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7B53DE" w14:textId="679DFF3D" w:rsidR="0039676C" w:rsidRDefault="0039676C" w:rsidP="0039676C">
      <w:pPr>
        <w:pStyle w:val="Heading1"/>
      </w:pPr>
      <w:r>
        <w:t>1AC vs Peni RM</w:t>
      </w:r>
      <w:r w:rsidR="0072510F">
        <w:t xml:space="preserve"> HWL R1</w:t>
      </w:r>
    </w:p>
    <w:p w14:paraId="35CF535D" w14:textId="77777777" w:rsidR="0039676C" w:rsidRDefault="0039676C" w:rsidP="0039676C">
      <w:pPr>
        <w:pStyle w:val="Heading3"/>
      </w:pPr>
    </w:p>
    <w:p w14:paraId="6CBB43B4" w14:textId="074D269F" w:rsidR="0039676C" w:rsidRDefault="0039676C" w:rsidP="0039676C">
      <w:pPr>
        <w:pStyle w:val="Heading3"/>
      </w:pPr>
      <w:r>
        <w:lastRenderedPageBreak/>
        <w:t>1AC---Debris</w:t>
      </w:r>
    </w:p>
    <w:p w14:paraId="6721468D" w14:textId="77777777" w:rsidR="0039676C" w:rsidRPr="00C2163C" w:rsidRDefault="0039676C" w:rsidP="0039676C">
      <w:pPr>
        <w:pStyle w:val="Heading4"/>
      </w:pPr>
      <w:r>
        <w:t xml:space="preserve">Incoming </w:t>
      </w:r>
      <w:r>
        <w:rPr>
          <w:u w:val="single"/>
        </w:rPr>
        <w:t>mega-constellations</w:t>
      </w:r>
      <w:r>
        <w:t xml:space="preserve"> of satellites ensure </w:t>
      </w:r>
      <w:r>
        <w:rPr>
          <w:u w:val="single"/>
        </w:rPr>
        <w:t>unmanageable</w:t>
      </w:r>
      <w:r>
        <w:t xml:space="preserve"> space debris, triggering the </w:t>
      </w:r>
      <w:r w:rsidRPr="004559AA">
        <w:rPr>
          <w:u w:val="single"/>
        </w:rPr>
        <w:t>Kessler Syndrome</w:t>
      </w:r>
      <w:r>
        <w:t xml:space="preserve">. No alt causes---current debris is being </w:t>
      </w:r>
      <w:r>
        <w:rPr>
          <w:u w:val="single"/>
        </w:rPr>
        <w:t>managed</w:t>
      </w:r>
      <w:r>
        <w:t xml:space="preserve"> but constellations push Kessler </w:t>
      </w:r>
      <w:r>
        <w:rPr>
          <w:u w:val="single"/>
        </w:rPr>
        <w:t>over the brink</w:t>
      </w:r>
      <w:r>
        <w:t>.</w:t>
      </w:r>
    </w:p>
    <w:p w14:paraId="029C7A4D" w14:textId="77777777" w:rsidR="0039676C" w:rsidRPr="009F0990" w:rsidRDefault="0039676C" w:rsidP="0039676C">
      <w:r w:rsidRPr="00091C36">
        <w:rPr>
          <w:rStyle w:val="Style13ptBold"/>
        </w:rPr>
        <w:t>Boley &amp; Byers 21</w:t>
      </w:r>
      <w:r>
        <w:t xml:space="preserve"> [Aaron C., Department of Physics and Astronomy @ The University of British Columbia*, and Michael, Department of Political Science @ The University of British Columbia; Published: 20 May 2021; Scientific Reports; “Satellite mega-constellations create risks in Low Earth Orbit, the atmosphere and on Earth,” </w:t>
      </w:r>
      <w:hyperlink r:id="rId6" w:history="1">
        <w:r w:rsidRPr="00D63099">
          <w:rPr>
            <w:rStyle w:val="Hyperlink"/>
          </w:rPr>
          <w:t>https://www.nature.com/articles/s41598-021-89909-7</w:t>
        </w:r>
      </w:hyperlink>
      <w:r>
        <w:t xml:space="preserve">] </w:t>
      </w:r>
      <w:proofErr w:type="spellStart"/>
      <w:r>
        <w:t>brett</w:t>
      </w:r>
      <w:proofErr w:type="spellEnd"/>
    </w:p>
    <w:p w14:paraId="480C7EBD" w14:textId="77777777" w:rsidR="0039676C" w:rsidRPr="006A32EE" w:rsidRDefault="0039676C" w:rsidP="0039676C">
      <w:pPr>
        <w:rPr>
          <w:sz w:val="16"/>
        </w:rPr>
      </w:pPr>
      <w:r w:rsidRPr="00A033F0">
        <w:rPr>
          <w:rStyle w:val="StyleUnderline"/>
          <w:highlight w:val="green"/>
        </w:rPr>
        <w:t>Companies</w:t>
      </w:r>
      <w:r w:rsidRPr="009F0990">
        <w:rPr>
          <w:rStyle w:val="StyleUnderline"/>
        </w:rPr>
        <w:t xml:space="preserve"> are placing satellites into orbit at an unprecedented frequency to </w:t>
      </w:r>
      <w:r w:rsidRPr="00A033F0">
        <w:rPr>
          <w:rStyle w:val="StyleUnderline"/>
          <w:highlight w:val="green"/>
        </w:rPr>
        <w:t xml:space="preserve">build </w:t>
      </w:r>
      <w:r w:rsidRPr="00A033F0">
        <w:rPr>
          <w:rStyle w:val="Emphasis"/>
          <w:highlight w:val="green"/>
        </w:rPr>
        <w:t>‘mega-constellations’</w:t>
      </w:r>
      <w:r w:rsidRPr="00A033F0">
        <w:rPr>
          <w:rStyle w:val="StyleUnderline"/>
          <w:highlight w:val="green"/>
        </w:rPr>
        <w:t xml:space="preserve"> of</w:t>
      </w:r>
      <w:r w:rsidRPr="009F0990">
        <w:rPr>
          <w:rStyle w:val="StyleUnderline"/>
        </w:rPr>
        <w:t xml:space="preserve"> communications </w:t>
      </w:r>
      <w:r w:rsidRPr="00A033F0">
        <w:rPr>
          <w:rStyle w:val="StyleUnderline"/>
          <w:highlight w:val="green"/>
        </w:rPr>
        <w:t xml:space="preserve">satellites </w:t>
      </w:r>
      <w:r w:rsidRPr="00F1098E">
        <w:rPr>
          <w:rStyle w:val="StyleUnderline"/>
        </w:rPr>
        <w:t>in</w:t>
      </w:r>
      <w:r w:rsidRPr="00F1098E">
        <w:rPr>
          <w:sz w:val="16"/>
        </w:rPr>
        <w:t xml:space="preserve"> Low Earth Orbit (</w:t>
      </w:r>
      <w:r w:rsidRPr="00F1098E">
        <w:rPr>
          <w:rStyle w:val="Emphasis"/>
        </w:rPr>
        <w:t>LEO</w:t>
      </w:r>
      <w:r w:rsidRPr="00F1098E">
        <w:rPr>
          <w:sz w:val="16"/>
        </w:rPr>
        <w:t xml:space="preserve">). </w:t>
      </w:r>
      <w:r w:rsidRPr="00F1098E">
        <w:rPr>
          <w:rStyle w:val="Emphasis"/>
        </w:rPr>
        <w:t>In two years</w:t>
      </w:r>
      <w:r w:rsidRPr="00F1098E">
        <w:rPr>
          <w:sz w:val="16"/>
        </w:rPr>
        <w:t>,</w:t>
      </w:r>
      <w:r w:rsidRPr="006A32EE">
        <w:rPr>
          <w:sz w:val="16"/>
        </w:rPr>
        <w:t xml:space="preserve"> </w:t>
      </w:r>
      <w:r w:rsidRPr="00A033F0">
        <w:rPr>
          <w:rStyle w:val="StyleUnderline"/>
          <w:highlight w:val="green"/>
        </w:rPr>
        <w:t>the number</w:t>
      </w:r>
      <w:r w:rsidRPr="009F0990">
        <w:rPr>
          <w:rStyle w:val="StyleUnderline"/>
        </w:rPr>
        <w:t xml:space="preserve"> of</w:t>
      </w:r>
      <w:r w:rsidRPr="006A32EE">
        <w:rPr>
          <w:sz w:val="16"/>
        </w:rPr>
        <w:t xml:space="preserve"> active and defunct </w:t>
      </w:r>
      <w:r w:rsidRPr="009F0990">
        <w:rPr>
          <w:rStyle w:val="StyleUnderline"/>
        </w:rPr>
        <w:t xml:space="preserve">satellites </w:t>
      </w:r>
      <w:r w:rsidRPr="00A033F0">
        <w:rPr>
          <w:rStyle w:val="StyleUnderline"/>
          <w:highlight w:val="green"/>
        </w:rPr>
        <w:t xml:space="preserve">in </w:t>
      </w:r>
      <w:r w:rsidRPr="00A033F0">
        <w:rPr>
          <w:rStyle w:val="Emphasis"/>
          <w:highlight w:val="green"/>
        </w:rPr>
        <w:t>LEO</w:t>
      </w:r>
      <w:r w:rsidRPr="00A033F0">
        <w:rPr>
          <w:rStyle w:val="StyleUnderline"/>
          <w:highlight w:val="green"/>
        </w:rPr>
        <w:t xml:space="preserve"> has increased by</w:t>
      </w:r>
      <w:r w:rsidRPr="009F0990">
        <w:rPr>
          <w:rStyle w:val="StyleUnderline"/>
        </w:rPr>
        <w:t xml:space="preserve"> over </w:t>
      </w:r>
      <w:r w:rsidRPr="00A033F0">
        <w:rPr>
          <w:rStyle w:val="StyleUnderline"/>
          <w:highlight w:val="green"/>
        </w:rPr>
        <w:t>50%</w:t>
      </w:r>
      <w:r w:rsidRPr="00A033F0">
        <w:rPr>
          <w:sz w:val="16"/>
          <w:highlight w:val="green"/>
        </w:rPr>
        <w:t>,</w:t>
      </w:r>
      <w:r w:rsidRPr="006A32EE">
        <w:rPr>
          <w:sz w:val="16"/>
        </w:rPr>
        <w:t xml:space="preserve"> to about </w:t>
      </w:r>
      <w:r w:rsidRPr="00D2438F">
        <w:rPr>
          <w:rStyle w:val="Emphasis"/>
        </w:rPr>
        <w:t>5000</w:t>
      </w:r>
      <w:r w:rsidRPr="006A32EE">
        <w:rPr>
          <w:sz w:val="16"/>
        </w:rPr>
        <w:t xml:space="preserve"> (</w:t>
      </w:r>
      <w:r w:rsidRPr="009F0990">
        <w:rPr>
          <w:rStyle w:val="Emphasis"/>
        </w:rPr>
        <w:t>as of</w:t>
      </w:r>
      <w:r w:rsidRPr="006A32EE">
        <w:rPr>
          <w:sz w:val="16"/>
        </w:rPr>
        <w:t xml:space="preserve"> 30 </w:t>
      </w:r>
      <w:r w:rsidRPr="009F0990">
        <w:rPr>
          <w:rStyle w:val="StyleUnderline"/>
        </w:rPr>
        <w:t xml:space="preserve">March </w:t>
      </w:r>
      <w:r w:rsidRPr="009F0990">
        <w:rPr>
          <w:rStyle w:val="Emphasis"/>
        </w:rPr>
        <w:t>2021</w:t>
      </w:r>
      <w:r w:rsidRPr="006A32EE">
        <w:rPr>
          <w:sz w:val="16"/>
        </w:rPr>
        <w:t xml:space="preserve">). </w:t>
      </w:r>
      <w:r w:rsidRPr="00A033F0">
        <w:rPr>
          <w:rStyle w:val="Emphasis"/>
          <w:highlight w:val="green"/>
        </w:rPr>
        <w:t>SpaceX</w:t>
      </w:r>
      <w:r w:rsidRPr="006A32EE">
        <w:rPr>
          <w:sz w:val="16"/>
        </w:rPr>
        <w:t xml:space="preserve"> </w:t>
      </w:r>
      <w:r w:rsidRPr="006A32EE">
        <w:rPr>
          <w:rStyle w:val="Emphasis"/>
        </w:rPr>
        <w:t>alone</w:t>
      </w:r>
      <w:r w:rsidRPr="006A32EE">
        <w:rPr>
          <w:sz w:val="16"/>
        </w:rPr>
        <w:t xml:space="preserve"> </w:t>
      </w:r>
      <w:r w:rsidRPr="006A32EE">
        <w:rPr>
          <w:rStyle w:val="StyleUnderline"/>
        </w:rPr>
        <w:t xml:space="preserve">is on track to </w:t>
      </w:r>
      <w:r w:rsidRPr="00A033F0">
        <w:rPr>
          <w:rStyle w:val="StyleUnderline"/>
          <w:highlight w:val="green"/>
        </w:rPr>
        <w:t>add 11,000</w:t>
      </w:r>
      <w:r w:rsidRPr="006A32EE">
        <w:rPr>
          <w:sz w:val="16"/>
        </w:rPr>
        <w:t xml:space="preserve"> more as it builds its </w:t>
      </w:r>
      <w:proofErr w:type="spellStart"/>
      <w:r w:rsidRPr="006A32EE">
        <w:rPr>
          <w:sz w:val="16"/>
        </w:rPr>
        <w:t>Starlink</w:t>
      </w:r>
      <w:proofErr w:type="spellEnd"/>
      <w:r w:rsidRPr="006A32EE">
        <w:rPr>
          <w:sz w:val="16"/>
        </w:rPr>
        <w:t xml:space="preserve"> mega-constellation </w:t>
      </w:r>
      <w:r w:rsidRPr="00A033F0">
        <w:rPr>
          <w:rStyle w:val="StyleUnderline"/>
          <w:highlight w:val="green"/>
        </w:rPr>
        <w:t>and</w:t>
      </w:r>
      <w:r w:rsidRPr="009F0990">
        <w:rPr>
          <w:rStyle w:val="StyleUnderline"/>
        </w:rPr>
        <w:t xml:space="preserve"> has</w:t>
      </w:r>
      <w:r w:rsidRPr="006A32EE">
        <w:rPr>
          <w:sz w:val="16"/>
        </w:rPr>
        <w:t xml:space="preserve"> already </w:t>
      </w:r>
      <w:r w:rsidRPr="00A033F0">
        <w:rPr>
          <w:rStyle w:val="StyleUnderline"/>
          <w:highlight w:val="green"/>
        </w:rPr>
        <w:t>filed for</w:t>
      </w:r>
      <w:r w:rsidRPr="009F0990">
        <w:rPr>
          <w:rStyle w:val="StyleUnderline"/>
        </w:rPr>
        <w:t xml:space="preserve"> permission for </w:t>
      </w:r>
      <w:r w:rsidRPr="00A033F0">
        <w:rPr>
          <w:rStyle w:val="StyleUnderline"/>
          <w:highlight w:val="green"/>
        </w:rPr>
        <w:t>another 30,000</w:t>
      </w:r>
      <w:r w:rsidRPr="006A32EE">
        <w:rPr>
          <w:sz w:val="16"/>
        </w:rPr>
        <w:t xml:space="preserve"> satellites </w:t>
      </w:r>
      <w:r w:rsidRPr="009F0990">
        <w:rPr>
          <w:rStyle w:val="StyleUnderline"/>
        </w:rPr>
        <w:t>with the</w:t>
      </w:r>
      <w:r w:rsidRPr="006A32EE">
        <w:rPr>
          <w:sz w:val="16"/>
        </w:rPr>
        <w:t xml:space="preserve"> Federal Communications Commission (</w:t>
      </w:r>
      <w:r w:rsidRPr="009F0990">
        <w:rPr>
          <w:rStyle w:val="StyleUnderline"/>
        </w:rPr>
        <w:t>FCC</w:t>
      </w:r>
      <w:r w:rsidRPr="006A32EE">
        <w:rPr>
          <w:sz w:val="16"/>
        </w:rPr>
        <w:t xml:space="preserve">)1. Others have similar plans, including </w:t>
      </w:r>
      <w:proofErr w:type="spellStart"/>
      <w:r w:rsidRPr="006A32EE">
        <w:rPr>
          <w:rStyle w:val="Emphasis"/>
        </w:rPr>
        <w:t>OneWeb</w:t>
      </w:r>
      <w:proofErr w:type="spellEnd"/>
      <w:r w:rsidRPr="006A32EE">
        <w:rPr>
          <w:rStyle w:val="Emphasis"/>
        </w:rPr>
        <w:t xml:space="preserve">, Amazon, </w:t>
      </w:r>
      <w:proofErr w:type="spellStart"/>
      <w:r w:rsidRPr="006A32EE">
        <w:rPr>
          <w:rStyle w:val="Emphasis"/>
        </w:rPr>
        <w:t>Telesat</w:t>
      </w:r>
      <w:proofErr w:type="spellEnd"/>
      <w:r w:rsidRPr="006A32EE">
        <w:rPr>
          <w:rStyle w:val="Emphasis"/>
        </w:rPr>
        <w:t>,</w:t>
      </w:r>
      <w:r w:rsidRPr="006A32EE">
        <w:rPr>
          <w:sz w:val="16"/>
        </w:rPr>
        <w:t xml:space="preserve"> and GW, which is a Chinese state-owned company2. The </w:t>
      </w:r>
      <w:r w:rsidRPr="006A32EE">
        <w:rPr>
          <w:rStyle w:val="StyleUnderline"/>
        </w:rPr>
        <w:t>current governance system for LEO</w:t>
      </w:r>
      <w:r w:rsidRPr="006A32EE">
        <w:rPr>
          <w:sz w:val="16"/>
        </w:rPr>
        <w:t xml:space="preserve">, while slowly changing, </w:t>
      </w:r>
      <w:r w:rsidRPr="006A32EE">
        <w:rPr>
          <w:rStyle w:val="StyleUnderline"/>
        </w:rPr>
        <w:t>is ill-equipped to handle</w:t>
      </w:r>
      <w:r w:rsidRPr="009F0990">
        <w:rPr>
          <w:rStyle w:val="StyleUnderline"/>
        </w:rPr>
        <w:t xml:space="preserve"> </w:t>
      </w:r>
      <w:r w:rsidRPr="00A033F0">
        <w:rPr>
          <w:rStyle w:val="Emphasis"/>
          <w:highlight w:val="green"/>
        </w:rPr>
        <w:t>large satellite systems</w:t>
      </w:r>
      <w:r w:rsidRPr="006A32EE">
        <w:rPr>
          <w:sz w:val="16"/>
        </w:rPr>
        <w:t xml:space="preserve">. Here, we outline how applying the consumer electronic model to </w:t>
      </w:r>
      <w:r w:rsidRPr="006A32EE">
        <w:rPr>
          <w:rStyle w:val="StyleUnderline"/>
        </w:rPr>
        <w:t>satellites</w:t>
      </w:r>
      <w:r w:rsidRPr="009F0990">
        <w:rPr>
          <w:rStyle w:val="StyleUnderline"/>
        </w:rPr>
        <w:t xml:space="preserve"> </w:t>
      </w:r>
      <w:r w:rsidRPr="00F1098E">
        <w:rPr>
          <w:rStyle w:val="StyleUnderline"/>
        </w:rPr>
        <w:t xml:space="preserve">could lead to </w:t>
      </w:r>
      <w:r w:rsidRPr="00F1098E">
        <w:rPr>
          <w:rStyle w:val="Emphasis"/>
        </w:rPr>
        <w:t>multiple tragedies of the commons</w:t>
      </w:r>
      <w:r w:rsidRPr="00F1098E">
        <w:rPr>
          <w:sz w:val="16"/>
        </w:rPr>
        <w:t xml:space="preserve">. Some of these are well known, such as </w:t>
      </w:r>
      <w:r w:rsidRPr="00F1098E">
        <w:rPr>
          <w:rStyle w:val="StyleUnderline"/>
        </w:rPr>
        <w:t xml:space="preserve">impediments to </w:t>
      </w:r>
      <w:r w:rsidRPr="00F1098E">
        <w:rPr>
          <w:rStyle w:val="Emphasis"/>
        </w:rPr>
        <w:t>astronomy</w:t>
      </w:r>
      <w:r w:rsidRPr="006A32EE">
        <w:rPr>
          <w:sz w:val="16"/>
        </w:rPr>
        <w:t xml:space="preserve"> and an </w:t>
      </w:r>
      <w:r w:rsidRPr="00A033F0">
        <w:rPr>
          <w:rStyle w:val="StyleUnderline"/>
          <w:highlight w:val="green"/>
        </w:rPr>
        <w:t xml:space="preserve">increased risk of </w:t>
      </w:r>
      <w:r w:rsidRPr="00A033F0">
        <w:rPr>
          <w:rStyle w:val="Emphasis"/>
          <w:highlight w:val="green"/>
        </w:rPr>
        <w:t>space debris</w:t>
      </w:r>
      <w:r w:rsidRPr="006A32EE">
        <w:rPr>
          <w:sz w:val="16"/>
        </w:rPr>
        <w:t xml:space="preserve">, while others have received insufficient </w:t>
      </w:r>
      <w:r w:rsidRPr="00F1098E">
        <w:rPr>
          <w:sz w:val="16"/>
        </w:rPr>
        <w:t xml:space="preserve">attention, including </w:t>
      </w:r>
      <w:r w:rsidRPr="00F1098E">
        <w:rPr>
          <w:rStyle w:val="StyleUnderline"/>
        </w:rPr>
        <w:t xml:space="preserve">changes to the </w:t>
      </w:r>
      <w:r w:rsidRPr="00F1098E">
        <w:rPr>
          <w:rStyle w:val="Emphasis"/>
        </w:rPr>
        <w:t>chemistry</w:t>
      </w:r>
      <w:r w:rsidRPr="00F1098E">
        <w:rPr>
          <w:rStyle w:val="StyleUnderline"/>
        </w:rPr>
        <w:t xml:space="preserve"> of Earth’s </w:t>
      </w:r>
      <w:r w:rsidRPr="00F1098E">
        <w:rPr>
          <w:rStyle w:val="Emphasis"/>
        </w:rPr>
        <w:t>upper atmosphere</w:t>
      </w:r>
      <w:r w:rsidRPr="00F1098E">
        <w:rPr>
          <w:sz w:val="16"/>
        </w:rPr>
        <w:t xml:space="preserve"> </w:t>
      </w:r>
      <w:r w:rsidRPr="00F1098E">
        <w:rPr>
          <w:rStyle w:val="StyleUnderline"/>
        </w:rPr>
        <w:t>and</w:t>
      </w:r>
      <w:r w:rsidRPr="00F1098E">
        <w:rPr>
          <w:sz w:val="16"/>
        </w:rPr>
        <w:t xml:space="preserve"> </w:t>
      </w:r>
      <w:r w:rsidRPr="00F1098E">
        <w:rPr>
          <w:rStyle w:val="Emphasis"/>
        </w:rPr>
        <w:t>increased dangers</w:t>
      </w:r>
      <w:r w:rsidRPr="00F1098E">
        <w:rPr>
          <w:rStyle w:val="StyleUnderline"/>
        </w:rPr>
        <w:t xml:space="preserve"> on Earth’s surface from </w:t>
      </w:r>
      <w:r w:rsidRPr="00F1098E">
        <w:rPr>
          <w:rStyle w:val="Emphasis"/>
        </w:rPr>
        <w:t>re-entered debris</w:t>
      </w:r>
      <w:r w:rsidRPr="00F1098E">
        <w:rPr>
          <w:sz w:val="16"/>
        </w:rPr>
        <w:t xml:space="preserve">. </w:t>
      </w:r>
      <w:r w:rsidRPr="00F1098E">
        <w:rPr>
          <w:rStyle w:val="StyleUnderline"/>
        </w:rPr>
        <w:t>The heavy use of certain orbital regions</w:t>
      </w:r>
      <w:r w:rsidRPr="00F1098E">
        <w:rPr>
          <w:sz w:val="16"/>
        </w:rPr>
        <w:t xml:space="preserve"> might also </w:t>
      </w:r>
      <w:r w:rsidRPr="00F1098E">
        <w:rPr>
          <w:rStyle w:val="StyleUnderline"/>
        </w:rPr>
        <w:t>result in</w:t>
      </w:r>
      <w:r w:rsidRPr="00F1098E">
        <w:rPr>
          <w:sz w:val="16"/>
        </w:rPr>
        <w:t xml:space="preserve"> a </w:t>
      </w:r>
      <w:r w:rsidRPr="00F1098E">
        <w:rPr>
          <w:rStyle w:val="StyleUnderline"/>
        </w:rPr>
        <w:t>de facto exclusion of other actors from them</w:t>
      </w:r>
      <w:r w:rsidRPr="00F1098E">
        <w:rPr>
          <w:sz w:val="16"/>
        </w:rPr>
        <w:t xml:space="preserve">, </w:t>
      </w:r>
      <w:r w:rsidRPr="00F1098E">
        <w:rPr>
          <w:rStyle w:val="StyleUnderline"/>
        </w:rPr>
        <w:t>violating the</w:t>
      </w:r>
      <w:r w:rsidRPr="00F1098E">
        <w:rPr>
          <w:sz w:val="16"/>
        </w:rPr>
        <w:t xml:space="preserve"> 1967 </w:t>
      </w:r>
      <w:r w:rsidRPr="00F1098E">
        <w:rPr>
          <w:rStyle w:val="Emphasis"/>
        </w:rPr>
        <w:t>O</w:t>
      </w:r>
      <w:r w:rsidRPr="00F1098E">
        <w:rPr>
          <w:sz w:val="16"/>
        </w:rPr>
        <w:t xml:space="preserve">uter </w:t>
      </w:r>
      <w:r w:rsidRPr="00F1098E">
        <w:rPr>
          <w:rStyle w:val="Emphasis"/>
        </w:rPr>
        <w:t>S</w:t>
      </w:r>
      <w:r w:rsidRPr="00F1098E">
        <w:rPr>
          <w:sz w:val="16"/>
        </w:rPr>
        <w:t xml:space="preserve">pace </w:t>
      </w:r>
      <w:r w:rsidRPr="00F1098E">
        <w:rPr>
          <w:rStyle w:val="Emphasis"/>
        </w:rPr>
        <w:t>T</w:t>
      </w:r>
      <w:r w:rsidRPr="00F1098E">
        <w:rPr>
          <w:sz w:val="16"/>
        </w:rPr>
        <w:t xml:space="preserve">reaty. </w:t>
      </w:r>
      <w:proofErr w:type="gramStart"/>
      <w:r w:rsidRPr="00F1098E">
        <w:rPr>
          <w:rStyle w:val="StyleUnderline"/>
        </w:rPr>
        <w:t>All of</w:t>
      </w:r>
      <w:proofErr w:type="gramEnd"/>
      <w:r w:rsidRPr="006A32EE">
        <w:rPr>
          <w:rStyle w:val="StyleUnderline"/>
        </w:rPr>
        <w:t xml:space="preserve"> these challenges could be addressed</w:t>
      </w:r>
      <w:r w:rsidRPr="006A32EE">
        <w:rPr>
          <w:sz w:val="16"/>
        </w:rPr>
        <w:t xml:space="preserve"> in a coordinated manner </w:t>
      </w:r>
      <w:r w:rsidRPr="006A32EE">
        <w:rPr>
          <w:rStyle w:val="StyleUnderline"/>
        </w:rPr>
        <w:t>through multilateral law-making</w:t>
      </w:r>
      <w:r w:rsidRPr="006A32EE">
        <w:rPr>
          <w:sz w:val="16"/>
        </w:rPr>
        <w:t xml:space="preserve">, whether in the United Nations, the Inter-Agency Debris Committee (IADC), or an ad hoc process, rather than in an uncoordinated manner through different national laws. Regardless of the law-making forum, </w:t>
      </w:r>
      <w:r w:rsidRPr="006A32EE">
        <w:rPr>
          <w:rStyle w:val="Emphasis"/>
        </w:rPr>
        <w:t>mega-constellations</w:t>
      </w:r>
      <w:r w:rsidRPr="006A32EE">
        <w:rPr>
          <w:sz w:val="16"/>
        </w:rPr>
        <w:t xml:space="preserve"> </w:t>
      </w:r>
      <w:r w:rsidRPr="006A32EE">
        <w:rPr>
          <w:rStyle w:val="StyleUnderline"/>
        </w:rPr>
        <w:t>require a shift in</w:t>
      </w:r>
      <w:r w:rsidRPr="006A32EE">
        <w:rPr>
          <w:sz w:val="16"/>
        </w:rPr>
        <w:t xml:space="preserve"> perspectives and </w:t>
      </w:r>
      <w:r w:rsidRPr="006A32EE">
        <w:rPr>
          <w:rStyle w:val="StyleUnderline"/>
        </w:rPr>
        <w:t>policies</w:t>
      </w:r>
      <w:r w:rsidRPr="006A32EE">
        <w:rPr>
          <w:sz w:val="16"/>
        </w:rPr>
        <w:t>: from looking at single satellites, to evaluating systems of thousands of satellites, and doing so within an understanding of the limitations of Earth’s environment, including its orbits.</w:t>
      </w:r>
    </w:p>
    <w:p w14:paraId="2266FD4B" w14:textId="77777777" w:rsidR="0039676C" w:rsidRPr="00F1098E" w:rsidRDefault="0039676C" w:rsidP="0039676C">
      <w:pPr>
        <w:rPr>
          <w:sz w:val="16"/>
        </w:rPr>
      </w:pPr>
      <w:r w:rsidRPr="00A033F0">
        <w:rPr>
          <w:rStyle w:val="StyleUnderline"/>
          <w:highlight w:val="green"/>
        </w:rPr>
        <w:t>Thousands</w:t>
      </w:r>
      <w:r w:rsidRPr="006A32EE">
        <w:rPr>
          <w:rStyle w:val="StyleUnderline"/>
        </w:rPr>
        <w:t xml:space="preserve"> </w:t>
      </w:r>
      <w:r w:rsidRPr="00CB6F13">
        <w:rPr>
          <w:rStyle w:val="StyleUnderline"/>
        </w:rPr>
        <w:t xml:space="preserve">of </w:t>
      </w:r>
      <w:r w:rsidRPr="00CB6F13">
        <w:rPr>
          <w:rStyle w:val="Emphasis"/>
        </w:rPr>
        <w:t>satellites</w:t>
      </w:r>
      <w:r w:rsidRPr="00CB6F13">
        <w:rPr>
          <w:sz w:val="16"/>
        </w:rPr>
        <w:t xml:space="preserve"> and 1500 rocket bodies </w:t>
      </w:r>
      <w:r w:rsidRPr="00A033F0">
        <w:rPr>
          <w:rStyle w:val="StyleUnderline"/>
          <w:highlight w:val="green"/>
        </w:rPr>
        <w:t xml:space="preserve">provide </w:t>
      </w:r>
      <w:r w:rsidRPr="00A033F0">
        <w:rPr>
          <w:rStyle w:val="Emphasis"/>
          <w:highlight w:val="green"/>
        </w:rPr>
        <w:t>considerable mass</w:t>
      </w:r>
      <w:r w:rsidRPr="006A32EE">
        <w:rPr>
          <w:rStyle w:val="StyleUnderline"/>
        </w:rPr>
        <w:t xml:space="preserve"> in LEO</w:t>
      </w:r>
      <w:r w:rsidRPr="00F1098E">
        <w:rPr>
          <w:sz w:val="16"/>
        </w:rPr>
        <w:t xml:space="preserve">, </w:t>
      </w:r>
      <w:r w:rsidRPr="00A033F0">
        <w:rPr>
          <w:rStyle w:val="StyleUnderline"/>
          <w:highlight w:val="green"/>
        </w:rPr>
        <w:t>which</w:t>
      </w:r>
      <w:r w:rsidRPr="006A32EE">
        <w:rPr>
          <w:rStyle w:val="StyleUnderline"/>
        </w:rPr>
        <w:t xml:space="preserve"> can </w:t>
      </w:r>
      <w:r w:rsidRPr="00A033F0">
        <w:rPr>
          <w:rStyle w:val="StyleUnderline"/>
          <w:highlight w:val="green"/>
        </w:rPr>
        <w:t xml:space="preserve">break </w:t>
      </w:r>
      <w:r w:rsidRPr="00CB6F13">
        <w:rPr>
          <w:rStyle w:val="StyleUnderline"/>
        </w:rPr>
        <w:t xml:space="preserve">into debris </w:t>
      </w:r>
      <w:r w:rsidRPr="00A033F0">
        <w:rPr>
          <w:rStyle w:val="StyleUnderline"/>
          <w:highlight w:val="green"/>
        </w:rPr>
        <w:t>upon</w:t>
      </w:r>
      <w:r w:rsidRPr="006A32EE">
        <w:rPr>
          <w:rStyle w:val="StyleUnderline"/>
        </w:rPr>
        <w:t xml:space="preserve"> </w:t>
      </w:r>
      <w:r w:rsidRPr="00A033F0">
        <w:rPr>
          <w:rStyle w:val="Emphasis"/>
          <w:highlight w:val="green"/>
        </w:rPr>
        <w:t>collisions</w:t>
      </w:r>
      <w:r w:rsidRPr="006A32EE">
        <w:rPr>
          <w:rStyle w:val="StyleUnderline"/>
        </w:rPr>
        <w:t xml:space="preserve">, explosions, </w:t>
      </w:r>
      <w:r w:rsidRPr="00A033F0">
        <w:rPr>
          <w:rStyle w:val="StyleUnderline"/>
          <w:highlight w:val="green"/>
        </w:rPr>
        <w:t>or</w:t>
      </w:r>
      <w:r w:rsidRPr="006A32EE">
        <w:rPr>
          <w:rStyle w:val="StyleUnderline"/>
        </w:rPr>
        <w:t xml:space="preserve"> </w:t>
      </w:r>
      <w:r w:rsidRPr="00A033F0">
        <w:rPr>
          <w:rStyle w:val="Emphasis"/>
          <w:highlight w:val="green"/>
        </w:rPr>
        <w:t>degradation</w:t>
      </w:r>
      <w:r w:rsidRPr="006A32EE">
        <w:rPr>
          <w:rStyle w:val="StyleUnderline"/>
        </w:rPr>
        <w:t xml:space="preserve"> in the </w:t>
      </w:r>
      <w:r w:rsidRPr="00F1098E">
        <w:rPr>
          <w:rStyle w:val="Emphasis"/>
        </w:rPr>
        <w:t>harsh space environment</w:t>
      </w:r>
      <w:r w:rsidRPr="00F1098E">
        <w:rPr>
          <w:sz w:val="16"/>
        </w:rPr>
        <w:t xml:space="preserve">. </w:t>
      </w:r>
      <w:r w:rsidRPr="00A033F0">
        <w:rPr>
          <w:rStyle w:val="Emphasis"/>
          <w:highlight w:val="green"/>
        </w:rPr>
        <w:t>Fragmentations</w:t>
      </w:r>
      <w:r w:rsidRPr="00A033F0">
        <w:rPr>
          <w:rStyle w:val="StyleUnderline"/>
          <w:highlight w:val="green"/>
        </w:rPr>
        <w:t xml:space="preserve"> increase</w:t>
      </w:r>
      <w:r w:rsidRPr="00F1098E">
        <w:rPr>
          <w:sz w:val="16"/>
        </w:rPr>
        <w:t xml:space="preserve"> the </w:t>
      </w:r>
      <w:r w:rsidRPr="00F1098E">
        <w:rPr>
          <w:rStyle w:val="Emphasis"/>
        </w:rPr>
        <w:t>cross-section of orbiting material</w:t>
      </w:r>
      <w:r w:rsidRPr="006A32EE">
        <w:rPr>
          <w:rStyle w:val="StyleUnderline"/>
        </w:rPr>
        <w:t xml:space="preserve">, and with it, the </w:t>
      </w:r>
      <w:r w:rsidRPr="00A033F0">
        <w:rPr>
          <w:rStyle w:val="Emphasis"/>
          <w:highlight w:val="green"/>
        </w:rPr>
        <w:t>collision probability</w:t>
      </w:r>
      <w:r w:rsidRPr="00A033F0">
        <w:rPr>
          <w:rStyle w:val="StyleUnderline"/>
          <w:highlight w:val="green"/>
        </w:rPr>
        <w:t xml:space="preserve"> per time</w:t>
      </w:r>
      <w:r w:rsidRPr="00F1098E">
        <w:rPr>
          <w:sz w:val="16"/>
        </w:rPr>
        <w:t xml:space="preserve">. </w:t>
      </w:r>
      <w:r w:rsidRPr="006A32EE">
        <w:rPr>
          <w:rStyle w:val="StyleUnderline"/>
        </w:rPr>
        <w:t xml:space="preserve">Eventually, </w:t>
      </w:r>
      <w:r w:rsidRPr="00A033F0">
        <w:rPr>
          <w:rStyle w:val="StyleUnderline"/>
          <w:highlight w:val="green"/>
        </w:rPr>
        <w:t>collisions could dominate</w:t>
      </w:r>
      <w:r w:rsidRPr="006A32EE">
        <w:rPr>
          <w:rStyle w:val="StyleUnderline"/>
        </w:rPr>
        <w:t xml:space="preserve"> on-orbit evolution, </w:t>
      </w:r>
      <w:r w:rsidRPr="00A033F0">
        <w:rPr>
          <w:rStyle w:val="StyleUnderline"/>
          <w:highlight w:val="green"/>
        </w:rPr>
        <w:t xml:space="preserve">a situation called the </w:t>
      </w:r>
      <w:r w:rsidRPr="00A033F0">
        <w:rPr>
          <w:rStyle w:val="Emphasis"/>
          <w:highlight w:val="green"/>
        </w:rPr>
        <w:t>Kessler Syndrome</w:t>
      </w:r>
      <w:r w:rsidRPr="00F1098E">
        <w:rPr>
          <w:sz w:val="16"/>
        </w:rPr>
        <w:t xml:space="preserve">3. There are already over 12,000 trackable debris pieces in LEO, with these being typically 10 cm in diameter or larger. Including sizes down to 1 cm, there are about a million inferred debris pieces, all of which threaten satellites, spacecraft and astronauts due to their orbits crisscrossing at high relative speeds. </w:t>
      </w:r>
      <w:r w:rsidRPr="00A033F0">
        <w:rPr>
          <w:rStyle w:val="StyleUnderline"/>
          <w:highlight w:val="green"/>
        </w:rPr>
        <w:t>Simulations of</w:t>
      </w:r>
      <w:r w:rsidRPr="00F1098E">
        <w:rPr>
          <w:rStyle w:val="StyleUnderline"/>
        </w:rPr>
        <w:t xml:space="preserve"> the </w:t>
      </w:r>
      <w:r w:rsidRPr="00A033F0">
        <w:rPr>
          <w:rStyle w:val="Emphasis"/>
          <w:highlight w:val="green"/>
        </w:rPr>
        <w:t>long-term evolution</w:t>
      </w:r>
      <w:r w:rsidRPr="00F1098E">
        <w:rPr>
          <w:rStyle w:val="StyleUnderline"/>
        </w:rPr>
        <w:t xml:space="preserve"> </w:t>
      </w:r>
      <w:r w:rsidRPr="00A033F0">
        <w:rPr>
          <w:rStyle w:val="StyleUnderline"/>
          <w:highlight w:val="green"/>
        </w:rPr>
        <w:t>of debris suggest</w:t>
      </w:r>
      <w:r w:rsidRPr="00F1098E">
        <w:rPr>
          <w:rStyle w:val="StyleUnderline"/>
        </w:rPr>
        <w:t xml:space="preserve"> that LEO is already in the</w:t>
      </w:r>
      <w:r w:rsidRPr="00F1098E">
        <w:rPr>
          <w:sz w:val="16"/>
        </w:rPr>
        <w:t xml:space="preserve"> protracted </w:t>
      </w:r>
      <w:r w:rsidRPr="00A033F0">
        <w:rPr>
          <w:rStyle w:val="Emphasis"/>
          <w:highlight w:val="green"/>
        </w:rPr>
        <w:t xml:space="preserve">initial stages </w:t>
      </w:r>
      <w:r w:rsidRPr="00FA57F3">
        <w:rPr>
          <w:rStyle w:val="Emphasis"/>
        </w:rPr>
        <w:t>of the Kessler Syndrome</w:t>
      </w:r>
      <w:r w:rsidRPr="00F1098E">
        <w:rPr>
          <w:sz w:val="16"/>
        </w:rPr>
        <w:t xml:space="preserve">, </w:t>
      </w:r>
      <w:r w:rsidRPr="00A033F0">
        <w:rPr>
          <w:rStyle w:val="StyleUnderline"/>
          <w:highlight w:val="green"/>
        </w:rPr>
        <w:t>but that this could be managed</w:t>
      </w:r>
      <w:r w:rsidRPr="00F1098E">
        <w:rPr>
          <w:sz w:val="16"/>
        </w:rPr>
        <w:t xml:space="preserve"> </w:t>
      </w:r>
      <w:r w:rsidRPr="00A033F0">
        <w:rPr>
          <w:rStyle w:val="StyleUnderline"/>
          <w:highlight w:val="green"/>
        </w:rPr>
        <w:t>through</w:t>
      </w:r>
      <w:r w:rsidRPr="00F1098E">
        <w:rPr>
          <w:sz w:val="16"/>
        </w:rPr>
        <w:t xml:space="preserve"> </w:t>
      </w:r>
      <w:r w:rsidRPr="00A033F0">
        <w:rPr>
          <w:rStyle w:val="Emphasis"/>
          <w:highlight w:val="green"/>
        </w:rPr>
        <w:t>a</w:t>
      </w:r>
      <w:r w:rsidRPr="00F1098E">
        <w:rPr>
          <w:sz w:val="16"/>
        </w:rPr>
        <w:t xml:space="preserve">ctive </w:t>
      </w:r>
      <w:r w:rsidRPr="00A033F0">
        <w:rPr>
          <w:rStyle w:val="Emphasis"/>
          <w:highlight w:val="green"/>
        </w:rPr>
        <w:t>d</w:t>
      </w:r>
      <w:r w:rsidRPr="00F1098E">
        <w:rPr>
          <w:sz w:val="16"/>
        </w:rPr>
        <w:t xml:space="preserve">ebris </w:t>
      </w:r>
      <w:r w:rsidRPr="00A033F0">
        <w:rPr>
          <w:rStyle w:val="Emphasis"/>
          <w:highlight w:val="green"/>
        </w:rPr>
        <w:t>r</w:t>
      </w:r>
      <w:r w:rsidRPr="00F1098E">
        <w:rPr>
          <w:sz w:val="16"/>
        </w:rPr>
        <w:t xml:space="preserve">emoval4. </w:t>
      </w:r>
      <w:r w:rsidRPr="00F1098E">
        <w:rPr>
          <w:rStyle w:val="StyleUnderline"/>
        </w:rPr>
        <w:t xml:space="preserve">The </w:t>
      </w:r>
      <w:r w:rsidRPr="00A033F0">
        <w:rPr>
          <w:rStyle w:val="StyleUnderline"/>
          <w:highlight w:val="green"/>
        </w:rPr>
        <w:t>addition of</w:t>
      </w:r>
      <w:r w:rsidRPr="00F1098E">
        <w:rPr>
          <w:rStyle w:val="StyleUnderline"/>
        </w:rPr>
        <w:t xml:space="preserve"> satellite </w:t>
      </w:r>
      <w:r w:rsidRPr="00A033F0">
        <w:rPr>
          <w:rStyle w:val="Emphasis"/>
          <w:highlight w:val="green"/>
        </w:rPr>
        <w:t>mega-constellations</w:t>
      </w:r>
      <w:r w:rsidRPr="00F1098E">
        <w:rPr>
          <w:rStyle w:val="StyleUnderline"/>
        </w:rPr>
        <w:t xml:space="preserve"> and the general proliferation of low-cost satellites </w:t>
      </w:r>
      <w:r w:rsidRPr="00A033F0">
        <w:rPr>
          <w:rStyle w:val="StyleUnderline"/>
          <w:highlight w:val="green"/>
        </w:rPr>
        <w:t xml:space="preserve">in LEO </w:t>
      </w:r>
      <w:r w:rsidRPr="00A033F0">
        <w:rPr>
          <w:rStyle w:val="Emphasis"/>
          <w:highlight w:val="green"/>
        </w:rPr>
        <w:t>stresses the environment further</w:t>
      </w:r>
      <w:r w:rsidRPr="00F1098E">
        <w:rPr>
          <w:sz w:val="16"/>
        </w:rPr>
        <w:t>5,6,7,8.</w:t>
      </w:r>
    </w:p>
    <w:p w14:paraId="640FEE8D" w14:textId="77777777" w:rsidR="0039676C" w:rsidRPr="00FD2E13" w:rsidRDefault="0039676C" w:rsidP="0039676C">
      <w:pPr>
        <w:rPr>
          <w:sz w:val="8"/>
          <w:szCs w:val="8"/>
        </w:rPr>
      </w:pPr>
      <w:r w:rsidRPr="00FD2E13">
        <w:rPr>
          <w:sz w:val="8"/>
          <w:szCs w:val="8"/>
        </w:rPr>
        <w:t>Results</w:t>
      </w:r>
    </w:p>
    <w:p w14:paraId="523F7BED" w14:textId="77777777" w:rsidR="0039676C" w:rsidRPr="00FD2E13" w:rsidRDefault="0039676C" w:rsidP="0039676C">
      <w:pPr>
        <w:rPr>
          <w:sz w:val="8"/>
          <w:szCs w:val="8"/>
        </w:rPr>
      </w:pPr>
      <w:r w:rsidRPr="00FD2E13">
        <w:rPr>
          <w:sz w:val="8"/>
          <w:szCs w:val="8"/>
        </w:rPr>
        <w:t>The overall setting</w:t>
      </w:r>
    </w:p>
    <w:p w14:paraId="688211BB" w14:textId="77777777" w:rsidR="0039676C" w:rsidRPr="00FD2E13" w:rsidRDefault="0039676C" w:rsidP="0039676C">
      <w:pPr>
        <w:rPr>
          <w:sz w:val="8"/>
          <w:szCs w:val="8"/>
        </w:rPr>
      </w:pPr>
      <w:r w:rsidRPr="00FD2E13">
        <w:rPr>
          <w:sz w:val="8"/>
          <w:szCs w:val="8"/>
        </w:rPr>
        <w:t xml:space="preserve">The rapid development of the space environment through mega-constellations, predominately by the ongoing construction of </w:t>
      </w:r>
      <w:proofErr w:type="spellStart"/>
      <w:r w:rsidRPr="00FD2E13">
        <w:rPr>
          <w:sz w:val="8"/>
          <w:szCs w:val="8"/>
        </w:rPr>
        <w:t>Starlink</w:t>
      </w:r>
      <w:proofErr w:type="spellEnd"/>
      <w:r w:rsidRPr="00FD2E13">
        <w:rPr>
          <w:sz w:val="8"/>
          <w:szCs w:val="8"/>
        </w:rPr>
        <w:t xml:space="preserve">, is shown by the cumulative payload distribution function (Fig. 1). From an environmental perspective, the slope change in the distribution function defines </w:t>
      </w:r>
      <w:proofErr w:type="spellStart"/>
      <w:r w:rsidRPr="00FD2E13">
        <w:rPr>
          <w:sz w:val="8"/>
          <w:szCs w:val="8"/>
        </w:rPr>
        <w:t>NewSpace</w:t>
      </w:r>
      <w:proofErr w:type="spellEnd"/>
      <w:r w:rsidRPr="00FD2E13">
        <w:rPr>
          <w:sz w:val="8"/>
          <w:szCs w:val="8"/>
        </w:rPr>
        <w:t>, an era of dominance by commercial actors. Before 2015, changes in the total on-orbit objects came principally from fragmentations, with effects of the 2007 Chinese anti-satellite test and the 2009 Kosmos-2251/Iridium-33 collisions being evident on the graph.</w:t>
      </w:r>
    </w:p>
    <w:p w14:paraId="60EF1C95" w14:textId="77777777" w:rsidR="0039676C" w:rsidRPr="00FD2E13" w:rsidRDefault="0039676C" w:rsidP="0039676C">
      <w:pPr>
        <w:rPr>
          <w:sz w:val="8"/>
          <w:szCs w:val="8"/>
        </w:rPr>
      </w:pPr>
      <w:r w:rsidRPr="00FD2E13">
        <w:rPr>
          <w:sz w:val="8"/>
          <w:szCs w:val="8"/>
        </w:rPr>
        <w:t>Figure 1</w:t>
      </w:r>
    </w:p>
    <w:p w14:paraId="50285E50" w14:textId="77777777" w:rsidR="0039676C" w:rsidRPr="00FD2E13" w:rsidRDefault="0039676C" w:rsidP="0039676C">
      <w:pPr>
        <w:rPr>
          <w:sz w:val="8"/>
          <w:szCs w:val="8"/>
        </w:rPr>
      </w:pPr>
      <w:r w:rsidRPr="00FD2E13">
        <w:rPr>
          <w:sz w:val="8"/>
          <w:szCs w:val="8"/>
        </w:rPr>
        <w:t>[Figure 1 omitted]</w:t>
      </w:r>
      <w:r>
        <w:rPr>
          <w:sz w:val="8"/>
          <w:szCs w:val="8"/>
        </w:rPr>
        <w:tab/>
      </w:r>
    </w:p>
    <w:p w14:paraId="37B70944" w14:textId="77777777" w:rsidR="0039676C" w:rsidRPr="00FD2E13" w:rsidRDefault="0039676C" w:rsidP="0039676C">
      <w:pPr>
        <w:rPr>
          <w:sz w:val="8"/>
          <w:szCs w:val="8"/>
        </w:rPr>
      </w:pPr>
      <w:r w:rsidRPr="00FD2E13">
        <w:rPr>
          <w:sz w:val="8"/>
          <w:szCs w:val="8"/>
        </w:rPr>
        <w:t xml:space="preserve">Cumulative on-orbit distribution functions (all orbits). Deorbited objects are not included. The 2007 and 2009 spikes are a Chinese anti-satellite test and the Iridium 33-Kosmos 2251 collision, respectively. The recent, rapid rise of the orange curve represents </w:t>
      </w:r>
      <w:proofErr w:type="spellStart"/>
      <w:r w:rsidRPr="00FD2E13">
        <w:rPr>
          <w:sz w:val="8"/>
          <w:szCs w:val="8"/>
        </w:rPr>
        <w:t>NewSpace</w:t>
      </w:r>
      <w:proofErr w:type="spellEnd"/>
      <w:r w:rsidRPr="00FD2E13">
        <w:rPr>
          <w:sz w:val="8"/>
          <w:szCs w:val="8"/>
        </w:rPr>
        <w:t xml:space="preserve"> (see "Methods").</w:t>
      </w:r>
    </w:p>
    <w:p w14:paraId="03EB4641" w14:textId="77777777" w:rsidR="0039676C" w:rsidRPr="00FD2E13" w:rsidRDefault="0039676C" w:rsidP="0039676C">
      <w:pPr>
        <w:rPr>
          <w:sz w:val="8"/>
          <w:szCs w:val="8"/>
        </w:rPr>
      </w:pPr>
      <w:r w:rsidRPr="00FD2E13">
        <w:rPr>
          <w:sz w:val="8"/>
          <w:szCs w:val="8"/>
        </w:rPr>
        <w:t>Full size image</w:t>
      </w:r>
    </w:p>
    <w:p w14:paraId="73F2E934" w14:textId="77777777" w:rsidR="0039676C" w:rsidRPr="00FD2E13" w:rsidRDefault="0039676C" w:rsidP="0039676C">
      <w:pPr>
        <w:rPr>
          <w:sz w:val="8"/>
          <w:szCs w:val="8"/>
        </w:rPr>
      </w:pPr>
      <w:r w:rsidRPr="00FD2E13">
        <w:rPr>
          <w:sz w:val="8"/>
          <w:szCs w:val="8"/>
        </w:rPr>
        <w:t xml:space="preserve">Although the volume of space is large, individual satellites and satellite systems have specific functions, with associated altitudes and inclinations (Fig. 2). This increases congestion and requires active management for station keeping and collision avoidance9, with automatic collision-avoidance technology still under development. Improved space situational awareness is required, with data from operators as well as ground- and space-based sensors being widely and freely shared10. Improved communications between satellite operators are also necessary: in 2019, the European Space Agency moved an Earth observation satellite to avoid colliding with a </w:t>
      </w:r>
      <w:proofErr w:type="spellStart"/>
      <w:r w:rsidRPr="00FD2E13">
        <w:rPr>
          <w:sz w:val="8"/>
          <w:szCs w:val="8"/>
        </w:rPr>
        <w:t>Starlink</w:t>
      </w:r>
      <w:proofErr w:type="spellEnd"/>
      <w:r w:rsidRPr="00FD2E13">
        <w:rPr>
          <w:sz w:val="8"/>
          <w:szCs w:val="8"/>
        </w:rPr>
        <w:t xml:space="preserve"> satellite, after failing to reach SpaceX by e-mail. Internationally adopted ‘right of way’ rules are needed10 to prevent games of ‘chicken’, as companies seek to preserve thruster fuel and avoid service interruptions. SpaceX and NASA recently announced11 a cooperative agreement to help reduce the risk of collisions, but this is only one operator and one agency.</w:t>
      </w:r>
    </w:p>
    <w:p w14:paraId="48E95591" w14:textId="77777777" w:rsidR="0039676C" w:rsidRPr="00FD2E13" w:rsidRDefault="0039676C" w:rsidP="0039676C">
      <w:pPr>
        <w:rPr>
          <w:sz w:val="8"/>
          <w:szCs w:val="8"/>
        </w:rPr>
      </w:pPr>
      <w:r w:rsidRPr="00FD2E13">
        <w:rPr>
          <w:sz w:val="8"/>
          <w:szCs w:val="8"/>
        </w:rPr>
        <w:lastRenderedPageBreak/>
        <w:t>Figure 2</w:t>
      </w:r>
    </w:p>
    <w:p w14:paraId="3A84883F" w14:textId="77777777" w:rsidR="0039676C" w:rsidRPr="00FD2E13" w:rsidRDefault="0039676C" w:rsidP="0039676C">
      <w:pPr>
        <w:rPr>
          <w:sz w:val="8"/>
          <w:szCs w:val="8"/>
        </w:rPr>
      </w:pPr>
      <w:r w:rsidRPr="00FD2E13">
        <w:rPr>
          <w:sz w:val="8"/>
          <w:szCs w:val="8"/>
        </w:rPr>
        <w:t>[Figure 2 omitted]</w:t>
      </w:r>
    </w:p>
    <w:p w14:paraId="096BBA4C" w14:textId="77777777" w:rsidR="0039676C" w:rsidRPr="00FD2E13" w:rsidRDefault="0039676C" w:rsidP="0039676C">
      <w:pPr>
        <w:rPr>
          <w:sz w:val="8"/>
          <w:szCs w:val="8"/>
        </w:rPr>
      </w:pPr>
      <w:r w:rsidRPr="00FD2E13">
        <w:rPr>
          <w:sz w:val="8"/>
          <w:szCs w:val="8"/>
        </w:rPr>
        <w:t xml:space="preserve">Orbital distribution and density information for objects in Low Earth Orbit (LEO). (Left) Distribution of payloads (active and defunct satellites), binned to the nearest 1 km in altitude and 1° in orbital inclination. The </w:t>
      </w:r>
      <w:proofErr w:type="spellStart"/>
      <w:r w:rsidRPr="00FD2E13">
        <w:rPr>
          <w:sz w:val="8"/>
          <w:szCs w:val="8"/>
        </w:rPr>
        <w:t>centre</w:t>
      </w:r>
      <w:proofErr w:type="spellEnd"/>
      <w:r w:rsidRPr="00FD2E13">
        <w:rPr>
          <w:sz w:val="8"/>
          <w:szCs w:val="8"/>
        </w:rPr>
        <w:t xml:space="preserve"> of each circle represents the position on the diagram, and the size of the circle is proportional to the number of satellites within the given parameter space. (Right) Number density of different space resident objects (SROs) based on 1 km radial bins, averaged over the entire sky. Because SRO objects are on elliptical orbits, the contribution of a given object to an orbital shell is weighted by the time that object spends in the shell. Despite significant parameter space, satellites are clustered in their orbits due to mission requirements. The emerging </w:t>
      </w:r>
      <w:proofErr w:type="spellStart"/>
      <w:r w:rsidRPr="00FD2E13">
        <w:rPr>
          <w:sz w:val="8"/>
          <w:szCs w:val="8"/>
        </w:rPr>
        <w:t>Starlink</w:t>
      </w:r>
      <w:proofErr w:type="spellEnd"/>
      <w:r w:rsidRPr="00FD2E13">
        <w:rPr>
          <w:sz w:val="8"/>
          <w:szCs w:val="8"/>
        </w:rPr>
        <w:t xml:space="preserve"> cluster at 550 km and 55° inclination is already evident in both plots (Left and Right).</w:t>
      </w:r>
    </w:p>
    <w:p w14:paraId="04D6AE2F" w14:textId="77777777" w:rsidR="0039676C" w:rsidRPr="00FD2E13" w:rsidRDefault="0039676C" w:rsidP="0039676C">
      <w:pPr>
        <w:rPr>
          <w:sz w:val="8"/>
          <w:szCs w:val="8"/>
        </w:rPr>
      </w:pPr>
      <w:r w:rsidRPr="00FD2E13">
        <w:rPr>
          <w:sz w:val="8"/>
          <w:szCs w:val="8"/>
        </w:rPr>
        <w:t>Full size image</w:t>
      </w:r>
    </w:p>
    <w:p w14:paraId="3AE4F9DF" w14:textId="77777777" w:rsidR="0039676C" w:rsidRPr="00977410" w:rsidRDefault="0039676C" w:rsidP="0039676C">
      <w:pPr>
        <w:rPr>
          <w:sz w:val="16"/>
        </w:rPr>
      </w:pPr>
      <w:r w:rsidRPr="00977410">
        <w:rPr>
          <w:sz w:val="16"/>
        </w:rPr>
        <w:t xml:space="preserve">When completed, </w:t>
      </w:r>
      <w:proofErr w:type="spellStart"/>
      <w:r w:rsidRPr="00A033F0">
        <w:rPr>
          <w:rStyle w:val="Emphasis"/>
          <w:highlight w:val="green"/>
        </w:rPr>
        <w:t>Starlink</w:t>
      </w:r>
      <w:proofErr w:type="spellEnd"/>
      <w:r w:rsidRPr="00FD2E13">
        <w:rPr>
          <w:rStyle w:val="StyleUnderline"/>
        </w:rPr>
        <w:t xml:space="preserve"> will include about as many satellites as there are trackable debris pieces</w:t>
      </w:r>
      <w:r w:rsidRPr="00977410">
        <w:rPr>
          <w:sz w:val="16"/>
        </w:rPr>
        <w:t xml:space="preserve"> today, </w:t>
      </w:r>
      <w:r w:rsidRPr="00FD2E13">
        <w:rPr>
          <w:rStyle w:val="StyleUnderline"/>
        </w:rPr>
        <w:t xml:space="preserve">while its </w:t>
      </w:r>
      <w:r w:rsidRPr="00A033F0">
        <w:rPr>
          <w:rStyle w:val="Emphasis"/>
          <w:highlight w:val="green"/>
        </w:rPr>
        <w:t>total mass</w:t>
      </w:r>
      <w:r w:rsidRPr="00D2438F">
        <w:rPr>
          <w:rStyle w:val="Emphasis"/>
        </w:rPr>
        <w:t xml:space="preserve"> </w:t>
      </w:r>
      <w:r w:rsidRPr="00A033F0">
        <w:rPr>
          <w:rStyle w:val="Emphasis"/>
          <w:highlight w:val="green"/>
        </w:rPr>
        <w:t>will equal all</w:t>
      </w:r>
      <w:r w:rsidRPr="00D2438F">
        <w:rPr>
          <w:rStyle w:val="Emphasis"/>
        </w:rPr>
        <w:t xml:space="preserve"> the </w:t>
      </w:r>
      <w:r w:rsidRPr="00A033F0">
        <w:rPr>
          <w:rStyle w:val="Emphasis"/>
          <w:highlight w:val="green"/>
        </w:rPr>
        <w:t>mass currently in LEO</w:t>
      </w:r>
      <w:r w:rsidRPr="00FD2E13">
        <w:rPr>
          <w:rStyle w:val="StyleUnderline"/>
        </w:rPr>
        <w:t xml:space="preserve">—over 3000 </w:t>
      </w:r>
      <w:proofErr w:type="spellStart"/>
      <w:r w:rsidRPr="00FD2E13">
        <w:rPr>
          <w:rStyle w:val="StyleUnderline"/>
        </w:rPr>
        <w:t>tonnes</w:t>
      </w:r>
      <w:proofErr w:type="spellEnd"/>
      <w:r w:rsidRPr="00977410">
        <w:rPr>
          <w:sz w:val="16"/>
        </w:rPr>
        <w:t xml:space="preserve">. </w:t>
      </w:r>
      <w:r w:rsidRPr="00FD2E13">
        <w:rPr>
          <w:rStyle w:val="StyleUnderline"/>
        </w:rPr>
        <w:t>The satellites will be</w:t>
      </w:r>
      <w:r w:rsidRPr="00977410">
        <w:rPr>
          <w:sz w:val="16"/>
        </w:rPr>
        <w:t xml:space="preserve"> placed </w:t>
      </w:r>
      <w:r w:rsidRPr="00FD2E13">
        <w:rPr>
          <w:rStyle w:val="StyleUnderline"/>
        </w:rPr>
        <w:t xml:space="preserve">in narrow orbital shells, </w:t>
      </w:r>
      <w:r w:rsidRPr="00A033F0">
        <w:rPr>
          <w:rStyle w:val="StyleUnderline"/>
          <w:highlight w:val="green"/>
        </w:rPr>
        <w:t xml:space="preserve">creating </w:t>
      </w:r>
      <w:r w:rsidRPr="00A033F0">
        <w:rPr>
          <w:rStyle w:val="Emphasis"/>
          <w:highlight w:val="green"/>
        </w:rPr>
        <w:t>unprecedented congestion</w:t>
      </w:r>
      <w:r w:rsidRPr="00977410">
        <w:rPr>
          <w:sz w:val="16"/>
        </w:rPr>
        <w:t xml:space="preserve">, with 1258 already in orbit (as of 30 March 2021). </w:t>
      </w:r>
      <w:proofErr w:type="spellStart"/>
      <w:r w:rsidRPr="00977410">
        <w:rPr>
          <w:rStyle w:val="Emphasis"/>
        </w:rPr>
        <w:t>OneWeb</w:t>
      </w:r>
      <w:proofErr w:type="spellEnd"/>
      <w:r w:rsidRPr="00977410">
        <w:rPr>
          <w:sz w:val="16"/>
        </w:rPr>
        <w:t xml:space="preserve"> </w:t>
      </w:r>
      <w:r w:rsidRPr="00977410">
        <w:rPr>
          <w:rStyle w:val="StyleUnderline"/>
        </w:rPr>
        <w:t>has</w:t>
      </w:r>
      <w:r w:rsidRPr="00D2438F">
        <w:rPr>
          <w:rStyle w:val="StyleUnderline"/>
        </w:rPr>
        <w:t xml:space="preserve"> already placed an initial 146 satellites</w:t>
      </w:r>
      <w:r w:rsidRPr="00977410">
        <w:rPr>
          <w:sz w:val="16"/>
        </w:rPr>
        <w:t xml:space="preserve">, </w:t>
      </w:r>
      <w:r w:rsidRPr="00D2438F">
        <w:rPr>
          <w:rStyle w:val="StyleUnderline"/>
        </w:rPr>
        <w:t>and</w:t>
      </w:r>
      <w:r w:rsidRPr="00977410">
        <w:rPr>
          <w:sz w:val="16"/>
        </w:rPr>
        <w:t xml:space="preserve"> </w:t>
      </w:r>
      <w:r w:rsidRPr="00D2438F">
        <w:rPr>
          <w:rStyle w:val="Emphasis"/>
        </w:rPr>
        <w:t>Amazon,</w:t>
      </w:r>
      <w:r w:rsidRPr="00977410">
        <w:rPr>
          <w:sz w:val="16"/>
        </w:rPr>
        <w:t xml:space="preserve"> </w:t>
      </w:r>
      <w:proofErr w:type="spellStart"/>
      <w:r w:rsidRPr="00D2438F">
        <w:rPr>
          <w:rStyle w:val="Emphasis"/>
        </w:rPr>
        <w:t>Telesat</w:t>
      </w:r>
      <w:proofErr w:type="spellEnd"/>
      <w:r w:rsidRPr="00D2438F">
        <w:rPr>
          <w:rStyle w:val="Emphasis"/>
        </w:rPr>
        <w:t>,</w:t>
      </w:r>
      <w:r w:rsidRPr="00977410">
        <w:rPr>
          <w:sz w:val="16"/>
        </w:rPr>
        <w:t xml:space="preserve"> </w:t>
      </w:r>
      <w:r w:rsidRPr="00977410">
        <w:rPr>
          <w:rStyle w:val="Emphasis"/>
        </w:rPr>
        <w:t>GW</w:t>
      </w:r>
      <w:r w:rsidRPr="00977410">
        <w:rPr>
          <w:sz w:val="16"/>
        </w:rPr>
        <w:t xml:space="preserve"> </w:t>
      </w:r>
      <w:r w:rsidRPr="00977410">
        <w:rPr>
          <w:rStyle w:val="StyleUnderline"/>
        </w:rPr>
        <w:t xml:space="preserve">and </w:t>
      </w:r>
      <w:r w:rsidRPr="00A033F0">
        <w:rPr>
          <w:rStyle w:val="Emphasis"/>
          <w:highlight w:val="green"/>
        </w:rPr>
        <w:t>other companies</w:t>
      </w:r>
      <w:r w:rsidRPr="00FD2E13">
        <w:rPr>
          <w:rStyle w:val="Emphasis"/>
        </w:rPr>
        <w:t>,</w:t>
      </w:r>
      <w:r w:rsidRPr="00977410">
        <w:rPr>
          <w:sz w:val="16"/>
        </w:rPr>
        <w:t xml:space="preserve"> operating under different national regulatory regimes, </w:t>
      </w:r>
      <w:r w:rsidRPr="00A033F0">
        <w:rPr>
          <w:rStyle w:val="StyleUnderline"/>
          <w:highlight w:val="green"/>
        </w:rPr>
        <w:t>are soon</w:t>
      </w:r>
      <w:r w:rsidRPr="00977410">
        <w:rPr>
          <w:sz w:val="16"/>
        </w:rPr>
        <w:t xml:space="preserve"> likely </w:t>
      </w:r>
      <w:r w:rsidRPr="00A033F0">
        <w:rPr>
          <w:rStyle w:val="StyleUnderline"/>
          <w:highlight w:val="green"/>
        </w:rPr>
        <w:t>to follow</w:t>
      </w:r>
      <w:r w:rsidRPr="00977410">
        <w:rPr>
          <w:sz w:val="16"/>
        </w:rPr>
        <w:t>.</w:t>
      </w:r>
    </w:p>
    <w:p w14:paraId="7D52ADB5" w14:textId="77777777" w:rsidR="0039676C" w:rsidRPr="00977410" w:rsidRDefault="0039676C" w:rsidP="0039676C">
      <w:pPr>
        <w:rPr>
          <w:rStyle w:val="Emphasis"/>
        </w:rPr>
      </w:pPr>
      <w:r w:rsidRPr="00977410">
        <w:rPr>
          <w:rStyle w:val="Emphasis"/>
        </w:rPr>
        <w:t>Enhanced collision risk</w:t>
      </w:r>
    </w:p>
    <w:p w14:paraId="67DF06D1" w14:textId="77777777" w:rsidR="0039676C" w:rsidRPr="00977410" w:rsidRDefault="0039676C" w:rsidP="0039676C">
      <w:pPr>
        <w:rPr>
          <w:sz w:val="16"/>
        </w:rPr>
      </w:pPr>
      <w:r w:rsidRPr="00A033F0">
        <w:rPr>
          <w:rStyle w:val="StyleUnderline"/>
          <w:highlight w:val="green"/>
        </w:rPr>
        <w:t>Mega-constellations are</w:t>
      </w:r>
      <w:r w:rsidRPr="00977410">
        <w:rPr>
          <w:rStyle w:val="StyleUnderline"/>
        </w:rPr>
        <w:t xml:space="preserve"> composed of </w:t>
      </w:r>
      <w:r w:rsidRPr="00A033F0">
        <w:rPr>
          <w:rStyle w:val="Emphasis"/>
          <w:highlight w:val="green"/>
        </w:rPr>
        <w:t>mass-produced</w:t>
      </w:r>
      <w:r w:rsidRPr="00977410">
        <w:rPr>
          <w:rStyle w:val="Emphasis"/>
        </w:rPr>
        <w:t xml:space="preserve"> satellites</w:t>
      </w:r>
      <w:r w:rsidRPr="00977410">
        <w:rPr>
          <w:rStyle w:val="StyleUnderline"/>
        </w:rPr>
        <w:t xml:space="preserve"> </w:t>
      </w:r>
      <w:r w:rsidRPr="00A033F0">
        <w:rPr>
          <w:rStyle w:val="StyleUnderline"/>
          <w:highlight w:val="green"/>
        </w:rPr>
        <w:t xml:space="preserve">with </w:t>
      </w:r>
      <w:r w:rsidRPr="00A033F0">
        <w:rPr>
          <w:rStyle w:val="Emphasis"/>
          <w:highlight w:val="green"/>
        </w:rPr>
        <w:t>few backup systems</w:t>
      </w:r>
      <w:r w:rsidRPr="00977410">
        <w:rPr>
          <w:sz w:val="16"/>
        </w:rPr>
        <w:t xml:space="preserve">. </w:t>
      </w:r>
      <w:r w:rsidRPr="00A033F0">
        <w:rPr>
          <w:rStyle w:val="StyleUnderline"/>
          <w:highlight w:val="green"/>
        </w:rPr>
        <w:t>This</w:t>
      </w:r>
      <w:r w:rsidRPr="00977410">
        <w:rPr>
          <w:sz w:val="16"/>
        </w:rPr>
        <w:t xml:space="preserve"> consumer electronic model </w:t>
      </w:r>
      <w:r w:rsidRPr="00A033F0">
        <w:rPr>
          <w:rStyle w:val="StyleUnderline"/>
          <w:highlight w:val="green"/>
        </w:rPr>
        <w:t>allows for</w:t>
      </w:r>
      <w:r w:rsidRPr="00977410">
        <w:rPr>
          <w:rStyle w:val="StyleUnderline"/>
        </w:rPr>
        <w:t xml:space="preserve"> short upgrade cycles and rapid expansions of capabilities, but also </w:t>
      </w:r>
      <w:r w:rsidRPr="00A033F0">
        <w:rPr>
          <w:rStyle w:val="Emphasis"/>
          <w:highlight w:val="green"/>
        </w:rPr>
        <w:t>considerable discarded equipment</w:t>
      </w:r>
      <w:r w:rsidRPr="00977410">
        <w:rPr>
          <w:sz w:val="16"/>
        </w:rPr>
        <w:t xml:space="preserve">. SpaceX will actively de-orbit its satellites at the end of their 5–6-year operational lives. However, this process takes 6 months, so roughly </w:t>
      </w:r>
      <w:r w:rsidRPr="00977410">
        <w:rPr>
          <w:rStyle w:val="StyleUnderline"/>
        </w:rPr>
        <w:t>10% will be de-orbiting at any time</w:t>
      </w:r>
      <w:r w:rsidRPr="00977410">
        <w:rPr>
          <w:sz w:val="16"/>
        </w:rPr>
        <w:t xml:space="preserve">. </w:t>
      </w:r>
      <w:r w:rsidRPr="00977410">
        <w:rPr>
          <w:rStyle w:val="StyleUnderline"/>
        </w:rPr>
        <w:t>If other companies do likewise, thousands</w:t>
      </w:r>
      <w:r w:rsidRPr="00977410">
        <w:rPr>
          <w:sz w:val="16"/>
        </w:rPr>
        <w:t xml:space="preserve"> of </w:t>
      </w:r>
      <w:r w:rsidRPr="00977410">
        <w:rPr>
          <w:rStyle w:val="Emphasis"/>
        </w:rPr>
        <w:t>de-orbiting satellites</w:t>
      </w:r>
      <w:r w:rsidRPr="00977410">
        <w:rPr>
          <w:sz w:val="16"/>
        </w:rPr>
        <w:t xml:space="preserve"> </w:t>
      </w:r>
      <w:r w:rsidRPr="00977410">
        <w:rPr>
          <w:rStyle w:val="StyleUnderline"/>
        </w:rPr>
        <w:t xml:space="preserve">will be slowly passing through the same congested space, </w:t>
      </w:r>
      <w:r w:rsidRPr="00A033F0">
        <w:rPr>
          <w:rStyle w:val="StyleUnderline"/>
          <w:highlight w:val="green"/>
        </w:rPr>
        <w:t>posing collision risks</w:t>
      </w:r>
      <w:r w:rsidRPr="00977410">
        <w:rPr>
          <w:sz w:val="16"/>
        </w:rPr>
        <w:t xml:space="preserve">. </w:t>
      </w:r>
      <w:r w:rsidRPr="00977410">
        <w:rPr>
          <w:rStyle w:val="StyleUnderline"/>
        </w:rPr>
        <w:t>Failures will increase these numbers, although the long-term failure rate is difficult to project</w:t>
      </w:r>
      <w:r w:rsidRPr="00977410">
        <w:rPr>
          <w:sz w:val="16"/>
        </w:rPr>
        <w:t xml:space="preserve">. Figure 3 is </w:t>
      </w:r>
      <w:proofErr w:type="gramStart"/>
      <w:r w:rsidRPr="00977410">
        <w:rPr>
          <w:sz w:val="16"/>
        </w:rPr>
        <w:t>similar to</w:t>
      </w:r>
      <w:proofErr w:type="gramEnd"/>
      <w:r w:rsidRPr="00977410">
        <w:rPr>
          <w:sz w:val="16"/>
        </w:rPr>
        <w:t xml:space="preserve"> the righthand portion of Fig. 2 but includes the </w:t>
      </w:r>
      <w:proofErr w:type="spellStart"/>
      <w:r w:rsidRPr="00977410">
        <w:rPr>
          <w:sz w:val="16"/>
        </w:rPr>
        <w:t>Starlink</w:t>
      </w:r>
      <w:proofErr w:type="spellEnd"/>
      <w:r w:rsidRPr="00977410">
        <w:rPr>
          <w:sz w:val="16"/>
        </w:rPr>
        <w:t xml:space="preserve"> and </w:t>
      </w:r>
      <w:proofErr w:type="spellStart"/>
      <w:r w:rsidRPr="00977410">
        <w:rPr>
          <w:sz w:val="16"/>
        </w:rPr>
        <w:t>OneWeb</w:t>
      </w:r>
      <w:proofErr w:type="spellEnd"/>
      <w:r w:rsidRPr="00977410">
        <w:rPr>
          <w:sz w:val="16"/>
        </w:rPr>
        <w:t xml:space="preserve"> mega-constellations as filed (and amended) with the FCC (see “Methods”). The large density spikes show that some shells will have satellite number densities in excess of n=10−6 km−3.</w:t>
      </w:r>
    </w:p>
    <w:p w14:paraId="721568BF" w14:textId="77777777" w:rsidR="0039676C" w:rsidRPr="00F20EA6" w:rsidRDefault="0039676C" w:rsidP="0039676C">
      <w:pPr>
        <w:rPr>
          <w:sz w:val="8"/>
          <w:szCs w:val="8"/>
        </w:rPr>
      </w:pPr>
      <w:r w:rsidRPr="00F20EA6">
        <w:rPr>
          <w:sz w:val="8"/>
          <w:szCs w:val="8"/>
        </w:rPr>
        <w:t>Figure 3</w:t>
      </w:r>
    </w:p>
    <w:p w14:paraId="3A606C03" w14:textId="77777777" w:rsidR="0039676C" w:rsidRPr="00F20EA6" w:rsidRDefault="0039676C" w:rsidP="0039676C">
      <w:pPr>
        <w:rPr>
          <w:sz w:val="8"/>
          <w:szCs w:val="8"/>
        </w:rPr>
      </w:pPr>
      <w:r w:rsidRPr="00F20EA6">
        <w:rPr>
          <w:sz w:val="8"/>
          <w:szCs w:val="8"/>
        </w:rPr>
        <w:t>[Figure 3 omitted]</w:t>
      </w:r>
    </w:p>
    <w:p w14:paraId="201C760D" w14:textId="77777777" w:rsidR="0039676C" w:rsidRPr="00F20EA6" w:rsidRDefault="0039676C" w:rsidP="0039676C">
      <w:pPr>
        <w:rPr>
          <w:sz w:val="8"/>
          <w:szCs w:val="8"/>
        </w:rPr>
      </w:pPr>
      <w:r w:rsidRPr="00F20EA6">
        <w:rPr>
          <w:sz w:val="8"/>
          <w:szCs w:val="8"/>
        </w:rPr>
        <w:t xml:space="preserve">Satellite density distribution in LEO with the </w:t>
      </w:r>
      <w:proofErr w:type="spellStart"/>
      <w:r w:rsidRPr="00F20EA6">
        <w:rPr>
          <w:sz w:val="8"/>
          <w:szCs w:val="8"/>
        </w:rPr>
        <w:t>Starlink</w:t>
      </w:r>
      <w:proofErr w:type="spellEnd"/>
      <w:r w:rsidRPr="00F20EA6">
        <w:rPr>
          <w:sz w:val="8"/>
          <w:szCs w:val="8"/>
        </w:rPr>
        <w:t xml:space="preserve"> and </w:t>
      </w:r>
      <w:proofErr w:type="spellStart"/>
      <w:r w:rsidRPr="00F20EA6">
        <w:rPr>
          <w:sz w:val="8"/>
          <w:szCs w:val="8"/>
        </w:rPr>
        <w:t>OneWeb</w:t>
      </w:r>
      <w:proofErr w:type="spellEnd"/>
      <w:r w:rsidRPr="00F20EA6">
        <w:rPr>
          <w:sz w:val="8"/>
          <w:szCs w:val="8"/>
        </w:rPr>
        <w:t xml:space="preserve"> mega-constellations as filed (and amended) with the FCC. Provided that the orbits are nearly circular, the number densities in those shells will exceed 10–6 km−3. Because the collisional cross-section in those shells is also high, they represent regions that have a high collision risk whenever debris is too small to be tracked or collision avoidance </w:t>
      </w:r>
      <w:proofErr w:type="spellStart"/>
      <w:r w:rsidRPr="00F20EA6">
        <w:rPr>
          <w:sz w:val="8"/>
          <w:szCs w:val="8"/>
        </w:rPr>
        <w:t>manoeuvres</w:t>
      </w:r>
      <w:proofErr w:type="spellEnd"/>
      <w:r w:rsidRPr="00F20EA6">
        <w:rPr>
          <w:sz w:val="8"/>
          <w:szCs w:val="8"/>
        </w:rPr>
        <w:t xml:space="preserve"> are impossible for other reasons.</w:t>
      </w:r>
    </w:p>
    <w:p w14:paraId="7EE984B8" w14:textId="77777777" w:rsidR="0039676C" w:rsidRPr="00F20EA6" w:rsidRDefault="0039676C" w:rsidP="0039676C">
      <w:pPr>
        <w:rPr>
          <w:sz w:val="8"/>
          <w:szCs w:val="8"/>
        </w:rPr>
      </w:pPr>
      <w:r w:rsidRPr="00F20EA6">
        <w:rPr>
          <w:sz w:val="8"/>
          <w:szCs w:val="8"/>
        </w:rPr>
        <w:t>Full size image</w:t>
      </w:r>
    </w:p>
    <w:p w14:paraId="5F95894B" w14:textId="77777777" w:rsidR="0039676C" w:rsidRPr="00CA2C4F" w:rsidRDefault="0039676C" w:rsidP="0039676C">
      <w:pPr>
        <w:rPr>
          <w:sz w:val="16"/>
        </w:rPr>
      </w:pPr>
      <w:r w:rsidRPr="00F20EA6">
        <w:rPr>
          <w:sz w:val="16"/>
        </w:rPr>
        <w:t xml:space="preserve">Deorbiting satellites will be </w:t>
      </w:r>
      <w:proofErr w:type="gramStart"/>
      <w:r w:rsidRPr="00F20EA6">
        <w:rPr>
          <w:sz w:val="16"/>
        </w:rPr>
        <w:t>tracked</w:t>
      </w:r>
      <w:proofErr w:type="gramEnd"/>
      <w:r w:rsidRPr="00F20EA6">
        <w:rPr>
          <w:sz w:val="16"/>
        </w:rPr>
        <w:t xml:space="preserve"> and operational satellites can </w:t>
      </w:r>
      <w:proofErr w:type="spellStart"/>
      <w:r w:rsidRPr="00F20EA6">
        <w:rPr>
          <w:sz w:val="16"/>
        </w:rPr>
        <w:t>manoeuvre</w:t>
      </w:r>
      <w:proofErr w:type="spellEnd"/>
      <w:r w:rsidRPr="00F20EA6">
        <w:rPr>
          <w:sz w:val="16"/>
        </w:rPr>
        <w:t xml:space="preserve"> to avoid close conjunctions. However, this depends on ongoing </w:t>
      </w:r>
      <w:r w:rsidRPr="00977410">
        <w:rPr>
          <w:rStyle w:val="StyleUnderline"/>
        </w:rPr>
        <w:t xml:space="preserve">communication and </w:t>
      </w:r>
      <w:r w:rsidRPr="002F0AF4">
        <w:rPr>
          <w:rStyle w:val="StyleUnderline"/>
          <w:highlight w:val="green"/>
        </w:rPr>
        <w:t>cooperation</w:t>
      </w:r>
      <w:r w:rsidRPr="00CA2C4F">
        <w:rPr>
          <w:rStyle w:val="StyleUnderline"/>
        </w:rPr>
        <w:t xml:space="preserve"> between operators</w:t>
      </w:r>
      <w:r w:rsidRPr="00CA2C4F">
        <w:rPr>
          <w:sz w:val="16"/>
        </w:rPr>
        <w:t xml:space="preserve">, which at present </w:t>
      </w:r>
      <w:r w:rsidRPr="002F0AF4">
        <w:rPr>
          <w:rStyle w:val="StyleUnderline"/>
          <w:highlight w:val="green"/>
        </w:rPr>
        <w:t>is</w:t>
      </w:r>
      <w:r w:rsidRPr="00CA2C4F">
        <w:rPr>
          <w:rStyle w:val="StyleUnderline"/>
        </w:rPr>
        <w:t xml:space="preserve"> ad hoc and </w:t>
      </w:r>
      <w:r w:rsidRPr="002F0AF4">
        <w:rPr>
          <w:rStyle w:val="Emphasis"/>
          <w:highlight w:val="green"/>
        </w:rPr>
        <w:t>voluntary</w:t>
      </w:r>
      <w:r w:rsidRPr="00CA2C4F">
        <w:rPr>
          <w:sz w:val="16"/>
        </w:rPr>
        <w:t xml:space="preserve">. A recent letter12 to the FCC from SpaceX suggests that some </w:t>
      </w:r>
      <w:r w:rsidRPr="002F0AF4">
        <w:rPr>
          <w:rStyle w:val="Emphasis"/>
          <w:highlight w:val="green"/>
        </w:rPr>
        <w:t>companies</w:t>
      </w:r>
      <w:r w:rsidRPr="00CA2C4F">
        <w:rPr>
          <w:rStyle w:val="Emphasis"/>
        </w:rPr>
        <w:t xml:space="preserve"> might be </w:t>
      </w:r>
      <w:r w:rsidRPr="002F0AF4">
        <w:rPr>
          <w:rStyle w:val="Emphasis"/>
          <w:highlight w:val="green"/>
        </w:rPr>
        <w:t>less</w:t>
      </w:r>
      <w:r w:rsidRPr="00CA2C4F">
        <w:rPr>
          <w:rStyle w:val="Emphasis"/>
        </w:rPr>
        <w:t xml:space="preserve">-than-fully </w:t>
      </w:r>
      <w:r w:rsidRPr="002F0AF4">
        <w:rPr>
          <w:rStyle w:val="Emphasis"/>
          <w:highlight w:val="green"/>
        </w:rPr>
        <w:t>transparent</w:t>
      </w:r>
      <w:r w:rsidRPr="00CA2C4F">
        <w:rPr>
          <w:rStyle w:val="StyleUnderline"/>
        </w:rPr>
        <w:t xml:space="preserve"> about events</w:t>
      </w:r>
      <w:r w:rsidRPr="00CA2C4F">
        <w:rPr>
          <w:sz w:val="16"/>
        </w:rPr>
        <w:t xml:space="preserve">13 </w:t>
      </w:r>
      <w:r w:rsidRPr="00CA2C4F">
        <w:rPr>
          <w:rStyle w:val="StyleUnderline"/>
        </w:rPr>
        <w:t>in LEO</w:t>
      </w:r>
      <w:r w:rsidRPr="00CA2C4F">
        <w:rPr>
          <w:sz w:val="16"/>
        </w:rPr>
        <w:t>.</w:t>
      </w:r>
    </w:p>
    <w:p w14:paraId="06C0E53B" w14:textId="77777777" w:rsidR="0039676C" w:rsidRPr="00F20EA6" w:rsidRDefault="0039676C" w:rsidP="0039676C">
      <w:pPr>
        <w:rPr>
          <w:sz w:val="16"/>
        </w:rPr>
      </w:pPr>
      <w:r w:rsidRPr="00CA2C4F">
        <w:rPr>
          <w:sz w:val="16"/>
        </w:rPr>
        <w:t xml:space="preserve">Despite the congestion and traffic management challenges, FCC filings by </w:t>
      </w:r>
      <w:r w:rsidRPr="005E5F0A">
        <w:rPr>
          <w:rStyle w:val="Emphasis"/>
          <w:highlight w:val="green"/>
        </w:rPr>
        <w:t>SpaceX</w:t>
      </w:r>
      <w:r w:rsidRPr="00CA2C4F">
        <w:rPr>
          <w:sz w:val="16"/>
        </w:rPr>
        <w:t xml:space="preserve"> suggest that collision avoidance </w:t>
      </w:r>
      <w:proofErr w:type="spellStart"/>
      <w:r w:rsidRPr="00CA2C4F">
        <w:rPr>
          <w:sz w:val="16"/>
        </w:rPr>
        <w:t>manoeuvres</w:t>
      </w:r>
      <w:proofErr w:type="spellEnd"/>
      <w:r w:rsidRPr="00CA2C4F">
        <w:rPr>
          <w:sz w:val="16"/>
        </w:rPr>
        <w:t xml:space="preserve"> can in fact maintain collision-free operations in orbital sh</w:t>
      </w:r>
      <w:r w:rsidRPr="00F20EA6">
        <w:rPr>
          <w:sz w:val="16"/>
        </w:rPr>
        <w:t xml:space="preserve">ells and that the probability of a collision between a non-responsive satellite and tracked debris is negligible. However, the </w:t>
      </w:r>
      <w:r w:rsidRPr="005E5F0A">
        <w:rPr>
          <w:rStyle w:val="Emphasis"/>
          <w:highlight w:val="green"/>
        </w:rPr>
        <w:t>filings do not account</w:t>
      </w:r>
      <w:r w:rsidRPr="00F20EA6">
        <w:rPr>
          <w:rStyle w:val="Emphasis"/>
        </w:rPr>
        <w:t xml:space="preserve"> for </w:t>
      </w:r>
      <w:r w:rsidRPr="005E5F0A">
        <w:rPr>
          <w:rStyle w:val="Emphasis"/>
          <w:highlight w:val="green"/>
        </w:rPr>
        <w:t>untracked debris</w:t>
      </w:r>
      <w:r w:rsidRPr="00F20EA6">
        <w:rPr>
          <w:sz w:val="16"/>
        </w:rPr>
        <w:t xml:space="preserve">6, including untracked debris decaying through the shells used by </w:t>
      </w:r>
      <w:proofErr w:type="spellStart"/>
      <w:r w:rsidRPr="00F20EA6">
        <w:rPr>
          <w:sz w:val="16"/>
        </w:rPr>
        <w:t>Starlink</w:t>
      </w:r>
      <w:proofErr w:type="spellEnd"/>
      <w:r w:rsidRPr="00F20EA6">
        <w:rPr>
          <w:sz w:val="16"/>
        </w:rPr>
        <w:t xml:space="preserve">. Using simple estimates (see “Methods”), the </w:t>
      </w:r>
      <w:r w:rsidRPr="00977410">
        <w:rPr>
          <w:rStyle w:val="StyleUnderline"/>
        </w:rPr>
        <w:t xml:space="preserve">probability that a single piece of untracked debris will hit any satellite in the </w:t>
      </w:r>
      <w:proofErr w:type="spellStart"/>
      <w:r w:rsidRPr="00977410">
        <w:rPr>
          <w:rStyle w:val="StyleUnderline"/>
        </w:rPr>
        <w:t>Starlink</w:t>
      </w:r>
      <w:proofErr w:type="spellEnd"/>
      <w:r w:rsidRPr="00977410">
        <w:rPr>
          <w:rStyle w:val="StyleUnderline"/>
        </w:rPr>
        <w:t xml:space="preserve"> 550 km shell is about 0.003 </w:t>
      </w:r>
      <w:r w:rsidRPr="00D00AA0">
        <w:rPr>
          <w:rStyle w:val="StyleUnderline"/>
        </w:rPr>
        <w:t>after one year</w:t>
      </w:r>
      <w:r w:rsidRPr="00D00AA0">
        <w:rPr>
          <w:sz w:val="16"/>
        </w:rPr>
        <w:t xml:space="preserve">. Thus, </w:t>
      </w:r>
      <w:r w:rsidRPr="00D00AA0">
        <w:rPr>
          <w:rStyle w:val="StyleUnderline"/>
        </w:rPr>
        <w:t xml:space="preserve">if at any time there are 230 pieces of </w:t>
      </w:r>
      <w:r w:rsidRPr="00D00AA0">
        <w:rPr>
          <w:rStyle w:val="Emphasis"/>
        </w:rPr>
        <w:t>untracked debris</w:t>
      </w:r>
      <w:r w:rsidRPr="00D00AA0">
        <w:rPr>
          <w:rStyle w:val="StyleUnderline"/>
        </w:rPr>
        <w:t xml:space="preserve"> decaying through the 550 km orbital shell, there is a </w:t>
      </w:r>
      <w:r w:rsidRPr="00D00AA0">
        <w:rPr>
          <w:rStyle w:val="Emphasis"/>
        </w:rPr>
        <w:t>50% chance</w:t>
      </w:r>
      <w:r w:rsidRPr="00D00AA0">
        <w:rPr>
          <w:rStyle w:val="StyleUnderline"/>
        </w:rPr>
        <w:t xml:space="preserve"> that there will be one or more collisions between satellites in the shell and the debris</w:t>
      </w:r>
      <w:r w:rsidRPr="00D00AA0">
        <w:rPr>
          <w:sz w:val="16"/>
        </w:rPr>
        <w:t xml:space="preserve">. As discussed further in “Methods”, </w:t>
      </w:r>
      <w:r w:rsidRPr="00D00AA0">
        <w:rPr>
          <w:rStyle w:val="StyleUnderline"/>
        </w:rPr>
        <w:t>such a situation is plausible</w:t>
      </w:r>
      <w:r w:rsidRPr="00D00AA0">
        <w:rPr>
          <w:sz w:val="16"/>
        </w:rPr>
        <w:t xml:space="preserve">. </w:t>
      </w:r>
      <w:r w:rsidRPr="00D00AA0">
        <w:rPr>
          <w:rStyle w:val="StyleUnderline"/>
        </w:rPr>
        <w:t>Depending on</w:t>
      </w:r>
      <w:r w:rsidRPr="00D00AA0">
        <w:rPr>
          <w:sz w:val="16"/>
        </w:rPr>
        <w:t xml:space="preserve"> the </w:t>
      </w:r>
      <w:r w:rsidRPr="00D00AA0">
        <w:rPr>
          <w:rStyle w:val="StyleUnderline"/>
        </w:rPr>
        <w:t>balance between the</w:t>
      </w:r>
      <w:r w:rsidRPr="00977410">
        <w:rPr>
          <w:rStyle w:val="StyleUnderline"/>
        </w:rPr>
        <w:t xml:space="preserve"> de-orbit and the collision rates</w:t>
      </w:r>
      <w:r w:rsidRPr="00F20EA6">
        <w:rPr>
          <w:sz w:val="16"/>
        </w:rPr>
        <w:t xml:space="preserve">, </w:t>
      </w:r>
      <w:r w:rsidRPr="00977410">
        <w:rPr>
          <w:rStyle w:val="StyleUnderline"/>
        </w:rPr>
        <w:t xml:space="preserve">if </w:t>
      </w:r>
      <w:r w:rsidRPr="00F20EA6">
        <w:rPr>
          <w:rStyle w:val="Emphasis"/>
        </w:rPr>
        <w:t>subsequent fragmentation</w:t>
      </w:r>
      <w:r w:rsidRPr="00977410">
        <w:rPr>
          <w:rStyle w:val="StyleUnderline"/>
        </w:rPr>
        <w:t xml:space="preserve"> events lead to </w:t>
      </w:r>
      <w:r w:rsidRPr="00F20EA6">
        <w:rPr>
          <w:rStyle w:val="Emphasis"/>
        </w:rPr>
        <w:t>similar amounts of debris within that orbital shell</w:t>
      </w:r>
      <w:r w:rsidRPr="00F20EA6">
        <w:rPr>
          <w:sz w:val="16"/>
        </w:rPr>
        <w:t xml:space="preserve">, </w:t>
      </w:r>
      <w:r w:rsidRPr="00F20EA6">
        <w:rPr>
          <w:rStyle w:val="Emphasis"/>
        </w:rPr>
        <w:t xml:space="preserve">a </w:t>
      </w:r>
      <w:r w:rsidRPr="00A033F0">
        <w:rPr>
          <w:rStyle w:val="Emphasis"/>
          <w:highlight w:val="green"/>
        </w:rPr>
        <w:t>runaway cascade</w:t>
      </w:r>
      <w:r w:rsidRPr="00F20EA6">
        <w:rPr>
          <w:rStyle w:val="Emphasis"/>
        </w:rPr>
        <w:t xml:space="preserve"> of collisions </w:t>
      </w:r>
      <w:r w:rsidRPr="00A033F0">
        <w:rPr>
          <w:rStyle w:val="Emphasis"/>
          <w:highlight w:val="green"/>
        </w:rPr>
        <w:t>could occur</w:t>
      </w:r>
      <w:r w:rsidRPr="00F20EA6">
        <w:rPr>
          <w:sz w:val="16"/>
        </w:rPr>
        <w:t>.</w:t>
      </w:r>
    </w:p>
    <w:p w14:paraId="3126B9E3" w14:textId="77777777" w:rsidR="0039676C" w:rsidRPr="00977410" w:rsidRDefault="0039676C" w:rsidP="0039676C">
      <w:pPr>
        <w:rPr>
          <w:sz w:val="16"/>
        </w:rPr>
      </w:pPr>
      <w:r w:rsidRPr="00977410">
        <w:rPr>
          <w:rStyle w:val="StyleUnderline"/>
        </w:rPr>
        <w:t>Fragmentation events are not confined to</w:t>
      </w:r>
      <w:r w:rsidRPr="00977410">
        <w:rPr>
          <w:sz w:val="16"/>
        </w:rPr>
        <w:t xml:space="preserve"> their </w:t>
      </w:r>
      <w:r w:rsidRPr="00977410">
        <w:rPr>
          <w:rStyle w:val="StyleUnderline"/>
        </w:rPr>
        <w:t>local orbits</w:t>
      </w:r>
      <w:r w:rsidRPr="00977410">
        <w:rPr>
          <w:sz w:val="16"/>
        </w:rPr>
        <w:t xml:space="preserve">, either. The </w:t>
      </w:r>
      <w:r w:rsidRPr="00977410">
        <w:rPr>
          <w:rStyle w:val="StyleUnderline"/>
        </w:rPr>
        <w:t>India</w:t>
      </w:r>
      <w:r w:rsidRPr="00977410">
        <w:rPr>
          <w:sz w:val="16"/>
        </w:rPr>
        <w:t xml:space="preserve"> 2019 </w:t>
      </w:r>
      <w:r w:rsidRPr="00977410">
        <w:rPr>
          <w:rStyle w:val="StyleUnderline"/>
        </w:rPr>
        <w:t>ASAT test</w:t>
      </w:r>
      <w:r w:rsidRPr="00977410">
        <w:rPr>
          <w:sz w:val="16"/>
        </w:rPr>
        <w:t xml:space="preserve"> was conducted at an altitude below 300 km </w:t>
      </w:r>
      <w:proofErr w:type="gramStart"/>
      <w:r w:rsidRPr="00977410">
        <w:rPr>
          <w:sz w:val="16"/>
        </w:rPr>
        <w:t>in an effort to</w:t>
      </w:r>
      <w:proofErr w:type="gramEnd"/>
      <w:r w:rsidRPr="00977410">
        <w:rPr>
          <w:sz w:val="16"/>
        </w:rPr>
        <w:t xml:space="preserve"> minimize long-lived debris. Nevertheless, </w:t>
      </w:r>
      <w:r w:rsidRPr="00977410">
        <w:rPr>
          <w:rStyle w:val="StyleUnderline"/>
        </w:rPr>
        <w:t>debris was placed on orbits with apogees in excess of 1000 km</w:t>
      </w:r>
      <w:r w:rsidRPr="00977410">
        <w:rPr>
          <w:sz w:val="16"/>
        </w:rPr>
        <w:t xml:space="preserve">. As of 30 March 2021, </w:t>
      </w:r>
      <w:r w:rsidRPr="00977410">
        <w:rPr>
          <w:rStyle w:val="StyleUnderline"/>
        </w:rPr>
        <w:t>three tracked debris</w:t>
      </w:r>
      <w:r w:rsidRPr="00977410">
        <w:rPr>
          <w:sz w:val="16"/>
        </w:rPr>
        <w:t xml:space="preserve"> pieces </w:t>
      </w:r>
      <w:r w:rsidRPr="00977410">
        <w:rPr>
          <w:rStyle w:val="StyleUnderline"/>
        </w:rPr>
        <w:t>remain</w:t>
      </w:r>
      <w:r w:rsidRPr="00977410">
        <w:rPr>
          <w:sz w:val="16"/>
        </w:rPr>
        <w:t xml:space="preserve"> in orbit14. Such </w:t>
      </w:r>
      <w:r w:rsidRPr="00977410">
        <w:rPr>
          <w:rStyle w:val="StyleUnderline"/>
        </w:rPr>
        <w:t>long-lived debris has high eccentricities, and</w:t>
      </w:r>
      <w:r w:rsidRPr="00977410">
        <w:rPr>
          <w:sz w:val="16"/>
        </w:rPr>
        <w:t xml:space="preserve"> thus </w:t>
      </w:r>
      <w:r w:rsidRPr="00977410">
        <w:rPr>
          <w:rStyle w:val="StyleUnderline"/>
        </w:rPr>
        <w:t>can cross multiple orbital shells twice per orbit</w:t>
      </w:r>
      <w:r w:rsidRPr="00977410">
        <w:rPr>
          <w:sz w:val="16"/>
        </w:rPr>
        <w:t xml:space="preserve">. </w:t>
      </w:r>
      <w:r w:rsidRPr="00977410">
        <w:rPr>
          <w:rStyle w:val="Emphasis"/>
        </w:rPr>
        <w:t xml:space="preserve">A </w:t>
      </w:r>
      <w:r w:rsidRPr="00A033F0">
        <w:rPr>
          <w:rStyle w:val="Emphasis"/>
          <w:highlight w:val="green"/>
        </w:rPr>
        <w:t>major fragmentation</w:t>
      </w:r>
      <w:r w:rsidRPr="00977410">
        <w:rPr>
          <w:rStyle w:val="Emphasis"/>
        </w:rPr>
        <w:t xml:space="preserve"> event from a single satellite </w:t>
      </w:r>
      <w:r w:rsidRPr="00A033F0">
        <w:rPr>
          <w:rStyle w:val="Emphasis"/>
          <w:highlight w:val="green"/>
        </w:rPr>
        <w:t>could affect all operators in LEO</w:t>
      </w:r>
      <w:r w:rsidRPr="00977410">
        <w:rPr>
          <w:sz w:val="16"/>
        </w:rPr>
        <w:t>.</w:t>
      </w:r>
    </w:p>
    <w:p w14:paraId="35B60ECF" w14:textId="77777777" w:rsidR="0039676C" w:rsidRPr="00977410" w:rsidRDefault="0039676C" w:rsidP="0039676C">
      <w:pPr>
        <w:rPr>
          <w:sz w:val="16"/>
          <w:szCs w:val="16"/>
        </w:rPr>
      </w:pPr>
      <w:r w:rsidRPr="00977410">
        <w:rPr>
          <w:sz w:val="16"/>
          <w:szCs w:val="16"/>
        </w:rPr>
        <w:t xml:space="preserve">Even if debris collisions were avoidable, meteoroids are always a threat. The cumulative meteoroid flux15 for masses m &gt; 10–2 g is about 1.2 × 10–4 meteoroids m−2 year−1 (see “Methods”). Such masses could cause non-negligible damage to satellites16. Assuming a </w:t>
      </w:r>
      <w:proofErr w:type="spellStart"/>
      <w:r w:rsidRPr="00977410">
        <w:rPr>
          <w:sz w:val="16"/>
          <w:szCs w:val="16"/>
        </w:rPr>
        <w:t>Starlink</w:t>
      </w:r>
      <w:proofErr w:type="spellEnd"/>
      <w:r w:rsidRPr="00977410">
        <w:rPr>
          <w:sz w:val="16"/>
          <w:szCs w:val="16"/>
        </w:rPr>
        <w:t xml:space="preserve"> </w:t>
      </w:r>
      <w:r w:rsidRPr="00977410">
        <w:rPr>
          <w:sz w:val="16"/>
          <w:szCs w:val="16"/>
        </w:rPr>
        <w:lastRenderedPageBreak/>
        <w:t>constellation of 12,000 satellites (</w:t>
      </w:r>
      <w:proofErr w:type="gramStart"/>
      <w:r w:rsidRPr="00977410">
        <w:rPr>
          <w:sz w:val="16"/>
          <w:szCs w:val="16"/>
        </w:rPr>
        <w:t>i.e.</w:t>
      </w:r>
      <w:proofErr w:type="gramEnd"/>
      <w:r w:rsidRPr="00977410">
        <w:rPr>
          <w:sz w:val="16"/>
          <w:szCs w:val="16"/>
        </w:rPr>
        <w:t xml:space="preserve"> the initial phase), there is about a 50% chance of 15 or more meteoroid impacts per year at m &gt; 10–2 g. Satellites will have shielding, but events that might be rare to a single satellite could become common across the constellation.</w:t>
      </w:r>
    </w:p>
    <w:p w14:paraId="2462F0C5" w14:textId="77777777" w:rsidR="0039676C" w:rsidRDefault="0039676C" w:rsidP="0039676C">
      <w:pPr>
        <w:rPr>
          <w:sz w:val="16"/>
          <w:szCs w:val="16"/>
        </w:rPr>
      </w:pPr>
      <w:r w:rsidRPr="00977410">
        <w:rPr>
          <w:sz w:val="16"/>
          <w:szCs w:val="16"/>
        </w:rPr>
        <w:t>One partial response to these congestion and collision concerns is for operators to construct mega-constellations out of a smaller number of satellites. But this does not, individually or collectively, eliminate the need for an all-of-LEO approach to evaluating the effects of the construction and maintenance of any one constellation.</w:t>
      </w:r>
    </w:p>
    <w:p w14:paraId="02BB79AE" w14:textId="77777777" w:rsidR="0039676C" w:rsidRPr="00977410" w:rsidRDefault="0039676C" w:rsidP="0039676C">
      <w:pPr>
        <w:rPr>
          <w:sz w:val="16"/>
          <w:szCs w:val="16"/>
        </w:rPr>
      </w:pPr>
    </w:p>
    <w:p w14:paraId="41FDBB4F" w14:textId="77777777" w:rsidR="0039676C" w:rsidRDefault="0039676C" w:rsidP="0039676C">
      <w:bookmarkStart w:id="0" w:name="_Hlk89888149"/>
    </w:p>
    <w:p w14:paraId="3E0794D3" w14:textId="77777777" w:rsidR="0039676C" w:rsidRPr="00033E38" w:rsidRDefault="0039676C" w:rsidP="0039676C">
      <w:pPr>
        <w:pStyle w:val="Heading4"/>
      </w:pPr>
      <w:r>
        <w:t xml:space="preserve">Increasing debris triggers </w:t>
      </w:r>
      <w:r w:rsidRPr="0020445B">
        <w:rPr>
          <w:u w:val="single"/>
        </w:rPr>
        <w:t>miscalculated war</w:t>
      </w:r>
      <w:r>
        <w:t xml:space="preserve">. The internal link is </w:t>
      </w:r>
      <w:r>
        <w:rPr>
          <w:u w:val="single"/>
        </w:rPr>
        <w:t>linear</w:t>
      </w:r>
      <w:r>
        <w:t>---any reduction in debris reduces the risk.</w:t>
      </w:r>
    </w:p>
    <w:p w14:paraId="43E5354C" w14:textId="77777777" w:rsidR="0039676C" w:rsidRPr="000F20C1" w:rsidRDefault="0039676C" w:rsidP="0039676C">
      <w:proofErr w:type="spellStart"/>
      <w:r w:rsidRPr="00750661">
        <w:rPr>
          <w:rStyle w:val="Style13ptBold"/>
        </w:rPr>
        <w:t>Dockrill</w:t>
      </w:r>
      <w:proofErr w:type="spellEnd"/>
      <w:r w:rsidRPr="00750661">
        <w:rPr>
          <w:rStyle w:val="Style13ptBold"/>
        </w:rPr>
        <w:t xml:space="preserve"> 16</w:t>
      </w:r>
      <w:r>
        <w:t xml:space="preserve"> [Peter; 2016; </w:t>
      </w:r>
      <w:r w:rsidRPr="00750661">
        <w:t>Award-winning science &amp; technology journalist</w:t>
      </w:r>
      <w:r>
        <w:t xml:space="preserve">. </w:t>
      </w:r>
      <w:r w:rsidRPr="00750661">
        <w:t>“Space Junk Accidents Could Trigger Armed Conflict, Study Finds</w:t>
      </w:r>
      <w:r>
        <w:t xml:space="preserve">.” </w:t>
      </w:r>
      <w:hyperlink r:id="rId7" w:history="1">
        <w:r w:rsidRPr="005773F3">
          <w:rPr>
            <w:rStyle w:val="Hyperlink"/>
          </w:rPr>
          <w:t>https://www.sciencealert.com/space-junk-accidents-could-trigger-armed-conflict-expert-warns</w:t>
        </w:r>
      </w:hyperlink>
      <w:r>
        <w:t xml:space="preserve">] </w:t>
      </w:r>
      <w:proofErr w:type="spellStart"/>
      <w:r>
        <w:t>brett</w:t>
      </w:r>
      <w:proofErr w:type="spellEnd"/>
    </w:p>
    <w:p w14:paraId="4B3A8BDC" w14:textId="77777777" w:rsidR="0039676C" w:rsidRDefault="0039676C" w:rsidP="0039676C">
      <w:pPr>
        <w:rPr>
          <w:rStyle w:val="StyleUnderline"/>
        </w:rPr>
      </w:pPr>
      <w:r w:rsidRPr="0041119C">
        <w:rPr>
          <w:rStyle w:val="StyleUnderline"/>
        </w:rPr>
        <w:t xml:space="preserve">The increasingly </w:t>
      </w:r>
      <w:r w:rsidRPr="00A033F0">
        <w:rPr>
          <w:rStyle w:val="StyleUnderline"/>
          <w:highlight w:val="green"/>
        </w:rPr>
        <w:t>crowded space in</w:t>
      </w:r>
      <w:r w:rsidRPr="001D3509">
        <w:rPr>
          <w:rStyle w:val="StyleUnderline"/>
        </w:rPr>
        <w:t xml:space="preserve"> Earth's </w:t>
      </w:r>
      <w:r w:rsidRPr="00A033F0">
        <w:rPr>
          <w:rStyle w:val="StyleUnderline"/>
          <w:highlight w:val="green"/>
        </w:rPr>
        <w:t>low orbit</w:t>
      </w:r>
      <w:r w:rsidRPr="0041119C">
        <w:rPr>
          <w:rStyle w:val="StyleUnderline"/>
        </w:rPr>
        <w:t xml:space="preserve"> could </w:t>
      </w:r>
      <w:r w:rsidRPr="00A033F0">
        <w:rPr>
          <w:rStyle w:val="StyleUnderline"/>
          <w:highlight w:val="green"/>
        </w:rPr>
        <w:t xml:space="preserve">set the stage for an </w:t>
      </w:r>
      <w:r w:rsidRPr="00A033F0">
        <w:rPr>
          <w:rStyle w:val="Emphasis"/>
          <w:highlight w:val="green"/>
        </w:rPr>
        <w:t>international armed conflict</w:t>
      </w:r>
      <w:r w:rsidRPr="00BD7F56">
        <w:rPr>
          <w:sz w:val="14"/>
        </w:rPr>
        <w:t xml:space="preserve">, says a new study. Researchers from the Russian Academy of Sciences warn </w:t>
      </w:r>
      <w:r w:rsidRPr="0041119C">
        <w:rPr>
          <w:rStyle w:val="StyleUnderline"/>
        </w:rPr>
        <w:t xml:space="preserve">that </w:t>
      </w:r>
      <w:r w:rsidRPr="00A033F0">
        <w:rPr>
          <w:rStyle w:val="StyleUnderline"/>
          <w:highlight w:val="green"/>
        </w:rPr>
        <w:t>accidents</w:t>
      </w:r>
      <w:r w:rsidRPr="0041119C">
        <w:rPr>
          <w:rStyle w:val="StyleUnderline"/>
        </w:rPr>
        <w:t xml:space="preserve"> stemming </w:t>
      </w:r>
      <w:r w:rsidRPr="00A033F0">
        <w:rPr>
          <w:rStyle w:val="StyleUnderline"/>
          <w:highlight w:val="green"/>
        </w:rPr>
        <w:t>from</w:t>
      </w:r>
      <w:r w:rsidRPr="0041119C">
        <w:rPr>
          <w:rStyle w:val="StyleUnderline"/>
        </w:rPr>
        <w:t xml:space="preserve"> the steady rise in </w:t>
      </w:r>
      <w:r w:rsidRPr="00A033F0">
        <w:rPr>
          <w:rStyle w:val="StyleUnderline"/>
          <w:highlight w:val="green"/>
        </w:rPr>
        <w:t>space junk</w:t>
      </w:r>
      <w:r w:rsidRPr="0041119C">
        <w:rPr>
          <w:rStyle w:val="StyleUnderline"/>
        </w:rPr>
        <w:t xml:space="preserve"> floating around the </w:t>
      </w:r>
      <w:r w:rsidRPr="00B65801">
        <w:rPr>
          <w:rStyle w:val="StyleUnderline"/>
        </w:rPr>
        <w:t xml:space="preserve">planet could </w:t>
      </w:r>
      <w:r w:rsidRPr="00A033F0">
        <w:rPr>
          <w:rStyle w:val="StyleUnderline"/>
          <w:highlight w:val="green"/>
        </w:rPr>
        <w:t>incite</w:t>
      </w:r>
      <w:r w:rsidRPr="00B65801">
        <w:rPr>
          <w:rStyle w:val="StyleUnderline"/>
        </w:rPr>
        <w:t xml:space="preserve"> </w:t>
      </w:r>
      <w:r w:rsidRPr="00B65801">
        <w:rPr>
          <w:rStyle w:val="Emphasis"/>
        </w:rPr>
        <w:t>political</w:t>
      </w:r>
      <w:r w:rsidRPr="001D3509">
        <w:rPr>
          <w:rStyle w:val="Emphasis"/>
        </w:rPr>
        <w:t xml:space="preserve"> </w:t>
      </w:r>
      <w:r w:rsidRPr="000F20C1">
        <w:rPr>
          <w:rStyle w:val="Emphasis"/>
        </w:rPr>
        <w:t>rows</w:t>
      </w:r>
      <w:r w:rsidRPr="000F20C1">
        <w:rPr>
          <w:rStyle w:val="StyleUnderline"/>
        </w:rPr>
        <w:t xml:space="preserve"> and</w:t>
      </w:r>
      <w:r w:rsidRPr="0041119C">
        <w:rPr>
          <w:rStyle w:val="StyleUnderline"/>
        </w:rPr>
        <w:t xml:space="preserve"> even </w:t>
      </w:r>
      <w:r w:rsidRPr="00A033F0">
        <w:rPr>
          <w:rStyle w:val="Emphasis"/>
          <w:highlight w:val="green"/>
        </w:rPr>
        <w:t>war</w:t>
      </w:r>
      <w:r w:rsidRPr="00B65801">
        <w:rPr>
          <w:sz w:val="16"/>
          <w:szCs w:val="16"/>
        </w:rPr>
        <w:t xml:space="preserve">fare, </w:t>
      </w:r>
      <w:r w:rsidRPr="00A033F0">
        <w:rPr>
          <w:rStyle w:val="StyleUnderline"/>
          <w:highlight w:val="green"/>
        </w:rPr>
        <w:t>with nations</w:t>
      </w:r>
      <w:r w:rsidRPr="0041119C">
        <w:rPr>
          <w:rStyle w:val="StyleUnderline"/>
        </w:rPr>
        <w:t xml:space="preserve"> potentially </w:t>
      </w:r>
      <w:r w:rsidRPr="00A033F0">
        <w:rPr>
          <w:rStyle w:val="Emphasis"/>
          <w:highlight w:val="green"/>
        </w:rPr>
        <w:t>mistaking debris</w:t>
      </w:r>
      <w:r w:rsidRPr="0041119C">
        <w:rPr>
          <w:rStyle w:val="StyleUnderline"/>
        </w:rPr>
        <w:t xml:space="preserve">-caused incidents </w:t>
      </w:r>
      <w:r w:rsidRPr="00A033F0">
        <w:rPr>
          <w:rStyle w:val="StyleUnderline"/>
          <w:highlight w:val="green"/>
        </w:rPr>
        <w:t>as</w:t>
      </w:r>
      <w:r w:rsidRPr="0041119C">
        <w:rPr>
          <w:rStyle w:val="StyleUnderline"/>
        </w:rPr>
        <w:t xml:space="preserve"> the results of </w:t>
      </w:r>
      <w:r w:rsidRPr="00A033F0">
        <w:rPr>
          <w:rStyle w:val="Emphasis"/>
          <w:highlight w:val="green"/>
        </w:rPr>
        <w:t>intentional aggressive acts</w:t>
      </w:r>
      <w:r w:rsidRPr="0041119C">
        <w:rPr>
          <w:rStyle w:val="Emphasis"/>
        </w:rPr>
        <w:t xml:space="preserve"> </w:t>
      </w:r>
      <w:r w:rsidRPr="0041119C">
        <w:rPr>
          <w:rStyle w:val="StyleUnderline"/>
        </w:rPr>
        <w:t>by others.</w:t>
      </w:r>
      <w:r>
        <w:rPr>
          <w:rStyle w:val="StyleUnderline"/>
        </w:rPr>
        <w:t xml:space="preserve"> </w:t>
      </w:r>
      <w:r w:rsidRPr="00BD7F56">
        <w:rPr>
          <w:sz w:val="14"/>
        </w:rPr>
        <w:t xml:space="preserve">In a paper published in Acta Astronautica, the </w:t>
      </w:r>
      <w:r w:rsidRPr="0041119C">
        <w:rPr>
          <w:rStyle w:val="StyleUnderline"/>
        </w:rPr>
        <w:t xml:space="preserve">team </w:t>
      </w:r>
      <w:r w:rsidRPr="00B65801">
        <w:rPr>
          <w:rStyle w:val="StyleUnderline"/>
        </w:rPr>
        <w:t>suggests that space debris in the form of spent rocket parts and other fragments of hardware hurtling at high speed pose a "</w:t>
      </w:r>
      <w:r w:rsidRPr="00B65801">
        <w:rPr>
          <w:rStyle w:val="Emphasis"/>
        </w:rPr>
        <w:t>special political danger</w:t>
      </w:r>
      <w:r w:rsidRPr="00B65801">
        <w:rPr>
          <w:rStyle w:val="StyleUnderline"/>
        </w:rPr>
        <w:t xml:space="preserve">" </w:t>
      </w:r>
      <w:r w:rsidRPr="00A033F0">
        <w:rPr>
          <w:rStyle w:val="StyleUnderline"/>
          <w:highlight w:val="green"/>
        </w:rPr>
        <w:t>that could</w:t>
      </w:r>
      <w:r w:rsidRPr="001D3509">
        <w:rPr>
          <w:rStyle w:val="StyleUnderline"/>
        </w:rPr>
        <w:t xml:space="preserve"> </w:t>
      </w:r>
      <w:r w:rsidRPr="001D3509">
        <w:rPr>
          <w:rStyle w:val="Emphasis"/>
        </w:rPr>
        <w:t xml:space="preserve">dangerously </w:t>
      </w:r>
      <w:r w:rsidRPr="00A033F0">
        <w:rPr>
          <w:rStyle w:val="Emphasis"/>
          <w:highlight w:val="green"/>
        </w:rPr>
        <w:t>escalate</w:t>
      </w:r>
      <w:r w:rsidRPr="0041119C">
        <w:rPr>
          <w:rStyle w:val="StyleUnderline"/>
        </w:rPr>
        <w:t xml:space="preserve"> </w:t>
      </w:r>
      <w:r w:rsidRPr="00A033F0">
        <w:rPr>
          <w:rStyle w:val="StyleUnderline"/>
          <w:highlight w:val="green"/>
        </w:rPr>
        <w:t>tensions</w:t>
      </w:r>
      <w:r w:rsidRPr="001D3509">
        <w:rPr>
          <w:rStyle w:val="StyleUnderline"/>
        </w:rPr>
        <w:t xml:space="preserve"> between nations. </w:t>
      </w:r>
      <w:r w:rsidRPr="001D3509">
        <w:rPr>
          <w:sz w:val="14"/>
        </w:rPr>
        <w:t>According</w:t>
      </w:r>
      <w:r w:rsidRPr="00BD7F56">
        <w:rPr>
          <w:sz w:val="14"/>
        </w:rPr>
        <w:t xml:space="preserve"> to the study, </w:t>
      </w:r>
      <w:r w:rsidRPr="0041119C">
        <w:rPr>
          <w:rStyle w:val="StyleUnderline"/>
        </w:rPr>
        <w:t xml:space="preserve">destructive </w:t>
      </w:r>
      <w:r w:rsidRPr="00A033F0">
        <w:rPr>
          <w:rStyle w:val="StyleUnderline"/>
          <w:highlight w:val="green"/>
        </w:rPr>
        <w:t>impacts</w:t>
      </w:r>
      <w:r w:rsidRPr="0041119C">
        <w:rPr>
          <w:rStyle w:val="StyleUnderline"/>
        </w:rPr>
        <w:t xml:space="preserve"> caused by </w:t>
      </w:r>
      <w:r w:rsidRPr="001D3509">
        <w:rPr>
          <w:rStyle w:val="StyleUnderline"/>
        </w:rPr>
        <w:t xml:space="preserve">random space junk </w:t>
      </w:r>
      <w:r w:rsidRPr="00A033F0">
        <w:rPr>
          <w:rStyle w:val="StyleUnderline"/>
          <w:highlight w:val="green"/>
        </w:rPr>
        <w:t>cannot</w:t>
      </w:r>
      <w:r w:rsidRPr="0041119C">
        <w:rPr>
          <w:rStyle w:val="StyleUnderline"/>
        </w:rPr>
        <w:t xml:space="preserve"> easily </w:t>
      </w:r>
      <w:r w:rsidRPr="00A033F0">
        <w:rPr>
          <w:rStyle w:val="StyleUnderline"/>
          <w:highlight w:val="green"/>
        </w:rPr>
        <w:t>be told apart from military attacks.</w:t>
      </w:r>
      <w:r w:rsidRPr="00BD7F56">
        <w:rPr>
          <w:sz w:val="14"/>
        </w:rPr>
        <w:t xml:space="preserve"> "</w:t>
      </w:r>
      <w:r w:rsidRPr="0041119C">
        <w:rPr>
          <w:rStyle w:val="StyleUnderline"/>
        </w:rPr>
        <w:t>The owner of the impacted and destroyed satellite can hardly quickly determine the real cause of the accident</w:t>
      </w:r>
      <w:r w:rsidRPr="00BD7F56">
        <w:rPr>
          <w:sz w:val="14"/>
        </w:rPr>
        <w:t xml:space="preserve">," the authors </w:t>
      </w:r>
      <w:r w:rsidRPr="001D3509">
        <w:rPr>
          <w:sz w:val="14"/>
        </w:rPr>
        <w:t xml:space="preserve">write. </w:t>
      </w:r>
      <w:r w:rsidRPr="001D3509">
        <w:rPr>
          <w:rStyle w:val="StyleUnderline"/>
        </w:rPr>
        <w:t xml:space="preserve">The </w:t>
      </w:r>
      <w:r w:rsidRPr="00A033F0">
        <w:rPr>
          <w:rStyle w:val="StyleUnderline"/>
          <w:highlight w:val="green"/>
        </w:rPr>
        <w:t>risks</w:t>
      </w:r>
      <w:r w:rsidRPr="0041119C">
        <w:rPr>
          <w:rStyle w:val="StyleUnderline"/>
        </w:rPr>
        <w:t xml:space="preserve"> of such an event occurring </w:t>
      </w:r>
      <w:r w:rsidRPr="00A033F0">
        <w:rPr>
          <w:rStyle w:val="StyleUnderline"/>
          <w:highlight w:val="green"/>
        </w:rPr>
        <w:t xml:space="preserve">are compounded by the </w:t>
      </w:r>
      <w:r w:rsidRPr="00A033F0">
        <w:rPr>
          <w:rStyle w:val="Emphasis"/>
          <w:highlight w:val="green"/>
        </w:rPr>
        <w:t>sheer volume</w:t>
      </w:r>
      <w:r w:rsidRPr="00A033F0">
        <w:rPr>
          <w:rStyle w:val="StyleUnderline"/>
          <w:highlight w:val="green"/>
        </w:rPr>
        <w:t xml:space="preserve"> of debris</w:t>
      </w:r>
      <w:r w:rsidRPr="0041119C">
        <w:rPr>
          <w:rStyle w:val="StyleUnderline"/>
        </w:rPr>
        <w:t xml:space="preserve"> now orbiting Earth. Recent figures from NASA indicate that there are more than 500,000 pieces of space junk currently being tracked in orbit, travelling at speeds up to 28,160 km/h</w:t>
      </w:r>
      <w:r w:rsidRPr="00BD7F56">
        <w:rPr>
          <w:sz w:val="14"/>
        </w:rPr>
        <w:t xml:space="preserve"> (17,500 mph). </w:t>
      </w:r>
      <w:proofErr w:type="gramStart"/>
      <w:r w:rsidRPr="00BD7F56">
        <w:rPr>
          <w:sz w:val="14"/>
        </w:rPr>
        <w:t>The majority of</w:t>
      </w:r>
      <w:proofErr w:type="gramEnd"/>
      <w:r w:rsidRPr="00BD7F56">
        <w:rPr>
          <w:sz w:val="14"/>
        </w:rPr>
        <w:t xml:space="preserve"> those objects are small – around the size of a marble – but some 20,000 of them are bigger than a softball. In addition to these 500,000 or so fragments – which are big enough for scientists to know about them – </w:t>
      </w:r>
      <w:r w:rsidRPr="0041119C">
        <w:rPr>
          <w:rStyle w:val="StyleUnderline"/>
        </w:rPr>
        <w:t>NASA estimates that there are millions of undetectable pieces of debris in orbit that are too small to be monitored.</w:t>
      </w:r>
      <w:r>
        <w:rPr>
          <w:rStyle w:val="StyleUnderline"/>
        </w:rPr>
        <w:t xml:space="preserve"> </w:t>
      </w:r>
      <w:r w:rsidRPr="0041119C">
        <w:rPr>
          <w:rStyle w:val="StyleUnderline"/>
        </w:rPr>
        <w:t xml:space="preserve">But </w:t>
      </w:r>
      <w:r w:rsidRPr="001D3509">
        <w:rPr>
          <w:rStyle w:val="StyleUnderline"/>
        </w:rPr>
        <w:t xml:space="preserve">even </w:t>
      </w:r>
      <w:r w:rsidRPr="00A033F0">
        <w:rPr>
          <w:rStyle w:val="StyleUnderline"/>
          <w:highlight w:val="green"/>
        </w:rPr>
        <w:t>extremely small fragments</w:t>
      </w:r>
      <w:r w:rsidRPr="0041119C">
        <w:rPr>
          <w:rStyle w:val="StyleUnderline"/>
        </w:rPr>
        <w:t xml:space="preserve"> such as these pose a threat – in fact, they're </w:t>
      </w:r>
      <w:r w:rsidRPr="001D3509">
        <w:rPr>
          <w:rStyle w:val="StyleUnderline"/>
        </w:rPr>
        <w:t xml:space="preserve">considered a </w:t>
      </w:r>
      <w:r w:rsidRPr="00A033F0">
        <w:rPr>
          <w:rStyle w:val="StyleUnderline"/>
          <w:highlight w:val="green"/>
        </w:rPr>
        <w:t xml:space="preserve">greater risk </w:t>
      </w:r>
      <w:r w:rsidRPr="001D3509">
        <w:rPr>
          <w:rStyle w:val="StyleUnderline"/>
        </w:rPr>
        <w:t>than trackable debris</w:t>
      </w:r>
      <w:r w:rsidRPr="0041119C">
        <w:rPr>
          <w:rStyle w:val="StyleUnderline"/>
        </w:rPr>
        <w:t xml:space="preserve">, </w:t>
      </w:r>
      <w:r w:rsidRPr="00A033F0">
        <w:rPr>
          <w:rStyle w:val="StyleUnderline"/>
          <w:highlight w:val="green"/>
        </w:rPr>
        <w:t xml:space="preserve">as their </w:t>
      </w:r>
      <w:r w:rsidRPr="00A033F0">
        <w:rPr>
          <w:rStyle w:val="Emphasis"/>
          <w:highlight w:val="green"/>
        </w:rPr>
        <w:t>invisible status</w:t>
      </w:r>
      <w:r w:rsidRPr="00A033F0">
        <w:rPr>
          <w:rStyle w:val="StyleUnderline"/>
          <w:highlight w:val="green"/>
        </w:rPr>
        <w:t xml:space="preserve"> means</w:t>
      </w:r>
      <w:r w:rsidRPr="0041119C">
        <w:rPr>
          <w:rStyle w:val="StyleUnderline"/>
        </w:rPr>
        <w:t xml:space="preserve"> spacecraft and </w:t>
      </w:r>
      <w:r w:rsidRPr="00A033F0">
        <w:rPr>
          <w:rStyle w:val="StyleUnderline"/>
          <w:highlight w:val="green"/>
        </w:rPr>
        <w:t>satellites can't</w:t>
      </w:r>
      <w:r w:rsidRPr="0041119C">
        <w:rPr>
          <w:rStyle w:val="StyleUnderline"/>
        </w:rPr>
        <w:t xml:space="preserve"> do anything to </w:t>
      </w:r>
      <w:r w:rsidRPr="00A033F0">
        <w:rPr>
          <w:rStyle w:val="StyleUnderline"/>
          <w:highlight w:val="green"/>
        </w:rPr>
        <w:t xml:space="preserve">avoid them </w:t>
      </w:r>
      <w:r w:rsidRPr="001D3509">
        <w:rPr>
          <w:rStyle w:val="Emphasis"/>
        </w:rPr>
        <w:t>until it's too late.</w:t>
      </w:r>
      <w:r w:rsidRPr="001D3509">
        <w:rPr>
          <w:sz w:val="14"/>
        </w:rPr>
        <w:t xml:space="preserve"> As</w:t>
      </w:r>
      <w:r w:rsidRPr="00BD7F56">
        <w:rPr>
          <w:sz w:val="14"/>
        </w:rPr>
        <w:t xml:space="preserve"> NASA observed in 2013:</w:t>
      </w:r>
      <w:r>
        <w:rPr>
          <w:rStyle w:val="StyleUnderline"/>
        </w:rPr>
        <w:t xml:space="preserve"> </w:t>
      </w:r>
      <w:r w:rsidRPr="00BD7F56">
        <w:rPr>
          <w:sz w:val="14"/>
        </w:rPr>
        <w:t>"</w:t>
      </w:r>
      <w:r w:rsidRPr="0041119C">
        <w:rPr>
          <w:rStyle w:val="StyleUnderline"/>
        </w:rPr>
        <w:t>Even tiny paint flecks can damage a spacecraft when travelling at these velocities</w:t>
      </w:r>
      <w:r w:rsidRPr="00BD7F56">
        <w:rPr>
          <w:sz w:val="14"/>
        </w:rPr>
        <w:t xml:space="preserve">. In </w:t>
      </w:r>
      <w:proofErr w:type="gramStart"/>
      <w:r w:rsidRPr="00BD7F56">
        <w:rPr>
          <w:sz w:val="14"/>
        </w:rPr>
        <w:t>fact</w:t>
      </w:r>
      <w:proofErr w:type="gramEnd"/>
      <w:r w:rsidRPr="00BD7F56">
        <w:rPr>
          <w:sz w:val="14"/>
        </w:rPr>
        <w:t xml:space="preserve"> a number of space shuttle windows have been replaced because of damage caused by material that was </w:t>
      </w:r>
      <w:proofErr w:type="spellStart"/>
      <w:r w:rsidRPr="00BD7F56">
        <w:rPr>
          <w:sz w:val="14"/>
        </w:rPr>
        <w:t>analysed</w:t>
      </w:r>
      <w:proofErr w:type="spellEnd"/>
      <w:r w:rsidRPr="00BD7F56">
        <w:rPr>
          <w:sz w:val="14"/>
        </w:rPr>
        <w:t xml:space="preserve"> and shown to be paint flecks… With so much orbital debris, there have been surprisingly few disastrous collisions</w:t>
      </w:r>
      <w:r w:rsidRPr="001D3509">
        <w:rPr>
          <w:sz w:val="14"/>
        </w:rPr>
        <w:t xml:space="preserve">." </w:t>
      </w:r>
      <w:r w:rsidRPr="001D3509">
        <w:rPr>
          <w:rStyle w:val="StyleUnderline"/>
        </w:rPr>
        <w:t xml:space="preserve">While </w:t>
      </w:r>
      <w:r w:rsidRPr="00A033F0">
        <w:rPr>
          <w:rStyle w:val="StyleUnderline"/>
          <w:highlight w:val="green"/>
        </w:rPr>
        <w:t>we</w:t>
      </w:r>
      <w:r w:rsidRPr="001D3509">
        <w:rPr>
          <w:rStyle w:val="StyleUnderline"/>
        </w:rPr>
        <w:t xml:space="preserve"> may </w:t>
      </w:r>
      <w:r w:rsidRPr="00A033F0">
        <w:rPr>
          <w:rStyle w:val="StyleUnderline"/>
          <w:highlight w:val="green"/>
        </w:rPr>
        <w:t>have been lucky</w:t>
      </w:r>
      <w:r w:rsidRPr="000F20C1">
        <w:rPr>
          <w:rStyle w:val="StyleUnderline"/>
        </w:rPr>
        <w:t xml:space="preserve"> in the past, </w:t>
      </w:r>
      <w:r w:rsidRPr="00A033F0">
        <w:rPr>
          <w:rStyle w:val="Emphasis"/>
          <w:highlight w:val="green"/>
        </w:rPr>
        <w:t>we can't rely on that</w:t>
      </w:r>
      <w:r w:rsidRPr="001D3509">
        <w:rPr>
          <w:rStyle w:val="Emphasis"/>
        </w:rPr>
        <w:t xml:space="preserve"> to continue</w:t>
      </w:r>
      <w:r w:rsidRPr="001D3509">
        <w:rPr>
          <w:sz w:val="14"/>
        </w:rPr>
        <w:t>. The</w:t>
      </w:r>
      <w:r w:rsidRPr="00BD7F56">
        <w:rPr>
          <w:sz w:val="14"/>
        </w:rPr>
        <w:t xml:space="preserve"> study by the Russian team </w:t>
      </w:r>
      <w:r w:rsidRPr="000F20C1">
        <w:rPr>
          <w:rStyle w:val="StyleUnderline"/>
        </w:rPr>
        <w:t xml:space="preserve">cites the repeated sudden </w:t>
      </w:r>
      <w:r w:rsidRPr="001D3509">
        <w:rPr>
          <w:rStyle w:val="StyleUnderline"/>
        </w:rPr>
        <w:t xml:space="preserve">failures of </w:t>
      </w:r>
      <w:proofErr w:type="spellStart"/>
      <w:r w:rsidRPr="001D3509">
        <w:rPr>
          <w:rStyle w:val="StyleUnderline"/>
        </w:rPr>
        <w:t>defence</w:t>
      </w:r>
      <w:proofErr w:type="spellEnd"/>
      <w:r w:rsidRPr="001D3509">
        <w:rPr>
          <w:rStyle w:val="StyleUnderline"/>
        </w:rPr>
        <w:t xml:space="preserve"> satellites in past decades that were never explained. The researchers attribute two possible causes: either unrecorded collisions with space junk, or aggressive actions from adversaries. "This is a </w:t>
      </w:r>
      <w:r w:rsidRPr="001D3509">
        <w:rPr>
          <w:rStyle w:val="Emphasis"/>
        </w:rPr>
        <w:t>politically dangerous dilemma</w:t>
      </w:r>
      <w:r w:rsidRPr="001D3509">
        <w:rPr>
          <w:rStyle w:val="StyleUnderline"/>
        </w:rPr>
        <w:t>," the</w:t>
      </w:r>
      <w:r w:rsidRPr="000F20C1">
        <w:rPr>
          <w:rStyle w:val="StyleUnderline"/>
        </w:rPr>
        <w:t xml:space="preserve"> authors write.</w:t>
      </w:r>
    </w:p>
    <w:p w14:paraId="20145C4D" w14:textId="77777777" w:rsidR="0039676C" w:rsidRDefault="0039676C" w:rsidP="0039676C">
      <w:pPr>
        <w:rPr>
          <w:rStyle w:val="StyleUnderline"/>
        </w:rPr>
      </w:pPr>
    </w:p>
    <w:bookmarkEnd w:id="0"/>
    <w:p w14:paraId="4825C698" w14:textId="77777777" w:rsidR="0039676C" w:rsidRPr="00A87F24" w:rsidRDefault="0039676C" w:rsidP="0039676C">
      <w:pPr>
        <w:pStyle w:val="Heading4"/>
        <w:rPr>
          <w:rStyle w:val="Style13ptBold"/>
          <w:b/>
          <w:bCs w:val="0"/>
        </w:rPr>
      </w:pPr>
      <w:r w:rsidRPr="00A87F24">
        <w:rPr>
          <w:rStyle w:val="Style13ptBold"/>
          <w:b/>
        </w:rPr>
        <w:t xml:space="preserve">It </w:t>
      </w:r>
      <w:r w:rsidRPr="00F521A4">
        <w:rPr>
          <w:rStyle w:val="Style13ptBold"/>
          <w:b/>
          <w:u w:val="single"/>
        </w:rPr>
        <w:t>goes nuclear</w:t>
      </w:r>
      <w:r w:rsidRPr="00A87F24">
        <w:rPr>
          <w:rStyle w:val="Style13ptBold"/>
          <w:b/>
        </w:rPr>
        <w:t>.</w:t>
      </w:r>
    </w:p>
    <w:p w14:paraId="6C40A024" w14:textId="77777777" w:rsidR="0039676C" w:rsidRPr="002F7FDF" w:rsidRDefault="0039676C" w:rsidP="0039676C">
      <w:r w:rsidRPr="00335482">
        <w:rPr>
          <w:rStyle w:val="Style13ptBold"/>
        </w:rPr>
        <w:t>Johnson 14</w:t>
      </w:r>
      <w:r>
        <w:t xml:space="preserve"> [Les, </w:t>
      </w:r>
      <w:r w:rsidRPr="00335482">
        <w:t>Baen science fiction author, popular science writer, and NASA technologist.</w:t>
      </w:r>
      <w:r>
        <w:t xml:space="preserve"> </w:t>
      </w:r>
      <w:r w:rsidRPr="00335482">
        <w:t>“Living without satellites”</w:t>
      </w:r>
      <w:r>
        <w:t xml:space="preserve">. </w:t>
      </w:r>
      <w:hyperlink r:id="rId8" w:history="1">
        <w:r w:rsidRPr="005773F3">
          <w:rPr>
            <w:rStyle w:val="Hyperlink"/>
          </w:rPr>
          <w:t>https://www.baen.com/living_without_satellites</w:t>
        </w:r>
      </w:hyperlink>
      <w:r>
        <w:t xml:space="preserve">.] </w:t>
      </w:r>
      <w:proofErr w:type="spellStart"/>
      <w:r>
        <w:t>brett</w:t>
      </w:r>
      <w:proofErr w:type="spellEnd"/>
    </w:p>
    <w:p w14:paraId="064C66A3" w14:textId="77777777" w:rsidR="0039676C" w:rsidRPr="007216D2" w:rsidRDefault="0039676C" w:rsidP="0039676C">
      <w:pPr>
        <w:rPr>
          <w:u w:val="single"/>
        </w:rPr>
      </w:pPr>
      <w:r w:rsidRPr="00A033F0">
        <w:rPr>
          <w:rStyle w:val="StyleUnderline"/>
          <w:highlight w:val="green"/>
        </w:rPr>
        <w:t>Satellite</w:t>
      </w:r>
      <w:r w:rsidRPr="002F7FDF">
        <w:rPr>
          <w:rStyle w:val="StyleUnderline"/>
        </w:rPr>
        <w:t xml:space="preserve"> imagery is </w:t>
      </w:r>
      <w:r w:rsidRPr="00F521A4">
        <w:rPr>
          <w:rStyle w:val="StyleUnderline"/>
        </w:rPr>
        <w:t>used by the military and</w:t>
      </w:r>
      <w:r w:rsidRPr="00F521A4">
        <w:rPr>
          <w:sz w:val="14"/>
        </w:rPr>
        <w:t xml:space="preserve"> our </w:t>
      </w:r>
      <w:r w:rsidRPr="00F521A4">
        <w:rPr>
          <w:rStyle w:val="StyleUnderline"/>
        </w:rPr>
        <w:t xml:space="preserve">political leaders to </w:t>
      </w:r>
      <w:r w:rsidRPr="00A033F0">
        <w:rPr>
          <w:rStyle w:val="Emphasis"/>
          <w:highlight w:val="green"/>
        </w:rPr>
        <w:t>maintain</w:t>
      </w:r>
      <w:r w:rsidRPr="00F521A4">
        <w:rPr>
          <w:rStyle w:val="Emphasis"/>
        </w:rPr>
        <w:t xml:space="preserve"> the </w:t>
      </w:r>
      <w:r w:rsidRPr="00A033F0">
        <w:rPr>
          <w:rStyle w:val="Emphasis"/>
          <w:highlight w:val="green"/>
        </w:rPr>
        <w:t>peace</w:t>
      </w:r>
      <w:r w:rsidRPr="002F7FDF">
        <w:rPr>
          <w:sz w:val="14"/>
        </w:rPr>
        <w:t xml:space="preserve">. </w:t>
      </w:r>
      <w:r w:rsidRPr="00A033F0">
        <w:rPr>
          <w:rStyle w:val="StyleUnderline"/>
          <w:highlight w:val="green"/>
        </w:rPr>
        <w:t>When</w:t>
      </w:r>
      <w:r w:rsidRPr="002F7FDF">
        <w:rPr>
          <w:sz w:val="14"/>
        </w:rPr>
        <w:t xml:space="preserve"> your </w:t>
      </w:r>
      <w:r w:rsidRPr="002F7FDF">
        <w:rPr>
          <w:rStyle w:val="StyleUnderline"/>
        </w:rPr>
        <w:t xml:space="preserve">potential </w:t>
      </w:r>
      <w:r w:rsidRPr="00A033F0">
        <w:rPr>
          <w:rStyle w:val="StyleUnderline"/>
          <w:highlight w:val="green"/>
        </w:rPr>
        <w:t>adversaries</w:t>
      </w:r>
      <w:r w:rsidRPr="002F7FDF">
        <w:rPr>
          <w:rStyle w:val="StyleUnderline"/>
        </w:rPr>
        <w:t xml:space="preserve"> </w:t>
      </w:r>
      <w:r w:rsidRPr="00A033F0">
        <w:rPr>
          <w:rStyle w:val="StyleUnderline"/>
          <w:highlight w:val="green"/>
        </w:rPr>
        <w:t>can’t hide what they’re doing</w:t>
      </w:r>
      <w:r w:rsidRPr="002F7FDF">
        <w:rPr>
          <w:rStyle w:val="StyleUnderline"/>
        </w:rPr>
        <w:t xml:space="preserve">, </w:t>
      </w:r>
      <w:r w:rsidRPr="00F521A4">
        <w:rPr>
          <w:rStyle w:val="StyleUnderline"/>
        </w:rPr>
        <w:t xml:space="preserve">where their armies are moving and what they are doing with </w:t>
      </w:r>
      <w:r w:rsidRPr="00F521A4">
        <w:rPr>
          <w:rStyle w:val="StyleUnderline"/>
        </w:rPr>
        <w:lastRenderedPageBreak/>
        <w:t>their civilian and military infrastructure, th</w:t>
      </w:r>
      <w:r w:rsidRPr="002F7FDF">
        <w:rPr>
          <w:rStyle w:val="StyleUnderline"/>
        </w:rPr>
        <w:t xml:space="preserve">en </w:t>
      </w:r>
      <w:r w:rsidRPr="009B4334">
        <w:rPr>
          <w:rStyle w:val="StyleUnderline"/>
        </w:rPr>
        <w:t>the</w:t>
      </w:r>
      <w:r w:rsidRPr="002F7FDF">
        <w:rPr>
          <w:rStyle w:val="StyleUnderline"/>
        </w:rPr>
        <w:t xml:space="preserve"> </w:t>
      </w:r>
      <w:r w:rsidRPr="00A033F0">
        <w:rPr>
          <w:rStyle w:val="StyleUnderline"/>
          <w:highlight w:val="green"/>
        </w:rPr>
        <w:t>danger of</w:t>
      </w:r>
      <w:r w:rsidRPr="002F7FDF">
        <w:rPr>
          <w:rStyle w:val="StyleUnderline"/>
        </w:rPr>
        <w:t xml:space="preserve"> surprise </w:t>
      </w:r>
      <w:r w:rsidRPr="00A033F0">
        <w:rPr>
          <w:rStyle w:val="StyleUnderline"/>
          <w:highlight w:val="green"/>
        </w:rPr>
        <w:t>attack is diminished</w:t>
      </w:r>
      <w:r w:rsidRPr="002F7FDF">
        <w:rPr>
          <w:sz w:val="14"/>
        </w:rPr>
        <w:t xml:space="preserve">. </w:t>
      </w:r>
      <w:r w:rsidRPr="009B4334">
        <w:rPr>
          <w:rStyle w:val="StyleUnderline"/>
        </w:rPr>
        <w:t>In</w:t>
      </w:r>
      <w:r w:rsidRPr="002F7FDF">
        <w:rPr>
          <w:sz w:val="14"/>
        </w:rPr>
        <w:t xml:space="preserve"> our </w:t>
      </w:r>
      <w:r w:rsidRPr="009B4334">
        <w:rPr>
          <w:rStyle w:val="StyleUnderline"/>
        </w:rPr>
        <w:t>nuclear age</w:t>
      </w:r>
      <w:r w:rsidRPr="002F7FDF">
        <w:rPr>
          <w:rStyle w:val="StyleUnderline"/>
        </w:rPr>
        <w:t xml:space="preserve"> </w:t>
      </w:r>
      <w:r w:rsidRPr="009B4334">
        <w:rPr>
          <w:rStyle w:val="StyleUnderline"/>
        </w:rPr>
        <w:t>with instant death</w:t>
      </w:r>
      <w:r w:rsidRPr="002F7FDF">
        <w:rPr>
          <w:rStyle w:val="StyleUnderline"/>
        </w:rPr>
        <w:t xml:space="preserve"> only </w:t>
      </w:r>
      <w:r w:rsidRPr="009B4334">
        <w:rPr>
          <w:rStyle w:val="StyleUnderline"/>
        </w:rPr>
        <w:t>minutes away by missile attack</w:t>
      </w:r>
      <w:r w:rsidRPr="002F7FDF">
        <w:rPr>
          <w:sz w:val="14"/>
        </w:rPr>
        <w:t xml:space="preserve">, the doctrine of Mutual Assured Destruction </w:t>
      </w:r>
      <w:r w:rsidRPr="00A033F0">
        <w:rPr>
          <w:rStyle w:val="Emphasis"/>
          <w:highlight w:val="green"/>
        </w:rPr>
        <w:t>(MAD)</w:t>
      </w:r>
      <w:r w:rsidRPr="002F7FDF">
        <w:rPr>
          <w:rStyle w:val="Emphasis"/>
        </w:rPr>
        <w:t xml:space="preserve"> </w:t>
      </w:r>
      <w:r w:rsidRPr="00A033F0">
        <w:rPr>
          <w:rStyle w:val="Emphasis"/>
          <w:highlight w:val="green"/>
        </w:rPr>
        <w:t>only works if</w:t>
      </w:r>
      <w:r w:rsidRPr="002F7FDF">
        <w:rPr>
          <w:rStyle w:val="Emphasis"/>
        </w:rPr>
        <w:t xml:space="preserve"> </w:t>
      </w:r>
      <w:r w:rsidRPr="00A033F0">
        <w:rPr>
          <w:rStyle w:val="Emphasis"/>
          <w:highlight w:val="green"/>
        </w:rPr>
        <w:t>both sides</w:t>
      </w:r>
      <w:r w:rsidRPr="002F7FDF">
        <w:rPr>
          <w:rStyle w:val="Emphasis"/>
        </w:rPr>
        <w:t xml:space="preserve"> </w:t>
      </w:r>
      <w:r w:rsidRPr="00A033F0">
        <w:rPr>
          <w:rStyle w:val="Emphasis"/>
          <w:highlight w:val="green"/>
        </w:rPr>
        <w:t>know</w:t>
      </w:r>
      <w:r w:rsidRPr="002F7FDF">
        <w:rPr>
          <w:rStyle w:val="Emphasis"/>
        </w:rPr>
        <w:t xml:space="preserve"> </w:t>
      </w:r>
      <w:proofErr w:type="gramStart"/>
      <w:r w:rsidRPr="00A033F0">
        <w:rPr>
          <w:rStyle w:val="Emphasis"/>
          <w:highlight w:val="green"/>
        </w:rPr>
        <w:t>whether</w:t>
      </w:r>
      <w:r w:rsidRPr="002F7FDF">
        <w:rPr>
          <w:rStyle w:val="Emphasis"/>
        </w:rPr>
        <w:t xml:space="preserve"> or not</w:t>
      </w:r>
      <w:proofErr w:type="gramEnd"/>
      <w:r w:rsidRPr="002F7FDF">
        <w:rPr>
          <w:rStyle w:val="Emphasis"/>
        </w:rPr>
        <w:t xml:space="preserve"> </w:t>
      </w:r>
      <w:r w:rsidRPr="00A033F0">
        <w:rPr>
          <w:rStyle w:val="Emphasis"/>
          <w:highlight w:val="green"/>
        </w:rPr>
        <w:t>they are being attacked</w:t>
      </w:r>
      <w:r w:rsidRPr="002F7FDF">
        <w:rPr>
          <w:rStyle w:val="Emphasis"/>
        </w:rPr>
        <w:t>.</w:t>
      </w:r>
      <w:r w:rsidRPr="002F7FDF">
        <w:rPr>
          <w:sz w:val="14"/>
        </w:rPr>
        <w:t xml:space="preserve"> The launch of missiles or a bomber fleet </w:t>
      </w:r>
      <w:r w:rsidRPr="002F7FDF">
        <w:rPr>
          <w:rStyle w:val="StyleUnderline"/>
        </w:rPr>
        <w:t>can easily be seen from space far in advance of either reaching their potential targets halfway around the globe</w:t>
      </w:r>
      <w:r w:rsidRPr="002F7FDF">
        <w:rPr>
          <w:sz w:val="14"/>
        </w:rPr>
        <w:t xml:space="preserve">. The </w:t>
      </w:r>
      <w:r w:rsidRPr="002F7FDF">
        <w:rPr>
          <w:rStyle w:val="StyleUnderline"/>
        </w:rPr>
        <w:t xml:space="preserve">danger of surprise attack is therefore small, </w:t>
      </w:r>
      <w:r w:rsidRPr="00A033F0">
        <w:rPr>
          <w:rStyle w:val="StyleUnderline"/>
          <w:highlight w:val="green"/>
        </w:rPr>
        <w:t>making</w:t>
      </w:r>
      <w:r w:rsidRPr="002F7FDF">
        <w:rPr>
          <w:rStyle w:val="StyleUnderline"/>
        </w:rPr>
        <w:t xml:space="preserve"> an </w:t>
      </w:r>
      <w:r w:rsidRPr="00A033F0">
        <w:rPr>
          <w:rStyle w:val="Emphasis"/>
          <w:highlight w:val="green"/>
        </w:rPr>
        <w:t>accidental war</w:t>
      </w:r>
      <w:r w:rsidRPr="00A033F0">
        <w:rPr>
          <w:rStyle w:val="StyleUnderline"/>
          <w:highlight w:val="green"/>
        </w:rPr>
        <w:t xml:space="preserve"> far less likely</w:t>
      </w:r>
      <w:r w:rsidRPr="002F7FDF">
        <w:rPr>
          <w:rStyle w:val="StyleUnderline"/>
        </w:rPr>
        <w:t>.</w:t>
      </w:r>
      <w:r w:rsidRPr="000F2518">
        <w:t xml:space="preserve"> </w:t>
      </w:r>
      <w:proofErr w:type="gramStart"/>
      <w:r w:rsidRPr="002F7FDF">
        <w:rPr>
          <w:sz w:val="14"/>
        </w:rPr>
        <w:t>So</w:t>
      </w:r>
      <w:proofErr w:type="gramEnd"/>
      <w:r w:rsidRPr="002F7FDF">
        <w:rPr>
          <w:sz w:val="14"/>
        </w:rPr>
        <w:t xml:space="preserve"> what does all this mean? And what do we do about it? </w:t>
      </w:r>
      <w:proofErr w:type="gramStart"/>
      <w:r w:rsidRPr="002F7FDF">
        <w:rPr>
          <w:sz w:val="14"/>
        </w:rPr>
        <w:t>First of all</w:t>
      </w:r>
      <w:proofErr w:type="gramEnd"/>
      <w:r w:rsidRPr="002F7FDF">
        <w:rPr>
          <w:sz w:val="14"/>
        </w:rPr>
        <w:t xml:space="preserve">, it means that the advocates of space development, exploration and commercialization have succeeded far beyond their initial expectations and dreams. The economies and </w:t>
      </w:r>
      <w:r w:rsidRPr="00A033F0">
        <w:rPr>
          <w:rStyle w:val="Emphasis"/>
          <w:highlight w:val="green"/>
        </w:rPr>
        <w:t>security of countries</w:t>
      </w:r>
      <w:r w:rsidRPr="002F7FDF">
        <w:rPr>
          <w:rStyle w:val="Emphasis"/>
        </w:rPr>
        <w:t xml:space="preserve"> </w:t>
      </w:r>
      <w:r w:rsidRPr="002F7FDF">
        <w:rPr>
          <w:sz w:val="14"/>
        </w:rPr>
        <w:t>in the developed world</w:t>
      </w:r>
      <w:r w:rsidRPr="002F7FDF">
        <w:rPr>
          <w:rStyle w:val="Emphasis"/>
        </w:rPr>
        <w:t xml:space="preserve"> are now </w:t>
      </w:r>
      <w:r w:rsidRPr="00A033F0">
        <w:rPr>
          <w:rStyle w:val="Emphasis"/>
          <w:highlight w:val="green"/>
        </w:rPr>
        <w:t>dependent on space</w:t>
      </w:r>
      <w:r w:rsidRPr="002F7FDF">
        <w:rPr>
          <w:rStyle w:val="Emphasis"/>
        </w:rPr>
        <w:t xml:space="preserve"> </w:t>
      </w:r>
      <w:r w:rsidRPr="00A033F0">
        <w:rPr>
          <w:rStyle w:val="Emphasis"/>
          <w:highlight w:val="green"/>
        </w:rPr>
        <w:t>satellites</w:t>
      </w:r>
      <w:r w:rsidRPr="002F7FDF">
        <w:rPr>
          <w:sz w:val="14"/>
        </w:rPr>
        <w:t xml:space="preserve">. We space advocates should celebrate our success and be terrified of it at the same time. </w:t>
      </w:r>
      <w:r w:rsidRPr="00A033F0">
        <w:rPr>
          <w:rStyle w:val="StyleUnderline"/>
          <w:highlight w:val="green"/>
        </w:rPr>
        <w:t>Should we lose</w:t>
      </w:r>
      <w:r w:rsidRPr="002F7FDF">
        <w:rPr>
          <w:rStyle w:val="StyleUnderline"/>
        </w:rPr>
        <w:t xml:space="preserve"> these fragile </w:t>
      </w:r>
      <w:r w:rsidRPr="00A033F0">
        <w:rPr>
          <w:rStyle w:val="StyleUnderline"/>
          <w:highlight w:val="green"/>
        </w:rPr>
        <w:t>assets in space</w:t>
      </w:r>
      <w:r w:rsidRPr="002F7FDF">
        <w:rPr>
          <w:rStyle w:val="StyleUnderline"/>
        </w:rPr>
        <w:t>,</w:t>
      </w:r>
      <w:r w:rsidRPr="002F7FDF">
        <w:rPr>
          <w:sz w:val="14"/>
        </w:rPr>
        <w:t xml:space="preserve"> our </w:t>
      </w:r>
      <w:r w:rsidRPr="002F7FDF">
        <w:rPr>
          <w:rStyle w:val="StyleUnderline"/>
        </w:rPr>
        <w:t>economy would experience a disruption like no other: ship, air and train travel would stop and only restart/operate in a much-reduced capacity for years (GPS loss)</w:t>
      </w:r>
      <w:r w:rsidRPr="002F7FDF">
        <w:rPr>
          <w:sz w:val="14"/>
        </w:rPr>
        <w:t xml:space="preserve">. Many banking and retail transactions would cease (VSAT loss). Distribution of news and vital national information would be crippled (communications satellite loss). </w:t>
      </w:r>
      <w:r w:rsidRPr="00A033F0">
        <w:rPr>
          <w:rStyle w:val="Emphasis"/>
          <w:highlight w:val="green"/>
        </w:rPr>
        <w:t>Lives would be</w:t>
      </w:r>
      <w:r w:rsidRPr="002F7FDF">
        <w:rPr>
          <w:rStyle w:val="Emphasis"/>
        </w:rPr>
        <w:t xml:space="preserve"> put </w:t>
      </w:r>
      <w:r w:rsidRPr="00A033F0">
        <w:rPr>
          <w:rStyle w:val="Emphasis"/>
          <w:highlight w:val="green"/>
        </w:rPr>
        <w:t>at risk</w:t>
      </w:r>
      <w:r w:rsidRPr="002F7FDF">
        <w:rPr>
          <w:rStyle w:val="StyleUnderline"/>
        </w:rPr>
        <w:t xml:space="preserve"> and the productivity of our farming would dramatically decrease (weather satellite loss). The </w:t>
      </w:r>
      <w:r w:rsidRPr="00A033F0">
        <w:rPr>
          <w:rStyle w:val="StyleUnderline"/>
          <w:highlight w:val="green"/>
        </w:rPr>
        <w:t>risk of</w:t>
      </w:r>
      <w:r w:rsidRPr="002F7FDF">
        <w:rPr>
          <w:rStyle w:val="StyleUnderline"/>
        </w:rPr>
        <w:t xml:space="preserve"> war, including </w:t>
      </w:r>
      <w:r w:rsidRPr="00A033F0">
        <w:rPr>
          <w:rStyle w:val="Emphasis"/>
          <w:highlight w:val="green"/>
        </w:rPr>
        <w:t>nuclear war, would increase</w:t>
      </w:r>
      <w:r w:rsidRPr="002F7FDF">
        <w:rPr>
          <w:rStyle w:val="StyleUnderline"/>
        </w:rPr>
        <w:t xml:space="preserve"> (</w:t>
      </w:r>
      <w:r w:rsidRPr="00B65801">
        <w:rPr>
          <w:rStyle w:val="Emphasis"/>
        </w:rPr>
        <w:t>loss of spy satellites</w:t>
      </w:r>
      <w:r w:rsidRPr="002F7FDF">
        <w:rPr>
          <w:rStyle w:val="StyleUnderline"/>
        </w:rPr>
        <w:t xml:space="preserve">) </w:t>
      </w:r>
      <w:r w:rsidRPr="00A033F0">
        <w:rPr>
          <w:rStyle w:val="StyleUnderline"/>
          <w:highlight w:val="green"/>
        </w:rPr>
        <w:t>and</w:t>
      </w:r>
      <w:r w:rsidRPr="002F7FDF">
        <w:rPr>
          <w:rStyle w:val="StyleUnderline"/>
        </w:rPr>
        <w:t xml:space="preserve"> our </w:t>
      </w:r>
      <w:r w:rsidRPr="00A033F0">
        <w:rPr>
          <w:rStyle w:val="StyleUnderline"/>
          <w:highlight w:val="green"/>
        </w:rPr>
        <w:t>military’s ability to react</w:t>
      </w:r>
      <w:r w:rsidRPr="002F7FDF">
        <w:rPr>
          <w:rStyle w:val="StyleUnderline"/>
        </w:rPr>
        <w:t xml:space="preserve"> to crises </w:t>
      </w:r>
      <w:r w:rsidRPr="00A033F0">
        <w:rPr>
          <w:rStyle w:val="StyleUnderline"/>
          <w:highlight w:val="green"/>
        </w:rPr>
        <w:t>would be</w:t>
      </w:r>
      <w:r w:rsidRPr="002F7FDF">
        <w:rPr>
          <w:rStyle w:val="StyleUnderline"/>
        </w:rPr>
        <w:t xml:space="preserve"> </w:t>
      </w:r>
      <w:r w:rsidRPr="009B4334">
        <w:rPr>
          <w:rStyle w:val="StyleUnderline"/>
        </w:rPr>
        <w:t>significantly</w:t>
      </w:r>
      <w:r w:rsidRPr="002F7FDF">
        <w:rPr>
          <w:rStyle w:val="StyleUnderline"/>
        </w:rPr>
        <w:t xml:space="preserve"> </w:t>
      </w:r>
      <w:r w:rsidRPr="00A033F0">
        <w:rPr>
          <w:rStyle w:val="StyleUnderline"/>
          <w:highlight w:val="green"/>
        </w:rPr>
        <w:t>reduced</w:t>
      </w:r>
      <w:r w:rsidRPr="002F7FDF">
        <w:rPr>
          <w:rStyle w:val="StyleUnderline"/>
        </w:rPr>
        <w:t xml:space="preserve"> (</w:t>
      </w:r>
      <w:r w:rsidRPr="00B65801">
        <w:rPr>
          <w:rStyle w:val="Emphasis"/>
        </w:rPr>
        <w:t>loss of military logistics</w:t>
      </w:r>
      <w:r w:rsidRPr="002F7FDF">
        <w:rPr>
          <w:rStyle w:val="StyleUnderline"/>
        </w:rPr>
        <w:t xml:space="preserve"> and </w:t>
      </w:r>
      <w:r w:rsidRPr="00B65801">
        <w:rPr>
          <w:rStyle w:val="Emphasis"/>
        </w:rPr>
        <w:t>intelligence gathering satellites</w:t>
      </w:r>
      <w:r w:rsidRPr="002F7FDF">
        <w:rPr>
          <w:rStyle w:val="StyleUnderline"/>
        </w:rPr>
        <w:t>).</w:t>
      </w:r>
    </w:p>
    <w:p w14:paraId="3C0A41DF" w14:textId="77777777" w:rsidR="0039676C" w:rsidRPr="00527BE3" w:rsidRDefault="0039676C" w:rsidP="0039676C">
      <w:pPr>
        <w:rPr>
          <w:rStyle w:val="Emphasis"/>
        </w:rPr>
      </w:pPr>
    </w:p>
    <w:p w14:paraId="708DECDD" w14:textId="77777777" w:rsidR="0039676C" w:rsidRDefault="0039676C" w:rsidP="0039676C">
      <w:pPr>
        <w:pStyle w:val="Heading4"/>
      </w:pPr>
      <w:bookmarkStart w:id="1" w:name="_Hlk73826158"/>
      <w:r>
        <w:t xml:space="preserve">Nuclear war causes </w:t>
      </w:r>
      <w:r w:rsidRPr="00606DAD">
        <w:rPr>
          <w:u w:val="single"/>
        </w:rPr>
        <w:t>extinction</w:t>
      </w:r>
      <w:r>
        <w:t>.</w:t>
      </w:r>
    </w:p>
    <w:p w14:paraId="0FC4C6DC" w14:textId="77777777" w:rsidR="0039676C" w:rsidRDefault="0039676C" w:rsidP="0039676C">
      <w:r>
        <w:rPr>
          <w:rStyle w:val="Style13ptBold"/>
        </w:rPr>
        <w:t xml:space="preserve">Trevithick and </w:t>
      </w:r>
      <w:proofErr w:type="spellStart"/>
      <w:r>
        <w:rPr>
          <w:rStyle w:val="Style13ptBold"/>
        </w:rPr>
        <w:t>Rogoway</w:t>
      </w:r>
      <w:proofErr w:type="spellEnd"/>
      <w:r>
        <w:rPr>
          <w:rStyle w:val="Style13ptBold"/>
        </w:rPr>
        <w:t xml:space="preserve"> ’19 </w:t>
      </w:r>
      <w:r>
        <w:t>[Joseph and Tyler; February 27; Military Analyst, M.A. in Conflict Resolution from Georgetown University, B.A</w:t>
      </w:r>
      <w:r w:rsidRPr="000A0D07">
        <w:t xml:space="preserve">. in the History and Policy of International Relations at Carnegie-Mellon University; Defense Journalist; The Drive, “Yes, India And Pakistan Could End The World As We Know It Through A Nuclear Exchange,” </w:t>
      </w:r>
      <w:hyperlink r:id="rId9" w:history="1">
        <w:r w:rsidRPr="000A0D07">
          <w:rPr>
            <w:rStyle w:val="Hyperlink"/>
          </w:rPr>
          <w:t>https://www.thedrive.com/the-war-zone/26674/yes-india-and-pakistan-could-end-the-world-as-we-know-it-through-a-nuclear-exchange</w:t>
        </w:r>
      </w:hyperlink>
      <w:r>
        <w:t xml:space="preserve">] </w:t>
      </w:r>
      <w:proofErr w:type="spellStart"/>
      <w:r>
        <w:t>brett</w:t>
      </w:r>
      <w:proofErr w:type="spellEnd"/>
    </w:p>
    <w:p w14:paraId="0B0DA10B" w14:textId="77777777" w:rsidR="0039676C" w:rsidRDefault="0039676C" w:rsidP="0039676C">
      <w:pPr>
        <w:rPr>
          <w:sz w:val="16"/>
        </w:rPr>
      </w:pPr>
      <w:r>
        <w:rPr>
          <w:sz w:val="16"/>
        </w:rPr>
        <w:t>A global threat</w:t>
      </w:r>
    </w:p>
    <w:p w14:paraId="24E7E28A" w14:textId="77777777" w:rsidR="0039676C" w:rsidRPr="000A0D07" w:rsidRDefault="0039676C" w:rsidP="0039676C">
      <w:pPr>
        <w:rPr>
          <w:sz w:val="16"/>
        </w:rPr>
      </w:pPr>
      <w:r>
        <w:rPr>
          <w:rStyle w:val="StyleUnderline"/>
        </w:rPr>
        <w:t xml:space="preserve">India and Pakistan's </w:t>
      </w:r>
      <w:r w:rsidRPr="000A0D07">
        <w:rPr>
          <w:rStyle w:val="StyleUnderline"/>
        </w:rPr>
        <w:t>nuclear arsenals are tiny</w:t>
      </w:r>
      <w:r w:rsidRPr="000A0D07">
        <w:rPr>
          <w:sz w:val="16"/>
        </w:rPr>
        <w:t xml:space="preserve"> compared to those of the </w:t>
      </w:r>
      <w:hyperlink r:id="rId10" w:tgtFrame="_blank" w:history="1">
        <w:r w:rsidRPr="000A0D07">
          <w:rPr>
            <w:rStyle w:val="Hyperlink"/>
            <w:color w:val="000000"/>
            <w:sz w:val="16"/>
            <w:u w:val="single"/>
          </w:rPr>
          <w:t>United States and Russia</w:t>
        </w:r>
      </w:hyperlink>
      <w:r w:rsidRPr="000A0D07">
        <w:rPr>
          <w:sz w:val="16"/>
        </w:rPr>
        <w:t xml:space="preserve">, and these weapons are focused primarily on deterring each other, </w:t>
      </w:r>
      <w:r w:rsidRPr="000A0D07">
        <w:rPr>
          <w:rStyle w:val="StyleUnderline"/>
        </w:rPr>
        <w:t xml:space="preserve">but that does </w:t>
      </w:r>
      <w:r w:rsidRPr="000A0D07">
        <w:rPr>
          <w:rStyle w:val="Emphasis"/>
        </w:rPr>
        <w:t>not mean</w:t>
      </w:r>
      <w:r w:rsidRPr="000A0D07">
        <w:rPr>
          <w:rStyle w:val="StyleUnderline"/>
        </w:rPr>
        <w:t xml:space="preserve"> they're </w:t>
      </w:r>
      <w:r w:rsidRPr="000A0D07">
        <w:rPr>
          <w:rStyle w:val="Emphasis"/>
        </w:rPr>
        <w:t>purely regional</w:t>
      </w:r>
      <w:r w:rsidRPr="000A0D07">
        <w:rPr>
          <w:rStyle w:val="StyleUnderline"/>
        </w:rPr>
        <w:t xml:space="preserve"> threats</w:t>
      </w:r>
      <w:r>
        <w:rPr>
          <w:sz w:val="16"/>
        </w:rPr>
        <w:t xml:space="preserve">. Unlike conventional weapons, </w:t>
      </w:r>
      <w:r w:rsidRPr="00A033F0">
        <w:rPr>
          <w:rStyle w:val="StyleUnderline"/>
          <w:highlight w:val="green"/>
        </w:rPr>
        <w:t xml:space="preserve">nuclear weapons </w:t>
      </w:r>
      <w:r w:rsidRPr="000A0D07">
        <w:rPr>
          <w:rStyle w:val="StyleUnderline"/>
        </w:rPr>
        <w:t xml:space="preserve">create </w:t>
      </w:r>
      <w:r w:rsidRPr="000A0D07">
        <w:rPr>
          <w:rStyle w:val="Emphasis"/>
        </w:rPr>
        <w:t>lasting</w:t>
      </w:r>
      <w:r w:rsidRPr="000A0D07">
        <w:rPr>
          <w:rStyle w:val="StyleUnderline"/>
        </w:rPr>
        <w:t xml:space="preserve"> and </w:t>
      </w:r>
      <w:r w:rsidRPr="000A0D07">
        <w:rPr>
          <w:rStyle w:val="Emphasis"/>
        </w:rPr>
        <w:t>far-reaching</w:t>
      </w:r>
      <w:r w:rsidRPr="000A0D07">
        <w:rPr>
          <w:rStyle w:val="StyleUnderline"/>
        </w:rPr>
        <w:t xml:space="preserve"> effects that</w:t>
      </w:r>
      <w:r w:rsidRPr="000A0D07">
        <w:rPr>
          <w:sz w:val="16"/>
        </w:rPr>
        <w:t xml:space="preserve"> scientists have posited</w:t>
      </w:r>
      <w:r>
        <w:rPr>
          <w:sz w:val="16"/>
        </w:rPr>
        <w:t xml:space="preserve"> </w:t>
      </w:r>
      <w:r w:rsidRPr="000A0D07">
        <w:rPr>
          <w:rStyle w:val="StyleUnderline"/>
        </w:rPr>
        <w:t xml:space="preserve">could </w:t>
      </w:r>
      <w:r w:rsidRPr="000A0D07">
        <w:rPr>
          <w:rStyle w:val="Emphasis"/>
        </w:rPr>
        <w:t>upend life on Earth</w:t>
      </w:r>
      <w:r w:rsidRPr="000A0D07">
        <w:rPr>
          <w:rStyle w:val="StyleUnderline"/>
        </w:rPr>
        <w:t xml:space="preserve"> if</w:t>
      </w:r>
      <w:r w:rsidRPr="000A0D07">
        <w:rPr>
          <w:sz w:val="16"/>
        </w:rPr>
        <w:t xml:space="preserve"> warring </w:t>
      </w:r>
      <w:r w:rsidRPr="000A0D07">
        <w:rPr>
          <w:rStyle w:val="StyleUnderline"/>
        </w:rPr>
        <w:t>parties</w:t>
      </w:r>
      <w:r w:rsidRPr="000A0D07">
        <w:rPr>
          <w:sz w:val="16"/>
        </w:rPr>
        <w:t xml:space="preserve"> were to </w:t>
      </w:r>
      <w:r w:rsidRPr="000A0D07">
        <w:rPr>
          <w:rStyle w:val="StyleUnderline"/>
        </w:rPr>
        <w:t>use them in sufficient numbers.</w:t>
      </w:r>
    </w:p>
    <w:p w14:paraId="6EEA7CCE" w14:textId="77777777" w:rsidR="0039676C" w:rsidRDefault="0039676C" w:rsidP="0039676C">
      <w:pPr>
        <w:rPr>
          <w:sz w:val="16"/>
        </w:rPr>
      </w:pPr>
      <w:hyperlink r:id="rId11" w:tgtFrame="_blank" w:history="1">
        <w:r w:rsidRPr="000A0D07">
          <w:rPr>
            <w:rStyle w:val="Hyperlink"/>
            <w:color w:val="000000"/>
            <w:sz w:val="16"/>
            <w:u w:val="single"/>
          </w:rPr>
          <w:t>In 2012</w:t>
        </w:r>
      </w:hyperlink>
      <w:r w:rsidRPr="000A0D07">
        <w:rPr>
          <w:sz w:val="16"/>
        </w:rPr>
        <w:t xml:space="preserve">, Alan </w:t>
      </w:r>
      <w:proofErr w:type="spellStart"/>
      <w:r w:rsidRPr="000A0D07">
        <w:rPr>
          <w:sz w:val="16"/>
        </w:rPr>
        <w:t>Robock</w:t>
      </w:r>
      <w:proofErr w:type="spellEnd"/>
      <w:r w:rsidRPr="000A0D07">
        <w:rPr>
          <w:sz w:val="16"/>
        </w:rPr>
        <w:t xml:space="preserve">, a distinguished professor in the Department of Environmental  Sciences and Associate Director of the Center for Environmental Prediction at Rutgers University, and Owen Brian Toon, a professor in the Department of Atmospheric and Oceanic Sciences and a research associate at  the Laboratory for Atmospheric and Space Physics at the University of Colorado, Boulder, argued that </w:t>
      </w:r>
      <w:r w:rsidRPr="000A0D07">
        <w:rPr>
          <w:rStyle w:val="StyleUnderline"/>
        </w:rPr>
        <w:t xml:space="preserve">it might not take a </w:t>
      </w:r>
      <w:r w:rsidRPr="000A0D07">
        <w:rPr>
          <w:rStyle w:val="Emphasis"/>
        </w:rPr>
        <w:t>large amount</w:t>
      </w:r>
      <w:r w:rsidRPr="000A0D07">
        <w:rPr>
          <w:rStyle w:val="StyleUnderline"/>
        </w:rPr>
        <w:t xml:space="preserve"> of nuclear weapons to </w:t>
      </w:r>
      <w:r w:rsidRPr="00A033F0">
        <w:rPr>
          <w:rStyle w:val="StyleUnderline"/>
          <w:highlight w:val="green"/>
        </w:rPr>
        <w:t>create</w:t>
      </w:r>
      <w:r>
        <w:rPr>
          <w:sz w:val="16"/>
        </w:rPr>
        <w:t xml:space="preserve"> a scenario commonly known as </w:t>
      </w:r>
      <w:r w:rsidRPr="00A033F0">
        <w:rPr>
          <w:rStyle w:val="StyleUnderline"/>
          <w:highlight w:val="green"/>
        </w:rPr>
        <w:t>"</w:t>
      </w:r>
      <w:hyperlink r:id="rId12" w:tgtFrame="_blank" w:history="1">
        <w:r w:rsidRPr="00A033F0">
          <w:rPr>
            <w:rStyle w:val="Emphasis"/>
            <w:color w:val="000000"/>
            <w:highlight w:val="green"/>
          </w:rPr>
          <w:t>Nuclear Winter</w:t>
        </w:r>
      </w:hyperlink>
      <w:r w:rsidRPr="00A033F0">
        <w:rPr>
          <w:rStyle w:val="StyleUnderline"/>
          <w:highlight w:val="green"/>
        </w:rPr>
        <w:t>."</w:t>
      </w:r>
      <w:r>
        <w:rPr>
          <w:sz w:val="16"/>
        </w:rPr>
        <w:t> </w:t>
      </w:r>
    </w:p>
    <w:p w14:paraId="34C2DF47" w14:textId="77777777" w:rsidR="0039676C" w:rsidRDefault="0039676C" w:rsidP="0039676C">
      <w:pPr>
        <w:rPr>
          <w:sz w:val="16"/>
        </w:rPr>
      </w:pPr>
      <w:r>
        <w:rPr>
          <w:sz w:val="16"/>
        </w:rPr>
        <w:t xml:space="preserve">In general, </w:t>
      </w:r>
      <w:r>
        <w:rPr>
          <w:rStyle w:val="StyleUnderline"/>
        </w:rPr>
        <w:t>this</w:t>
      </w:r>
      <w:r>
        <w:rPr>
          <w:sz w:val="16"/>
        </w:rPr>
        <w:t xml:space="preserve"> hypothesized event </w:t>
      </w:r>
      <w:r>
        <w:rPr>
          <w:rStyle w:val="StyleUnderline"/>
        </w:rPr>
        <w:t>occurs when</w:t>
      </w:r>
      <w:r>
        <w:rPr>
          <w:sz w:val="16"/>
        </w:rPr>
        <w:t xml:space="preserve"> smoke and </w:t>
      </w:r>
      <w:r>
        <w:rPr>
          <w:rStyle w:val="StyleUnderline"/>
        </w:rPr>
        <w:t xml:space="preserve">soot from nuclear </w:t>
      </w:r>
      <w:r w:rsidRPr="00A033F0">
        <w:rPr>
          <w:rStyle w:val="StyleUnderline"/>
          <w:highlight w:val="green"/>
        </w:rPr>
        <w:t>explosions block</w:t>
      </w:r>
      <w:r>
        <w:rPr>
          <w:sz w:val="16"/>
        </w:rPr>
        <w:t xml:space="preserve"> significant amounts of </w:t>
      </w:r>
      <w:r w:rsidRPr="00A033F0">
        <w:rPr>
          <w:rStyle w:val="StyleUnderline"/>
          <w:highlight w:val="green"/>
        </w:rPr>
        <w:t>sunlight</w:t>
      </w:r>
      <w:r>
        <w:rPr>
          <w:rStyle w:val="StyleUnderline"/>
        </w:rPr>
        <w:t xml:space="preserve"> from</w:t>
      </w:r>
      <w:r>
        <w:rPr>
          <w:sz w:val="16"/>
        </w:rPr>
        <w:t xml:space="preserve"> reaching the </w:t>
      </w:r>
      <w:r>
        <w:rPr>
          <w:rStyle w:val="StyleUnderline"/>
        </w:rPr>
        <w:t>earth's surface, leading to a</w:t>
      </w:r>
      <w:r>
        <w:rPr>
          <w:sz w:val="16"/>
        </w:rPr>
        <w:t xml:space="preserve"> precipitous </w:t>
      </w:r>
      <w:r>
        <w:rPr>
          <w:rStyle w:val="StyleUnderline"/>
        </w:rPr>
        <w:t xml:space="preserve">drop in temperatures that </w:t>
      </w:r>
      <w:r w:rsidRPr="00A033F0">
        <w:rPr>
          <w:rStyle w:val="StyleUnderline"/>
          <w:highlight w:val="green"/>
        </w:rPr>
        <w:t>results in</w:t>
      </w:r>
      <w:r>
        <w:rPr>
          <w:sz w:val="16"/>
        </w:rPr>
        <w:t xml:space="preserve"> mass </w:t>
      </w:r>
      <w:r w:rsidRPr="00A033F0">
        <w:rPr>
          <w:rStyle w:val="Emphasis"/>
          <w:highlight w:val="green"/>
        </w:rPr>
        <w:t>crop failure</w:t>
      </w:r>
      <w:r w:rsidRPr="00A033F0">
        <w:rPr>
          <w:rStyle w:val="StyleUnderline"/>
          <w:highlight w:val="green"/>
        </w:rPr>
        <w:t xml:space="preserve"> and</w:t>
      </w:r>
      <w:r>
        <w:rPr>
          <w:rStyle w:val="StyleUnderline"/>
        </w:rPr>
        <w:t xml:space="preserve"> </w:t>
      </w:r>
      <w:r>
        <w:rPr>
          <w:rStyle w:val="Emphasis"/>
        </w:rPr>
        <w:t xml:space="preserve">widespread </w:t>
      </w:r>
      <w:r w:rsidRPr="00A033F0">
        <w:rPr>
          <w:rStyle w:val="Emphasis"/>
          <w:highlight w:val="green"/>
        </w:rPr>
        <w:t>famine</w:t>
      </w:r>
      <w:r>
        <w:rPr>
          <w:sz w:val="16"/>
        </w:rPr>
        <w:t>.</w:t>
      </w:r>
    </w:p>
    <w:p w14:paraId="32FC64C3" w14:textId="77777777" w:rsidR="0039676C" w:rsidRDefault="0039676C" w:rsidP="0039676C">
      <w:pPr>
        <w:rPr>
          <w:sz w:val="16"/>
        </w:rPr>
      </w:pPr>
      <w:proofErr w:type="spellStart"/>
      <w:r>
        <w:rPr>
          <w:sz w:val="16"/>
        </w:rPr>
        <w:t>Robcock</w:t>
      </w:r>
      <w:proofErr w:type="spellEnd"/>
      <w:r>
        <w:rPr>
          <w:sz w:val="16"/>
        </w:rPr>
        <w:t xml:space="preserve"> and Toon summarized their findings, which were based in part on their previous work, in an article in the Bulletin of The Atomic Scientists, </w:t>
      </w:r>
      <w:hyperlink r:id="rId13" w:tgtFrame="_blank" w:history="1">
        <w:r>
          <w:rPr>
            <w:rStyle w:val="Hyperlink"/>
            <w:color w:val="000000"/>
            <w:sz w:val="16"/>
            <w:u w:val="single"/>
          </w:rPr>
          <w:t>writing</w:t>
        </w:r>
      </w:hyperlink>
      <w:r>
        <w:rPr>
          <w:sz w:val="16"/>
        </w:rPr>
        <w:t>:</w:t>
      </w:r>
    </w:p>
    <w:p w14:paraId="17B248A3" w14:textId="77777777" w:rsidR="0039676C" w:rsidRDefault="0039676C" w:rsidP="0039676C">
      <w:pPr>
        <w:ind w:left="720"/>
        <w:rPr>
          <w:sz w:val="16"/>
        </w:rPr>
      </w:pPr>
      <w:r w:rsidRPr="000A0D07">
        <w:rPr>
          <w:rStyle w:val="StyleUnderline"/>
        </w:rPr>
        <w:t>"Even a '</w:t>
      </w:r>
      <w:r w:rsidRPr="000A0D07">
        <w:rPr>
          <w:rStyle w:val="Emphasis"/>
        </w:rPr>
        <w:t>small</w:t>
      </w:r>
      <w:r w:rsidRPr="000A0D07">
        <w:rPr>
          <w:rStyle w:val="StyleUnderline"/>
        </w:rPr>
        <w:t xml:space="preserve">' nuclear war between </w:t>
      </w:r>
      <w:r w:rsidRPr="000A0D07">
        <w:rPr>
          <w:rStyle w:val="Emphasis"/>
        </w:rPr>
        <w:t>India</w:t>
      </w:r>
      <w:r w:rsidRPr="000A0D07">
        <w:rPr>
          <w:rStyle w:val="StyleUnderline"/>
        </w:rPr>
        <w:t xml:space="preserve"> and </w:t>
      </w:r>
      <w:r w:rsidRPr="000A0D07">
        <w:rPr>
          <w:rStyle w:val="Emphasis"/>
        </w:rPr>
        <w:t>Pakistan</w:t>
      </w:r>
      <w:r w:rsidRPr="000A0D07">
        <w:rPr>
          <w:rStyle w:val="StyleUnderline"/>
        </w:rPr>
        <w:t xml:space="preserve">, with each country detonating </w:t>
      </w:r>
      <w:r w:rsidRPr="00A033F0">
        <w:rPr>
          <w:rStyle w:val="Emphasis"/>
          <w:highlight w:val="green"/>
        </w:rPr>
        <w:t>50</w:t>
      </w:r>
      <w:r>
        <w:rPr>
          <w:rStyle w:val="Emphasis"/>
        </w:rPr>
        <w:t xml:space="preserve"> Hiroshima-size</w:t>
      </w:r>
      <w:r>
        <w:rPr>
          <w:sz w:val="16"/>
        </w:rPr>
        <w:t xml:space="preserve"> atom </w:t>
      </w:r>
      <w:r w:rsidRPr="00A033F0">
        <w:rPr>
          <w:rStyle w:val="StyleUnderline"/>
          <w:highlight w:val="green"/>
        </w:rPr>
        <w:t>bombs</w:t>
      </w:r>
      <w:r>
        <w:rPr>
          <w:rStyle w:val="StyleUnderline"/>
        </w:rPr>
        <w:t xml:space="preserve"> – only about </w:t>
      </w:r>
      <w:r>
        <w:rPr>
          <w:rStyle w:val="Emphasis"/>
        </w:rPr>
        <w:t>0.03 percent</w:t>
      </w:r>
      <w:r>
        <w:rPr>
          <w:rStyle w:val="StyleUnderline"/>
        </w:rPr>
        <w:t xml:space="preserve"> of the global</w:t>
      </w:r>
      <w:r>
        <w:rPr>
          <w:sz w:val="16"/>
        </w:rPr>
        <w:t xml:space="preserve"> nuclear </w:t>
      </w:r>
      <w:r>
        <w:rPr>
          <w:rStyle w:val="StyleUnderline"/>
        </w:rPr>
        <w:t>arsenal's</w:t>
      </w:r>
      <w:r>
        <w:rPr>
          <w:sz w:val="16"/>
        </w:rPr>
        <w:t xml:space="preserve"> explosive </w:t>
      </w:r>
      <w:r>
        <w:rPr>
          <w:rStyle w:val="StyleUnderline"/>
        </w:rPr>
        <w:t>power</w:t>
      </w:r>
      <w:r>
        <w:rPr>
          <w:sz w:val="16"/>
        </w:rPr>
        <w:t xml:space="preserve"> – as airbursts in urban </w:t>
      </w:r>
      <w:r w:rsidRPr="000A0D07">
        <w:rPr>
          <w:sz w:val="16"/>
        </w:rPr>
        <w:t xml:space="preserve">areas, </w:t>
      </w:r>
      <w:r w:rsidRPr="000A0D07">
        <w:rPr>
          <w:rStyle w:val="StyleUnderline"/>
        </w:rPr>
        <w:t xml:space="preserve">could </w:t>
      </w:r>
      <w:r w:rsidRPr="00A033F0">
        <w:rPr>
          <w:rStyle w:val="StyleUnderline"/>
          <w:highlight w:val="green"/>
        </w:rPr>
        <w:t>produce</w:t>
      </w:r>
      <w:r>
        <w:rPr>
          <w:sz w:val="16"/>
        </w:rPr>
        <w:t xml:space="preserve"> so much </w:t>
      </w:r>
      <w:r>
        <w:rPr>
          <w:rStyle w:val="StyleUnderline"/>
        </w:rPr>
        <w:t xml:space="preserve">smoke that temperatures would fall below </w:t>
      </w:r>
      <w:r>
        <w:rPr>
          <w:sz w:val="16"/>
        </w:rPr>
        <w:t xml:space="preserve">those of </w:t>
      </w:r>
      <w:r>
        <w:rPr>
          <w:rStyle w:val="StyleUnderline"/>
        </w:rPr>
        <w:t>the</w:t>
      </w:r>
      <w:r>
        <w:rPr>
          <w:sz w:val="16"/>
        </w:rPr>
        <w:t> </w:t>
      </w:r>
      <w:hyperlink r:id="rId14" w:tgtFrame="_blank" w:history="1">
        <w:r>
          <w:rPr>
            <w:rStyle w:val="Hyperlink"/>
            <w:color w:val="000000"/>
            <w:sz w:val="16"/>
            <w:u w:val="single"/>
          </w:rPr>
          <w:t xml:space="preserve">Little </w:t>
        </w:r>
        <w:r w:rsidRPr="00A033F0">
          <w:rPr>
            <w:rStyle w:val="Emphasis"/>
            <w:color w:val="000000"/>
            <w:highlight w:val="green"/>
          </w:rPr>
          <w:t>Ice Age</w:t>
        </w:r>
      </w:hyperlink>
      <w:r>
        <w:rPr>
          <w:sz w:val="16"/>
        </w:rPr>
        <w:t xml:space="preserve"> of the fourteenth to nineteenth centuries, shortening the growing season around the world and </w:t>
      </w:r>
      <w:r>
        <w:rPr>
          <w:rStyle w:val="StyleUnderline"/>
        </w:rPr>
        <w:t>threatening the global food supply</w:t>
      </w:r>
      <w:r>
        <w:rPr>
          <w:sz w:val="16"/>
        </w:rPr>
        <w:t xml:space="preserve">. Furthermore, </w:t>
      </w:r>
      <w:r>
        <w:rPr>
          <w:rStyle w:val="StyleUnderline"/>
        </w:rPr>
        <w:t xml:space="preserve">there would be massive </w:t>
      </w:r>
      <w:r w:rsidRPr="00A033F0">
        <w:rPr>
          <w:rStyle w:val="Emphasis"/>
          <w:highlight w:val="green"/>
        </w:rPr>
        <w:t>ozone depletion</w:t>
      </w:r>
      <w:r>
        <w:rPr>
          <w:sz w:val="16"/>
        </w:rPr>
        <w:t>, allowing more ultraviolet radiation to reach Earth's surface. Recent studies predict that agricultural production in parts of the United States and China would decline by about 20 percent for four years, and by 10 percent for a decade.</w:t>
      </w:r>
    </w:p>
    <w:p w14:paraId="2D9946BE" w14:textId="77777777" w:rsidR="0039676C" w:rsidRDefault="0039676C" w:rsidP="0039676C">
      <w:pPr>
        <w:rPr>
          <w:sz w:val="16"/>
        </w:rPr>
      </w:pPr>
      <w:r>
        <w:rPr>
          <w:sz w:val="16"/>
        </w:rPr>
        <w:lastRenderedPageBreak/>
        <w:t>The bomb the United States dropped on Hiroshima Japan, known as </w:t>
      </w:r>
      <w:hyperlink r:id="rId15" w:tgtFrame="_blank" w:history="1">
        <w:r>
          <w:rPr>
            <w:rStyle w:val="Hyperlink"/>
            <w:color w:val="000000"/>
            <w:sz w:val="16"/>
            <w:u w:val="single"/>
          </w:rPr>
          <w:t>Little Boy</w:t>
        </w:r>
      </w:hyperlink>
      <w:r>
        <w:rPr>
          <w:sz w:val="16"/>
        </w:rPr>
        <w:t xml:space="preserve">, was an inefficient and essentially experimental design with a yield of around 15 kilotons. The reported </w:t>
      </w:r>
      <w:r>
        <w:rPr>
          <w:rStyle w:val="StyleUnderline"/>
        </w:rPr>
        <w:t>results from </w:t>
      </w:r>
      <w:hyperlink r:id="rId16" w:tgtFrame="_blank" w:history="1">
        <w:r>
          <w:rPr>
            <w:rStyle w:val="StyleUnderline"/>
            <w:color w:val="000000"/>
          </w:rPr>
          <w:t>Indian</w:t>
        </w:r>
      </w:hyperlink>
      <w:r>
        <w:rPr>
          <w:rStyle w:val="StyleUnderline"/>
        </w:rPr>
        <w:t xml:space="preserve"> and Pakistani </w:t>
      </w:r>
      <w:r>
        <w:rPr>
          <w:rStyle w:val="Emphasis"/>
        </w:rPr>
        <w:t>nuclear testing</w:t>
      </w:r>
      <w:r>
        <w:rPr>
          <w:rStyle w:val="StyleUnderline"/>
        </w:rPr>
        <w:t> indicate</w:t>
      </w:r>
      <w:r>
        <w:rPr>
          <w:sz w:val="16"/>
        </w:rPr>
        <w:t xml:space="preserve"> that </w:t>
      </w:r>
      <w:r>
        <w:rPr>
          <w:rStyle w:val="StyleUnderline"/>
        </w:rPr>
        <w:t>both countries</w:t>
      </w:r>
      <w:r>
        <w:rPr>
          <w:sz w:val="16"/>
        </w:rPr>
        <w:t xml:space="preserve"> can </w:t>
      </w:r>
      <w:r>
        <w:rPr>
          <w:rStyle w:val="Emphasis"/>
        </w:rPr>
        <w:t>meet this threshold</w:t>
      </w:r>
      <w:r>
        <w:rPr>
          <w:rStyle w:val="StyleUnderline"/>
        </w:rPr>
        <w:t xml:space="preserve"> and</w:t>
      </w:r>
      <w:r>
        <w:rPr>
          <w:sz w:val="16"/>
        </w:rPr>
        <w:t xml:space="preserve"> both countries' </w:t>
      </w:r>
      <w:r>
        <w:rPr>
          <w:rStyle w:val="StyleUnderline"/>
        </w:rPr>
        <w:t>weapons programs</w:t>
      </w:r>
      <w:r>
        <w:rPr>
          <w:sz w:val="16"/>
        </w:rPr>
        <w:t xml:space="preserve"> have almost certainly </w:t>
      </w:r>
      <w:r>
        <w:rPr>
          <w:rStyle w:val="StyleUnderline"/>
        </w:rPr>
        <w:t>matured in</w:t>
      </w:r>
      <w:r>
        <w:rPr>
          <w:sz w:val="16"/>
        </w:rPr>
        <w:t xml:space="preserve"> the </w:t>
      </w:r>
      <w:r>
        <w:rPr>
          <w:rStyle w:val="StyleUnderline"/>
        </w:rPr>
        <w:t>decades</w:t>
      </w:r>
      <w:r>
        <w:rPr>
          <w:sz w:val="16"/>
        </w:rPr>
        <w:t xml:space="preserve"> since.</w:t>
      </w:r>
    </w:p>
    <w:p w14:paraId="6C3BC355" w14:textId="77777777" w:rsidR="0039676C" w:rsidRDefault="0039676C" w:rsidP="0039676C">
      <w:pPr>
        <w:rPr>
          <w:sz w:val="16"/>
        </w:rPr>
      </w:pPr>
      <w:r>
        <w:rPr>
          <w:sz w:val="16"/>
        </w:rPr>
        <w:t xml:space="preserve">In previous studies, </w:t>
      </w:r>
      <w:proofErr w:type="spellStart"/>
      <w:r>
        <w:rPr>
          <w:sz w:val="16"/>
        </w:rPr>
        <w:t>Robcock</w:t>
      </w:r>
      <w:proofErr w:type="spellEnd"/>
      <w:r>
        <w:rPr>
          <w:sz w:val="16"/>
        </w:rPr>
        <w:t>, working with others, postulated that temperature changes could begin within 10 days of a limited nuclear exchange and the effects from the detonations of 100 nuclear weapons in the 15-kiloton class would directly result in the deaths of </w:t>
      </w:r>
      <w:hyperlink r:id="rId17" w:tgtFrame="_blank" w:history="1">
        <w:r>
          <w:rPr>
            <w:rStyle w:val="Hyperlink"/>
            <w:color w:val="000000"/>
            <w:sz w:val="16"/>
            <w:u w:val="single"/>
          </w:rPr>
          <w:t>at least 20 million people</w:t>
        </w:r>
      </w:hyperlink>
      <w:r>
        <w:rPr>
          <w:sz w:val="16"/>
        </w:rPr>
        <w:t xml:space="preserve">. The </w:t>
      </w:r>
      <w:r>
        <w:rPr>
          <w:rStyle w:val="Emphasis"/>
        </w:rPr>
        <w:t>second order</w:t>
      </w:r>
      <w:r>
        <w:rPr>
          <w:rStyle w:val="StyleUnderline"/>
        </w:rPr>
        <w:t xml:space="preserve"> impacts would be even worse</w:t>
      </w:r>
      <w:r>
        <w:rPr>
          <w:sz w:val="16"/>
        </w:rPr>
        <w:t xml:space="preserve"> in the years that followed. </w:t>
      </w:r>
    </w:p>
    <w:p w14:paraId="4BC18BB0" w14:textId="77777777" w:rsidR="0039676C" w:rsidRDefault="0039676C" w:rsidP="0039676C">
      <w:pPr>
        <w:rPr>
          <w:sz w:val="16"/>
        </w:rPr>
      </w:pPr>
      <w:r>
        <w:rPr>
          <w:sz w:val="16"/>
        </w:rPr>
        <w:t xml:space="preserve">In 2014, Michael Mills and Julia Lee-Taylor, both then working at the </w:t>
      </w:r>
      <w:proofErr w:type="gramStart"/>
      <w:r>
        <w:rPr>
          <w:sz w:val="16"/>
        </w:rPr>
        <w:t>federally-funded</w:t>
      </w:r>
      <w:proofErr w:type="gramEnd"/>
      <w:r>
        <w:rPr>
          <w:sz w:val="16"/>
        </w:rPr>
        <w:t xml:space="preserve"> National Center for Atmospheric Research's (NCAR) Earth System Laboratory, authored another paper with </w:t>
      </w:r>
      <w:proofErr w:type="spellStart"/>
      <w:r>
        <w:rPr>
          <w:sz w:val="16"/>
        </w:rPr>
        <w:t>Robcock</w:t>
      </w:r>
      <w:proofErr w:type="spellEnd"/>
      <w:r>
        <w:rPr>
          <w:sz w:val="16"/>
        </w:rPr>
        <w:t xml:space="preserve"> and Toon. </w:t>
      </w:r>
      <w:r>
        <w:rPr>
          <w:rStyle w:val="StyleUnderline"/>
        </w:rPr>
        <w:t>This </w:t>
      </w:r>
      <w:hyperlink r:id="rId18" w:tgtFrame="_blank" w:history="1">
        <w:r>
          <w:rPr>
            <w:rStyle w:val="StyleUnderline"/>
            <w:color w:val="000000"/>
          </w:rPr>
          <w:t>study concluded</w:t>
        </w:r>
      </w:hyperlink>
      <w:r>
        <w:rPr>
          <w:sz w:val="16"/>
        </w:rPr>
        <w:t xml:space="preserve"> again that </w:t>
      </w:r>
      <w:r>
        <w:rPr>
          <w:rStyle w:val="StyleUnderline"/>
        </w:rPr>
        <w:t>detonation of 100</w:t>
      </w:r>
      <w:r>
        <w:rPr>
          <w:sz w:val="16"/>
        </w:rPr>
        <w:t xml:space="preserve"> 15-kiloton yield </w:t>
      </w:r>
      <w:r>
        <w:rPr>
          <w:rStyle w:val="StyleUnderline"/>
        </w:rPr>
        <w:t xml:space="preserve">bombs in a </w:t>
      </w:r>
      <w:r w:rsidRPr="00A033F0">
        <w:rPr>
          <w:rStyle w:val="Emphasis"/>
          <w:highlight w:val="green"/>
        </w:rPr>
        <w:t>purely regional</w:t>
      </w:r>
      <w:r w:rsidRPr="00A033F0">
        <w:rPr>
          <w:rStyle w:val="StyleUnderline"/>
          <w:highlight w:val="green"/>
        </w:rPr>
        <w:t xml:space="preserve"> conflict</w:t>
      </w:r>
      <w:r>
        <w:rPr>
          <w:rStyle w:val="StyleUnderline"/>
        </w:rPr>
        <w:t xml:space="preserve"> would </w:t>
      </w:r>
      <w:r w:rsidRPr="00A033F0">
        <w:rPr>
          <w:rStyle w:val="StyleUnderline"/>
          <w:highlight w:val="green"/>
        </w:rPr>
        <w:t>result in</w:t>
      </w:r>
      <w:r>
        <w:rPr>
          <w:rStyle w:val="StyleUnderline"/>
        </w:rPr>
        <w:t xml:space="preserve"> "multi-decadal </w:t>
      </w:r>
      <w:r w:rsidRPr="00A033F0">
        <w:rPr>
          <w:rStyle w:val="Emphasis"/>
          <w:highlight w:val="green"/>
        </w:rPr>
        <w:t>global cooling</w:t>
      </w:r>
      <w:r w:rsidRPr="00A033F0">
        <w:rPr>
          <w:rStyle w:val="StyleUnderline"/>
          <w:highlight w:val="green"/>
        </w:rPr>
        <w:t>" and</w:t>
      </w:r>
      <w:r>
        <w:rPr>
          <w:rStyle w:val="StyleUnderline"/>
        </w:rPr>
        <w:t xml:space="preserve"> "would</w:t>
      </w:r>
      <w:r>
        <w:rPr>
          <w:sz w:val="16"/>
        </w:rPr>
        <w:t xml:space="preserve"> put significant pressures on global food supplies and could </w:t>
      </w:r>
      <w:r>
        <w:rPr>
          <w:rStyle w:val="StyleUnderline"/>
        </w:rPr>
        <w:t xml:space="preserve">trigger a global </w:t>
      </w:r>
      <w:r w:rsidRPr="00A033F0">
        <w:rPr>
          <w:rStyle w:val="Emphasis"/>
          <w:highlight w:val="green"/>
        </w:rPr>
        <w:t>nuclear famine</w:t>
      </w:r>
      <w:r w:rsidRPr="00A033F0">
        <w:rPr>
          <w:rStyle w:val="StyleUnderline"/>
          <w:highlight w:val="green"/>
        </w:rPr>
        <w:t>."</w:t>
      </w:r>
    </w:p>
    <w:p w14:paraId="5B18C9DC" w14:textId="77777777" w:rsidR="0039676C" w:rsidRDefault="0039676C" w:rsidP="0039676C">
      <w:pPr>
        <w:rPr>
          <w:sz w:val="16"/>
        </w:rPr>
      </w:pPr>
      <w:r>
        <w:rPr>
          <w:sz w:val="16"/>
        </w:rPr>
        <w:t>It is important to note that</w:t>
      </w:r>
      <w:hyperlink r:id="rId19" w:anchor="Critical_response_to_the_more_modern_papers" w:tgtFrame="_blank" w:history="1">
        <w:r>
          <w:rPr>
            <w:rStyle w:val="Hyperlink"/>
            <w:color w:val="000000"/>
            <w:sz w:val="16"/>
            <w:u w:val="single"/>
          </w:rPr>
          <w:t> critics have questioned</w:t>
        </w:r>
      </w:hyperlink>
      <w:r>
        <w:rPr>
          <w:sz w:val="16"/>
        </w:rPr>
        <w:t xml:space="preserve"> whether the Nuclear Winter concept relies on too many assumptions and would ever actually occur. At the center of many of these rebuttals are debates about whether the nuclear explosions would truly create the amount of smoke and soot necessary for major climate change, as well as the specific conditions for those particles to remain in the atmosphere for a prolonged </w:t>
      </w:r>
      <w:proofErr w:type="gramStart"/>
      <w:r>
        <w:rPr>
          <w:sz w:val="16"/>
        </w:rPr>
        <w:t>period of time</w:t>
      </w:r>
      <w:proofErr w:type="gramEnd"/>
      <w:r>
        <w:rPr>
          <w:sz w:val="16"/>
        </w:rPr>
        <w:t>. </w:t>
      </w:r>
    </w:p>
    <w:p w14:paraId="6104DE7A" w14:textId="77777777" w:rsidR="0039676C" w:rsidRDefault="0039676C" w:rsidP="0039676C">
      <w:pPr>
        <w:rPr>
          <w:sz w:val="16"/>
        </w:rPr>
      </w:pPr>
      <w:r>
        <w:rPr>
          <w:sz w:val="16"/>
        </w:rPr>
        <w:t xml:space="preserve">The studies here do indicate significant impacts based on a relatively limited number of nuclear detonations of smaller yield devices, though. But even if </w:t>
      </w:r>
      <w:r>
        <w:rPr>
          <w:rStyle w:val="StyleUnderline"/>
        </w:rPr>
        <w:t>the impacts</w:t>
      </w:r>
      <w:r>
        <w:rPr>
          <w:sz w:val="16"/>
        </w:rPr>
        <w:t xml:space="preserve"> are less pronounced than projected in this particular scenario, they </w:t>
      </w:r>
      <w:r>
        <w:rPr>
          <w:rStyle w:val="StyleUnderline"/>
        </w:rPr>
        <w:t>could be</w:t>
      </w:r>
      <w:r>
        <w:rPr>
          <w:sz w:val="16"/>
        </w:rPr>
        <w:t xml:space="preserve"> far </w:t>
      </w:r>
      <w:r>
        <w:rPr>
          <w:rStyle w:val="StyleUnderline"/>
        </w:rPr>
        <w:t>more severe if India and Pakistan</w:t>
      </w:r>
      <w:r>
        <w:rPr>
          <w:sz w:val="16"/>
        </w:rPr>
        <w:t xml:space="preserve"> were to </w:t>
      </w:r>
      <w:r>
        <w:rPr>
          <w:rStyle w:val="StyleUnderline"/>
        </w:rPr>
        <w:t xml:space="preserve">use a larger </w:t>
      </w:r>
      <w:proofErr w:type="gramStart"/>
      <w:r>
        <w:rPr>
          <w:rStyle w:val="StyleUnderline"/>
        </w:rPr>
        <w:t>number</w:t>
      </w:r>
      <w:proofErr w:type="gramEnd"/>
      <w:r>
        <w:rPr>
          <w:rStyle w:val="StyleUnderline"/>
        </w:rPr>
        <w:t xml:space="preserve"> weapons</w:t>
      </w:r>
      <w:r>
        <w:rPr>
          <w:sz w:val="16"/>
        </w:rPr>
        <w:t xml:space="preserve"> and/</w:t>
      </w:r>
      <w:r>
        <w:rPr>
          <w:rStyle w:val="StyleUnderline"/>
        </w:rPr>
        <w:t>or</w:t>
      </w:r>
      <w:r>
        <w:rPr>
          <w:sz w:val="16"/>
        </w:rPr>
        <w:t xml:space="preserve"> ones of </w:t>
      </w:r>
      <w:r>
        <w:rPr>
          <w:rStyle w:val="Emphasis"/>
        </w:rPr>
        <w:t>higher yields</w:t>
      </w:r>
      <w:r>
        <w:rPr>
          <w:rStyle w:val="StyleUnderline"/>
        </w:rPr>
        <w:t>, which both belligerents readily have</w:t>
      </w:r>
      <w:r>
        <w:rPr>
          <w:sz w:val="16"/>
        </w:rPr>
        <w:t>. </w:t>
      </w:r>
    </w:p>
    <w:p w14:paraId="12D7DB32" w14:textId="77777777" w:rsidR="0039676C" w:rsidRDefault="0039676C" w:rsidP="0039676C">
      <w:pPr>
        <w:rPr>
          <w:sz w:val="16"/>
        </w:rPr>
      </w:pPr>
      <w:r>
        <w:rPr>
          <w:sz w:val="16"/>
        </w:rPr>
        <w:t xml:space="preserve">In </w:t>
      </w:r>
      <w:r w:rsidRPr="000A0D07">
        <w:rPr>
          <w:sz w:val="16"/>
        </w:rPr>
        <w:t xml:space="preserve">addition, </w:t>
      </w:r>
      <w:r w:rsidRPr="000A0D07">
        <w:rPr>
          <w:rStyle w:val="StyleUnderline"/>
        </w:rPr>
        <w:t xml:space="preserve">Nuclear Winter is just </w:t>
      </w:r>
      <w:r w:rsidRPr="000A0D07">
        <w:rPr>
          <w:rStyle w:val="Emphasis"/>
        </w:rPr>
        <w:t>one</w:t>
      </w:r>
      <w:r w:rsidRPr="000A0D07">
        <w:rPr>
          <w:rStyle w:val="StyleUnderline"/>
        </w:rPr>
        <w:t xml:space="preserve"> of the</w:t>
      </w:r>
      <w:r w:rsidRPr="000A0D07">
        <w:rPr>
          <w:sz w:val="16"/>
        </w:rPr>
        <w:t xml:space="preserve"> potential </w:t>
      </w:r>
      <w:r w:rsidRPr="000A0D07">
        <w:rPr>
          <w:rStyle w:val="StyleUnderline"/>
        </w:rPr>
        <w:t>things that might</w:t>
      </w:r>
      <w:r>
        <w:rPr>
          <w:rStyle w:val="StyleUnderline"/>
        </w:rPr>
        <w:t xml:space="preserve"> happen following a nuclear exchange</w:t>
      </w:r>
      <w:r>
        <w:rPr>
          <w:sz w:val="16"/>
        </w:rPr>
        <w:t xml:space="preserve"> between the longtime foes. </w:t>
      </w:r>
      <w:r>
        <w:rPr>
          <w:rStyle w:val="StyleUnderline"/>
        </w:rPr>
        <w:t xml:space="preserve">A </w:t>
      </w:r>
      <w:r w:rsidRPr="00A033F0">
        <w:rPr>
          <w:rStyle w:val="StyleUnderline"/>
          <w:highlight w:val="green"/>
        </w:rPr>
        <w:t>detonation</w:t>
      </w:r>
      <w:r w:rsidRPr="000A0D07">
        <w:rPr>
          <w:rStyle w:val="StyleUnderline"/>
        </w:rPr>
        <w:t xml:space="preserve"> of </w:t>
      </w:r>
      <w:r w:rsidRPr="000A0D07">
        <w:rPr>
          <w:rStyle w:val="Emphasis"/>
        </w:rPr>
        <w:t>dozens</w:t>
      </w:r>
      <w:r w:rsidRPr="000A0D07">
        <w:rPr>
          <w:rStyle w:val="StyleUnderline"/>
        </w:rPr>
        <w:t xml:space="preserve"> of nuclear weapons, </w:t>
      </w:r>
      <w:r w:rsidRPr="000A0D07">
        <w:rPr>
          <w:rStyle w:val="Emphasis"/>
        </w:rPr>
        <w:t>even small ones</w:t>
      </w:r>
      <w:r w:rsidRPr="000A0D07">
        <w:rPr>
          <w:rStyle w:val="StyleUnderline"/>
        </w:rPr>
        <w:t>, would</w:t>
      </w:r>
      <w:r>
        <w:rPr>
          <w:rStyle w:val="StyleUnderline"/>
        </w:rPr>
        <w:t xml:space="preserve"> </w:t>
      </w:r>
      <w:r w:rsidRPr="00A033F0">
        <w:rPr>
          <w:rStyle w:val="StyleUnderline"/>
          <w:highlight w:val="green"/>
        </w:rPr>
        <w:t>throw</w:t>
      </w:r>
      <w:r>
        <w:rPr>
          <w:sz w:val="16"/>
        </w:rPr>
        <w:t xml:space="preserve"> hazardous nuclear </w:t>
      </w:r>
      <w:r w:rsidRPr="00A033F0">
        <w:rPr>
          <w:rStyle w:val="StyleUnderline"/>
          <w:highlight w:val="green"/>
        </w:rPr>
        <w:t>fallout </w:t>
      </w:r>
      <w:hyperlink r:id="rId20" w:tgtFrame="_blank" w:history="1">
        <w:r w:rsidRPr="00A033F0">
          <w:rPr>
            <w:rStyle w:val="Emphasis"/>
            <w:color w:val="000000"/>
            <w:highlight w:val="green"/>
          </w:rPr>
          <w:t>into the air</w:t>
        </w:r>
      </w:hyperlink>
      <w:r>
        <w:rPr>
          <w:rStyle w:val="StyleUnderline"/>
        </w:rPr>
        <w:t> that</w:t>
      </w:r>
      <w:r>
        <w:rPr>
          <w:sz w:val="16"/>
        </w:rPr>
        <w:t xml:space="preserve">, depending on the weather pattern, </w:t>
      </w:r>
      <w:r>
        <w:rPr>
          <w:rStyle w:val="StyleUnderline"/>
        </w:rPr>
        <w:t xml:space="preserve">could </w:t>
      </w:r>
      <w:r>
        <w:rPr>
          <w:rStyle w:val="Emphasis"/>
        </w:rPr>
        <w:t>carry</w:t>
      </w:r>
      <w:r>
        <w:rPr>
          <w:sz w:val="16"/>
        </w:rPr>
        <w:t xml:space="preserve"> that </w:t>
      </w:r>
      <w:r>
        <w:rPr>
          <w:rStyle w:val="Emphasis"/>
        </w:rPr>
        <w:t>material</w:t>
      </w:r>
      <w:r>
        <w:rPr>
          <w:sz w:val="16"/>
        </w:rPr>
        <w:t> </w:t>
      </w:r>
      <w:hyperlink r:id="rId21" w:anchor="nukemap" w:tgtFrame="_blank" w:history="1">
        <w:r>
          <w:rPr>
            <w:rStyle w:val="Hyperlink"/>
            <w:color w:val="000000"/>
            <w:sz w:val="16"/>
            <w:u w:val="single"/>
          </w:rPr>
          <w:t>far and wide</w:t>
        </w:r>
      </w:hyperlink>
      <w:r>
        <w:rPr>
          <w:sz w:val="16"/>
        </w:rPr>
        <w:t>, causing both near- and short-term health impacts. The various </w:t>
      </w:r>
      <w:hyperlink r:id="rId22" w:tgtFrame="_blank" w:history="1">
        <w:r>
          <w:rPr>
            <w:rStyle w:val="Hyperlink"/>
            <w:color w:val="000000"/>
            <w:sz w:val="16"/>
            <w:u w:val="single"/>
          </w:rPr>
          <w:t>ground zeroes</w:t>
        </w:r>
      </w:hyperlink>
      <w:r>
        <w:rPr>
          <w:sz w:val="16"/>
        </w:rPr>
        <w:t> themselves would be irritated and potentially hazardous for many years to come.</w:t>
      </w:r>
    </w:p>
    <w:p w14:paraId="7E00BDB7" w14:textId="77777777" w:rsidR="0039676C" w:rsidRDefault="0039676C" w:rsidP="0039676C">
      <w:pPr>
        <w:rPr>
          <w:sz w:val="16"/>
        </w:rPr>
      </w:pPr>
      <w:r>
        <w:rPr>
          <w:sz w:val="16"/>
        </w:rPr>
        <w:t xml:space="preserve">Depending on where the detonations occur, </w:t>
      </w:r>
      <w:r>
        <w:rPr>
          <w:rStyle w:val="StyleUnderline"/>
        </w:rPr>
        <w:t>a nuclear exchange could</w:t>
      </w:r>
      <w:r>
        <w:rPr>
          <w:sz w:val="16"/>
        </w:rPr>
        <w:t xml:space="preserve"> potentially </w:t>
      </w:r>
      <w:r>
        <w:rPr>
          <w:rStyle w:val="StyleUnderline"/>
        </w:rPr>
        <w:t>cut</w:t>
      </w:r>
      <w:r>
        <w:rPr>
          <w:sz w:val="16"/>
        </w:rPr>
        <w:t xml:space="preserve"> people </w:t>
      </w:r>
      <w:r>
        <w:rPr>
          <w:rStyle w:val="StyleUnderline"/>
        </w:rPr>
        <w:t>off</w:t>
      </w:r>
      <w:r>
        <w:rPr>
          <w:sz w:val="16"/>
        </w:rPr>
        <w:t xml:space="preserve"> from critical </w:t>
      </w:r>
      <w:r>
        <w:rPr>
          <w:rStyle w:val="Emphasis"/>
        </w:rPr>
        <w:t>water</w:t>
      </w:r>
      <w:r>
        <w:rPr>
          <w:rStyle w:val="StyleUnderline"/>
        </w:rPr>
        <w:t xml:space="preserve"> and </w:t>
      </w:r>
      <w:r>
        <w:rPr>
          <w:rStyle w:val="Emphasis"/>
        </w:rPr>
        <w:t>food</w:t>
      </w:r>
      <w:r>
        <w:rPr>
          <w:rStyle w:val="StyleUnderline"/>
        </w:rPr>
        <w:t xml:space="preserve"> supplies</w:t>
      </w:r>
      <w:r>
        <w:rPr>
          <w:sz w:val="16"/>
        </w:rPr>
        <w:t>, putting increased and potentially unsustainable strains on uncontaminated areas.  After the Chernobyl nuclear power plant, situated in Ukraine, </w:t>
      </w:r>
      <w:hyperlink r:id="rId23" w:tgtFrame="_blank" w:history="1">
        <w:r>
          <w:rPr>
            <w:rStyle w:val="Hyperlink"/>
            <w:color w:val="000000"/>
            <w:sz w:val="16"/>
            <w:u w:val="single"/>
          </w:rPr>
          <w:t>melted down and exploded</w:t>
        </w:r>
      </w:hyperlink>
      <w:r>
        <w:rPr>
          <w:sz w:val="16"/>
        </w:rPr>
        <w:t> in 1986, authorities established a 1,000 square mile restricted access "</w:t>
      </w:r>
      <w:hyperlink r:id="rId24" w:tgtFrame="_blank" w:history="1">
        <w:r>
          <w:rPr>
            <w:rStyle w:val="Hyperlink"/>
            <w:color w:val="000000"/>
            <w:sz w:val="16"/>
            <w:u w:val="single"/>
          </w:rPr>
          <w:t>exclusion zone</w:t>
        </w:r>
      </w:hyperlink>
      <w:r>
        <w:rPr>
          <w:sz w:val="16"/>
        </w:rPr>
        <w:t>" that remains in place today. </w:t>
      </w:r>
    </w:p>
    <w:p w14:paraId="7D7B0A4A" w14:textId="77777777" w:rsidR="0039676C" w:rsidRDefault="0039676C" w:rsidP="0039676C">
      <w:pPr>
        <w:rPr>
          <w:sz w:val="16"/>
        </w:rPr>
      </w:pPr>
      <w:r>
        <w:rPr>
          <w:rStyle w:val="StyleUnderline"/>
        </w:rPr>
        <w:t>There would</w:t>
      </w:r>
      <w:r>
        <w:rPr>
          <w:sz w:val="16"/>
        </w:rPr>
        <w:t xml:space="preserve"> also </w:t>
      </w:r>
      <w:r>
        <w:rPr>
          <w:rStyle w:val="StyleUnderline"/>
        </w:rPr>
        <w:t>be</w:t>
      </w:r>
      <w:r>
        <w:rPr>
          <w:sz w:val="16"/>
        </w:rPr>
        <w:t xml:space="preserve"> a </w:t>
      </w:r>
      <w:r>
        <w:rPr>
          <w:rStyle w:val="StyleUnderline"/>
        </w:rPr>
        <w:t>major</w:t>
      </w:r>
      <w:r>
        <w:rPr>
          <w:sz w:val="16"/>
        </w:rPr>
        <w:t xml:space="preserve"> danger of </w:t>
      </w:r>
      <w:proofErr w:type="gramStart"/>
      <w:r w:rsidRPr="00A033F0">
        <w:rPr>
          <w:rStyle w:val="Emphasis"/>
          <w:highlight w:val="green"/>
        </w:rPr>
        <w:t>second-order</w:t>
      </w:r>
      <w:proofErr w:type="gramEnd"/>
      <w:r>
        <w:rPr>
          <w:rStyle w:val="StyleUnderline"/>
        </w:rPr>
        <w:t xml:space="preserve"> "spillover" </w:t>
      </w:r>
      <w:r w:rsidRPr="00A033F0">
        <w:rPr>
          <w:rStyle w:val="Emphasis"/>
          <w:highlight w:val="green"/>
        </w:rPr>
        <w:t>effects</w:t>
      </w:r>
      <w:r>
        <w:rPr>
          <w:rStyle w:val="StyleUnderline"/>
        </w:rPr>
        <w:t>, as individuals fled</w:t>
      </w:r>
      <w:r>
        <w:rPr>
          <w:sz w:val="16"/>
        </w:rPr>
        <w:t xml:space="preserve"> affected </w:t>
      </w:r>
      <w:r>
        <w:rPr>
          <w:rStyle w:val="StyleUnderline"/>
        </w:rPr>
        <w:t xml:space="preserve">areas, putting </w:t>
      </w:r>
      <w:r>
        <w:rPr>
          <w:rStyle w:val="Emphasis"/>
        </w:rPr>
        <w:t>economic</w:t>
      </w:r>
      <w:r>
        <w:rPr>
          <w:rStyle w:val="StyleUnderline"/>
        </w:rPr>
        <w:t xml:space="preserve"> and </w:t>
      </w:r>
      <w:r>
        <w:rPr>
          <w:rStyle w:val="Emphasis"/>
        </w:rPr>
        <w:t>political strains</w:t>
      </w:r>
      <w:r>
        <w:rPr>
          <w:rStyle w:val="StyleUnderline"/>
        </w:rPr>
        <w:t xml:space="preserve"> on neighboring regions. This could </w:t>
      </w:r>
      <w:r w:rsidRPr="00A033F0">
        <w:rPr>
          <w:rStyle w:val="Emphasis"/>
          <w:highlight w:val="green"/>
        </w:rPr>
        <w:t>inflame</w:t>
      </w:r>
      <w:r>
        <w:rPr>
          <w:rStyle w:val="StyleUnderline"/>
        </w:rPr>
        <w:t xml:space="preserve"> existing </w:t>
      </w:r>
      <w:r w:rsidRPr="00A033F0">
        <w:rPr>
          <w:rStyle w:val="StyleUnderline"/>
          <w:highlight w:val="green"/>
        </w:rPr>
        <w:t>tensions</w:t>
      </w:r>
      <w:r w:rsidRPr="000A0D07">
        <w:rPr>
          <w:rStyle w:val="StyleUnderline"/>
        </w:rPr>
        <w:t xml:space="preserve"> </w:t>
      </w:r>
      <w:r w:rsidRPr="000A0D07">
        <w:rPr>
          <w:rStyle w:val="Emphasis"/>
        </w:rPr>
        <w:t>not directly related</w:t>
      </w:r>
      <w:r w:rsidRPr="000A0D07">
        <w:rPr>
          <w:rStyle w:val="StyleUnderline"/>
        </w:rPr>
        <w:t xml:space="preserve"> to</w:t>
      </w:r>
      <w:r w:rsidRPr="000A0D07">
        <w:rPr>
          <w:sz w:val="16"/>
        </w:rPr>
        <w:t xml:space="preserve"> the inter-state </w:t>
      </w:r>
      <w:r w:rsidRPr="000A0D07">
        <w:rPr>
          <w:rStyle w:val="StyleUnderline"/>
        </w:rPr>
        <w:t>conflict between India or Pakistan or lead to all new</w:t>
      </w:r>
      <w:r w:rsidRPr="000A0D07">
        <w:rPr>
          <w:sz w:val="16"/>
        </w:rPr>
        <w:t xml:space="preserve"> and potentially </w:t>
      </w:r>
      <w:r w:rsidRPr="000A0D07">
        <w:rPr>
          <w:rStyle w:val="Emphasis"/>
        </w:rPr>
        <w:t>violent competition</w:t>
      </w:r>
      <w:r w:rsidRPr="000A0D07">
        <w:rPr>
          <w:rStyle w:val="StyleUnderline"/>
        </w:rPr>
        <w:t xml:space="preserve"> for</w:t>
      </w:r>
      <w:r w:rsidRPr="000A0D07">
        <w:rPr>
          <w:sz w:val="16"/>
        </w:rPr>
        <w:t xml:space="preserve"> what might already be </w:t>
      </w:r>
      <w:r w:rsidRPr="000A0D07">
        <w:rPr>
          <w:rStyle w:val="Emphasis"/>
        </w:rPr>
        <w:t>limited resources</w:t>
      </w:r>
      <w:r w:rsidRPr="000A0D07">
        <w:rPr>
          <w:rStyle w:val="StyleUnderline"/>
        </w:rPr>
        <w:t>. India</w:t>
      </w:r>
      <w:r w:rsidRPr="000A0D07">
        <w:rPr>
          <w:sz w:val="16"/>
        </w:rPr>
        <w:t xml:space="preserve"> has </w:t>
      </w:r>
      <w:r w:rsidRPr="000A0D07">
        <w:rPr>
          <w:rStyle w:val="StyleUnderline"/>
        </w:rPr>
        <w:t>already threatened to </w:t>
      </w:r>
      <w:hyperlink r:id="rId25" w:tgtFrame="_blank" w:history="1">
        <w:r w:rsidRPr="000A0D07">
          <w:rPr>
            <w:rStyle w:val="Emphasis"/>
            <w:color w:val="000000"/>
          </w:rPr>
          <w:t>weaponize water</w:t>
        </w:r>
        <w:r w:rsidRPr="000A0D07">
          <w:rPr>
            <w:rStyle w:val="StyleUnderline"/>
            <w:color w:val="000000"/>
          </w:rPr>
          <w:t xml:space="preserve"> access</w:t>
        </w:r>
      </w:hyperlink>
      <w:r w:rsidRPr="000A0D07">
        <w:rPr>
          <w:rStyle w:val="StyleUnderline"/>
        </w:rPr>
        <w:t> in its</w:t>
      </w:r>
      <w:r w:rsidRPr="000A0D07">
        <w:rPr>
          <w:sz w:val="16"/>
        </w:rPr>
        <w:t xml:space="preserve"> latest </w:t>
      </w:r>
      <w:r w:rsidRPr="000A0D07">
        <w:rPr>
          <w:rStyle w:val="StyleUnderline"/>
        </w:rPr>
        <w:t>spat with the Pakistanis</w:t>
      </w:r>
      <w:r w:rsidRPr="000A0D07">
        <w:rPr>
          <w:sz w:val="16"/>
        </w:rPr>
        <w:t>.</w:t>
      </w:r>
    </w:p>
    <w:p w14:paraId="7446BFFA" w14:textId="77777777" w:rsidR="0039676C" w:rsidRDefault="0039676C" w:rsidP="0039676C">
      <w:pPr>
        <w:rPr>
          <w:sz w:val="16"/>
        </w:rPr>
      </w:pPr>
      <w:r>
        <w:rPr>
          <w:rStyle w:val="StyleUnderline"/>
        </w:rPr>
        <w:t>Any</w:t>
      </w:r>
      <w:r>
        <w:rPr>
          <w:sz w:val="16"/>
        </w:rPr>
        <w:t xml:space="preserve"> </w:t>
      </w:r>
      <w:r w:rsidRPr="000A0D07">
        <w:rPr>
          <w:sz w:val="16"/>
        </w:rPr>
        <w:t xml:space="preserve">serious </w:t>
      </w:r>
      <w:r w:rsidRPr="000A0D07">
        <w:rPr>
          <w:rStyle w:val="StyleUnderline"/>
        </w:rPr>
        <w:t>impacts on food and water</w:t>
      </w:r>
      <w:r w:rsidRPr="000A0D07">
        <w:rPr>
          <w:sz w:val="16"/>
        </w:rPr>
        <w:t xml:space="preserve"> supplies,</w:t>
      </w:r>
      <w:r w:rsidRPr="000A0D07">
        <w:rPr>
          <w:rStyle w:val="StyleUnderline"/>
        </w:rPr>
        <w:t xml:space="preserve"> or</w:t>
      </w:r>
      <w:r w:rsidRPr="000A0D07">
        <w:rPr>
          <w:sz w:val="16"/>
        </w:rPr>
        <w:t xml:space="preserve"> other </w:t>
      </w:r>
      <w:r w:rsidRPr="000A0D07">
        <w:rPr>
          <w:rStyle w:val="StyleUnderline"/>
        </w:rPr>
        <w:t>economic upheavals</w:t>
      </w:r>
      <w:r w:rsidRPr="000A0D07">
        <w:rPr>
          <w:sz w:val="16"/>
        </w:rPr>
        <w:t xml:space="preserve"> as a direct or indirect result of the conflict, </w:t>
      </w:r>
      <w:r w:rsidRPr="000A0D07">
        <w:rPr>
          <w:rStyle w:val="StyleUnderline"/>
        </w:rPr>
        <w:t xml:space="preserve">would have </w:t>
      </w:r>
      <w:r w:rsidRPr="00A033F0">
        <w:rPr>
          <w:rStyle w:val="Emphasis"/>
          <w:highlight w:val="green"/>
        </w:rPr>
        <w:t>cascading impact</w:t>
      </w:r>
      <w:r>
        <w:rPr>
          <w:rStyle w:val="StyleUnderline"/>
        </w:rPr>
        <w:t xml:space="preserve"> across </w:t>
      </w:r>
      <w:r>
        <w:rPr>
          <w:rStyle w:val="Emphasis"/>
        </w:rPr>
        <w:t>South Asia</w:t>
      </w:r>
      <w:r>
        <w:rPr>
          <w:sz w:val="16"/>
        </w:rPr>
        <w:t xml:space="preserve"> and beyond, as well. The very threat of a potential India-Pakistan war of any kind already caused </w:t>
      </w:r>
      <w:hyperlink r:id="rId26" w:tgtFrame="_blank" w:history="1">
        <w:r>
          <w:rPr>
            <w:rStyle w:val="Hyperlink"/>
            <w:color w:val="000000"/>
            <w:sz w:val="16"/>
            <w:u w:val="single"/>
          </w:rPr>
          <w:t>some negative reactions</w:t>
        </w:r>
      </w:hyperlink>
      <w:r>
        <w:rPr>
          <w:sz w:val="16"/>
        </w:rPr>
        <w:t xml:space="preserve"> in regional financial markets. Those </w:t>
      </w:r>
      <w:r>
        <w:rPr>
          <w:rStyle w:val="StyleUnderline"/>
        </w:rPr>
        <w:t xml:space="preserve">markets would </w:t>
      </w:r>
      <w:r>
        <w:rPr>
          <w:rStyle w:val="Emphasis"/>
        </w:rPr>
        <w:t>certainly collapse</w:t>
      </w:r>
      <w:r>
        <w:rPr>
          <w:rStyle w:val="StyleUnderline"/>
        </w:rPr>
        <w:t xml:space="preserve"> after</w:t>
      </w:r>
      <w:r>
        <w:rPr>
          <w:sz w:val="16"/>
        </w:rPr>
        <w:t xml:space="preserve"> an unprecedented </w:t>
      </w:r>
      <w:r>
        <w:rPr>
          <w:rStyle w:val="StyleUnderline"/>
        </w:rPr>
        <w:t>nuclear exchange</w:t>
      </w:r>
      <w:r>
        <w:rPr>
          <w:sz w:val="16"/>
        </w:rPr>
        <w:t xml:space="preserve"> </w:t>
      </w:r>
      <w:proofErr w:type="gramStart"/>
      <w:r>
        <w:rPr>
          <w:sz w:val="16"/>
        </w:rPr>
        <w:t>actually occurred</w:t>
      </w:r>
      <w:proofErr w:type="gramEnd"/>
      <w:r>
        <w:rPr>
          <w:sz w:val="16"/>
        </w:rPr>
        <w:t>, and that is before the long-term physical impacts of such an event would even manifest themselves. </w:t>
      </w:r>
    </w:p>
    <w:p w14:paraId="593FC6D7" w14:textId="77777777" w:rsidR="0039676C" w:rsidRPr="000A0D07" w:rsidRDefault="0039676C" w:rsidP="0039676C">
      <w:pPr>
        <w:rPr>
          <w:sz w:val="8"/>
          <w:szCs w:val="8"/>
        </w:rPr>
      </w:pPr>
      <w:r w:rsidRPr="000A0D07">
        <w:rPr>
          <w:sz w:val="8"/>
          <w:szCs w:val="8"/>
        </w:rPr>
        <w:t>Overall, we are talking about a sudden and dramatic geopolitical, financial, and environmental shift that would change our reality in a matter of hours. Even then, the darkness, both figuratively and literally, that could propagate over the weeks, months, and years would be far more damaging. </w:t>
      </w:r>
    </w:p>
    <w:p w14:paraId="7EBC0B08" w14:textId="77777777" w:rsidR="0039676C" w:rsidRPr="000A0D07" w:rsidRDefault="0039676C" w:rsidP="0039676C">
      <w:pPr>
        <w:rPr>
          <w:sz w:val="8"/>
          <w:szCs w:val="8"/>
        </w:rPr>
      </w:pPr>
      <w:r w:rsidRPr="000A0D07">
        <w:rPr>
          <w:sz w:val="8"/>
          <w:szCs w:val="8"/>
        </w:rPr>
        <w:t>How great is the risk?</w:t>
      </w:r>
    </w:p>
    <w:p w14:paraId="0F002573" w14:textId="77777777" w:rsidR="0039676C" w:rsidRPr="000A0D07" w:rsidRDefault="0039676C" w:rsidP="0039676C">
      <w:pPr>
        <w:rPr>
          <w:sz w:val="8"/>
          <w:szCs w:val="8"/>
        </w:rPr>
      </w:pPr>
      <w:r w:rsidRPr="000A0D07">
        <w:rPr>
          <w:sz w:val="8"/>
          <w:szCs w:val="8"/>
        </w:rPr>
        <w:t>So far, India and Pakistan have not made any clear indications that the fighting is close to crossing their nuclear thresholds. Pakistan's warnings about the </w:t>
      </w:r>
      <w:hyperlink r:id="rId27" w:tgtFrame="_blank" w:history="1">
        <w:r w:rsidRPr="000A0D07">
          <w:rPr>
            <w:rStyle w:val="Hyperlink"/>
            <w:sz w:val="8"/>
            <w:szCs w:val="8"/>
          </w:rPr>
          <w:t>risks of escalation</w:t>
        </w:r>
      </w:hyperlink>
      <w:r w:rsidRPr="000A0D07">
        <w:rPr>
          <w:sz w:val="8"/>
          <w:szCs w:val="8"/>
        </w:rPr>
        <w:t> seem more calculated to try and prompt India to back down.</w:t>
      </w:r>
    </w:p>
    <w:p w14:paraId="13A963DA" w14:textId="77777777" w:rsidR="0039676C" w:rsidRPr="000A0D07" w:rsidRDefault="0039676C" w:rsidP="0039676C">
      <w:pPr>
        <w:rPr>
          <w:sz w:val="8"/>
          <w:szCs w:val="8"/>
        </w:rPr>
      </w:pPr>
      <w:r w:rsidRPr="000A0D07">
        <w:rPr>
          <w:sz w:val="8"/>
          <w:szCs w:val="8"/>
        </w:rPr>
        <w:t>India itself has a so-called "no first use" policy, which means it has publicly pledged to use its nuclear weapons only in retaliation to a nuclear strike. However, experts have increasingly called into question whether this is truly the case and whether India might be developing delivery systems more suited to a first strike should there be a need to shift policies.</w:t>
      </w:r>
    </w:p>
    <w:p w14:paraId="64686913" w14:textId="77777777" w:rsidR="0039676C" w:rsidRPr="000A0D07" w:rsidRDefault="0039676C" w:rsidP="0039676C">
      <w:pPr>
        <w:rPr>
          <w:sz w:val="8"/>
          <w:szCs w:val="8"/>
        </w:rPr>
      </w:pPr>
      <w:r w:rsidRPr="000A0D07">
        <w:rPr>
          <w:sz w:val="8"/>
          <w:szCs w:val="8"/>
        </w:rPr>
        <w:t>Pakistan, however, does not have a no first use policy and has insisted on its right to employ nuclear weapons to defend itself even in the face of purely conventional threat. Pakistani officials have, in the past, </w:t>
      </w:r>
      <w:hyperlink r:id="rId28" w:tgtFrame="_blank" w:history="1">
        <w:r w:rsidRPr="000A0D07">
          <w:rPr>
            <w:rStyle w:val="Hyperlink"/>
            <w:sz w:val="8"/>
            <w:szCs w:val="8"/>
          </w:rPr>
          <w:t>specifically cited this policy</w:t>
        </w:r>
      </w:hyperlink>
      <w:r w:rsidRPr="000A0D07">
        <w:rPr>
          <w:sz w:val="8"/>
          <w:szCs w:val="8"/>
        </w:rPr>
        <w:t> as way of deterring India, which has a much larger and in some cases more advanced conventional force, and preventing larger wars.</w:t>
      </w:r>
    </w:p>
    <w:p w14:paraId="1493F7AA" w14:textId="77777777" w:rsidR="0039676C" w:rsidRPr="000A0D07" w:rsidRDefault="0039676C" w:rsidP="0039676C">
      <w:pPr>
        <w:rPr>
          <w:sz w:val="8"/>
          <w:szCs w:val="8"/>
        </w:rPr>
      </w:pPr>
      <w:r w:rsidRPr="000A0D07">
        <w:rPr>
          <w:sz w:val="8"/>
          <w:szCs w:val="8"/>
        </w:rPr>
        <w:lastRenderedPageBreak/>
        <w:t>The concern, then, is that this policy appears to have failed, at least to some degree, with India's strike on undisputed Pakistani territory on Feb. 26, 2019. India, however, did not target Pakistani forces in that instance and exchanges between the two countries have been limited, at least so far, to the disputed Jammu and Kashmir region, where violent skirmishes occur semi-regularly without precipitating a larger confrontation.</w:t>
      </w:r>
    </w:p>
    <w:p w14:paraId="0B90EE9B" w14:textId="77777777" w:rsidR="0039676C" w:rsidRDefault="0039676C" w:rsidP="0039676C">
      <w:pPr>
        <w:rPr>
          <w:sz w:val="16"/>
        </w:rPr>
      </w:pPr>
      <w:r>
        <w:rPr>
          <w:rStyle w:val="StyleUnderline"/>
        </w:rPr>
        <w:t>We can only hope</w:t>
      </w:r>
      <w:r>
        <w:rPr>
          <w:sz w:val="16"/>
        </w:rPr>
        <w:t xml:space="preserve"> that </w:t>
      </w:r>
      <w:r>
        <w:rPr>
          <w:rStyle w:val="StyleUnderline"/>
        </w:rPr>
        <w:t>the two countries</w:t>
      </w:r>
      <w:r>
        <w:rPr>
          <w:sz w:val="16"/>
        </w:rPr>
        <w:t xml:space="preserve"> will </w:t>
      </w:r>
      <w:r>
        <w:rPr>
          <w:rStyle w:val="StyleUnderline"/>
        </w:rPr>
        <w:t>find a diplomatic solution</w:t>
      </w:r>
      <w:r>
        <w:rPr>
          <w:sz w:val="16"/>
        </w:rPr>
        <w:t xml:space="preserve"> to this latest conflict </w:t>
      </w:r>
      <w:r>
        <w:rPr>
          <w:rStyle w:val="StyleUnderline"/>
        </w:rPr>
        <w:t>and avoid any</w:t>
      </w:r>
      <w:r>
        <w:rPr>
          <w:sz w:val="16"/>
        </w:rPr>
        <w:t xml:space="preserve"> further </w:t>
      </w:r>
      <w:r w:rsidRPr="000A0D07">
        <w:rPr>
          <w:rStyle w:val="StyleUnderline"/>
        </w:rPr>
        <w:t>escalation. If things</w:t>
      </w:r>
      <w:r w:rsidRPr="000A0D07">
        <w:rPr>
          <w:sz w:val="16"/>
        </w:rPr>
        <w:t xml:space="preserve"> were to </w:t>
      </w:r>
      <w:r w:rsidRPr="000A0D07">
        <w:rPr>
          <w:rStyle w:val="Emphasis"/>
        </w:rPr>
        <w:t>spiral out of control</w:t>
      </w:r>
      <w:r w:rsidRPr="000A0D07">
        <w:rPr>
          <w:rStyle w:val="StyleUnderline"/>
        </w:rPr>
        <w:t xml:space="preserve"> and lead to</w:t>
      </w:r>
      <w:r w:rsidRPr="000A0D07">
        <w:rPr>
          <w:sz w:val="16"/>
        </w:rPr>
        <w:t xml:space="preserve"> the use of </w:t>
      </w:r>
      <w:r w:rsidRPr="000A0D07">
        <w:rPr>
          <w:rStyle w:val="Emphasis"/>
        </w:rPr>
        <w:t>nuclear weapons</w:t>
      </w:r>
      <w:r w:rsidRPr="000A0D07">
        <w:rPr>
          <w:rStyle w:val="StyleUnderline"/>
        </w:rPr>
        <w:t>, it would</w:t>
      </w:r>
      <w:r w:rsidRPr="000A0D07">
        <w:rPr>
          <w:sz w:val="16"/>
        </w:rPr>
        <w:t xml:space="preserve"> be</w:t>
      </w:r>
      <w:r>
        <w:rPr>
          <w:sz w:val="16"/>
        </w:rPr>
        <w:t xml:space="preserve"> something that would </w:t>
      </w:r>
      <w:r w:rsidRPr="00A033F0">
        <w:rPr>
          <w:rStyle w:val="StyleUnderline"/>
          <w:highlight w:val="green"/>
        </w:rPr>
        <w:t xml:space="preserve">threaten </w:t>
      </w:r>
      <w:r w:rsidRPr="00A033F0">
        <w:rPr>
          <w:rStyle w:val="Emphasis"/>
          <w:highlight w:val="green"/>
        </w:rPr>
        <w:t>all of humanity</w:t>
      </w:r>
      <w:r>
        <w:rPr>
          <w:sz w:val="16"/>
        </w:rPr>
        <w:t>.</w:t>
      </w:r>
    </w:p>
    <w:p w14:paraId="521E6C7A" w14:textId="77777777" w:rsidR="0039676C" w:rsidRDefault="0039676C" w:rsidP="0039676C"/>
    <w:bookmarkEnd w:id="1"/>
    <w:p w14:paraId="743458B0" w14:textId="77777777" w:rsidR="0039676C" w:rsidRPr="008F1C54" w:rsidRDefault="0039676C" w:rsidP="0039676C">
      <w:pPr>
        <w:pStyle w:val="Heading4"/>
        <w:rPr>
          <w:rFonts w:asciiTheme="minorHAnsi" w:hAnsiTheme="minorHAnsi" w:cstheme="minorHAnsi"/>
        </w:rPr>
      </w:pPr>
      <w:r>
        <w:rPr>
          <w:rFonts w:asciiTheme="minorHAnsi" w:hAnsiTheme="minorHAnsi" w:cstheme="minorHAnsi"/>
        </w:rPr>
        <w:t xml:space="preserve">Cascading debris </w:t>
      </w:r>
      <w:r>
        <w:rPr>
          <w:rFonts w:asciiTheme="minorHAnsi" w:hAnsiTheme="minorHAnsi" w:cstheme="minorHAnsi"/>
          <w:u w:val="single"/>
        </w:rPr>
        <w:t>collapses satellites</w:t>
      </w:r>
      <w:r>
        <w:rPr>
          <w:rFonts w:asciiTheme="minorHAnsi" w:hAnsiTheme="minorHAnsi" w:cstheme="minorHAnsi"/>
        </w:rPr>
        <w:t>.</w:t>
      </w:r>
    </w:p>
    <w:p w14:paraId="173B4603" w14:textId="77777777" w:rsidR="0039676C" w:rsidRPr="005E2E9A" w:rsidRDefault="0039676C" w:rsidP="0039676C">
      <w:pPr>
        <w:rPr>
          <w:rFonts w:asciiTheme="minorHAnsi" w:hAnsiTheme="minorHAnsi" w:cstheme="minorHAnsi"/>
        </w:rPr>
      </w:pPr>
      <w:r w:rsidRPr="005E2E9A">
        <w:rPr>
          <w:rStyle w:val="Style13ptBold"/>
          <w:rFonts w:asciiTheme="minorHAnsi" w:hAnsiTheme="minorHAnsi" w:cstheme="minorHAnsi"/>
        </w:rPr>
        <w:t xml:space="preserve">Kessler et al., </w:t>
      </w:r>
      <w:r>
        <w:rPr>
          <w:rStyle w:val="Style13ptBold"/>
          <w:rFonts w:asciiTheme="minorHAnsi" w:hAnsiTheme="minorHAnsi" w:cstheme="minorHAnsi"/>
        </w:rPr>
        <w:t>1</w:t>
      </w:r>
      <w:r w:rsidRPr="005E2E9A">
        <w:rPr>
          <w:rStyle w:val="Style13ptBold"/>
          <w:rFonts w:asciiTheme="minorHAnsi" w:hAnsiTheme="minorHAnsi" w:cstheme="minorHAnsi"/>
        </w:rPr>
        <w:t>8</w:t>
      </w:r>
      <w:r w:rsidRPr="005E2E9A">
        <w:rPr>
          <w:rFonts w:asciiTheme="minorHAnsi" w:hAnsiTheme="minorHAnsi" w:cstheme="minorHAnsi"/>
        </w:rPr>
        <w:t xml:space="preserve"> </w:t>
      </w:r>
      <w:r>
        <w:t>[</w:t>
      </w:r>
      <w:r w:rsidRPr="00995CCA">
        <w:t>Donald J. Kessler</w:t>
      </w:r>
      <w:r>
        <w:t>*</w:t>
      </w:r>
      <w:r w:rsidRPr="00995CCA">
        <w:t xml:space="preserve"> American astrophysicist and former NASA scientist known for his studies regarding space debris. </w:t>
      </w:r>
      <w:r w:rsidRPr="005E2E9A">
        <w:rPr>
          <w:rFonts w:asciiTheme="minorHAnsi" w:hAnsiTheme="minorHAnsi" w:cstheme="minorHAnsi"/>
        </w:rPr>
        <w:t xml:space="preserve">Kessler has received numerous awards for his pioneering work, the most recent being the 2010 Dirk Brower Award for his half-century career in astrodynamics. </w:t>
      </w:r>
      <w:r w:rsidRPr="00995CCA">
        <w:rPr>
          <w:rStyle w:val="StyleUnderline"/>
          <w:rFonts w:asciiTheme="minorHAnsi" w:hAnsiTheme="minorHAnsi" w:cstheme="minorHAnsi"/>
          <w:u w:val="none"/>
        </w:rPr>
        <w:t>Dr. Holder Krag**</w:t>
      </w:r>
      <w:r w:rsidRPr="005E2E9A">
        <w:rPr>
          <w:rFonts w:asciiTheme="minorHAnsi" w:hAnsiTheme="minorHAnsi" w:cstheme="minorHAnsi"/>
        </w:rPr>
        <w:t xml:space="preserve"> Head of the Space Debris Office at the European Space Agency and has been a Space Debris Analyst in the Space Debris Office since 2006. </w:t>
      </w:r>
      <w:r w:rsidRPr="00995CCA">
        <w:rPr>
          <w:rStyle w:val="StyleUnderline"/>
          <w:rFonts w:asciiTheme="minorHAnsi" w:hAnsiTheme="minorHAnsi" w:cstheme="minorHAnsi"/>
          <w:u w:val="none"/>
        </w:rPr>
        <w:t xml:space="preserve">Asher </w:t>
      </w:r>
      <w:proofErr w:type="spellStart"/>
      <w:r w:rsidRPr="00995CCA">
        <w:rPr>
          <w:rStyle w:val="StyleUnderline"/>
          <w:rFonts w:asciiTheme="minorHAnsi" w:hAnsiTheme="minorHAnsi" w:cstheme="minorHAnsi"/>
          <w:u w:val="none"/>
        </w:rPr>
        <w:t>Isbrucker</w:t>
      </w:r>
      <w:proofErr w:type="spellEnd"/>
      <w:r w:rsidRPr="00995CCA">
        <w:rPr>
          <w:rStyle w:val="StyleUnderline"/>
          <w:rFonts w:asciiTheme="minorHAnsi" w:hAnsiTheme="minorHAnsi" w:cstheme="minorHAnsi"/>
          <w:u w:val="none"/>
        </w:rPr>
        <w:t>***</w:t>
      </w:r>
      <w:r>
        <w:rPr>
          <w:rFonts w:asciiTheme="minorHAnsi" w:hAnsiTheme="minorHAnsi" w:cstheme="minorHAnsi"/>
        </w:rPr>
        <w:t>, W</w:t>
      </w:r>
      <w:r w:rsidRPr="005E2E9A">
        <w:rPr>
          <w:rFonts w:asciiTheme="minorHAnsi" w:hAnsiTheme="minorHAnsi" w:cstheme="minorHAnsi"/>
        </w:rPr>
        <w:t>riter &amp; Video Producer</w:t>
      </w:r>
      <w:r>
        <w:rPr>
          <w:rFonts w:asciiTheme="minorHAnsi" w:hAnsiTheme="minorHAnsi" w:cstheme="minorHAnsi"/>
        </w:rPr>
        <w:t>; 11-2-2018;</w:t>
      </w:r>
      <w:r w:rsidRPr="005E2E9A">
        <w:rPr>
          <w:rFonts w:asciiTheme="minorHAnsi" w:hAnsiTheme="minorHAnsi" w:cstheme="minorHAnsi"/>
        </w:rPr>
        <w:t xml:space="preserve"> "Kessler Syndrome: What Happens When Satellites Collide," Medium, </w:t>
      </w:r>
      <w:hyperlink r:id="rId29" w:history="1">
        <w:r w:rsidRPr="00D63099">
          <w:rPr>
            <w:rStyle w:val="Hyperlink"/>
            <w:rFonts w:asciiTheme="minorHAnsi" w:hAnsiTheme="minorHAnsi" w:cstheme="minorHAnsi"/>
          </w:rPr>
          <w:t>https://asherkaye.medium.com/kessler-syndrome-what-happens-when-satellites-collide-1b571ca3c47e</w:t>
        </w:r>
      </w:hyperlink>
      <w:r>
        <w:rPr>
          <w:rFonts w:asciiTheme="minorHAnsi" w:hAnsiTheme="minorHAnsi" w:cstheme="minorHAnsi"/>
        </w:rPr>
        <w:t xml:space="preserve">] </w:t>
      </w:r>
      <w:proofErr w:type="spellStart"/>
      <w:r>
        <w:rPr>
          <w:rFonts w:asciiTheme="minorHAnsi" w:hAnsiTheme="minorHAnsi" w:cstheme="minorHAnsi"/>
        </w:rPr>
        <w:t>brett</w:t>
      </w:r>
      <w:proofErr w:type="spellEnd"/>
    </w:p>
    <w:p w14:paraId="57F98E1F" w14:textId="69DA7715" w:rsidR="0039676C" w:rsidRDefault="0039676C" w:rsidP="0039676C">
      <w:pPr>
        <w:rPr>
          <w:rStyle w:val="Emphasis"/>
          <w:rFonts w:asciiTheme="minorHAnsi" w:hAnsiTheme="minorHAnsi" w:cstheme="minorHAnsi"/>
        </w:rPr>
      </w:pPr>
      <w:r w:rsidRPr="002C0AF7">
        <w:rPr>
          <w:rFonts w:asciiTheme="minorHAnsi" w:hAnsiTheme="minorHAnsi" w:cstheme="minorHAnsi"/>
          <w:sz w:val="12"/>
        </w:rPr>
        <w:t xml:space="preserve">Donald Kessler: </w:t>
      </w:r>
      <w:r w:rsidRPr="005E2E9A">
        <w:rPr>
          <w:rStyle w:val="StyleUnderline"/>
          <w:rFonts w:asciiTheme="minorHAnsi" w:hAnsiTheme="minorHAnsi" w:cstheme="minorHAnsi"/>
        </w:rPr>
        <w:t xml:space="preserve">The </w:t>
      </w:r>
      <w:proofErr w:type="gramStart"/>
      <w:r w:rsidRPr="005E2E9A">
        <w:rPr>
          <w:rStyle w:val="StyleUnderline"/>
          <w:rFonts w:asciiTheme="minorHAnsi" w:hAnsiTheme="minorHAnsi" w:cstheme="minorHAnsi"/>
        </w:rPr>
        <w:t>worst case</w:t>
      </w:r>
      <w:proofErr w:type="gramEnd"/>
      <w:r w:rsidRPr="005E2E9A">
        <w:rPr>
          <w:rStyle w:val="StyleUnderline"/>
          <w:rFonts w:asciiTheme="minorHAnsi" w:hAnsiTheme="minorHAnsi" w:cstheme="minorHAnsi"/>
        </w:rPr>
        <w:t xml:space="preserve"> scenario is that you end up creating enough debris that it’s not cost-effective to depend on space</w:t>
      </w:r>
      <w:r w:rsidRPr="002C0AF7">
        <w:rPr>
          <w:rFonts w:asciiTheme="minorHAnsi" w:hAnsiTheme="minorHAnsi" w:cstheme="minorHAnsi"/>
          <w:sz w:val="12"/>
        </w:rPr>
        <w:t xml:space="preserve">. Now, </w:t>
      </w:r>
      <w:r w:rsidRPr="005E2E9A">
        <w:rPr>
          <w:rStyle w:val="StyleUnderline"/>
          <w:rFonts w:asciiTheme="minorHAnsi" w:hAnsiTheme="minorHAnsi" w:cstheme="minorHAnsi"/>
        </w:rPr>
        <w:t xml:space="preserve">that may take a long time, but because </w:t>
      </w:r>
      <w:r w:rsidRPr="00A033F0">
        <w:rPr>
          <w:rStyle w:val="Emphasis"/>
          <w:rFonts w:asciiTheme="minorHAnsi" w:hAnsiTheme="minorHAnsi" w:cstheme="minorHAnsi"/>
          <w:highlight w:val="green"/>
        </w:rPr>
        <w:t>it’s a non-reversible process</w:t>
      </w:r>
      <w:r w:rsidRPr="002C0AF7">
        <w:rPr>
          <w:rFonts w:asciiTheme="minorHAnsi" w:hAnsiTheme="minorHAnsi" w:cstheme="minorHAnsi"/>
          <w:sz w:val="12"/>
        </w:rPr>
        <w:t xml:space="preserve">, </w:t>
      </w:r>
      <w:r w:rsidRPr="00A033F0">
        <w:rPr>
          <w:rStyle w:val="StyleUnderline"/>
          <w:rFonts w:asciiTheme="minorHAnsi" w:hAnsiTheme="minorHAnsi" w:cstheme="minorHAnsi"/>
          <w:highlight w:val="green"/>
        </w:rPr>
        <w:t xml:space="preserve">once </w:t>
      </w:r>
      <w:r w:rsidRPr="005E2E9A">
        <w:rPr>
          <w:rStyle w:val="StyleUnderline"/>
          <w:rFonts w:asciiTheme="minorHAnsi" w:hAnsiTheme="minorHAnsi" w:cstheme="minorHAnsi"/>
        </w:rPr>
        <w:t xml:space="preserve">you’ve reached a certain threshold where you’re </w:t>
      </w:r>
      <w:r w:rsidRPr="00A033F0">
        <w:rPr>
          <w:rStyle w:val="StyleUnderline"/>
          <w:rFonts w:asciiTheme="minorHAnsi" w:hAnsiTheme="minorHAnsi" w:cstheme="minorHAnsi"/>
          <w:highlight w:val="green"/>
        </w:rPr>
        <w:t>generating debris from</w:t>
      </w:r>
      <w:r w:rsidRPr="005E2E9A">
        <w:rPr>
          <w:rStyle w:val="StyleUnderline"/>
          <w:rFonts w:asciiTheme="minorHAnsi" w:hAnsiTheme="minorHAnsi" w:cstheme="minorHAnsi"/>
        </w:rPr>
        <w:t xml:space="preserve"> these </w:t>
      </w:r>
      <w:r w:rsidRPr="00A033F0">
        <w:rPr>
          <w:rStyle w:val="StyleUnderline"/>
          <w:rFonts w:asciiTheme="minorHAnsi" w:hAnsiTheme="minorHAnsi" w:cstheme="minorHAnsi"/>
          <w:highlight w:val="green"/>
        </w:rPr>
        <w:t xml:space="preserve">collisions faster than it can be cleaned </w:t>
      </w:r>
      <w:r w:rsidRPr="005E2E9A">
        <w:rPr>
          <w:rStyle w:val="StyleUnderline"/>
          <w:rFonts w:asciiTheme="minorHAnsi" w:hAnsiTheme="minorHAnsi" w:cstheme="minorHAnsi"/>
        </w:rPr>
        <w:t xml:space="preserve">out, it’ll just continually get worse unless you can do something drastic. </w:t>
      </w:r>
      <w:r w:rsidRPr="002C0AF7">
        <w:rPr>
          <w:rFonts w:asciiTheme="minorHAnsi" w:hAnsiTheme="minorHAnsi" w:cstheme="minorHAnsi"/>
          <w:sz w:val="12"/>
        </w:rPr>
        <w:t xml:space="preserve">Holger Krag: </w:t>
      </w:r>
      <w:r w:rsidRPr="005E2E9A">
        <w:rPr>
          <w:rStyle w:val="StyleUnderline"/>
          <w:rFonts w:asciiTheme="minorHAnsi" w:hAnsiTheme="minorHAnsi" w:cstheme="minorHAnsi"/>
        </w:rPr>
        <w:t>If we continue operating the way we do today, we will have a disaster in 50 years, in 100 years</w:t>
      </w:r>
      <w:r w:rsidRPr="002C0AF7">
        <w:rPr>
          <w:rFonts w:asciiTheme="minorHAnsi" w:hAnsiTheme="minorHAnsi" w:cstheme="minorHAnsi"/>
          <w:sz w:val="12"/>
        </w:rPr>
        <w:t xml:space="preserve">. It compares quite nicely to the CO2 issue, and the climate on ground, so </w:t>
      </w:r>
      <w:r w:rsidRPr="005E2E9A">
        <w:rPr>
          <w:rStyle w:val="StyleUnderline"/>
          <w:rFonts w:asciiTheme="minorHAnsi" w:hAnsiTheme="minorHAnsi" w:cstheme="minorHAnsi"/>
        </w:rPr>
        <w:t>it’s not our generation suffering</w:t>
      </w:r>
      <w:r w:rsidRPr="002C0AF7">
        <w:rPr>
          <w:rFonts w:asciiTheme="minorHAnsi" w:hAnsiTheme="minorHAnsi" w:cstheme="minorHAnsi"/>
          <w:sz w:val="12"/>
        </w:rPr>
        <w:t xml:space="preserve"> from all the CO2 released into the </w:t>
      </w:r>
      <w:r w:rsidRPr="00CB31B0">
        <w:rPr>
          <w:rFonts w:asciiTheme="minorHAnsi" w:hAnsiTheme="minorHAnsi" w:cstheme="minorHAnsi"/>
          <w:sz w:val="12"/>
        </w:rPr>
        <w:t xml:space="preserve">atmosphere, </w:t>
      </w:r>
      <w:r w:rsidRPr="00CB31B0">
        <w:rPr>
          <w:rStyle w:val="StyleUnderline"/>
          <w:rFonts w:asciiTheme="minorHAnsi" w:hAnsiTheme="minorHAnsi" w:cstheme="minorHAnsi"/>
        </w:rPr>
        <w:t xml:space="preserve">it is </w:t>
      </w:r>
      <w:r w:rsidRPr="00CB31B0">
        <w:rPr>
          <w:rStyle w:val="Emphasis"/>
          <w:rFonts w:asciiTheme="minorHAnsi" w:hAnsiTheme="minorHAnsi" w:cstheme="minorHAnsi"/>
        </w:rPr>
        <w:t>future generations</w:t>
      </w:r>
      <w:r w:rsidRPr="00CB31B0">
        <w:rPr>
          <w:rStyle w:val="StyleUnderline"/>
          <w:rFonts w:asciiTheme="minorHAnsi" w:hAnsiTheme="minorHAnsi" w:cstheme="minorHAnsi"/>
        </w:rPr>
        <w:t xml:space="preserve">, </w:t>
      </w:r>
      <w:r w:rsidRPr="008F1C54">
        <w:rPr>
          <w:rStyle w:val="StyleUnderline"/>
          <w:rFonts w:asciiTheme="minorHAnsi" w:hAnsiTheme="minorHAnsi" w:cstheme="minorHAnsi"/>
        </w:rPr>
        <w:t xml:space="preserve">but it is </w:t>
      </w:r>
      <w:r w:rsidRPr="008F1C54">
        <w:rPr>
          <w:rStyle w:val="Emphasis"/>
          <w:rFonts w:asciiTheme="minorHAnsi" w:hAnsiTheme="minorHAnsi" w:cstheme="minorHAnsi"/>
        </w:rPr>
        <w:t>our generation</w:t>
      </w:r>
      <w:r w:rsidRPr="008F1C54">
        <w:rPr>
          <w:rStyle w:val="StyleUnderline"/>
          <w:rFonts w:asciiTheme="minorHAnsi" w:hAnsiTheme="minorHAnsi" w:cstheme="minorHAnsi"/>
        </w:rPr>
        <w:t xml:space="preserve"> that </w:t>
      </w:r>
      <w:proofErr w:type="gramStart"/>
      <w:r w:rsidRPr="008F1C54">
        <w:rPr>
          <w:rStyle w:val="Emphasis"/>
          <w:rFonts w:asciiTheme="minorHAnsi" w:hAnsiTheme="minorHAnsi" w:cstheme="minorHAnsi"/>
        </w:rPr>
        <w:t>has to</w:t>
      </w:r>
      <w:proofErr w:type="gramEnd"/>
      <w:r w:rsidRPr="008F1C54">
        <w:rPr>
          <w:rStyle w:val="Emphasis"/>
          <w:rFonts w:asciiTheme="minorHAnsi" w:hAnsiTheme="minorHAnsi" w:cstheme="minorHAnsi"/>
        </w:rPr>
        <w:t xml:space="preserve"> take</w:t>
      </w:r>
      <w:r w:rsidRPr="008F1C54">
        <w:rPr>
          <w:rStyle w:val="StyleUnderline"/>
          <w:rFonts w:asciiTheme="minorHAnsi" w:hAnsiTheme="minorHAnsi" w:cstheme="minorHAnsi"/>
        </w:rPr>
        <w:t xml:space="preserve"> the </w:t>
      </w:r>
      <w:r w:rsidRPr="008F1C54">
        <w:rPr>
          <w:rStyle w:val="Emphasis"/>
          <w:rFonts w:asciiTheme="minorHAnsi" w:hAnsiTheme="minorHAnsi" w:cstheme="minorHAnsi"/>
        </w:rPr>
        <w:t>action</w:t>
      </w:r>
      <w:r w:rsidRPr="008F1C54">
        <w:rPr>
          <w:rStyle w:val="StyleUnderline"/>
          <w:rFonts w:asciiTheme="minorHAnsi" w:hAnsiTheme="minorHAnsi" w:cstheme="minorHAnsi"/>
        </w:rPr>
        <w:t xml:space="preserve">. And the space debris problem is quite similar. </w:t>
      </w:r>
      <w:r w:rsidRPr="008F1C54">
        <w:rPr>
          <w:rFonts w:asciiTheme="minorHAnsi" w:hAnsiTheme="minorHAnsi" w:cstheme="minorHAnsi"/>
          <w:sz w:val="12"/>
        </w:rPr>
        <w:t xml:space="preserve">DK: </w:t>
      </w:r>
      <w:r w:rsidRPr="008F1C54">
        <w:rPr>
          <w:rStyle w:val="StyleUnderline"/>
          <w:rFonts w:asciiTheme="minorHAnsi" w:hAnsiTheme="minorHAnsi" w:cstheme="minorHAnsi"/>
        </w:rPr>
        <w:t>My name’s Don Kessler, I worked for NASA till 1996 as the senior researcher for orbital debris</w:t>
      </w:r>
      <w:r w:rsidRPr="008F1C54">
        <w:rPr>
          <w:rFonts w:asciiTheme="minorHAnsi" w:hAnsiTheme="minorHAnsi" w:cstheme="minorHAnsi"/>
          <w:sz w:val="12"/>
        </w:rPr>
        <w:t xml:space="preserve">. I started the program back in 1979, and the program is still very active today. In the 1960s my main job was to define the interplanetary meteoroid environment. At the time, the only space debris NASA had to be concerned about were meteoroids, many of which are generated from collisions in the asteroid belt. These asteroid collisions are a cascading phenomenon, meaning every collision creates more ammunition for future collisions. It’s a positive feedback loop. Don was studying this phenomenon when he started to consider an interesting question: DK: When will the same phenomenon start happening in the Earth’s orbit? When will this same kind of cascading occur with satellites? And it was just a matter of curiosity as to what that number may be, and </w:t>
      </w:r>
      <w:proofErr w:type="gramStart"/>
      <w:r w:rsidRPr="008F1C54">
        <w:rPr>
          <w:rFonts w:asciiTheme="minorHAnsi" w:hAnsiTheme="minorHAnsi" w:cstheme="minorHAnsi"/>
          <w:sz w:val="12"/>
        </w:rPr>
        <w:t>actually when</w:t>
      </w:r>
      <w:proofErr w:type="gramEnd"/>
      <w:r w:rsidRPr="008F1C54">
        <w:rPr>
          <w:rFonts w:asciiTheme="minorHAnsi" w:hAnsiTheme="minorHAnsi" w:cstheme="minorHAnsi"/>
          <w:sz w:val="12"/>
        </w:rPr>
        <w:t xml:space="preserve"> I did the calculations, I was really shocked at the answer that it would happen so soon. </w:t>
      </w:r>
      <w:r w:rsidRPr="008F1C54">
        <w:rPr>
          <w:rStyle w:val="StyleUnderline"/>
          <w:rFonts w:asciiTheme="minorHAnsi" w:hAnsiTheme="minorHAnsi" w:cstheme="minorHAnsi"/>
        </w:rPr>
        <w:t>Don published a paper in 1978 proposing this scenario, predicting that we’d start to see satellite collisions in Earth orbit by the year 2000</w:t>
      </w:r>
      <w:r w:rsidRPr="008F1C54">
        <w:rPr>
          <w:rFonts w:asciiTheme="minorHAnsi" w:hAnsiTheme="minorHAnsi" w:cstheme="minorHAnsi"/>
          <w:sz w:val="12"/>
        </w:rPr>
        <w:t xml:space="preserve">. </w:t>
      </w:r>
      <w:r w:rsidRPr="008F1C54">
        <w:rPr>
          <w:rStyle w:val="StyleUnderline"/>
          <w:rFonts w:asciiTheme="minorHAnsi" w:hAnsiTheme="minorHAnsi" w:cstheme="minorHAnsi"/>
        </w:rPr>
        <w:t xml:space="preserve">Just like in the asteroid belt, these satellite collisions would trigger a domino effect: creating a whole bunch of debris which </w:t>
      </w:r>
      <w:r w:rsidRPr="008F1C54">
        <w:rPr>
          <w:rStyle w:val="Emphasis"/>
          <w:rFonts w:asciiTheme="minorHAnsi" w:hAnsiTheme="minorHAnsi" w:cstheme="minorHAnsi"/>
        </w:rPr>
        <w:t>causes more collisions</w:t>
      </w:r>
      <w:r w:rsidRPr="008F1C54">
        <w:rPr>
          <w:rStyle w:val="StyleUnderline"/>
          <w:rFonts w:asciiTheme="minorHAnsi" w:hAnsiTheme="minorHAnsi" w:cstheme="minorHAnsi"/>
        </w:rPr>
        <w:t xml:space="preserve">, creating more debris, and so on. His main point: </w:t>
      </w:r>
      <w:r w:rsidRPr="008F1C54">
        <w:rPr>
          <w:rStyle w:val="Emphasis"/>
          <w:rFonts w:asciiTheme="minorHAnsi" w:hAnsiTheme="minorHAnsi" w:cstheme="minorHAnsi"/>
        </w:rPr>
        <w:t>once the process starts, it’ll be nearly impossible to stop</w:t>
      </w:r>
      <w:r w:rsidRPr="008F1C54">
        <w:rPr>
          <w:rFonts w:asciiTheme="minorHAnsi" w:hAnsiTheme="minorHAnsi" w:cstheme="minorHAnsi"/>
          <w:sz w:val="12"/>
        </w:rPr>
        <w:t xml:space="preserve">. </w:t>
      </w:r>
      <w:r w:rsidRPr="008F1C54">
        <w:rPr>
          <w:rStyle w:val="StyleUnderline"/>
          <w:rFonts w:asciiTheme="minorHAnsi" w:hAnsiTheme="minorHAnsi" w:cstheme="minorHAnsi"/>
        </w:rPr>
        <w:t>This self-perpetuating phenomenon, this domino effect, became known as Kessler Syndrome</w:t>
      </w:r>
      <w:r w:rsidRPr="008F1C54">
        <w:rPr>
          <w:rFonts w:asciiTheme="minorHAnsi" w:hAnsiTheme="minorHAnsi" w:cstheme="minorHAnsi"/>
          <w:sz w:val="12"/>
        </w:rPr>
        <w:t xml:space="preserve">. </w:t>
      </w:r>
      <w:r w:rsidRPr="008F1C54">
        <w:rPr>
          <w:rStyle w:val="StyleUnderline"/>
          <w:rFonts w:asciiTheme="minorHAnsi" w:hAnsiTheme="minorHAnsi" w:cstheme="minorHAnsi"/>
        </w:rPr>
        <w:t xml:space="preserve">The first accidental collision occurred in 1996, when a French satellite was struck by a piece of a rocket thruster that had exploded ten years earlier, severing its stabilization boom and, for the first time, demonstrating how entangled the orbital environment has become. </w:t>
      </w:r>
      <w:r w:rsidRPr="008F1C54">
        <w:rPr>
          <w:rFonts w:asciiTheme="minorHAnsi" w:hAnsiTheme="minorHAnsi" w:cstheme="minorHAnsi"/>
          <w:sz w:val="12"/>
        </w:rPr>
        <w:t xml:space="preserve">HK: </w:t>
      </w:r>
      <w:r w:rsidRPr="008F1C54">
        <w:rPr>
          <w:rStyle w:val="StyleUnderline"/>
          <w:rFonts w:asciiTheme="minorHAnsi" w:hAnsiTheme="minorHAnsi" w:cstheme="minorHAnsi"/>
        </w:rPr>
        <w:t>In 2009 a collision happened that was by far more dramatic</w:t>
      </w:r>
      <w:r w:rsidRPr="008F1C54">
        <w:rPr>
          <w:rFonts w:asciiTheme="minorHAnsi" w:hAnsiTheme="minorHAnsi" w:cstheme="minorHAnsi"/>
          <w:sz w:val="12"/>
        </w:rPr>
        <w:t xml:space="preserve">. </w:t>
      </w:r>
      <w:r w:rsidRPr="008F1C54">
        <w:rPr>
          <w:rStyle w:val="StyleUnderline"/>
          <w:rFonts w:asciiTheme="minorHAnsi" w:hAnsiTheme="minorHAnsi" w:cstheme="minorHAnsi"/>
        </w:rPr>
        <w:t xml:space="preserve">The event he’s referring to </w:t>
      </w:r>
      <w:proofErr w:type="gramStart"/>
      <w:r w:rsidRPr="008F1C54">
        <w:rPr>
          <w:rStyle w:val="StyleUnderline"/>
          <w:rFonts w:asciiTheme="minorHAnsi" w:hAnsiTheme="minorHAnsi" w:cstheme="minorHAnsi"/>
        </w:rPr>
        <w:t>was</w:t>
      </w:r>
      <w:proofErr w:type="gramEnd"/>
      <w:r w:rsidRPr="008F1C54">
        <w:rPr>
          <w:rStyle w:val="StyleUnderline"/>
          <w:rFonts w:asciiTheme="minorHAnsi" w:hAnsiTheme="minorHAnsi" w:cstheme="minorHAnsi"/>
        </w:rPr>
        <w:t xml:space="preserve"> the first collision between two intact satellites: the Russian satellite Kosmos and an American Iridium</w:t>
      </w:r>
      <w:r w:rsidRPr="008F1C54">
        <w:rPr>
          <w:rFonts w:asciiTheme="minorHAnsi" w:hAnsiTheme="minorHAnsi" w:cstheme="minorHAnsi"/>
          <w:sz w:val="12"/>
        </w:rPr>
        <w:t xml:space="preserve">. </w:t>
      </w:r>
      <w:r w:rsidRPr="008F1C54">
        <w:rPr>
          <w:rStyle w:val="StyleUnderline"/>
          <w:rFonts w:asciiTheme="minorHAnsi" w:hAnsiTheme="minorHAnsi" w:cstheme="minorHAnsi"/>
        </w:rPr>
        <w:t xml:space="preserve">And that was the first catastrophic accidental collision that got everybody’s attention because not only did they realize how much debris is generated when something like that occurs but that </w:t>
      </w:r>
      <w:r w:rsidRPr="008F1C54">
        <w:rPr>
          <w:rStyle w:val="Emphasis"/>
          <w:rFonts w:asciiTheme="minorHAnsi" w:hAnsiTheme="minorHAnsi" w:cstheme="minorHAnsi"/>
        </w:rPr>
        <w:t>we are now entering this phase of what we’re calling the Kessler Syndrome</w:t>
      </w:r>
      <w:r w:rsidRPr="008F1C54">
        <w:rPr>
          <w:rStyle w:val="StyleUnderline"/>
          <w:rFonts w:asciiTheme="minorHAnsi" w:hAnsiTheme="minorHAnsi" w:cstheme="minorHAnsi"/>
        </w:rPr>
        <w:t xml:space="preserve">. </w:t>
      </w:r>
      <w:r w:rsidRPr="008F1C54">
        <w:rPr>
          <w:rFonts w:asciiTheme="minorHAnsi" w:hAnsiTheme="minorHAnsi" w:cstheme="minorHAnsi"/>
          <w:sz w:val="12"/>
        </w:rPr>
        <w:t xml:space="preserve">Just two years earlier the Chinese military conducted a controversial anti-satellite test, intercepting one of their own defunct weather satellites with a kinetic kill vehicle — a non-explosive missile which relies on sheer speed of impact to destroy its target. It blew the satellite to smithereens and created just a huge </w:t>
      </w:r>
      <w:proofErr w:type="gramStart"/>
      <w:r w:rsidRPr="008F1C54">
        <w:rPr>
          <w:rFonts w:asciiTheme="minorHAnsi" w:hAnsiTheme="minorHAnsi" w:cstheme="minorHAnsi"/>
          <w:sz w:val="12"/>
        </w:rPr>
        <w:t>mess,</w:t>
      </w:r>
      <w:proofErr w:type="gramEnd"/>
      <w:r w:rsidRPr="008F1C54">
        <w:rPr>
          <w:rFonts w:asciiTheme="minorHAnsi" w:hAnsiTheme="minorHAnsi" w:cstheme="minorHAnsi"/>
          <w:sz w:val="12"/>
        </w:rPr>
        <w:t xml:space="preserve"> it was really bad. DK: And </w:t>
      </w:r>
      <w:proofErr w:type="gramStart"/>
      <w:r w:rsidRPr="008F1C54">
        <w:rPr>
          <w:rFonts w:asciiTheme="minorHAnsi" w:hAnsiTheme="minorHAnsi" w:cstheme="minorHAnsi"/>
          <w:sz w:val="12"/>
        </w:rPr>
        <w:t>unfortunately</w:t>
      </w:r>
      <w:proofErr w:type="gramEnd"/>
      <w:r w:rsidRPr="008F1C54">
        <w:rPr>
          <w:rFonts w:asciiTheme="minorHAnsi" w:hAnsiTheme="minorHAnsi" w:cstheme="minorHAnsi"/>
          <w:sz w:val="12"/>
        </w:rPr>
        <w:t xml:space="preserve"> it was something they should have known not to do. Yeah, that’s because the US did the same thing back in 1985 — the first anti-satellite test, with </w:t>
      </w:r>
      <w:proofErr w:type="gramStart"/>
      <w:r w:rsidRPr="008F1C54">
        <w:rPr>
          <w:rFonts w:asciiTheme="minorHAnsi" w:hAnsiTheme="minorHAnsi" w:cstheme="minorHAnsi"/>
          <w:sz w:val="12"/>
        </w:rPr>
        <w:t>more or less the</w:t>
      </w:r>
      <w:proofErr w:type="gramEnd"/>
      <w:r w:rsidRPr="008F1C54">
        <w:rPr>
          <w:rFonts w:asciiTheme="minorHAnsi" w:hAnsiTheme="minorHAnsi" w:cstheme="minorHAnsi"/>
          <w:sz w:val="12"/>
        </w:rPr>
        <w:t xml:space="preserve"> same results. DK: We at NASA tried to delay that or stop that because, we said it’s going to create enough debris that we’ll have to add more shielding to the space station which was planned to be launched a few years later. And nobody believed it would make that much debris, but it did. </w:t>
      </w:r>
      <w:proofErr w:type="gramStart"/>
      <w:r w:rsidRPr="008F1C54">
        <w:rPr>
          <w:rStyle w:val="StyleUnderline"/>
          <w:rFonts w:asciiTheme="minorHAnsi" w:hAnsiTheme="minorHAnsi" w:cstheme="minorHAnsi"/>
        </w:rPr>
        <w:t>All of</w:t>
      </w:r>
      <w:proofErr w:type="gramEnd"/>
      <w:r w:rsidRPr="008F1C54">
        <w:rPr>
          <w:rStyle w:val="StyleUnderline"/>
          <w:rFonts w:asciiTheme="minorHAnsi" w:hAnsiTheme="minorHAnsi" w:cstheme="minorHAnsi"/>
        </w:rPr>
        <w:t xml:space="preserve"> these collisions, accidental or otherwise, make a big mess of junk zipping around the Earth called space debris</w:t>
      </w:r>
      <w:r w:rsidRPr="008F1C54">
        <w:rPr>
          <w:rFonts w:asciiTheme="minorHAnsi" w:hAnsiTheme="minorHAnsi" w:cstheme="minorHAnsi"/>
          <w:sz w:val="12"/>
        </w:rPr>
        <w:t xml:space="preserve">. </w:t>
      </w:r>
      <w:r w:rsidRPr="008F1C54">
        <w:rPr>
          <w:rStyle w:val="StyleUnderline"/>
          <w:rFonts w:asciiTheme="minorHAnsi" w:hAnsiTheme="minorHAnsi" w:cstheme="minorHAnsi"/>
        </w:rPr>
        <w:t xml:space="preserve">It accounts for 95% of the objects in Low Earth </w:t>
      </w:r>
      <w:proofErr w:type="gramStart"/>
      <w:r w:rsidRPr="008F1C54">
        <w:rPr>
          <w:rStyle w:val="StyleUnderline"/>
          <w:rFonts w:asciiTheme="minorHAnsi" w:hAnsiTheme="minorHAnsi" w:cstheme="minorHAnsi"/>
        </w:rPr>
        <w:t>orbit, and</w:t>
      </w:r>
      <w:proofErr w:type="gramEnd"/>
      <w:r w:rsidRPr="008F1C54">
        <w:rPr>
          <w:rStyle w:val="StyleUnderline"/>
          <w:rFonts w:asciiTheme="minorHAnsi" w:hAnsiTheme="minorHAnsi" w:cstheme="minorHAnsi"/>
        </w:rPr>
        <w:t xml:space="preserve"> comes in all shapes and sizes</w:t>
      </w:r>
      <w:r w:rsidRPr="008F1C54">
        <w:rPr>
          <w:rFonts w:asciiTheme="minorHAnsi" w:hAnsiTheme="minorHAnsi" w:cstheme="minorHAnsi"/>
          <w:sz w:val="12"/>
        </w:rPr>
        <w:t xml:space="preserve">. </w:t>
      </w:r>
      <w:r w:rsidRPr="008F1C54">
        <w:rPr>
          <w:rStyle w:val="StyleUnderline"/>
          <w:rFonts w:asciiTheme="minorHAnsi" w:hAnsiTheme="minorHAnsi" w:cstheme="minorHAnsi"/>
        </w:rPr>
        <w:t xml:space="preserve">It’s technically defined as any nonfunctional object in orbit, so there’s big stuff like rocket thrusters and </w:t>
      </w:r>
      <w:r w:rsidRPr="008F1C54">
        <w:rPr>
          <w:rStyle w:val="StyleUnderline"/>
          <w:rFonts w:asciiTheme="minorHAnsi" w:hAnsiTheme="minorHAnsi" w:cstheme="minorHAnsi"/>
        </w:rPr>
        <w:lastRenderedPageBreak/>
        <w:t>defunct satellites, but the vast majority are little bits and pieces called fragmentation debris</w:t>
      </w:r>
      <w:r w:rsidRPr="008F1C54">
        <w:rPr>
          <w:rFonts w:asciiTheme="minorHAnsi" w:hAnsiTheme="minorHAnsi" w:cstheme="minorHAnsi"/>
          <w:sz w:val="12"/>
        </w:rPr>
        <w:t xml:space="preserve">. </w:t>
      </w:r>
      <w:r w:rsidRPr="008F1C54">
        <w:rPr>
          <w:rStyle w:val="StyleUnderline"/>
          <w:rFonts w:asciiTheme="minorHAnsi" w:hAnsiTheme="minorHAnsi" w:cstheme="minorHAnsi"/>
        </w:rPr>
        <w:t>Many of these fragments come from explosions caused by residual fuel and other explosive energy sources self-igniting</w:t>
      </w:r>
      <w:r w:rsidRPr="005E2E9A">
        <w:rPr>
          <w:rStyle w:val="StyleUnderline"/>
          <w:rFonts w:asciiTheme="minorHAnsi" w:hAnsiTheme="minorHAnsi" w:cstheme="minorHAnsi"/>
        </w:rPr>
        <w:t xml:space="preserve"> under the extreme conditions of space. These explosions happen more often than you might think, and </w:t>
      </w:r>
      <w:r w:rsidRPr="00A033F0">
        <w:rPr>
          <w:rStyle w:val="StyleUnderline"/>
          <w:rFonts w:asciiTheme="minorHAnsi" w:hAnsiTheme="minorHAnsi" w:cstheme="minorHAnsi"/>
          <w:highlight w:val="green"/>
        </w:rPr>
        <w:t>as catastrophic and messy as</w:t>
      </w:r>
      <w:r w:rsidRPr="005E2E9A">
        <w:rPr>
          <w:rStyle w:val="StyleUnderline"/>
          <w:rFonts w:asciiTheme="minorHAnsi" w:hAnsiTheme="minorHAnsi" w:cstheme="minorHAnsi"/>
        </w:rPr>
        <w:t xml:space="preserve"> these </w:t>
      </w:r>
      <w:r w:rsidRPr="00A033F0">
        <w:rPr>
          <w:rStyle w:val="StyleUnderline"/>
          <w:rFonts w:asciiTheme="minorHAnsi" w:hAnsiTheme="minorHAnsi" w:cstheme="minorHAnsi"/>
          <w:highlight w:val="green"/>
        </w:rPr>
        <w:t>explosions are</w:t>
      </w:r>
      <w:r w:rsidRPr="005E2E9A">
        <w:rPr>
          <w:rStyle w:val="StyleUnderline"/>
          <w:rFonts w:asciiTheme="minorHAnsi" w:hAnsiTheme="minorHAnsi" w:cstheme="minorHAnsi"/>
        </w:rPr>
        <w:t xml:space="preserve">, </w:t>
      </w:r>
      <w:r w:rsidRPr="00A033F0">
        <w:rPr>
          <w:rStyle w:val="StyleUnderline"/>
          <w:rFonts w:asciiTheme="minorHAnsi" w:hAnsiTheme="minorHAnsi" w:cstheme="minorHAnsi"/>
          <w:highlight w:val="green"/>
        </w:rPr>
        <w:t>collisions are</w:t>
      </w:r>
      <w:r w:rsidRPr="005E2E9A">
        <w:rPr>
          <w:rStyle w:val="StyleUnderline"/>
          <w:rFonts w:asciiTheme="minorHAnsi" w:hAnsiTheme="minorHAnsi" w:cstheme="minorHAnsi"/>
        </w:rPr>
        <w:t xml:space="preserve"> even </w:t>
      </w:r>
      <w:r w:rsidRPr="00A033F0">
        <w:rPr>
          <w:rStyle w:val="StyleUnderline"/>
          <w:rFonts w:asciiTheme="minorHAnsi" w:hAnsiTheme="minorHAnsi" w:cstheme="minorHAnsi"/>
          <w:highlight w:val="green"/>
        </w:rPr>
        <w:t>worse due to</w:t>
      </w:r>
      <w:r w:rsidRPr="005E2E9A">
        <w:rPr>
          <w:rStyle w:val="StyleUnderline"/>
          <w:rFonts w:asciiTheme="minorHAnsi" w:hAnsiTheme="minorHAnsi" w:cstheme="minorHAnsi"/>
        </w:rPr>
        <w:t xml:space="preserve"> the incredible amount of </w:t>
      </w:r>
      <w:r w:rsidRPr="00A033F0">
        <w:rPr>
          <w:rStyle w:val="StyleUnderline"/>
          <w:rFonts w:asciiTheme="minorHAnsi" w:hAnsiTheme="minorHAnsi" w:cstheme="minorHAnsi"/>
          <w:highlight w:val="green"/>
        </w:rPr>
        <w:t>kinetic energy</w:t>
      </w:r>
      <w:r w:rsidRPr="005E2E9A">
        <w:rPr>
          <w:rStyle w:val="StyleUnderline"/>
          <w:rFonts w:asciiTheme="minorHAnsi" w:hAnsiTheme="minorHAnsi" w:cstheme="minorHAnsi"/>
        </w:rPr>
        <w:t xml:space="preserve"> involved</w:t>
      </w:r>
      <w:r w:rsidRPr="002C0AF7">
        <w:rPr>
          <w:rFonts w:asciiTheme="minorHAnsi" w:hAnsiTheme="minorHAnsi" w:cstheme="minorHAnsi"/>
          <w:sz w:val="12"/>
        </w:rPr>
        <w:t xml:space="preserve">. At the velocities objects travel in Lower Earth Orbit (speeds known as hypervelocity) </w:t>
      </w:r>
      <w:r w:rsidRPr="005E2E9A">
        <w:rPr>
          <w:rStyle w:val="StyleUnderline"/>
          <w:rFonts w:asciiTheme="minorHAnsi" w:hAnsiTheme="minorHAnsi" w:cstheme="minorHAnsi"/>
        </w:rPr>
        <w:t>even an object as tiny as a screw can deliver an incapacitating strike to a satellite</w:t>
      </w:r>
      <w:r w:rsidRPr="002C0AF7">
        <w:rPr>
          <w:rFonts w:asciiTheme="minorHAnsi" w:hAnsiTheme="minorHAnsi" w:cstheme="minorHAnsi"/>
          <w:sz w:val="12"/>
        </w:rPr>
        <w:t xml:space="preserve">. In fact, </w:t>
      </w:r>
      <w:r w:rsidRPr="005E2E9A">
        <w:rPr>
          <w:rStyle w:val="StyleUnderline"/>
          <w:rFonts w:asciiTheme="minorHAnsi" w:hAnsiTheme="minorHAnsi" w:cstheme="minorHAnsi"/>
        </w:rPr>
        <w:t>NASA has repeatedly had to replace shuttle windows due to hypervelocity impacts by flecks of paint</w:t>
      </w:r>
      <w:r w:rsidRPr="002C0AF7">
        <w:rPr>
          <w:rFonts w:asciiTheme="minorHAnsi" w:hAnsiTheme="minorHAnsi" w:cstheme="minorHAnsi"/>
          <w:sz w:val="12"/>
        </w:rPr>
        <w:t xml:space="preserve">. HK: </w:t>
      </w:r>
      <w:r w:rsidRPr="005E2E9A">
        <w:rPr>
          <w:rStyle w:val="StyleUnderline"/>
          <w:rFonts w:asciiTheme="minorHAnsi" w:hAnsiTheme="minorHAnsi" w:cstheme="minorHAnsi"/>
        </w:rPr>
        <w:t>These are velocities, we have no example nor anything that compares to that on ground</w:t>
      </w:r>
      <w:r w:rsidRPr="002C0AF7">
        <w:rPr>
          <w:rFonts w:asciiTheme="minorHAnsi" w:hAnsiTheme="minorHAnsi" w:cstheme="minorHAnsi"/>
          <w:sz w:val="12"/>
        </w:rPr>
        <w:t xml:space="preserve">. </w:t>
      </w:r>
      <w:proofErr w:type="gramStart"/>
      <w:r w:rsidRPr="005E2E9A">
        <w:rPr>
          <w:rStyle w:val="StyleUnderline"/>
          <w:rFonts w:asciiTheme="minorHAnsi" w:hAnsiTheme="minorHAnsi" w:cstheme="minorHAnsi"/>
        </w:rPr>
        <w:t>So</w:t>
      </w:r>
      <w:proofErr w:type="gramEnd"/>
      <w:r w:rsidRPr="005E2E9A">
        <w:rPr>
          <w:rStyle w:val="StyleUnderline"/>
          <w:rFonts w:asciiTheme="minorHAnsi" w:hAnsiTheme="minorHAnsi" w:cstheme="minorHAnsi"/>
        </w:rPr>
        <w:t xml:space="preserve"> the energy involved in these collisions is extremely high. </w:t>
      </w:r>
      <w:r w:rsidRPr="00A033F0">
        <w:rPr>
          <w:rStyle w:val="StyleUnderline"/>
          <w:rFonts w:asciiTheme="minorHAnsi" w:hAnsiTheme="minorHAnsi" w:cstheme="minorHAnsi"/>
          <w:highlight w:val="green"/>
        </w:rPr>
        <w:t>A 1 cm object</w:t>
      </w:r>
      <w:r w:rsidRPr="005E2E9A">
        <w:rPr>
          <w:rStyle w:val="StyleUnderline"/>
          <w:rFonts w:asciiTheme="minorHAnsi" w:hAnsiTheme="minorHAnsi" w:cstheme="minorHAnsi"/>
        </w:rPr>
        <w:t xml:space="preserve"> that size like a </w:t>
      </w:r>
      <w:r w:rsidRPr="00E138C3">
        <w:rPr>
          <w:rStyle w:val="StyleUnderline"/>
          <w:rFonts w:asciiTheme="minorHAnsi" w:hAnsiTheme="minorHAnsi" w:cstheme="minorHAnsi"/>
        </w:rPr>
        <w:t>cherry hitting a satellite with</w:t>
      </w:r>
      <w:r w:rsidRPr="005E2E9A">
        <w:rPr>
          <w:rStyle w:val="StyleUnderline"/>
          <w:rFonts w:asciiTheme="minorHAnsi" w:hAnsiTheme="minorHAnsi" w:cstheme="minorHAnsi"/>
        </w:rPr>
        <w:t xml:space="preserve"> 10 km/s, the energy released by this </w:t>
      </w:r>
      <w:r w:rsidRPr="00A033F0">
        <w:rPr>
          <w:rStyle w:val="Emphasis"/>
          <w:rFonts w:asciiTheme="minorHAnsi" w:hAnsiTheme="minorHAnsi" w:cstheme="minorHAnsi"/>
          <w:highlight w:val="green"/>
        </w:rPr>
        <w:t>corresponds</w:t>
      </w:r>
      <w:r w:rsidRPr="00CB31B0">
        <w:rPr>
          <w:rStyle w:val="Emphasis"/>
          <w:rFonts w:asciiTheme="minorHAnsi" w:hAnsiTheme="minorHAnsi" w:cstheme="minorHAnsi"/>
        </w:rPr>
        <w:t xml:space="preserve"> </w:t>
      </w:r>
      <w:r w:rsidRPr="005E2E9A">
        <w:rPr>
          <w:rStyle w:val="Emphasis"/>
          <w:rFonts w:asciiTheme="minorHAnsi" w:hAnsiTheme="minorHAnsi" w:cstheme="minorHAnsi"/>
        </w:rPr>
        <w:t xml:space="preserve">roughly </w:t>
      </w:r>
      <w:r w:rsidRPr="00A033F0">
        <w:rPr>
          <w:rStyle w:val="Emphasis"/>
          <w:rFonts w:asciiTheme="minorHAnsi" w:hAnsiTheme="minorHAnsi" w:cstheme="minorHAnsi"/>
          <w:highlight w:val="green"/>
        </w:rPr>
        <w:t>to a</w:t>
      </w:r>
      <w:r w:rsidRPr="005E2E9A">
        <w:rPr>
          <w:rStyle w:val="Emphasis"/>
          <w:rFonts w:asciiTheme="minorHAnsi" w:hAnsiTheme="minorHAnsi" w:cstheme="minorHAnsi"/>
        </w:rPr>
        <w:t xml:space="preserve">n exploding </w:t>
      </w:r>
      <w:r w:rsidRPr="00A033F0">
        <w:rPr>
          <w:rStyle w:val="Emphasis"/>
          <w:rFonts w:asciiTheme="minorHAnsi" w:hAnsiTheme="minorHAnsi" w:cstheme="minorHAnsi"/>
          <w:highlight w:val="green"/>
        </w:rPr>
        <w:t>grenade</w:t>
      </w:r>
      <w:r w:rsidRPr="002C0AF7">
        <w:rPr>
          <w:rFonts w:asciiTheme="minorHAnsi" w:hAnsiTheme="minorHAnsi" w:cstheme="minorHAnsi"/>
          <w:sz w:val="12"/>
        </w:rPr>
        <w:t>.</w:t>
      </w:r>
      <w:r w:rsidRPr="005E2E9A">
        <w:rPr>
          <w:rStyle w:val="StyleUnderline"/>
          <w:rFonts w:asciiTheme="minorHAnsi" w:hAnsiTheme="minorHAnsi" w:cstheme="minorHAnsi"/>
        </w:rPr>
        <w:t xml:space="preserve"> You can imagine what the satellite looks like after that.</w:t>
      </w:r>
      <w:r w:rsidRPr="002C0AF7">
        <w:rPr>
          <w:rFonts w:asciiTheme="minorHAnsi" w:hAnsiTheme="minorHAnsi" w:cstheme="minorHAnsi"/>
          <w:sz w:val="12"/>
        </w:rPr>
        <w:t xml:space="preserve"> DK: Yes, let me know show you something. This is something that was shot in the lab, it’s a projectile about the size of a BB, and it makes a crater into, this is solid aluminum, and this was only going about 5 km/s, about half the speed of what you would expect in space. </w:t>
      </w:r>
      <w:r w:rsidRPr="00A033F0">
        <w:rPr>
          <w:rStyle w:val="StyleUnderline"/>
          <w:rFonts w:asciiTheme="minorHAnsi" w:hAnsiTheme="minorHAnsi" w:cstheme="minorHAnsi"/>
          <w:highlight w:val="green"/>
        </w:rPr>
        <w:t>Most</w:t>
      </w:r>
      <w:r w:rsidRPr="00CB31B0">
        <w:rPr>
          <w:rStyle w:val="StyleUnderline"/>
          <w:rFonts w:asciiTheme="minorHAnsi" w:hAnsiTheme="minorHAnsi" w:cstheme="minorHAnsi"/>
        </w:rPr>
        <w:t xml:space="preserve"> </w:t>
      </w:r>
      <w:r w:rsidRPr="00E138C3">
        <w:rPr>
          <w:rStyle w:val="StyleUnderline"/>
          <w:rFonts w:asciiTheme="minorHAnsi" w:hAnsiTheme="minorHAnsi" w:cstheme="minorHAnsi"/>
        </w:rPr>
        <w:t>of this is</w:t>
      </w:r>
      <w:r w:rsidRPr="005E2E9A">
        <w:rPr>
          <w:rStyle w:val="StyleUnderline"/>
          <w:rFonts w:asciiTheme="minorHAnsi" w:hAnsiTheme="minorHAnsi" w:cstheme="minorHAnsi"/>
        </w:rPr>
        <w:t xml:space="preserve"> happening </w:t>
      </w:r>
      <w:r w:rsidRPr="00A033F0">
        <w:rPr>
          <w:rStyle w:val="StyleUnderline"/>
          <w:rFonts w:asciiTheme="minorHAnsi" w:hAnsiTheme="minorHAnsi" w:cstheme="minorHAnsi"/>
          <w:highlight w:val="green"/>
        </w:rPr>
        <w:t xml:space="preserve">in </w:t>
      </w:r>
      <w:r w:rsidRPr="00A033F0">
        <w:rPr>
          <w:rStyle w:val="Emphasis"/>
          <w:rFonts w:asciiTheme="minorHAnsi" w:hAnsiTheme="minorHAnsi" w:cstheme="minorHAnsi"/>
          <w:highlight w:val="green"/>
        </w:rPr>
        <w:t>L</w:t>
      </w:r>
      <w:r w:rsidRPr="005E2E9A">
        <w:rPr>
          <w:rStyle w:val="StyleUnderline"/>
          <w:rFonts w:asciiTheme="minorHAnsi" w:hAnsiTheme="minorHAnsi" w:cstheme="minorHAnsi"/>
        </w:rPr>
        <w:t xml:space="preserve">ow </w:t>
      </w:r>
      <w:r w:rsidRPr="00A033F0">
        <w:rPr>
          <w:rStyle w:val="Emphasis"/>
          <w:rFonts w:asciiTheme="minorHAnsi" w:hAnsiTheme="minorHAnsi" w:cstheme="minorHAnsi"/>
          <w:highlight w:val="green"/>
        </w:rPr>
        <w:t>E</w:t>
      </w:r>
      <w:r w:rsidRPr="005E2E9A">
        <w:rPr>
          <w:rStyle w:val="StyleUnderline"/>
          <w:rFonts w:asciiTheme="minorHAnsi" w:hAnsiTheme="minorHAnsi" w:cstheme="minorHAnsi"/>
        </w:rPr>
        <w:t xml:space="preserve">arth </w:t>
      </w:r>
      <w:r w:rsidRPr="00A033F0">
        <w:rPr>
          <w:rStyle w:val="Emphasis"/>
          <w:rFonts w:asciiTheme="minorHAnsi" w:hAnsiTheme="minorHAnsi" w:cstheme="minorHAnsi"/>
          <w:highlight w:val="green"/>
        </w:rPr>
        <w:t>O</w:t>
      </w:r>
      <w:r w:rsidRPr="005E2E9A">
        <w:rPr>
          <w:rStyle w:val="StyleUnderline"/>
          <w:rFonts w:asciiTheme="minorHAnsi" w:hAnsiTheme="minorHAnsi" w:cstheme="minorHAnsi"/>
        </w:rPr>
        <w:t xml:space="preserve">rbit, the 2000 km strip of space above our heads </w:t>
      </w:r>
      <w:r w:rsidRPr="00A033F0">
        <w:rPr>
          <w:rStyle w:val="StyleUnderline"/>
          <w:rFonts w:asciiTheme="minorHAnsi" w:hAnsiTheme="minorHAnsi" w:cstheme="minorHAnsi"/>
          <w:highlight w:val="green"/>
        </w:rPr>
        <w:t xml:space="preserve">where we’ve packed </w:t>
      </w:r>
      <w:proofErr w:type="gramStart"/>
      <w:r w:rsidRPr="00A033F0">
        <w:rPr>
          <w:rStyle w:val="StyleUnderline"/>
          <w:rFonts w:asciiTheme="minorHAnsi" w:hAnsiTheme="minorHAnsi" w:cstheme="minorHAnsi"/>
          <w:highlight w:val="green"/>
        </w:rPr>
        <w:t>the</w:t>
      </w:r>
      <w:r w:rsidRPr="005E2E9A">
        <w:rPr>
          <w:rStyle w:val="StyleUnderline"/>
          <w:rFonts w:asciiTheme="minorHAnsi" w:hAnsiTheme="minorHAnsi" w:cstheme="minorHAnsi"/>
        </w:rPr>
        <w:t xml:space="preserve"> vast </w:t>
      </w:r>
      <w:r w:rsidRPr="00A033F0">
        <w:rPr>
          <w:rStyle w:val="StyleUnderline"/>
          <w:rFonts w:asciiTheme="minorHAnsi" w:hAnsiTheme="minorHAnsi" w:cstheme="minorHAnsi"/>
          <w:highlight w:val="green"/>
        </w:rPr>
        <w:t>majority of</w:t>
      </w:r>
      <w:proofErr w:type="gramEnd"/>
      <w:r w:rsidRPr="005E2E9A">
        <w:rPr>
          <w:rStyle w:val="StyleUnderline"/>
          <w:rFonts w:asciiTheme="minorHAnsi" w:hAnsiTheme="minorHAnsi" w:cstheme="minorHAnsi"/>
        </w:rPr>
        <w:t xml:space="preserve"> our </w:t>
      </w:r>
      <w:r w:rsidRPr="00A033F0">
        <w:rPr>
          <w:rStyle w:val="StyleUnderline"/>
          <w:rFonts w:asciiTheme="minorHAnsi" w:hAnsiTheme="minorHAnsi" w:cstheme="minorHAnsi"/>
          <w:highlight w:val="green"/>
        </w:rPr>
        <w:t>satellites</w:t>
      </w:r>
      <w:r w:rsidRPr="005E2E9A">
        <w:rPr>
          <w:rStyle w:val="StyleUnderline"/>
          <w:rFonts w:asciiTheme="minorHAnsi" w:hAnsiTheme="minorHAnsi" w:cstheme="minorHAnsi"/>
        </w:rPr>
        <w:t xml:space="preserve">, </w:t>
      </w:r>
      <w:r w:rsidRPr="00A033F0">
        <w:rPr>
          <w:rStyle w:val="StyleUnderline"/>
          <w:rFonts w:asciiTheme="minorHAnsi" w:hAnsiTheme="minorHAnsi" w:cstheme="minorHAnsi"/>
          <w:highlight w:val="green"/>
        </w:rPr>
        <w:t xml:space="preserve">including the </w:t>
      </w:r>
      <w:r w:rsidRPr="00A033F0">
        <w:rPr>
          <w:rStyle w:val="Emphasis"/>
          <w:rFonts w:asciiTheme="minorHAnsi" w:hAnsiTheme="minorHAnsi" w:cstheme="minorHAnsi"/>
          <w:highlight w:val="green"/>
        </w:rPr>
        <w:t>I</w:t>
      </w:r>
      <w:r w:rsidRPr="005E2E9A">
        <w:rPr>
          <w:rStyle w:val="StyleUnderline"/>
          <w:rFonts w:asciiTheme="minorHAnsi" w:hAnsiTheme="minorHAnsi" w:cstheme="minorHAnsi"/>
        </w:rPr>
        <w:t xml:space="preserve">nternational </w:t>
      </w:r>
      <w:r w:rsidRPr="00A033F0">
        <w:rPr>
          <w:rStyle w:val="Emphasis"/>
          <w:rFonts w:asciiTheme="minorHAnsi" w:hAnsiTheme="minorHAnsi" w:cstheme="minorHAnsi"/>
          <w:highlight w:val="green"/>
        </w:rPr>
        <w:t>S</w:t>
      </w:r>
      <w:r w:rsidRPr="005E2E9A">
        <w:rPr>
          <w:rStyle w:val="StyleUnderline"/>
          <w:rFonts w:asciiTheme="minorHAnsi" w:hAnsiTheme="minorHAnsi" w:cstheme="minorHAnsi"/>
        </w:rPr>
        <w:t xml:space="preserve">pace </w:t>
      </w:r>
      <w:r w:rsidRPr="00A033F0">
        <w:rPr>
          <w:rStyle w:val="Emphasis"/>
          <w:rFonts w:asciiTheme="minorHAnsi" w:hAnsiTheme="minorHAnsi" w:cstheme="minorHAnsi"/>
          <w:highlight w:val="green"/>
        </w:rPr>
        <w:t>S</w:t>
      </w:r>
      <w:r w:rsidRPr="005E2E9A">
        <w:rPr>
          <w:rStyle w:val="StyleUnderline"/>
          <w:rFonts w:asciiTheme="minorHAnsi" w:hAnsiTheme="minorHAnsi" w:cstheme="minorHAnsi"/>
        </w:rPr>
        <w:t>tation and the Hubble Space Telescope</w:t>
      </w:r>
      <w:r w:rsidRPr="002C0AF7">
        <w:rPr>
          <w:rFonts w:asciiTheme="minorHAnsi" w:hAnsiTheme="minorHAnsi" w:cstheme="minorHAnsi"/>
          <w:sz w:val="12"/>
        </w:rPr>
        <w:t xml:space="preserve">. The most crowded section is between 500 and 1000 km up. It’s the densest region, it’s the Highway 401 of space. DK: And </w:t>
      </w:r>
      <w:r w:rsidRPr="005E2E9A">
        <w:rPr>
          <w:rStyle w:val="StyleUnderline"/>
          <w:rFonts w:asciiTheme="minorHAnsi" w:hAnsiTheme="minorHAnsi" w:cstheme="minorHAnsi"/>
        </w:rPr>
        <w:t>that’s what’s creating the problem because we’ve crowded so much stuff in that small region</w:t>
      </w:r>
      <w:r w:rsidRPr="002C0AF7">
        <w:rPr>
          <w:rFonts w:asciiTheme="minorHAnsi" w:hAnsiTheme="minorHAnsi" w:cstheme="minorHAnsi"/>
          <w:sz w:val="12"/>
        </w:rPr>
        <w:t xml:space="preserve">. And </w:t>
      </w:r>
      <w:r w:rsidRPr="005E2E9A">
        <w:rPr>
          <w:rStyle w:val="StyleUnderline"/>
          <w:rFonts w:asciiTheme="minorHAnsi" w:hAnsiTheme="minorHAnsi" w:cstheme="minorHAnsi"/>
        </w:rPr>
        <w:t>the probability of collision goes as the square of the spatial density</w:t>
      </w:r>
      <w:r w:rsidRPr="002C0AF7">
        <w:rPr>
          <w:rFonts w:asciiTheme="minorHAnsi" w:hAnsiTheme="minorHAnsi" w:cstheme="minorHAnsi"/>
          <w:sz w:val="12"/>
        </w:rPr>
        <w:t xml:space="preserve">. </w:t>
      </w:r>
      <w:proofErr w:type="gramStart"/>
      <w:r w:rsidRPr="005E2E9A">
        <w:rPr>
          <w:rStyle w:val="StyleUnderline"/>
          <w:rFonts w:asciiTheme="minorHAnsi" w:hAnsiTheme="minorHAnsi" w:cstheme="minorHAnsi"/>
        </w:rPr>
        <w:t>So</w:t>
      </w:r>
      <w:proofErr w:type="gramEnd"/>
      <w:r w:rsidRPr="005E2E9A">
        <w:rPr>
          <w:rStyle w:val="StyleUnderline"/>
          <w:rFonts w:asciiTheme="minorHAnsi" w:hAnsiTheme="minorHAnsi" w:cstheme="minorHAnsi"/>
        </w:rPr>
        <w:t xml:space="preserve"> you double the number of satellites, you get four times as many collisions</w:t>
      </w:r>
      <w:r w:rsidRPr="002C0AF7">
        <w:rPr>
          <w:rFonts w:asciiTheme="minorHAnsi" w:hAnsiTheme="minorHAnsi" w:cstheme="minorHAnsi"/>
          <w:sz w:val="12"/>
        </w:rPr>
        <w:t xml:space="preserve">. </w:t>
      </w:r>
      <w:r w:rsidRPr="005E2E9A">
        <w:rPr>
          <w:rStyle w:val="StyleUnderline"/>
          <w:rFonts w:asciiTheme="minorHAnsi" w:hAnsiTheme="minorHAnsi" w:cstheme="minorHAnsi"/>
        </w:rPr>
        <w:t>Now, the space station usually flies around 300 km but the debris that’s generated at that higher altitude is being thrown down and drifting down to the lower altitudes.</w:t>
      </w:r>
      <w:r w:rsidRPr="002C0AF7">
        <w:rPr>
          <w:rFonts w:asciiTheme="minorHAnsi" w:hAnsiTheme="minorHAnsi" w:cstheme="minorHAnsi"/>
          <w:sz w:val="12"/>
        </w:rPr>
        <w:t xml:space="preserve"> HK: </w:t>
      </w:r>
      <w:r w:rsidRPr="005E2E9A">
        <w:rPr>
          <w:rStyle w:val="StyleUnderline"/>
          <w:rFonts w:asciiTheme="minorHAnsi" w:hAnsiTheme="minorHAnsi" w:cstheme="minorHAnsi"/>
        </w:rPr>
        <w:t>If you look at the space station surface you will find craters everywhere, impact craters caused by debris everywhere.</w:t>
      </w:r>
      <w:r w:rsidRPr="002C0AF7">
        <w:rPr>
          <w:rFonts w:asciiTheme="minorHAnsi" w:hAnsiTheme="minorHAnsi" w:cstheme="minorHAnsi"/>
          <w:sz w:val="12"/>
        </w:rPr>
        <w:t xml:space="preserve"> Whenever you bring hardware down and inspect it on ground you find craters of all sizes. What do we do with this? How do you protect the life of the astronauts? </w:t>
      </w:r>
      <w:r w:rsidRPr="005E2E9A">
        <w:rPr>
          <w:rStyle w:val="StyleUnderline"/>
          <w:rFonts w:asciiTheme="minorHAnsi" w:hAnsiTheme="minorHAnsi" w:cstheme="minorHAnsi"/>
        </w:rPr>
        <w:t xml:space="preserve">The only thing you can do is shielding. </w:t>
      </w:r>
      <w:r w:rsidRPr="002C0AF7">
        <w:rPr>
          <w:rFonts w:asciiTheme="minorHAnsi" w:hAnsiTheme="minorHAnsi" w:cstheme="minorHAnsi"/>
          <w:sz w:val="12"/>
        </w:rPr>
        <w:t xml:space="preserve">And to protect against a hypervelocity impact you need a special type of lightweight shielding, called Whipple shielding. DK: Let me show you something else. The same particle that caused this kind of damage [image below, left] only caused this kind of damage [image below, </w:t>
      </w:r>
      <w:proofErr w:type="gramStart"/>
      <w:r w:rsidRPr="002C0AF7">
        <w:rPr>
          <w:rFonts w:asciiTheme="minorHAnsi" w:hAnsiTheme="minorHAnsi" w:cstheme="minorHAnsi"/>
          <w:sz w:val="12"/>
        </w:rPr>
        <w:t>right]on</w:t>
      </w:r>
      <w:proofErr w:type="gramEnd"/>
      <w:r w:rsidRPr="002C0AF7">
        <w:rPr>
          <w:rFonts w:asciiTheme="minorHAnsi" w:hAnsiTheme="minorHAnsi" w:cstheme="minorHAnsi"/>
          <w:sz w:val="12"/>
        </w:rPr>
        <w:t xml:space="preserve"> a surface with a very minor amount of shielding on it. And that’s, it’s almost a liquid splattered onto that. </w:t>
      </w:r>
      <w:r w:rsidRPr="005E2E9A">
        <w:rPr>
          <w:rStyle w:val="StyleUnderline"/>
          <w:rFonts w:asciiTheme="minorHAnsi" w:hAnsiTheme="minorHAnsi" w:cstheme="minorHAnsi"/>
        </w:rPr>
        <w:t>Most spacecraft utilize this type of shielding, which can withstand impacts from objects up to about one centimeter. Objects larger than a softball are catalogued and tracked by the US Space Surveillance Network</w:t>
      </w:r>
      <w:r w:rsidRPr="002C0AF7">
        <w:rPr>
          <w:rFonts w:asciiTheme="minorHAnsi" w:hAnsiTheme="minorHAnsi" w:cstheme="minorHAnsi"/>
          <w:sz w:val="12"/>
        </w:rPr>
        <w:t xml:space="preserve">. </w:t>
      </w:r>
      <w:r w:rsidRPr="00A033F0">
        <w:rPr>
          <w:rStyle w:val="Emphasis"/>
          <w:rFonts w:asciiTheme="minorHAnsi" w:hAnsiTheme="minorHAnsi" w:cstheme="minorHAnsi"/>
          <w:highlight w:val="green"/>
        </w:rPr>
        <w:t>Tracking</w:t>
      </w:r>
      <w:r w:rsidRPr="00CB31B0">
        <w:rPr>
          <w:rStyle w:val="Emphasis"/>
          <w:rFonts w:asciiTheme="minorHAnsi" w:hAnsiTheme="minorHAnsi" w:cstheme="minorHAnsi"/>
        </w:rPr>
        <w:t xml:space="preserve"> </w:t>
      </w:r>
      <w:r w:rsidRPr="005E2E9A">
        <w:rPr>
          <w:rStyle w:val="Emphasis"/>
          <w:rFonts w:asciiTheme="minorHAnsi" w:hAnsiTheme="minorHAnsi" w:cstheme="minorHAnsi"/>
        </w:rPr>
        <w:t xml:space="preserve">is </w:t>
      </w:r>
      <w:proofErr w:type="gramStart"/>
      <w:r w:rsidRPr="005E2E9A">
        <w:rPr>
          <w:rStyle w:val="Emphasis"/>
          <w:rFonts w:asciiTheme="minorHAnsi" w:hAnsiTheme="minorHAnsi" w:cstheme="minorHAnsi"/>
        </w:rPr>
        <w:t>imprecise</w:t>
      </w:r>
      <w:r w:rsidRPr="005E2E9A">
        <w:rPr>
          <w:rStyle w:val="StyleUnderline"/>
          <w:rFonts w:asciiTheme="minorHAnsi" w:hAnsiTheme="minorHAnsi" w:cstheme="minorHAnsi"/>
        </w:rPr>
        <w:t>, but</w:t>
      </w:r>
      <w:proofErr w:type="gramEnd"/>
      <w:r w:rsidRPr="005E2E9A">
        <w:rPr>
          <w:rStyle w:val="StyleUnderline"/>
          <w:rFonts w:asciiTheme="minorHAnsi" w:hAnsiTheme="minorHAnsi" w:cstheme="minorHAnsi"/>
        </w:rPr>
        <w:t xml:space="preserve"> allows spacecraft to dodge some of the debris that comes too close</w:t>
      </w:r>
      <w:r w:rsidRPr="002C0AF7">
        <w:rPr>
          <w:rFonts w:asciiTheme="minorHAnsi" w:hAnsiTheme="minorHAnsi" w:cstheme="minorHAnsi"/>
          <w:sz w:val="12"/>
        </w:rPr>
        <w:t xml:space="preserve">. </w:t>
      </w:r>
      <w:r w:rsidRPr="005E2E9A">
        <w:rPr>
          <w:rStyle w:val="StyleUnderline"/>
          <w:rFonts w:asciiTheme="minorHAnsi" w:hAnsiTheme="minorHAnsi" w:cstheme="minorHAnsi"/>
        </w:rPr>
        <w:t xml:space="preserve">This </w:t>
      </w:r>
      <w:r w:rsidRPr="00A033F0">
        <w:rPr>
          <w:rStyle w:val="StyleUnderline"/>
          <w:rFonts w:asciiTheme="minorHAnsi" w:hAnsiTheme="minorHAnsi" w:cstheme="minorHAnsi"/>
          <w:highlight w:val="green"/>
        </w:rPr>
        <w:t>only works for objects larger than 10 cm</w:t>
      </w:r>
      <w:r w:rsidRPr="005E2E9A">
        <w:rPr>
          <w:rStyle w:val="StyleUnderline"/>
          <w:rFonts w:asciiTheme="minorHAnsi" w:hAnsiTheme="minorHAnsi" w:cstheme="minorHAnsi"/>
        </w:rPr>
        <w:t xml:space="preserve"> or so.</w:t>
      </w:r>
      <w:r w:rsidRPr="002C0AF7">
        <w:rPr>
          <w:rFonts w:asciiTheme="minorHAnsi" w:hAnsiTheme="minorHAnsi" w:cstheme="minorHAnsi"/>
          <w:sz w:val="12"/>
        </w:rPr>
        <w:t xml:space="preserve"> </w:t>
      </w:r>
      <w:r w:rsidRPr="00A033F0">
        <w:rPr>
          <w:rStyle w:val="Emphasis"/>
          <w:rFonts w:asciiTheme="minorHAnsi" w:hAnsiTheme="minorHAnsi" w:cstheme="minorHAnsi"/>
          <w:highlight w:val="green"/>
        </w:rPr>
        <w:t>Anything smaller can’t be</w:t>
      </w:r>
      <w:r w:rsidRPr="005E2E9A">
        <w:rPr>
          <w:rStyle w:val="Emphasis"/>
          <w:rFonts w:asciiTheme="minorHAnsi" w:hAnsiTheme="minorHAnsi" w:cstheme="minorHAnsi"/>
        </w:rPr>
        <w:t xml:space="preserve"> reliably tracked. </w:t>
      </w:r>
      <w:r w:rsidRPr="002C0AF7">
        <w:rPr>
          <w:rFonts w:asciiTheme="minorHAnsi" w:hAnsiTheme="minorHAnsi" w:cstheme="minorHAnsi"/>
          <w:sz w:val="12"/>
        </w:rPr>
        <w:t xml:space="preserve">For that reason, </w:t>
      </w:r>
      <w:r w:rsidRPr="005E2E9A">
        <w:rPr>
          <w:rStyle w:val="StyleUnderline"/>
          <w:rFonts w:asciiTheme="minorHAnsi" w:hAnsiTheme="minorHAnsi" w:cstheme="minorHAnsi"/>
        </w:rPr>
        <w:t xml:space="preserve">the most concerning objects are those between 1 and 10 cm; too large for shielding to withstand and too small </w:t>
      </w:r>
      <w:r w:rsidRPr="00A45088">
        <w:rPr>
          <w:rStyle w:val="StyleUnderline"/>
          <w:rFonts w:asciiTheme="minorHAnsi" w:hAnsiTheme="minorHAnsi" w:cstheme="minorHAnsi"/>
        </w:rPr>
        <w:t>to be tracked.</w:t>
      </w:r>
      <w:r w:rsidRPr="00A45088">
        <w:rPr>
          <w:rFonts w:asciiTheme="minorHAnsi" w:hAnsiTheme="minorHAnsi" w:cstheme="minorHAnsi"/>
          <w:sz w:val="12"/>
        </w:rPr>
        <w:t xml:space="preserve"> </w:t>
      </w:r>
      <w:r w:rsidRPr="00A45088">
        <w:rPr>
          <w:rStyle w:val="Emphasis"/>
          <w:rFonts w:asciiTheme="minorHAnsi" w:hAnsiTheme="minorHAnsi" w:cstheme="minorHAnsi"/>
        </w:rPr>
        <w:t>These objects could incapacitate any spacecraft in their path, or worse</w:t>
      </w:r>
      <w:r w:rsidRPr="00A45088">
        <w:rPr>
          <w:rFonts w:asciiTheme="minorHAnsi" w:hAnsiTheme="minorHAnsi" w:cstheme="minorHAnsi"/>
          <w:sz w:val="12"/>
        </w:rPr>
        <w:t xml:space="preserve">. And </w:t>
      </w:r>
      <w:r w:rsidRPr="00A45088">
        <w:rPr>
          <w:rStyle w:val="Emphasis"/>
          <w:rFonts w:asciiTheme="minorHAnsi" w:hAnsiTheme="minorHAnsi" w:cstheme="minorHAnsi"/>
        </w:rPr>
        <w:t xml:space="preserve">with every future explosion and collision there will be more and more of these invisible projectiles going around. </w:t>
      </w:r>
      <w:r w:rsidRPr="00A45088">
        <w:rPr>
          <w:rStyle w:val="StyleUnderline"/>
          <w:rFonts w:asciiTheme="minorHAnsi" w:hAnsiTheme="minorHAnsi" w:cstheme="minorHAnsi"/>
        </w:rPr>
        <w:t>The problem gets worse when you consider how long objects can remain in orbit</w:t>
      </w:r>
      <w:r w:rsidRPr="00A45088">
        <w:rPr>
          <w:rFonts w:asciiTheme="minorHAnsi" w:hAnsiTheme="minorHAnsi" w:cstheme="minorHAnsi"/>
          <w:sz w:val="12"/>
        </w:rPr>
        <w:t xml:space="preserve">. Depending on altitude, </w:t>
      </w:r>
      <w:r w:rsidRPr="00A45088">
        <w:rPr>
          <w:rStyle w:val="StyleUnderline"/>
          <w:rFonts w:asciiTheme="minorHAnsi" w:hAnsiTheme="minorHAnsi" w:cstheme="minorHAnsi"/>
        </w:rPr>
        <w:t>debris in Low Earth Orbit may remain there for years, decades, or centuries before their orbit naturally decays enough to re-enter the Earth’s atmosphere</w:t>
      </w:r>
      <w:r w:rsidRPr="00A45088">
        <w:rPr>
          <w:rFonts w:asciiTheme="minorHAnsi" w:hAnsiTheme="minorHAnsi" w:cstheme="minorHAnsi"/>
          <w:sz w:val="12"/>
        </w:rPr>
        <w:t>. For example</w:t>
      </w:r>
      <w:r w:rsidRPr="002C0AF7">
        <w:rPr>
          <w:rFonts w:asciiTheme="minorHAnsi" w:hAnsiTheme="minorHAnsi" w:cstheme="minorHAnsi"/>
          <w:sz w:val="12"/>
        </w:rPr>
        <w:t xml:space="preserve">, look no further than ENVISAT; a defunct 8-tonne satellite operated by the European Space Agency until it lost contact in 2012, becoming a massive piece of space junk in the densest region of Earth orbit. ENVISAT will remain in orbit for 200 years if not removed. Experts hope to avoid an encore of ENVISAT and to mitigate Kessler Syndrome through the international adoption of two clean space policies. The first will prevent explosions by requiring so-called passivation of onboard energy sources. HK: Meaning, residual fuel must be either depleted, burned, released through a valve, whatever. That’s number one: no more explosions. DK: And the other is what we call a </w:t>
      </w:r>
      <w:proofErr w:type="gramStart"/>
      <w:r w:rsidRPr="002C0AF7">
        <w:rPr>
          <w:rFonts w:asciiTheme="minorHAnsi" w:hAnsiTheme="minorHAnsi" w:cstheme="minorHAnsi"/>
          <w:sz w:val="12"/>
        </w:rPr>
        <w:t>25 year</w:t>
      </w:r>
      <w:proofErr w:type="gramEnd"/>
      <w:r w:rsidRPr="002C0AF7">
        <w:rPr>
          <w:rFonts w:asciiTheme="minorHAnsi" w:hAnsiTheme="minorHAnsi" w:cstheme="minorHAnsi"/>
          <w:sz w:val="12"/>
        </w:rPr>
        <w:t xml:space="preserve"> rule. Once you put something in orbit, after you finish using it you have 25 years to get it out. Either by moving up to a designated “graveyard orbit” where it will pose minimal risk to active spacecraft or more ideally, lowering its altitude so it will burn up in the atmosphere sooner. These policies aren’t difficult to follow and are beginning to be adopted internationally. HK: When we do these two things that would already make space flight </w:t>
      </w:r>
      <w:proofErr w:type="gramStart"/>
      <w:r w:rsidRPr="002C0AF7">
        <w:rPr>
          <w:rFonts w:asciiTheme="minorHAnsi" w:hAnsiTheme="minorHAnsi" w:cstheme="minorHAnsi"/>
          <w:sz w:val="12"/>
        </w:rPr>
        <w:t>pretty safe</w:t>
      </w:r>
      <w:proofErr w:type="gramEnd"/>
      <w:r w:rsidRPr="002C0AF7">
        <w:rPr>
          <w:rFonts w:asciiTheme="minorHAnsi" w:hAnsiTheme="minorHAnsi" w:cstheme="minorHAnsi"/>
          <w:sz w:val="12"/>
        </w:rPr>
        <w:t xml:space="preserve"> for the future. It would mean, if we do this systematically, the risk in the future would be almost the s</w:t>
      </w:r>
      <w:r w:rsidRPr="002C0AF7">
        <w:rPr>
          <w:sz w:val="12"/>
        </w:rPr>
        <w:t xml:space="preserve">ame as it is today. The mitigation measures they help to dampen the effect of the Kessler Syndrome, we are not talking about stopping it, we are talking about maintaining it on an acceptable level, the growth. But it will grow, even if we implement these two measures strictly. If we want to even prevent this growth, then we need to do active removal. DK: We’ve already concluded that it’s going to take something like removing 500 intact objects over the next 100 years in order to stabilize the Low Earth Orbit environment again. That works out to five objects per year for the next century, which at least seems achievable, </w:t>
      </w:r>
      <w:r w:rsidRPr="002C0AF7">
        <w:rPr>
          <w:rFonts w:asciiTheme="minorHAnsi" w:hAnsiTheme="minorHAnsi" w:cstheme="minorHAnsi"/>
          <w:sz w:val="12"/>
        </w:rPr>
        <w:t xml:space="preserve">right? </w:t>
      </w:r>
      <w:r w:rsidRPr="005E2E9A">
        <w:rPr>
          <w:rStyle w:val="StyleUnderline"/>
          <w:rFonts w:asciiTheme="minorHAnsi" w:hAnsiTheme="minorHAnsi" w:cstheme="minorHAnsi"/>
        </w:rPr>
        <w:t>The challenge though is that there’s no easy way to remove space debris.</w:t>
      </w:r>
      <w:r w:rsidRPr="002C0AF7">
        <w:rPr>
          <w:rFonts w:asciiTheme="minorHAnsi" w:hAnsiTheme="minorHAnsi" w:cstheme="minorHAnsi"/>
          <w:sz w:val="12"/>
        </w:rPr>
        <w:t xml:space="preserve"> HK: </w:t>
      </w:r>
      <w:r w:rsidRPr="005E2E9A">
        <w:rPr>
          <w:rStyle w:val="StyleUnderline"/>
          <w:rFonts w:asciiTheme="minorHAnsi" w:hAnsiTheme="minorHAnsi" w:cstheme="minorHAnsi"/>
        </w:rPr>
        <w:t xml:space="preserve">We need to approach the </w:t>
      </w:r>
      <w:proofErr w:type="gramStart"/>
      <w:r w:rsidRPr="005E2E9A">
        <w:rPr>
          <w:rStyle w:val="StyleUnderline"/>
          <w:rFonts w:asciiTheme="minorHAnsi" w:hAnsiTheme="minorHAnsi" w:cstheme="minorHAnsi"/>
        </w:rPr>
        <w:t>object</w:t>
      </w:r>
      <w:proofErr w:type="gramEnd"/>
      <w:r w:rsidRPr="005E2E9A">
        <w:rPr>
          <w:rStyle w:val="StyleUnderline"/>
          <w:rFonts w:asciiTheme="minorHAnsi" w:hAnsiTheme="minorHAnsi" w:cstheme="minorHAnsi"/>
        </w:rPr>
        <w:t xml:space="preserve"> that are not under control anymore, and attach to them, dock with them, rendezvous them, capture them somehow, and then get rid of them in a controlled way. You can imagine this is not so easy. Experts are working on ways to remove debris, and there are several promising ideas in early development</w:t>
      </w:r>
      <w:r w:rsidRPr="002C0AF7">
        <w:rPr>
          <w:rFonts w:asciiTheme="minorHAnsi" w:hAnsiTheme="minorHAnsi" w:cstheme="minorHAnsi"/>
          <w:sz w:val="12"/>
        </w:rPr>
        <w:t xml:space="preserve">. There are reusable concepts like tethers and space tugs which can grab multiple objects per launch, which saves money. There </w:t>
      </w:r>
      <w:proofErr w:type="gramStart"/>
      <w:r w:rsidRPr="002C0AF7">
        <w:rPr>
          <w:rFonts w:asciiTheme="minorHAnsi" w:hAnsiTheme="minorHAnsi" w:cstheme="minorHAnsi"/>
          <w:sz w:val="12"/>
        </w:rPr>
        <w:t>are</w:t>
      </w:r>
      <w:proofErr w:type="gramEnd"/>
      <w:r w:rsidRPr="002C0AF7">
        <w:rPr>
          <w:rFonts w:asciiTheme="minorHAnsi" w:hAnsiTheme="minorHAnsi" w:cstheme="minorHAnsi"/>
          <w:sz w:val="12"/>
        </w:rPr>
        <w:t xml:space="preserve"> ground- or space-based lasers which can deorbit objects by kind of shooting them down, but these face political challenges. There are </w:t>
      </w:r>
      <w:proofErr w:type="gramStart"/>
      <w:r w:rsidRPr="002C0AF7">
        <w:rPr>
          <w:rFonts w:asciiTheme="minorHAnsi" w:hAnsiTheme="minorHAnsi" w:cstheme="minorHAnsi"/>
          <w:sz w:val="12"/>
        </w:rPr>
        <w:t>actually active</w:t>
      </w:r>
      <w:proofErr w:type="gramEnd"/>
      <w:r w:rsidRPr="002C0AF7">
        <w:rPr>
          <w:rFonts w:asciiTheme="minorHAnsi" w:hAnsiTheme="minorHAnsi" w:cstheme="minorHAnsi"/>
          <w:sz w:val="12"/>
        </w:rPr>
        <w:t xml:space="preserve"> satellites in space right now, the University of Surrey is controlling a spacecraft called </w:t>
      </w:r>
      <w:proofErr w:type="spellStart"/>
      <w:r w:rsidRPr="002C0AF7">
        <w:rPr>
          <w:rFonts w:asciiTheme="minorHAnsi" w:hAnsiTheme="minorHAnsi" w:cstheme="minorHAnsi"/>
          <w:sz w:val="12"/>
        </w:rPr>
        <w:t>RemoveDEBRIS</w:t>
      </w:r>
      <w:proofErr w:type="spellEnd"/>
      <w:r w:rsidRPr="002C0AF7">
        <w:rPr>
          <w:rFonts w:asciiTheme="minorHAnsi" w:hAnsiTheme="minorHAnsi" w:cstheme="minorHAnsi"/>
          <w:sz w:val="12"/>
        </w:rPr>
        <w:t xml:space="preserve"> which will use a harpoon to grab on to debris, that’s promising. And there’s another single-use option like ESA’s </w:t>
      </w:r>
      <w:proofErr w:type="spellStart"/>
      <w:proofErr w:type="gramStart"/>
      <w:r w:rsidRPr="002C0AF7">
        <w:rPr>
          <w:rFonts w:asciiTheme="minorHAnsi" w:hAnsiTheme="minorHAnsi" w:cstheme="minorHAnsi"/>
          <w:sz w:val="12"/>
        </w:rPr>
        <w:t>e.Deorbit</w:t>
      </w:r>
      <w:proofErr w:type="spellEnd"/>
      <w:proofErr w:type="gramEnd"/>
      <w:r w:rsidRPr="002C0AF7">
        <w:rPr>
          <w:rFonts w:asciiTheme="minorHAnsi" w:hAnsiTheme="minorHAnsi" w:cstheme="minorHAnsi"/>
          <w:sz w:val="12"/>
        </w:rPr>
        <w:t xml:space="preserve">, currently planned to retrieve and deorbit ENVISAT in 2023. </w:t>
      </w:r>
      <w:r w:rsidRPr="00E138C3">
        <w:rPr>
          <w:rStyle w:val="StyleUnderline"/>
          <w:rFonts w:asciiTheme="minorHAnsi" w:hAnsiTheme="minorHAnsi" w:cstheme="minorHAnsi"/>
        </w:rPr>
        <w:t xml:space="preserve">Many of these ideas aren’t scalable, though, that’s the problem, they’re </w:t>
      </w:r>
      <w:r w:rsidRPr="00E138C3">
        <w:rPr>
          <w:rStyle w:val="StyleUnderline"/>
          <w:rFonts w:asciiTheme="minorHAnsi" w:hAnsiTheme="minorHAnsi" w:cstheme="minorHAnsi"/>
        </w:rPr>
        <w:lastRenderedPageBreak/>
        <w:t>expensive and complicated, and missions like these are almost completely unprecedented. The pressure is on, though, because Ke</w:t>
      </w:r>
      <w:r w:rsidRPr="005E2E9A">
        <w:rPr>
          <w:rStyle w:val="StyleUnderline"/>
          <w:rFonts w:asciiTheme="minorHAnsi" w:hAnsiTheme="minorHAnsi" w:cstheme="minorHAnsi"/>
        </w:rPr>
        <w:t xml:space="preserve">ssler Syndrome isn’t waiting, and the consequences for space infrastructure are dire. </w:t>
      </w:r>
      <w:r w:rsidRPr="002C0AF7">
        <w:rPr>
          <w:rFonts w:asciiTheme="minorHAnsi" w:hAnsiTheme="minorHAnsi" w:cstheme="minorHAnsi"/>
          <w:sz w:val="12"/>
        </w:rPr>
        <w:t xml:space="preserve">HK: </w:t>
      </w:r>
      <w:r w:rsidRPr="005E2E9A">
        <w:rPr>
          <w:rStyle w:val="StyleUnderline"/>
          <w:rFonts w:asciiTheme="minorHAnsi" w:hAnsiTheme="minorHAnsi" w:cstheme="minorHAnsi"/>
        </w:rPr>
        <w:t xml:space="preserve">Today only half of the satellites </w:t>
      </w:r>
      <w:proofErr w:type="gramStart"/>
      <w:r w:rsidRPr="005E2E9A">
        <w:rPr>
          <w:rStyle w:val="StyleUnderline"/>
          <w:rFonts w:asciiTheme="minorHAnsi" w:hAnsiTheme="minorHAnsi" w:cstheme="minorHAnsi"/>
        </w:rPr>
        <w:t>actually disappear</w:t>
      </w:r>
      <w:proofErr w:type="gramEnd"/>
      <w:r w:rsidRPr="005E2E9A">
        <w:rPr>
          <w:rStyle w:val="StyleUnderline"/>
          <w:rFonts w:asciiTheme="minorHAnsi" w:hAnsiTheme="minorHAnsi" w:cstheme="minorHAnsi"/>
        </w:rPr>
        <w:t xml:space="preserve"> from space within the 25 years that are recommended as the maximum on orbit time</w:t>
      </w:r>
      <w:r w:rsidRPr="002C0AF7">
        <w:rPr>
          <w:rFonts w:asciiTheme="minorHAnsi" w:hAnsiTheme="minorHAnsi" w:cstheme="minorHAnsi"/>
          <w:sz w:val="12"/>
        </w:rPr>
        <w:t xml:space="preserve">. </w:t>
      </w:r>
      <w:r w:rsidRPr="00A45088">
        <w:rPr>
          <w:rStyle w:val="StyleUnderline"/>
          <w:rFonts w:asciiTheme="minorHAnsi" w:hAnsiTheme="minorHAnsi" w:cstheme="minorHAnsi"/>
        </w:rPr>
        <w:t xml:space="preserve">We still have five explosions every year. If we continue and not improve the way we do spaceflight, </w:t>
      </w:r>
      <w:r w:rsidRPr="00A45088">
        <w:rPr>
          <w:rStyle w:val="Emphasis"/>
          <w:rFonts w:asciiTheme="minorHAnsi" w:hAnsiTheme="minorHAnsi" w:cstheme="minorHAnsi"/>
        </w:rPr>
        <w:t>then in a few decades</w:t>
      </w:r>
      <w:r w:rsidRPr="00A45088">
        <w:rPr>
          <w:rStyle w:val="StyleUnderline"/>
          <w:rFonts w:asciiTheme="minorHAnsi" w:hAnsiTheme="minorHAnsi" w:cstheme="minorHAnsi"/>
        </w:rPr>
        <w:t xml:space="preserve"> some regions</w:t>
      </w:r>
      <w:r w:rsidRPr="005E2E9A">
        <w:rPr>
          <w:rStyle w:val="StyleUnderline"/>
          <w:rFonts w:asciiTheme="minorHAnsi" w:hAnsiTheme="minorHAnsi" w:cstheme="minorHAnsi"/>
        </w:rPr>
        <w:t xml:space="preserve"> of </w:t>
      </w:r>
      <w:r w:rsidRPr="00A033F0">
        <w:rPr>
          <w:rStyle w:val="Emphasis"/>
          <w:rFonts w:asciiTheme="minorHAnsi" w:hAnsiTheme="minorHAnsi" w:cstheme="minorHAnsi"/>
          <w:highlight w:val="green"/>
        </w:rPr>
        <w:t>space might not be useable</w:t>
      </w:r>
      <w:r w:rsidRPr="005E2E9A">
        <w:rPr>
          <w:rStyle w:val="StyleUnderline"/>
          <w:rFonts w:asciiTheme="minorHAnsi" w:hAnsiTheme="minorHAnsi" w:cstheme="minorHAnsi"/>
        </w:rPr>
        <w:t xml:space="preserve"> anymore for spaceflight, or it might be much too risky to go there</w:t>
      </w:r>
      <w:r w:rsidRPr="002C0AF7">
        <w:rPr>
          <w:rFonts w:asciiTheme="minorHAnsi" w:hAnsiTheme="minorHAnsi" w:cstheme="minorHAnsi"/>
          <w:sz w:val="12"/>
        </w:rPr>
        <w:t>. And that might mean that we either lose services from space that we rely on today, or they get more expensive. AI: Do you think something like Kessler Syndrome is inevitable? Are you optimistic that this can be managed properly, or do you think this is an inevitable issue for a spacefaring society? HK</w:t>
      </w:r>
      <w:r w:rsidRPr="005E2E9A">
        <w:rPr>
          <w:rStyle w:val="StyleUnderline"/>
          <w:rFonts w:asciiTheme="minorHAnsi" w:hAnsiTheme="minorHAnsi" w:cstheme="minorHAnsi"/>
        </w:rPr>
        <w:t xml:space="preserve">: I think it </w:t>
      </w:r>
      <w:proofErr w:type="gramStart"/>
      <w:r w:rsidRPr="005E2E9A">
        <w:rPr>
          <w:rStyle w:val="StyleUnderline"/>
          <w:rFonts w:asciiTheme="minorHAnsi" w:hAnsiTheme="minorHAnsi" w:cstheme="minorHAnsi"/>
        </w:rPr>
        <w:t>can be managed,</w:t>
      </w:r>
      <w:proofErr w:type="gramEnd"/>
      <w:r w:rsidRPr="005E2E9A">
        <w:rPr>
          <w:rStyle w:val="StyleUnderline"/>
          <w:rFonts w:asciiTheme="minorHAnsi" w:hAnsiTheme="minorHAnsi" w:cstheme="minorHAnsi"/>
        </w:rPr>
        <w:t xml:space="preserve"> </w:t>
      </w:r>
      <w:r w:rsidRPr="00C563D3">
        <w:rPr>
          <w:rStyle w:val="StyleUnderline"/>
          <w:rFonts w:asciiTheme="minorHAnsi" w:hAnsiTheme="minorHAnsi" w:cstheme="minorHAnsi"/>
        </w:rPr>
        <w:t>it can be managed</w:t>
      </w:r>
      <w:r w:rsidRPr="005E2E9A">
        <w:rPr>
          <w:rStyle w:val="StyleUnderline"/>
          <w:rFonts w:asciiTheme="minorHAnsi" w:hAnsiTheme="minorHAnsi" w:cstheme="minorHAnsi"/>
        </w:rPr>
        <w:t xml:space="preserve">. I do </w:t>
      </w:r>
      <w:r w:rsidRPr="00A45088">
        <w:rPr>
          <w:rStyle w:val="StyleUnderline"/>
          <w:rFonts w:asciiTheme="minorHAnsi" w:hAnsiTheme="minorHAnsi" w:cstheme="minorHAnsi"/>
        </w:rPr>
        <w:t xml:space="preserve">believe </w:t>
      </w:r>
      <w:r w:rsidRPr="00A45088">
        <w:rPr>
          <w:rStyle w:val="Emphasis"/>
          <w:rFonts w:asciiTheme="minorHAnsi" w:hAnsiTheme="minorHAnsi" w:cstheme="minorHAnsi"/>
        </w:rPr>
        <w:t>it’s time</w:t>
      </w:r>
      <w:r w:rsidRPr="00A45088">
        <w:rPr>
          <w:rStyle w:val="StyleUnderline"/>
          <w:rFonts w:asciiTheme="minorHAnsi" w:hAnsiTheme="minorHAnsi" w:cstheme="minorHAnsi"/>
        </w:rPr>
        <w:t xml:space="preserve"> for young people </w:t>
      </w:r>
      <w:r w:rsidRPr="00A45088">
        <w:rPr>
          <w:rStyle w:val="Emphasis"/>
          <w:rFonts w:asciiTheme="minorHAnsi" w:hAnsiTheme="minorHAnsi" w:cstheme="minorHAnsi"/>
        </w:rPr>
        <w:t>to take charge</w:t>
      </w:r>
      <w:r w:rsidRPr="00A45088">
        <w:rPr>
          <w:rStyle w:val="StyleUnderline"/>
          <w:rFonts w:asciiTheme="minorHAnsi" w:hAnsiTheme="minorHAnsi" w:cstheme="minorHAnsi"/>
        </w:rPr>
        <w:t xml:space="preserve"> and there’s a lot of work to be done, and there’s enough people involved today that I’m confident that it’s going to be done. Much like other environmental and generational problems, Kessler Syndrome is invisible to us</w:t>
      </w:r>
      <w:r w:rsidRPr="00A45088">
        <w:rPr>
          <w:rFonts w:asciiTheme="minorHAnsi" w:hAnsiTheme="minorHAnsi" w:cstheme="minorHAnsi"/>
          <w:sz w:val="12"/>
        </w:rPr>
        <w:t xml:space="preserve">. When you look up at the night sky, you don’t see collisions and explosions and fragments of debris. If you’re lucky and the conditions are right, you might see one white speck drifting across the sky, a tiny testament to humankind’s highest collective ambitions. </w:t>
      </w:r>
      <w:r w:rsidRPr="00A45088">
        <w:rPr>
          <w:rStyle w:val="Emphasis"/>
          <w:rFonts w:asciiTheme="minorHAnsi" w:hAnsiTheme="minorHAnsi" w:cstheme="minorHAnsi"/>
        </w:rPr>
        <w:t>But that</w:t>
      </w:r>
      <w:r w:rsidRPr="005E2E9A">
        <w:rPr>
          <w:rStyle w:val="Emphasis"/>
          <w:rFonts w:asciiTheme="minorHAnsi" w:hAnsiTheme="minorHAnsi" w:cstheme="minorHAnsi"/>
        </w:rPr>
        <w:t xml:space="preserve"> speck is at risk, along with all it represents, if we don’t address this invisible problem — because Kessler Syndrome isn’t waiting.</w:t>
      </w:r>
    </w:p>
    <w:p w14:paraId="2C258DAA" w14:textId="77777777" w:rsidR="00A26384" w:rsidRPr="00D76F94" w:rsidRDefault="00A26384" w:rsidP="00A26384">
      <w:pPr>
        <w:pStyle w:val="Heading4"/>
        <w:rPr>
          <w:rFonts w:asciiTheme="minorHAnsi" w:hAnsiTheme="minorHAnsi" w:cstheme="minorHAnsi"/>
        </w:rPr>
      </w:pPr>
      <w:r>
        <w:rPr>
          <w:rFonts w:asciiTheme="minorHAnsi" w:hAnsiTheme="minorHAnsi" w:cstheme="minorHAnsi"/>
        </w:rPr>
        <w:t xml:space="preserve">The modern food system relies on </w:t>
      </w:r>
      <w:r>
        <w:rPr>
          <w:rFonts w:asciiTheme="minorHAnsi" w:hAnsiTheme="minorHAnsi" w:cstheme="minorHAnsi"/>
          <w:u w:val="single"/>
        </w:rPr>
        <w:t>satellites</w:t>
      </w:r>
      <w:r>
        <w:rPr>
          <w:rFonts w:asciiTheme="minorHAnsi" w:hAnsiTheme="minorHAnsi" w:cstheme="minorHAnsi"/>
        </w:rPr>
        <w:t xml:space="preserve">. Collapse triggers </w:t>
      </w:r>
      <w:r>
        <w:rPr>
          <w:rFonts w:asciiTheme="minorHAnsi" w:hAnsiTheme="minorHAnsi" w:cstheme="minorHAnsi"/>
          <w:u w:val="single"/>
        </w:rPr>
        <w:t>global shocks</w:t>
      </w:r>
      <w:r>
        <w:rPr>
          <w:rFonts w:asciiTheme="minorHAnsi" w:hAnsiTheme="minorHAnsi" w:cstheme="minorHAnsi"/>
        </w:rPr>
        <w:t xml:space="preserve"> to supply.</w:t>
      </w:r>
    </w:p>
    <w:p w14:paraId="37B86B18" w14:textId="77777777" w:rsidR="00A26384" w:rsidRPr="005E2E9A" w:rsidRDefault="00A26384" w:rsidP="00A26384">
      <w:pPr>
        <w:rPr>
          <w:rFonts w:asciiTheme="minorHAnsi" w:hAnsiTheme="minorHAnsi" w:cstheme="minorHAnsi"/>
        </w:rPr>
      </w:pPr>
      <w:r w:rsidRPr="0069786E">
        <w:rPr>
          <w:rStyle w:val="Style13ptBold"/>
        </w:rPr>
        <w:t>Tompkins 19</w:t>
      </w:r>
      <w:r w:rsidRPr="0069786E">
        <w:t xml:space="preserve"> [Steven</w:t>
      </w:r>
      <w:r>
        <w:rPr>
          <w:rFonts w:asciiTheme="minorHAnsi" w:hAnsiTheme="minorHAnsi" w:cstheme="minorHAnsi"/>
        </w:rPr>
        <w:t xml:space="preserve">, </w:t>
      </w:r>
      <w:r w:rsidRPr="005E2E9A">
        <w:rPr>
          <w:rFonts w:asciiTheme="minorHAnsi" w:hAnsiTheme="minorHAnsi" w:cstheme="minorHAnsi"/>
        </w:rPr>
        <w:t>Inmarsat’s Director of Sector Development for Agriculture. Head of Resilient and Sustainable Supply Chains Team at ADAS. Entrepreneurial manager with a sustained track record of building new profitable business streams for science</w:t>
      </w:r>
      <w:r>
        <w:rPr>
          <w:rFonts w:asciiTheme="minorHAnsi" w:hAnsiTheme="minorHAnsi" w:cstheme="minorHAnsi"/>
        </w:rPr>
        <w:t>-</w:t>
      </w:r>
      <w:r w:rsidRPr="005E2E9A">
        <w:rPr>
          <w:rFonts w:asciiTheme="minorHAnsi" w:hAnsiTheme="minorHAnsi" w:cstheme="minorHAnsi"/>
        </w:rPr>
        <w:t>based organizations in the agri-food sector.</w:t>
      </w:r>
      <w:r>
        <w:rPr>
          <w:rFonts w:asciiTheme="minorHAnsi" w:hAnsiTheme="minorHAnsi" w:cstheme="minorHAnsi"/>
        </w:rPr>
        <w:t>; 3-18-2019;</w:t>
      </w:r>
      <w:r w:rsidRPr="005E2E9A">
        <w:rPr>
          <w:rFonts w:asciiTheme="minorHAnsi" w:hAnsiTheme="minorHAnsi" w:cstheme="minorHAnsi"/>
        </w:rPr>
        <w:t xml:space="preserve"> "Enabling the connected farm – the importance of satellite communications," Inmarsat, </w:t>
      </w:r>
      <w:hyperlink r:id="rId30" w:history="1">
        <w:r w:rsidRPr="00D63099">
          <w:rPr>
            <w:rStyle w:val="Hyperlink"/>
            <w:rFonts w:asciiTheme="minorHAnsi" w:hAnsiTheme="minorHAnsi" w:cstheme="minorHAnsi"/>
          </w:rPr>
          <w:t>https://www.inmarsat.com/blog/enabling-the-connected-farm-the-importance-of-satellite-communications/</w:t>
        </w:r>
      </w:hyperlink>
      <w:r>
        <w:rPr>
          <w:rFonts w:asciiTheme="minorHAnsi" w:hAnsiTheme="minorHAnsi" w:cstheme="minorHAnsi"/>
        </w:rPr>
        <w:t xml:space="preserve">] </w:t>
      </w:r>
      <w:proofErr w:type="spellStart"/>
      <w:r>
        <w:rPr>
          <w:rFonts w:asciiTheme="minorHAnsi" w:hAnsiTheme="minorHAnsi" w:cstheme="minorHAnsi"/>
        </w:rPr>
        <w:t>brett</w:t>
      </w:r>
      <w:proofErr w:type="spellEnd"/>
    </w:p>
    <w:p w14:paraId="38F15917" w14:textId="77777777" w:rsidR="00A26384" w:rsidRDefault="00A26384" w:rsidP="00A26384">
      <w:pPr>
        <w:rPr>
          <w:rFonts w:asciiTheme="minorHAnsi" w:hAnsiTheme="minorHAnsi" w:cstheme="minorHAnsi"/>
          <w:sz w:val="12"/>
        </w:rPr>
      </w:pPr>
      <w:r w:rsidRPr="005E2E9A">
        <w:rPr>
          <w:rStyle w:val="StyleUnderline"/>
          <w:rFonts w:asciiTheme="minorHAnsi" w:hAnsiTheme="minorHAnsi" w:cstheme="minorHAnsi"/>
        </w:rPr>
        <w:t>The Agri-Tech Revolution, Agriculture 4.0, the smart and connected farm</w:t>
      </w:r>
      <w:r w:rsidRPr="004D673C">
        <w:rPr>
          <w:rFonts w:asciiTheme="minorHAnsi" w:hAnsiTheme="minorHAnsi" w:cstheme="minorHAnsi"/>
          <w:sz w:val="12"/>
        </w:rPr>
        <w:t xml:space="preserve">. </w:t>
      </w:r>
      <w:r w:rsidRPr="005E2E9A">
        <w:rPr>
          <w:rStyle w:val="StyleUnderline"/>
          <w:rFonts w:asciiTheme="minorHAnsi" w:hAnsiTheme="minorHAnsi" w:cstheme="minorHAnsi"/>
        </w:rPr>
        <w:t xml:space="preserve">There is no shortage of buzzwords hinting at a </w:t>
      </w:r>
      <w:proofErr w:type="spellStart"/>
      <w:r w:rsidRPr="005E2E9A">
        <w:rPr>
          <w:rStyle w:val="StyleUnderline"/>
          <w:rFonts w:asciiTheme="minorHAnsi" w:hAnsiTheme="minorHAnsi" w:cstheme="minorHAnsi"/>
        </w:rPr>
        <w:t>digitalised</w:t>
      </w:r>
      <w:proofErr w:type="spellEnd"/>
      <w:r w:rsidRPr="005E2E9A">
        <w:rPr>
          <w:rStyle w:val="StyleUnderline"/>
          <w:rFonts w:asciiTheme="minorHAnsi" w:hAnsiTheme="minorHAnsi" w:cstheme="minorHAnsi"/>
        </w:rPr>
        <w:t xml:space="preserve"> future, or solutions being touted as game-changing for the global agricultural industry.</w:t>
      </w:r>
      <w:r w:rsidRPr="004D673C">
        <w:rPr>
          <w:rFonts w:asciiTheme="minorHAnsi" w:hAnsiTheme="minorHAnsi" w:cstheme="minorHAnsi"/>
          <w:sz w:val="12"/>
        </w:rPr>
        <w:t xml:space="preserve"> </w:t>
      </w:r>
      <w:r w:rsidRPr="005E2E9A">
        <w:rPr>
          <w:rStyle w:val="StyleUnderline"/>
          <w:rFonts w:asciiTheme="minorHAnsi" w:hAnsiTheme="minorHAnsi" w:cstheme="minorHAnsi"/>
        </w:rPr>
        <w:t xml:space="preserve">Commonly claimed benefits include </w:t>
      </w:r>
      <w:r w:rsidRPr="00A033F0">
        <w:rPr>
          <w:rStyle w:val="Emphasis"/>
          <w:rFonts w:asciiTheme="minorHAnsi" w:hAnsiTheme="minorHAnsi" w:cstheme="minorHAnsi"/>
          <w:highlight w:val="green"/>
        </w:rPr>
        <w:t>increasing crop yields</w:t>
      </w:r>
      <w:r w:rsidRPr="004D673C">
        <w:rPr>
          <w:rFonts w:asciiTheme="minorHAnsi" w:hAnsiTheme="minorHAnsi" w:cstheme="minorHAnsi"/>
          <w:sz w:val="12"/>
        </w:rPr>
        <w:t xml:space="preserve">, </w:t>
      </w:r>
      <w:r w:rsidRPr="00A033F0">
        <w:rPr>
          <w:rStyle w:val="StyleUnderline"/>
          <w:rFonts w:asciiTheme="minorHAnsi" w:hAnsiTheme="minorHAnsi" w:cstheme="minorHAnsi"/>
          <w:highlight w:val="green"/>
        </w:rPr>
        <w:t>and</w:t>
      </w:r>
      <w:r w:rsidRPr="004D673C">
        <w:rPr>
          <w:rFonts w:asciiTheme="minorHAnsi" w:hAnsiTheme="minorHAnsi" w:cstheme="minorHAnsi"/>
          <w:sz w:val="12"/>
        </w:rPr>
        <w:t xml:space="preserve"> </w:t>
      </w:r>
      <w:r w:rsidRPr="00A033F0">
        <w:rPr>
          <w:rStyle w:val="Emphasis"/>
          <w:rFonts w:asciiTheme="minorHAnsi" w:hAnsiTheme="minorHAnsi" w:cstheme="minorHAnsi"/>
          <w:highlight w:val="green"/>
        </w:rPr>
        <w:t xml:space="preserve">a reduction in input costs and the reliance on manual </w:t>
      </w:r>
      <w:proofErr w:type="spellStart"/>
      <w:r w:rsidRPr="00A033F0">
        <w:rPr>
          <w:rStyle w:val="Emphasis"/>
          <w:rFonts w:asciiTheme="minorHAnsi" w:hAnsiTheme="minorHAnsi" w:cstheme="minorHAnsi"/>
          <w:highlight w:val="green"/>
        </w:rPr>
        <w:t>labour</w:t>
      </w:r>
      <w:proofErr w:type="spellEnd"/>
      <w:r w:rsidRPr="005E2E9A">
        <w:rPr>
          <w:rStyle w:val="Emphasis"/>
          <w:rFonts w:asciiTheme="minorHAnsi" w:hAnsiTheme="minorHAnsi" w:cstheme="minorHAnsi"/>
        </w:rPr>
        <w:t xml:space="preserve">. </w:t>
      </w:r>
      <w:r w:rsidRPr="005E2E9A">
        <w:rPr>
          <w:rStyle w:val="StyleUnderline"/>
          <w:rFonts w:asciiTheme="minorHAnsi" w:hAnsiTheme="minorHAnsi" w:cstheme="minorHAnsi"/>
        </w:rPr>
        <w:t xml:space="preserve">Many of these solutions </w:t>
      </w:r>
      <w:r w:rsidRPr="00A033F0">
        <w:rPr>
          <w:rStyle w:val="StyleUnderline"/>
          <w:rFonts w:asciiTheme="minorHAnsi" w:hAnsiTheme="minorHAnsi" w:cstheme="minorHAnsi"/>
          <w:highlight w:val="green"/>
        </w:rPr>
        <w:t xml:space="preserve">rely on </w:t>
      </w:r>
      <w:r w:rsidRPr="005E2E9A">
        <w:rPr>
          <w:rStyle w:val="StyleUnderline"/>
          <w:rFonts w:asciiTheme="minorHAnsi" w:hAnsiTheme="minorHAnsi" w:cstheme="minorHAnsi"/>
        </w:rPr>
        <w:t xml:space="preserve">reliable internet </w:t>
      </w:r>
      <w:r w:rsidRPr="00A033F0">
        <w:rPr>
          <w:rStyle w:val="StyleUnderline"/>
          <w:rFonts w:asciiTheme="minorHAnsi" w:hAnsiTheme="minorHAnsi" w:cstheme="minorHAnsi"/>
          <w:highlight w:val="green"/>
        </w:rPr>
        <w:t xml:space="preserve">connectivity </w:t>
      </w:r>
      <w:r w:rsidRPr="005E2E9A">
        <w:rPr>
          <w:rStyle w:val="StyleUnderline"/>
          <w:rFonts w:asciiTheme="minorHAnsi" w:hAnsiTheme="minorHAnsi" w:cstheme="minorHAnsi"/>
        </w:rPr>
        <w:t xml:space="preserve">in the field </w:t>
      </w:r>
      <w:r w:rsidRPr="00A033F0">
        <w:rPr>
          <w:rStyle w:val="StyleUnderline"/>
          <w:rFonts w:asciiTheme="minorHAnsi" w:hAnsiTheme="minorHAnsi" w:cstheme="minorHAnsi"/>
          <w:highlight w:val="green"/>
        </w:rPr>
        <w:t xml:space="preserve">to push data </w:t>
      </w:r>
      <w:r w:rsidRPr="005E2E9A">
        <w:rPr>
          <w:rStyle w:val="StyleUnderline"/>
          <w:rFonts w:asciiTheme="minorHAnsi" w:hAnsiTheme="minorHAnsi" w:cstheme="minorHAnsi"/>
        </w:rPr>
        <w:t>from one place to another, but there are still vast swathes of agricultural land that suffer from unreliable or non-existent connectivity, either lacking cellular or broadband connectivity. If we are to take advantage of the huge possibilities available to us, overcoming our connectivity challenges will be crucial.</w:t>
      </w:r>
      <w:r w:rsidRPr="005E2E9A">
        <w:rPr>
          <w:rStyle w:val="Emphasis"/>
          <w:rFonts w:asciiTheme="minorHAnsi" w:hAnsiTheme="minorHAnsi" w:cstheme="minorHAnsi"/>
        </w:rPr>
        <w:t xml:space="preserve"> This is where satellite communications can help</w:t>
      </w:r>
      <w:r w:rsidRPr="004D673C">
        <w:rPr>
          <w:rFonts w:asciiTheme="minorHAnsi" w:hAnsiTheme="minorHAnsi" w:cstheme="minorHAnsi"/>
          <w:sz w:val="12"/>
        </w:rPr>
        <w:t xml:space="preserve">. When I tell people that I am an agriculturalist working for a satellite company, almost always the response is related to an experience of using space imagery (known as </w:t>
      </w:r>
      <w:r w:rsidRPr="005E2E9A">
        <w:rPr>
          <w:rStyle w:val="StyleUnderline"/>
          <w:rFonts w:asciiTheme="minorHAnsi" w:hAnsiTheme="minorHAnsi" w:cstheme="minorHAnsi"/>
        </w:rPr>
        <w:t>Earth Observation</w:t>
      </w:r>
      <w:r w:rsidRPr="004D673C">
        <w:rPr>
          <w:rFonts w:asciiTheme="minorHAnsi" w:hAnsiTheme="minorHAnsi" w:cstheme="minorHAnsi"/>
          <w:sz w:val="12"/>
        </w:rPr>
        <w:t xml:space="preserve">) </w:t>
      </w:r>
      <w:r w:rsidRPr="005E2E9A">
        <w:rPr>
          <w:rStyle w:val="StyleUnderline"/>
          <w:rFonts w:asciiTheme="minorHAnsi" w:hAnsiTheme="minorHAnsi" w:cstheme="minorHAnsi"/>
        </w:rPr>
        <w:t>to help automate processes such as crop scouting</w:t>
      </w:r>
      <w:r w:rsidRPr="004D673C">
        <w:rPr>
          <w:rFonts w:asciiTheme="minorHAnsi" w:hAnsiTheme="minorHAnsi" w:cstheme="minorHAnsi"/>
          <w:sz w:val="12"/>
        </w:rPr>
        <w:t xml:space="preserve">. </w:t>
      </w:r>
      <w:r w:rsidRPr="005E2E9A">
        <w:rPr>
          <w:rStyle w:val="StyleUnderline"/>
          <w:rFonts w:asciiTheme="minorHAnsi" w:hAnsiTheme="minorHAnsi" w:cstheme="minorHAnsi"/>
        </w:rPr>
        <w:t xml:space="preserve">But there is another breed of satellites that don’t produce images but do provide fast and reliable internet and voice communications across the world in areas that cellular and </w:t>
      </w:r>
      <w:proofErr w:type="spellStart"/>
      <w:r w:rsidRPr="005E2E9A">
        <w:rPr>
          <w:rStyle w:val="StyleUnderline"/>
          <w:rFonts w:asciiTheme="minorHAnsi" w:hAnsiTheme="minorHAnsi" w:cstheme="minorHAnsi"/>
        </w:rPr>
        <w:t>fibre</w:t>
      </w:r>
      <w:proofErr w:type="spellEnd"/>
      <w:r w:rsidRPr="005E2E9A">
        <w:rPr>
          <w:rStyle w:val="StyleUnderline"/>
          <w:rFonts w:asciiTheme="minorHAnsi" w:hAnsiTheme="minorHAnsi" w:cstheme="minorHAnsi"/>
        </w:rPr>
        <w:t xml:space="preserve"> connectivity cannot reach</w:t>
      </w:r>
      <w:r w:rsidRPr="004D673C">
        <w:rPr>
          <w:rFonts w:asciiTheme="minorHAnsi" w:hAnsiTheme="minorHAnsi" w:cstheme="minorHAnsi"/>
          <w:sz w:val="12"/>
        </w:rPr>
        <w:t xml:space="preserve">. </w:t>
      </w:r>
      <w:r w:rsidRPr="005E2E9A">
        <w:rPr>
          <w:rStyle w:val="StyleUnderline"/>
          <w:rFonts w:asciiTheme="minorHAnsi" w:hAnsiTheme="minorHAnsi" w:cstheme="minorHAnsi"/>
        </w:rPr>
        <w:t xml:space="preserve">Ubiquitous connectivity from </w:t>
      </w:r>
      <w:r w:rsidRPr="00A033F0">
        <w:rPr>
          <w:rStyle w:val="StyleUnderline"/>
          <w:rFonts w:asciiTheme="minorHAnsi" w:hAnsiTheme="minorHAnsi" w:cstheme="minorHAnsi"/>
          <w:highlight w:val="green"/>
        </w:rPr>
        <w:t xml:space="preserve">satellites </w:t>
      </w:r>
      <w:proofErr w:type="gramStart"/>
      <w:r w:rsidRPr="00A033F0">
        <w:rPr>
          <w:rStyle w:val="StyleUnderline"/>
          <w:rFonts w:asciiTheme="minorHAnsi" w:hAnsiTheme="minorHAnsi" w:cstheme="minorHAnsi"/>
          <w:highlight w:val="green"/>
        </w:rPr>
        <w:t>open</w:t>
      </w:r>
      <w:r w:rsidRPr="005E2E9A">
        <w:rPr>
          <w:rStyle w:val="StyleUnderline"/>
          <w:rFonts w:asciiTheme="minorHAnsi" w:hAnsiTheme="minorHAnsi" w:cstheme="minorHAnsi"/>
        </w:rPr>
        <w:t xml:space="preserve">s </w:t>
      </w:r>
      <w:r w:rsidRPr="00A033F0">
        <w:rPr>
          <w:rStyle w:val="StyleUnderline"/>
          <w:rFonts w:asciiTheme="minorHAnsi" w:hAnsiTheme="minorHAnsi" w:cstheme="minorHAnsi"/>
          <w:highlight w:val="green"/>
        </w:rPr>
        <w:t>up</w:t>
      </w:r>
      <w:proofErr w:type="gramEnd"/>
      <w:r w:rsidRPr="00A033F0">
        <w:rPr>
          <w:rStyle w:val="StyleUnderline"/>
          <w:rFonts w:asciiTheme="minorHAnsi" w:hAnsiTheme="minorHAnsi" w:cstheme="minorHAnsi"/>
          <w:highlight w:val="green"/>
        </w:rPr>
        <w:t xml:space="preserve"> </w:t>
      </w:r>
      <w:r w:rsidRPr="005E2E9A">
        <w:rPr>
          <w:rStyle w:val="StyleUnderline"/>
          <w:rFonts w:asciiTheme="minorHAnsi" w:hAnsiTheme="minorHAnsi" w:cstheme="minorHAnsi"/>
        </w:rPr>
        <w:t xml:space="preserve">huge </w:t>
      </w:r>
      <w:r w:rsidRPr="00A033F0">
        <w:rPr>
          <w:rStyle w:val="StyleUnderline"/>
          <w:rFonts w:asciiTheme="minorHAnsi" w:hAnsiTheme="minorHAnsi" w:cstheme="minorHAnsi"/>
          <w:highlight w:val="green"/>
        </w:rPr>
        <w:t xml:space="preserve">possibilities for farmers in remote areas to take advantage of </w:t>
      </w:r>
      <w:r w:rsidRPr="005E2E9A">
        <w:rPr>
          <w:rStyle w:val="StyleUnderline"/>
          <w:rFonts w:asciiTheme="minorHAnsi" w:hAnsiTheme="minorHAnsi" w:cstheme="minorHAnsi"/>
        </w:rPr>
        <w:t xml:space="preserve">the </w:t>
      </w:r>
      <w:r w:rsidRPr="00A033F0">
        <w:rPr>
          <w:rStyle w:val="StyleUnderline"/>
          <w:rFonts w:asciiTheme="minorHAnsi" w:hAnsiTheme="minorHAnsi" w:cstheme="minorHAnsi"/>
          <w:highlight w:val="green"/>
        </w:rPr>
        <w:t xml:space="preserve">Agri-Tech </w:t>
      </w:r>
      <w:r w:rsidRPr="005E2E9A">
        <w:rPr>
          <w:rStyle w:val="StyleUnderline"/>
          <w:rFonts w:asciiTheme="minorHAnsi" w:hAnsiTheme="minorHAnsi" w:cstheme="minorHAnsi"/>
        </w:rPr>
        <w:t>Revolution</w:t>
      </w:r>
      <w:r w:rsidRPr="004D673C">
        <w:rPr>
          <w:rFonts w:asciiTheme="minorHAnsi" w:hAnsiTheme="minorHAnsi" w:cstheme="minorHAnsi"/>
          <w:sz w:val="12"/>
        </w:rPr>
        <w:t xml:space="preserve">. </w:t>
      </w:r>
      <w:r w:rsidRPr="005E2E9A">
        <w:rPr>
          <w:rStyle w:val="StyleUnderline"/>
          <w:rFonts w:asciiTheme="minorHAnsi" w:hAnsiTheme="minorHAnsi" w:cstheme="minorHAnsi"/>
        </w:rPr>
        <w:t xml:space="preserve">In some cases, this is as simple as connecting frontline worker teams in large plantations to operations </w:t>
      </w:r>
      <w:proofErr w:type="spellStart"/>
      <w:r w:rsidRPr="005E2E9A">
        <w:rPr>
          <w:rStyle w:val="StyleUnderline"/>
          <w:rFonts w:asciiTheme="minorHAnsi" w:hAnsiTheme="minorHAnsi" w:cstheme="minorHAnsi"/>
        </w:rPr>
        <w:t>centres</w:t>
      </w:r>
      <w:proofErr w:type="spellEnd"/>
      <w:r w:rsidRPr="005E2E9A">
        <w:rPr>
          <w:rStyle w:val="StyleUnderline"/>
          <w:rFonts w:asciiTheme="minorHAnsi" w:hAnsiTheme="minorHAnsi" w:cstheme="minorHAnsi"/>
        </w:rPr>
        <w:t xml:space="preserve"> to </w:t>
      </w:r>
      <w:proofErr w:type="spellStart"/>
      <w:r w:rsidRPr="005E2E9A">
        <w:rPr>
          <w:rStyle w:val="StyleUnderline"/>
          <w:rFonts w:asciiTheme="minorHAnsi" w:hAnsiTheme="minorHAnsi" w:cstheme="minorHAnsi"/>
        </w:rPr>
        <w:t>prioritise</w:t>
      </w:r>
      <w:proofErr w:type="spellEnd"/>
      <w:r w:rsidRPr="005E2E9A">
        <w:rPr>
          <w:rStyle w:val="StyleUnderline"/>
          <w:rFonts w:asciiTheme="minorHAnsi" w:hAnsiTheme="minorHAnsi" w:cstheme="minorHAnsi"/>
        </w:rPr>
        <w:t xml:space="preserve"> workload and create efficiencies</w:t>
      </w:r>
      <w:r w:rsidRPr="004D673C">
        <w:rPr>
          <w:rFonts w:asciiTheme="minorHAnsi" w:hAnsiTheme="minorHAnsi" w:cstheme="minorHAnsi"/>
          <w:sz w:val="12"/>
        </w:rPr>
        <w:t xml:space="preserve">. Taking it one step further, </w:t>
      </w:r>
      <w:r w:rsidRPr="00A033F0">
        <w:rPr>
          <w:rStyle w:val="StyleUnderline"/>
          <w:rFonts w:asciiTheme="minorHAnsi" w:hAnsiTheme="minorHAnsi" w:cstheme="minorHAnsi"/>
          <w:highlight w:val="green"/>
        </w:rPr>
        <w:t xml:space="preserve">satellite </w:t>
      </w:r>
      <w:r w:rsidRPr="004D673C">
        <w:rPr>
          <w:rStyle w:val="StyleUnderline"/>
          <w:rFonts w:asciiTheme="minorHAnsi" w:hAnsiTheme="minorHAnsi" w:cstheme="minorHAnsi"/>
        </w:rPr>
        <w:t xml:space="preserve">communications can be a </w:t>
      </w:r>
      <w:r w:rsidRPr="00A033F0">
        <w:rPr>
          <w:rStyle w:val="StyleUnderline"/>
          <w:rFonts w:asciiTheme="minorHAnsi" w:hAnsiTheme="minorHAnsi" w:cstheme="minorHAnsi"/>
          <w:highlight w:val="green"/>
        </w:rPr>
        <w:t xml:space="preserve">bridge </w:t>
      </w:r>
      <w:r w:rsidRPr="004D673C">
        <w:rPr>
          <w:rStyle w:val="StyleUnderline"/>
          <w:rFonts w:asciiTheme="minorHAnsi" w:hAnsiTheme="minorHAnsi" w:cstheme="minorHAnsi"/>
        </w:rPr>
        <w:t xml:space="preserve">to enable </w:t>
      </w:r>
      <w:r w:rsidRPr="00A033F0">
        <w:rPr>
          <w:rStyle w:val="StyleUnderline"/>
          <w:rFonts w:asciiTheme="minorHAnsi" w:hAnsiTheme="minorHAnsi" w:cstheme="minorHAnsi"/>
          <w:highlight w:val="green"/>
        </w:rPr>
        <w:t xml:space="preserve">farmers to connect data </w:t>
      </w:r>
      <w:r w:rsidRPr="005E2E9A">
        <w:rPr>
          <w:rStyle w:val="StyleUnderline"/>
          <w:rFonts w:asciiTheme="minorHAnsi" w:hAnsiTheme="minorHAnsi" w:cstheme="minorHAnsi"/>
        </w:rPr>
        <w:t xml:space="preserve">producing devices </w:t>
      </w:r>
      <w:r w:rsidRPr="00A033F0">
        <w:rPr>
          <w:rStyle w:val="StyleUnderline"/>
          <w:rFonts w:asciiTheme="minorHAnsi" w:hAnsiTheme="minorHAnsi" w:cstheme="minorHAnsi"/>
          <w:highlight w:val="green"/>
        </w:rPr>
        <w:t>in the field</w:t>
      </w:r>
      <w:r w:rsidRPr="004D673C">
        <w:rPr>
          <w:rFonts w:asciiTheme="minorHAnsi" w:hAnsiTheme="minorHAnsi" w:cstheme="minorHAnsi"/>
          <w:sz w:val="12"/>
        </w:rPr>
        <w:t xml:space="preserve"> (</w:t>
      </w:r>
      <w:r w:rsidRPr="00A033F0">
        <w:rPr>
          <w:rStyle w:val="Emphasis"/>
          <w:rFonts w:asciiTheme="minorHAnsi" w:hAnsiTheme="minorHAnsi" w:cstheme="minorHAnsi"/>
          <w:highlight w:val="green"/>
        </w:rPr>
        <w:t xml:space="preserve">such as weather </w:t>
      </w:r>
      <w:r w:rsidRPr="004D673C">
        <w:rPr>
          <w:rStyle w:val="Emphasis"/>
          <w:rFonts w:asciiTheme="minorHAnsi" w:hAnsiTheme="minorHAnsi" w:cstheme="minorHAnsi"/>
        </w:rPr>
        <w:t>stations</w:t>
      </w:r>
      <w:r w:rsidRPr="00A033F0">
        <w:rPr>
          <w:rStyle w:val="Emphasis"/>
          <w:rFonts w:asciiTheme="minorHAnsi" w:hAnsiTheme="minorHAnsi" w:cstheme="minorHAnsi"/>
          <w:highlight w:val="green"/>
        </w:rPr>
        <w:t>, sensors, data from farm machinery) to business applications</w:t>
      </w:r>
      <w:r w:rsidRPr="005E2E9A">
        <w:rPr>
          <w:rStyle w:val="Emphasis"/>
          <w:rFonts w:asciiTheme="minorHAnsi" w:hAnsiTheme="minorHAnsi" w:cstheme="minorHAnsi"/>
        </w:rPr>
        <w:t xml:space="preserve">. </w:t>
      </w:r>
      <w:r w:rsidRPr="004D673C">
        <w:rPr>
          <w:sz w:val="12"/>
        </w:rPr>
        <w:t>Known by the tech world as the ‘Internet of Things’ or</w:t>
      </w:r>
      <w:r w:rsidRPr="004D673C">
        <w:rPr>
          <w:rFonts w:asciiTheme="minorHAnsi" w:hAnsiTheme="minorHAnsi" w:cstheme="minorHAnsi"/>
          <w:sz w:val="12"/>
        </w:rPr>
        <w:t xml:space="preserve"> IoT, this </w:t>
      </w:r>
      <w:r w:rsidRPr="00A033F0">
        <w:rPr>
          <w:rStyle w:val="StyleUnderline"/>
          <w:rFonts w:asciiTheme="minorHAnsi" w:hAnsiTheme="minorHAnsi" w:cstheme="minorHAnsi"/>
          <w:highlight w:val="green"/>
        </w:rPr>
        <w:t xml:space="preserve">approach collects data from the field and harnesses it to </w:t>
      </w:r>
      <w:r w:rsidRPr="00A033F0">
        <w:rPr>
          <w:rStyle w:val="Emphasis"/>
          <w:rFonts w:asciiTheme="minorHAnsi" w:hAnsiTheme="minorHAnsi" w:cstheme="minorHAnsi"/>
          <w:highlight w:val="green"/>
        </w:rPr>
        <w:t>support intelligent decision-making</w:t>
      </w:r>
      <w:r w:rsidRPr="004D673C">
        <w:rPr>
          <w:rFonts w:asciiTheme="minorHAnsi" w:hAnsiTheme="minorHAnsi" w:cstheme="minorHAnsi"/>
          <w:sz w:val="12"/>
        </w:rPr>
        <w:t xml:space="preserve">. </w:t>
      </w:r>
      <w:r w:rsidRPr="005E2E9A">
        <w:rPr>
          <w:rStyle w:val="StyleUnderline"/>
          <w:rFonts w:asciiTheme="minorHAnsi" w:hAnsiTheme="minorHAnsi" w:cstheme="minorHAnsi"/>
        </w:rPr>
        <w:t xml:space="preserve">For instance: obtaining real-time data on nutrient status in the field from NPK (Nitrogen Phosphorous and Potassium) sensors, alongside crop monitoring data and hyper-local weather that would allow you to </w:t>
      </w:r>
      <w:r w:rsidRPr="005E2E9A">
        <w:rPr>
          <w:rStyle w:val="Emphasis"/>
          <w:rFonts w:asciiTheme="minorHAnsi" w:hAnsiTheme="minorHAnsi" w:cstheme="minorHAnsi"/>
        </w:rPr>
        <w:t xml:space="preserve">make completely objective risk-based decisions on when and where to apply </w:t>
      </w:r>
      <w:proofErr w:type="spellStart"/>
      <w:r w:rsidRPr="005E2E9A">
        <w:rPr>
          <w:rStyle w:val="Emphasis"/>
          <w:rFonts w:asciiTheme="minorHAnsi" w:hAnsiTheme="minorHAnsi" w:cstheme="minorHAnsi"/>
        </w:rPr>
        <w:t>fertiliser</w:t>
      </w:r>
      <w:proofErr w:type="spellEnd"/>
      <w:r w:rsidRPr="005E2E9A">
        <w:rPr>
          <w:rStyle w:val="StyleUnderline"/>
          <w:rFonts w:asciiTheme="minorHAnsi" w:hAnsiTheme="minorHAnsi" w:cstheme="minorHAnsi"/>
        </w:rPr>
        <w:t xml:space="preserve">. </w:t>
      </w:r>
      <w:r w:rsidRPr="004D673C">
        <w:rPr>
          <w:rFonts w:asciiTheme="minorHAnsi" w:hAnsiTheme="minorHAnsi" w:cstheme="minorHAnsi"/>
          <w:sz w:val="12"/>
        </w:rPr>
        <w:t xml:space="preserve">We know the industry is taking this proposition seriously – our own research told us that </w:t>
      </w:r>
      <w:r w:rsidRPr="005E2E9A">
        <w:rPr>
          <w:rStyle w:val="StyleUnderline"/>
          <w:rFonts w:asciiTheme="minorHAnsi" w:hAnsiTheme="minorHAnsi" w:cstheme="minorHAnsi"/>
        </w:rPr>
        <w:t xml:space="preserve">on average agriculture respondents expect to spend close to $1million on IoT solutions in </w:t>
      </w:r>
      <w:r w:rsidRPr="005E2E9A">
        <w:rPr>
          <w:rStyle w:val="StyleUnderline"/>
          <w:rFonts w:asciiTheme="minorHAnsi" w:hAnsiTheme="minorHAnsi" w:cstheme="minorHAnsi"/>
        </w:rPr>
        <w:lastRenderedPageBreak/>
        <w:t>the next three years and 72% of respondents would use satellite technology to support their projects</w:t>
      </w:r>
      <w:r w:rsidRPr="004D673C">
        <w:rPr>
          <w:rFonts w:asciiTheme="minorHAnsi" w:hAnsiTheme="minorHAnsi" w:cstheme="minorHAnsi"/>
          <w:sz w:val="12"/>
        </w:rPr>
        <w:t>. Of course, satellite isn’t the answer to everything and should be used in tandem with other connectivity types, and the good news is it’s easy to integrate with other connectivity technologies. With increasing demand to connect the physical world to the digital world, in some of the world’s remotest locations think of satellite not just as a series of images taken from space but an enabler to the Agri-Tech Revolution.</w:t>
      </w:r>
    </w:p>
    <w:p w14:paraId="1DF38F97" w14:textId="77777777" w:rsidR="00A26384" w:rsidRPr="004D673C" w:rsidRDefault="00A26384" w:rsidP="00A26384">
      <w:pPr>
        <w:rPr>
          <w:rFonts w:asciiTheme="minorHAnsi" w:hAnsiTheme="minorHAnsi" w:cstheme="minorHAnsi"/>
          <w:sz w:val="12"/>
        </w:rPr>
      </w:pPr>
    </w:p>
    <w:p w14:paraId="23D84B3B" w14:textId="77777777" w:rsidR="00A26384" w:rsidRPr="005E2E9A" w:rsidRDefault="00A26384" w:rsidP="00A26384">
      <w:pPr>
        <w:pStyle w:val="Heading4"/>
        <w:rPr>
          <w:rFonts w:asciiTheme="minorHAnsi" w:hAnsiTheme="minorHAnsi" w:cstheme="minorHAnsi"/>
        </w:rPr>
      </w:pPr>
      <w:r w:rsidRPr="005E2E9A">
        <w:rPr>
          <w:rFonts w:asciiTheme="minorHAnsi" w:hAnsiTheme="minorHAnsi" w:cstheme="minorHAnsi"/>
        </w:rPr>
        <w:t xml:space="preserve">Food shortages </w:t>
      </w:r>
      <w:r>
        <w:rPr>
          <w:rFonts w:asciiTheme="minorHAnsi" w:hAnsiTheme="minorHAnsi" w:cstheme="minorHAnsi"/>
        </w:rPr>
        <w:t>go nuclear.</w:t>
      </w:r>
    </w:p>
    <w:p w14:paraId="3BCAD2D4" w14:textId="77777777" w:rsidR="00A26384" w:rsidRPr="005E2E9A" w:rsidRDefault="00A26384" w:rsidP="00A26384">
      <w:pPr>
        <w:rPr>
          <w:rFonts w:asciiTheme="minorHAnsi" w:hAnsiTheme="minorHAnsi" w:cstheme="minorHAnsi"/>
        </w:rPr>
      </w:pPr>
      <w:r w:rsidRPr="005E2E9A">
        <w:rPr>
          <w:rStyle w:val="Style13ptBold"/>
          <w:rFonts w:asciiTheme="minorHAnsi" w:hAnsiTheme="minorHAnsi" w:cstheme="minorHAnsi"/>
        </w:rPr>
        <w:t>FDI 12</w:t>
      </w:r>
      <w:r w:rsidRPr="005E2E9A">
        <w:rPr>
          <w:rFonts w:asciiTheme="minorHAnsi" w:hAnsiTheme="minorHAnsi" w:cstheme="minorHAnsi"/>
        </w:rPr>
        <w:t xml:space="preserve"> </w:t>
      </w:r>
      <w:r>
        <w:rPr>
          <w:rFonts w:asciiTheme="minorHAnsi" w:hAnsiTheme="minorHAnsi" w:cstheme="minorHAnsi"/>
        </w:rPr>
        <w:t xml:space="preserve">[FDI; </w:t>
      </w:r>
      <w:r w:rsidRPr="005E2E9A">
        <w:rPr>
          <w:rFonts w:asciiTheme="minorHAnsi" w:hAnsiTheme="minorHAnsi" w:cstheme="minorHAnsi"/>
        </w:rPr>
        <w:t xml:space="preserve">a Research institute providing strategic analysis of Australia’s global interests; citing Lindsay </w:t>
      </w:r>
      <w:proofErr w:type="spellStart"/>
      <w:r w:rsidRPr="005E2E9A">
        <w:rPr>
          <w:rFonts w:asciiTheme="minorHAnsi" w:hAnsiTheme="minorHAnsi" w:cstheme="minorHAnsi"/>
        </w:rPr>
        <w:t>Falvery</w:t>
      </w:r>
      <w:proofErr w:type="spellEnd"/>
      <w:r w:rsidRPr="005E2E9A">
        <w:rPr>
          <w:rFonts w:asciiTheme="minorHAnsi" w:hAnsiTheme="minorHAnsi" w:cstheme="minorHAnsi"/>
        </w:rPr>
        <w:t xml:space="preserve">, PhD in Agricultural Science and former  Professor at the University of Melbourne’s Institute of Land and Environment (Future Directions International, , “Food and Water Insecurity: International Conflict Triggers &amp; Potential Conflict Points,” </w:t>
      </w:r>
      <w:hyperlink r:id="rId31" w:history="1">
        <w:r w:rsidRPr="005E2E9A">
          <w:rPr>
            <w:rStyle w:val="Hyperlink"/>
            <w:rFonts w:asciiTheme="minorHAnsi" w:hAnsiTheme="minorHAnsi" w:cstheme="minorHAnsi"/>
          </w:rPr>
          <w:t>http://www.futuredirections.org.au/workshop-papers/537-international-conflict-triggers-and-potential-conflict-points-resulting-from-food-and-water-insecurity.html</w:t>
        </w:r>
      </w:hyperlink>
      <w:r>
        <w:rPr>
          <w:rFonts w:asciiTheme="minorHAnsi" w:hAnsiTheme="minorHAnsi" w:cstheme="minorHAnsi"/>
        </w:rPr>
        <w:t xml:space="preserve">] </w:t>
      </w:r>
      <w:proofErr w:type="spellStart"/>
      <w:r>
        <w:rPr>
          <w:rFonts w:asciiTheme="minorHAnsi" w:hAnsiTheme="minorHAnsi" w:cstheme="minorHAnsi"/>
        </w:rPr>
        <w:t>brett</w:t>
      </w:r>
      <w:proofErr w:type="spellEnd"/>
    </w:p>
    <w:p w14:paraId="6F06D1ED" w14:textId="77777777" w:rsidR="00A26384" w:rsidRDefault="00A26384" w:rsidP="00A26384">
      <w:pPr>
        <w:rPr>
          <w:rFonts w:asciiTheme="minorHAnsi" w:hAnsiTheme="minorHAnsi" w:cstheme="minorHAnsi"/>
          <w:sz w:val="8"/>
        </w:rPr>
      </w:pPr>
      <w:r w:rsidRPr="005E2E9A">
        <w:rPr>
          <w:rFonts w:asciiTheme="minorHAnsi" w:hAnsiTheme="minorHAnsi" w:cstheme="minorHAnsi"/>
          <w:bCs/>
          <w:u w:val="single"/>
        </w:rPr>
        <w:t xml:space="preserve">There is a </w:t>
      </w:r>
      <w:r w:rsidRPr="00C511D0">
        <w:rPr>
          <w:rStyle w:val="Emphasis"/>
        </w:rPr>
        <w:t>growing appreciation</w:t>
      </w:r>
      <w:r w:rsidRPr="005E2E9A">
        <w:rPr>
          <w:rFonts w:asciiTheme="minorHAnsi" w:hAnsiTheme="minorHAnsi" w:cstheme="minorHAnsi"/>
          <w:sz w:val="8"/>
        </w:rPr>
        <w:t xml:space="preserve"> </w:t>
      </w:r>
      <w:r w:rsidRPr="005E2E9A">
        <w:rPr>
          <w:rFonts w:asciiTheme="minorHAnsi" w:hAnsiTheme="minorHAnsi" w:cstheme="minorHAnsi"/>
          <w:bCs/>
          <w:u w:val="single"/>
        </w:rPr>
        <w:t>that</w:t>
      </w:r>
      <w:r w:rsidRPr="005E2E9A">
        <w:rPr>
          <w:rFonts w:asciiTheme="minorHAnsi" w:hAnsiTheme="minorHAnsi" w:cstheme="minorHAnsi"/>
          <w:sz w:val="8"/>
        </w:rPr>
        <w:t xml:space="preserve"> the </w:t>
      </w:r>
      <w:r w:rsidRPr="00A033F0">
        <w:rPr>
          <w:rFonts w:asciiTheme="minorHAnsi" w:hAnsiTheme="minorHAnsi" w:cstheme="minorHAnsi"/>
          <w:bCs/>
          <w:highlight w:val="green"/>
          <w:u w:val="single"/>
        </w:rPr>
        <w:t>conflicts</w:t>
      </w:r>
      <w:r w:rsidRPr="005E2E9A">
        <w:rPr>
          <w:rFonts w:asciiTheme="minorHAnsi" w:hAnsiTheme="minorHAnsi" w:cstheme="minorHAnsi"/>
          <w:bCs/>
          <w:u w:val="single"/>
        </w:rPr>
        <w:t xml:space="preserve"> in the next century </w:t>
      </w:r>
      <w:r w:rsidRPr="00A033F0">
        <w:rPr>
          <w:rFonts w:asciiTheme="minorHAnsi" w:hAnsiTheme="minorHAnsi" w:cstheme="minorHAnsi"/>
          <w:bCs/>
          <w:highlight w:val="green"/>
          <w:u w:val="single"/>
        </w:rPr>
        <w:t xml:space="preserve">will </w:t>
      </w:r>
      <w:r w:rsidRPr="00A033F0">
        <w:rPr>
          <w:rStyle w:val="Emphasis"/>
          <w:highlight w:val="green"/>
        </w:rPr>
        <w:t>most likely</w:t>
      </w:r>
      <w:r w:rsidRPr="00A033F0">
        <w:rPr>
          <w:rFonts w:asciiTheme="minorHAnsi" w:hAnsiTheme="minorHAnsi" w:cstheme="minorHAnsi"/>
          <w:bCs/>
          <w:highlight w:val="green"/>
          <w:u w:val="single"/>
        </w:rPr>
        <w:t xml:space="preserve"> be fought over a lack of resources</w:t>
      </w:r>
      <w:r w:rsidRPr="005E2E9A">
        <w:rPr>
          <w:rFonts w:asciiTheme="minorHAnsi" w:hAnsiTheme="minorHAnsi" w:cstheme="minorHAnsi"/>
          <w:bCs/>
          <w:u w:val="single"/>
        </w:rPr>
        <w:t xml:space="preserve">. </w:t>
      </w:r>
      <w:r w:rsidRPr="005E2E9A">
        <w:rPr>
          <w:rFonts w:asciiTheme="minorHAnsi" w:hAnsiTheme="minorHAnsi" w:cstheme="minorHAnsi"/>
          <w:sz w:val="8"/>
        </w:rPr>
        <w:t xml:space="preserve">Yet, in a sense, </w:t>
      </w:r>
      <w:r w:rsidRPr="005E2E9A">
        <w:rPr>
          <w:rFonts w:asciiTheme="minorHAnsi" w:hAnsiTheme="minorHAnsi" w:cstheme="minorHAnsi"/>
          <w:bCs/>
          <w:u w:val="single"/>
        </w:rPr>
        <w:t>this is not new. Researchers point to the French and Russian revolutions as</w:t>
      </w:r>
      <w:r w:rsidRPr="005E2E9A">
        <w:rPr>
          <w:rFonts w:asciiTheme="minorHAnsi" w:hAnsiTheme="minorHAnsi" w:cstheme="minorHAnsi"/>
          <w:sz w:val="8"/>
        </w:rPr>
        <w:t xml:space="preserve"> conflicts </w:t>
      </w:r>
      <w:r w:rsidRPr="005E2E9A">
        <w:rPr>
          <w:rFonts w:asciiTheme="minorHAnsi" w:hAnsiTheme="minorHAnsi" w:cstheme="minorHAnsi"/>
          <w:bCs/>
          <w:u w:val="single"/>
        </w:rPr>
        <w:t>induced by a lack of food.</w:t>
      </w:r>
      <w:r w:rsidRPr="005E2E9A">
        <w:rPr>
          <w:rFonts w:asciiTheme="minorHAnsi" w:hAnsiTheme="minorHAnsi" w:cstheme="minorHAnsi"/>
          <w:sz w:val="8"/>
        </w:rPr>
        <w:t xml:space="preserve"> More recently, </w:t>
      </w:r>
      <w:r w:rsidRPr="00C511D0">
        <w:rPr>
          <w:rStyle w:val="Emphasis"/>
        </w:rPr>
        <w:t>Germany’s World War Two</w:t>
      </w:r>
      <w:r w:rsidRPr="005E2E9A">
        <w:rPr>
          <w:rFonts w:asciiTheme="minorHAnsi" w:hAnsiTheme="minorHAnsi" w:cstheme="minorHAnsi"/>
          <w:bCs/>
          <w:u w:val="single"/>
        </w:rPr>
        <w:t xml:space="preserve"> efforts are said to have been inspired</w:t>
      </w:r>
      <w:r w:rsidRPr="005E2E9A">
        <w:rPr>
          <w:rFonts w:asciiTheme="minorHAnsi" w:hAnsiTheme="minorHAnsi" w:cstheme="minorHAnsi"/>
          <w:sz w:val="8"/>
        </w:rPr>
        <w:t xml:space="preserve">, at least in part, </w:t>
      </w:r>
      <w:r w:rsidRPr="005E2E9A">
        <w:rPr>
          <w:rFonts w:asciiTheme="minorHAnsi" w:hAnsiTheme="minorHAnsi" w:cstheme="minorHAnsi"/>
          <w:bCs/>
          <w:u w:val="single"/>
        </w:rPr>
        <w:t>by its perceived need to gain access to more food</w:t>
      </w:r>
      <w:r w:rsidRPr="005E2E9A">
        <w:rPr>
          <w:rFonts w:asciiTheme="minorHAnsi" w:hAnsiTheme="minorHAnsi" w:cstheme="minorHAnsi"/>
          <w:sz w:val="8"/>
        </w:rPr>
        <w:t xml:space="preserve">. Yet the general sense among those that attended FDI’s recent workshops, was that </w:t>
      </w:r>
      <w:r w:rsidRPr="005E2E9A">
        <w:rPr>
          <w:rFonts w:asciiTheme="minorHAnsi" w:hAnsiTheme="minorHAnsi" w:cstheme="minorHAnsi"/>
          <w:bCs/>
          <w:u w:val="single"/>
        </w:rPr>
        <w:t xml:space="preserve">the scale of the problem in the future could be </w:t>
      </w:r>
      <w:r w:rsidRPr="00C511D0">
        <w:rPr>
          <w:rStyle w:val="Emphasis"/>
        </w:rPr>
        <w:t>significantly greater</w:t>
      </w:r>
      <w:r w:rsidRPr="005E2E9A">
        <w:rPr>
          <w:rFonts w:asciiTheme="minorHAnsi" w:hAnsiTheme="minorHAnsi" w:cstheme="minorHAnsi"/>
          <w:sz w:val="8"/>
        </w:rPr>
        <w:t xml:space="preserve"> as a result of population pressures, changing weather, </w:t>
      </w:r>
      <w:proofErr w:type="spellStart"/>
      <w:r w:rsidRPr="005E2E9A">
        <w:rPr>
          <w:rFonts w:asciiTheme="minorHAnsi" w:hAnsiTheme="minorHAnsi" w:cstheme="minorHAnsi"/>
          <w:sz w:val="8"/>
        </w:rPr>
        <w:t>urbanisation</w:t>
      </w:r>
      <w:proofErr w:type="spellEnd"/>
      <w:r w:rsidRPr="005E2E9A">
        <w:rPr>
          <w:rFonts w:asciiTheme="minorHAnsi" w:hAnsiTheme="minorHAnsi" w:cstheme="minorHAnsi"/>
          <w:sz w:val="8"/>
        </w:rPr>
        <w:t xml:space="preserve">, migration, loss of arable land and other farm inputs, and increased affluence in the developing world. In his book, Small Farmers Secure Food, </w:t>
      </w:r>
      <w:r w:rsidRPr="005E2E9A">
        <w:rPr>
          <w:rFonts w:asciiTheme="minorHAnsi" w:hAnsiTheme="minorHAnsi" w:cstheme="minorHAnsi"/>
          <w:bCs/>
          <w:u w:val="single"/>
        </w:rPr>
        <w:t>Lindsay Falvey</w:t>
      </w:r>
      <w:r w:rsidRPr="005E2E9A">
        <w:rPr>
          <w:rFonts w:asciiTheme="minorHAnsi" w:hAnsiTheme="minorHAnsi" w:cstheme="minorHAnsi"/>
          <w:sz w:val="8"/>
        </w:rPr>
        <w:t xml:space="preserve">, a participant in FDI’s March 2012 workshop on the issue of food and conflict, clearly </w:t>
      </w:r>
      <w:r w:rsidRPr="005E2E9A">
        <w:rPr>
          <w:rFonts w:asciiTheme="minorHAnsi" w:hAnsiTheme="minorHAnsi" w:cstheme="minorHAnsi"/>
          <w:bCs/>
          <w:u w:val="single"/>
        </w:rPr>
        <w:t>expresses the problem</w:t>
      </w:r>
      <w:r w:rsidRPr="005E2E9A">
        <w:rPr>
          <w:rFonts w:asciiTheme="minorHAnsi" w:hAnsiTheme="minorHAnsi" w:cstheme="minorHAnsi"/>
          <w:sz w:val="8"/>
        </w:rPr>
        <w:t xml:space="preserve"> and why countries across the globe are starting to take note</w:t>
      </w:r>
      <w:proofErr w:type="gramStart"/>
      <w:r w:rsidRPr="005E2E9A">
        <w:rPr>
          <w:rFonts w:asciiTheme="minorHAnsi" w:hAnsiTheme="minorHAnsi" w:cstheme="minorHAnsi"/>
          <w:sz w:val="8"/>
        </w:rPr>
        <w:t>. .</w:t>
      </w:r>
      <w:proofErr w:type="gramEnd"/>
      <w:r w:rsidRPr="005E2E9A">
        <w:rPr>
          <w:rFonts w:asciiTheme="minorHAnsi" w:hAnsiTheme="minorHAnsi" w:cstheme="minorHAnsi"/>
          <w:sz w:val="8"/>
        </w:rPr>
        <w:t xml:space="preserve"> He writes (p.36), “…</w:t>
      </w:r>
      <w:r w:rsidRPr="005E2E9A">
        <w:rPr>
          <w:rFonts w:asciiTheme="minorHAnsi" w:hAnsiTheme="minorHAnsi" w:cstheme="minorHAnsi"/>
          <w:bCs/>
          <w:u w:val="single"/>
        </w:rPr>
        <w:t>if people are hungry</w:t>
      </w:r>
      <w:r w:rsidRPr="005E2E9A">
        <w:rPr>
          <w:rFonts w:asciiTheme="minorHAnsi" w:hAnsiTheme="minorHAnsi" w:cstheme="minorHAnsi"/>
          <w:sz w:val="8"/>
        </w:rPr>
        <w:t xml:space="preserve">, especially in cities, </w:t>
      </w:r>
      <w:r w:rsidRPr="00C511D0">
        <w:rPr>
          <w:rStyle w:val="Emphasis"/>
        </w:rPr>
        <w:t>the state is not stable</w:t>
      </w:r>
      <w:r w:rsidRPr="005E2E9A">
        <w:rPr>
          <w:rFonts w:asciiTheme="minorHAnsi" w:hAnsiTheme="minorHAnsi" w:cstheme="minorHAnsi"/>
          <w:sz w:val="8"/>
        </w:rPr>
        <w:t xml:space="preserve"> – riots, violence, breakdown of law and order and migration result.” “</w:t>
      </w:r>
      <w:r w:rsidRPr="005E2E9A">
        <w:rPr>
          <w:rStyle w:val="StyleUnderline"/>
          <w:rFonts w:asciiTheme="minorHAnsi" w:hAnsiTheme="minorHAnsi" w:cstheme="minorHAnsi"/>
        </w:rPr>
        <w:t>Hunger feeds anarchy</w:t>
      </w:r>
      <w:r w:rsidRPr="005E2E9A">
        <w:rPr>
          <w:rFonts w:asciiTheme="minorHAnsi" w:hAnsiTheme="minorHAnsi" w:cstheme="minorHAnsi"/>
          <w:sz w:val="8"/>
        </w:rPr>
        <w:t xml:space="preserve">.” This view is also shared by </w:t>
      </w:r>
      <w:r w:rsidRPr="005E2E9A">
        <w:rPr>
          <w:rFonts w:asciiTheme="minorHAnsi" w:hAnsiTheme="minorHAnsi" w:cstheme="minorHAnsi"/>
          <w:bCs/>
          <w:u w:val="single"/>
        </w:rPr>
        <w:t>Julian Cribb</w:t>
      </w:r>
      <w:r w:rsidRPr="005E2E9A">
        <w:rPr>
          <w:rFonts w:asciiTheme="minorHAnsi" w:hAnsiTheme="minorHAnsi" w:cstheme="minorHAnsi"/>
          <w:sz w:val="8"/>
        </w:rPr>
        <w:t xml:space="preserve">, who in his book, The Coming Famine, </w:t>
      </w:r>
      <w:r w:rsidRPr="005E2E9A">
        <w:rPr>
          <w:rFonts w:asciiTheme="minorHAnsi" w:hAnsiTheme="minorHAnsi" w:cstheme="minorHAnsi"/>
          <w:bCs/>
          <w:u w:val="single"/>
        </w:rPr>
        <w:t xml:space="preserve">writes that </w:t>
      </w:r>
      <w:r w:rsidRPr="00A033F0">
        <w:rPr>
          <w:rFonts w:asciiTheme="minorHAnsi" w:hAnsiTheme="minorHAnsi" w:cstheme="minorHAnsi"/>
          <w:bCs/>
          <w:highlight w:val="green"/>
          <w:u w:val="single"/>
        </w:rPr>
        <w:t xml:space="preserve">if </w:t>
      </w:r>
      <w:r w:rsidRPr="005E2E9A">
        <w:rPr>
          <w:rFonts w:asciiTheme="minorHAnsi" w:hAnsiTheme="minorHAnsi" w:cstheme="minorHAnsi"/>
          <w:bCs/>
          <w:u w:val="single"/>
        </w:rPr>
        <w:t xml:space="preserve">“large </w:t>
      </w:r>
      <w:r w:rsidRPr="00A033F0">
        <w:rPr>
          <w:rFonts w:asciiTheme="minorHAnsi" w:hAnsiTheme="minorHAnsi" w:cstheme="minorHAnsi"/>
          <w:bCs/>
          <w:highlight w:val="green"/>
          <w:u w:val="single"/>
        </w:rPr>
        <w:t xml:space="preserve">regions </w:t>
      </w:r>
      <w:r w:rsidRPr="005E2E9A">
        <w:rPr>
          <w:rFonts w:asciiTheme="minorHAnsi" w:hAnsiTheme="minorHAnsi" w:cstheme="minorHAnsi"/>
          <w:bCs/>
          <w:u w:val="single"/>
        </w:rPr>
        <w:t xml:space="preserve">of the world </w:t>
      </w:r>
      <w:r w:rsidRPr="00A033F0">
        <w:rPr>
          <w:rFonts w:asciiTheme="minorHAnsi" w:hAnsiTheme="minorHAnsi" w:cstheme="minorHAnsi"/>
          <w:bCs/>
          <w:highlight w:val="green"/>
          <w:u w:val="single"/>
        </w:rPr>
        <w:t>run short of food</w:t>
      </w:r>
      <w:r w:rsidRPr="005E2E9A">
        <w:rPr>
          <w:rFonts w:asciiTheme="minorHAnsi" w:hAnsiTheme="minorHAnsi" w:cstheme="minorHAnsi"/>
          <w:sz w:val="8"/>
        </w:rPr>
        <w:t xml:space="preserve">, land or water in the decades that lie ahead, then </w:t>
      </w:r>
      <w:r w:rsidRPr="00C511D0">
        <w:rPr>
          <w:rStyle w:val="Emphasis"/>
        </w:rPr>
        <w:t xml:space="preserve">wholesale, bloody </w:t>
      </w:r>
      <w:r w:rsidRPr="00A033F0">
        <w:rPr>
          <w:rStyle w:val="Emphasis"/>
          <w:highlight w:val="green"/>
        </w:rPr>
        <w:t>wars are liable to follow</w:t>
      </w:r>
      <w:r w:rsidRPr="005E2E9A">
        <w:rPr>
          <w:rFonts w:asciiTheme="minorHAnsi" w:hAnsiTheme="minorHAnsi" w:cstheme="minorHAnsi"/>
          <w:sz w:val="8"/>
        </w:rPr>
        <w:t>.”  He continues: “</w:t>
      </w:r>
      <w:r w:rsidRPr="00A033F0">
        <w:rPr>
          <w:rFonts w:asciiTheme="minorHAnsi" w:hAnsiTheme="minorHAnsi" w:cstheme="minorHAnsi"/>
          <w:bCs/>
          <w:highlight w:val="green"/>
          <w:u w:val="single"/>
        </w:rPr>
        <w:t xml:space="preserve">An increasingly credible scenario for </w:t>
      </w:r>
      <w:r w:rsidRPr="00A033F0">
        <w:rPr>
          <w:rStyle w:val="Emphasis"/>
          <w:highlight w:val="green"/>
        </w:rPr>
        <w:t>World War 3</w:t>
      </w:r>
      <w:r w:rsidRPr="00A033F0">
        <w:rPr>
          <w:rFonts w:asciiTheme="minorHAnsi" w:hAnsiTheme="minorHAnsi" w:cstheme="minorHAnsi"/>
          <w:bCs/>
          <w:highlight w:val="green"/>
          <w:u w:val="single"/>
        </w:rPr>
        <w:t xml:space="preserve"> is</w:t>
      </w:r>
      <w:r w:rsidRPr="005E2E9A">
        <w:rPr>
          <w:rFonts w:asciiTheme="minorHAnsi" w:hAnsiTheme="minorHAnsi" w:cstheme="minorHAnsi"/>
          <w:sz w:val="8"/>
        </w:rPr>
        <w:t xml:space="preserve"> not so much a confrontation of </w:t>
      </w:r>
      <w:proofErr w:type="gramStart"/>
      <w:r w:rsidRPr="005E2E9A">
        <w:rPr>
          <w:rFonts w:asciiTheme="minorHAnsi" w:hAnsiTheme="minorHAnsi" w:cstheme="minorHAnsi"/>
          <w:sz w:val="8"/>
        </w:rPr>
        <w:t>super powers</w:t>
      </w:r>
      <w:proofErr w:type="gramEnd"/>
      <w:r w:rsidRPr="005E2E9A">
        <w:rPr>
          <w:rFonts w:asciiTheme="minorHAnsi" w:hAnsiTheme="minorHAnsi" w:cstheme="minorHAnsi"/>
          <w:sz w:val="8"/>
        </w:rPr>
        <w:t xml:space="preserve"> and their allies, as </w:t>
      </w:r>
      <w:r w:rsidRPr="005E2E9A">
        <w:rPr>
          <w:rFonts w:asciiTheme="minorHAnsi" w:hAnsiTheme="minorHAnsi" w:cstheme="minorHAnsi"/>
          <w:bCs/>
          <w:u w:val="single"/>
        </w:rPr>
        <w:t xml:space="preserve">a </w:t>
      </w:r>
      <w:r w:rsidRPr="00C511D0">
        <w:rPr>
          <w:rStyle w:val="Emphasis"/>
        </w:rPr>
        <w:t xml:space="preserve">festering, </w:t>
      </w:r>
      <w:r w:rsidRPr="00A033F0">
        <w:rPr>
          <w:rStyle w:val="Emphasis"/>
          <w:highlight w:val="green"/>
        </w:rPr>
        <w:t>self-perpetuating chain of resource conflicts</w:t>
      </w:r>
      <w:r w:rsidRPr="005E2E9A">
        <w:rPr>
          <w:rFonts w:asciiTheme="minorHAnsi" w:hAnsiTheme="minorHAnsi" w:cstheme="minorHAnsi"/>
          <w:sz w:val="8"/>
        </w:rPr>
        <w:t xml:space="preserve">.” He also says: “The wars of the 21st Century are less likely to be global conflicts with sharply defined sides and huge armies, than a scrappy mass of failed states, rebellions, civil strife, insurgencies, terrorism and genocides, sparked by bloody competition over dwindling resources.” As another workshop participant put it, people do not go to war to kill; they go to war over resources, either to protect or to gain the resources for themselves. Another observed that hunger results in passivity not conflict. Conflict is over resources, not because people are going hungry. </w:t>
      </w:r>
      <w:r w:rsidRPr="005E2E9A">
        <w:rPr>
          <w:rFonts w:asciiTheme="minorHAnsi" w:hAnsiTheme="minorHAnsi" w:cstheme="minorHAnsi"/>
          <w:bCs/>
          <w:u w:val="single"/>
        </w:rPr>
        <w:t xml:space="preserve">A </w:t>
      </w:r>
      <w:r w:rsidRPr="00A033F0">
        <w:rPr>
          <w:rStyle w:val="Emphasis"/>
          <w:highlight w:val="green"/>
        </w:rPr>
        <w:t>study</w:t>
      </w:r>
      <w:r w:rsidRPr="00A033F0">
        <w:rPr>
          <w:rFonts w:asciiTheme="minorHAnsi" w:hAnsiTheme="minorHAnsi" w:cstheme="minorHAnsi"/>
          <w:bCs/>
          <w:highlight w:val="green"/>
          <w:u w:val="single"/>
        </w:rPr>
        <w:t xml:space="preserve"> by </w:t>
      </w:r>
      <w:r w:rsidRPr="00A033F0">
        <w:rPr>
          <w:rStyle w:val="Emphasis"/>
          <w:highlight w:val="green"/>
        </w:rPr>
        <w:t>the I</w:t>
      </w:r>
      <w:r w:rsidRPr="005E2E9A">
        <w:rPr>
          <w:rFonts w:asciiTheme="minorHAnsi" w:hAnsiTheme="minorHAnsi" w:cstheme="minorHAnsi"/>
          <w:bCs/>
          <w:u w:val="single"/>
        </w:rPr>
        <w:t xml:space="preserve">nternational </w:t>
      </w:r>
      <w:r w:rsidRPr="00A033F0">
        <w:rPr>
          <w:rStyle w:val="Emphasis"/>
          <w:highlight w:val="green"/>
        </w:rPr>
        <w:t>P</w:t>
      </w:r>
      <w:r w:rsidRPr="005E2E9A">
        <w:rPr>
          <w:rFonts w:asciiTheme="minorHAnsi" w:hAnsiTheme="minorHAnsi" w:cstheme="minorHAnsi"/>
          <w:bCs/>
          <w:u w:val="single"/>
        </w:rPr>
        <w:t xml:space="preserve">eace </w:t>
      </w:r>
      <w:r w:rsidRPr="00A033F0">
        <w:rPr>
          <w:rStyle w:val="Emphasis"/>
          <w:highlight w:val="green"/>
        </w:rPr>
        <w:t>R</w:t>
      </w:r>
      <w:r w:rsidRPr="005E2E9A">
        <w:rPr>
          <w:rFonts w:asciiTheme="minorHAnsi" w:hAnsiTheme="minorHAnsi" w:cstheme="minorHAnsi"/>
          <w:bCs/>
          <w:u w:val="single"/>
        </w:rPr>
        <w:t xml:space="preserve">esearch </w:t>
      </w:r>
      <w:r w:rsidRPr="00A033F0">
        <w:rPr>
          <w:rStyle w:val="Emphasis"/>
          <w:highlight w:val="green"/>
        </w:rPr>
        <w:t>I</w:t>
      </w:r>
      <w:r w:rsidRPr="005E2E9A">
        <w:rPr>
          <w:rFonts w:asciiTheme="minorHAnsi" w:hAnsiTheme="minorHAnsi" w:cstheme="minorHAnsi"/>
          <w:bCs/>
          <w:u w:val="single"/>
        </w:rPr>
        <w:t xml:space="preserve">nstitute </w:t>
      </w:r>
      <w:r w:rsidRPr="00A033F0">
        <w:rPr>
          <w:rFonts w:asciiTheme="minorHAnsi" w:hAnsiTheme="minorHAnsi" w:cstheme="minorHAnsi"/>
          <w:bCs/>
          <w:highlight w:val="green"/>
          <w:u w:val="single"/>
        </w:rPr>
        <w:t>indicates</w:t>
      </w:r>
      <w:r w:rsidRPr="005E2E9A">
        <w:rPr>
          <w:rFonts w:asciiTheme="minorHAnsi" w:hAnsiTheme="minorHAnsi" w:cstheme="minorHAnsi"/>
          <w:bCs/>
          <w:u w:val="single"/>
        </w:rPr>
        <w:t xml:space="preserve"> that where </w:t>
      </w:r>
      <w:r w:rsidRPr="00A033F0">
        <w:rPr>
          <w:rFonts w:asciiTheme="minorHAnsi" w:hAnsiTheme="minorHAnsi" w:cstheme="minorHAnsi"/>
          <w:bCs/>
          <w:highlight w:val="green"/>
          <w:u w:val="single"/>
        </w:rPr>
        <w:t>food security</w:t>
      </w:r>
      <w:r w:rsidRPr="005E2E9A">
        <w:rPr>
          <w:rFonts w:asciiTheme="minorHAnsi" w:hAnsiTheme="minorHAnsi" w:cstheme="minorHAnsi"/>
          <w:bCs/>
          <w:u w:val="single"/>
        </w:rPr>
        <w:t xml:space="preserve"> is an issue, it </w:t>
      </w:r>
      <w:r w:rsidRPr="00A033F0">
        <w:rPr>
          <w:rFonts w:asciiTheme="minorHAnsi" w:hAnsiTheme="minorHAnsi" w:cstheme="minorHAnsi"/>
          <w:bCs/>
          <w:highlight w:val="green"/>
          <w:u w:val="single"/>
        </w:rPr>
        <w:t>is</w:t>
      </w:r>
      <w:r w:rsidRPr="005E2E9A">
        <w:rPr>
          <w:rFonts w:asciiTheme="minorHAnsi" w:hAnsiTheme="minorHAnsi" w:cstheme="minorHAnsi"/>
          <w:bCs/>
          <w:u w:val="single"/>
        </w:rPr>
        <w:t xml:space="preserve"> more </w:t>
      </w:r>
      <w:r w:rsidRPr="00A033F0">
        <w:rPr>
          <w:rFonts w:asciiTheme="minorHAnsi" w:hAnsiTheme="minorHAnsi" w:cstheme="minorHAnsi"/>
          <w:bCs/>
          <w:highlight w:val="green"/>
          <w:u w:val="single"/>
        </w:rPr>
        <w:t>likely to result in</w:t>
      </w:r>
      <w:r w:rsidRPr="005E2E9A">
        <w:rPr>
          <w:rFonts w:asciiTheme="minorHAnsi" w:hAnsiTheme="minorHAnsi" w:cstheme="minorHAnsi"/>
          <w:bCs/>
          <w:u w:val="single"/>
        </w:rPr>
        <w:t xml:space="preserve"> some form of </w:t>
      </w:r>
      <w:r w:rsidRPr="00A033F0">
        <w:rPr>
          <w:rFonts w:asciiTheme="minorHAnsi" w:hAnsiTheme="minorHAnsi" w:cstheme="minorHAnsi"/>
          <w:bCs/>
          <w:highlight w:val="green"/>
          <w:u w:val="single"/>
        </w:rPr>
        <w:t>conflict</w:t>
      </w:r>
      <w:r w:rsidRPr="005E2E9A">
        <w:rPr>
          <w:rFonts w:asciiTheme="minorHAnsi" w:hAnsiTheme="minorHAnsi" w:cstheme="minorHAnsi"/>
          <w:sz w:val="8"/>
        </w:rPr>
        <w:t xml:space="preserve">. </w:t>
      </w:r>
      <w:r w:rsidRPr="00A033F0">
        <w:rPr>
          <w:rStyle w:val="Emphasis"/>
          <w:highlight w:val="green"/>
        </w:rPr>
        <w:t>Darfur, Rwanda, Eritrea and</w:t>
      </w:r>
      <w:r w:rsidRPr="00A033F0">
        <w:rPr>
          <w:rFonts w:asciiTheme="minorHAnsi" w:hAnsiTheme="minorHAnsi" w:cstheme="minorHAnsi"/>
          <w:b/>
          <w:iCs/>
          <w:highlight w:val="green"/>
          <w:u w:val="single"/>
          <w:bdr w:val="single" w:sz="8" w:space="0" w:color="auto"/>
        </w:rPr>
        <w:t xml:space="preserve"> </w:t>
      </w:r>
      <w:r w:rsidRPr="00A033F0">
        <w:rPr>
          <w:rStyle w:val="Emphasis"/>
          <w:highlight w:val="green"/>
        </w:rPr>
        <w:t>the Balkan</w:t>
      </w:r>
      <w:r w:rsidRPr="00C511D0">
        <w:rPr>
          <w:rStyle w:val="Emphasis"/>
        </w:rPr>
        <w:t>s</w:t>
      </w:r>
      <w:r w:rsidRPr="005E2E9A">
        <w:rPr>
          <w:rFonts w:asciiTheme="minorHAnsi" w:hAnsiTheme="minorHAnsi" w:cstheme="minorHAnsi"/>
          <w:bCs/>
          <w:u w:val="single"/>
        </w:rPr>
        <w:t xml:space="preserve"> </w:t>
      </w:r>
      <w:r w:rsidRPr="00A033F0">
        <w:rPr>
          <w:rFonts w:asciiTheme="minorHAnsi" w:hAnsiTheme="minorHAnsi" w:cstheme="minorHAnsi"/>
          <w:bCs/>
          <w:highlight w:val="green"/>
          <w:u w:val="single"/>
        </w:rPr>
        <w:t>experienced</w:t>
      </w:r>
      <w:r w:rsidRPr="005E2E9A">
        <w:rPr>
          <w:rFonts w:asciiTheme="minorHAnsi" w:hAnsiTheme="minorHAnsi" w:cstheme="minorHAnsi"/>
          <w:bCs/>
          <w:u w:val="single"/>
        </w:rPr>
        <w:t xml:space="preserve"> such </w:t>
      </w:r>
      <w:r w:rsidRPr="00A033F0">
        <w:rPr>
          <w:rFonts w:asciiTheme="minorHAnsi" w:hAnsiTheme="minorHAnsi" w:cstheme="minorHAnsi"/>
          <w:bCs/>
          <w:highlight w:val="green"/>
          <w:u w:val="single"/>
        </w:rPr>
        <w:t>wars</w:t>
      </w:r>
      <w:r w:rsidRPr="005E2E9A">
        <w:rPr>
          <w:rFonts w:asciiTheme="minorHAnsi" w:hAnsiTheme="minorHAnsi" w:cstheme="minorHAnsi"/>
          <w:sz w:val="8"/>
        </w:rPr>
        <w:t xml:space="preserve">. </w:t>
      </w:r>
      <w:r w:rsidRPr="005E2E9A">
        <w:rPr>
          <w:rFonts w:asciiTheme="minorHAnsi" w:hAnsiTheme="minorHAnsi" w:cstheme="minorHAnsi"/>
          <w:bCs/>
          <w:u w:val="single"/>
        </w:rPr>
        <w:t>Governments</w:t>
      </w:r>
      <w:r w:rsidRPr="005E2E9A">
        <w:rPr>
          <w:rFonts w:asciiTheme="minorHAnsi" w:hAnsiTheme="minorHAnsi" w:cstheme="minorHAnsi"/>
          <w:sz w:val="8"/>
        </w:rPr>
        <w:t xml:space="preserve">, especially in developed countries, </w:t>
      </w:r>
      <w:r w:rsidRPr="005E2E9A">
        <w:rPr>
          <w:rFonts w:asciiTheme="minorHAnsi" w:hAnsiTheme="minorHAnsi" w:cstheme="minorHAnsi"/>
          <w:bCs/>
          <w:u w:val="single"/>
        </w:rPr>
        <w:t xml:space="preserve">are increasingly aware of this phenomenon. </w:t>
      </w:r>
      <w:r w:rsidRPr="00A033F0">
        <w:rPr>
          <w:rFonts w:asciiTheme="minorHAnsi" w:hAnsiTheme="minorHAnsi" w:cstheme="minorHAnsi"/>
          <w:bCs/>
          <w:highlight w:val="green"/>
          <w:u w:val="single"/>
        </w:rPr>
        <w:t>The UK</w:t>
      </w:r>
      <w:r w:rsidRPr="005E2E9A">
        <w:rPr>
          <w:rFonts w:asciiTheme="minorHAnsi" w:hAnsiTheme="minorHAnsi" w:cstheme="minorHAnsi"/>
          <w:bCs/>
          <w:u w:val="single"/>
        </w:rPr>
        <w:t xml:space="preserve"> Ministry of </w:t>
      </w:r>
      <w:proofErr w:type="spellStart"/>
      <w:r w:rsidRPr="005E2E9A">
        <w:rPr>
          <w:rFonts w:asciiTheme="minorHAnsi" w:hAnsiTheme="minorHAnsi" w:cstheme="minorHAnsi"/>
          <w:bCs/>
          <w:u w:val="single"/>
        </w:rPr>
        <w:t>Defence</w:t>
      </w:r>
      <w:proofErr w:type="spellEnd"/>
      <w:r w:rsidRPr="005E2E9A">
        <w:rPr>
          <w:rFonts w:asciiTheme="minorHAnsi" w:hAnsiTheme="minorHAnsi" w:cstheme="minorHAnsi"/>
          <w:bCs/>
          <w:u w:val="single"/>
        </w:rPr>
        <w:t xml:space="preserve">, the </w:t>
      </w:r>
      <w:r w:rsidRPr="00A033F0">
        <w:rPr>
          <w:rFonts w:asciiTheme="minorHAnsi" w:hAnsiTheme="minorHAnsi" w:cstheme="minorHAnsi"/>
          <w:bCs/>
          <w:highlight w:val="green"/>
          <w:u w:val="single"/>
        </w:rPr>
        <w:t>CIA</w:t>
      </w:r>
      <w:r w:rsidRPr="005E2E9A">
        <w:rPr>
          <w:rFonts w:asciiTheme="minorHAnsi" w:hAnsiTheme="minorHAnsi" w:cstheme="minorHAnsi"/>
          <w:bCs/>
          <w:u w:val="single"/>
        </w:rPr>
        <w:t>, the</w:t>
      </w:r>
      <w:r w:rsidRPr="005E2E9A">
        <w:rPr>
          <w:rFonts w:asciiTheme="minorHAnsi" w:hAnsiTheme="minorHAnsi" w:cstheme="minorHAnsi"/>
          <w:sz w:val="8"/>
        </w:rPr>
        <w:t xml:space="preserve"> US </w:t>
      </w:r>
      <w:r w:rsidRPr="00A033F0">
        <w:rPr>
          <w:rStyle w:val="Emphasis"/>
          <w:highlight w:val="green"/>
        </w:rPr>
        <w:t>C</w:t>
      </w:r>
      <w:r w:rsidRPr="005E2E9A">
        <w:rPr>
          <w:rFonts w:asciiTheme="minorHAnsi" w:hAnsiTheme="minorHAnsi" w:cstheme="minorHAnsi"/>
          <w:sz w:val="8"/>
        </w:rPr>
        <w:t xml:space="preserve">enter for </w:t>
      </w:r>
      <w:r w:rsidRPr="00A033F0">
        <w:rPr>
          <w:rStyle w:val="Emphasis"/>
          <w:highlight w:val="green"/>
        </w:rPr>
        <w:t>S</w:t>
      </w:r>
      <w:r w:rsidRPr="005E2E9A">
        <w:rPr>
          <w:rFonts w:asciiTheme="minorHAnsi" w:hAnsiTheme="minorHAnsi" w:cstheme="minorHAnsi"/>
          <w:sz w:val="8"/>
        </w:rPr>
        <w:t xml:space="preserve">trategic and </w:t>
      </w:r>
      <w:r w:rsidRPr="00A033F0">
        <w:rPr>
          <w:rStyle w:val="Emphasis"/>
          <w:highlight w:val="green"/>
        </w:rPr>
        <w:t>I</w:t>
      </w:r>
      <w:r w:rsidRPr="005E2E9A">
        <w:rPr>
          <w:rFonts w:asciiTheme="minorHAnsi" w:hAnsiTheme="minorHAnsi" w:cstheme="minorHAnsi"/>
          <w:sz w:val="8"/>
        </w:rPr>
        <w:t xml:space="preserve">nternational </w:t>
      </w:r>
      <w:r w:rsidRPr="00A033F0">
        <w:rPr>
          <w:rStyle w:val="Emphasis"/>
          <w:highlight w:val="green"/>
        </w:rPr>
        <w:t>S</w:t>
      </w:r>
      <w:r w:rsidRPr="005E2E9A">
        <w:rPr>
          <w:rFonts w:asciiTheme="minorHAnsi" w:hAnsiTheme="minorHAnsi" w:cstheme="minorHAnsi"/>
          <w:sz w:val="8"/>
        </w:rPr>
        <w:t xml:space="preserve">tudies </w:t>
      </w:r>
      <w:r w:rsidRPr="00A033F0">
        <w:rPr>
          <w:rFonts w:asciiTheme="minorHAnsi" w:hAnsiTheme="minorHAnsi" w:cstheme="minorHAnsi"/>
          <w:bCs/>
          <w:highlight w:val="green"/>
          <w:u w:val="single"/>
        </w:rPr>
        <w:t>and</w:t>
      </w:r>
      <w:r w:rsidRPr="005E2E9A">
        <w:rPr>
          <w:rFonts w:asciiTheme="minorHAnsi" w:hAnsiTheme="minorHAnsi" w:cstheme="minorHAnsi"/>
          <w:bCs/>
          <w:u w:val="single"/>
        </w:rPr>
        <w:t xml:space="preserve"> the </w:t>
      </w:r>
      <w:r w:rsidRPr="00A033F0">
        <w:rPr>
          <w:rFonts w:asciiTheme="minorHAnsi" w:hAnsiTheme="minorHAnsi" w:cstheme="minorHAnsi"/>
          <w:bCs/>
          <w:highlight w:val="green"/>
          <w:u w:val="single"/>
        </w:rPr>
        <w:t>Oslo</w:t>
      </w:r>
      <w:r w:rsidRPr="005E2E9A">
        <w:rPr>
          <w:rFonts w:asciiTheme="minorHAnsi" w:hAnsiTheme="minorHAnsi" w:cstheme="minorHAnsi"/>
          <w:bCs/>
          <w:u w:val="single"/>
        </w:rPr>
        <w:t xml:space="preserve"> Peace Research Institute, </w:t>
      </w:r>
      <w:r w:rsidRPr="00C511D0">
        <w:rPr>
          <w:rStyle w:val="Emphasis"/>
        </w:rPr>
        <w:t xml:space="preserve">all </w:t>
      </w:r>
      <w:r w:rsidRPr="00A033F0">
        <w:rPr>
          <w:rStyle w:val="Emphasis"/>
          <w:highlight w:val="green"/>
        </w:rPr>
        <w:t>identify</w:t>
      </w:r>
      <w:r w:rsidRPr="005E2E9A">
        <w:rPr>
          <w:rFonts w:asciiTheme="minorHAnsi" w:hAnsiTheme="minorHAnsi" w:cstheme="minorHAnsi"/>
          <w:bCs/>
          <w:u w:val="single"/>
        </w:rPr>
        <w:t xml:space="preserve"> </w:t>
      </w:r>
      <w:r w:rsidRPr="00A033F0">
        <w:rPr>
          <w:rFonts w:asciiTheme="minorHAnsi" w:hAnsiTheme="minorHAnsi" w:cstheme="minorHAnsi"/>
          <w:bCs/>
          <w:highlight w:val="green"/>
          <w:u w:val="single"/>
        </w:rPr>
        <w:t>famine as a potential trigger for</w:t>
      </w:r>
      <w:r w:rsidRPr="005E2E9A">
        <w:rPr>
          <w:rFonts w:asciiTheme="minorHAnsi" w:hAnsiTheme="minorHAnsi" w:cstheme="minorHAnsi"/>
          <w:sz w:val="8"/>
        </w:rPr>
        <w:t xml:space="preserve"> conflicts and possibly even </w:t>
      </w:r>
      <w:r w:rsidRPr="00A033F0">
        <w:rPr>
          <w:rStyle w:val="Emphasis"/>
          <w:highlight w:val="green"/>
        </w:rPr>
        <w:t>nuclear war</w:t>
      </w:r>
      <w:r w:rsidRPr="005E2E9A">
        <w:rPr>
          <w:rFonts w:asciiTheme="minorHAnsi" w:hAnsiTheme="minorHAnsi" w:cstheme="minorHAnsi"/>
          <w:sz w:val="8"/>
        </w:rPr>
        <w:t>.</w:t>
      </w:r>
    </w:p>
    <w:p w14:paraId="0CA835D3" w14:textId="77777777" w:rsidR="00A26384" w:rsidRDefault="00A26384" w:rsidP="0039676C">
      <w:pPr>
        <w:rPr>
          <w:rStyle w:val="Emphasis"/>
          <w:rFonts w:asciiTheme="minorHAnsi" w:hAnsiTheme="minorHAnsi" w:cstheme="minorHAnsi"/>
        </w:rPr>
      </w:pPr>
    </w:p>
    <w:p w14:paraId="19DD6A7A" w14:textId="77777777" w:rsidR="00A26384" w:rsidRDefault="00A26384" w:rsidP="00A26384">
      <w:pPr>
        <w:pStyle w:val="Heading4"/>
      </w:pPr>
      <w:r>
        <w:t xml:space="preserve">No alt causes or thumpers---absent </w:t>
      </w:r>
      <w:proofErr w:type="spellStart"/>
      <w:r>
        <w:t>megaconstellations</w:t>
      </w:r>
      <w:proofErr w:type="spellEnd"/>
      <w:r>
        <w:t xml:space="preserve">, LEO debris would </w:t>
      </w:r>
      <w:r>
        <w:rPr>
          <w:u w:val="single"/>
        </w:rPr>
        <w:t>increase slowly</w:t>
      </w:r>
      <w:r>
        <w:t xml:space="preserve"> for </w:t>
      </w:r>
      <w:r>
        <w:rPr>
          <w:u w:val="single"/>
        </w:rPr>
        <w:t>decades</w:t>
      </w:r>
      <w:r>
        <w:t xml:space="preserve">, eventually stabilizing after 200 years. Prefer </w:t>
      </w:r>
      <w:r>
        <w:rPr>
          <w:u w:val="single"/>
        </w:rPr>
        <w:t>NASA studies</w:t>
      </w:r>
      <w:r>
        <w:t xml:space="preserve"> that </w:t>
      </w:r>
      <w:r>
        <w:rPr>
          <w:u w:val="single"/>
        </w:rPr>
        <w:t>assume our plan</w:t>
      </w:r>
      <w:r>
        <w:t>.</w:t>
      </w:r>
    </w:p>
    <w:p w14:paraId="5E4A9266" w14:textId="77777777" w:rsidR="00A26384" w:rsidRPr="0022425B" w:rsidRDefault="00A26384" w:rsidP="00A26384">
      <w:r>
        <w:t>---1 collision a decade is hardly enough to trigger Kessler syndrome.</w:t>
      </w:r>
    </w:p>
    <w:p w14:paraId="6DDF4937" w14:textId="77777777" w:rsidR="00A26384" w:rsidRDefault="00A26384" w:rsidP="00A26384">
      <w:r w:rsidRPr="009C597A">
        <w:rPr>
          <w:rStyle w:val="Style13ptBold"/>
        </w:rPr>
        <w:t>Liou et al. 18</w:t>
      </w:r>
      <w:r>
        <w:t xml:space="preserve"> [Dr. J.-C. Liou is the NASA Chief Scientist for Orbital Debris; Matney M., NASA Johnson Space Center; </w:t>
      </w:r>
      <w:proofErr w:type="spellStart"/>
      <w:r>
        <w:t>Vavrin</w:t>
      </w:r>
      <w:proofErr w:type="spellEnd"/>
      <w:r>
        <w:t xml:space="preserve"> A., </w:t>
      </w:r>
      <w:proofErr w:type="spellStart"/>
      <w:r>
        <w:t>GeoControl</w:t>
      </w:r>
      <w:proofErr w:type="spellEnd"/>
      <w:r>
        <w:t xml:space="preserve"> Systems – Jacobs JETS Contract; Manis A., HX5 – Jacobs JETS Contract, NASA Johnson Space Center; Gates D., Jacobs Technology, NASA Johnson Space Center, Orbital Debris Quarterly News, 2018; “NASA ODPO's Large Constellation Study,” </w:t>
      </w:r>
      <w:hyperlink r:id="rId32" w:history="1">
        <w:r w:rsidRPr="00FC48A8">
          <w:rPr>
            <w:rStyle w:val="Hyperlink"/>
          </w:rPr>
          <w:t>https://www.orbitaldebris.jsc.nasa.gov/quarterly-news/pdfs/odqnv22i3.pdf</w:t>
        </w:r>
      </w:hyperlink>
      <w:r>
        <w:t xml:space="preserve">] </w:t>
      </w:r>
      <w:proofErr w:type="spellStart"/>
      <w:r>
        <w:t>brett</w:t>
      </w:r>
      <w:proofErr w:type="spellEnd"/>
    </w:p>
    <w:p w14:paraId="2A08ADFB" w14:textId="77777777" w:rsidR="00A26384" w:rsidRPr="003214A1" w:rsidRDefault="00A26384" w:rsidP="00A26384">
      <w:pPr>
        <w:rPr>
          <w:sz w:val="16"/>
        </w:rPr>
      </w:pPr>
      <w:r w:rsidRPr="003214A1">
        <w:rPr>
          <w:sz w:val="16"/>
        </w:rPr>
        <w:t xml:space="preserve">In recent years, several </w:t>
      </w:r>
      <w:r w:rsidRPr="00A033F0">
        <w:rPr>
          <w:rStyle w:val="Emphasis"/>
          <w:highlight w:val="green"/>
        </w:rPr>
        <w:t>commercial</w:t>
      </w:r>
      <w:r w:rsidRPr="003214A1">
        <w:rPr>
          <w:sz w:val="16"/>
        </w:rPr>
        <w:t xml:space="preserve"> companies have proposed telecommunications </w:t>
      </w:r>
      <w:r w:rsidRPr="00A033F0">
        <w:rPr>
          <w:rStyle w:val="Emphasis"/>
          <w:highlight w:val="green"/>
        </w:rPr>
        <w:t>constellations</w:t>
      </w:r>
      <w:r w:rsidRPr="003214A1">
        <w:rPr>
          <w:rStyle w:val="StyleUnderline"/>
        </w:rPr>
        <w:t xml:space="preserve"> </w:t>
      </w:r>
      <w:r w:rsidRPr="003214A1">
        <w:rPr>
          <w:sz w:val="16"/>
        </w:rPr>
        <w:t xml:space="preserve">consisting of hundreds to thousands of 100-to-300-kg class spacecraft </w:t>
      </w:r>
      <w:r w:rsidRPr="00A033F0">
        <w:rPr>
          <w:rStyle w:val="StyleUnderline"/>
          <w:highlight w:val="green"/>
        </w:rPr>
        <w:t>in</w:t>
      </w:r>
      <w:r w:rsidRPr="003214A1">
        <w:rPr>
          <w:sz w:val="16"/>
        </w:rPr>
        <w:t xml:space="preserve"> low Earth orbit (</w:t>
      </w:r>
      <w:r w:rsidRPr="00A033F0">
        <w:rPr>
          <w:rStyle w:val="Emphasis"/>
          <w:highlight w:val="green"/>
        </w:rPr>
        <w:t>LEO</w:t>
      </w:r>
      <w:r w:rsidRPr="003214A1">
        <w:rPr>
          <w:sz w:val="16"/>
        </w:rPr>
        <w:t xml:space="preserve">, the region below 2000-km altitude). If deployed, such large constellations (LCs) </w:t>
      </w:r>
      <w:r w:rsidRPr="003214A1">
        <w:rPr>
          <w:rStyle w:val="StyleUnderline"/>
        </w:rPr>
        <w:t>will dramatically change the landscape of satellite operations</w:t>
      </w:r>
      <w:r w:rsidRPr="003214A1">
        <w:rPr>
          <w:sz w:val="16"/>
        </w:rPr>
        <w:t xml:space="preserve"> in LEO. Fig. 1 shows the current mass distribution in </w:t>
      </w:r>
      <w:r w:rsidRPr="003214A1">
        <w:rPr>
          <w:sz w:val="16"/>
        </w:rPr>
        <w:lastRenderedPageBreak/>
        <w:t xml:space="preserve">LEO. The top blue histogram shows the </w:t>
      </w:r>
      <w:proofErr w:type="gramStart"/>
      <w:r w:rsidRPr="003214A1">
        <w:rPr>
          <w:sz w:val="16"/>
        </w:rPr>
        <w:t>total</w:t>
      </w:r>
      <w:proofErr w:type="gramEnd"/>
      <w:r w:rsidRPr="003214A1">
        <w:rPr>
          <w:sz w:val="16"/>
        </w:rPr>
        <w:t xml:space="preserve"> and the three curves below show a breakdown by object type (spacecraft, rocket bodies, or other). The mass distribution is dominated by spacecraft and upper stages (i.e., rocket bodies). The yellow bars from 1100 km to 1300 km altitudes show the notional mass distribution from 8000 150 kg LC spacecraft or, equivalently, 4000 300 kg LC spacecraft. </w:t>
      </w:r>
      <w:r w:rsidRPr="003214A1">
        <w:rPr>
          <w:rStyle w:val="StyleUnderline"/>
        </w:rPr>
        <w:t>From the large amount of mass involved</w:t>
      </w:r>
      <w:r w:rsidRPr="003214A1">
        <w:rPr>
          <w:sz w:val="16"/>
        </w:rPr>
        <w:t xml:space="preserve">, </w:t>
      </w:r>
      <w:proofErr w:type="gramStart"/>
      <w:r w:rsidRPr="003214A1">
        <w:rPr>
          <w:sz w:val="16"/>
        </w:rPr>
        <w:t>it is clear that the</w:t>
      </w:r>
      <w:proofErr w:type="gramEnd"/>
      <w:r w:rsidRPr="003214A1">
        <w:rPr>
          <w:sz w:val="16"/>
        </w:rPr>
        <w:t xml:space="preserve"> </w:t>
      </w:r>
      <w:r w:rsidRPr="00A033F0">
        <w:rPr>
          <w:rStyle w:val="Emphasis"/>
          <w:highlight w:val="green"/>
        </w:rPr>
        <w:t>deployment</w:t>
      </w:r>
      <w:r w:rsidRPr="003214A1">
        <w:rPr>
          <w:rStyle w:val="StyleUnderline"/>
        </w:rPr>
        <w:t xml:space="preserve">, </w:t>
      </w:r>
      <w:r w:rsidRPr="00A033F0">
        <w:rPr>
          <w:rStyle w:val="Emphasis"/>
          <w:highlight w:val="green"/>
        </w:rPr>
        <w:t>operations</w:t>
      </w:r>
      <w:r w:rsidRPr="003214A1">
        <w:rPr>
          <w:rStyle w:val="StyleUnderline"/>
        </w:rPr>
        <w:t xml:space="preserve">, </w:t>
      </w:r>
      <w:r w:rsidRPr="00A033F0">
        <w:rPr>
          <w:rStyle w:val="StyleUnderline"/>
          <w:highlight w:val="green"/>
        </w:rPr>
        <w:t>and</w:t>
      </w:r>
      <w:r w:rsidRPr="003214A1">
        <w:rPr>
          <w:rStyle w:val="StyleUnderline"/>
        </w:rPr>
        <w:t xml:space="preserve"> </w:t>
      </w:r>
      <w:r w:rsidRPr="00A033F0">
        <w:rPr>
          <w:rStyle w:val="Emphasis"/>
          <w:highlight w:val="green"/>
        </w:rPr>
        <w:t>frequent de-orbit</w:t>
      </w:r>
      <w:r w:rsidRPr="003214A1">
        <w:rPr>
          <w:rStyle w:val="StyleUnderline"/>
        </w:rPr>
        <w:t xml:space="preserve"> and replenishment of the proposed LCs could </w:t>
      </w:r>
      <w:r w:rsidRPr="00A033F0">
        <w:rPr>
          <w:rStyle w:val="Emphasis"/>
          <w:highlight w:val="green"/>
        </w:rPr>
        <w:t>significantly contribute</w:t>
      </w:r>
      <w:r w:rsidRPr="00A033F0">
        <w:rPr>
          <w:rStyle w:val="StyleUnderline"/>
          <w:highlight w:val="green"/>
        </w:rPr>
        <w:t xml:space="preserve"> to </w:t>
      </w:r>
      <w:r w:rsidRPr="003214A1">
        <w:rPr>
          <w:rStyle w:val="StyleUnderline"/>
        </w:rPr>
        <w:t xml:space="preserve">the existing orbital </w:t>
      </w:r>
      <w:r w:rsidRPr="00A033F0">
        <w:rPr>
          <w:rStyle w:val="Emphasis"/>
          <w:highlight w:val="green"/>
        </w:rPr>
        <w:t>debris</w:t>
      </w:r>
      <w:r w:rsidRPr="003214A1">
        <w:rPr>
          <w:rStyle w:val="StyleUnderline"/>
        </w:rPr>
        <w:t xml:space="preserve"> problem</w:t>
      </w:r>
      <w:r w:rsidRPr="003214A1">
        <w:rPr>
          <w:sz w:val="16"/>
        </w:rPr>
        <w:t>.</w:t>
      </w:r>
    </w:p>
    <w:p w14:paraId="2A073859" w14:textId="77777777" w:rsidR="00A26384" w:rsidRPr="003214A1" w:rsidRDefault="00A26384" w:rsidP="00A26384">
      <w:pPr>
        <w:rPr>
          <w:sz w:val="16"/>
        </w:rPr>
      </w:pPr>
      <w:r w:rsidRPr="003214A1">
        <w:rPr>
          <w:sz w:val="16"/>
        </w:rPr>
        <w:t xml:space="preserve">To better understand the nature of the problem, the </w:t>
      </w:r>
      <w:r w:rsidRPr="00A033F0">
        <w:rPr>
          <w:rStyle w:val="Emphasis"/>
          <w:highlight w:val="green"/>
        </w:rPr>
        <w:t>NASA</w:t>
      </w:r>
      <w:r w:rsidRPr="003214A1">
        <w:rPr>
          <w:sz w:val="16"/>
        </w:rPr>
        <w:t xml:space="preserve"> Orbital Debris Program Office (ODPO) recently </w:t>
      </w:r>
      <w:r w:rsidRPr="003214A1">
        <w:rPr>
          <w:rStyle w:val="StyleUnderline"/>
        </w:rPr>
        <w:t xml:space="preserve">completed a parametric </w:t>
      </w:r>
      <w:r w:rsidRPr="00A033F0">
        <w:rPr>
          <w:rStyle w:val="StyleUnderline"/>
          <w:highlight w:val="green"/>
        </w:rPr>
        <w:t>study</w:t>
      </w:r>
      <w:r w:rsidRPr="003214A1">
        <w:rPr>
          <w:sz w:val="16"/>
        </w:rPr>
        <w:t xml:space="preserve"> on LCs. The objective was </w:t>
      </w:r>
      <w:r w:rsidRPr="003214A1">
        <w:rPr>
          <w:rStyle w:val="StyleUnderline"/>
        </w:rPr>
        <w:t xml:space="preserve">to </w:t>
      </w:r>
      <w:r w:rsidRPr="00A033F0">
        <w:rPr>
          <w:rStyle w:val="StyleUnderline"/>
          <w:highlight w:val="green"/>
        </w:rPr>
        <w:t>quantify the</w:t>
      </w:r>
      <w:r w:rsidRPr="003214A1">
        <w:rPr>
          <w:sz w:val="16"/>
        </w:rPr>
        <w:t xml:space="preserve"> potential negative </w:t>
      </w:r>
      <w:r w:rsidRPr="00A033F0">
        <w:rPr>
          <w:rStyle w:val="Emphasis"/>
          <w:highlight w:val="green"/>
        </w:rPr>
        <w:t>debris</w:t>
      </w:r>
      <w:r w:rsidRPr="003214A1">
        <w:rPr>
          <w:rStyle w:val="StyleUnderline"/>
        </w:rPr>
        <w:t>-generation effects</w:t>
      </w:r>
      <w:r w:rsidRPr="003214A1">
        <w:rPr>
          <w:sz w:val="16"/>
        </w:rPr>
        <w:t xml:space="preserve"> from LCs </w:t>
      </w:r>
      <w:r w:rsidRPr="003214A1">
        <w:rPr>
          <w:rStyle w:val="StyleUnderline"/>
        </w:rPr>
        <w:t>to the LEO environment</w:t>
      </w:r>
      <w:r w:rsidRPr="003214A1">
        <w:rPr>
          <w:sz w:val="16"/>
        </w:rPr>
        <w:t xml:space="preserve"> and provide recommendations for mitigation measures. The tool used for the LC study was </w:t>
      </w:r>
      <w:r w:rsidRPr="003214A1">
        <w:rPr>
          <w:rStyle w:val="StyleUnderline"/>
        </w:rPr>
        <w:t>the</w:t>
      </w:r>
      <w:r w:rsidRPr="003214A1">
        <w:rPr>
          <w:sz w:val="16"/>
        </w:rPr>
        <w:t xml:space="preserve"> ODPO’s LEO-to-GEO Environment Debris (LEGEND) </w:t>
      </w:r>
      <w:r w:rsidRPr="003214A1">
        <w:rPr>
          <w:rStyle w:val="StyleUnderline"/>
        </w:rPr>
        <w:t>numerical simulation model</w:t>
      </w:r>
      <w:r w:rsidRPr="003214A1">
        <w:rPr>
          <w:sz w:val="16"/>
        </w:rPr>
        <w:t xml:space="preserve">, which </w:t>
      </w:r>
      <w:r w:rsidRPr="003214A1">
        <w:rPr>
          <w:rStyle w:val="StyleUnderline"/>
        </w:rPr>
        <w:t>has been used</w:t>
      </w:r>
      <w:r w:rsidRPr="003214A1">
        <w:rPr>
          <w:sz w:val="16"/>
        </w:rPr>
        <w:t xml:space="preserve"> for various mitigation and remediation studies </w:t>
      </w:r>
      <w:r w:rsidRPr="003214A1">
        <w:rPr>
          <w:rStyle w:val="StyleUnderline"/>
        </w:rPr>
        <w:t>in the past</w:t>
      </w:r>
      <w:r w:rsidRPr="003214A1">
        <w:rPr>
          <w:sz w:val="16"/>
        </w:rPr>
        <w:t xml:space="preserve"> [1, 2]. For the LC study, </w:t>
      </w:r>
      <w:r w:rsidRPr="003214A1">
        <w:rPr>
          <w:rStyle w:val="StyleUnderline"/>
        </w:rPr>
        <w:t>more than 300 scenarios based on different user-specified assumptions and parameters were defined. Selected results</w:t>
      </w:r>
      <w:r w:rsidRPr="003214A1">
        <w:rPr>
          <w:sz w:val="16"/>
        </w:rPr>
        <w:t xml:space="preserve"> from key scenarios </w:t>
      </w:r>
      <w:r w:rsidRPr="003214A1">
        <w:rPr>
          <w:rStyle w:val="StyleUnderline"/>
        </w:rPr>
        <w:t>are summarized</w:t>
      </w:r>
      <w:r w:rsidRPr="003214A1">
        <w:rPr>
          <w:sz w:val="16"/>
        </w:rPr>
        <w:t xml:space="preserve"> in this article.</w:t>
      </w:r>
    </w:p>
    <w:p w14:paraId="720970B7" w14:textId="77777777" w:rsidR="00A26384" w:rsidRPr="007E5006" w:rsidRDefault="00A26384" w:rsidP="00A26384">
      <w:pPr>
        <w:rPr>
          <w:rStyle w:val="Emphasis"/>
        </w:rPr>
      </w:pPr>
      <w:r w:rsidRPr="007E5006">
        <w:rPr>
          <w:rStyle w:val="Emphasis"/>
        </w:rPr>
        <w:t xml:space="preserve">The LEO Environment </w:t>
      </w:r>
      <w:r w:rsidRPr="00A033F0">
        <w:rPr>
          <w:rStyle w:val="Emphasis"/>
          <w:highlight w:val="green"/>
        </w:rPr>
        <w:t>without Large Constellations</w:t>
      </w:r>
    </w:p>
    <w:p w14:paraId="6F361A22" w14:textId="77777777" w:rsidR="00A26384" w:rsidRPr="003214A1" w:rsidRDefault="00A26384" w:rsidP="00A26384">
      <w:pPr>
        <w:rPr>
          <w:sz w:val="16"/>
        </w:rPr>
      </w:pPr>
      <w:r w:rsidRPr="003214A1">
        <w:rPr>
          <w:sz w:val="16"/>
        </w:rPr>
        <w:t xml:space="preserve">To establish a benchmark to assess the effects from LCs, several baseline scenarios were completed first. Fig. 2 shows the environment projection without LCs. The historical curve reflects the documented launches and breakup events between 1957 and 2015. The antisatellite test conducted by China and the accidental collision between Iridium 33 and Cosmos 2251 were the reasons for the jump in 2007 and 2009, respectively. </w:t>
      </w:r>
      <w:r w:rsidRPr="003214A1">
        <w:rPr>
          <w:rStyle w:val="StyleUnderline"/>
        </w:rPr>
        <w:t>Future launch traffic is a repeat of the launches over the last 8 years of the historical space activities</w:t>
      </w:r>
      <w:r w:rsidRPr="003214A1">
        <w:rPr>
          <w:sz w:val="16"/>
        </w:rPr>
        <w:t xml:space="preserve"> (2008-2015). The environment is </w:t>
      </w:r>
      <w:r w:rsidRPr="003214A1">
        <w:rPr>
          <w:rStyle w:val="StyleUnderline"/>
        </w:rPr>
        <w:t>projected 200 years into the future</w:t>
      </w:r>
      <w:r w:rsidRPr="003214A1">
        <w:rPr>
          <w:sz w:val="16"/>
        </w:rPr>
        <w:t>, through the year 2215.</w:t>
      </w:r>
    </w:p>
    <w:p w14:paraId="09957BB9" w14:textId="77777777" w:rsidR="00A26384" w:rsidRPr="001C5F3A" w:rsidRDefault="00A26384" w:rsidP="00A26384">
      <w:pPr>
        <w:rPr>
          <w:sz w:val="16"/>
          <w:szCs w:val="16"/>
        </w:rPr>
      </w:pPr>
      <w:r w:rsidRPr="001C5F3A">
        <w:rPr>
          <w:sz w:val="16"/>
          <w:szCs w:val="16"/>
        </w:rPr>
        <w:t xml:space="preserve">Each future projection curve is the average of 100 LEGEND Monte Carlo (MC) simulation runs. The top red curve is the result of a non-mitigation scenario where LEO-crossing upper stages and spacecraft are left at mission altitudes at the end of mission operations rather than conducting </w:t>
      </w:r>
      <w:proofErr w:type="spellStart"/>
      <w:r w:rsidRPr="001C5F3A">
        <w:rPr>
          <w:sz w:val="16"/>
          <w:szCs w:val="16"/>
        </w:rPr>
        <w:t>postmission</w:t>
      </w:r>
      <w:proofErr w:type="spellEnd"/>
      <w:r w:rsidRPr="001C5F3A">
        <w:rPr>
          <w:sz w:val="16"/>
          <w:szCs w:val="16"/>
        </w:rPr>
        <w:t xml:space="preserve"> disposal (PMD) maneuvers to lower their orbits to follow the 25-year decay rule. Upper stages and spacecraft are also assumed to explode in the future with accidental explosion probabilities derived from the historical explosion events. The </w:t>
      </w:r>
      <w:proofErr w:type="gramStart"/>
      <w:r w:rsidRPr="001C5F3A">
        <w:rPr>
          <w:sz w:val="16"/>
          <w:szCs w:val="16"/>
        </w:rPr>
        <w:t>middle black-dashed</w:t>
      </w:r>
      <w:proofErr w:type="gramEnd"/>
      <w:r w:rsidRPr="001C5F3A">
        <w:rPr>
          <w:sz w:val="16"/>
          <w:szCs w:val="16"/>
        </w:rPr>
        <w:t xml:space="preserve"> curve is the result of a scenario where LEO-crossing upper stages and spacecraft are assumed to follow the 25-year decay rule at the end of their missions with a PMD reliability of 90%. The </w:t>
      </w:r>
      <w:proofErr w:type="gramStart"/>
      <w:r w:rsidRPr="001C5F3A">
        <w:rPr>
          <w:sz w:val="16"/>
          <w:szCs w:val="16"/>
        </w:rPr>
        <w:t>bottom blue-dotted</w:t>
      </w:r>
      <w:proofErr w:type="gramEnd"/>
      <w:r w:rsidRPr="001C5F3A">
        <w:rPr>
          <w:sz w:val="16"/>
          <w:szCs w:val="16"/>
        </w:rPr>
        <w:t xml:space="preserve"> curve is the result of a scenario where, in addition to the 90% PMD success rate, no explosions occur in the future.</w:t>
      </w:r>
    </w:p>
    <w:p w14:paraId="46B814F0" w14:textId="77777777" w:rsidR="00A26384" w:rsidRPr="001C5F3A" w:rsidRDefault="00A26384" w:rsidP="00A26384">
      <w:pPr>
        <w:rPr>
          <w:sz w:val="16"/>
        </w:rPr>
      </w:pPr>
      <w:r w:rsidRPr="001C5F3A">
        <w:rPr>
          <w:sz w:val="16"/>
        </w:rPr>
        <w:t xml:space="preserve">As expected, the non-mitigation scenario leads to a rapid LEO population increase over time, with an approximately 330% increase in 200 years, i.e., from the beginning of 2016 to the end of 2215. The non-linear increase is also an indication of the collision feedback effect in the environment. </w:t>
      </w:r>
      <w:r w:rsidRPr="001C5F3A">
        <w:rPr>
          <w:rStyle w:val="StyleUnderline"/>
        </w:rPr>
        <w:t>With</w:t>
      </w:r>
      <w:r w:rsidRPr="001C5F3A">
        <w:rPr>
          <w:sz w:val="16"/>
        </w:rPr>
        <w:t xml:space="preserve"> a global </w:t>
      </w:r>
      <w:r w:rsidRPr="001C5F3A">
        <w:rPr>
          <w:rStyle w:val="StyleUnderline"/>
        </w:rPr>
        <w:t xml:space="preserve">90% </w:t>
      </w:r>
      <w:r w:rsidRPr="001C5F3A">
        <w:rPr>
          <w:sz w:val="16"/>
        </w:rPr>
        <w:t>PMD implementation</w:t>
      </w:r>
      <w:r w:rsidRPr="001C5F3A">
        <w:rPr>
          <w:rStyle w:val="StyleUnderline"/>
        </w:rPr>
        <w:t xml:space="preserve"> of the 25-year decay rule</w:t>
      </w:r>
      <w:r w:rsidRPr="001C5F3A">
        <w:rPr>
          <w:sz w:val="16"/>
        </w:rPr>
        <w:t xml:space="preserve">, however, the </w:t>
      </w:r>
      <w:r w:rsidRPr="00A033F0">
        <w:rPr>
          <w:rStyle w:val="Emphasis"/>
          <w:highlight w:val="green"/>
        </w:rPr>
        <w:t>debris</w:t>
      </w:r>
      <w:r w:rsidRPr="001C5F3A">
        <w:rPr>
          <w:rStyle w:val="StyleUnderline"/>
        </w:rPr>
        <w:t xml:space="preserve"> population </w:t>
      </w:r>
      <w:r w:rsidRPr="00A033F0">
        <w:rPr>
          <w:rStyle w:val="Emphasis"/>
          <w:highlight w:val="green"/>
        </w:rPr>
        <w:t>growth</w:t>
      </w:r>
      <w:r w:rsidRPr="001C5F3A">
        <w:rPr>
          <w:rStyle w:val="StyleUnderline"/>
        </w:rPr>
        <w:t xml:space="preserve"> </w:t>
      </w:r>
      <w:r w:rsidRPr="00A033F0">
        <w:rPr>
          <w:rStyle w:val="StyleUnderline"/>
          <w:highlight w:val="green"/>
        </w:rPr>
        <w:t>is</w:t>
      </w:r>
      <w:r w:rsidRPr="001C5F3A">
        <w:rPr>
          <w:rStyle w:val="StyleUnderline"/>
        </w:rPr>
        <w:t xml:space="preserve"> </w:t>
      </w:r>
      <w:r w:rsidRPr="00A033F0">
        <w:rPr>
          <w:rStyle w:val="StyleUnderline"/>
          <w:highlight w:val="green"/>
        </w:rPr>
        <w:t xml:space="preserve">reduced to about a </w:t>
      </w:r>
      <w:r w:rsidRPr="00A033F0">
        <w:rPr>
          <w:rStyle w:val="Emphasis"/>
          <w:highlight w:val="green"/>
        </w:rPr>
        <w:t>110% linear increase</w:t>
      </w:r>
      <w:r w:rsidRPr="00A033F0">
        <w:rPr>
          <w:rStyle w:val="StyleUnderline"/>
          <w:highlight w:val="green"/>
        </w:rPr>
        <w:t xml:space="preserve"> in </w:t>
      </w:r>
      <w:r w:rsidRPr="00A033F0">
        <w:rPr>
          <w:rStyle w:val="Emphasis"/>
          <w:highlight w:val="green"/>
        </w:rPr>
        <w:t>200 years</w:t>
      </w:r>
      <w:r w:rsidRPr="001C5F3A">
        <w:rPr>
          <w:sz w:val="16"/>
        </w:rPr>
        <w:t xml:space="preserve">. </w:t>
      </w:r>
      <w:r w:rsidRPr="00A033F0">
        <w:rPr>
          <w:rStyle w:val="StyleUnderline"/>
          <w:highlight w:val="green"/>
        </w:rPr>
        <w:t>If explosions can be eliminated</w:t>
      </w:r>
      <w:r w:rsidRPr="001C5F3A">
        <w:rPr>
          <w:rStyle w:val="StyleUnderline"/>
        </w:rPr>
        <w:t xml:space="preserve">, the population </w:t>
      </w:r>
      <w:r w:rsidRPr="00A033F0">
        <w:rPr>
          <w:rStyle w:val="StyleUnderline"/>
          <w:highlight w:val="green"/>
        </w:rPr>
        <w:t xml:space="preserve">growth is further reduced to </w:t>
      </w:r>
      <w:r w:rsidRPr="00A033F0">
        <w:rPr>
          <w:rStyle w:val="Emphasis"/>
          <w:highlight w:val="green"/>
        </w:rPr>
        <w:t>40%</w:t>
      </w:r>
      <w:r w:rsidRPr="001C5F3A">
        <w:rPr>
          <w:rStyle w:val="StyleUnderline"/>
        </w:rPr>
        <w:t xml:space="preserve"> in 200 years</w:t>
      </w:r>
      <w:r w:rsidRPr="001C5F3A">
        <w:rPr>
          <w:sz w:val="16"/>
        </w:rPr>
        <w:t>.</w:t>
      </w:r>
    </w:p>
    <w:p w14:paraId="1F0825E3" w14:textId="77777777" w:rsidR="00A26384" w:rsidRPr="001C5F3A" w:rsidRDefault="00A26384" w:rsidP="00A26384">
      <w:pPr>
        <w:rPr>
          <w:sz w:val="16"/>
        </w:rPr>
      </w:pPr>
      <w:r w:rsidRPr="001C5F3A">
        <w:rPr>
          <w:sz w:val="16"/>
        </w:rPr>
        <w:t xml:space="preserve">Fig. 3 shows the cumulative numbers of catastrophic collisions involving 10 cm and larger objects over time. A catastrophic collision occurs when the ratio of impact kinetic energy to target mass exceeds 40 J/g. The outcome of a catastrophic [FIGURES OMITTED] collision is the total fragmentation of the target, whereas a non-catastrophic collision only results in minor damage to the target and generates a small amount of debris that should have negligible contribution to the long-term debris population increase. Again, </w:t>
      </w:r>
      <w:r w:rsidRPr="001C5F3A">
        <w:rPr>
          <w:rStyle w:val="StyleUnderline"/>
        </w:rPr>
        <w:t>the non-mitigation scenario leads to a non-linear increase of catastrophic collisions, a total of 61</w:t>
      </w:r>
      <w:r w:rsidRPr="001C5F3A">
        <w:rPr>
          <w:sz w:val="16"/>
        </w:rPr>
        <w:t xml:space="preserve"> in 200 years, </w:t>
      </w:r>
      <w:r w:rsidRPr="001C5F3A">
        <w:rPr>
          <w:rStyle w:val="StyleUnderline"/>
        </w:rPr>
        <w:t>whereas</w:t>
      </w:r>
      <w:r w:rsidRPr="001C5F3A">
        <w:rPr>
          <w:sz w:val="16"/>
        </w:rPr>
        <w:t xml:space="preserve"> the </w:t>
      </w:r>
      <w:r w:rsidRPr="001C5F3A">
        <w:rPr>
          <w:rStyle w:val="StyleUnderline"/>
        </w:rPr>
        <w:t>effective implementation of PMD</w:t>
      </w:r>
      <w:r w:rsidRPr="001C5F3A">
        <w:rPr>
          <w:sz w:val="16"/>
        </w:rPr>
        <w:t xml:space="preserve"> and additionally, elimination of future explosions can </w:t>
      </w:r>
      <w:r w:rsidRPr="00A033F0">
        <w:rPr>
          <w:rStyle w:val="StyleUnderline"/>
          <w:highlight w:val="green"/>
        </w:rPr>
        <w:t>reduce</w:t>
      </w:r>
      <w:r w:rsidRPr="001C5F3A">
        <w:rPr>
          <w:rStyle w:val="StyleUnderline"/>
        </w:rPr>
        <w:t xml:space="preserve"> the numbers of catastrophic </w:t>
      </w:r>
      <w:r w:rsidRPr="00A033F0">
        <w:rPr>
          <w:rStyle w:val="StyleUnderline"/>
          <w:highlight w:val="green"/>
        </w:rPr>
        <w:t>collisions to</w:t>
      </w:r>
      <w:r w:rsidRPr="001C5F3A">
        <w:rPr>
          <w:rStyle w:val="StyleUnderline"/>
        </w:rPr>
        <w:t xml:space="preserve"> 27 and </w:t>
      </w:r>
      <w:r w:rsidRPr="00A033F0">
        <w:rPr>
          <w:rStyle w:val="Emphasis"/>
          <w:highlight w:val="green"/>
        </w:rPr>
        <w:t>21</w:t>
      </w:r>
      <w:r w:rsidRPr="001C5F3A">
        <w:rPr>
          <w:sz w:val="16"/>
        </w:rPr>
        <w:t xml:space="preserve">, respectively, </w:t>
      </w:r>
      <w:r w:rsidRPr="00A033F0">
        <w:rPr>
          <w:rStyle w:val="StyleUnderline"/>
          <w:highlight w:val="green"/>
        </w:rPr>
        <w:t>in 200 years</w:t>
      </w:r>
      <w:r w:rsidRPr="001C5F3A">
        <w:rPr>
          <w:sz w:val="16"/>
        </w:rPr>
        <w:t xml:space="preserve">. The increases in effective number of objects and catastrophic collisions for the 90% PMD scenarios, with future explosions, are used to benchmark the effects when LCs are added to the simulated environment as described in the sections below. </w:t>
      </w:r>
    </w:p>
    <w:p w14:paraId="73CD9BAE" w14:textId="3714C5C1" w:rsidR="00A95652" w:rsidRDefault="00A95652" w:rsidP="00B55AD5"/>
    <w:p w14:paraId="3DE84E77" w14:textId="77777777" w:rsidR="0039676C" w:rsidRDefault="0039676C" w:rsidP="0039676C">
      <w:pPr>
        <w:pStyle w:val="Heading3"/>
      </w:pPr>
      <w:r>
        <w:lastRenderedPageBreak/>
        <w:t>1AC---Ozone</w:t>
      </w:r>
    </w:p>
    <w:p w14:paraId="14170B5E" w14:textId="77777777" w:rsidR="0039676C" w:rsidRPr="006646A9" w:rsidRDefault="0039676C" w:rsidP="0039676C">
      <w:pPr>
        <w:pStyle w:val="Heading4"/>
      </w:pPr>
      <w:r>
        <w:t xml:space="preserve">Ozone is recovering </w:t>
      </w:r>
      <w:proofErr w:type="gramStart"/>
      <w:r>
        <w:t>now,</w:t>
      </w:r>
      <w:proofErr w:type="gramEnd"/>
      <w:r>
        <w:t xml:space="preserve"> breakdown causes </w:t>
      </w:r>
      <w:r>
        <w:rPr>
          <w:u w:val="single"/>
        </w:rPr>
        <w:t>existential environmental disaster</w:t>
      </w:r>
      <w:r>
        <w:t>.</w:t>
      </w:r>
    </w:p>
    <w:p w14:paraId="531BCA59" w14:textId="77777777" w:rsidR="0039676C" w:rsidRDefault="0039676C" w:rsidP="0039676C">
      <w:r w:rsidRPr="00B1374B">
        <w:rPr>
          <w:rStyle w:val="Style13ptBold"/>
        </w:rPr>
        <w:t>WMO 21</w:t>
      </w:r>
      <w:r>
        <w:t xml:space="preserve"> [World Meteorological Organization; 2021; “Ozone layer recovery is an environmental success story,” </w:t>
      </w:r>
      <w:hyperlink r:id="rId33" w:history="1">
        <w:r w:rsidRPr="00623F4B">
          <w:rPr>
            <w:rStyle w:val="Hyperlink"/>
          </w:rPr>
          <w:t>https://public.wmo.int/en/media/news/ozone-layer-recovery-environmental-success-story</w:t>
        </w:r>
      </w:hyperlink>
      <w:r>
        <w:t xml:space="preserve">] </w:t>
      </w:r>
      <w:proofErr w:type="spellStart"/>
      <w:r>
        <w:t>brett</w:t>
      </w:r>
      <w:proofErr w:type="spellEnd"/>
    </w:p>
    <w:p w14:paraId="6C2E90D2" w14:textId="77777777" w:rsidR="0039676C" w:rsidRPr="00026DC7" w:rsidRDefault="0039676C" w:rsidP="0039676C">
      <w:pPr>
        <w:rPr>
          <w:sz w:val="16"/>
        </w:rPr>
      </w:pPr>
      <w:r w:rsidRPr="00026DC7">
        <w:rPr>
          <w:sz w:val="16"/>
        </w:rPr>
        <w:t xml:space="preserve">The ozone layer in the upper atmosphere blocks ultraviolet (UV) radiation that harms living tissue, including humans and plants. </w:t>
      </w:r>
      <w:r w:rsidRPr="008F0942">
        <w:rPr>
          <w:rStyle w:val="StyleUnderline"/>
        </w:rPr>
        <w:t>The ozone “hole,”</w:t>
      </w:r>
      <w:r w:rsidRPr="00026DC7">
        <w:rPr>
          <w:sz w:val="16"/>
        </w:rPr>
        <w:t xml:space="preserve"> which </w:t>
      </w:r>
      <w:r w:rsidRPr="008F0942">
        <w:rPr>
          <w:rStyle w:val="StyleUnderline"/>
        </w:rPr>
        <w:t>was</w:t>
      </w:r>
      <w:r w:rsidRPr="00026DC7">
        <w:rPr>
          <w:sz w:val="16"/>
        </w:rPr>
        <w:t xml:space="preserve"> </w:t>
      </w:r>
      <w:r w:rsidRPr="00026DC7">
        <w:rPr>
          <w:rStyle w:val="Emphasis"/>
        </w:rPr>
        <w:t>discovered in 1985</w:t>
      </w:r>
      <w:r w:rsidRPr="00026DC7">
        <w:rPr>
          <w:sz w:val="16"/>
        </w:rPr>
        <w:t xml:space="preserve"> is </w:t>
      </w:r>
      <w:r w:rsidRPr="008F0942">
        <w:rPr>
          <w:rStyle w:val="StyleUnderline"/>
        </w:rPr>
        <w:t xml:space="preserve">the result of human </w:t>
      </w:r>
      <w:proofErr w:type="spellStart"/>
      <w:r w:rsidRPr="008F0942">
        <w:rPr>
          <w:rStyle w:val="StyleUnderline"/>
        </w:rPr>
        <w:t>emited</w:t>
      </w:r>
      <w:proofErr w:type="spellEnd"/>
      <w:r w:rsidRPr="008F0942">
        <w:rPr>
          <w:rStyle w:val="StyleUnderline"/>
        </w:rPr>
        <w:t xml:space="preserve"> chlorofluorocarbons</w:t>
      </w:r>
      <w:r w:rsidRPr="00026DC7">
        <w:rPr>
          <w:sz w:val="16"/>
        </w:rPr>
        <w:t xml:space="preserve"> (</w:t>
      </w:r>
      <w:r w:rsidRPr="008F0942">
        <w:rPr>
          <w:rStyle w:val="Emphasis"/>
        </w:rPr>
        <w:t>CFCs</w:t>
      </w:r>
      <w:r w:rsidRPr="00026DC7">
        <w:rPr>
          <w:sz w:val="16"/>
        </w:rPr>
        <w:t xml:space="preserve">), which are </w:t>
      </w:r>
      <w:r w:rsidRPr="008F0942">
        <w:rPr>
          <w:rStyle w:val="StyleUnderline"/>
        </w:rPr>
        <w:t>ozone-depleting chemicals</w:t>
      </w:r>
      <w:r w:rsidRPr="00026DC7">
        <w:rPr>
          <w:sz w:val="16"/>
        </w:rPr>
        <w:t xml:space="preserve"> and greenhouse gases used as coolants in refrigerators and in aerosol spray. Nearly 200 countries signed </w:t>
      </w:r>
      <w:r w:rsidRPr="008F0942">
        <w:rPr>
          <w:rStyle w:val="StyleUnderline"/>
        </w:rPr>
        <w:t xml:space="preserve">the </w:t>
      </w:r>
      <w:r w:rsidRPr="00026DC7">
        <w:rPr>
          <w:rStyle w:val="Emphasis"/>
        </w:rPr>
        <w:t>Montreal Protocol</w:t>
      </w:r>
      <w:r w:rsidRPr="008F0942">
        <w:rPr>
          <w:rStyle w:val="StyleUnderline"/>
        </w:rPr>
        <w:t xml:space="preserve"> in 1987</w:t>
      </w:r>
      <w:r w:rsidRPr="00026DC7">
        <w:rPr>
          <w:sz w:val="16"/>
        </w:rPr>
        <w:t xml:space="preserve">, which </w:t>
      </w:r>
      <w:r w:rsidRPr="008F0942">
        <w:rPr>
          <w:rStyle w:val="StyleUnderline"/>
        </w:rPr>
        <w:t>phased out</w:t>
      </w:r>
      <w:r w:rsidRPr="00026DC7">
        <w:rPr>
          <w:sz w:val="16"/>
        </w:rPr>
        <w:t xml:space="preserve"> the production and consumption of </w:t>
      </w:r>
      <w:r w:rsidRPr="008F0942">
        <w:rPr>
          <w:rStyle w:val="StyleUnderline"/>
        </w:rPr>
        <w:t>CFCs</w:t>
      </w:r>
      <w:r w:rsidRPr="00026DC7">
        <w:rPr>
          <w:sz w:val="16"/>
        </w:rPr>
        <w:t>.</w:t>
      </w:r>
    </w:p>
    <w:p w14:paraId="5176B5FC" w14:textId="77777777" w:rsidR="0039676C" w:rsidRPr="008F0942" w:rsidRDefault="0039676C" w:rsidP="0039676C">
      <w:pPr>
        <w:rPr>
          <w:sz w:val="16"/>
        </w:rPr>
      </w:pPr>
      <w:r w:rsidRPr="00A033F0">
        <w:rPr>
          <w:rStyle w:val="StyleUnderline"/>
          <w:highlight w:val="green"/>
        </w:rPr>
        <w:t>A new study</w:t>
      </w:r>
      <w:r w:rsidRPr="008F0942">
        <w:rPr>
          <w:rStyle w:val="StyleUnderline"/>
        </w:rPr>
        <w:t xml:space="preserve"> in Nature </w:t>
      </w:r>
      <w:r w:rsidRPr="00A033F0">
        <w:rPr>
          <w:rStyle w:val="StyleUnderline"/>
          <w:highlight w:val="green"/>
        </w:rPr>
        <w:t>demonstrates</w:t>
      </w:r>
      <w:r w:rsidRPr="008F0942">
        <w:rPr>
          <w:sz w:val="16"/>
        </w:rPr>
        <w:t xml:space="preserve"> that </w:t>
      </w:r>
      <w:r w:rsidRPr="008F0942">
        <w:rPr>
          <w:rStyle w:val="StyleUnderline"/>
        </w:rPr>
        <w:t xml:space="preserve">by </w:t>
      </w:r>
      <w:r w:rsidRPr="00A033F0">
        <w:rPr>
          <w:rStyle w:val="Emphasis"/>
          <w:highlight w:val="green"/>
        </w:rPr>
        <w:t>protecting the ozone layer</w:t>
      </w:r>
      <w:r w:rsidRPr="008F0942">
        <w:rPr>
          <w:rStyle w:val="StyleUnderline"/>
        </w:rPr>
        <w:t>, which blocks harmful UV radiation</w:t>
      </w:r>
      <w:r w:rsidRPr="008F0942">
        <w:rPr>
          <w:sz w:val="16"/>
        </w:rPr>
        <w:t xml:space="preserve">, the Montreal Protocol also </w:t>
      </w:r>
      <w:r w:rsidRPr="00A033F0">
        <w:rPr>
          <w:rStyle w:val="Emphasis"/>
          <w:highlight w:val="green"/>
        </w:rPr>
        <w:t>protects plants</w:t>
      </w:r>
      <w:r w:rsidRPr="008F0942">
        <w:rPr>
          <w:rStyle w:val="StyleUnderline"/>
        </w:rPr>
        <w:t xml:space="preserve"> </w:t>
      </w:r>
      <w:r w:rsidRPr="00A033F0">
        <w:rPr>
          <w:rStyle w:val="StyleUnderline"/>
          <w:highlight w:val="green"/>
        </w:rPr>
        <w:t xml:space="preserve">and their ability to </w:t>
      </w:r>
      <w:r w:rsidRPr="00A033F0">
        <w:rPr>
          <w:rStyle w:val="Emphasis"/>
          <w:highlight w:val="green"/>
        </w:rPr>
        <w:t>pull carbon</w:t>
      </w:r>
      <w:r w:rsidRPr="008F0942">
        <w:rPr>
          <w:rStyle w:val="Emphasis"/>
        </w:rPr>
        <w:t xml:space="preserve"> from the atmosphere</w:t>
      </w:r>
      <w:r w:rsidRPr="008F0942">
        <w:rPr>
          <w:sz w:val="16"/>
        </w:rPr>
        <w:t>.</w:t>
      </w:r>
    </w:p>
    <w:p w14:paraId="52305B63" w14:textId="77777777" w:rsidR="0039676C" w:rsidRPr="00026DC7" w:rsidRDefault="0039676C" w:rsidP="0039676C">
      <w:pPr>
        <w:rPr>
          <w:sz w:val="16"/>
        </w:rPr>
      </w:pPr>
      <w:r w:rsidRPr="00026DC7">
        <w:rPr>
          <w:sz w:val="16"/>
        </w:rPr>
        <w:t>“</w:t>
      </w:r>
      <w:r w:rsidRPr="00A033F0">
        <w:rPr>
          <w:rStyle w:val="StyleUnderline"/>
          <w:highlight w:val="green"/>
        </w:rPr>
        <w:t xml:space="preserve">The </w:t>
      </w:r>
      <w:r w:rsidRPr="00A033F0">
        <w:rPr>
          <w:rStyle w:val="Emphasis"/>
          <w:highlight w:val="green"/>
        </w:rPr>
        <w:t>Montreal Protocol</w:t>
      </w:r>
      <w:r w:rsidRPr="00A033F0">
        <w:rPr>
          <w:rStyle w:val="StyleUnderline"/>
          <w:highlight w:val="green"/>
        </w:rPr>
        <w:t xml:space="preserve"> began</w:t>
      </w:r>
      <w:r w:rsidRPr="00026DC7">
        <w:rPr>
          <w:sz w:val="16"/>
        </w:rPr>
        <w:t xml:space="preserve"> life </w:t>
      </w:r>
      <w:r w:rsidRPr="008F0942">
        <w:rPr>
          <w:rStyle w:val="StyleUnderline"/>
        </w:rPr>
        <w:t xml:space="preserve">as a mechanism </w:t>
      </w:r>
      <w:r w:rsidRPr="00A033F0">
        <w:rPr>
          <w:rStyle w:val="StyleUnderline"/>
          <w:highlight w:val="green"/>
        </w:rPr>
        <w:t>to</w:t>
      </w:r>
      <w:r w:rsidRPr="008F0942">
        <w:rPr>
          <w:rStyle w:val="StyleUnderline"/>
        </w:rPr>
        <w:t xml:space="preserve"> protect and </w:t>
      </w:r>
      <w:r w:rsidRPr="00A033F0">
        <w:rPr>
          <w:rStyle w:val="StyleUnderline"/>
          <w:highlight w:val="green"/>
        </w:rPr>
        <w:t xml:space="preserve">heal the </w:t>
      </w:r>
      <w:r w:rsidRPr="00A033F0">
        <w:rPr>
          <w:rStyle w:val="Emphasis"/>
          <w:highlight w:val="green"/>
        </w:rPr>
        <w:t>ozone layer</w:t>
      </w:r>
      <w:r w:rsidRPr="00026DC7">
        <w:rPr>
          <w:sz w:val="16"/>
        </w:rPr>
        <w:t xml:space="preserve">. </w:t>
      </w:r>
      <w:r w:rsidRPr="008F0942">
        <w:rPr>
          <w:rStyle w:val="StyleUnderline"/>
        </w:rPr>
        <w:t xml:space="preserve">It has done its job well over the past three </w:t>
      </w:r>
      <w:r w:rsidRPr="00821873">
        <w:rPr>
          <w:rStyle w:val="StyleUnderline"/>
        </w:rPr>
        <w:t>decades</w:t>
      </w:r>
      <w:r w:rsidRPr="00821873">
        <w:rPr>
          <w:sz w:val="16"/>
        </w:rPr>
        <w:t xml:space="preserve">. </w:t>
      </w:r>
      <w:r w:rsidRPr="00821873">
        <w:rPr>
          <w:rStyle w:val="Emphasis"/>
        </w:rPr>
        <w:t xml:space="preserve">The ozone layer is </w:t>
      </w:r>
      <w:r w:rsidRPr="00A033F0">
        <w:rPr>
          <w:rStyle w:val="Emphasis"/>
          <w:highlight w:val="green"/>
        </w:rPr>
        <w:t>on the road to recovery</w:t>
      </w:r>
      <w:r w:rsidRPr="00026DC7">
        <w:rPr>
          <w:sz w:val="16"/>
        </w:rPr>
        <w:t xml:space="preserve">. The cooperation we have seen under the Montreal Protocol is exactly what is needed now to take on </w:t>
      </w:r>
      <w:r w:rsidRPr="00D232BA">
        <w:rPr>
          <w:rStyle w:val="StyleUnderline"/>
        </w:rPr>
        <w:t xml:space="preserve">climate change, </w:t>
      </w:r>
      <w:r w:rsidRPr="00A033F0">
        <w:rPr>
          <w:rStyle w:val="StyleUnderline"/>
          <w:highlight w:val="green"/>
        </w:rPr>
        <w:t>an</w:t>
      </w:r>
      <w:r w:rsidRPr="00D232BA">
        <w:rPr>
          <w:rStyle w:val="StyleUnderline"/>
        </w:rPr>
        <w:t xml:space="preserve"> equally </w:t>
      </w:r>
      <w:r w:rsidRPr="00A033F0">
        <w:rPr>
          <w:rStyle w:val="Emphasis"/>
          <w:highlight w:val="green"/>
        </w:rPr>
        <w:t>existential threat</w:t>
      </w:r>
      <w:r w:rsidRPr="00D232BA">
        <w:rPr>
          <w:rStyle w:val="StyleUnderline"/>
        </w:rPr>
        <w:t xml:space="preserve"> to our societies</w:t>
      </w:r>
      <w:r w:rsidRPr="00026DC7">
        <w:rPr>
          <w:sz w:val="16"/>
        </w:rPr>
        <w:t>,” said UN Secretary-General Antonio Guterres in a message.</w:t>
      </w:r>
    </w:p>
    <w:p w14:paraId="242ED2D0" w14:textId="77777777" w:rsidR="0039676C" w:rsidRPr="00D232BA" w:rsidRDefault="0039676C" w:rsidP="0039676C">
      <w:pPr>
        <w:rPr>
          <w:sz w:val="16"/>
        </w:rPr>
      </w:pPr>
      <w:r w:rsidRPr="00D232BA">
        <w:rPr>
          <w:sz w:val="16"/>
        </w:rPr>
        <w:t xml:space="preserve">The most recent WMO /UN Environment </w:t>
      </w:r>
      <w:proofErr w:type="spellStart"/>
      <w:r w:rsidRPr="00D232BA">
        <w:rPr>
          <w:sz w:val="16"/>
        </w:rPr>
        <w:t>Programme</w:t>
      </w:r>
      <w:proofErr w:type="spellEnd"/>
      <w:r w:rsidRPr="00D232BA">
        <w:rPr>
          <w:sz w:val="16"/>
        </w:rPr>
        <w:t xml:space="preserve"> Scientific Assessment of Ozone Depletion, issued in 2018, concluded that the </w:t>
      </w:r>
      <w:r w:rsidRPr="00D232BA">
        <w:rPr>
          <w:rStyle w:val="StyleUnderline"/>
        </w:rPr>
        <w:t xml:space="preserve">measures under the protocol will lead to the ozone layer on the path of </w:t>
      </w:r>
      <w:r w:rsidRPr="00D232BA">
        <w:rPr>
          <w:rStyle w:val="Emphasis"/>
        </w:rPr>
        <w:t>recovery</w:t>
      </w:r>
      <w:r w:rsidRPr="00D232BA">
        <w:rPr>
          <w:rStyle w:val="StyleUnderline"/>
        </w:rPr>
        <w:t xml:space="preserve"> and to potential return of the ozone in the Arctic and Northern Hemisphere</w:t>
      </w:r>
      <w:r w:rsidRPr="00D232BA">
        <w:rPr>
          <w:sz w:val="16"/>
        </w:rPr>
        <w:t xml:space="preserve"> mid-latitude ozone </w:t>
      </w:r>
      <w:r w:rsidRPr="00D232BA">
        <w:rPr>
          <w:rStyle w:val="StyleUnderline"/>
        </w:rPr>
        <w:t>before</w:t>
      </w:r>
      <w:r w:rsidRPr="00D232BA">
        <w:rPr>
          <w:sz w:val="16"/>
        </w:rPr>
        <w:t xml:space="preserve"> the middle of the century (~</w:t>
      </w:r>
      <w:r w:rsidRPr="00D232BA">
        <w:rPr>
          <w:rStyle w:val="Emphasis"/>
        </w:rPr>
        <w:t>2035</w:t>
      </w:r>
      <w:r w:rsidRPr="00D232BA">
        <w:rPr>
          <w:sz w:val="16"/>
        </w:rPr>
        <w:t xml:space="preserve">) </w:t>
      </w:r>
      <w:r w:rsidRPr="00D232BA">
        <w:rPr>
          <w:rStyle w:val="StyleUnderline"/>
        </w:rPr>
        <w:t>followed by the Southern Hemisphere</w:t>
      </w:r>
      <w:r w:rsidRPr="00D232BA">
        <w:rPr>
          <w:sz w:val="16"/>
        </w:rPr>
        <w:t xml:space="preserve"> mid-latitude around mid-century, </w:t>
      </w:r>
      <w:r w:rsidRPr="00D232BA">
        <w:rPr>
          <w:rStyle w:val="StyleUnderline"/>
        </w:rPr>
        <w:t xml:space="preserve">and Antarctic region by </w:t>
      </w:r>
      <w:proofErr w:type="gramStart"/>
      <w:r w:rsidRPr="00D232BA">
        <w:rPr>
          <w:rStyle w:val="Emphasis"/>
        </w:rPr>
        <w:t>2060</w:t>
      </w:r>
      <w:r w:rsidRPr="00D232BA">
        <w:rPr>
          <w:sz w:val="16"/>
        </w:rPr>
        <w:t xml:space="preserve"> .</w:t>
      </w:r>
      <w:proofErr w:type="gramEnd"/>
      <w:r w:rsidRPr="00D232BA">
        <w:rPr>
          <w:sz w:val="16"/>
        </w:rPr>
        <w:t xml:space="preserve"> </w:t>
      </w:r>
    </w:p>
    <w:p w14:paraId="335A33FB" w14:textId="77777777" w:rsidR="0039676C" w:rsidRPr="00B1374B" w:rsidRDefault="0039676C" w:rsidP="0039676C">
      <w:pPr>
        <w:rPr>
          <w:sz w:val="12"/>
          <w:szCs w:val="12"/>
        </w:rPr>
      </w:pPr>
      <w:r w:rsidRPr="00B1374B">
        <w:rPr>
          <w:sz w:val="12"/>
          <w:szCs w:val="12"/>
        </w:rPr>
        <w:t xml:space="preserve">Although the use of halons and </w:t>
      </w:r>
      <w:proofErr w:type="gramStart"/>
      <w:r w:rsidRPr="00B1374B">
        <w:rPr>
          <w:sz w:val="12"/>
          <w:szCs w:val="12"/>
        </w:rPr>
        <w:t>chlorofluorocarbons  has</w:t>
      </w:r>
      <w:proofErr w:type="gramEnd"/>
      <w:r w:rsidRPr="00B1374B">
        <w:rPr>
          <w:sz w:val="12"/>
          <w:szCs w:val="12"/>
        </w:rPr>
        <w:t xml:space="preserve"> been discontinued, they will remain in the atmosphere for many decades. Even if there were no new emissions, there is still more than enough chlorine and bromine present in the atmosphere to destroy ozone at certain altitudes over Antarctica from August to December. The formation of the ozone hole is still expected to be an annual spring event. Its size and depth are governed to a large degree by the meteorological conditions particular for the year.</w:t>
      </w:r>
    </w:p>
    <w:p w14:paraId="2688E36D" w14:textId="77777777" w:rsidR="0039676C" w:rsidRPr="00B1374B" w:rsidRDefault="0039676C" w:rsidP="0039676C">
      <w:pPr>
        <w:rPr>
          <w:sz w:val="12"/>
          <w:szCs w:val="12"/>
        </w:rPr>
      </w:pPr>
      <w:r w:rsidRPr="00B1374B">
        <w:rPr>
          <w:sz w:val="12"/>
          <w:szCs w:val="12"/>
        </w:rPr>
        <w:t xml:space="preserve">As of the first week of August 2021, the ozone hole reappeared and is rapidly growing and has extended to 23 million square kilometers on 13 September which is above the average since the </w:t>
      </w:r>
      <w:proofErr w:type="spellStart"/>
      <w:r w:rsidRPr="00B1374B">
        <w:rPr>
          <w:sz w:val="12"/>
          <w:szCs w:val="12"/>
        </w:rPr>
        <w:t>mid 1980s</w:t>
      </w:r>
      <w:proofErr w:type="spellEnd"/>
      <w:r w:rsidRPr="00B1374B">
        <w:rPr>
          <w:sz w:val="12"/>
          <w:szCs w:val="12"/>
        </w:rPr>
        <w:t xml:space="preserve">. The lowest ozone value in the during </w:t>
      </w:r>
      <w:proofErr w:type="gramStart"/>
      <w:r w:rsidRPr="00B1374B">
        <w:rPr>
          <w:sz w:val="12"/>
          <w:szCs w:val="12"/>
        </w:rPr>
        <w:t>this seasons</w:t>
      </w:r>
      <w:proofErr w:type="gramEnd"/>
      <w:r w:rsidRPr="00B1374B">
        <w:rPr>
          <w:sz w:val="12"/>
          <w:szCs w:val="12"/>
        </w:rPr>
        <w:t xml:space="preserve"> was around 140 DU. The hole fluctuates in size annually and it usually reaches its largest area during the coldest months in the southern hemisphere, from late September to early October.</w:t>
      </w:r>
    </w:p>
    <w:p w14:paraId="6C898BC3" w14:textId="77777777" w:rsidR="0039676C" w:rsidRPr="00B1374B" w:rsidRDefault="0039676C" w:rsidP="0039676C">
      <w:pPr>
        <w:rPr>
          <w:sz w:val="12"/>
          <w:szCs w:val="12"/>
        </w:rPr>
      </w:pPr>
      <w:r w:rsidRPr="00B1374B">
        <w:rPr>
          <w:sz w:val="12"/>
          <w:szCs w:val="12"/>
        </w:rPr>
        <w:t xml:space="preserve">Its evolution is monitored by satellites and ground-based observing stations of WMO’s Global Atmosphere Watch </w:t>
      </w:r>
      <w:proofErr w:type="spellStart"/>
      <w:r w:rsidRPr="00B1374B">
        <w:rPr>
          <w:sz w:val="12"/>
          <w:szCs w:val="12"/>
        </w:rPr>
        <w:t>Programme</w:t>
      </w:r>
      <w:proofErr w:type="spellEnd"/>
      <w:r w:rsidRPr="00B1374B">
        <w:rPr>
          <w:sz w:val="12"/>
          <w:szCs w:val="12"/>
        </w:rPr>
        <w:t>. Those observations are being combined with numerical modelling by different organizations and institutions (NASA, the Copernicus Atmospheric Monitoring Service implemented by ECMWF, ECCC, KNMI and others) to provide near -real time information and analyses on the ozone levels at different parts of the stratosphere, the location and dimensions of the ozone depleted area.</w:t>
      </w:r>
    </w:p>
    <w:p w14:paraId="73C39666" w14:textId="77777777" w:rsidR="0039676C" w:rsidRPr="00B1374B" w:rsidRDefault="0039676C" w:rsidP="0039676C">
      <w:pPr>
        <w:rPr>
          <w:sz w:val="12"/>
          <w:szCs w:val="12"/>
        </w:rPr>
      </w:pPr>
      <w:r w:rsidRPr="00B1374B">
        <w:rPr>
          <w:sz w:val="12"/>
          <w:szCs w:val="12"/>
        </w:rPr>
        <w:t>In 2020, there were exceptionally large ozone holes over the Antarctic and Arctic, reflecting extreme meteorological conditions. Specific dynamic conditions in the stratosphere in 2019 led to the smallest Antarctic ozone hole since its discovery.  This shows the need for continued vigilance and observations.</w:t>
      </w:r>
    </w:p>
    <w:p w14:paraId="316DA9E3" w14:textId="77777777" w:rsidR="0039676C" w:rsidRPr="00B1374B" w:rsidRDefault="0039676C" w:rsidP="0039676C">
      <w:pPr>
        <w:rPr>
          <w:rStyle w:val="Emphasis"/>
        </w:rPr>
      </w:pPr>
      <w:r w:rsidRPr="00B1374B">
        <w:rPr>
          <w:rStyle w:val="Emphasis"/>
        </w:rPr>
        <w:t>Ozone and climate</w:t>
      </w:r>
    </w:p>
    <w:p w14:paraId="571B336B" w14:textId="77777777" w:rsidR="0039676C" w:rsidRPr="00B1374B" w:rsidRDefault="0039676C" w:rsidP="0039676C">
      <w:pPr>
        <w:rPr>
          <w:sz w:val="16"/>
          <w:szCs w:val="16"/>
        </w:rPr>
      </w:pPr>
      <w:r w:rsidRPr="00B1374B">
        <w:rPr>
          <w:sz w:val="16"/>
          <w:szCs w:val="16"/>
        </w:rPr>
        <w:t>The theme for this year is Montreal Protocol – keeping us, our food and vaccines cool.</w:t>
      </w:r>
    </w:p>
    <w:p w14:paraId="4990746D" w14:textId="77777777" w:rsidR="0039676C" w:rsidRPr="00B76F0B" w:rsidRDefault="0039676C" w:rsidP="0039676C">
      <w:pPr>
        <w:rPr>
          <w:sz w:val="16"/>
        </w:rPr>
      </w:pPr>
      <w:r w:rsidRPr="00B76F0B">
        <w:rPr>
          <w:rStyle w:val="StyleUnderline"/>
        </w:rPr>
        <w:t>Ozone depleting substances</w:t>
      </w:r>
      <w:r w:rsidRPr="00B76F0B">
        <w:rPr>
          <w:sz w:val="16"/>
        </w:rPr>
        <w:t xml:space="preserve"> (</w:t>
      </w:r>
      <w:r w:rsidRPr="00B76F0B">
        <w:rPr>
          <w:rStyle w:val="Emphasis"/>
        </w:rPr>
        <w:t>ODS</w:t>
      </w:r>
      <w:r w:rsidRPr="00B76F0B">
        <w:rPr>
          <w:sz w:val="16"/>
        </w:rPr>
        <w:t>) are also greenhouse gases (GHG) and their abundance in atmosphere over the years has made an important contribution to the radiative forcing of climate.</w:t>
      </w:r>
    </w:p>
    <w:p w14:paraId="45CF4A4C" w14:textId="77777777" w:rsidR="0039676C" w:rsidRPr="00B76F0B" w:rsidRDefault="0039676C" w:rsidP="0039676C">
      <w:pPr>
        <w:rPr>
          <w:sz w:val="16"/>
        </w:rPr>
      </w:pPr>
      <w:r w:rsidRPr="00B76F0B">
        <w:rPr>
          <w:sz w:val="16"/>
        </w:rPr>
        <w:t xml:space="preserve">While ODS </w:t>
      </w:r>
      <w:r w:rsidRPr="00B76F0B">
        <w:rPr>
          <w:rStyle w:val="StyleUnderline"/>
        </w:rPr>
        <w:t xml:space="preserve">concentrations are expected to </w:t>
      </w:r>
      <w:r w:rsidRPr="00B76F0B">
        <w:rPr>
          <w:rStyle w:val="Emphasis"/>
        </w:rPr>
        <w:t>keep decreasing</w:t>
      </w:r>
      <w:r w:rsidRPr="00B76F0B">
        <w:rPr>
          <w:sz w:val="16"/>
        </w:rPr>
        <w:t>, the concentrations of long-lived greenhouse gases have been increasing.</w:t>
      </w:r>
    </w:p>
    <w:p w14:paraId="3C621123" w14:textId="77777777" w:rsidR="0039676C" w:rsidRPr="00B76F0B" w:rsidRDefault="0039676C" w:rsidP="0039676C">
      <w:pPr>
        <w:rPr>
          <w:sz w:val="12"/>
          <w:szCs w:val="12"/>
        </w:rPr>
      </w:pPr>
      <w:r w:rsidRPr="00B76F0B">
        <w:rPr>
          <w:sz w:val="12"/>
          <w:szCs w:val="12"/>
        </w:rPr>
        <w:t>The distribution and amount of stratospheric ozone depends on temperature and circulation, so that changes in climate will affect the distribution of ozone. Long-lived greenhouse gases warm the troposphere, but cool the stratosphere, leading to changes of the global circulation, affecting the stability of the polar winter vortices, and changing weather patterns.</w:t>
      </w:r>
    </w:p>
    <w:p w14:paraId="19384927" w14:textId="77777777" w:rsidR="0039676C" w:rsidRPr="00B76F0B" w:rsidRDefault="0039676C" w:rsidP="0039676C">
      <w:pPr>
        <w:rPr>
          <w:sz w:val="12"/>
          <w:szCs w:val="12"/>
        </w:rPr>
      </w:pPr>
      <w:r w:rsidRPr="00B76F0B">
        <w:rPr>
          <w:sz w:val="12"/>
          <w:szCs w:val="12"/>
        </w:rPr>
        <w:t>Therefore, the future evolution of the ozone layer will be influenced by the concentrations of these long-lived greenhouse gases, and by climate change.</w:t>
      </w:r>
    </w:p>
    <w:p w14:paraId="1F5B240D" w14:textId="77777777" w:rsidR="0039676C" w:rsidRPr="00B76F0B" w:rsidRDefault="0039676C" w:rsidP="0039676C">
      <w:pPr>
        <w:rPr>
          <w:sz w:val="16"/>
        </w:rPr>
      </w:pPr>
      <w:r w:rsidRPr="00B76F0B">
        <w:rPr>
          <w:sz w:val="16"/>
        </w:rPr>
        <w:t xml:space="preserve">The Montreal Protocol has led to </w:t>
      </w:r>
      <w:r w:rsidRPr="00A033F0">
        <w:rPr>
          <w:rStyle w:val="Emphasis"/>
          <w:highlight w:val="green"/>
        </w:rPr>
        <w:t>very significant avoided warming</w:t>
      </w:r>
      <w:r w:rsidRPr="00B76F0B">
        <w:rPr>
          <w:sz w:val="16"/>
        </w:rPr>
        <w:t xml:space="preserve"> and the Kigali amendment which regulates the hydrofluorocarbons (HFCs), CFCs and hydrochlorofluorocarbons (HCFCs) replacement gases, adds </w:t>
      </w:r>
      <w:r w:rsidRPr="00B76F0B">
        <w:rPr>
          <w:rStyle w:val="StyleUnderline"/>
        </w:rPr>
        <w:t>a</w:t>
      </w:r>
      <w:r w:rsidRPr="00B76F0B">
        <w:rPr>
          <w:sz w:val="16"/>
        </w:rPr>
        <w:t xml:space="preserve"> further </w:t>
      </w:r>
      <w:r w:rsidRPr="00B76F0B">
        <w:rPr>
          <w:rStyle w:val="StyleUnderline"/>
        </w:rPr>
        <w:t xml:space="preserve">layer of </w:t>
      </w:r>
      <w:r w:rsidRPr="00B76F0B">
        <w:rPr>
          <w:rStyle w:val="Emphasis"/>
        </w:rPr>
        <w:t>important climate protection</w:t>
      </w:r>
      <w:r w:rsidRPr="00B76F0B">
        <w:rPr>
          <w:sz w:val="16"/>
        </w:rPr>
        <w:t>. The avoided ultraviolet radiation and climate change also have co-benefits for plants and their capacity to store carbon through photosynthesis.</w:t>
      </w:r>
    </w:p>
    <w:p w14:paraId="0682DA1F" w14:textId="77777777" w:rsidR="0039676C" w:rsidRPr="00821873" w:rsidRDefault="0039676C" w:rsidP="0039676C">
      <w:pPr>
        <w:rPr>
          <w:sz w:val="16"/>
          <w:szCs w:val="16"/>
        </w:rPr>
      </w:pPr>
      <w:r w:rsidRPr="00821873">
        <w:rPr>
          <w:sz w:val="16"/>
          <w:szCs w:val="16"/>
        </w:rPr>
        <w:lastRenderedPageBreak/>
        <w:t>Some recent scientific findings point that the ozone depletion in the Arctic polar vortex could intensify by the end of the century unless global greenhouse gases are rapidly and systematically reduced. In the future, this could also mean more UV radiation exposure in Europe, North America and Asia when parts of the polar vortex drift south.</w:t>
      </w:r>
    </w:p>
    <w:p w14:paraId="64F6911B" w14:textId="77777777" w:rsidR="0039676C" w:rsidRPr="00821873" w:rsidRDefault="0039676C" w:rsidP="0039676C">
      <w:pPr>
        <w:rPr>
          <w:sz w:val="16"/>
          <w:szCs w:val="16"/>
        </w:rPr>
      </w:pPr>
      <w:r w:rsidRPr="00821873">
        <w:rPr>
          <w:sz w:val="16"/>
          <w:szCs w:val="16"/>
        </w:rPr>
        <w:t xml:space="preserve">Scientists are monitoring the extent to which climate change is leading to stratospheric cooling, which enhances the possibilities for observing temperatures under -78°C especially in the Arctic where there is evidence that the coldest stratospheric winters are becoming colder. Those temperatures are needed for the polar stratospheric cloud formation where the destruction of the ozone takes place.  </w:t>
      </w:r>
    </w:p>
    <w:p w14:paraId="62299B56" w14:textId="77777777" w:rsidR="0039676C" w:rsidRPr="00821873" w:rsidRDefault="0039676C" w:rsidP="0039676C">
      <w:pPr>
        <w:rPr>
          <w:rStyle w:val="Emphasis"/>
        </w:rPr>
      </w:pPr>
      <w:r w:rsidRPr="00821873">
        <w:rPr>
          <w:rStyle w:val="Emphasis"/>
        </w:rPr>
        <w:t>UV Radiation</w:t>
      </w:r>
    </w:p>
    <w:p w14:paraId="71392CF9" w14:textId="77777777" w:rsidR="0039676C" w:rsidRPr="00DD0D2F" w:rsidRDefault="0039676C" w:rsidP="0039676C">
      <w:pPr>
        <w:rPr>
          <w:sz w:val="16"/>
        </w:rPr>
      </w:pPr>
      <w:r w:rsidRPr="00DD0D2F">
        <w:rPr>
          <w:rStyle w:val="Emphasis"/>
        </w:rPr>
        <w:t>Several feedbacks to climate change</w:t>
      </w:r>
      <w:r w:rsidRPr="00DD0D2F">
        <w:rPr>
          <w:sz w:val="16"/>
        </w:rPr>
        <w:t xml:space="preserve"> </w:t>
      </w:r>
      <w:r w:rsidRPr="00DD0D2F">
        <w:rPr>
          <w:rStyle w:val="StyleUnderline"/>
        </w:rPr>
        <w:t>occur from the effects of UV radiation on the biosphere</w:t>
      </w:r>
      <w:r w:rsidRPr="00DD0D2F">
        <w:rPr>
          <w:sz w:val="16"/>
        </w:rPr>
        <w:t xml:space="preserve">. For example, the </w:t>
      </w:r>
      <w:r w:rsidRPr="00A033F0">
        <w:rPr>
          <w:rStyle w:val="Emphasis"/>
          <w:highlight w:val="green"/>
        </w:rPr>
        <w:t>breakdown</w:t>
      </w:r>
      <w:r w:rsidRPr="00DD0D2F">
        <w:rPr>
          <w:sz w:val="16"/>
        </w:rPr>
        <w:t xml:space="preserve"> or photodegradation </w:t>
      </w:r>
      <w:r w:rsidRPr="00A033F0">
        <w:rPr>
          <w:rStyle w:val="StyleUnderline"/>
          <w:highlight w:val="green"/>
        </w:rPr>
        <w:t>of</w:t>
      </w:r>
      <w:r w:rsidRPr="00DD0D2F">
        <w:rPr>
          <w:rStyle w:val="StyleUnderline"/>
        </w:rPr>
        <w:t xml:space="preserve"> dead </w:t>
      </w:r>
      <w:r w:rsidRPr="00A033F0">
        <w:rPr>
          <w:rStyle w:val="StyleUnderline"/>
          <w:highlight w:val="green"/>
        </w:rPr>
        <w:t>plant material</w:t>
      </w:r>
      <w:r w:rsidRPr="00DD0D2F">
        <w:rPr>
          <w:rStyle w:val="StyleUnderline"/>
        </w:rPr>
        <w:t xml:space="preserve"> releases carbon to the atmosphere, increasing</w:t>
      </w:r>
      <w:r w:rsidRPr="00DD0D2F">
        <w:rPr>
          <w:sz w:val="16"/>
        </w:rPr>
        <w:t xml:space="preserve"> the amount of </w:t>
      </w:r>
      <w:r w:rsidRPr="00DD0D2F">
        <w:rPr>
          <w:rStyle w:val="Emphasis"/>
        </w:rPr>
        <w:t>carbon dioxide</w:t>
      </w:r>
      <w:r w:rsidRPr="00DD0D2F">
        <w:rPr>
          <w:sz w:val="16"/>
        </w:rPr>
        <w:t xml:space="preserve"> </w:t>
      </w:r>
      <w:r w:rsidRPr="00A033F0">
        <w:rPr>
          <w:rStyle w:val="StyleUnderline"/>
          <w:highlight w:val="green"/>
        </w:rPr>
        <w:t>and</w:t>
      </w:r>
      <w:r w:rsidRPr="00DD0D2F">
        <w:rPr>
          <w:sz w:val="16"/>
        </w:rPr>
        <w:t xml:space="preserve"> other </w:t>
      </w:r>
      <w:r w:rsidRPr="00DD0D2F">
        <w:rPr>
          <w:rStyle w:val="Emphasis"/>
        </w:rPr>
        <w:t>g</w:t>
      </w:r>
      <w:r w:rsidRPr="00DD0D2F">
        <w:rPr>
          <w:sz w:val="16"/>
        </w:rPr>
        <w:t>reen</w:t>
      </w:r>
      <w:r w:rsidRPr="00DD0D2F">
        <w:rPr>
          <w:rStyle w:val="Emphasis"/>
        </w:rPr>
        <w:t>h</w:t>
      </w:r>
      <w:r w:rsidRPr="00DD0D2F">
        <w:rPr>
          <w:sz w:val="16"/>
        </w:rPr>
        <w:t xml:space="preserve">ouse </w:t>
      </w:r>
      <w:r w:rsidRPr="00DD0D2F">
        <w:rPr>
          <w:rStyle w:val="Emphasis"/>
        </w:rPr>
        <w:t>g</w:t>
      </w:r>
      <w:r w:rsidRPr="00DD0D2F">
        <w:rPr>
          <w:sz w:val="16"/>
        </w:rPr>
        <w:t>ase</w:t>
      </w:r>
      <w:r w:rsidRPr="00DD0D2F">
        <w:rPr>
          <w:rStyle w:val="StyleUnderline"/>
        </w:rPr>
        <w:t>s</w:t>
      </w:r>
      <w:r w:rsidRPr="00DD0D2F">
        <w:rPr>
          <w:sz w:val="16"/>
        </w:rPr>
        <w:t>.</w:t>
      </w:r>
    </w:p>
    <w:p w14:paraId="397F3A87" w14:textId="77777777" w:rsidR="0039676C" w:rsidRPr="00DD0D2F" w:rsidRDefault="0039676C" w:rsidP="0039676C">
      <w:pPr>
        <w:rPr>
          <w:sz w:val="16"/>
        </w:rPr>
      </w:pPr>
      <w:r w:rsidRPr="00A033F0">
        <w:rPr>
          <w:rStyle w:val="Emphasis"/>
          <w:highlight w:val="green"/>
        </w:rPr>
        <w:t>Increased thawing</w:t>
      </w:r>
      <w:r w:rsidRPr="00DD0D2F">
        <w:rPr>
          <w:sz w:val="16"/>
        </w:rPr>
        <w:t xml:space="preserve"> or melting of snow, ice and permafrost in the Arctic also </w:t>
      </w:r>
      <w:r w:rsidRPr="00A033F0">
        <w:rPr>
          <w:rStyle w:val="Emphasis"/>
          <w:highlight w:val="green"/>
        </w:rPr>
        <w:t>releases GHGs</w:t>
      </w:r>
      <w:r w:rsidRPr="00DD0D2F">
        <w:rPr>
          <w:rStyle w:val="StyleUnderline"/>
        </w:rPr>
        <w:t xml:space="preserve"> and has a negative effect on the exposed ecosystems</w:t>
      </w:r>
      <w:r w:rsidRPr="00DD0D2F">
        <w:rPr>
          <w:sz w:val="16"/>
        </w:rPr>
        <w:t>.</w:t>
      </w:r>
    </w:p>
    <w:p w14:paraId="60F52070" w14:textId="77777777" w:rsidR="0039676C" w:rsidRPr="00DD0D2F" w:rsidRDefault="0039676C" w:rsidP="0039676C">
      <w:pPr>
        <w:rPr>
          <w:sz w:val="16"/>
        </w:rPr>
      </w:pPr>
      <w:r w:rsidRPr="00DD0D2F">
        <w:rPr>
          <w:sz w:val="16"/>
        </w:rPr>
        <w:t xml:space="preserve">Studies are showing that temperature, UV radiation and frequency of rainfall are key factors that determine the availability or range of suitable habitats for certain plant species to survive. </w:t>
      </w:r>
      <w:r w:rsidRPr="00DD0D2F">
        <w:rPr>
          <w:rStyle w:val="StyleUnderline"/>
        </w:rPr>
        <w:t>UV-B radiation</w:t>
      </w:r>
      <w:r w:rsidRPr="00DD0D2F">
        <w:rPr>
          <w:sz w:val="16"/>
        </w:rPr>
        <w:t xml:space="preserve"> and factors associated with climate change </w:t>
      </w:r>
      <w:r w:rsidRPr="00DD0D2F">
        <w:rPr>
          <w:rStyle w:val="Emphasis"/>
        </w:rPr>
        <w:t xml:space="preserve">affect plant growth, pathogen and pest </w:t>
      </w:r>
      <w:proofErr w:type="spellStart"/>
      <w:r w:rsidRPr="00DD0D2F">
        <w:rPr>
          <w:rStyle w:val="Emphasis"/>
        </w:rPr>
        <w:t>defence</w:t>
      </w:r>
      <w:proofErr w:type="spellEnd"/>
      <w:r w:rsidRPr="00DD0D2F">
        <w:rPr>
          <w:rStyle w:val="Emphasis"/>
        </w:rPr>
        <w:t>, and food crop quality.</w:t>
      </w:r>
    </w:p>
    <w:p w14:paraId="36EA48E5" w14:textId="77777777" w:rsidR="0039676C" w:rsidRPr="00DD0D2F" w:rsidRDefault="0039676C" w:rsidP="0039676C">
      <w:pPr>
        <w:rPr>
          <w:sz w:val="16"/>
          <w:szCs w:val="16"/>
        </w:rPr>
      </w:pPr>
      <w:r w:rsidRPr="00DD0D2F">
        <w:rPr>
          <w:sz w:val="16"/>
          <w:szCs w:val="16"/>
        </w:rPr>
        <w:t>For human health, UV radiation can have significant negative effects, for example, in causing skin cancers and certain eye diseases, such as cataract. However, the Montreal Protocol has played a major role in avoiding large numbers of cases and deaths.</w:t>
      </w:r>
    </w:p>
    <w:p w14:paraId="54FB5BB9" w14:textId="77777777" w:rsidR="0039676C" w:rsidRPr="00DD0D2F" w:rsidRDefault="0039676C" w:rsidP="0039676C">
      <w:pPr>
        <w:rPr>
          <w:sz w:val="16"/>
        </w:rPr>
      </w:pPr>
      <w:r w:rsidRPr="00DD0D2F">
        <w:rPr>
          <w:sz w:val="16"/>
        </w:rPr>
        <w:t xml:space="preserve">With regard to pollution, </w:t>
      </w:r>
      <w:r w:rsidRPr="00DD0D2F">
        <w:rPr>
          <w:rStyle w:val="StyleUnderline"/>
        </w:rPr>
        <w:t xml:space="preserve">UV radiation can have a </w:t>
      </w:r>
      <w:r w:rsidRPr="00A033F0">
        <w:rPr>
          <w:rStyle w:val="Emphasis"/>
          <w:highlight w:val="green"/>
        </w:rPr>
        <w:t>substantial impact</w:t>
      </w:r>
      <w:r w:rsidRPr="00A033F0">
        <w:rPr>
          <w:sz w:val="16"/>
          <w:highlight w:val="green"/>
        </w:rPr>
        <w:t xml:space="preserve"> </w:t>
      </w:r>
      <w:r w:rsidRPr="00A033F0">
        <w:rPr>
          <w:rStyle w:val="StyleUnderline"/>
          <w:highlight w:val="green"/>
        </w:rPr>
        <w:t>on</w:t>
      </w:r>
      <w:r w:rsidRPr="00DD0D2F">
        <w:rPr>
          <w:rStyle w:val="StyleUnderline"/>
        </w:rPr>
        <w:t xml:space="preserve"> the</w:t>
      </w:r>
      <w:r w:rsidRPr="00DD0D2F">
        <w:rPr>
          <w:sz w:val="16"/>
        </w:rPr>
        <w:t xml:space="preserve"> composition and quality of the </w:t>
      </w:r>
      <w:proofErr w:type="gramStart"/>
      <w:r w:rsidRPr="00DD0D2F">
        <w:rPr>
          <w:rStyle w:val="Emphasis"/>
        </w:rPr>
        <w:t>atmosphere</w:t>
      </w:r>
      <w:r w:rsidRPr="00DD0D2F">
        <w:rPr>
          <w:sz w:val="16"/>
        </w:rPr>
        <w:t>;</w:t>
      </w:r>
      <w:proofErr w:type="gramEnd"/>
      <w:r w:rsidRPr="00DD0D2F">
        <w:rPr>
          <w:sz w:val="16"/>
        </w:rPr>
        <w:t xml:space="preserve"> on </w:t>
      </w:r>
      <w:r w:rsidRPr="00DD0D2F">
        <w:rPr>
          <w:rStyle w:val="StyleUnderline"/>
        </w:rPr>
        <w:t>human, terrestrial and aquatic</w:t>
      </w:r>
      <w:r w:rsidRPr="00DD0D2F">
        <w:rPr>
          <w:sz w:val="16"/>
        </w:rPr>
        <w:t xml:space="preserve"> </w:t>
      </w:r>
      <w:r w:rsidRPr="00A033F0">
        <w:rPr>
          <w:rStyle w:val="Emphasis"/>
          <w:highlight w:val="green"/>
        </w:rPr>
        <w:t>environment health</w:t>
      </w:r>
      <w:r w:rsidRPr="00DD0D2F">
        <w:rPr>
          <w:sz w:val="16"/>
        </w:rPr>
        <w:t>. It drives the breakdown of plastic pollutants with implications for human health and the environment.</w:t>
      </w:r>
    </w:p>
    <w:p w14:paraId="49FA9C93" w14:textId="77777777" w:rsidR="0039676C" w:rsidRPr="008F0942" w:rsidRDefault="0039676C" w:rsidP="0039676C"/>
    <w:p w14:paraId="2E55A179" w14:textId="77777777" w:rsidR="0039676C" w:rsidRPr="007C1A99" w:rsidRDefault="0039676C" w:rsidP="0039676C">
      <w:pPr>
        <w:pStyle w:val="Heading4"/>
      </w:pPr>
      <w:proofErr w:type="spellStart"/>
      <w:r>
        <w:rPr>
          <w:u w:val="single"/>
        </w:rPr>
        <w:t>Megaconstellations</w:t>
      </w:r>
      <w:proofErr w:type="spellEnd"/>
      <w:r>
        <w:t xml:space="preserve"> of satellites and frequent </w:t>
      </w:r>
      <w:r>
        <w:rPr>
          <w:u w:val="single"/>
        </w:rPr>
        <w:t>re-entry</w:t>
      </w:r>
      <w:r>
        <w:t xml:space="preserve"> causes </w:t>
      </w:r>
      <w:r w:rsidRPr="007C1A99">
        <w:rPr>
          <w:u w:val="single"/>
        </w:rPr>
        <w:t>Ozone Hole 2.0</w:t>
      </w:r>
    </w:p>
    <w:p w14:paraId="26207247" w14:textId="77777777" w:rsidR="0039676C" w:rsidRDefault="0039676C" w:rsidP="0039676C">
      <w:r w:rsidRPr="00E10E7B">
        <w:rPr>
          <w:rStyle w:val="Style13ptBold"/>
        </w:rPr>
        <w:t>Tereza 21</w:t>
      </w:r>
      <w:r>
        <w:t xml:space="preserve"> [Tereza; June 07, 2021; Bachelor's in Journalism and Master's in Cultural Anthropology from Prague's Charles University, Master's in Science from the International Space University. Space.com, “Air pollution from reentering </w:t>
      </w:r>
      <w:proofErr w:type="spellStart"/>
      <w:r>
        <w:t>megaconstellation</w:t>
      </w:r>
      <w:proofErr w:type="spellEnd"/>
      <w:r>
        <w:t xml:space="preserve"> satellites could cause ozone hole 2.0,” </w:t>
      </w:r>
      <w:hyperlink r:id="rId34" w:history="1">
        <w:r w:rsidRPr="00975C20">
          <w:rPr>
            <w:rStyle w:val="Hyperlink"/>
          </w:rPr>
          <w:t>https://www.space.com/starlink-satellite-reentry-ozone-depletion-atmosphere</w:t>
        </w:r>
      </w:hyperlink>
      <w:r>
        <w:t xml:space="preserve">] </w:t>
      </w:r>
      <w:proofErr w:type="spellStart"/>
      <w:r>
        <w:t>brett</w:t>
      </w:r>
      <w:proofErr w:type="spellEnd"/>
    </w:p>
    <w:p w14:paraId="45CCE708" w14:textId="77777777" w:rsidR="0039676C" w:rsidRDefault="0039676C" w:rsidP="0039676C">
      <w:r w:rsidRPr="00A033F0">
        <w:rPr>
          <w:rStyle w:val="Emphasis"/>
          <w:highlight w:val="green"/>
        </w:rPr>
        <w:t>Chemicals</w:t>
      </w:r>
      <w:r w:rsidRPr="00CD5495">
        <w:rPr>
          <w:rStyle w:val="Emphasis"/>
        </w:rPr>
        <w:t xml:space="preserve"> released</w:t>
      </w:r>
      <w:r w:rsidRPr="00CD5495">
        <w:rPr>
          <w:rStyle w:val="StyleUnderline"/>
        </w:rPr>
        <w:t xml:space="preserve"> as defunct satellites burn in the atmosphere could </w:t>
      </w:r>
      <w:r w:rsidRPr="00A033F0">
        <w:rPr>
          <w:rStyle w:val="StyleUnderline"/>
          <w:highlight w:val="green"/>
        </w:rPr>
        <w:t>damage Earth’s</w:t>
      </w:r>
      <w:r>
        <w:t xml:space="preserve"> protective </w:t>
      </w:r>
      <w:r w:rsidRPr="00A033F0">
        <w:rPr>
          <w:rStyle w:val="Emphasis"/>
          <w:highlight w:val="green"/>
        </w:rPr>
        <w:t>ozone</w:t>
      </w:r>
      <w:r w:rsidRPr="00CD5495">
        <w:rPr>
          <w:rStyle w:val="Emphasis"/>
        </w:rPr>
        <w:t xml:space="preserve"> layer</w:t>
      </w:r>
      <w:r>
        <w:t xml:space="preserve"> </w:t>
      </w:r>
      <w:r w:rsidRPr="00A033F0">
        <w:rPr>
          <w:rStyle w:val="StyleUnderline"/>
          <w:highlight w:val="green"/>
        </w:rPr>
        <w:t>if</w:t>
      </w:r>
      <w:r w:rsidRPr="00CD5495">
        <w:rPr>
          <w:rStyle w:val="StyleUnderline"/>
        </w:rPr>
        <w:t xml:space="preserve"> plans to build </w:t>
      </w:r>
      <w:proofErr w:type="spellStart"/>
      <w:r w:rsidRPr="00A033F0">
        <w:rPr>
          <w:rStyle w:val="Emphasis"/>
          <w:highlight w:val="green"/>
        </w:rPr>
        <w:t>megaconstellations</w:t>
      </w:r>
      <w:proofErr w:type="spellEnd"/>
      <w:r w:rsidRPr="00CD5495">
        <w:rPr>
          <w:rStyle w:val="StyleUnderline"/>
        </w:rPr>
        <w:t xml:space="preserve"> of tens of thousands of satellites, such as SpaceX's </w:t>
      </w:r>
      <w:proofErr w:type="spellStart"/>
      <w:r w:rsidRPr="00CD5495">
        <w:rPr>
          <w:rStyle w:val="StyleUnderline"/>
        </w:rPr>
        <w:t>Starlink</w:t>
      </w:r>
      <w:proofErr w:type="spellEnd"/>
      <w:r w:rsidRPr="00CD5495">
        <w:rPr>
          <w:rStyle w:val="StyleUnderline"/>
        </w:rPr>
        <w:t xml:space="preserve">, </w:t>
      </w:r>
      <w:r w:rsidRPr="00A033F0">
        <w:rPr>
          <w:rStyle w:val="Emphasis"/>
          <w:highlight w:val="green"/>
        </w:rPr>
        <w:t>go ahead</w:t>
      </w:r>
      <w:r w:rsidRPr="00CD5495">
        <w:rPr>
          <w:rStyle w:val="Emphasis"/>
        </w:rPr>
        <w:t xml:space="preserve"> as foreseen</w:t>
      </w:r>
      <w:r w:rsidRPr="00CD5495">
        <w:rPr>
          <w:rStyle w:val="StyleUnderline"/>
        </w:rPr>
        <w:t xml:space="preserve">, </w:t>
      </w:r>
      <w:r w:rsidRPr="00CD5495">
        <w:rPr>
          <w:rStyle w:val="Emphasis"/>
        </w:rPr>
        <w:t>scientists warn</w:t>
      </w:r>
      <w:r>
        <w:t xml:space="preserve">. </w:t>
      </w:r>
    </w:p>
    <w:p w14:paraId="60C8048E" w14:textId="77777777" w:rsidR="0039676C" w:rsidRPr="00CD5495" w:rsidRDefault="0039676C" w:rsidP="0039676C">
      <w:pPr>
        <w:rPr>
          <w:sz w:val="16"/>
        </w:rPr>
      </w:pPr>
      <w:r w:rsidRPr="00CD5495">
        <w:rPr>
          <w:rStyle w:val="StyleUnderline"/>
        </w:rPr>
        <w:t>Researchers</w:t>
      </w:r>
      <w:r w:rsidRPr="00CD5495">
        <w:rPr>
          <w:sz w:val="16"/>
        </w:rPr>
        <w:t xml:space="preserve"> also </w:t>
      </w:r>
      <w:r w:rsidRPr="00CD5495">
        <w:rPr>
          <w:rStyle w:val="StyleUnderline"/>
        </w:rPr>
        <w:t>caution that</w:t>
      </w:r>
      <w:r w:rsidRPr="00CD5495">
        <w:rPr>
          <w:sz w:val="16"/>
        </w:rPr>
        <w:t xml:space="preserve"> the </w:t>
      </w:r>
      <w:r w:rsidRPr="00CD5495">
        <w:rPr>
          <w:rStyle w:val="StyleUnderline"/>
        </w:rPr>
        <w:t xml:space="preserve">poorly understood atmospheric processes triggered by those chemicals could lead to an </w:t>
      </w:r>
      <w:r w:rsidRPr="00CD5495">
        <w:rPr>
          <w:rStyle w:val="Emphasis"/>
        </w:rPr>
        <w:t>uncontrolled geoengineering experiment</w:t>
      </w:r>
      <w:r w:rsidRPr="00CD5495">
        <w:rPr>
          <w:sz w:val="16"/>
        </w:rPr>
        <w:t>, the consequences of which are unknown.</w:t>
      </w:r>
    </w:p>
    <w:p w14:paraId="7463B5F1" w14:textId="77777777" w:rsidR="0039676C" w:rsidRPr="008D3109" w:rsidRDefault="0039676C" w:rsidP="0039676C">
      <w:pPr>
        <w:rPr>
          <w:sz w:val="16"/>
        </w:rPr>
      </w:pPr>
      <w:r w:rsidRPr="008D3109">
        <w:rPr>
          <w:sz w:val="16"/>
        </w:rPr>
        <w:t xml:space="preserve">For years, the space community was content with the fact that the amount of material that burns in the atmosphere as a result of Earth's encounters with meteoroids far exceeds the mass of defunct satellites meeting the same fate. Even the rise of </w:t>
      </w:r>
      <w:proofErr w:type="spellStart"/>
      <w:r w:rsidRPr="008D3109">
        <w:rPr>
          <w:sz w:val="16"/>
        </w:rPr>
        <w:t>megaconstellations</w:t>
      </w:r>
      <w:proofErr w:type="spellEnd"/>
      <w:r w:rsidRPr="008D3109">
        <w:rPr>
          <w:sz w:val="16"/>
        </w:rPr>
        <w:t xml:space="preserve"> won't change that. The problem, however, is in the different </w:t>
      </w:r>
      <w:r w:rsidRPr="008D3109">
        <w:rPr>
          <w:rStyle w:val="Emphasis"/>
        </w:rPr>
        <w:t>chemical composition</w:t>
      </w:r>
      <w:r w:rsidRPr="008D3109">
        <w:rPr>
          <w:sz w:val="16"/>
        </w:rPr>
        <w:t xml:space="preserve"> </w:t>
      </w:r>
      <w:r w:rsidRPr="008D3109">
        <w:rPr>
          <w:rStyle w:val="StyleUnderline"/>
        </w:rPr>
        <w:t>of</w:t>
      </w:r>
      <w:r w:rsidRPr="008D3109">
        <w:rPr>
          <w:sz w:val="16"/>
        </w:rPr>
        <w:t xml:space="preserve"> natural meteoroids compared to </w:t>
      </w:r>
      <w:r w:rsidRPr="008D3109">
        <w:rPr>
          <w:rStyle w:val="Emphasis"/>
        </w:rPr>
        <w:t>artificial satellites</w:t>
      </w:r>
      <w:r w:rsidRPr="008D3109">
        <w:rPr>
          <w:sz w:val="16"/>
        </w:rPr>
        <w:t xml:space="preserve">, </w:t>
      </w:r>
      <w:r w:rsidRPr="008D3109">
        <w:rPr>
          <w:rStyle w:val="StyleUnderline"/>
        </w:rPr>
        <w:t>according to</w:t>
      </w:r>
      <w:r w:rsidRPr="008D3109">
        <w:rPr>
          <w:sz w:val="16"/>
        </w:rPr>
        <w:t xml:space="preserve"> Aaron Boley, an </w:t>
      </w:r>
      <w:r w:rsidRPr="008D3109">
        <w:rPr>
          <w:rStyle w:val="Emphasis"/>
        </w:rPr>
        <w:t>associate professor of astronomy and astrophysics at the University of British Columbia, Canada</w:t>
      </w:r>
      <w:r w:rsidRPr="008D3109">
        <w:rPr>
          <w:sz w:val="16"/>
        </w:rPr>
        <w:t xml:space="preserve">. </w:t>
      </w:r>
    </w:p>
    <w:p w14:paraId="3047D025" w14:textId="77777777" w:rsidR="0039676C" w:rsidRPr="008D3109" w:rsidRDefault="0039676C" w:rsidP="0039676C">
      <w:pPr>
        <w:rPr>
          <w:sz w:val="16"/>
        </w:rPr>
      </w:pPr>
      <w:r w:rsidRPr="008D3109">
        <w:rPr>
          <w:sz w:val="16"/>
        </w:rPr>
        <w:t xml:space="preserve">"We have 54 </w:t>
      </w:r>
      <w:proofErr w:type="spellStart"/>
      <w:r w:rsidRPr="008D3109">
        <w:rPr>
          <w:sz w:val="16"/>
        </w:rPr>
        <w:t>tonnes</w:t>
      </w:r>
      <w:proofErr w:type="spellEnd"/>
      <w:r w:rsidRPr="008D3109">
        <w:rPr>
          <w:sz w:val="16"/>
        </w:rPr>
        <w:t xml:space="preserve"> (60 tons) of </w:t>
      </w:r>
      <w:r w:rsidRPr="008D3109">
        <w:rPr>
          <w:rStyle w:val="StyleUnderline"/>
        </w:rPr>
        <w:t>meteoroid material</w:t>
      </w:r>
      <w:r w:rsidRPr="008D3109">
        <w:rPr>
          <w:sz w:val="16"/>
        </w:rPr>
        <w:t xml:space="preserve"> coming in every day," Boley, one of the authors of a paper published May 20 in the journal Scientific Reports, told Space.com. "With the first generation of </w:t>
      </w:r>
      <w:proofErr w:type="spellStart"/>
      <w:r w:rsidRPr="008D3109">
        <w:rPr>
          <w:sz w:val="16"/>
        </w:rPr>
        <w:t>Starlink</w:t>
      </w:r>
      <w:proofErr w:type="spellEnd"/>
      <w:r w:rsidRPr="008D3109">
        <w:rPr>
          <w:sz w:val="16"/>
        </w:rPr>
        <w:t xml:space="preserve">, we can expect about 2 </w:t>
      </w:r>
      <w:proofErr w:type="spellStart"/>
      <w:r w:rsidRPr="008D3109">
        <w:rPr>
          <w:sz w:val="16"/>
        </w:rPr>
        <w:t>tonnes</w:t>
      </w:r>
      <w:proofErr w:type="spellEnd"/>
      <w:r w:rsidRPr="008D3109">
        <w:rPr>
          <w:sz w:val="16"/>
        </w:rPr>
        <w:t xml:space="preserve"> (2.2 tons) of dead satellites reentering Earth's atmosphere daily. But meteoroids are mostly rock, which </w:t>
      </w:r>
      <w:r w:rsidRPr="008D3109">
        <w:rPr>
          <w:rStyle w:val="StyleUnderline"/>
        </w:rPr>
        <w:t>is made of oxygen, magnesium and silicon</w:t>
      </w:r>
      <w:r w:rsidRPr="008D3109">
        <w:rPr>
          <w:sz w:val="16"/>
        </w:rPr>
        <w:t xml:space="preserve">. These satellites </w:t>
      </w:r>
      <w:r w:rsidRPr="008D3109">
        <w:rPr>
          <w:rStyle w:val="StyleUnderline"/>
        </w:rPr>
        <w:t xml:space="preserve">are </w:t>
      </w:r>
      <w:r w:rsidRPr="008D3109">
        <w:rPr>
          <w:rStyle w:val="Emphasis"/>
        </w:rPr>
        <w:t>mostly aluminum</w:t>
      </w:r>
      <w:r w:rsidRPr="008D3109">
        <w:rPr>
          <w:sz w:val="16"/>
        </w:rPr>
        <w:t xml:space="preserve">, </w:t>
      </w:r>
      <w:r w:rsidRPr="008D3109">
        <w:rPr>
          <w:rStyle w:val="StyleUnderline"/>
        </w:rPr>
        <w:t>which</w:t>
      </w:r>
      <w:r w:rsidRPr="008D3109">
        <w:rPr>
          <w:sz w:val="16"/>
        </w:rPr>
        <w:t xml:space="preserve"> the </w:t>
      </w:r>
      <w:r w:rsidRPr="008D3109">
        <w:rPr>
          <w:rStyle w:val="StyleUnderline"/>
        </w:rPr>
        <w:t xml:space="preserve">meteoroids contain only in a </w:t>
      </w:r>
      <w:r w:rsidRPr="008D3109">
        <w:rPr>
          <w:rStyle w:val="Emphasis"/>
        </w:rPr>
        <w:t>very small amount</w:t>
      </w:r>
      <w:r w:rsidRPr="008D3109">
        <w:rPr>
          <w:rStyle w:val="StyleUnderline"/>
        </w:rPr>
        <w:t>, about 1%."</w:t>
      </w:r>
    </w:p>
    <w:p w14:paraId="4E08DD01" w14:textId="77777777" w:rsidR="0039676C" w:rsidRPr="008D3109" w:rsidRDefault="0039676C" w:rsidP="0039676C">
      <w:pPr>
        <w:rPr>
          <w:sz w:val="16"/>
          <w:szCs w:val="16"/>
        </w:rPr>
      </w:pPr>
      <w:r w:rsidRPr="008D3109">
        <w:rPr>
          <w:sz w:val="16"/>
          <w:szCs w:val="16"/>
        </w:rPr>
        <w:lastRenderedPageBreak/>
        <w:t xml:space="preserve">Related: SpaceX's </w:t>
      </w:r>
      <w:proofErr w:type="spellStart"/>
      <w:r w:rsidRPr="008D3109">
        <w:rPr>
          <w:sz w:val="16"/>
          <w:szCs w:val="16"/>
        </w:rPr>
        <w:t>Starlink</w:t>
      </w:r>
      <w:proofErr w:type="spellEnd"/>
      <w:r w:rsidRPr="008D3109">
        <w:rPr>
          <w:sz w:val="16"/>
          <w:szCs w:val="16"/>
        </w:rPr>
        <w:t xml:space="preserve"> satellite </w:t>
      </w:r>
      <w:proofErr w:type="spellStart"/>
      <w:r w:rsidRPr="008D3109">
        <w:rPr>
          <w:sz w:val="16"/>
          <w:szCs w:val="16"/>
        </w:rPr>
        <w:t>megaconstellation</w:t>
      </w:r>
      <w:proofErr w:type="spellEnd"/>
      <w:r w:rsidRPr="008D3109">
        <w:rPr>
          <w:sz w:val="16"/>
          <w:szCs w:val="16"/>
        </w:rPr>
        <w:t xml:space="preserve"> launches in photos</w:t>
      </w:r>
    </w:p>
    <w:p w14:paraId="451346BB" w14:textId="77777777" w:rsidR="0039676C" w:rsidRPr="008D3109" w:rsidRDefault="0039676C" w:rsidP="0039676C">
      <w:pPr>
        <w:rPr>
          <w:sz w:val="16"/>
          <w:szCs w:val="16"/>
        </w:rPr>
      </w:pPr>
      <w:r w:rsidRPr="008D3109">
        <w:rPr>
          <w:sz w:val="16"/>
          <w:szCs w:val="16"/>
        </w:rPr>
        <w:t xml:space="preserve">Uncontrolled geoengineering </w:t>
      </w:r>
    </w:p>
    <w:p w14:paraId="0F8D45D5" w14:textId="77777777" w:rsidR="0039676C" w:rsidRPr="008D3109" w:rsidRDefault="0039676C" w:rsidP="0039676C">
      <w:pPr>
        <w:rPr>
          <w:sz w:val="16"/>
        </w:rPr>
      </w:pPr>
      <w:r w:rsidRPr="008D3109">
        <w:rPr>
          <w:sz w:val="16"/>
        </w:rPr>
        <w:t xml:space="preserve">The scientists </w:t>
      </w:r>
      <w:proofErr w:type="spellStart"/>
      <w:r w:rsidRPr="008D3109">
        <w:rPr>
          <w:sz w:val="16"/>
        </w:rPr>
        <w:t>realised</w:t>
      </w:r>
      <w:proofErr w:type="spellEnd"/>
      <w:r w:rsidRPr="008D3109">
        <w:rPr>
          <w:sz w:val="16"/>
        </w:rPr>
        <w:t xml:space="preserve"> that </w:t>
      </w:r>
      <w:proofErr w:type="spellStart"/>
      <w:r w:rsidRPr="00A033F0">
        <w:rPr>
          <w:rStyle w:val="Emphasis"/>
          <w:highlight w:val="green"/>
        </w:rPr>
        <w:t>megaconstellations</w:t>
      </w:r>
      <w:proofErr w:type="spellEnd"/>
      <w:r w:rsidRPr="008D3109">
        <w:rPr>
          <w:rStyle w:val="StyleUnderline"/>
        </w:rPr>
        <w:t xml:space="preserve"> have</w:t>
      </w:r>
      <w:r w:rsidRPr="008D3109">
        <w:rPr>
          <w:sz w:val="16"/>
        </w:rPr>
        <w:t xml:space="preserve"> a </w:t>
      </w:r>
      <w:r w:rsidRPr="008D3109">
        <w:rPr>
          <w:rStyle w:val="Emphasis"/>
        </w:rPr>
        <w:t>significant potential</w:t>
      </w:r>
      <w:r w:rsidRPr="008D3109">
        <w:rPr>
          <w:sz w:val="16"/>
        </w:rPr>
        <w:t xml:space="preserve"> </w:t>
      </w:r>
      <w:r w:rsidRPr="008D3109">
        <w:rPr>
          <w:rStyle w:val="StyleUnderline"/>
        </w:rPr>
        <w:t>to change the chemistry of the upper atmosphere</w:t>
      </w:r>
      <w:r w:rsidRPr="008D3109">
        <w:rPr>
          <w:sz w:val="16"/>
        </w:rPr>
        <w:t xml:space="preserve"> compared to its natural state. But not only that. The </w:t>
      </w:r>
      <w:r w:rsidRPr="008D3109">
        <w:rPr>
          <w:rStyle w:val="Emphasis"/>
        </w:rPr>
        <w:t>burning of aluminum</w:t>
      </w:r>
      <w:r w:rsidRPr="008D3109">
        <w:rPr>
          <w:sz w:val="16"/>
        </w:rPr>
        <w:t xml:space="preserve"> is known </w:t>
      </w:r>
      <w:r w:rsidRPr="008D3109">
        <w:rPr>
          <w:rStyle w:val="StyleUnderline"/>
        </w:rPr>
        <w:t xml:space="preserve">to </w:t>
      </w:r>
      <w:r w:rsidRPr="00A033F0">
        <w:rPr>
          <w:rStyle w:val="StyleUnderline"/>
          <w:highlight w:val="green"/>
        </w:rPr>
        <w:t>produce</w:t>
      </w:r>
      <w:r w:rsidRPr="008D3109">
        <w:rPr>
          <w:rStyle w:val="StyleUnderline"/>
        </w:rPr>
        <w:t xml:space="preserve"> aluminum oxide</w:t>
      </w:r>
      <w:r w:rsidRPr="008D3109">
        <w:rPr>
          <w:sz w:val="16"/>
        </w:rPr>
        <w:t xml:space="preserve">, </w:t>
      </w:r>
      <w:r w:rsidRPr="008D3109">
        <w:rPr>
          <w:rStyle w:val="Emphasis"/>
        </w:rPr>
        <w:t>a</w:t>
      </w:r>
      <w:r w:rsidRPr="008D3109">
        <w:rPr>
          <w:sz w:val="16"/>
        </w:rPr>
        <w:t xml:space="preserve">lso </w:t>
      </w:r>
      <w:r w:rsidRPr="008D3109">
        <w:rPr>
          <w:rStyle w:val="Emphasis"/>
        </w:rPr>
        <w:t>k</w:t>
      </w:r>
      <w:r w:rsidRPr="008D3109">
        <w:rPr>
          <w:sz w:val="16"/>
        </w:rPr>
        <w:t xml:space="preserve">nown </w:t>
      </w:r>
      <w:r w:rsidRPr="008D3109">
        <w:rPr>
          <w:rStyle w:val="Emphasis"/>
        </w:rPr>
        <w:t>a</w:t>
      </w:r>
      <w:r w:rsidRPr="008D3109">
        <w:rPr>
          <w:sz w:val="16"/>
        </w:rPr>
        <w:t xml:space="preserve">s </w:t>
      </w:r>
      <w:r w:rsidRPr="00A033F0">
        <w:rPr>
          <w:rStyle w:val="Emphasis"/>
          <w:highlight w:val="green"/>
        </w:rPr>
        <w:t>alumina</w:t>
      </w:r>
      <w:r w:rsidRPr="008D3109">
        <w:rPr>
          <w:sz w:val="16"/>
        </w:rPr>
        <w:t xml:space="preserve">, </w:t>
      </w:r>
      <w:r w:rsidRPr="00A033F0">
        <w:rPr>
          <w:rStyle w:val="StyleUnderline"/>
          <w:highlight w:val="green"/>
        </w:rPr>
        <w:t>which</w:t>
      </w:r>
      <w:r w:rsidRPr="008D3109">
        <w:rPr>
          <w:sz w:val="16"/>
        </w:rPr>
        <w:t xml:space="preserve"> can </w:t>
      </w:r>
      <w:r w:rsidRPr="00A033F0">
        <w:rPr>
          <w:rStyle w:val="StyleUnderline"/>
          <w:highlight w:val="green"/>
        </w:rPr>
        <w:t>trigger</w:t>
      </w:r>
      <w:r w:rsidRPr="008D3109">
        <w:rPr>
          <w:rStyle w:val="StyleUnderline"/>
        </w:rPr>
        <w:t xml:space="preserve"> further unexplored side effects</w:t>
      </w:r>
      <w:r w:rsidRPr="008D3109">
        <w:rPr>
          <w:sz w:val="16"/>
        </w:rPr>
        <w:t xml:space="preserve">. </w:t>
      </w:r>
    </w:p>
    <w:p w14:paraId="39BCC450" w14:textId="77777777" w:rsidR="0039676C" w:rsidRPr="008D3109" w:rsidRDefault="0039676C" w:rsidP="0039676C">
      <w:pPr>
        <w:rPr>
          <w:sz w:val="16"/>
          <w:szCs w:val="16"/>
        </w:rPr>
      </w:pPr>
      <w:r w:rsidRPr="008D3109">
        <w:rPr>
          <w:sz w:val="16"/>
          <w:szCs w:val="16"/>
        </w:rPr>
        <w:t xml:space="preserve">"Alumina reflects light at certain wavelengths and if you dump enough alumina into the atmosphere, you are going to create scattering and eventually change the albedo of the planet," Boley said. </w:t>
      </w:r>
    </w:p>
    <w:p w14:paraId="19C3F2ED" w14:textId="77777777" w:rsidR="0039676C" w:rsidRPr="008D3109" w:rsidRDefault="0039676C" w:rsidP="0039676C">
      <w:pPr>
        <w:rPr>
          <w:sz w:val="16"/>
          <w:szCs w:val="16"/>
        </w:rPr>
      </w:pPr>
      <w:r w:rsidRPr="008D3109">
        <w:rPr>
          <w:sz w:val="16"/>
          <w:szCs w:val="16"/>
        </w:rPr>
        <w:t xml:space="preserve">Albedo is the measure of the amount of light that is reflected by a material. In fact, increasing Earth's albedo by pumping certain types of chemicals into the higher layers of the atmosphere has been proposed as a possible geoengineering solution that could slow down global warming. However, Boley said, the scientific community has rejected such experiments because not enough is known about their possible side effects. </w:t>
      </w:r>
    </w:p>
    <w:p w14:paraId="0D4B3AFA" w14:textId="77777777" w:rsidR="0039676C" w:rsidRPr="008D3109" w:rsidRDefault="0039676C" w:rsidP="0039676C">
      <w:pPr>
        <w:rPr>
          <w:sz w:val="16"/>
          <w:szCs w:val="16"/>
        </w:rPr>
      </w:pPr>
      <w:r w:rsidRPr="008D3109">
        <w:rPr>
          <w:sz w:val="16"/>
          <w:szCs w:val="16"/>
        </w:rPr>
        <w:t>"Now it looks like we are going to run this experiment without any oversight or regulation," Boley said. "We don't know what the thresholds are, and how that will change the upper atmosphere."</w:t>
      </w:r>
    </w:p>
    <w:p w14:paraId="1A224A3C" w14:textId="77777777" w:rsidR="0039676C" w:rsidRPr="008D3109" w:rsidRDefault="0039676C" w:rsidP="0039676C">
      <w:pPr>
        <w:rPr>
          <w:sz w:val="16"/>
          <w:szCs w:val="16"/>
        </w:rPr>
      </w:pPr>
      <w:r w:rsidRPr="008D3109">
        <w:rPr>
          <w:sz w:val="16"/>
          <w:szCs w:val="16"/>
        </w:rPr>
        <w:t>The Cygnus re-supply vehicle, which delivers cargo to the International Space Station, burning up in the atmosphere during its reentry. (Image credit: ESA/Alexander Gerst)</w:t>
      </w:r>
    </w:p>
    <w:p w14:paraId="3086A93A" w14:textId="77777777" w:rsidR="0039676C" w:rsidRPr="008D3109" w:rsidRDefault="0039676C" w:rsidP="0039676C">
      <w:pPr>
        <w:rPr>
          <w:rStyle w:val="Emphasis"/>
        </w:rPr>
      </w:pPr>
      <w:r w:rsidRPr="00A033F0">
        <w:rPr>
          <w:rStyle w:val="Emphasis"/>
          <w:highlight w:val="green"/>
        </w:rPr>
        <w:t>Ozone hole 2.0</w:t>
      </w:r>
      <w:r w:rsidRPr="008D3109">
        <w:rPr>
          <w:rStyle w:val="Emphasis"/>
        </w:rPr>
        <w:t xml:space="preserve"> </w:t>
      </w:r>
    </w:p>
    <w:p w14:paraId="3916F036" w14:textId="77777777" w:rsidR="0039676C" w:rsidRPr="008D3109" w:rsidRDefault="0039676C" w:rsidP="0039676C">
      <w:pPr>
        <w:rPr>
          <w:sz w:val="16"/>
        </w:rPr>
      </w:pPr>
      <w:r w:rsidRPr="008D3109">
        <w:rPr>
          <w:rStyle w:val="StyleUnderline"/>
        </w:rPr>
        <w:t>The aluminum from re-entering satellites</w:t>
      </w:r>
      <w:r w:rsidRPr="008D3109">
        <w:rPr>
          <w:sz w:val="16"/>
        </w:rPr>
        <w:t xml:space="preserve"> also has a potential to </w:t>
      </w:r>
      <w:r w:rsidRPr="008D3109">
        <w:rPr>
          <w:rStyle w:val="Emphasis"/>
        </w:rPr>
        <w:t>damage the ozone layer</w:t>
      </w:r>
      <w:r w:rsidRPr="008D3109">
        <w:rPr>
          <w:sz w:val="16"/>
        </w:rPr>
        <w:t xml:space="preserve">, a problem well known to humanity, </w:t>
      </w:r>
      <w:r w:rsidRPr="008D3109">
        <w:rPr>
          <w:rStyle w:val="StyleUnderline"/>
        </w:rPr>
        <w:t>which has been successfully solved by widespread bans on</w:t>
      </w:r>
      <w:r w:rsidRPr="008D3109">
        <w:rPr>
          <w:sz w:val="16"/>
        </w:rPr>
        <w:t xml:space="preserve"> the use of </w:t>
      </w:r>
      <w:r w:rsidRPr="008D3109">
        <w:rPr>
          <w:rStyle w:val="Emphasis"/>
        </w:rPr>
        <w:t>c</w:t>
      </w:r>
      <w:r w:rsidRPr="008D3109">
        <w:rPr>
          <w:sz w:val="16"/>
        </w:rPr>
        <w:t>hloro</w:t>
      </w:r>
      <w:r w:rsidRPr="008D3109">
        <w:rPr>
          <w:rStyle w:val="Emphasis"/>
        </w:rPr>
        <w:t>f</w:t>
      </w:r>
      <w:r w:rsidRPr="008D3109">
        <w:rPr>
          <w:sz w:val="16"/>
        </w:rPr>
        <w:t>luoro</w:t>
      </w:r>
      <w:r w:rsidRPr="008D3109">
        <w:rPr>
          <w:rStyle w:val="Emphasis"/>
        </w:rPr>
        <w:t>c</w:t>
      </w:r>
      <w:r w:rsidRPr="008D3109">
        <w:rPr>
          <w:sz w:val="16"/>
        </w:rPr>
        <w:t>arbon</w:t>
      </w:r>
      <w:r w:rsidRPr="008D3109">
        <w:rPr>
          <w:rStyle w:val="StyleUnderline"/>
        </w:rPr>
        <w:t>s</w:t>
      </w:r>
      <w:r w:rsidRPr="008D3109">
        <w:rPr>
          <w:sz w:val="16"/>
        </w:rPr>
        <w:t xml:space="preserve">, chemicals </w:t>
      </w:r>
      <w:r w:rsidRPr="008D3109">
        <w:rPr>
          <w:rStyle w:val="StyleUnderline"/>
        </w:rPr>
        <w:t>used in the past</w:t>
      </w:r>
      <w:r w:rsidRPr="008D3109">
        <w:rPr>
          <w:sz w:val="16"/>
        </w:rPr>
        <w:t xml:space="preserve"> in aerosol sprays and refrigerators. </w:t>
      </w:r>
    </w:p>
    <w:p w14:paraId="400A0ECD" w14:textId="77777777" w:rsidR="0039676C" w:rsidRPr="008D3109" w:rsidRDefault="0039676C" w:rsidP="0039676C">
      <w:pPr>
        <w:rPr>
          <w:sz w:val="16"/>
        </w:rPr>
      </w:pPr>
      <w:r w:rsidRPr="008D3109">
        <w:rPr>
          <w:sz w:val="16"/>
        </w:rPr>
        <w:t xml:space="preserve">In their paper, Boley and his colleague Michael Byers cite </w:t>
      </w:r>
      <w:r w:rsidRPr="008D3109">
        <w:rPr>
          <w:rStyle w:val="Emphasis"/>
        </w:rPr>
        <w:t>research</w:t>
      </w:r>
      <w:r w:rsidRPr="008D3109">
        <w:rPr>
          <w:sz w:val="16"/>
        </w:rPr>
        <w:t xml:space="preserve"> by their counterparts </w:t>
      </w:r>
      <w:r w:rsidRPr="008D3109">
        <w:rPr>
          <w:rStyle w:val="StyleUnderline"/>
        </w:rPr>
        <w:t>from the Aerospace Corporation</w:t>
      </w:r>
      <w:r w:rsidRPr="008D3109">
        <w:rPr>
          <w:sz w:val="16"/>
        </w:rPr>
        <w:t xml:space="preserve">, a U.S. non-profit research organization, which </w:t>
      </w:r>
      <w:r w:rsidRPr="008D3109">
        <w:rPr>
          <w:rStyle w:val="StyleUnderline"/>
        </w:rPr>
        <w:t>identified local damage to the planet's ozone layer triggered by the passage of polluting rockets through the atmosphere</w:t>
      </w:r>
      <w:r w:rsidRPr="008D3109">
        <w:rPr>
          <w:sz w:val="16"/>
        </w:rPr>
        <w:t>.</w:t>
      </w:r>
    </w:p>
    <w:p w14:paraId="5CE69760" w14:textId="77777777" w:rsidR="0039676C" w:rsidRPr="008D3109" w:rsidRDefault="0039676C" w:rsidP="0039676C">
      <w:pPr>
        <w:rPr>
          <w:sz w:val="16"/>
          <w:szCs w:val="16"/>
        </w:rPr>
      </w:pPr>
      <w:r w:rsidRPr="008D3109">
        <w:rPr>
          <w:sz w:val="16"/>
          <w:szCs w:val="16"/>
        </w:rPr>
        <w:t>"We know that alumina does deplete ozone just from rocket launches themselves because a lot of solid-fuel rockets use, or have, alumina as a byproduct," Boley said. "That creates these little temporary holes in the stratospheric ozone layer. That's one of the biggest concerns about compositional changes to the atmosphere that spaceflight can cause."</w:t>
      </w:r>
    </w:p>
    <w:p w14:paraId="154A33F7" w14:textId="77777777" w:rsidR="0039676C" w:rsidRPr="008D3109" w:rsidRDefault="0039676C" w:rsidP="0039676C">
      <w:pPr>
        <w:rPr>
          <w:sz w:val="16"/>
          <w:szCs w:val="16"/>
        </w:rPr>
      </w:pPr>
      <w:r w:rsidRPr="008D3109">
        <w:rPr>
          <w:sz w:val="16"/>
          <w:szCs w:val="16"/>
        </w:rPr>
        <w:t xml:space="preserve">The ozone layer protects life on Earth from harmful UV radiation. The depletion of ozone in the stratosphere, the second lowest layer of the atmosphere extending between altitudes of approximately 7 to 40 miles (10 to 60 kilometers), led to an increased risk of cancer and eye damage for humans on Earth. </w:t>
      </w:r>
    </w:p>
    <w:p w14:paraId="5AB84865" w14:textId="77777777" w:rsidR="0039676C" w:rsidRPr="008D3109" w:rsidRDefault="0039676C" w:rsidP="0039676C">
      <w:pPr>
        <w:rPr>
          <w:sz w:val="16"/>
        </w:rPr>
      </w:pPr>
      <w:r w:rsidRPr="008D3109">
        <w:rPr>
          <w:sz w:val="16"/>
        </w:rPr>
        <w:t xml:space="preserve">Gerhard Drolshagen, of the University of Oldenburg, Germany, who has published papers about the effects of meteoroid material on Earth, told Space.com that </w:t>
      </w:r>
      <w:r w:rsidRPr="00A033F0">
        <w:rPr>
          <w:rStyle w:val="Emphasis"/>
          <w:highlight w:val="green"/>
        </w:rPr>
        <w:t>reentering satellites</w:t>
      </w:r>
      <w:r w:rsidRPr="008D3109">
        <w:rPr>
          <w:sz w:val="16"/>
        </w:rPr>
        <w:t xml:space="preserve"> usually </w:t>
      </w:r>
      <w:r w:rsidRPr="00A033F0">
        <w:rPr>
          <w:rStyle w:val="Emphasis"/>
          <w:highlight w:val="green"/>
        </w:rPr>
        <w:t>evaporate</w:t>
      </w:r>
      <w:r w:rsidRPr="008D3109">
        <w:rPr>
          <w:rStyle w:val="Emphasis"/>
        </w:rPr>
        <w:t xml:space="preserve"> at altitudes between 55 and 30 miles</w:t>
      </w:r>
      <w:r w:rsidRPr="008D3109">
        <w:rPr>
          <w:sz w:val="16"/>
        </w:rPr>
        <w:t xml:space="preserve"> (90 and 50 km), just </w:t>
      </w:r>
      <w:r w:rsidRPr="00A033F0">
        <w:rPr>
          <w:rStyle w:val="StyleUnderline"/>
          <w:highlight w:val="green"/>
        </w:rPr>
        <w:t>above the ozone-rich stratosphere</w:t>
      </w:r>
      <w:r w:rsidRPr="008D3109">
        <w:rPr>
          <w:sz w:val="16"/>
        </w:rPr>
        <w:t xml:space="preserve">. However, he added, the </w:t>
      </w:r>
      <w:r w:rsidRPr="008D3109">
        <w:rPr>
          <w:rStyle w:val="StyleUnderline"/>
        </w:rPr>
        <w:t>particles created as a result of the satellites' burning will eventually sink to the lower layers</w:t>
      </w:r>
      <w:r w:rsidRPr="008D3109">
        <w:rPr>
          <w:sz w:val="16"/>
        </w:rPr>
        <w:t xml:space="preserve">. </w:t>
      </w:r>
    </w:p>
    <w:p w14:paraId="6ABE3756" w14:textId="77777777" w:rsidR="0039676C" w:rsidRPr="008D3109" w:rsidRDefault="0039676C" w:rsidP="0039676C">
      <w:pPr>
        <w:rPr>
          <w:sz w:val="16"/>
        </w:rPr>
      </w:pPr>
      <w:r w:rsidRPr="008D3109">
        <w:rPr>
          <w:sz w:val="16"/>
        </w:rPr>
        <w:t xml:space="preserve">Boley said that as the alumina sinks into the stratosphere, </w:t>
      </w:r>
      <w:r w:rsidRPr="008D3109">
        <w:rPr>
          <w:rStyle w:val="StyleUnderline"/>
        </w:rPr>
        <w:t xml:space="preserve">it will cause </w:t>
      </w:r>
      <w:r w:rsidRPr="00A033F0">
        <w:rPr>
          <w:rStyle w:val="StyleUnderline"/>
          <w:highlight w:val="green"/>
        </w:rPr>
        <w:t>chemical reactions</w:t>
      </w:r>
      <w:r w:rsidRPr="008D3109">
        <w:rPr>
          <w:rStyle w:val="StyleUnderline"/>
        </w:rPr>
        <w:t>, which</w:t>
      </w:r>
      <w:r w:rsidRPr="008D3109">
        <w:rPr>
          <w:sz w:val="16"/>
        </w:rPr>
        <w:t xml:space="preserve">, based on existing knowledge, will likely </w:t>
      </w:r>
      <w:r w:rsidRPr="00A033F0">
        <w:rPr>
          <w:rStyle w:val="Emphasis"/>
          <w:highlight w:val="green"/>
        </w:rPr>
        <w:t>trigger ozone destruction</w:t>
      </w:r>
      <w:r w:rsidRPr="008D3109">
        <w:rPr>
          <w:sz w:val="16"/>
        </w:rPr>
        <w:t>.</w:t>
      </w:r>
    </w:p>
    <w:p w14:paraId="1E5DC69F" w14:textId="77777777" w:rsidR="0039676C" w:rsidRPr="007C1A99" w:rsidRDefault="0039676C" w:rsidP="0039676C">
      <w:pPr>
        <w:rPr>
          <w:sz w:val="16"/>
        </w:rPr>
      </w:pPr>
      <w:r w:rsidRPr="007C1A99">
        <w:rPr>
          <w:sz w:val="16"/>
        </w:rPr>
        <w:t xml:space="preserve">Drolshagen, who wasn't involved in the recent study, agreed that because "satellites are mostly made of aluminum, the amount of </w:t>
      </w:r>
      <w:r w:rsidRPr="007C1A99">
        <w:rPr>
          <w:rStyle w:val="StyleUnderline"/>
        </w:rPr>
        <w:t>aluminum deposited in the atmosphere will certainly increase</w:t>
      </w:r>
      <w:r w:rsidRPr="007C1A99">
        <w:rPr>
          <w:sz w:val="16"/>
        </w:rPr>
        <w:t>."</w:t>
      </w:r>
    </w:p>
    <w:p w14:paraId="0E997637" w14:textId="77777777" w:rsidR="0039676C" w:rsidRPr="007C1A99" w:rsidRDefault="0039676C" w:rsidP="0039676C">
      <w:pPr>
        <w:rPr>
          <w:sz w:val="16"/>
          <w:szCs w:val="16"/>
        </w:rPr>
      </w:pPr>
      <w:r w:rsidRPr="007C1A99">
        <w:rPr>
          <w:sz w:val="16"/>
          <w:szCs w:val="16"/>
        </w:rPr>
        <w:t xml:space="preserve">Concerns about the effects of </w:t>
      </w:r>
      <w:proofErr w:type="spellStart"/>
      <w:r w:rsidRPr="007C1A99">
        <w:rPr>
          <w:sz w:val="16"/>
          <w:szCs w:val="16"/>
        </w:rPr>
        <w:t>aluminium</w:t>
      </w:r>
      <w:proofErr w:type="spellEnd"/>
      <w:r w:rsidRPr="007C1A99">
        <w:rPr>
          <w:sz w:val="16"/>
          <w:szCs w:val="16"/>
        </w:rPr>
        <w:t xml:space="preserve"> oxides on the atmosphere have been cited by U.S. telecommunications operator </w:t>
      </w:r>
      <w:proofErr w:type="spellStart"/>
      <w:r w:rsidRPr="007C1A99">
        <w:rPr>
          <w:sz w:val="16"/>
          <w:szCs w:val="16"/>
        </w:rPr>
        <w:t>Viasat</w:t>
      </w:r>
      <w:proofErr w:type="spellEnd"/>
      <w:r w:rsidRPr="007C1A99">
        <w:rPr>
          <w:sz w:val="16"/>
          <w:szCs w:val="16"/>
        </w:rPr>
        <w:t xml:space="preserve"> in its request to the US Federal Communications </w:t>
      </w:r>
      <w:proofErr w:type="spellStart"/>
      <w:r w:rsidRPr="007C1A99">
        <w:rPr>
          <w:sz w:val="16"/>
          <w:szCs w:val="16"/>
        </w:rPr>
        <w:t>Commision</w:t>
      </w:r>
      <w:proofErr w:type="spellEnd"/>
      <w:r w:rsidRPr="007C1A99">
        <w:rPr>
          <w:sz w:val="16"/>
          <w:szCs w:val="16"/>
        </w:rPr>
        <w:t xml:space="preserve"> to suspend launches of SpaceX's </w:t>
      </w:r>
      <w:proofErr w:type="spellStart"/>
      <w:r w:rsidRPr="007C1A99">
        <w:rPr>
          <w:sz w:val="16"/>
          <w:szCs w:val="16"/>
        </w:rPr>
        <w:t>Starlink</w:t>
      </w:r>
      <w:proofErr w:type="spellEnd"/>
      <w:r w:rsidRPr="007C1A99">
        <w:rPr>
          <w:sz w:val="16"/>
          <w:szCs w:val="16"/>
        </w:rPr>
        <w:t xml:space="preserve"> </w:t>
      </w:r>
      <w:proofErr w:type="spellStart"/>
      <w:r w:rsidRPr="007C1A99">
        <w:rPr>
          <w:sz w:val="16"/>
          <w:szCs w:val="16"/>
        </w:rPr>
        <w:t>megaconstellation</w:t>
      </w:r>
      <w:proofErr w:type="spellEnd"/>
      <w:r w:rsidRPr="007C1A99">
        <w:rPr>
          <w:sz w:val="16"/>
          <w:szCs w:val="16"/>
        </w:rPr>
        <w:t xml:space="preserve"> until a proper environmental review of its possible impacts is conducted. </w:t>
      </w:r>
    </w:p>
    <w:p w14:paraId="3058D527" w14:textId="77777777" w:rsidR="0039676C" w:rsidRPr="007C1A99" w:rsidRDefault="0039676C" w:rsidP="0039676C">
      <w:pPr>
        <w:rPr>
          <w:sz w:val="16"/>
          <w:szCs w:val="16"/>
        </w:rPr>
      </w:pPr>
      <w:r w:rsidRPr="007C1A99">
        <w:rPr>
          <w:sz w:val="16"/>
          <w:szCs w:val="16"/>
        </w:rPr>
        <w:t>Spectacular stratospheric clouds are linked to ozone destruction. (Image credit: NASA/Lamont Poole)</w:t>
      </w:r>
    </w:p>
    <w:p w14:paraId="5AF60358" w14:textId="77777777" w:rsidR="0039676C" w:rsidRPr="007C1A99" w:rsidRDefault="0039676C" w:rsidP="0039676C">
      <w:pPr>
        <w:rPr>
          <w:sz w:val="16"/>
          <w:szCs w:val="16"/>
        </w:rPr>
      </w:pPr>
      <w:r w:rsidRPr="007C1A99">
        <w:rPr>
          <w:sz w:val="16"/>
          <w:szCs w:val="16"/>
        </w:rPr>
        <w:t>Learning from past mistakes</w:t>
      </w:r>
    </w:p>
    <w:p w14:paraId="2AEB406E" w14:textId="77777777" w:rsidR="0039676C" w:rsidRPr="007C1A99" w:rsidRDefault="0039676C" w:rsidP="0039676C">
      <w:pPr>
        <w:rPr>
          <w:sz w:val="16"/>
        </w:rPr>
      </w:pPr>
      <w:r w:rsidRPr="007C1A99">
        <w:rPr>
          <w:sz w:val="16"/>
        </w:rPr>
        <w:lastRenderedPageBreak/>
        <w:t xml:space="preserve">In their </w:t>
      </w:r>
      <w:r w:rsidRPr="007C1A99">
        <w:rPr>
          <w:rStyle w:val="StyleUnderline"/>
        </w:rPr>
        <w:t>study</w:t>
      </w:r>
      <w:r w:rsidRPr="007C1A99">
        <w:rPr>
          <w:sz w:val="16"/>
        </w:rPr>
        <w:t xml:space="preserve">, Boley and his colleagues </w:t>
      </w:r>
      <w:r w:rsidRPr="007C1A99">
        <w:rPr>
          <w:rStyle w:val="StyleUnderline"/>
        </w:rPr>
        <w:t>looked only at</w:t>
      </w:r>
      <w:r w:rsidRPr="007C1A99">
        <w:rPr>
          <w:sz w:val="16"/>
        </w:rPr>
        <w:t xml:space="preserve"> the effects of the first generation of the </w:t>
      </w:r>
      <w:proofErr w:type="spellStart"/>
      <w:r w:rsidRPr="007C1A99">
        <w:rPr>
          <w:sz w:val="16"/>
        </w:rPr>
        <w:t>Starlink</w:t>
      </w:r>
      <w:proofErr w:type="spellEnd"/>
      <w:r w:rsidRPr="007C1A99">
        <w:rPr>
          <w:sz w:val="16"/>
        </w:rPr>
        <w:t xml:space="preserve"> </w:t>
      </w:r>
      <w:proofErr w:type="spellStart"/>
      <w:r w:rsidRPr="007C1A99">
        <w:rPr>
          <w:sz w:val="16"/>
        </w:rPr>
        <w:t>megaconstellation</w:t>
      </w:r>
      <w:proofErr w:type="spellEnd"/>
      <w:r w:rsidRPr="007C1A99">
        <w:rPr>
          <w:sz w:val="16"/>
        </w:rPr>
        <w:t xml:space="preserve">, which is expected to consist of </w:t>
      </w:r>
      <w:r w:rsidRPr="007C1A99">
        <w:rPr>
          <w:rStyle w:val="Emphasis"/>
        </w:rPr>
        <w:t>12,000 satellites</w:t>
      </w:r>
      <w:r w:rsidRPr="007C1A99">
        <w:rPr>
          <w:sz w:val="16"/>
        </w:rPr>
        <w:t xml:space="preserve">. More than 1,700 of these have already been launched. As a result of SpaceX's activities (and to a lesser extent those of other constellation operators), the number of active and defunct satellites in low Earth orbit, the region of space below the altitude of 620 miles (1,000 km), has increased by 50% over the past two years, according to the paper. </w:t>
      </w:r>
    </w:p>
    <w:p w14:paraId="1E13804C" w14:textId="77777777" w:rsidR="0039676C" w:rsidRPr="007C1A99" w:rsidRDefault="0039676C" w:rsidP="0039676C">
      <w:pPr>
        <w:rPr>
          <w:sz w:val="16"/>
        </w:rPr>
      </w:pPr>
      <w:r w:rsidRPr="007C1A99">
        <w:rPr>
          <w:sz w:val="16"/>
        </w:rPr>
        <w:t xml:space="preserve">"The problem is that </w:t>
      </w:r>
      <w:r w:rsidRPr="007C1A99">
        <w:rPr>
          <w:rStyle w:val="Emphasis"/>
        </w:rPr>
        <w:t>there are now plans to launch about 55,000 satellites</w:t>
      </w:r>
      <w:r w:rsidRPr="007C1A99">
        <w:rPr>
          <w:sz w:val="16"/>
        </w:rPr>
        <w:t>," Boley said. "</w:t>
      </w:r>
      <w:proofErr w:type="spellStart"/>
      <w:r w:rsidRPr="007C1A99">
        <w:rPr>
          <w:sz w:val="16"/>
        </w:rPr>
        <w:t>Starlink</w:t>
      </w:r>
      <w:proofErr w:type="spellEnd"/>
      <w:r w:rsidRPr="007C1A99">
        <w:rPr>
          <w:sz w:val="16"/>
        </w:rPr>
        <w:t xml:space="preserve"> second generation could consist of up to 30,000 satellites, then you have </w:t>
      </w:r>
      <w:proofErr w:type="spellStart"/>
      <w:r w:rsidRPr="007C1A99">
        <w:rPr>
          <w:sz w:val="16"/>
        </w:rPr>
        <w:t>Starnet</w:t>
      </w:r>
      <w:proofErr w:type="spellEnd"/>
      <w:r w:rsidRPr="007C1A99">
        <w:rPr>
          <w:sz w:val="16"/>
        </w:rPr>
        <w:t xml:space="preserve">, which is China's response to </w:t>
      </w:r>
      <w:proofErr w:type="spellStart"/>
      <w:r w:rsidRPr="007C1A99">
        <w:rPr>
          <w:sz w:val="16"/>
        </w:rPr>
        <w:t>Starlink</w:t>
      </w:r>
      <w:proofErr w:type="spellEnd"/>
      <w:r w:rsidRPr="007C1A99">
        <w:rPr>
          <w:sz w:val="16"/>
        </w:rPr>
        <w:t xml:space="preserve">, Amazon's Kuiper, </w:t>
      </w:r>
      <w:proofErr w:type="spellStart"/>
      <w:r w:rsidRPr="007C1A99">
        <w:rPr>
          <w:sz w:val="16"/>
        </w:rPr>
        <w:t>OneWeb</w:t>
      </w:r>
      <w:proofErr w:type="spellEnd"/>
      <w:r w:rsidRPr="007C1A99">
        <w:rPr>
          <w:sz w:val="16"/>
        </w:rPr>
        <w:t xml:space="preserve">. That could </w:t>
      </w:r>
      <w:r w:rsidRPr="007C1A99">
        <w:rPr>
          <w:rStyle w:val="Emphasis"/>
        </w:rPr>
        <w:t>lead to unprecedented changes to the Earth’s upper atmosphere</w:t>
      </w:r>
      <w:r w:rsidRPr="007C1A99">
        <w:rPr>
          <w:sz w:val="16"/>
        </w:rPr>
        <w:t>."</w:t>
      </w:r>
    </w:p>
    <w:p w14:paraId="6D2DB042" w14:textId="77777777" w:rsidR="0039676C" w:rsidRPr="007C1A99" w:rsidRDefault="0039676C" w:rsidP="0039676C">
      <w:pPr>
        <w:rPr>
          <w:sz w:val="16"/>
        </w:rPr>
      </w:pPr>
      <w:proofErr w:type="spellStart"/>
      <w:r w:rsidRPr="007C1A99">
        <w:rPr>
          <w:rStyle w:val="StyleUnderline"/>
        </w:rPr>
        <w:t>Megaconstellation</w:t>
      </w:r>
      <w:proofErr w:type="spellEnd"/>
      <w:r w:rsidRPr="007C1A99">
        <w:rPr>
          <w:rStyle w:val="StyleUnderline"/>
        </w:rPr>
        <w:t xml:space="preserve"> operators</w:t>
      </w:r>
      <w:r w:rsidRPr="007C1A99">
        <w:rPr>
          <w:sz w:val="16"/>
        </w:rPr>
        <w:t xml:space="preserve">, inspired by the consumer technology model, </w:t>
      </w:r>
      <w:r w:rsidRPr="00A033F0">
        <w:rPr>
          <w:rStyle w:val="StyleUnderline"/>
          <w:highlight w:val="green"/>
        </w:rPr>
        <w:t>expect</w:t>
      </w:r>
      <w:r w:rsidRPr="007C1A99">
        <w:rPr>
          <w:rStyle w:val="StyleUnderline"/>
        </w:rPr>
        <w:t xml:space="preserve"> fast development of new satellites and </w:t>
      </w:r>
      <w:r w:rsidRPr="00A033F0">
        <w:rPr>
          <w:rStyle w:val="Emphasis"/>
          <w:highlight w:val="green"/>
        </w:rPr>
        <w:t>frequent replacement</w:t>
      </w:r>
      <w:r w:rsidRPr="007C1A99">
        <w:rPr>
          <w:rStyle w:val="StyleUnderline"/>
        </w:rPr>
        <w:t xml:space="preserve">, thus the </w:t>
      </w:r>
      <w:r w:rsidRPr="00A033F0">
        <w:rPr>
          <w:rStyle w:val="Emphasis"/>
          <w:highlight w:val="green"/>
        </w:rPr>
        <w:t xml:space="preserve">high </w:t>
      </w:r>
      <w:proofErr w:type="gramStart"/>
      <w:r w:rsidRPr="00A033F0">
        <w:rPr>
          <w:rStyle w:val="Emphasis"/>
          <w:highlight w:val="green"/>
        </w:rPr>
        <w:t>amount</w:t>
      </w:r>
      <w:proofErr w:type="gramEnd"/>
      <w:r w:rsidRPr="007C1A99">
        <w:rPr>
          <w:rStyle w:val="Emphasis"/>
        </w:rPr>
        <w:t xml:space="preserve"> of satellites</w:t>
      </w:r>
      <w:r w:rsidRPr="007C1A99">
        <w:rPr>
          <w:rStyle w:val="StyleUnderline"/>
        </w:rPr>
        <w:t xml:space="preserve"> expected to be </w:t>
      </w:r>
      <w:r w:rsidRPr="00A033F0">
        <w:rPr>
          <w:rStyle w:val="StyleUnderline"/>
          <w:highlight w:val="green"/>
        </w:rPr>
        <w:t>burning</w:t>
      </w:r>
      <w:r w:rsidRPr="007C1A99">
        <w:rPr>
          <w:rStyle w:val="StyleUnderline"/>
        </w:rPr>
        <w:t xml:space="preserve"> in the atmosphere </w:t>
      </w:r>
      <w:r w:rsidRPr="00A033F0">
        <w:rPr>
          <w:rStyle w:val="StyleUnderline"/>
          <w:highlight w:val="green"/>
        </w:rPr>
        <w:t>on a daily basis</w:t>
      </w:r>
      <w:r w:rsidRPr="007C1A99">
        <w:rPr>
          <w:sz w:val="16"/>
        </w:rPr>
        <w:t xml:space="preserve">. </w:t>
      </w:r>
    </w:p>
    <w:p w14:paraId="0CCFCD37" w14:textId="77777777" w:rsidR="0039676C" w:rsidRPr="006646A9" w:rsidRDefault="0039676C" w:rsidP="0039676C"/>
    <w:p w14:paraId="1B006690" w14:textId="77777777" w:rsidR="0039676C" w:rsidRDefault="0039676C" w:rsidP="0039676C">
      <w:pPr>
        <w:pStyle w:val="Heading4"/>
      </w:pPr>
      <w:r>
        <w:t>Extinction.</w:t>
      </w:r>
    </w:p>
    <w:p w14:paraId="796B62E6" w14:textId="77777777" w:rsidR="0039676C" w:rsidRDefault="0039676C" w:rsidP="0039676C">
      <w:r w:rsidRPr="00D70D0F">
        <w:rPr>
          <w:rStyle w:val="Style13ptBold"/>
        </w:rPr>
        <w:t>Skudlarek 16</w:t>
      </w:r>
      <w:r>
        <w:t xml:space="preserve"> [Cooper, pollution writer for L2P, “The Ozone Layer,” </w:t>
      </w:r>
      <w:hyperlink r:id="rId35" w:history="1">
        <w:r w:rsidRPr="00623F4B">
          <w:rPr>
            <w:rStyle w:val="Hyperlink"/>
          </w:rPr>
          <w:t>https://letters2president.org/letters/24312</w:t>
        </w:r>
      </w:hyperlink>
      <w:r>
        <w:t xml:space="preserve">] </w:t>
      </w:r>
      <w:proofErr w:type="spellStart"/>
      <w:r>
        <w:t>brett</w:t>
      </w:r>
      <w:proofErr w:type="spellEnd"/>
    </w:p>
    <w:p w14:paraId="27BE016D" w14:textId="77777777" w:rsidR="0039676C" w:rsidRPr="00D70D0F" w:rsidRDefault="0039676C" w:rsidP="0039676C">
      <w:pPr>
        <w:rPr>
          <w:sz w:val="16"/>
        </w:rPr>
      </w:pPr>
      <w:r w:rsidRPr="00D70D0F">
        <w:rPr>
          <w:sz w:val="16"/>
        </w:rPr>
        <w:t xml:space="preserve">We have a problem- a big problem (a 518,000,000 square kilometer problem to be exact). </w:t>
      </w:r>
      <w:r w:rsidRPr="00652563">
        <w:rPr>
          <w:rStyle w:val="StyleUnderline"/>
        </w:rPr>
        <w:t>The ozone layer</w:t>
      </w:r>
      <w:r w:rsidRPr="00D70D0F">
        <w:rPr>
          <w:sz w:val="16"/>
        </w:rPr>
        <w:t xml:space="preserve"> is a belt of naturally occurring gas that </w:t>
      </w:r>
      <w:r w:rsidRPr="00652563">
        <w:rPr>
          <w:rStyle w:val="StyleUnderline"/>
        </w:rPr>
        <w:t xml:space="preserve">protects us from harmful </w:t>
      </w:r>
      <w:proofErr w:type="gramStart"/>
      <w:r w:rsidRPr="00652563">
        <w:rPr>
          <w:rStyle w:val="StyleUnderline"/>
        </w:rPr>
        <w:t>radiation</w:t>
      </w:r>
      <w:proofErr w:type="gramEnd"/>
      <w:r w:rsidRPr="00D70D0F">
        <w:rPr>
          <w:sz w:val="16"/>
        </w:rPr>
        <w:t xml:space="preserve"> and it is at risk. We need to regulate the amount of air pollution produced and fossil fuels burned to prevent the formation of </w:t>
      </w:r>
      <w:r w:rsidRPr="00A033F0">
        <w:rPr>
          <w:rStyle w:val="Emphasis"/>
          <w:highlight w:val="green"/>
        </w:rPr>
        <w:t>ozone holes</w:t>
      </w:r>
      <w:r w:rsidRPr="00D70D0F">
        <w:rPr>
          <w:sz w:val="16"/>
        </w:rPr>
        <w:t xml:space="preserve"> which </w:t>
      </w:r>
      <w:r w:rsidRPr="00A033F0">
        <w:rPr>
          <w:rStyle w:val="StyleUnderline"/>
          <w:highlight w:val="green"/>
        </w:rPr>
        <w:t>allow radiation</w:t>
      </w:r>
      <w:r w:rsidRPr="00652563">
        <w:rPr>
          <w:rStyle w:val="StyleUnderline"/>
        </w:rPr>
        <w:t xml:space="preserve"> to seep into the troposphere</w:t>
      </w:r>
      <w:r w:rsidRPr="00D70D0F">
        <w:rPr>
          <w:sz w:val="16"/>
        </w:rPr>
        <w:t>.</w:t>
      </w:r>
    </w:p>
    <w:p w14:paraId="3F496D6B" w14:textId="77777777" w:rsidR="0039676C" w:rsidRPr="00D70D0F" w:rsidRDefault="0039676C" w:rsidP="0039676C">
      <w:pPr>
        <w:rPr>
          <w:sz w:val="16"/>
        </w:rPr>
      </w:pPr>
      <w:r w:rsidRPr="00652563">
        <w:rPr>
          <w:rStyle w:val="StyleUnderline"/>
        </w:rPr>
        <w:t>The Earth’s stratosphere</w:t>
      </w:r>
      <w:r w:rsidRPr="00D70D0F">
        <w:rPr>
          <w:sz w:val="16"/>
        </w:rPr>
        <w:t xml:space="preserve"> is a part of our atmosphere that </w:t>
      </w:r>
      <w:r w:rsidRPr="00652563">
        <w:rPr>
          <w:rStyle w:val="StyleUnderline"/>
        </w:rPr>
        <w:t>houses the earth’s ozone layer</w:t>
      </w:r>
      <w:r w:rsidRPr="00D70D0F">
        <w:rPr>
          <w:sz w:val="16"/>
        </w:rPr>
        <w:t xml:space="preserve">. The ozone layer is a belt of naturally occurring gas called ozone (hence the name ozone layer) that sits 15 kilometers above earth’s surface </w:t>
      </w:r>
      <w:r w:rsidRPr="00652563">
        <w:rPr>
          <w:rStyle w:val="StyleUnderline"/>
        </w:rPr>
        <w:t>and shields us from</w:t>
      </w:r>
      <w:r w:rsidRPr="00D70D0F">
        <w:rPr>
          <w:sz w:val="16"/>
        </w:rPr>
        <w:t xml:space="preserve"> a form of a form of radiation produced by the sun known as </w:t>
      </w:r>
      <w:r w:rsidRPr="00652563">
        <w:rPr>
          <w:rStyle w:val="Emphasis"/>
        </w:rPr>
        <w:t>u</w:t>
      </w:r>
      <w:r w:rsidRPr="00D70D0F">
        <w:rPr>
          <w:sz w:val="16"/>
        </w:rPr>
        <w:t>ltra</w:t>
      </w:r>
      <w:r w:rsidRPr="00652563">
        <w:rPr>
          <w:rStyle w:val="Emphasis"/>
        </w:rPr>
        <w:t>v</w:t>
      </w:r>
      <w:r w:rsidRPr="00D70D0F">
        <w:rPr>
          <w:sz w:val="16"/>
        </w:rPr>
        <w:t xml:space="preserve">iolet </w:t>
      </w:r>
      <w:r w:rsidRPr="00652563">
        <w:rPr>
          <w:rStyle w:val="Emphasis"/>
        </w:rPr>
        <w:t>B</w:t>
      </w:r>
      <w:r w:rsidRPr="00D70D0F">
        <w:rPr>
          <w:sz w:val="16"/>
        </w:rPr>
        <w:t xml:space="preserve"> </w:t>
      </w:r>
      <w:r w:rsidRPr="00652563">
        <w:rPr>
          <w:rStyle w:val="StyleUnderline"/>
        </w:rPr>
        <w:t>radiation</w:t>
      </w:r>
      <w:r w:rsidRPr="00D70D0F">
        <w:rPr>
          <w:sz w:val="16"/>
        </w:rPr>
        <w:t xml:space="preserve">. Over the next 14 years the levels of carbon dioxide seeping into our atmosphere will have increased by nearly 40 percent. According to the website Conserve Energy Future, “An essential property of ozone molecule is its ability to block solar radiations of wavelengths less than 290 nanometers from reaching Earth’s surface. In this process, it also absorbs ultraviolet radiations that are </w:t>
      </w:r>
      <w:r w:rsidRPr="00A033F0">
        <w:rPr>
          <w:rStyle w:val="Emphasis"/>
          <w:highlight w:val="green"/>
        </w:rPr>
        <w:t>dangerous for most living beings</w:t>
      </w:r>
      <w:r w:rsidRPr="00D70D0F">
        <w:rPr>
          <w:sz w:val="16"/>
        </w:rPr>
        <w:t xml:space="preserve">. </w:t>
      </w:r>
      <w:r w:rsidRPr="00652563">
        <w:rPr>
          <w:rStyle w:val="StyleUnderline"/>
        </w:rPr>
        <w:t xml:space="preserve">UV radiation could injure or </w:t>
      </w:r>
      <w:r w:rsidRPr="00652563">
        <w:rPr>
          <w:rStyle w:val="Emphasis"/>
        </w:rPr>
        <w:t>kill life on Earth</w:t>
      </w:r>
      <w:r w:rsidRPr="00D70D0F">
        <w:rPr>
          <w:sz w:val="16"/>
        </w:rPr>
        <w:t xml:space="preserve">. Though </w:t>
      </w:r>
      <w:r w:rsidRPr="00652563">
        <w:rPr>
          <w:rStyle w:val="StyleUnderline"/>
        </w:rPr>
        <w:t>the absorption of UV radiations</w:t>
      </w:r>
      <w:r w:rsidRPr="00D70D0F">
        <w:rPr>
          <w:sz w:val="16"/>
        </w:rPr>
        <w:t xml:space="preserve"> warms the </w:t>
      </w:r>
      <w:proofErr w:type="gramStart"/>
      <w:r w:rsidRPr="00D70D0F">
        <w:rPr>
          <w:sz w:val="16"/>
        </w:rPr>
        <w:t>stratosphere</w:t>
      </w:r>
      <w:proofErr w:type="gramEnd"/>
      <w:r w:rsidRPr="00D70D0F">
        <w:rPr>
          <w:sz w:val="16"/>
        </w:rPr>
        <w:t xml:space="preserve"> but it </w:t>
      </w:r>
      <w:r w:rsidRPr="00652563">
        <w:rPr>
          <w:rStyle w:val="StyleUnderline"/>
        </w:rPr>
        <w:t>is important for life to flourish on planet Earth</w:t>
      </w:r>
      <w:r w:rsidRPr="00D70D0F">
        <w:rPr>
          <w:sz w:val="16"/>
        </w:rPr>
        <w:t xml:space="preserve">. </w:t>
      </w:r>
      <w:r w:rsidRPr="00A033F0">
        <w:rPr>
          <w:rStyle w:val="Emphasis"/>
          <w:highlight w:val="green"/>
        </w:rPr>
        <w:t>Research scientists</w:t>
      </w:r>
      <w:r w:rsidRPr="00D70D0F">
        <w:rPr>
          <w:sz w:val="16"/>
        </w:rPr>
        <w:t xml:space="preserve"> have </w:t>
      </w:r>
      <w:r w:rsidRPr="00A033F0">
        <w:rPr>
          <w:rStyle w:val="StyleUnderline"/>
          <w:highlight w:val="green"/>
        </w:rPr>
        <w:t>anticipated disruption</w:t>
      </w:r>
      <w:r w:rsidRPr="00652563">
        <w:rPr>
          <w:rStyle w:val="StyleUnderline"/>
        </w:rPr>
        <w:t xml:space="preserve"> of </w:t>
      </w:r>
      <w:r w:rsidRPr="00652563">
        <w:rPr>
          <w:rStyle w:val="Emphasis"/>
        </w:rPr>
        <w:t>susceptible terrestrial</w:t>
      </w:r>
      <w:r w:rsidRPr="00652563">
        <w:rPr>
          <w:rStyle w:val="StyleUnderline"/>
        </w:rPr>
        <w:t xml:space="preserve"> and </w:t>
      </w:r>
      <w:r w:rsidRPr="00652563">
        <w:rPr>
          <w:rStyle w:val="Emphasis"/>
        </w:rPr>
        <w:t>aquatic ecosystems</w:t>
      </w:r>
      <w:r w:rsidRPr="00652563">
        <w:rPr>
          <w:rStyle w:val="StyleUnderline"/>
        </w:rPr>
        <w:t xml:space="preserve"> </w:t>
      </w:r>
      <w:r w:rsidRPr="00A033F0">
        <w:rPr>
          <w:rStyle w:val="Emphasis"/>
          <w:highlight w:val="green"/>
        </w:rPr>
        <w:t>due to depletion</w:t>
      </w:r>
      <w:r w:rsidRPr="00652563">
        <w:rPr>
          <w:rStyle w:val="Emphasis"/>
        </w:rPr>
        <w:t xml:space="preserve"> of ozone layer</w:t>
      </w:r>
      <w:r w:rsidRPr="00D70D0F">
        <w:rPr>
          <w:sz w:val="16"/>
        </w:rPr>
        <w:t>.” This means that although it is necessary to keep our planet habitable it is only helpful if we have the right amount and we have far too much.</w:t>
      </w:r>
    </w:p>
    <w:p w14:paraId="7EF76BE6" w14:textId="77777777" w:rsidR="0039676C" w:rsidRPr="00652563" w:rsidRDefault="0039676C" w:rsidP="0039676C">
      <w:pPr>
        <w:rPr>
          <w:sz w:val="16"/>
        </w:rPr>
      </w:pPr>
      <w:r w:rsidRPr="00652563">
        <w:rPr>
          <w:sz w:val="16"/>
        </w:rPr>
        <w:t xml:space="preserve">This is a major issue because the </w:t>
      </w:r>
      <w:r w:rsidRPr="00652563">
        <w:rPr>
          <w:rStyle w:val="Emphasis"/>
        </w:rPr>
        <w:t>excess radiation</w:t>
      </w:r>
      <w:r w:rsidRPr="00652563">
        <w:rPr>
          <w:rStyle w:val="StyleUnderline"/>
        </w:rPr>
        <w:t xml:space="preserve"> caused by holes in the ozone layer</w:t>
      </w:r>
      <w:r w:rsidRPr="00652563">
        <w:rPr>
          <w:sz w:val="16"/>
        </w:rPr>
        <w:t xml:space="preserve"> is allowing </w:t>
      </w:r>
      <w:r w:rsidRPr="00652563">
        <w:rPr>
          <w:rStyle w:val="StyleUnderline"/>
        </w:rPr>
        <w:t>immense amounts of solar radiation</w:t>
      </w:r>
      <w:r w:rsidRPr="00652563">
        <w:rPr>
          <w:sz w:val="16"/>
        </w:rPr>
        <w:t xml:space="preserve"> to seep into the troposphere (where we live). If humans (or any species for that matter) are exposed to too much of this radiation, then we can develop serious skin diseases including cancer. In addition, to that if the </w:t>
      </w:r>
      <w:r w:rsidRPr="00A033F0">
        <w:rPr>
          <w:rStyle w:val="Emphasis"/>
          <w:highlight w:val="green"/>
        </w:rPr>
        <w:t>plants</w:t>
      </w:r>
      <w:r w:rsidRPr="00652563">
        <w:rPr>
          <w:rStyle w:val="Emphasis"/>
        </w:rPr>
        <w:t xml:space="preserve"> at the bottom of the food chain</w:t>
      </w:r>
      <w:r w:rsidRPr="00652563">
        <w:rPr>
          <w:rStyle w:val="StyleUnderline"/>
        </w:rPr>
        <w:t xml:space="preserve"> receive too much solar radiation,</w:t>
      </w:r>
      <w:r w:rsidRPr="00652563">
        <w:rPr>
          <w:sz w:val="16"/>
        </w:rPr>
        <w:t xml:space="preserve"> then they </w:t>
      </w:r>
      <w:r w:rsidRPr="00A033F0">
        <w:rPr>
          <w:rStyle w:val="Emphasis"/>
          <w:highlight w:val="green"/>
        </w:rPr>
        <w:t>will die out</w:t>
      </w:r>
      <w:r w:rsidRPr="00652563">
        <w:rPr>
          <w:rStyle w:val="StyleUnderline"/>
        </w:rPr>
        <w:t xml:space="preserve"> </w:t>
      </w:r>
      <w:r w:rsidRPr="00A033F0">
        <w:rPr>
          <w:rStyle w:val="StyleUnderline"/>
          <w:highlight w:val="green"/>
        </w:rPr>
        <w:t>causing waves</w:t>
      </w:r>
      <w:r w:rsidRPr="00652563">
        <w:rPr>
          <w:rStyle w:val="StyleUnderline"/>
        </w:rPr>
        <w:t xml:space="preserve"> of distortion </w:t>
      </w:r>
      <w:r w:rsidRPr="00A033F0">
        <w:rPr>
          <w:rStyle w:val="StyleUnderline"/>
          <w:highlight w:val="green"/>
        </w:rPr>
        <w:t xml:space="preserve">to </w:t>
      </w:r>
      <w:r w:rsidRPr="00A033F0">
        <w:rPr>
          <w:rStyle w:val="Emphasis"/>
          <w:highlight w:val="green"/>
        </w:rPr>
        <w:t>ripple up the food chain</w:t>
      </w:r>
      <w:r w:rsidRPr="00A033F0">
        <w:rPr>
          <w:rStyle w:val="StyleUnderline"/>
          <w:highlight w:val="green"/>
        </w:rPr>
        <w:t xml:space="preserve"> and</w:t>
      </w:r>
      <w:r w:rsidRPr="00652563">
        <w:rPr>
          <w:rStyle w:val="StyleUnderline"/>
        </w:rPr>
        <w:t xml:space="preserve"> the catastrophic </w:t>
      </w:r>
      <w:r w:rsidRPr="00A033F0">
        <w:rPr>
          <w:rStyle w:val="Emphasis"/>
          <w:highlight w:val="green"/>
        </w:rPr>
        <w:t>extinction</w:t>
      </w:r>
      <w:r w:rsidRPr="00652563">
        <w:rPr>
          <w:rStyle w:val="StyleUnderline"/>
        </w:rPr>
        <w:t xml:space="preserve"> </w:t>
      </w:r>
      <w:r w:rsidRPr="00652563">
        <w:rPr>
          <w:rStyle w:val="Emphasis"/>
        </w:rPr>
        <w:t>of many species</w:t>
      </w:r>
      <w:r w:rsidRPr="00652563">
        <w:rPr>
          <w:rStyle w:val="StyleUnderline"/>
        </w:rPr>
        <w:t xml:space="preserve"> that are </w:t>
      </w:r>
      <w:r w:rsidRPr="00652563">
        <w:rPr>
          <w:rStyle w:val="Emphasis"/>
        </w:rPr>
        <w:t>vital to our survival</w:t>
      </w:r>
      <w:r w:rsidRPr="00652563">
        <w:rPr>
          <w:sz w:val="16"/>
        </w:rPr>
        <w:t xml:space="preserve">. Finally, the </w:t>
      </w:r>
      <w:r w:rsidRPr="00A033F0">
        <w:rPr>
          <w:rStyle w:val="Emphasis"/>
          <w:highlight w:val="green"/>
        </w:rPr>
        <w:t>constant decay</w:t>
      </w:r>
      <w:r w:rsidRPr="00652563">
        <w:rPr>
          <w:sz w:val="16"/>
        </w:rPr>
        <w:t xml:space="preserve"> of our ozone layer </w:t>
      </w:r>
      <w:r w:rsidRPr="00A033F0">
        <w:rPr>
          <w:rStyle w:val="StyleUnderline"/>
          <w:highlight w:val="green"/>
        </w:rPr>
        <w:t>is</w:t>
      </w:r>
      <w:r w:rsidRPr="00652563">
        <w:rPr>
          <w:rStyle w:val="StyleUnderline"/>
        </w:rPr>
        <w:t xml:space="preserve"> exponentially </w:t>
      </w:r>
      <w:r w:rsidRPr="00A033F0">
        <w:rPr>
          <w:rStyle w:val="StyleUnderline"/>
          <w:highlight w:val="green"/>
        </w:rPr>
        <w:t>accelerating</w:t>
      </w:r>
      <w:r w:rsidRPr="00652563">
        <w:rPr>
          <w:rStyle w:val="StyleUnderline"/>
        </w:rPr>
        <w:t xml:space="preserve"> </w:t>
      </w:r>
      <w:r w:rsidRPr="00652563">
        <w:rPr>
          <w:rStyle w:val="Emphasis"/>
        </w:rPr>
        <w:t>climate change</w:t>
      </w:r>
      <w:r w:rsidRPr="00652563">
        <w:rPr>
          <w:sz w:val="16"/>
        </w:rPr>
        <w:t xml:space="preserve">. This leads to things such as: </w:t>
      </w:r>
      <w:r w:rsidRPr="00652563">
        <w:rPr>
          <w:rStyle w:val="Emphasis"/>
        </w:rPr>
        <w:t xml:space="preserve">global </w:t>
      </w:r>
      <w:r w:rsidRPr="00A033F0">
        <w:rPr>
          <w:rStyle w:val="Emphasis"/>
          <w:highlight w:val="green"/>
        </w:rPr>
        <w:t>warming</w:t>
      </w:r>
      <w:r w:rsidRPr="00652563">
        <w:rPr>
          <w:rStyle w:val="Emphasis"/>
        </w:rPr>
        <w:t>,</w:t>
      </w:r>
      <w:r w:rsidRPr="00652563">
        <w:rPr>
          <w:sz w:val="16"/>
        </w:rPr>
        <w:t xml:space="preserve"> </w:t>
      </w:r>
      <w:r w:rsidRPr="00A033F0">
        <w:rPr>
          <w:rStyle w:val="Emphasis"/>
          <w:highlight w:val="green"/>
        </w:rPr>
        <w:t>Arctic</w:t>
      </w:r>
      <w:r w:rsidRPr="00652563">
        <w:rPr>
          <w:rStyle w:val="Emphasis"/>
        </w:rPr>
        <w:t xml:space="preserve"> Circle </w:t>
      </w:r>
      <w:r w:rsidRPr="00A033F0">
        <w:rPr>
          <w:rStyle w:val="Emphasis"/>
          <w:highlight w:val="green"/>
        </w:rPr>
        <w:t>thawing</w:t>
      </w:r>
      <w:r w:rsidRPr="00652563">
        <w:rPr>
          <w:rStyle w:val="Emphasis"/>
        </w:rPr>
        <w:t>,</w:t>
      </w:r>
      <w:r w:rsidRPr="00652563">
        <w:rPr>
          <w:sz w:val="16"/>
        </w:rPr>
        <w:t xml:space="preserve"> </w:t>
      </w:r>
      <w:r w:rsidRPr="00652563">
        <w:rPr>
          <w:rStyle w:val="Emphasis"/>
        </w:rPr>
        <w:t xml:space="preserve">stronger </w:t>
      </w:r>
      <w:r w:rsidRPr="00A033F0">
        <w:rPr>
          <w:rStyle w:val="Emphasis"/>
          <w:highlight w:val="green"/>
        </w:rPr>
        <w:t>hurricanes</w:t>
      </w:r>
      <w:r w:rsidRPr="00652563">
        <w:rPr>
          <w:rStyle w:val="Emphasis"/>
        </w:rPr>
        <w:t>,</w:t>
      </w:r>
      <w:r w:rsidRPr="00652563">
        <w:rPr>
          <w:sz w:val="16"/>
        </w:rPr>
        <w:t xml:space="preserve"> </w:t>
      </w:r>
      <w:r w:rsidRPr="00A033F0">
        <w:rPr>
          <w:rStyle w:val="Emphasis"/>
          <w:highlight w:val="green"/>
        </w:rPr>
        <w:t>sea level rising</w:t>
      </w:r>
      <w:r w:rsidRPr="00652563">
        <w:rPr>
          <w:rStyle w:val="Emphasis"/>
        </w:rPr>
        <w:t>,</w:t>
      </w:r>
      <w:r w:rsidRPr="00652563">
        <w:rPr>
          <w:sz w:val="16"/>
        </w:rPr>
        <w:t xml:space="preserve"> </w:t>
      </w:r>
      <w:r w:rsidRPr="00652563">
        <w:rPr>
          <w:rStyle w:val="StyleUnderline"/>
        </w:rPr>
        <w:t>and more</w:t>
      </w:r>
      <w:r w:rsidRPr="00652563">
        <w:rPr>
          <w:sz w:val="16"/>
        </w:rPr>
        <w:t>.</w:t>
      </w:r>
    </w:p>
    <w:p w14:paraId="74F34213" w14:textId="77777777" w:rsidR="0039676C" w:rsidRDefault="0039676C" w:rsidP="0039676C"/>
    <w:p w14:paraId="333AC5EB" w14:textId="77777777" w:rsidR="0039676C" w:rsidRPr="00A033F0" w:rsidRDefault="0039676C" w:rsidP="0039676C">
      <w:pPr>
        <w:pStyle w:val="Heading4"/>
      </w:pPr>
      <w:r>
        <w:t xml:space="preserve">Empirics---Ozone depletion is </w:t>
      </w:r>
      <w:r>
        <w:rPr>
          <w:u w:val="single"/>
        </w:rPr>
        <w:t>existential</w:t>
      </w:r>
      <w:r>
        <w:t>.</w:t>
      </w:r>
    </w:p>
    <w:p w14:paraId="70C79B50" w14:textId="77777777" w:rsidR="0039676C" w:rsidRPr="00391D8F" w:rsidRDefault="0039676C" w:rsidP="0039676C">
      <w:r>
        <w:rPr>
          <w:rStyle w:val="Style13ptBold"/>
        </w:rPr>
        <w:t xml:space="preserve">Martin 18 </w:t>
      </w:r>
      <w:r>
        <w:t xml:space="preserve">[Sean, </w:t>
      </w:r>
      <w:r w:rsidRPr="00391D8F">
        <w:t>a Science Reporter for Express.co.uk</w:t>
      </w:r>
      <w:r>
        <w:t xml:space="preserve">, </w:t>
      </w:r>
      <w:r w:rsidRPr="00391D8F">
        <w:t xml:space="preserve">“Ozone layer DECAYING as scientists fear Earth 'heading towards MASS-EXTINCTION'”, via Express, Feb 8, </w:t>
      </w:r>
      <w:hyperlink r:id="rId36" w:history="1">
        <w:r w:rsidRPr="00BD6EFA">
          <w:rPr>
            <w:rStyle w:val="Hyperlink"/>
          </w:rPr>
          <w:t>https://www.express.co.uk/news/science/916405/ozone-layer-destroyed-recovering-mass-extinction-dinosaurs</w:t>
        </w:r>
      </w:hyperlink>
      <w:r>
        <w:t xml:space="preserve">] </w:t>
      </w:r>
      <w:proofErr w:type="spellStart"/>
      <w:r>
        <w:t>brett</w:t>
      </w:r>
      <w:proofErr w:type="spellEnd"/>
    </w:p>
    <w:p w14:paraId="349E4F30" w14:textId="29E3EC77" w:rsidR="0039676C" w:rsidRDefault="0039676C" w:rsidP="0039676C">
      <w:pPr>
        <w:rPr>
          <w:sz w:val="16"/>
        </w:rPr>
      </w:pPr>
      <w:r w:rsidRPr="00A033F0">
        <w:rPr>
          <w:sz w:val="16"/>
          <w:szCs w:val="16"/>
        </w:rPr>
        <w:lastRenderedPageBreak/>
        <w:t xml:space="preserve">News in January broke that the ozone was on its way to recovering as Earth cuts down on CO2 emissions. However, on closer inspection, scientists now say the ozone layer – the part of the atmosphere which protects us from harmful radiation – is continuing to deplete over major </w:t>
      </w:r>
      <w:proofErr w:type="gramStart"/>
      <w:r w:rsidRPr="00A033F0">
        <w:rPr>
          <w:sz w:val="16"/>
          <w:szCs w:val="16"/>
        </w:rPr>
        <w:t>cities, and</w:t>
      </w:r>
      <w:proofErr w:type="gramEnd"/>
      <w:r w:rsidRPr="00A033F0">
        <w:rPr>
          <w:sz w:val="16"/>
          <w:szCs w:val="16"/>
        </w:rPr>
        <w:t xml:space="preserve"> is only</w:t>
      </w:r>
      <w:r w:rsidRPr="00A033F0">
        <w:rPr>
          <w:sz w:val="10"/>
          <w:szCs w:val="16"/>
        </w:rPr>
        <w:t xml:space="preserve"> </w:t>
      </w:r>
      <w:r w:rsidRPr="00FD242F">
        <w:rPr>
          <w:sz w:val="16"/>
        </w:rPr>
        <w:t xml:space="preserve">really recovering over Antarctica. Chemicals known as CFCs, which are found in aerosols for example, have been destroying the ozone layer since the 1970s. The Montreal Protocol was agreed in 1987 to phase out CFCs, but researchers say it may be too </w:t>
      </w:r>
      <w:proofErr w:type="spellStart"/>
      <w:r w:rsidRPr="00FD242F">
        <w:rPr>
          <w:sz w:val="16"/>
        </w:rPr>
        <w:t>late.Study</w:t>
      </w:r>
      <w:proofErr w:type="spellEnd"/>
      <w:r w:rsidRPr="00FD242F">
        <w:rPr>
          <w:sz w:val="16"/>
        </w:rPr>
        <w:t xml:space="preserve"> co-author Professor Joanna Haigh, co-director of the Grantham Institute for Climate Change and the Environment at Imperial College London, said of the study published in Atmospheric Chemistry and Physics: "Ozone has been seriously declining globally since the 1980s, but while the banning of CFCs is leading to a recovery at the poles, the same does not appear to be true for the lower latitudes. "The potential for harm in lower latitudes may actually be worse than at the poles. “The decreases in ozone are less than we saw at the poles before the Montreal Protocol was enacted, but UV radiation is more intense in these regions and more people live there.” In a separate study, researchers have found a </w:t>
      </w:r>
      <w:r w:rsidRPr="00A033F0">
        <w:rPr>
          <w:rStyle w:val="StyleUnderline"/>
          <w:highlight w:val="green"/>
        </w:rPr>
        <w:t>thinning ozone</w:t>
      </w:r>
      <w:r w:rsidRPr="00A033F0">
        <w:rPr>
          <w:sz w:val="16"/>
          <w:highlight w:val="green"/>
        </w:rPr>
        <w:t xml:space="preserve"> </w:t>
      </w:r>
      <w:r w:rsidRPr="00FD242F">
        <w:rPr>
          <w:sz w:val="16"/>
        </w:rPr>
        <w:t xml:space="preserve">layer </w:t>
      </w:r>
      <w:r w:rsidRPr="00267112">
        <w:rPr>
          <w:sz w:val="16"/>
          <w:szCs w:val="16"/>
        </w:rPr>
        <w:t>could have</w:t>
      </w:r>
      <w:r w:rsidRPr="00267112">
        <w:rPr>
          <w:rStyle w:val="StyleUnderline"/>
          <w:sz w:val="16"/>
          <w:szCs w:val="16"/>
        </w:rPr>
        <w:t xml:space="preserve"> </w:t>
      </w:r>
      <w:r w:rsidRPr="00A033F0">
        <w:rPr>
          <w:rStyle w:val="StyleUnderline"/>
          <w:highlight w:val="green"/>
        </w:rPr>
        <w:t xml:space="preserve">led to </w:t>
      </w:r>
      <w:r w:rsidRPr="00267112">
        <w:rPr>
          <w:rStyle w:val="StyleUnderline"/>
        </w:rPr>
        <w:t xml:space="preserve">a </w:t>
      </w:r>
      <w:r w:rsidRPr="00062CE6">
        <w:rPr>
          <w:rStyle w:val="Emphasis"/>
          <w:highlight w:val="green"/>
        </w:rPr>
        <w:t>mass extinction</w:t>
      </w:r>
      <w:r w:rsidRPr="00A033F0">
        <w:rPr>
          <w:sz w:val="16"/>
          <w:highlight w:val="green"/>
        </w:rPr>
        <w:t xml:space="preserve"> </w:t>
      </w:r>
      <w:r w:rsidRPr="00A033F0">
        <w:rPr>
          <w:rStyle w:val="StyleUnderline"/>
          <w:highlight w:val="green"/>
        </w:rPr>
        <w:t>252</w:t>
      </w:r>
      <w:r w:rsidRPr="00FD242F">
        <w:rPr>
          <w:sz w:val="16"/>
        </w:rPr>
        <w:t xml:space="preserve"> </w:t>
      </w:r>
      <w:r w:rsidRPr="00A033F0">
        <w:rPr>
          <w:rStyle w:val="StyleUnderline"/>
          <w:highlight w:val="green"/>
        </w:rPr>
        <w:t>million</w:t>
      </w:r>
      <w:r w:rsidRPr="00A033F0">
        <w:rPr>
          <w:sz w:val="16"/>
          <w:highlight w:val="green"/>
        </w:rPr>
        <w:t xml:space="preserve"> </w:t>
      </w:r>
      <w:r w:rsidRPr="00A033F0">
        <w:rPr>
          <w:rStyle w:val="StyleUnderline"/>
          <w:highlight w:val="green"/>
        </w:rPr>
        <w:t>years ago</w:t>
      </w:r>
      <w:r w:rsidRPr="00A033F0">
        <w:rPr>
          <w:sz w:val="16"/>
          <w:highlight w:val="green"/>
        </w:rPr>
        <w:t xml:space="preserve"> </w:t>
      </w:r>
      <w:r w:rsidRPr="00FD242F">
        <w:rPr>
          <w:sz w:val="16"/>
        </w:rPr>
        <w:t xml:space="preserve">– meaning </w:t>
      </w:r>
      <w:r w:rsidRPr="00A033F0">
        <w:rPr>
          <w:rStyle w:val="StyleUnderline"/>
          <w:highlight w:val="green"/>
        </w:rPr>
        <w:t>a</w:t>
      </w:r>
      <w:r w:rsidRPr="00A033F0">
        <w:rPr>
          <w:sz w:val="16"/>
          <w:highlight w:val="green"/>
        </w:rPr>
        <w:t xml:space="preserve"> </w:t>
      </w:r>
      <w:r w:rsidRPr="00A033F0">
        <w:rPr>
          <w:rStyle w:val="StyleUnderline"/>
          <w:highlight w:val="green"/>
        </w:rPr>
        <w:t>depletion</w:t>
      </w:r>
      <w:r w:rsidRPr="00A033F0">
        <w:rPr>
          <w:sz w:val="16"/>
          <w:highlight w:val="green"/>
        </w:rPr>
        <w:t xml:space="preserve"> </w:t>
      </w:r>
      <w:r w:rsidRPr="00FD242F">
        <w:rPr>
          <w:sz w:val="16"/>
        </w:rPr>
        <w:t xml:space="preserve">of the protective layer of the atmosphere </w:t>
      </w:r>
      <w:r w:rsidRPr="00A033F0">
        <w:rPr>
          <w:rStyle w:val="StyleUnderline"/>
          <w:highlight w:val="green"/>
        </w:rPr>
        <w:t>could</w:t>
      </w:r>
      <w:r w:rsidRPr="00A033F0">
        <w:rPr>
          <w:sz w:val="16"/>
          <w:highlight w:val="green"/>
        </w:rPr>
        <w:t xml:space="preserve"> </w:t>
      </w:r>
      <w:r w:rsidRPr="00A033F0">
        <w:rPr>
          <w:rStyle w:val="StyleUnderline"/>
          <w:highlight w:val="green"/>
        </w:rPr>
        <w:t>be more catastrophic than previously thought</w:t>
      </w:r>
      <w:r w:rsidRPr="00FD242F">
        <w:rPr>
          <w:sz w:val="16"/>
        </w:rPr>
        <w:t xml:space="preserve">. During the Permian-Triassic extinction, 75 percent of land animals and 95 percent of marine life died. At the same time, there was a massive volcanic event occurring in a region known as the Siberian Traps. Scientists state the huge eruption, which lasted for a staggering one million years, virtually destroyed the ozone layer which allowed more UV radiation to pierce Earth. Graduate student Jeffrey Benca of the University of California, Berkeley, said of his research published in Science Advances: "During the end-Permian crisis, the </w:t>
      </w:r>
      <w:r w:rsidRPr="00062CE6">
        <w:rPr>
          <w:rStyle w:val="StyleUnderline"/>
          <w:highlight w:val="green"/>
        </w:rPr>
        <w:t>forests</w:t>
      </w:r>
      <w:r w:rsidRPr="000303E5">
        <w:rPr>
          <w:rStyle w:val="StyleUnderline"/>
        </w:rPr>
        <w:t xml:space="preserve"> may have </w:t>
      </w:r>
      <w:r w:rsidRPr="00062CE6">
        <w:rPr>
          <w:rStyle w:val="StyleUnderline"/>
          <w:highlight w:val="green"/>
        </w:rPr>
        <w:t>disappeared</w:t>
      </w:r>
      <w:r w:rsidRPr="00FD242F">
        <w:rPr>
          <w:sz w:val="16"/>
        </w:rPr>
        <w:t xml:space="preserve"> in part or fully </w:t>
      </w:r>
      <w:r w:rsidRPr="000303E5">
        <w:rPr>
          <w:rStyle w:val="StyleUnderline"/>
        </w:rPr>
        <w:t>because of</w:t>
      </w:r>
      <w:r w:rsidRPr="00FD242F">
        <w:rPr>
          <w:sz w:val="16"/>
        </w:rPr>
        <w:t xml:space="preserve"> </w:t>
      </w:r>
      <w:r w:rsidRPr="000303E5">
        <w:rPr>
          <w:rStyle w:val="StyleUnderline"/>
        </w:rPr>
        <w:t>increased UV exposure</w:t>
      </w:r>
      <w:r w:rsidRPr="00FD242F">
        <w:rPr>
          <w:sz w:val="16"/>
        </w:rPr>
        <w:t xml:space="preserve">. “With pulses of volcanic eruptions happening, we would expect pulsed ozone shield weakening, which may have led to forest declines previously observed in the fossil record. "If you disrupt some of the dominant plant lineages globally repeatedly, </w:t>
      </w:r>
      <w:r w:rsidRPr="000303E5">
        <w:rPr>
          <w:rStyle w:val="StyleUnderline"/>
        </w:rPr>
        <w:t xml:space="preserve">you could </w:t>
      </w:r>
      <w:r w:rsidRPr="00062CE6">
        <w:rPr>
          <w:rStyle w:val="Emphasis"/>
          <w:highlight w:val="green"/>
        </w:rPr>
        <w:t xml:space="preserve">trigger </w:t>
      </w:r>
      <w:r w:rsidRPr="00062CE6">
        <w:rPr>
          <w:rStyle w:val="Emphasis"/>
        </w:rPr>
        <w:t xml:space="preserve">trophic </w:t>
      </w:r>
      <w:r w:rsidRPr="00062CE6">
        <w:rPr>
          <w:rStyle w:val="Emphasis"/>
          <w:highlight w:val="green"/>
        </w:rPr>
        <w:t>cascades</w:t>
      </w:r>
      <w:r w:rsidRPr="000303E5">
        <w:rPr>
          <w:rStyle w:val="StyleUnderline"/>
        </w:rPr>
        <w:t xml:space="preserve"> by </w:t>
      </w:r>
      <w:proofErr w:type="spellStart"/>
      <w:r w:rsidRPr="00062CE6">
        <w:rPr>
          <w:rStyle w:val="StyleUnderline"/>
          <w:highlight w:val="green"/>
        </w:rPr>
        <w:t>destabilising</w:t>
      </w:r>
      <w:proofErr w:type="spellEnd"/>
      <w:r w:rsidRPr="00062CE6">
        <w:rPr>
          <w:rStyle w:val="StyleUnderline"/>
          <w:highlight w:val="green"/>
        </w:rPr>
        <w:t xml:space="preserve"> the food web</w:t>
      </w:r>
      <w:r w:rsidRPr="000303E5">
        <w:rPr>
          <w:rStyle w:val="StyleUnderline"/>
        </w:rPr>
        <w:t xml:space="preserve"> base</w:t>
      </w:r>
      <w:r w:rsidRPr="00FD242F">
        <w:rPr>
          <w:sz w:val="16"/>
        </w:rPr>
        <w:t xml:space="preserve">, which doesn't work out very well for land animals." As the ozone layer continues to be destroyed in modern times, scientists warn </w:t>
      </w:r>
      <w:r w:rsidRPr="00A033F0">
        <w:rPr>
          <w:rStyle w:val="StyleUnderline"/>
          <w:highlight w:val="green"/>
        </w:rPr>
        <w:t>another</w:t>
      </w:r>
      <w:r w:rsidRPr="00A033F0">
        <w:rPr>
          <w:sz w:val="16"/>
          <w:highlight w:val="green"/>
        </w:rPr>
        <w:t xml:space="preserve"> </w:t>
      </w:r>
      <w:r w:rsidRPr="00FD242F">
        <w:rPr>
          <w:sz w:val="16"/>
        </w:rPr>
        <w:t xml:space="preserve">catastrophic </w:t>
      </w:r>
      <w:r w:rsidRPr="00062CE6">
        <w:rPr>
          <w:rStyle w:val="Emphasis"/>
          <w:highlight w:val="green"/>
        </w:rPr>
        <w:t>mass extinction</w:t>
      </w:r>
      <w:r w:rsidRPr="00A033F0">
        <w:rPr>
          <w:rStyle w:val="StyleUnderline"/>
          <w:highlight w:val="green"/>
        </w:rPr>
        <w:t xml:space="preserve"> could</w:t>
      </w:r>
      <w:r w:rsidRPr="00A033F0">
        <w:rPr>
          <w:sz w:val="16"/>
          <w:highlight w:val="green"/>
        </w:rPr>
        <w:t xml:space="preserve"> </w:t>
      </w:r>
      <w:r w:rsidRPr="00A033F0">
        <w:rPr>
          <w:rStyle w:val="StyleUnderline"/>
          <w:highlight w:val="green"/>
        </w:rPr>
        <w:t>be on the cards</w:t>
      </w:r>
      <w:r w:rsidRPr="00FD242F">
        <w:rPr>
          <w:sz w:val="16"/>
        </w:rPr>
        <w:t xml:space="preserve">. Co-author Cindy </w:t>
      </w:r>
      <w:proofErr w:type="spellStart"/>
      <w:r w:rsidRPr="00FD242F">
        <w:rPr>
          <w:sz w:val="16"/>
        </w:rPr>
        <w:t>Looy</w:t>
      </w:r>
      <w:proofErr w:type="spellEnd"/>
      <w:r w:rsidRPr="00FD242F">
        <w:rPr>
          <w:sz w:val="16"/>
        </w:rPr>
        <w:t xml:space="preserve"> of the Science Advances study said: "</w:t>
      </w:r>
      <w:proofErr w:type="spellStart"/>
      <w:r w:rsidRPr="00FD242F">
        <w:rPr>
          <w:sz w:val="16"/>
        </w:rPr>
        <w:t>Palaeontologists</w:t>
      </w:r>
      <w:proofErr w:type="spellEnd"/>
      <w:r w:rsidRPr="00FD242F">
        <w:rPr>
          <w:sz w:val="16"/>
        </w:rPr>
        <w:t xml:space="preserve"> have come up with various kill scenarios for mass extinctions, but plant life may not be affected by dying suddenly as much as through interrupting one part of the life cycle, such as reproduction, over a long period of time, causing the population to dwindle and potentially disappear.”</w:t>
      </w:r>
    </w:p>
    <w:p w14:paraId="27F34FF2" w14:textId="3C4ED207" w:rsidR="0039676C" w:rsidRDefault="0039676C" w:rsidP="0039676C">
      <w:pPr>
        <w:rPr>
          <w:sz w:val="16"/>
        </w:rPr>
      </w:pPr>
    </w:p>
    <w:p w14:paraId="3780F98D" w14:textId="605A176E" w:rsidR="0039676C" w:rsidRDefault="0039676C" w:rsidP="0039676C">
      <w:pPr>
        <w:pStyle w:val="Heading3"/>
      </w:pPr>
      <w:r>
        <w:lastRenderedPageBreak/>
        <w:t xml:space="preserve">1AC - </w:t>
      </w:r>
      <w:r>
        <w:t>Plan</w:t>
      </w:r>
    </w:p>
    <w:p w14:paraId="69F26AD1" w14:textId="77777777" w:rsidR="0039676C" w:rsidRDefault="0039676C" w:rsidP="0039676C">
      <w:pPr>
        <w:pStyle w:val="Heading4"/>
      </w:pPr>
      <w:r>
        <w:t>Resolved: States ought to prohibit the appropriation of Low Earth Orbit by private entities.</w:t>
      </w:r>
    </w:p>
    <w:p w14:paraId="13F8B08A" w14:textId="77777777" w:rsidR="0039676C" w:rsidRPr="005A09F1" w:rsidRDefault="0039676C" w:rsidP="0039676C"/>
    <w:p w14:paraId="46996517" w14:textId="77777777" w:rsidR="0039676C" w:rsidRPr="00CB31B0" w:rsidRDefault="0039676C" w:rsidP="0039676C">
      <w:pPr>
        <w:pStyle w:val="Heading4"/>
      </w:pPr>
      <w:r>
        <w:t xml:space="preserve">The plan </w:t>
      </w:r>
      <w:r>
        <w:rPr>
          <w:u w:val="single"/>
        </w:rPr>
        <w:t>clarifies</w:t>
      </w:r>
      <w:r>
        <w:t xml:space="preserve"> customary law to </w:t>
      </w:r>
      <w:r>
        <w:rPr>
          <w:u w:val="single"/>
        </w:rPr>
        <w:t>ban</w:t>
      </w:r>
      <w:r>
        <w:t xml:space="preserve"> private satellite </w:t>
      </w:r>
      <w:r>
        <w:rPr>
          <w:u w:val="single"/>
        </w:rPr>
        <w:t>mega</w:t>
      </w:r>
      <w:r>
        <w:t xml:space="preserve">-constellations that </w:t>
      </w:r>
      <w:r>
        <w:rPr>
          <w:u w:val="single"/>
        </w:rPr>
        <w:t>appropriate</w:t>
      </w:r>
      <w:r>
        <w:t xml:space="preserve"> Low Earth Orbit and </w:t>
      </w:r>
      <w:r w:rsidRPr="00CB31B0">
        <w:t xml:space="preserve">solves </w:t>
      </w:r>
      <w:r w:rsidRPr="00CB31B0">
        <w:rPr>
          <w:u w:val="single"/>
        </w:rPr>
        <w:t>otherwise detrimental</w:t>
      </w:r>
      <w:r w:rsidRPr="00CB31B0">
        <w:t xml:space="preserve"> space debris.</w:t>
      </w:r>
    </w:p>
    <w:p w14:paraId="05C7FDB9" w14:textId="77777777" w:rsidR="0039676C" w:rsidRDefault="0039676C" w:rsidP="0039676C">
      <w:bookmarkStart w:id="2" w:name="_Hlk91608009"/>
      <w:r w:rsidRPr="00C633EC">
        <w:rPr>
          <w:rStyle w:val="Style13ptBold"/>
        </w:rPr>
        <w:t>Johnson 20</w:t>
      </w:r>
      <w:r>
        <w:t xml:space="preserve"> [Chris, Space Law Advisor for Secure World Foundation, 9 years of professional experience in international space law and policy. J.D. from New York Law School; 2020; “The Legal Status of </w:t>
      </w:r>
      <w:proofErr w:type="spellStart"/>
      <w:r>
        <w:t>MegaLEO</w:t>
      </w:r>
      <w:proofErr w:type="spellEnd"/>
      <w:r>
        <w:t xml:space="preserve"> Constellations and Concerns About Appropriation of Large Swaths of Earth Orbit,” </w:t>
      </w:r>
      <w:hyperlink r:id="rId37" w:history="1">
        <w:r w:rsidRPr="00D63099">
          <w:rPr>
            <w:rStyle w:val="Hyperlink"/>
          </w:rPr>
          <w:t>https://swfound.org/media/206951/johnson2020_referenceworkentry_thelegalstatusofmegaleoconstel.pdf</w:t>
        </w:r>
      </w:hyperlink>
      <w:r>
        <w:t xml:space="preserve">] </w:t>
      </w:r>
      <w:proofErr w:type="spellStart"/>
      <w:r>
        <w:t>brett</w:t>
      </w:r>
      <w:proofErr w:type="spellEnd"/>
    </w:p>
    <w:bookmarkEnd w:id="2"/>
    <w:p w14:paraId="645D57EE" w14:textId="77777777" w:rsidR="0039676C" w:rsidRPr="00A56D09" w:rsidRDefault="0039676C" w:rsidP="0039676C">
      <w:pPr>
        <w:rPr>
          <w:rStyle w:val="Emphasis"/>
        </w:rPr>
      </w:pPr>
      <w:r w:rsidRPr="00A56D09">
        <w:rPr>
          <w:sz w:val="16"/>
        </w:rPr>
        <w:t xml:space="preserve">Yes, </w:t>
      </w:r>
      <w:r w:rsidRPr="00A56D09">
        <w:rPr>
          <w:rStyle w:val="Emphasis"/>
        </w:rPr>
        <w:t>This Is Impermissible Appropriation</w:t>
      </w:r>
    </w:p>
    <w:p w14:paraId="6C03285D" w14:textId="77777777" w:rsidR="0039676C" w:rsidRPr="00A3065E" w:rsidRDefault="0039676C" w:rsidP="0039676C">
      <w:pPr>
        <w:rPr>
          <w:sz w:val="16"/>
        </w:rPr>
      </w:pPr>
      <w:r w:rsidRPr="00C633EC">
        <w:rPr>
          <w:rStyle w:val="StyleUnderline"/>
        </w:rPr>
        <w:t xml:space="preserve">Article II of </w:t>
      </w:r>
      <w:r w:rsidRPr="00A3065E">
        <w:rPr>
          <w:rStyle w:val="StyleUnderline"/>
        </w:rPr>
        <w:t>the</w:t>
      </w:r>
      <w:r w:rsidRPr="00A3065E">
        <w:rPr>
          <w:sz w:val="16"/>
        </w:rPr>
        <w:t xml:space="preserve"> </w:t>
      </w:r>
      <w:r w:rsidRPr="00A3065E">
        <w:rPr>
          <w:rStyle w:val="Emphasis"/>
        </w:rPr>
        <w:t>O</w:t>
      </w:r>
      <w:r w:rsidRPr="00A3065E">
        <w:rPr>
          <w:sz w:val="16"/>
        </w:rPr>
        <w:t xml:space="preserve">uter </w:t>
      </w:r>
      <w:r w:rsidRPr="00C633EC">
        <w:rPr>
          <w:rStyle w:val="Emphasis"/>
        </w:rPr>
        <w:t>S</w:t>
      </w:r>
      <w:r w:rsidRPr="00A3065E">
        <w:rPr>
          <w:sz w:val="16"/>
        </w:rPr>
        <w:t xml:space="preserve">pace </w:t>
      </w:r>
      <w:r w:rsidRPr="00C633EC">
        <w:rPr>
          <w:rStyle w:val="Emphasis"/>
        </w:rPr>
        <w:t>T</w:t>
      </w:r>
      <w:r w:rsidRPr="00A3065E">
        <w:rPr>
          <w:sz w:val="16"/>
        </w:rPr>
        <w:t xml:space="preserve">reaty, discussed above, </w:t>
      </w:r>
      <w:r w:rsidRPr="00C633EC">
        <w:rPr>
          <w:rStyle w:val="StyleUnderline"/>
        </w:rPr>
        <w:t>is clear</w:t>
      </w:r>
      <w:r w:rsidRPr="00A3065E">
        <w:rPr>
          <w:sz w:val="16"/>
        </w:rPr>
        <w:t xml:space="preserve"> on the point </w:t>
      </w:r>
      <w:r w:rsidRPr="00C633EC">
        <w:rPr>
          <w:rStyle w:val="StyleUnderline"/>
        </w:rPr>
        <w:t xml:space="preserve">that the </w:t>
      </w:r>
      <w:r w:rsidRPr="00A033F0">
        <w:rPr>
          <w:rStyle w:val="Emphasis"/>
          <w:highlight w:val="green"/>
        </w:rPr>
        <w:t>appropriation of outer space</w:t>
      </w:r>
      <w:r w:rsidRPr="00C633EC">
        <w:rPr>
          <w:rStyle w:val="StyleUnderline"/>
        </w:rPr>
        <w:t xml:space="preserve">, </w:t>
      </w:r>
      <w:r w:rsidRPr="00A033F0">
        <w:rPr>
          <w:rStyle w:val="StyleUnderline"/>
          <w:highlight w:val="green"/>
        </w:rPr>
        <w:t>including</w:t>
      </w:r>
      <w:r w:rsidRPr="00A3065E">
        <w:rPr>
          <w:sz w:val="16"/>
        </w:rPr>
        <w:t xml:space="preserve"> the appropriation </w:t>
      </w:r>
      <w:r w:rsidRPr="00C633EC">
        <w:rPr>
          <w:rStyle w:val="StyleUnderline"/>
        </w:rPr>
        <w:t>of</w:t>
      </w:r>
      <w:r w:rsidRPr="00A3065E">
        <w:rPr>
          <w:sz w:val="16"/>
        </w:rPr>
        <w:t xml:space="preserve"> either </w:t>
      </w:r>
      <w:r w:rsidRPr="00A033F0">
        <w:rPr>
          <w:rStyle w:val="Emphasis"/>
          <w:highlight w:val="green"/>
        </w:rPr>
        <w:t>void space</w:t>
      </w:r>
      <w:r w:rsidRPr="00C633EC">
        <w:rPr>
          <w:rStyle w:val="StyleUnderline"/>
        </w:rPr>
        <w:t xml:space="preserve"> or of celestial bodies</w:t>
      </w:r>
      <w:r w:rsidRPr="00A3065E">
        <w:rPr>
          <w:sz w:val="16"/>
        </w:rPr>
        <w:t xml:space="preserve">, </w:t>
      </w:r>
      <w:r w:rsidRPr="00A033F0">
        <w:rPr>
          <w:rStyle w:val="StyleUnderline"/>
          <w:highlight w:val="green"/>
        </w:rPr>
        <w:t>is</w:t>
      </w:r>
      <w:r w:rsidRPr="00A3065E">
        <w:rPr>
          <w:sz w:val="16"/>
        </w:rPr>
        <w:t xml:space="preserve"> an </w:t>
      </w:r>
      <w:r w:rsidRPr="00A033F0">
        <w:rPr>
          <w:rStyle w:val="Emphasis"/>
          <w:highlight w:val="green"/>
        </w:rPr>
        <w:t>impermissible</w:t>
      </w:r>
      <w:r w:rsidRPr="00C633EC">
        <w:rPr>
          <w:rStyle w:val="StyleUnderline"/>
        </w:rPr>
        <w:t xml:space="preserve"> </w:t>
      </w:r>
      <w:r w:rsidRPr="00A033F0">
        <w:rPr>
          <w:rStyle w:val="StyleUnderline"/>
          <w:highlight w:val="green"/>
        </w:rPr>
        <w:t>and</w:t>
      </w:r>
      <w:r w:rsidRPr="00C633EC">
        <w:rPr>
          <w:rStyle w:val="StyleUnderline"/>
        </w:rPr>
        <w:t xml:space="preserve"> </w:t>
      </w:r>
      <w:r w:rsidRPr="00A033F0">
        <w:rPr>
          <w:rStyle w:val="Emphasis"/>
          <w:highlight w:val="green"/>
        </w:rPr>
        <w:t>prohibited</w:t>
      </w:r>
      <w:r w:rsidRPr="00A3065E">
        <w:rPr>
          <w:sz w:val="16"/>
        </w:rPr>
        <w:t xml:space="preserve"> action </w:t>
      </w:r>
      <w:r w:rsidRPr="00A3065E">
        <w:rPr>
          <w:rStyle w:val="Emphasis"/>
        </w:rPr>
        <w:t>under international law</w:t>
      </w:r>
      <w:r w:rsidRPr="00A3065E">
        <w:rPr>
          <w:sz w:val="16"/>
        </w:rPr>
        <w:t xml:space="preserve">. </w:t>
      </w:r>
      <w:r w:rsidRPr="00A3065E">
        <w:rPr>
          <w:rStyle w:val="Emphasis"/>
        </w:rPr>
        <w:t>No means</w:t>
      </w:r>
      <w:r w:rsidRPr="00A3065E">
        <w:rPr>
          <w:rStyle w:val="StyleUnderline"/>
        </w:rPr>
        <w:t xml:space="preserve"> or methods of </w:t>
      </w:r>
      <w:r w:rsidRPr="00A3065E">
        <w:rPr>
          <w:rStyle w:val="Emphasis"/>
        </w:rPr>
        <w:t>possession</w:t>
      </w:r>
      <w:r w:rsidRPr="00A3065E">
        <w:rPr>
          <w:rStyle w:val="StyleUnderline"/>
        </w:rPr>
        <w:t xml:space="preserve"> of outer space will legitimize the </w:t>
      </w:r>
      <w:r w:rsidRPr="00A3065E">
        <w:rPr>
          <w:rStyle w:val="Emphasis"/>
        </w:rPr>
        <w:t>appropriation</w:t>
      </w:r>
      <w:r w:rsidRPr="00A3065E">
        <w:rPr>
          <w:rStyle w:val="StyleUnderline"/>
        </w:rPr>
        <w:t xml:space="preserve"> or ownership of outer space, or subsections</w:t>
      </w:r>
      <w:r w:rsidRPr="00C633EC">
        <w:rPr>
          <w:rStyle w:val="StyleUnderline"/>
        </w:rPr>
        <w:t xml:space="preserve"> thereof</w:t>
      </w:r>
      <w:r w:rsidRPr="00A3065E">
        <w:rPr>
          <w:sz w:val="16"/>
        </w:rPr>
        <w:t>.</w:t>
      </w:r>
    </w:p>
    <w:p w14:paraId="50306EFF" w14:textId="77777777" w:rsidR="0039676C" w:rsidRPr="00A3065E" w:rsidRDefault="0039676C" w:rsidP="0039676C">
      <w:pPr>
        <w:rPr>
          <w:rStyle w:val="Emphasis"/>
        </w:rPr>
      </w:pPr>
      <w:r w:rsidRPr="00A3065E">
        <w:rPr>
          <w:rStyle w:val="Emphasis"/>
        </w:rPr>
        <w:t>Excludes Others</w:t>
      </w:r>
    </w:p>
    <w:p w14:paraId="6D1F062C" w14:textId="77777777" w:rsidR="0039676C" w:rsidRPr="00A3065E" w:rsidRDefault="0039676C" w:rsidP="0039676C">
      <w:pPr>
        <w:rPr>
          <w:sz w:val="16"/>
        </w:rPr>
      </w:pPr>
      <w:r w:rsidRPr="00A3065E">
        <w:rPr>
          <w:sz w:val="16"/>
        </w:rPr>
        <w:t xml:space="preserve">The </w:t>
      </w:r>
      <w:r w:rsidRPr="00A033F0">
        <w:rPr>
          <w:rStyle w:val="Emphasis"/>
          <w:highlight w:val="green"/>
        </w:rPr>
        <w:t>constellations</w:t>
      </w:r>
      <w:r w:rsidRPr="00A3065E">
        <w:rPr>
          <w:sz w:val="16"/>
        </w:rPr>
        <w:t xml:space="preserve"> above, because they seem to </w:t>
      </w:r>
      <w:r w:rsidRPr="00A3065E">
        <w:rPr>
          <w:rStyle w:val="StyleUnderline"/>
        </w:rPr>
        <w:t xml:space="preserve">so overwhelmingly possess </w:t>
      </w:r>
      <w:proofErr w:type="gramStart"/>
      <w:r w:rsidRPr="00A3065E">
        <w:rPr>
          <w:rStyle w:val="StyleUnderline"/>
        </w:rPr>
        <w:t>particular orbits</w:t>
      </w:r>
      <w:proofErr w:type="gramEnd"/>
      <w:r w:rsidRPr="00A3065E">
        <w:rPr>
          <w:rStyle w:val="StyleUnderline"/>
        </w:rPr>
        <w:t xml:space="preserve"> through the use of multiple satellites to occupy orbital planes</w:t>
      </w:r>
      <w:r w:rsidRPr="00A3065E">
        <w:rPr>
          <w:sz w:val="16"/>
        </w:rPr>
        <w:t xml:space="preserve">, and </w:t>
      </w:r>
      <w:r w:rsidRPr="00A3065E">
        <w:rPr>
          <w:rStyle w:val="StyleUnderline"/>
        </w:rPr>
        <w:t xml:space="preserve">in a manner that </w:t>
      </w:r>
      <w:r w:rsidRPr="00A033F0">
        <w:rPr>
          <w:rStyle w:val="Emphasis"/>
          <w:highlight w:val="green"/>
        </w:rPr>
        <w:t>precludes other actors</w:t>
      </w:r>
      <w:r w:rsidRPr="00A3065E">
        <w:rPr>
          <w:rStyle w:val="StyleUnderline"/>
        </w:rPr>
        <w:t xml:space="preserve"> from using those exact planes, </w:t>
      </w:r>
      <w:r w:rsidRPr="00A033F0">
        <w:rPr>
          <w:rStyle w:val="StyleUnderline"/>
          <w:highlight w:val="green"/>
        </w:rPr>
        <w:t>constitute</w:t>
      </w:r>
      <w:r w:rsidRPr="00A3065E">
        <w:rPr>
          <w:rStyle w:val="StyleUnderline"/>
        </w:rPr>
        <w:t xml:space="preserve"> an </w:t>
      </w:r>
      <w:r w:rsidRPr="00A033F0">
        <w:rPr>
          <w:rStyle w:val="Emphasis"/>
          <w:highlight w:val="green"/>
        </w:rPr>
        <w:t>appropriation</w:t>
      </w:r>
      <w:r w:rsidRPr="00A3065E">
        <w:rPr>
          <w:rStyle w:val="StyleUnderline"/>
        </w:rPr>
        <w:t xml:space="preserve"> of those orbits</w:t>
      </w:r>
      <w:r w:rsidRPr="00A3065E">
        <w:rPr>
          <w:sz w:val="16"/>
        </w:rPr>
        <w:t xml:space="preserve">. While the access to outer space is </w:t>
      </w:r>
      <w:proofErr w:type="spellStart"/>
      <w:r w:rsidRPr="00A3065E">
        <w:rPr>
          <w:sz w:val="16"/>
        </w:rPr>
        <w:t>nonrivalrous</w:t>
      </w:r>
      <w:proofErr w:type="spellEnd"/>
      <w:r w:rsidRPr="00A3065E">
        <w:rPr>
          <w:sz w:val="16"/>
        </w:rPr>
        <w:t xml:space="preserve"> – in the sense that anyone with the technological capacity to launch space objects can therefore explore space – it is also true that </w:t>
      </w:r>
      <w:r w:rsidRPr="00A3065E">
        <w:rPr>
          <w:rStyle w:val="Emphasis"/>
        </w:rPr>
        <w:t>orbits closer to Earth are unique</w:t>
      </w:r>
      <w:r w:rsidRPr="00A3065E">
        <w:rPr>
          <w:sz w:val="16"/>
        </w:rPr>
        <w:t xml:space="preserve">, </w:t>
      </w:r>
      <w:r w:rsidRPr="00A3065E">
        <w:rPr>
          <w:rStyle w:val="StyleUnderline"/>
        </w:rPr>
        <w:t xml:space="preserve">and when any actor utilizes that orbit to such an extent to these proposed </w:t>
      </w:r>
      <w:r w:rsidRPr="00A3065E">
        <w:rPr>
          <w:rStyle w:val="Emphasis"/>
        </w:rPr>
        <w:t>constellations</w:t>
      </w:r>
      <w:r w:rsidRPr="00A3065E">
        <w:rPr>
          <w:rStyle w:val="StyleUnderline"/>
        </w:rPr>
        <w:t xml:space="preserve"> will, it means that other actors simply cannot go there</w:t>
      </w:r>
      <w:r w:rsidRPr="00A3065E">
        <w:rPr>
          <w:sz w:val="16"/>
        </w:rPr>
        <w:t>.</w:t>
      </w:r>
    </w:p>
    <w:p w14:paraId="5A3CC882" w14:textId="77777777" w:rsidR="0039676C" w:rsidRPr="00A3065E" w:rsidRDefault="0039676C" w:rsidP="0039676C">
      <w:pPr>
        <w:rPr>
          <w:sz w:val="16"/>
        </w:rPr>
      </w:pPr>
      <w:r w:rsidRPr="00A3065E">
        <w:rPr>
          <w:rStyle w:val="StyleUnderline"/>
        </w:rPr>
        <w:t xml:space="preserve">To allow </w:t>
      </w:r>
      <w:r w:rsidRPr="00A3065E">
        <w:rPr>
          <w:rStyle w:val="Emphasis"/>
        </w:rPr>
        <w:t>SpaceX</w:t>
      </w:r>
      <w:r w:rsidRPr="00A3065E">
        <w:rPr>
          <w:sz w:val="16"/>
        </w:rPr>
        <w:t xml:space="preserve">, for example, </w:t>
      </w:r>
      <w:r w:rsidRPr="00A033F0">
        <w:rPr>
          <w:rStyle w:val="StyleUnderline"/>
          <w:highlight w:val="green"/>
        </w:rPr>
        <w:t>to</w:t>
      </w:r>
      <w:r w:rsidRPr="00A3065E">
        <w:rPr>
          <w:rStyle w:val="StyleUnderline"/>
        </w:rPr>
        <w:t xml:space="preserve"> so </w:t>
      </w:r>
      <w:r w:rsidRPr="00A033F0">
        <w:rPr>
          <w:rStyle w:val="StyleUnderline"/>
          <w:highlight w:val="green"/>
        </w:rPr>
        <w:t xml:space="preserve">overwhelmingly occupy </w:t>
      </w:r>
      <w:proofErr w:type="gramStart"/>
      <w:r w:rsidRPr="00A033F0">
        <w:rPr>
          <w:rStyle w:val="StyleUnderline"/>
          <w:highlight w:val="green"/>
        </w:rPr>
        <w:t xml:space="preserve">a </w:t>
      </w:r>
      <w:r w:rsidRPr="00A033F0">
        <w:rPr>
          <w:rStyle w:val="Emphasis"/>
          <w:highlight w:val="green"/>
        </w:rPr>
        <w:t>number of</w:t>
      </w:r>
      <w:proofErr w:type="gramEnd"/>
      <w:r w:rsidRPr="00A033F0">
        <w:rPr>
          <w:rStyle w:val="Emphasis"/>
          <w:highlight w:val="green"/>
        </w:rPr>
        <w:t xml:space="preserve"> altitudes</w:t>
      </w:r>
      <w:r w:rsidRPr="00A3065E">
        <w:rPr>
          <w:rStyle w:val="StyleUnderline"/>
        </w:rPr>
        <w:t xml:space="preserve"> with so many of their spacecraft</w:t>
      </w:r>
      <w:r w:rsidRPr="00A3065E">
        <w:rPr>
          <w:sz w:val="16"/>
        </w:rPr>
        <w:t xml:space="preserve">, essentially </w:t>
      </w:r>
      <w:r w:rsidRPr="00A033F0">
        <w:rPr>
          <w:rStyle w:val="StyleUnderline"/>
          <w:highlight w:val="green"/>
        </w:rPr>
        <w:t>means that SpaceX will</w:t>
      </w:r>
      <w:r w:rsidRPr="00A3065E">
        <w:rPr>
          <w:rStyle w:val="StyleUnderline"/>
        </w:rPr>
        <w:t xml:space="preserve"> henceforth </w:t>
      </w:r>
      <w:r w:rsidRPr="00A033F0">
        <w:rPr>
          <w:rStyle w:val="StyleUnderline"/>
          <w:highlight w:val="green"/>
        </w:rPr>
        <w:t xml:space="preserve">be the </w:t>
      </w:r>
      <w:r w:rsidRPr="00A033F0">
        <w:rPr>
          <w:rStyle w:val="Emphasis"/>
          <w:highlight w:val="green"/>
        </w:rPr>
        <w:t>sole owner</w:t>
      </w:r>
      <w:r w:rsidRPr="00A3065E">
        <w:rPr>
          <w:rStyle w:val="StyleUnderline"/>
        </w:rPr>
        <w:t xml:space="preserve"> and user of that orbit</w:t>
      </w:r>
      <w:r w:rsidRPr="00A3065E">
        <w:rPr>
          <w:sz w:val="16"/>
        </w:rPr>
        <w:t xml:space="preserve"> (at </w:t>
      </w:r>
      <w:r w:rsidRPr="00A56D09">
        <w:rPr>
          <w:sz w:val="16"/>
        </w:rPr>
        <w:t xml:space="preserve">least until their satellites are removed). </w:t>
      </w:r>
      <w:r w:rsidRPr="00A56D09">
        <w:rPr>
          <w:rStyle w:val="StyleUnderline"/>
        </w:rPr>
        <w:t>No other actors can realistically</w:t>
      </w:r>
      <w:r w:rsidRPr="00A56D09">
        <w:rPr>
          <w:sz w:val="16"/>
        </w:rPr>
        <w:t xml:space="preserve"> expect to </w:t>
      </w:r>
      <w:r w:rsidRPr="00A56D09">
        <w:rPr>
          <w:rStyle w:val="Emphasis"/>
        </w:rPr>
        <w:t>operate</w:t>
      </w:r>
      <w:r w:rsidRPr="00A56D09">
        <w:rPr>
          <w:rStyle w:val="StyleUnderline"/>
        </w:rPr>
        <w:t xml:space="preserve"> there</w:t>
      </w:r>
      <w:r w:rsidRPr="00A56D09">
        <w:rPr>
          <w:sz w:val="16"/>
        </w:rPr>
        <w:t xml:space="preserve"> until that time. No other operator would dare run the risk of possible collision with so many other </w:t>
      </w:r>
      <w:proofErr w:type="gramStart"/>
      <w:r w:rsidRPr="00A56D09">
        <w:rPr>
          <w:sz w:val="16"/>
        </w:rPr>
        <w:t>spacecraft</w:t>
      </w:r>
      <w:proofErr w:type="gramEnd"/>
      <w:r w:rsidRPr="00A56D09">
        <w:rPr>
          <w:sz w:val="16"/>
        </w:rPr>
        <w:t xml:space="preserve"> in that orbit. Consequently, </w:t>
      </w:r>
      <w:r w:rsidRPr="00A56D09">
        <w:rPr>
          <w:rStyle w:val="StyleUnderline"/>
        </w:rPr>
        <w:t>the sole occupant will be SpaceX</w:t>
      </w:r>
      <w:r w:rsidRPr="00A56D09">
        <w:rPr>
          <w:sz w:val="16"/>
        </w:rPr>
        <w:t xml:space="preserve">, and if “possession is 9/10th of the law,” </w:t>
      </w:r>
      <w:r w:rsidRPr="00A56D09">
        <w:rPr>
          <w:rStyle w:val="StyleUnderline"/>
        </w:rPr>
        <w:t>then SpaceX appears to be the owner of that</w:t>
      </w:r>
      <w:r w:rsidRPr="00A3065E">
        <w:rPr>
          <w:rStyle w:val="StyleUnderline"/>
        </w:rPr>
        <w:t xml:space="preserve"> orbit</w:t>
      </w:r>
      <w:r w:rsidRPr="00A3065E">
        <w:rPr>
          <w:sz w:val="16"/>
        </w:rPr>
        <w:t>.</w:t>
      </w:r>
    </w:p>
    <w:p w14:paraId="68E50D3F" w14:textId="77777777" w:rsidR="0039676C" w:rsidRPr="00A3065E" w:rsidRDefault="0039676C" w:rsidP="0039676C">
      <w:pPr>
        <w:rPr>
          <w:sz w:val="16"/>
          <w:szCs w:val="16"/>
        </w:rPr>
      </w:pPr>
      <w:r w:rsidRPr="00A3065E">
        <w:rPr>
          <w:sz w:val="16"/>
          <w:szCs w:val="16"/>
        </w:rPr>
        <w:t>Done Without Coordination</w:t>
      </w:r>
    </w:p>
    <w:p w14:paraId="363A2AEA" w14:textId="77777777" w:rsidR="0039676C" w:rsidRPr="00A3065E" w:rsidRDefault="0039676C" w:rsidP="0039676C">
      <w:pPr>
        <w:rPr>
          <w:sz w:val="16"/>
          <w:szCs w:val="16"/>
        </w:rPr>
      </w:pPr>
      <w:r w:rsidRPr="00A3065E">
        <w:rPr>
          <w:sz w:val="16"/>
          <w:szCs w:val="16"/>
        </w:rPr>
        <w:t xml:space="preserve">Additionally, SpaceX and other operators of </w:t>
      </w:r>
      <w:proofErr w:type="spellStart"/>
      <w:r w:rsidRPr="00A3065E">
        <w:rPr>
          <w:sz w:val="16"/>
          <w:szCs w:val="16"/>
        </w:rPr>
        <w:t>megaconstellations</w:t>
      </w:r>
      <w:proofErr w:type="spellEnd"/>
      <w:r w:rsidRPr="00A3065E">
        <w:rPr>
          <w:sz w:val="16"/>
          <w:szCs w:val="16"/>
        </w:rPr>
        <w:t xml:space="preserve"> are doing so without any real international conversation or agreement, which is especially egregious and transgressive of the norms of outer space. Compared to the regime for GSO, as administered by the ITU and national frequency administrators, Low Earth Orbit is essentially ungoverned, and SpaceX and others are attempting to seize this lack of authority to claim entire portions of LEO for itself; and before any international agreement, consensus, or even discussion is had. They are operating on a purely “first come, first served” basis that smacks of unilateralism, if not colonialism.</w:t>
      </w:r>
    </w:p>
    <w:p w14:paraId="708D249A" w14:textId="77777777" w:rsidR="0039676C" w:rsidRPr="00A3065E" w:rsidRDefault="0039676C" w:rsidP="0039676C">
      <w:pPr>
        <w:rPr>
          <w:rStyle w:val="Emphasis"/>
        </w:rPr>
      </w:pPr>
      <w:r w:rsidRPr="00A3065E">
        <w:rPr>
          <w:rStyle w:val="Emphasis"/>
        </w:rPr>
        <w:t>Governments Are Ultimately Implicated</w:t>
      </w:r>
    </w:p>
    <w:p w14:paraId="71C220BA" w14:textId="77777777" w:rsidR="0039676C" w:rsidRPr="00A3065E" w:rsidRDefault="0039676C" w:rsidP="0039676C">
      <w:pPr>
        <w:rPr>
          <w:sz w:val="16"/>
        </w:rPr>
      </w:pPr>
      <w:r w:rsidRPr="00A3065E">
        <w:rPr>
          <w:sz w:val="16"/>
        </w:rPr>
        <w:t xml:space="preserve">As we know, under international space law, </w:t>
      </w:r>
      <w:r w:rsidRPr="00A3065E">
        <w:rPr>
          <w:rStyle w:val="StyleUnderline"/>
        </w:rPr>
        <w:t>what a nongovernmental entity does, a State is responsible for</w:t>
      </w:r>
      <w:r w:rsidRPr="00A3065E">
        <w:rPr>
          <w:sz w:val="16"/>
        </w:rPr>
        <w:t xml:space="preserve">. Article VI of the Outer Space Treaty requires that at least one State authorize and supervise its nongovernmental entities and assure their continuing compliance with international law. As such, </w:t>
      </w:r>
      <w:r w:rsidRPr="00A3065E">
        <w:rPr>
          <w:rStyle w:val="StyleUnderline"/>
        </w:rPr>
        <w:t xml:space="preserve">the prohibition on </w:t>
      </w:r>
      <w:proofErr w:type="spellStart"/>
      <w:r w:rsidRPr="00A3065E">
        <w:rPr>
          <w:rStyle w:val="StyleUnderline"/>
        </w:rPr>
        <w:t>nonappropriation</w:t>
      </w:r>
      <w:proofErr w:type="spellEnd"/>
      <w:r w:rsidRPr="00A3065E">
        <w:rPr>
          <w:rStyle w:val="StyleUnderline"/>
        </w:rPr>
        <w:t xml:space="preserve"> imposed upon States</w:t>
      </w:r>
      <w:r w:rsidRPr="00A3065E">
        <w:rPr>
          <w:sz w:val="16"/>
        </w:rPr>
        <w:t xml:space="preserve"> under Article II of the Outer Space Treaty </w:t>
      </w:r>
      <w:r w:rsidRPr="00A56D09">
        <w:rPr>
          <w:rStyle w:val="Emphasis"/>
        </w:rPr>
        <w:t>applies equally to nongovernmental private entities such as SpaceX</w:t>
      </w:r>
      <w:r w:rsidRPr="00A3065E">
        <w:rPr>
          <w:sz w:val="16"/>
        </w:rPr>
        <w:t>.</w:t>
      </w:r>
    </w:p>
    <w:p w14:paraId="3F6E7848" w14:textId="77777777" w:rsidR="0039676C" w:rsidRDefault="0039676C" w:rsidP="0039676C">
      <w:r>
        <w:lastRenderedPageBreak/>
        <w:t xml:space="preserve">Nevertheless, </w:t>
      </w:r>
      <w:r w:rsidRPr="00A56D09">
        <w:rPr>
          <w:rStyle w:val="StyleUnderline"/>
        </w:rPr>
        <w:t xml:space="preserve">through the launching and bringing into use of the </w:t>
      </w:r>
      <w:proofErr w:type="spellStart"/>
      <w:r w:rsidRPr="00A56D09">
        <w:rPr>
          <w:rStyle w:val="StyleUnderline"/>
        </w:rPr>
        <w:t>Starlink</w:t>
      </w:r>
      <w:proofErr w:type="spellEnd"/>
      <w:r w:rsidRPr="00A56D09">
        <w:rPr>
          <w:rStyle w:val="StyleUnderline"/>
        </w:rPr>
        <w:t xml:space="preserve"> constellation, SpaceX will be the sole occupant, and thereby, possessor, both fact and in law, of 550 km, 1100 km, 1130 km, 1275 km, and 1325 km above our planet</w:t>
      </w:r>
      <w:r>
        <w:t xml:space="preserve"> (</w:t>
      </w:r>
      <w:r w:rsidRPr="00A56D09">
        <w:rPr>
          <w:rStyle w:val="StyleUnderline"/>
        </w:rPr>
        <w:t>or whatever orbits they finally come to occupy</w:t>
      </w:r>
      <w:r>
        <w:t xml:space="preserve">). </w:t>
      </w:r>
      <w:r w:rsidRPr="00A56D09">
        <w:rPr>
          <w:rStyle w:val="StyleUnderline"/>
        </w:rPr>
        <w:t>The same is true for the other operators of these large constellations which will be solely occupying entire orbits</w:t>
      </w:r>
      <w:r>
        <w:t>.</w:t>
      </w:r>
    </w:p>
    <w:p w14:paraId="0C092D9D" w14:textId="77777777" w:rsidR="0039676C" w:rsidRPr="00A3065E" w:rsidRDefault="0039676C" w:rsidP="0039676C">
      <w:pPr>
        <w:rPr>
          <w:rStyle w:val="Emphasis"/>
        </w:rPr>
      </w:pPr>
      <w:r w:rsidRPr="00A033F0">
        <w:rPr>
          <w:rStyle w:val="Emphasis"/>
          <w:highlight w:val="green"/>
        </w:rPr>
        <w:t>Long-Term Occupation Constitutes Appropriation</w:t>
      </w:r>
    </w:p>
    <w:p w14:paraId="57279023" w14:textId="77777777" w:rsidR="0039676C" w:rsidRPr="00A56D09" w:rsidRDefault="0039676C" w:rsidP="0039676C">
      <w:pPr>
        <w:rPr>
          <w:sz w:val="16"/>
        </w:rPr>
      </w:pPr>
      <w:r w:rsidRPr="00A56D09">
        <w:rPr>
          <w:sz w:val="16"/>
        </w:rPr>
        <w:t xml:space="preserve">These </w:t>
      </w:r>
      <w:r w:rsidRPr="00A3065E">
        <w:rPr>
          <w:rStyle w:val="StyleUnderline"/>
        </w:rPr>
        <w:t>altitudes are additionally significant</w:t>
      </w:r>
      <w:r w:rsidRPr="00A56D09">
        <w:rPr>
          <w:sz w:val="16"/>
        </w:rPr>
        <w:t xml:space="preserve">, as nonfunctional spacecraft in orbits lower than around 500 km will re-enter the Earth’s atmosphere in months or a few years, but </w:t>
      </w:r>
      <w:r w:rsidRPr="00A3065E">
        <w:rPr>
          <w:rStyle w:val="StyleUnderline"/>
        </w:rPr>
        <w:t xml:space="preserve">the </w:t>
      </w:r>
      <w:r w:rsidRPr="00A033F0">
        <w:rPr>
          <w:rStyle w:val="StyleUnderline"/>
          <w:highlight w:val="green"/>
        </w:rPr>
        <w:t>altitudes</w:t>
      </w:r>
      <w:r w:rsidRPr="00A3065E">
        <w:rPr>
          <w:rStyle w:val="StyleUnderline"/>
        </w:rPr>
        <w:t xml:space="preserve"> selected for the </w:t>
      </w:r>
      <w:proofErr w:type="spellStart"/>
      <w:r w:rsidRPr="00A3065E">
        <w:rPr>
          <w:rStyle w:val="StyleUnderline"/>
        </w:rPr>
        <w:t>Starlink</w:t>
      </w:r>
      <w:proofErr w:type="spellEnd"/>
      <w:r w:rsidRPr="00A3065E">
        <w:rPr>
          <w:rStyle w:val="StyleUnderline"/>
        </w:rPr>
        <w:t xml:space="preserve"> constellation, while technologically desirable for their purposes, also </w:t>
      </w:r>
      <w:r w:rsidRPr="00A033F0">
        <w:rPr>
          <w:rStyle w:val="StyleUnderline"/>
          <w:highlight w:val="green"/>
        </w:rPr>
        <w:t>mean</w:t>
      </w:r>
      <w:r w:rsidRPr="00A3065E">
        <w:rPr>
          <w:rStyle w:val="StyleUnderline"/>
        </w:rPr>
        <w:t xml:space="preserve"> that </w:t>
      </w:r>
      <w:r w:rsidRPr="00A033F0">
        <w:rPr>
          <w:rStyle w:val="StyleUnderline"/>
          <w:highlight w:val="green"/>
        </w:rPr>
        <w:t>any spacecraft</w:t>
      </w:r>
      <w:r w:rsidRPr="00A3065E">
        <w:rPr>
          <w:rStyle w:val="StyleUnderline"/>
        </w:rPr>
        <w:t xml:space="preserve"> which are not de-orbited from these regions </w:t>
      </w:r>
      <w:r w:rsidRPr="00A033F0">
        <w:rPr>
          <w:rStyle w:val="StyleUnderline"/>
          <w:highlight w:val="green"/>
        </w:rPr>
        <w:t xml:space="preserve">may be there for </w:t>
      </w:r>
      <w:r w:rsidRPr="00A033F0">
        <w:rPr>
          <w:rStyle w:val="Emphasis"/>
          <w:highlight w:val="green"/>
        </w:rPr>
        <w:t>decades</w:t>
      </w:r>
      <w:r w:rsidRPr="00A3065E">
        <w:rPr>
          <w:rStyle w:val="StyleUnderline"/>
        </w:rPr>
        <w:t>, or possibly even hundreds of years</w:t>
      </w:r>
      <w:r w:rsidRPr="00A56D09">
        <w:rPr>
          <w:sz w:val="16"/>
        </w:rPr>
        <w:t xml:space="preserve">. By comparison, </w:t>
      </w:r>
      <w:r w:rsidRPr="00A3065E">
        <w:rPr>
          <w:rStyle w:val="StyleUnderline"/>
        </w:rPr>
        <w:t xml:space="preserve">the granting of rights for orbital slots at GSO is in 15-year increments, a length of time much less than what the altitudes of the </w:t>
      </w:r>
      <w:proofErr w:type="spellStart"/>
      <w:r w:rsidRPr="00A3065E">
        <w:rPr>
          <w:rStyle w:val="StyleUnderline"/>
        </w:rPr>
        <w:t>megaconstellations</w:t>
      </w:r>
      <w:proofErr w:type="spellEnd"/>
      <w:r w:rsidRPr="00A3065E">
        <w:rPr>
          <w:rStyle w:val="StyleUnderline"/>
        </w:rPr>
        <w:t xml:space="preserve"> threaten</w:t>
      </w:r>
      <w:r w:rsidRPr="00A56D09">
        <w:rPr>
          <w:sz w:val="16"/>
        </w:rPr>
        <w:t xml:space="preserve">. </w:t>
      </w:r>
      <w:r w:rsidRPr="00A3065E">
        <w:rPr>
          <w:rStyle w:val="StyleUnderline"/>
        </w:rPr>
        <w:t xml:space="preserve">Such long spans of time at these altitudes by these </w:t>
      </w:r>
      <w:proofErr w:type="spellStart"/>
      <w:r w:rsidRPr="00A3065E">
        <w:rPr>
          <w:rStyle w:val="StyleUnderline"/>
        </w:rPr>
        <w:t>megaconstellations</w:t>
      </w:r>
      <w:proofErr w:type="spellEnd"/>
      <w:r w:rsidRPr="00A3065E">
        <w:rPr>
          <w:rStyle w:val="StyleUnderline"/>
        </w:rPr>
        <w:t xml:space="preserve"> further bolster the contention </w:t>
      </w:r>
      <w:r w:rsidRPr="00A033F0">
        <w:rPr>
          <w:rStyle w:val="StyleUnderline"/>
          <w:highlight w:val="green"/>
        </w:rPr>
        <w:t>that</w:t>
      </w:r>
      <w:r w:rsidRPr="00A3065E">
        <w:rPr>
          <w:rStyle w:val="StyleUnderline"/>
        </w:rPr>
        <w:t xml:space="preserve"> this occupation </w:t>
      </w:r>
      <w:r w:rsidRPr="00A033F0">
        <w:rPr>
          <w:rStyle w:val="StyleUnderline"/>
          <w:highlight w:val="green"/>
        </w:rPr>
        <w:t xml:space="preserve">rises to the level of </w:t>
      </w:r>
      <w:r w:rsidRPr="00A033F0">
        <w:rPr>
          <w:rStyle w:val="Emphasis"/>
          <w:highlight w:val="green"/>
        </w:rPr>
        <w:t>appropriation</w:t>
      </w:r>
      <w:r w:rsidRPr="00A3065E">
        <w:rPr>
          <w:rStyle w:val="StyleUnderline"/>
        </w:rPr>
        <w:t xml:space="preserve"> of these orbits</w:t>
      </w:r>
      <w:r w:rsidRPr="00A56D09">
        <w:rPr>
          <w:sz w:val="16"/>
        </w:rPr>
        <w:t>.</w:t>
      </w:r>
    </w:p>
    <w:p w14:paraId="23D18015" w14:textId="77777777" w:rsidR="0039676C" w:rsidRPr="00A56D09" w:rsidRDefault="0039676C" w:rsidP="0039676C">
      <w:pPr>
        <w:rPr>
          <w:rStyle w:val="Emphasis"/>
        </w:rPr>
      </w:pPr>
      <w:r w:rsidRPr="00A56D09">
        <w:rPr>
          <w:rStyle w:val="Emphasis"/>
        </w:rPr>
        <w:t>Prevents Others from Using Space</w:t>
      </w:r>
    </w:p>
    <w:p w14:paraId="372B78A6" w14:textId="77777777" w:rsidR="0039676C" w:rsidRPr="00A56D09" w:rsidRDefault="0039676C" w:rsidP="0039676C">
      <w:pPr>
        <w:rPr>
          <w:sz w:val="16"/>
        </w:rPr>
      </w:pPr>
      <w:r w:rsidRPr="00A56D09">
        <w:rPr>
          <w:rStyle w:val="StyleUnderline"/>
        </w:rPr>
        <w:t>Article I of the</w:t>
      </w:r>
      <w:r w:rsidRPr="00A56D09">
        <w:rPr>
          <w:sz w:val="16"/>
        </w:rPr>
        <w:t xml:space="preserve"> </w:t>
      </w:r>
      <w:r w:rsidRPr="00A56D09">
        <w:rPr>
          <w:rStyle w:val="StyleUnderline"/>
        </w:rPr>
        <w:t>O</w:t>
      </w:r>
      <w:r w:rsidRPr="00A56D09">
        <w:rPr>
          <w:sz w:val="16"/>
        </w:rPr>
        <w:t xml:space="preserve">uter </w:t>
      </w:r>
      <w:r w:rsidRPr="00A56D09">
        <w:rPr>
          <w:rStyle w:val="StyleUnderline"/>
        </w:rPr>
        <w:t>S</w:t>
      </w:r>
      <w:r w:rsidRPr="00A56D09">
        <w:rPr>
          <w:sz w:val="16"/>
        </w:rPr>
        <w:t xml:space="preserve">pace </w:t>
      </w:r>
      <w:r w:rsidRPr="00A56D09">
        <w:rPr>
          <w:rStyle w:val="StyleUnderline"/>
        </w:rPr>
        <w:t>T</w:t>
      </w:r>
      <w:r w:rsidRPr="00A56D09">
        <w:rPr>
          <w:sz w:val="16"/>
        </w:rPr>
        <w:t xml:space="preserve">reaty </w:t>
      </w:r>
      <w:r w:rsidRPr="00A56D09">
        <w:rPr>
          <w:rStyle w:val="StyleUnderline"/>
        </w:rPr>
        <w:t>establishes that the exploration and use of outer space is “the province of all mankind.”</w:t>
      </w:r>
      <w:r w:rsidRPr="00A56D09">
        <w:rPr>
          <w:sz w:val="16"/>
        </w:rPr>
        <w:t xml:space="preserve"> </w:t>
      </w:r>
      <w:r w:rsidRPr="00A56D09">
        <w:rPr>
          <w:rStyle w:val="StyleUnderline"/>
        </w:rPr>
        <w:t>It further requires</w:t>
      </w:r>
      <w:r w:rsidRPr="00A56D09">
        <w:rPr>
          <w:sz w:val="16"/>
        </w:rPr>
        <w:t xml:space="preserve"> that this </w:t>
      </w:r>
      <w:r w:rsidRPr="00A56D09">
        <w:rPr>
          <w:rStyle w:val="StyleUnderline"/>
        </w:rPr>
        <w:t>exploration and use shall be by all States “without discrimination of any kind</w:t>
      </w:r>
      <w:r w:rsidRPr="00A56D09">
        <w:rPr>
          <w:sz w:val="16"/>
        </w:rPr>
        <w:t xml:space="preserve">, on a basis of equality and in accordance with international law...” However, </w:t>
      </w:r>
      <w:r w:rsidRPr="00A56D09">
        <w:rPr>
          <w:rStyle w:val="StyleUnderline"/>
        </w:rPr>
        <w:t>when one private corporation so overwhelmingly possesses entire portions of outer space, their use is discriminatory to other potential users and interferes with their freedom to access, explore, and use outer space</w:t>
      </w:r>
      <w:r w:rsidRPr="00A56D09">
        <w:rPr>
          <w:sz w:val="16"/>
        </w:rPr>
        <w:t xml:space="preserve">. So long as </w:t>
      </w:r>
      <w:r w:rsidRPr="00A56D09">
        <w:rPr>
          <w:rStyle w:val="StyleUnderline"/>
        </w:rPr>
        <w:t>these actors</w:t>
      </w:r>
      <w:r w:rsidRPr="00A56D09">
        <w:rPr>
          <w:sz w:val="16"/>
        </w:rPr>
        <w:t xml:space="preserve"> are so dominantly possessing and occupying those orbits, their actions </w:t>
      </w:r>
      <w:r w:rsidRPr="00A56D09">
        <w:rPr>
          <w:rStyle w:val="StyleUnderline"/>
        </w:rPr>
        <w:t>exclude others from using them</w:t>
      </w:r>
      <w:r w:rsidRPr="00A56D09">
        <w:rPr>
          <w:sz w:val="16"/>
        </w:rPr>
        <w:t xml:space="preserve">. What other operator would dare use orbits where there are already hundreds of satellites operating as part of a constellation? It would be an extremely unwise and risky decision to try to share these orbits with a mega constellation, so they will likely choose other altitudes and orbits. This </w:t>
      </w:r>
      <w:r w:rsidRPr="00A56D09">
        <w:rPr>
          <w:rStyle w:val="Emphasis"/>
        </w:rPr>
        <w:t>massive occupation</w:t>
      </w:r>
      <w:r w:rsidRPr="00A56D09">
        <w:rPr>
          <w:sz w:val="16"/>
        </w:rPr>
        <w:t xml:space="preserve"> of </w:t>
      </w:r>
      <w:proofErr w:type="gramStart"/>
      <w:r w:rsidRPr="00A56D09">
        <w:rPr>
          <w:sz w:val="16"/>
        </w:rPr>
        <w:t>particular orbits</w:t>
      </w:r>
      <w:proofErr w:type="gramEnd"/>
      <w:r w:rsidRPr="00A56D09">
        <w:rPr>
          <w:sz w:val="16"/>
        </w:rPr>
        <w:t xml:space="preserve"> </w:t>
      </w:r>
      <w:r w:rsidRPr="00A56D09">
        <w:rPr>
          <w:rStyle w:val="StyleUnderline"/>
        </w:rPr>
        <w:t>effectively defeats others from enjoying the use of outer space</w:t>
      </w:r>
      <w:r w:rsidRPr="00A56D09">
        <w:rPr>
          <w:sz w:val="16"/>
        </w:rPr>
        <w:t xml:space="preserve">. While a </w:t>
      </w:r>
      <w:proofErr w:type="gramStart"/>
      <w:r w:rsidRPr="00A56D09">
        <w:rPr>
          <w:sz w:val="16"/>
        </w:rPr>
        <w:t>State</w:t>
      </w:r>
      <w:proofErr w:type="gramEnd"/>
      <w:r w:rsidRPr="00A56D09">
        <w:rPr>
          <w:sz w:val="16"/>
        </w:rPr>
        <w:t xml:space="preserve"> can issue permits for one of its corporations allowing them to launch and operate satellites to this extent, that does not automatically mean that their activities in outer space, an area beyond national sovereignty, are therefore in perfect accordance with the strictures of international law. Indeed, national permissions offer no such guarantee.</w:t>
      </w:r>
    </w:p>
    <w:p w14:paraId="19C05C09" w14:textId="77777777" w:rsidR="0039676C" w:rsidRPr="00322391" w:rsidRDefault="0039676C" w:rsidP="0039676C">
      <w:pPr>
        <w:rPr>
          <w:sz w:val="16"/>
          <w:szCs w:val="16"/>
        </w:rPr>
      </w:pPr>
      <w:r w:rsidRPr="00322391">
        <w:rPr>
          <w:sz w:val="16"/>
          <w:szCs w:val="16"/>
        </w:rPr>
        <w:t>No Due Regard for Others</w:t>
      </w:r>
    </w:p>
    <w:p w14:paraId="0397960C" w14:textId="77777777" w:rsidR="0039676C" w:rsidRPr="00322391" w:rsidRDefault="0039676C" w:rsidP="0039676C">
      <w:pPr>
        <w:rPr>
          <w:sz w:val="16"/>
          <w:szCs w:val="16"/>
        </w:rPr>
      </w:pPr>
      <w:r w:rsidRPr="00322391">
        <w:rPr>
          <w:sz w:val="16"/>
          <w:szCs w:val="16"/>
        </w:rPr>
        <w:t xml:space="preserve">That these </w:t>
      </w:r>
      <w:proofErr w:type="spellStart"/>
      <w:r w:rsidRPr="00322391">
        <w:rPr>
          <w:sz w:val="16"/>
          <w:szCs w:val="16"/>
        </w:rPr>
        <w:t>megaconstellations</w:t>
      </w:r>
      <w:proofErr w:type="spellEnd"/>
      <w:r w:rsidRPr="00322391">
        <w:rPr>
          <w:sz w:val="16"/>
          <w:szCs w:val="16"/>
        </w:rPr>
        <w:t xml:space="preserve"> violate the prohibition on appropriation in Article II is additionally supported by Article IX of the Outer Space Treaty. Article IX requires that in the exploration and use of outer space, States “shall be guided by the principle of cooperation and mutual assistance and shall conduct all their activities in outer space... with due regard to the corresponding interests of other States...” There is hardly any way to view this deployment of </w:t>
      </w:r>
      <w:proofErr w:type="spellStart"/>
      <w:r w:rsidRPr="00322391">
        <w:rPr>
          <w:sz w:val="16"/>
          <w:szCs w:val="16"/>
        </w:rPr>
        <w:t>megaconstellations</w:t>
      </w:r>
      <w:proofErr w:type="spellEnd"/>
      <w:r w:rsidRPr="00322391">
        <w:rPr>
          <w:sz w:val="16"/>
          <w:szCs w:val="16"/>
        </w:rPr>
        <w:t xml:space="preserve"> as showing any type of due regard to the corresponding interests of others. This lack of regard further supports the notion of their unilateral transgressive violations of the purposes of space law norms.</w:t>
      </w:r>
    </w:p>
    <w:p w14:paraId="6963F67D" w14:textId="77777777" w:rsidR="0039676C" w:rsidRPr="00CB31B0" w:rsidRDefault="0039676C" w:rsidP="0039676C">
      <w:pPr>
        <w:rPr>
          <w:rStyle w:val="Emphasis"/>
        </w:rPr>
      </w:pPr>
      <w:r w:rsidRPr="00CB31B0">
        <w:rPr>
          <w:rStyle w:val="Emphasis"/>
        </w:rPr>
        <w:t>Harmful Contamination</w:t>
      </w:r>
    </w:p>
    <w:p w14:paraId="3AF41917" w14:textId="77777777" w:rsidR="0039676C" w:rsidRPr="00322391" w:rsidRDefault="0039676C" w:rsidP="0039676C">
      <w:pPr>
        <w:rPr>
          <w:sz w:val="16"/>
          <w:szCs w:val="16"/>
        </w:rPr>
      </w:pPr>
      <w:r w:rsidRPr="00322391">
        <w:rPr>
          <w:sz w:val="16"/>
          <w:szCs w:val="16"/>
        </w:rPr>
        <w:t xml:space="preserve">The impacts of the spacecraft on the pressing issue of space debris need not be gone into detail here. Suffice it to say, </w:t>
      </w:r>
      <w:proofErr w:type="spellStart"/>
      <w:r w:rsidRPr="00A033F0">
        <w:rPr>
          <w:rStyle w:val="Emphasis"/>
          <w:highlight w:val="green"/>
        </w:rPr>
        <w:t>megaconstellations</w:t>
      </w:r>
      <w:proofErr w:type="spellEnd"/>
      <w:r w:rsidRPr="00A033F0">
        <w:rPr>
          <w:rStyle w:val="StyleUnderline"/>
          <w:highlight w:val="green"/>
        </w:rPr>
        <w:t xml:space="preserve"> threaten </w:t>
      </w:r>
      <w:r w:rsidRPr="00A033F0">
        <w:rPr>
          <w:rStyle w:val="Emphasis"/>
          <w:highlight w:val="green"/>
        </w:rPr>
        <w:t>mega-debris</w:t>
      </w:r>
      <w:r w:rsidRPr="00322391">
        <w:rPr>
          <w:sz w:val="16"/>
          <w:szCs w:val="16"/>
        </w:rPr>
        <w:t xml:space="preserve">. </w:t>
      </w:r>
      <w:r w:rsidRPr="00847BA9">
        <w:rPr>
          <w:sz w:val="16"/>
          <w:szCs w:val="16"/>
        </w:rPr>
        <w:t xml:space="preserve">The </w:t>
      </w:r>
      <w:r w:rsidRPr="00847BA9">
        <w:rPr>
          <w:rStyle w:val="StyleUnderline"/>
        </w:rPr>
        <w:t>failure rate of these comparatively cheap satellites should give pause</w:t>
      </w:r>
      <w:r w:rsidRPr="00847BA9">
        <w:rPr>
          <w:sz w:val="16"/>
          <w:szCs w:val="16"/>
        </w:rPr>
        <w:t xml:space="preserve">, because </w:t>
      </w:r>
      <w:r w:rsidRPr="00847BA9">
        <w:rPr>
          <w:rStyle w:val="StyleUnderline"/>
        </w:rPr>
        <w:t>if 5% of a constellation of 100 satellites fails, this is 5 guaranteed new pieces of debris</w:t>
      </w:r>
      <w:r w:rsidRPr="00847BA9">
        <w:rPr>
          <w:sz w:val="16"/>
          <w:szCs w:val="16"/>
        </w:rPr>
        <w:t xml:space="preserve"> intentionally introduced </w:t>
      </w:r>
      <w:r w:rsidRPr="00847BA9">
        <w:rPr>
          <w:rStyle w:val="StyleUnderline"/>
        </w:rPr>
        <w:t>to the fragile space domain</w:t>
      </w:r>
      <w:r w:rsidRPr="00847BA9">
        <w:rPr>
          <w:sz w:val="16"/>
          <w:szCs w:val="16"/>
        </w:rPr>
        <w:t>. Article IX of the Outer Space Treaty warns of harmful contamination of the space environment and requires States to take appropriate</w:t>
      </w:r>
      <w:r w:rsidRPr="00322391">
        <w:rPr>
          <w:sz w:val="16"/>
          <w:szCs w:val="16"/>
        </w:rPr>
        <w:t xml:space="preserve"> measures to prevent this harmful contamination. A responsible government could not, in all seriousness, permit the intentional release of such amounts of space debris, especially in the already fraught orbits that many </w:t>
      </w:r>
      <w:proofErr w:type="spellStart"/>
      <w:r w:rsidRPr="00322391">
        <w:rPr>
          <w:sz w:val="16"/>
          <w:szCs w:val="16"/>
        </w:rPr>
        <w:t>megaconstellations</w:t>
      </w:r>
      <w:proofErr w:type="spellEnd"/>
      <w:r w:rsidRPr="00322391">
        <w:rPr>
          <w:sz w:val="16"/>
          <w:szCs w:val="16"/>
        </w:rPr>
        <w:t xml:space="preserve"> are headed towards. While the threat of space debris is not directly relevant to the accusation of appropriation of outer space, it goes towards the argument that these actors are conducting activities in a manner lacking </w:t>
      </w:r>
      <w:proofErr w:type="gramStart"/>
      <w:r w:rsidRPr="00322391">
        <w:rPr>
          <w:sz w:val="16"/>
          <w:szCs w:val="16"/>
        </w:rPr>
        <w:t>in regard to</w:t>
      </w:r>
      <w:proofErr w:type="gramEnd"/>
      <w:r w:rsidRPr="00322391">
        <w:rPr>
          <w:sz w:val="16"/>
          <w:szCs w:val="16"/>
        </w:rPr>
        <w:t xml:space="preserve"> others, and in fact, amounts to excluding others from using the space domain. By excluding others, this has the effect of taking orbits for themselves, which IS occupation.</w:t>
      </w:r>
    </w:p>
    <w:p w14:paraId="41734E9D" w14:textId="77777777" w:rsidR="0039676C" w:rsidRPr="00E37DCF" w:rsidRDefault="0039676C" w:rsidP="0039676C">
      <w:pPr>
        <w:rPr>
          <w:rStyle w:val="Emphasis"/>
        </w:rPr>
      </w:pPr>
      <w:r w:rsidRPr="00E37DCF">
        <w:rPr>
          <w:rStyle w:val="Emphasis"/>
        </w:rPr>
        <w:t>If This Isn’t Appropriation, Then What Is?</w:t>
      </w:r>
    </w:p>
    <w:p w14:paraId="7F9BACE8" w14:textId="77777777" w:rsidR="0039676C" w:rsidRPr="00E37DCF" w:rsidRDefault="0039676C" w:rsidP="0039676C">
      <w:pPr>
        <w:rPr>
          <w:sz w:val="16"/>
        </w:rPr>
      </w:pPr>
      <w:r w:rsidRPr="00E37DCF">
        <w:rPr>
          <w:sz w:val="16"/>
        </w:rPr>
        <w:lastRenderedPageBreak/>
        <w:t xml:space="preserve">Arguing in the alternative, </w:t>
      </w:r>
      <w:r w:rsidRPr="00322391">
        <w:rPr>
          <w:rStyle w:val="StyleUnderline"/>
        </w:rPr>
        <w:t xml:space="preserve">if these </w:t>
      </w:r>
      <w:proofErr w:type="spellStart"/>
      <w:r w:rsidRPr="00322391">
        <w:rPr>
          <w:rStyle w:val="StyleUnderline"/>
        </w:rPr>
        <w:t>megaconstellations</w:t>
      </w:r>
      <w:proofErr w:type="spellEnd"/>
      <w:r w:rsidRPr="00E37DCF">
        <w:rPr>
          <w:sz w:val="16"/>
        </w:rPr>
        <w:t xml:space="preserve"> — in their dominant occupation of entire orbits in orbital planes with numerous satellites — </w:t>
      </w:r>
      <w:r w:rsidRPr="00322391">
        <w:rPr>
          <w:rStyle w:val="StyleUnderline"/>
        </w:rPr>
        <w:t>could be considered</w:t>
      </w:r>
      <w:r w:rsidRPr="00E37DCF">
        <w:rPr>
          <w:sz w:val="16"/>
        </w:rPr>
        <w:t xml:space="preserve"> (merely for the sake of argument) </w:t>
      </w:r>
      <w:r w:rsidRPr="00322391">
        <w:rPr>
          <w:rStyle w:val="StyleUnderline"/>
        </w:rPr>
        <w:t>to not be appropriation</w:t>
      </w:r>
      <w:r w:rsidRPr="00E37DCF">
        <w:rPr>
          <w:sz w:val="16"/>
        </w:rPr>
        <w:t xml:space="preserve">, we must therefore ask: </w:t>
      </w:r>
      <w:r w:rsidRPr="00322391">
        <w:rPr>
          <w:rStyle w:val="StyleUnderline"/>
        </w:rPr>
        <w:t>what would be appropriation?</w:t>
      </w:r>
      <w:r w:rsidRPr="00E37DCF">
        <w:rPr>
          <w:sz w:val="16"/>
        </w:rPr>
        <w:t xml:space="preserve"> </w:t>
      </w:r>
      <w:r w:rsidRPr="00322391">
        <w:rPr>
          <w:rStyle w:val="StyleUnderline"/>
        </w:rPr>
        <w:t xml:space="preserve">What use of </w:t>
      </w:r>
      <w:r w:rsidRPr="00E37DCF">
        <w:rPr>
          <w:rStyle w:val="Emphasis"/>
        </w:rPr>
        <w:t>void space</w:t>
      </w:r>
      <w:r w:rsidRPr="00322391">
        <w:rPr>
          <w:rStyle w:val="StyleUnderline"/>
        </w:rPr>
        <w:t xml:space="preserve">, including orbits of the Earth, would </w:t>
      </w:r>
      <w:r w:rsidRPr="00E37DCF">
        <w:rPr>
          <w:rStyle w:val="Emphasis"/>
        </w:rPr>
        <w:t>constitute actual appropriation</w:t>
      </w:r>
      <w:r w:rsidRPr="00322391">
        <w:rPr>
          <w:rStyle w:val="StyleUnderline"/>
        </w:rPr>
        <w:t>?</w:t>
      </w:r>
      <w:r w:rsidRPr="00E37DCF">
        <w:rPr>
          <w:sz w:val="16"/>
        </w:rPr>
        <w:t xml:space="preserve"> What further, additional fact of these uses of space, if added to the scenario, would cause that constellation to cross over the line into clearly prohibited appropriation? Perhaps the exact same scenario, but supplemented with an actual, formal claim of sovereignty, issued by a government, is the only element which could be added to </w:t>
      </w:r>
      <w:proofErr w:type="spellStart"/>
      <w:r w:rsidRPr="00E37DCF">
        <w:rPr>
          <w:sz w:val="16"/>
        </w:rPr>
        <w:t>megaconstellations</w:t>
      </w:r>
      <w:proofErr w:type="spellEnd"/>
      <w:r w:rsidRPr="00E37DCF">
        <w:rPr>
          <w:sz w:val="16"/>
        </w:rPr>
        <w:t xml:space="preserve"> which would then cross the threshold into appropriation. However, a formal claim of sovereignty would be merely an act occurring on Earth and would not change any </w:t>
      </w:r>
      <w:proofErr w:type="gramStart"/>
      <w:r w:rsidRPr="00E37DCF">
        <w:rPr>
          <w:sz w:val="16"/>
        </w:rPr>
        <w:t>actual facts</w:t>
      </w:r>
      <w:proofErr w:type="gramEnd"/>
      <w:r w:rsidRPr="00E37DCF">
        <w:rPr>
          <w:sz w:val="16"/>
        </w:rPr>
        <w:t xml:space="preserve"> in the space domain. Consequently, </w:t>
      </w:r>
      <w:r w:rsidRPr="00A033F0">
        <w:rPr>
          <w:rStyle w:val="StyleUnderline"/>
          <w:highlight w:val="green"/>
        </w:rPr>
        <w:t>the lack of</w:t>
      </w:r>
      <w:r w:rsidRPr="00322391">
        <w:rPr>
          <w:rStyle w:val="StyleUnderline"/>
        </w:rPr>
        <w:t xml:space="preserve"> a </w:t>
      </w:r>
      <w:r w:rsidRPr="00A033F0">
        <w:rPr>
          <w:rStyle w:val="Emphasis"/>
          <w:highlight w:val="green"/>
        </w:rPr>
        <w:t>formal</w:t>
      </w:r>
      <w:r w:rsidRPr="00322391">
        <w:rPr>
          <w:rStyle w:val="StyleUnderline"/>
        </w:rPr>
        <w:t xml:space="preserve"> claim of </w:t>
      </w:r>
      <w:r w:rsidRPr="00A033F0">
        <w:rPr>
          <w:rStyle w:val="Emphasis"/>
          <w:highlight w:val="green"/>
        </w:rPr>
        <w:t>sovereignty</w:t>
      </w:r>
      <w:r w:rsidRPr="00322391">
        <w:rPr>
          <w:rStyle w:val="StyleUnderline"/>
        </w:rPr>
        <w:t xml:space="preserve"> </w:t>
      </w:r>
      <w:r w:rsidRPr="00A033F0">
        <w:rPr>
          <w:rStyle w:val="StyleUnderline"/>
          <w:highlight w:val="green"/>
        </w:rPr>
        <w:t>should not be the deciding criteria</w:t>
      </w:r>
      <w:r w:rsidRPr="00322391">
        <w:rPr>
          <w:rStyle w:val="StyleUnderline"/>
        </w:rPr>
        <w:t xml:space="preserve"> in arriving at the conclusion that </w:t>
      </w:r>
      <w:proofErr w:type="spellStart"/>
      <w:r w:rsidRPr="00322391">
        <w:rPr>
          <w:rStyle w:val="StyleUnderline"/>
        </w:rPr>
        <w:t>megaconstellations</w:t>
      </w:r>
      <w:proofErr w:type="spellEnd"/>
      <w:r w:rsidRPr="00322391">
        <w:rPr>
          <w:rStyle w:val="StyleUnderline"/>
        </w:rPr>
        <w:t xml:space="preserve"> constitute appropriation of orbits</w:t>
      </w:r>
      <w:r w:rsidRPr="00E37DCF">
        <w:rPr>
          <w:sz w:val="16"/>
        </w:rPr>
        <w:t>.</w:t>
      </w:r>
    </w:p>
    <w:p w14:paraId="12453240" w14:textId="77777777" w:rsidR="0039676C" w:rsidRPr="00E37DCF" w:rsidRDefault="0039676C" w:rsidP="0039676C">
      <w:pPr>
        <w:rPr>
          <w:rStyle w:val="Emphasis"/>
        </w:rPr>
      </w:pPr>
      <w:r w:rsidRPr="00E37DCF">
        <w:rPr>
          <w:rStyle w:val="Emphasis"/>
        </w:rPr>
        <w:t>Conclusion</w:t>
      </w:r>
    </w:p>
    <w:p w14:paraId="03A57F5F" w14:textId="77777777" w:rsidR="0039676C" w:rsidRPr="00A01A63" w:rsidRDefault="0039676C" w:rsidP="0039676C">
      <w:pPr>
        <w:rPr>
          <w:sz w:val="16"/>
        </w:rPr>
      </w:pPr>
      <w:r w:rsidRPr="00A01A63">
        <w:rPr>
          <w:sz w:val="16"/>
        </w:rPr>
        <w:t xml:space="preserve">In conclusion, these </w:t>
      </w:r>
      <w:proofErr w:type="spellStart"/>
      <w:r w:rsidRPr="00E37DCF">
        <w:rPr>
          <w:rStyle w:val="StyleUnderline"/>
        </w:rPr>
        <w:t>megaconstellations</w:t>
      </w:r>
      <w:proofErr w:type="spellEnd"/>
      <w:r w:rsidRPr="00E37DCF">
        <w:rPr>
          <w:rStyle w:val="StyleUnderline"/>
        </w:rPr>
        <w:t xml:space="preserve"> effectively occupy entire orbital regions</w:t>
      </w:r>
      <w:r w:rsidRPr="00A01A63">
        <w:rPr>
          <w:sz w:val="16"/>
        </w:rPr>
        <w:t xml:space="preserve"> with their vast fleet of spacecraft </w:t>
      </w:r>
      <w:r w:rsidRPr="00E37DCF">
        <w:rPr>
          <w:rStyle w:val="StyleUnderline"/>
        </w:rPr>
        <w:t>and</w:t>
      </w:r>
      <w:r w:rsidRPr="00A01A63">
        <w:rPr>
          <w:sz w:val="16"/>
        </w:rPr>
        <w:t xml:space="preserve"> in so doing effectively </w:t>
      </w:r>
      <w:r w:rsidRPr="00E37DCF">
        <w:rPr>
          <w:rStyle w:val="StyleUnderline"/>
        </w:rPr>
        <w:t>preclude other actors from sharing those domains</w:t>
      </w:r>
      <w:r w:rsidRPr="00A01A63">
        <w:rPr>
          <w:sz w:val="16"/>
        </w:rPr>
        <w:t xml:space="preserve">. </w:t>
      </w:r>
      <w:r w:rsidRPr="00E37DCF">
        <w:rPr>
          <w:rStyle w:val="StyleUnderline"/>
        </w:rPr>
        <w:t>They have done so, or are attempting to do so</w:t>
      </w:r>
      <w:r w:rsidRPr="00A01A63">
        <w:rPr>
          <w:sz w:val="16"/>
        </w:rPr>
        <w:t xml:space="preserve">, without any international consensus or discussion, </w:t>
      </w:r>
      <w:r w:rsidRPr="00E37DCF">
        <w:rPr>
          <w:rStyle w:val="StyleUnderline"/>
        </w:rPr>
        <w:t>which is</w:t>
      </w:r>
      <w:r w:rsidRPr="00A01A63">
        <w:rPr>
          <w:sz w:val="16"/>
        </w:rPr>
        <w:t xml:space="preserve"> most </w:t>
      </w:r>
      <w:r w:rsidRPr="00E37DCF">
        <w:rPr>
          <w:rStyle w:val="StyleUnderline"/>
        </w:rPr>
        <w:t>egregious for a domain outside of State sovereignty and which no State can own</w:t>
      </w:r>
      <w:r w:rsidRPr="00A01A63">
        <w:rPr>
          <w:sz w:val="16"/>
        </w:rPr>
        <w:t xml:space="preserve">. Governments will ultimately be responsible for this appropriation, and both are prohibited from appropriating space. In distinction to GSO, their permission to go there means that they could occupy these regions for incredibly long periods — which again shows their appropriation. These </w:t>
      </w:r>
      <w:r w:rsidRPr="00A01A63">
        <w:rPr>
          <w:rStyle w:val="StyleUnderline"/>
        </w:rPr>
        <w:t>constellations significantly prevent others from using those regions, which therefore interferes with others’ right to explore and use space</w:t>
      </w:r>
      <w:r w:rsidRPr="00A01A63">
        <w:rPr>
          <w:sz w:val="16"/>
        </w:rPr>
        <w:t xml:space="preserve">. And ultimately, </w:t>
      </w:r>
      <w:r w:rsidRPr="00A01A63">
        <w:rPr>
          <w:rStyle w:val="StyleUnderline"/>
        </w:rPr>
        <w:t xml:space="preserve">this reckless ambition shows </w:t>
      </w:r>
      <w:proofErr w:type="gramStart"/>
      <w:r w:rsidRPr="00A01A63">
        <w:rPr>
          <w:rStyle w:val="StyleUnderline"/>
        </w:rPr>
        <w:t>absolutely no</w:t>
      </w:r>
      <w:proofErr w:type="gramEnd"/>
      <w:r w:rsidRPr="00A01A63">
        <w:rPr>
          <w:rStyle w:val="StyleUnderline"/>
        </w:rPr>
        <w:t xml:space="preserve"> due regard</w:t>
      </w:r>
      <w:r w:rsidRPr="00A01A63">
        <w:rPr>
          <w:sz w:val="16"/>
        </w:rPr>
        <w:t xml:space="preserve"> (as per Article IX) </w:t>
      </w:r>
      <w:r w:rsidRPr="00A01A63">
        <w:rPr>
          <w:rStyle w:val="StyleUnderline"/>
        </w:rPr>
        <w:t>for the corresponding rights of others</w:t>
      </w:r>
      <w:r w:rsidRPr="00A01A63">
        <w:rPr>
          <w:sz w:val="16"/>
        </w:rPr>
        <w:t xml:space="preserve">. As such, </w:t>
      </w:r>
      <w:r w:rsidRPr="00A01A63">
        <w:rPr>
          <w:rStyle w:val="StyleUnderline"/>
        </w:rPr>
        <w:t xml:space="preserve">these </w:t>
      </w:r>
      <w:proofErr w:type="spellStart"/>
      <w:r w:rsidRPr="00A033F0">
        <w:rPr>
          <w:rStyle w:val="Emphasis"/>
          <w:highlight w:val="green"/>
        </w:rPr>
        <w:t>megaconstellations</w:t>
      </w:r>
      <w:proofErr w:type="spellEnd"/>
      <w:r w:rsidRPr="00A01A63">
        <w:rPr>
          <w:rStyle w:val="StyleUnderline"/>
        </w:rPr>
        <w:t xml:space="preserve"> </w:t>
      </w:r>
      <w:r w:rsidRPr="00A033F0">
        <w:rPr>
          <w:rStyle w:val="StyleUnderline"/>
          <w:highlight w:val="green"/>
        </w:rPr>
        <w:t xml:space="preserve">constitute an </w:t>
      </w:r>
      <w:r w:rsidRPr="00A033F0">
        <w:rPr>
          <w:rStyle w:val="Emphasis"/>
          <w:highlight w:val="green"/>
        </w:rPr>
        <w:t>impermissible</w:t>
      </w:r>
      <w:r w:rsidRPr="00A033F0">
        <w:rPr>
          <w:rStyle w:val="StyleUnderline"/>
          <w:highlight w:val="green"/>
        </w:rPr>
        <w:t xml:space="preserve"> appropriation of</w:t>
      </w:r>
      <w:r w:rsidRPr="00A01A63">
        <w:rPr>
          <w:rStyle w:val="StyleUnderline"/>
        </w:rPr>
        <w:t xml:space="preserve"> </w:t>
      </w:r>
      <w:proofErr w:type="gramStart"/>
      <w:r w:rsidRPr="00A01A63">
        <w:rPr>
          <w:rStyle w:val="Emphasis"/>
        </w:rPr>
        <w:t>particular regions</w:t>
      </w:r>
      <w:proofErr w:type="gramEnd"/>
      <w:r w:rsidRPr="00A01A63">
        <w:rPr>
          <w:rStyle w:val="StyleUnderline"/>
        </w:rPr>
        <w:t xml:space="preserve"> of </w:t>
      </w:r>
      <w:r w:rsidRPr="00A033F0">
        <w:rPr>
          <w:rStyle w:val="Emphasis"/>
          <w:highlight w:val="green"/>
        </w:rPr>
        <w:t>outer space</w:t>
      </w:r>
      <w:r w:rsidRPr="00A01A63">
        <w:rPr>
          <w:rStyle w:val="StyleUnderline"/>
        </w:rPr>
        <w:t xml:space="preserve">, </w:t>
      </w:r>
      <w:r w:rsidRPr="00A033F0">
        <w:rPr>
          <w:rStyle w:val="StyleUnderline"/>
          <w:highlight w:val="green"/>
        </w:rPr>
        <w:t>regardless of any formal</w:t>
      </w:r>
      <w:r w:rsidRPr="00A01A63">
        <w:rPr>
          <w:rStyle w:val="StyleUnderline"/>
        </w:rPr>
        <w:t xml:space="preserve">, official </w:t>
      </w:r>
      <w:r w:rsidRPr="00A033F0">
        <w:rPr>
          <w:rStyle w:val="StyleUnderline"/>
          <w:highlight w:val="green"/>
        </w:rPr>
        <w:t>claim</w:t>
      </w:r>
      <w:r w:rsidRPr="00A01A63">
        <w:rPr>
          <w:rStyle w:val="StyleUnderline"/>
        </w:rPr>
        <w:t xml:space="preserve"> of such </w:t>
      </w:r>
      <w:r w:rsidRPr="00A033F0">
        <w:rPr>
          <w:rStyle w:val="Emphasis"/>
          <w:highlight w:val="green"/>
        </w:rPr>
        <w:t>by a responsible, authorizing government</w:t>
      </w:r>
      <w:r w:rsidRPr="00A01A63">
        <w:rPr>
          <w:sz w:val="16"/>
        </w:rPr>
        <w:t>.</w:t>
      </w:r>
    </w:p>
    <w:p w14:paraId="7F1402E0" w14:textId="77777777" w:rsidR="0039676C" w:rsidRDefault="0039676C" w:rsidP="0039676C"/>
    <w:p w14:paraId="3DBF4163" w14:textId="77777777" w:rsidR="0039676C" w:rsidRPr="00B268C2" w:rsidRDefault="0039676C" w:rsidP="0039676C">
      <w:pPr>
        <w:pStyle w:val="Heading4"/>
      </w:pPr>
      <w:r>
        <w:t xml:space="preserve">No circumvention. </w:t>
      </w:r>
      <w:r w:rsidRPr="006035D9">
        <w:rPr>
          <w:u w:val="single"/>
        </w:rPr>
        <w:t>Authorization</w:t>
      </w:r>
      <w:r>
        <w:t xml:space="preserve">, </w:t>
      </w:r>
      <w:r w:rsidRPr="006035D9">
        <w:rPr>
          <w:u w:val="single"/>
        </w:rPr>
        <w:t>supervision</w:t>
      </w:r>
      <w:r>
        <w:t xml:space="preserve">, and </w:t>
      </w:r>
      <w:r w:rsidRPr="006035D9">
        <w:rPr>
          <w:u w:val="single"/>
        </w:rPr>
        <w:t>liability</w:t>
      </w:r>
      <w:r>
        <w:t xml:space="preserve"> ensure compliance -- </w:t>
      </w:r>
      <w:r>
        <w:rPr>
          <w:u w:val="single"/>
        </w:rPr>
        <w:t>potential</w:t>
      </w:r>
      <w:r>
        <w:t xml:space="preserve"> for liability causes </w:t>
      </w:r>
      <w:r>
        <w:rPr>
          <w:u w:val="single"/>
        </w:rPr>
        <w:t>self-regulation</w:t>
      </w:r>
      <w:r>
        <w:t>.</w:t>
      </w:r>
    </w:p>
    <w:p w14:paraId="6D3C5019" w14:textId="77777777" w:rsidR="0039676C" w:rsidRDefault="0039676C" w:rsidP="0039676C">
      <w:r w:rsidRPr="00C633EC">
        <w:rPr>
          <w:rStyle w:val="Style13ptBold"/>
        </w:rPr>
        <w:t>Johnson 20</w:t>
      </w:r>
      <w:r>
        <w:t xml:space="preserve"> [Chris, Space Law Advisor for Secure World Foundation, 9 years of professional experience in international space law and policy. J.D. from New York Law School; 2020; “The Legal Status of </w:t>
      </w:r>
      <w:proofErr w:type="spellStart"/>
      <w:r>
        <w:t>MegaLEO</w:t>
      </w:r>
      <w:proofErr w:type="spellEnd"/>
      <w:r>
        <w:t xml:space="preserve"> Constellations and Concerns About Appropriation of Large Swaths of Earth Orbit,” </w:t>
      </w:r>
      <w:hyperlink r:id="rId38" w:history="1">
        <w:r w:rsidRPr="00D63099">
          <w:rPr>
            <w:rStyle w:val="Hyperlink"/>
          </w:rPr>
          <w:t>https://swfound.org/media/206951/johnson2020_referenceworkentry_thelegalstatusofmegaleoconstel.pdf</w:t>
        </w:r>
      </w:hyperlink>
      <w:r>
        <w:t xml:space="preserve">] </w:t>
      </w:r>
      <w:proofErr w:type="spellStart"/>
      <w:r>
        <w:t>brett</w:t>
      </w:r>
      <w:proofErr w:type="spellEnd"/>
    </w:p>
    <w:p w14:paraId="3DD9C6D1" w14:textId="77777777" w:rsidR="0039676C" w:rsidRPr="002D6013" w:rsidRDefault="0039676C" w:rsidP="0039676C">
      <w:pPr>
        <w:rPr>
          <w:rStyle w:val="Emphasis"/>
        </w:rPr>
      </w:pPr>
      <w:r w:rsidRPr="002D6013">
        <w:rPr>
          <w:rStyle w:val="Emphasis"/>
        </w:rPr>
        <w:t>Authorization and Continuing Supervision</w:t>
      </w:r>
    </w:p>
    <w:p w14:paraId="66AD23F4" w14:textId="77777777" w:rsidR="0039676C" w:rsidRPr="002D6013" w:rsidRDefault="0039676C" w:rsidP="0039676C">
      <w:pPr>
        <w:rPr>
          <w:sz w:val="16"/>
        </w:rPr>
      </w:pPr>
      <w:r w:rsidRPr="002D6013">
        <w:rPr>
          <w:sz w:val="16"/>
        </w:rPr>
        <w:t xml:space="preserve">The second sentence of </w:t>
      </w:r>
      <w:r w:rsidRPr="002D6013">
        <w:rPr>
          <w:rStyle w:val="Emphasis"/>
        </w:rPr>
        <w:t>Article VI</w:t>
      </w:r>
      <w:r w:rsidRPr="002D6013">
        <w:rPr>
          <w:sz w:val="16"/>
        </w:rPr>
        <w:t xml:space="preserve"> then </w:t>
      </w:r>
      <w:r w:rsidRPr="002D6013">
        <w:rPr>
          <w:rStyle w:val="StyleUnderline"/>
        </w:rPr>
        <w:t xml:space="preserve">gives States a </w:t>
      </w:r>
      <w:r w:rsidRPr="002D6013">
        <w:rPr>
          <w:rStyle w:val="Emphasis"/>
        </w:rPr>
        <w:t>positive obligation</w:t>
      </w:r>
      <w:r w:rsidRPr="002D6013">
        <w:rPr>
          <w:rStyle w:val="StyleUnderline"/>
        </w:rPr>
        <w:t xml:space="preserve"> to undertake </w:t>
      </w:r>
      <w:r w:rsidRPr="002D6013">
        <w:rPr>
          <w:rStyle w:val="Emphasis"/>
        </w:rPr>
        <w:t>authorization</w:t>
      </w:r>
      <w:r w:rsidRPr="002D6013">
        <w:rPr>
          <w:rStyle w:val="StyleUnderline"/>
        </w:rPr>
        <w:t xml:space="preserve"> and continuing </w:t>
      </w:r>
      <w:r w:rsidRPr="002D6013">
        <w:rPr>
          <w:rStyle w:val="Emphasis"/>
        </w:rPr>
        <w:t>supervision</w:t>
      </w:r>
      <w:r w:rsidRPr="002D6013">
        <w:rPr>
          <w:rStyle w:val="StyleUnderline"/>
        </w:rPr>
        <w:t xml:space="preserve"> of nongovernmental entities</w:t>
      </w:r>
      <w:r w:rsidRPr="002D6013">
        <w:rPr>
          <w:sz w:val="16"/>
        </w:rPr>
        <w:t>.</w:t>
      </w:r>
    </w:p>
    <w:p w14:paraId="1B49344A" w14:textId="77777777" w:rsidR="0039676C" w:rsidRPr="002D6013" w:rsidRDefault="0039676C" w:rsidP="0039676C">
      <w:pPr>
        <w:ind w:left="720"/>
        <w:rPr>
          <w:sz w:val="16"/>
        </w:rPr>
      </w:pPr>
      <w:r w:rsidRPr="002D6013">
        <w:rPr>
          <w:sz w:val="16"/>
        </w:rPr>
        <w:t xml:space="preserve">The </w:t>
      </w:r>
      <w:r w:rsidRPr="002D6013">
        <w:rPr>
          <w:rStyle w:val="StyleUnderline"/>
        </w:rPr>
        <w:t>activities of non-governmental entities in outer space</w:t>
      </w:r>
      <w:r w:rsidRPr="002D6013">
        <w:rPr>
          <w:sz w:val="16"/>
        </w:rPr>
        <w:t xml:space="preserve">, including the Moon and other celestial bodies, </w:t>
      </w:r>
      <w:r w:rsidRPr="002D6013">
        <w:rPr>
          <w:rStyle w:val="StyleUnderline"/>
        </w:rPr>
        <w:t>shall require authorization and continuing supervision by the appropriate State Party to the Treaty</w:t>
      </w:r>
      <w:r w:rsidRPr="002D6013">
        <w:rPr>
          <w:sz w:val="16"/>
        </w:rPr>
        <w:t>.</w:t>
      </w:r>
    </w:p>
    <w:p w14:paraId="6267BCE5" w14:textId="77777777" w:rsidR="0039676C" w:rsidRPr="002D6013" w:rsidRDefault="0039676C" w:rsidP="0039676C">
      <w:pPr>
        <w:rPr>
          <w:sz w:val="16"/>
        </w:rPr>
      </w:pPr>
      <w:r w:rsidRPr="002D6013">
        <w:rPr>
          <w:sz w:val="16"/>
        </w:rPr>
        <w:t xml:space="preserve">Consequently, </w:t>
      </w:r>
      <w:r w:rsidRPr="002D6013">
        <w:rPr>
          <w:rStyle w:val="StyleUnderline"/>
        </w:rPr>
        <w:t>it is not merely sufficient that governments allow private actors to access and explore space</w:t>
      </w:r>
      <w:r w:rsidRPr="002D6013">
        <w:rPr>
          <w:sz w:val="16"/>
        </w:rPr>
        <w:t xml:space="preserve">. </w:t>
      </w:r>
      <w:r w:rsidRPr="002D6013">
        <w:rPr>
          <w:rStyle w:val="StyleUnderline"/>
        </w:rPr>
        <w:t>States have a duty to authorize and supervise them</w:t>
      </w:r>
      <w:r w:rsidRPr="002D6013">
        <w:rPr>
          <w:sz w:val="16"/>
        </w:rPr>
        <w:t xml:space="preserve">. </w:t>
      </w:r>
      <w:r w:rsidRPr="002D6013">
        <w:rPr>
          <w:rStyle w:val="StyleUnderline"/>
        </w:rPr>
        <w:t>Looking</w:t>
      </w:r>
      <w:r w:rsidRPr="002D6013">
        <w:rPr>
          <w:sz w:val="16"/>
        </w:rPr>
        <w:t xml:space="preserve"> again </w:t>
      </w:r>
      <w:r w:rsidRPr="002D6013">
        <w:rPr>
          <w:rStyle w:val="StyleUnderline"/>
        </w:rPr>
        <w:t>at the first sentence</w:t>
      </w:r>
      <w:r w:rsidRPr="002D6013">
        <w:rPr>
          <w:sz w:val="16"/>
        </w:rPr>
        <w:t xml:space="preserve"> of </w:t>
      </w:r>
      <w:r w:rsidRPr="00A033F0">
        <w:rPr>
          <w:rStyle w:val="Emphasis"/>
          <w:highlight w:val="green"/>
        </w:rPr>
        <w:t>Article VI</w:t>
      </w:r>
      <w:r w:rsidRPr="002D6013">
        <w:rPr>
          <w:sz w:val="16"/>
        </w:rPr>
        <w:t xml:space="preserve">, above, </w:t>
      </w:r>
      <w:r w:rsidRPr="00A033F0">
        <w:rPr>
          <w:rStyle w:val="StyleUnderline"/>
          <w:highlight w:val="green"/>
        </w:rPr>
        <w:t>gives</w:t>
      </w:r>
      <w:r w:rsidRPr="002D6013">
        <w:rPr>
          <w:sz w:val="16"/>
        </w:rPr>
        <w:t xml:space="preserve"> some </w:t>
      </w:r>
      <w:r w:rsidRPr="00A033F0">
        <w:rPr>
          <w:rStyle w:val="StyleUnderline"/>
          <w:highlight w:val="green"/>
        </w:rPr>
        <w:t>indication as to what standard</w:t>
      </w:r>
      <w:r w:rsidRPr="002D6013">
        <w:rPr>
          <w:rStyle w:val="StyleUnderline"/>
        </w:rPr>
        <w:t xml:space="preserve"> this </w:t>
      </w:r>
      <w:r w:rsidRPr="00A033F0">
        <w:rPr>
          <w:rStyle w:val="Emphasis"/>
          <w:highlight w:val="green"/>
        </w:rPr>
        <w:t>supervision</w:t>
      </w:r>
      <w:r w:rsidRPr="00A033F0">
        <w:rPr>
          <w:rStyle w:val="StyleUnderline"/>
          <w:highlight w:val="green"/>
        </w:rPr>
        <w:t xml:space="preserve"> must meet</w:t>
      </w:r>
      <w:r w:rsidRPr="002D6013">
        <w:rPr>
          <w:sz w:val="16"/>
        </w:rPr>
        <w:t xml:space="preserve">. The first sentence of </w:t>
      </w:r>
      <w:r w:rsidRPr="002D6013">
        <w:rPr>
          <w:rStyle w:val="Emphasis"/>
        </w:rPr>
        <w:t>Article VI</w:t>
      </w:r>
      <w:r w:rsidRPr="002D6013">
        <w:rPr>
          <w:sz w:val="16"/>
        </w:rPr>
        <w:t xml:space="preserve"> </w:t>
      </w:r>
      <w:r w:rsidRPr="002D6013">
        <w:rPr>
          <w:rStyle w:val="StyleUnderline"/>
        </w:rPr>
        <w:t>ends with</w:t>
      </w:r>
      <w:r w:rsidRPr="002D6013">
        <w:rPr>
          <w:sz w:val="16"/>
        </w:rPr>
        <w:t xml:space="preserve"> </w:t>
      </w:r>
      <w:r w:rsidRPr="002D6013">
        <w:rPr>
          <w:rStyle w:val="StyleUnderline"/>
        </w:rPr>
        <w:t xml:space="preserve">“... </w:t>
      </w:r>
      <w:r w:rsidRPr="002D6013">
        <w:rPr>
          <w:rStyle w:val="Emphasis"/>
        </w:rPr>
        <w:t xml:space="preserve">and for assuring </w:t>
      </w:r>
      <w:proofErr w:type="gramStart"/>
      <w:r w:rsidRPr="002D6013">
        <w:rPr>
          <w:rStyle w:val="Emphasis"/>
        </w:rPr>
        <w:t>that national activities</w:t>
      </w:r>
      <w:proofErr w:type="gramEnd"/>
      <w:r w:rsidRPr="002D6013">
        <w:rPr>
          <w:rStyle w:val="Emphasis"/>
        </w:rPr>
        <w:t xml:space="preserve"> are carried out in conformity with the provisions set forth in the present Treaty</w:t>
      </w:r>
      <w:r w:rsidRPr="002D6013">
        <w:rPr>
          <w:sz w:val="16"/>
        </w:rPr>
        <w:t xml:space="preserve">.” Consequently, </w:t>
      </w:r>
      <w:r w:rsidRPr="00A033F0">
        <w:rPr>
          <w:rStyle w:val="Emphasis"/>
          <w:highlight w:val="green"/>
        </w:rPr>
        <w:t>States must authorize</w:t>
      </w:r>
      <w:r w:rsidRPr="002D6013">
        <w:rPr>
          <w:rStyle w:val="StyleUnderline"/>
        </w:rPr>
        <w:t xml:space="preserve"> </w:t>
      </w:r>
      <w:r w:rsidRPr="00A033F0">
        <w:rPr>
          <w:rStyle w:val="StyleUnderline"/>
          <w:highlight w:val="green"/>
        </w:rPr>
        <w:t xml:space="preserve">and </w:t>
      </w:r>
      <w:r w:rsidRPr="00A033F0">
        <w:rPr>
          <w:rStyle w:val="Emphasis"/>
          <w:highlight w:val="green"/>
        </w:rPr>
        <w:t>supervise</w:t>
      </w:r>
      <w:r w:rsidRPr="00A033F0">
        <w:rPr>
          <w:rStyle w:val="StyleUnderline"/>
          <w:highlight w:val="green"/>
        </w:rPr>
        <w:t xml:space="preserve"> </w:t>
      </w:r>
      <w:r w:rsidRPr="00A033F0">
        <w:rPr>
          <w:rStyle w:val="Emphasis"/>
          <w:highlight w:val="green"/>
        </w:rPr>
        <w:t>private entities</w:t>
      </w:r>
      <w:r w:rsidRPr="002D6013">
        <w:rPr>
          <w:rStyle w:val="StyleUnderline"/>
        </w:rPr>
        <w:t xml:space="preserve"> </w:t>
      </w:r>
      <w:r w:rsidRPr="00A033F0">
        <w:rPr>
          <w:rStyle w:val="StyleUnderline"/>
          <w:highlight w:val="green"/>
        </w:rPr>
        <w:t>to make sure</w:t>
      </w:r>
      <w:r w:rsidRPr="002D6013">
        <w:rPr>
          <w:rStyle w:val="StyleUnderline"/>
        </w:rPr>
        <w:t xml:space="preserve"> that these </w:t>
      </w:r>
      <w:r w:rsidRPr="00A033F0">
        <w:rPr>
          <w:rStyle w:val="StyleUnderline"/>
          <w:highlight w:val="green"/>
        </w:rPr>
        <w:t>private entities conform with the</w:t>
      </w:r>
      <w:r w:rsidRPr="002D6013">
        <w:rPr>
          <w:rStyle w:val="StyleUnderline"/>
        </w:rPr>
        <w:t xml:space="preserve"> </w:t>
      </w:r>
      <w:r w:rsidRPr="00A033F0">
        <w:rPr>
          <w:rStyle w:val="Emphasis"/>
          <w:highlight w:val="green"/>
        </w:rPr>
        <w:t>O</w:t>
      </w:r>
      <w:r w:rsidRPr="002D6013">
        <w:rPr>
          <w:rStyle w:val="StyleUnderline"/>
        </w:rPr>
        <w:t xml:space="preserve">uter </w:t>
      </w:r>
      <w:r w:rsidRPr="00A033F0">
        <w:rPr>
          <w:rStyle w:val="Emphasis"/>
          <w:highlight w:val="green"/>
        </w:rPr>
        <w:t>S</w:t>
      </w:r>
      <w:r w:rsidRPr="002D6013">
        <w:rPr>
          <w:rStyle w:val="StyleUnderline"/>
        </w:rPr>
        <w:t xml:space="preserve">pace </w:t>
      </w:r>
      <w:r w:rsidRPr="00A033F0">
        <w:rPr>
          <w:rStyle w:val="Emphasis"/>
          <w:highlight w:val="green"/>
        </w:rPr>
        <w:t>T</w:t>
      </w:r>
      <w:r w:rsidRPr="002D6013">
        <w:rPr>
          <w:rStyle w:val="StyleUnderline"/>
        </w:rPr>
        <w:t>reaty</w:t>
      </w:r>
      <w:r w:rsidRPr="002D6013">
        <w:rPr>
          <w:sz w:val="16"/>
        </w:rPr>
        <w:t>.</w:t>
      </w:r>
    </w:p>
    <w:p w14:paraId="40C67801" w14:textId="77777777" w:rsidR="0039676C" w:rsidRPr="006035D9" w:rsidRDefault="0039676C" w:rsidP="0039676C">
      <w:pPr>
        <w:rPr>
          <w:sz w:val="16"/>
        </w:rPr>
      </w:pPr>
      <w:r w:rsidRPr="006035D9">
        <w:rPr>
          <w:sz w:val="16"/>
        </w:rPr>
        <w:lastRenderedPageBreak/>
        <w:t xml:space="preserve">Additionally, Article III of the Outer Space Treaty creates a link between the treaty and the rest of international law, including the UN Charter. Therefore, and to the extent that other sources of </w:t>
      </w:r>
      <w:r w:rsidRPr="006035D9">
        <w:rPr>
          <w:rStyle w:val="Emphasis"/>
        </w:rPr>
        <w:t>international law create norms applicable</w:t>
      </w:r>
      <w:r w:rsidRPr="002D6013">
        <w:rPr>
          <w:rStyle w:val="StyleUnderline"/>
        </w:rPr>
        <w:t xml:space="preserve"> for private entities in outer space</w:t>
      </w:r>
      <w:r w:rsidRPr="006035D9">
        <w:rPr>
          <w:sz w:val="16"/>
        </w:rPr>
        <w:t xml:space="preserve">, all national activities – including private, nongovernmental activities – must conform with said laws. Some of these other sources include the other UN treaties on outer space, such as the 1968 Astronaut Rescue and Return Agreement, the 1972 Liability Convention, and the 1975 Registration Convention. Other specialized treaties on outer space, like the international telecommunications regime of the International Telecommunications Union Convention and Constitution, international </w:t>
      </w:r>
      <w:proofErr w:type="spellStart"/>
      <w:r w:rsidRPr="006035D9">
        <w:rPr>
          <w:sz w:val="16"/>
        </w:rPr>
        <w:t>enviromental</w:t>
      </w:r>
      <w:proofErr w:type="spellEnd"/>
      <w:r w:rsidRPr="006035D9">
        <w:rPr>
          <w:sz w:val="16"/>
        </w:rPr>
        <w:t xml:space="preserve"> law, international </w:t>
      </w:r>
      <w:proofErr w:type="spellStart"/>
      <w:r w:rsidRPr="006035D9">
        <w:rPr>
          <w:sz w:val="16"/>
        </w:rPr>
        <w:t>humanitiarian</w:t>
      </w:r>
      <w:proofErr w:type="spellEnd"/>
      <w:r w:rsidRPr="006035D9">
        <w:rPr>
          <w:sz w:val="16"/>
        </w:rPr>
        <w:t xml:space="preserve"> law, and other special regimes also form the rest of the normative order for outer space.</w:t>
      </w:r>
    </w:p>
    <w:p w14:paraId="18F69DE6" w14:textId="77777777" w:rsidR="0039676C" w:rsidRPr="002D6013" w:rsidRDefault="0039676C" w:rsidP="0039676C">
      <w:pPr>
        <w:rPr>
          <w:rStyle w:val="Emphasis"/>
        </w:rPr>
      </w:pPr>
      <w:r w:rsidRPr="002D6013">
        <w:rPr>
          <w:rStyle w:val="Emphasis"/>
        </w:rPr>
        <w:t>Potential Liability</w:t>
      </w:r>
    </w:p>
    <w:p w14:paraId="48144ABC" w14:textId="77777777" w:rsidR="0039676C" w:rsidRPr="006035D9" w:rsidRDefault="0039676C" w:rsidP="0039676C">
      <w:pPr>
        <w:rPr>
          <w:sz w:val="16"/>
        </w:rPr>
      </w:pPr>
      <w:r w:rsidRPr="006035D9">
        <w:rPr>
          <w:rStyle w:val="Emphasis"/>
        </w:rPr>
        <w:t>Supplemental to international responsibility</w:t>
      </w:r>
      <w:r w:rsidRPr="002D6013">
        <w:rPr>
          <w:rStyle w:val="StyleUnderline"/>
        </w:rPr>
        <w:t xml:space="preserve"> for acts in space </w:t>
      </w:r>
      <w:r w:rsidRPr="006035D9">
        <w:rPr>
          <w:rStyle w:val="Emphasis"/>
        </w:rPr>
        <w:t>committed by private entities</w:t>
      </w:r>
      <w:r w:rsidRPr="002D6013">
        <w:rPr>
          <w:rStyle w:val="StyleUnderline"/>
        </w:rPr>
        <w:t xml:space="preserve"> is the potential for liability for damage resulting from their activities</w:t>
      </w:r>
      <w:r w:rsidRPr="006035D9">
        <w:rPr>
          <w:sz w:val="16"/>
        </w:rPr>
        <w:t xml:space="preserve">. </w:t>
      </w:r>
      <w:r w:rsidRPr="006035D9">
        <w:rPr>
          <w:rStyle w:val="Emphasis"/>
        </w:rPr>
        <w:t>Article VIII</w:t>
      </w:r>
      <w:r w:rsidRPr="006035D9">
        <w:rPr>
          <w:sz w:val="16"/>
        </w:rPr>
        <w:t xml:space="preserve"> </w:t>
      </w:r>
      <w:r w:rsidRPr="002D6013">
        <w:rPr>
          <w:rStyle w:val="StyleUnderline"/>
        </w:rPr>
        <w:t xml:space="preserve">of </w:t>
      </w:r>
      <w:r w:rsidRPr="00A033F0">
        <w:rPr>
          <w:rStyle w:val="StyleUnderline"/>
          <w:highlight w:val="green"/>
        </w:rPr>
        <w:t>the</w:t>
      </w:r>
      <w:r w:rsidRPr="006035D9">
        <w:rPr>
          <w:sz w:val="16"/>
        </w:rPr>
        <w:t xml:space="preserve"> </w:t>
      </w:r>
      <w:r w:rsidRPr="00A033F0">
        <w:rPr>
          <w:rStyle w:val="Emphasis"/>
          <w:highlight w:val="green"/>
        </w:rPr>
        <w:t>O</w:t>
      </w:r>
      <w:r w:rsidRPr="006035D9">
        <w:rPr>
          <w:sz w:val="16"/>
        </w:rPr>
        <w:t xml:space="preserve">uter </w:t>
      </w:r>
      <w:r w:rsidRPr="00A033F0">
        <w:rPr>
          <w:rStyle w:val="Emphasis"/>
          <w:highlight w:val="green"/>
        </w:rPr>
        <w:t>S</w:t>
      </w:r>
      <w:r w:rsidRPr="006035D9">
        <w:rPr>
          <w:sz w:val="16"/>
        </w:rPr>
        <w:t xml:space="preserve">pace </w:t>
      </w:r>
      <w:r w:rsidRPr="00A033F0">
        <w:rPr>
          <w:rStyle w:val="Emphasis"/>
          <w:highlight w:val="green"/>
        </w:rPr>
        <w:t>T</w:t>
      </w:r>
      <w:r w:rsidRPr="006035D9">
        <w:rPr>
          <w:sz w:val="16"/>
        </w:rPr>
        <w:t xml:space="preserve">reaty </w:t>
      </w:r>
      <w:r w:rsidRPr="00A033F0">
        <w:rPr>
          <w:rStyle w:val="StyleUnderline"/>
          <w:highlight w:val="green"/>
        </w:rPr>
        <w:t xml:space="preserve">establishes a </w:t>
      </w:r>
      <w:r w:rsidRPr="00A033F0">
        <w:rPr>
          <w:rStyle w:val="Emphasis"/>
          <w:highlight w:val="green"/>
        </w:rPr>
        <w:t>liability provision</w:t>
      </w:r>
      <w:r w:rsidRPr="002D6013">
        <w:rPr>
          <w:rStyle w:val="StyleUnderline"/>
        </w:rPr>
        <w:t>,</w:t>
      </w:r>
      <w:r w:rsidRPr="006035D9">
        <w:rPr>
          <w:sz w:val="16"/>
        </w:rPr>
        <w:t xml:space="preserve"> </w:t>
      </w:r>
      <w:r w:rsidRPr="002D6013">
        <w:rPr>
          <w:rStyle w:val="StyleUnderline"/>
        </w:rPr>
        <w:t xml:space="preserve">and the 1972 Liability Convention expands the mechanisms for dealing with liability </w:t>
      </w:r>
      <w:r w:rsidRPr="00D00AA0">
        <w:rPr>
          <w:rStyle w:val="StyleUnderline"/>
        </w:rPr>
        <w:t>claims</w:t>
      </w:r>
      <w:r w:rsidRPr="00D00AA0">
        <w:rPr>
          <w:sz w:val="16"/>
        </w:rPr>
        <w:t xml:space="preserve">. </w:t>
      </w:r>
      <w:r w:rsidRPr="00D00AA0">
        <w:rPr>
          <w:rStyle w:val="StyleUnderline"/>
        </w:rPr>
        <w:t xml:space="preserve">Liability is a </w:t>
      </w:r>
      <w:r w:rsidRPr="00A033F0">
        <w:rPr>
          <w:rStyle w:val="Emphasis"/>
          <w:highlight w:val="green"/>
        </w:rPr>
        <w:t>requirement to pay</w:t>
      </w:r>
      <w:r w:rsidRPr="006035D9">
        <w:rPr>
          <w:rStyle w:val="Emphasis"/>
        </w:rPr>
        <w:t xml:space="preserve"> compensation</w:t>
      </w:r>
      <w:r w:rsidRPr="002D6013">
        <w:rPr>
          <w:rStyle w:val="StyleUnderline"/>
        </w:rPr>
        <w:t xml:space="preserve"> to </w:t>
      </w:r>
      <w:r w:rsidRPr="00A033F0">
        <w:rPr>
          <w:rStyle w:val="StyleUnderline"/>
          <w:highlight w:val="green"/>
        </w:rPr>
        <w:t>an injured party</w:t>
      </w:r>
      <w:r w:rsidRPr="00D00AA0">
        <w:rPr>
          <w:rStyle w:val="StyleUnderline"/>
        </w:rPr>
        <w:t xml:space="preserve"> for the damage or suffering that has been caused to them</w:t>
      </w:r>
      <w:r w:rsidRPr="00D00AA0">
        <w:rPr>
          <w:sz w:val="16"/>
        </w:rPr>
        <w:t>. In space</w:t>
      </w:r>
      <w:r w:rsidRPr="006035D9">
        <w:rPr>
          <w:sz w:val="16"/>
        </w:rPr>
        <w:t xml:space="preserve"> law, </w:t>
      </w:r>
      <w:r w:rsidRPr="002D6013">
        <w:rPr>
          <w:rStyle w:val="StyleUnderline"/>
        </w:rPr>
        <w:t xml:space="preserve">liability is </w:t>
      </w:r>
      <w:r w:rsidRPr="00A033F0">
        <w:rPr>
          <w:rStyle w:val="StyleUnderline"/>
          <w:highlight w:val="green"/>
        </w:rPr>
        <w:t>for</w:t>
      </w:r>
      <w:r w:rsidRPr="00D00AA0">
        <w:rPr>
          <w:rStyle w:val="StyleUnderline"/>
        </w:rPr>
        <w:t xml:space="preserve"> </w:t>
      </w:r>
      <w:r w:rsidRPr="00D00AA0">
        <w:rPr>
          <w:rStyle w:val="Emphasis"/>
        </w:rPr>
        <w:t xml:space="preserve">physical </w:t>
      </w:r>
      <w:r w:rsidRPr="00A033F0">
        <w:rPr>
          <w:rStyle w:val="Emphasis"/>
          <w:highlight w:val="green"/>
        </w:rPr>
        <w:t>damage</w:t>
      </w:r>
      <w:r w:rsidRPr="00D00AA0">
        <w:rPr>
          <w:rStyle w:val="StyleUnderline"/>
        </w:rPr>
        <w:t xml:space="preserve"> to a </w:t>
      </w:r>
      <w:r w:rsidRPr="00D00AA0">
        <w:rPr>
          <w:rStyle w:val="Emphasis"/>
        </w:rPr>
        <w:t>space object</w:t>
      </w:r>
      <w:r w:rsidRPr="002D6013">
        <w:rPr>
          <w:rStyle w:val="StyleUnderline"/>
        </w:rPr>
        <w:t xml:space="preserve"> by another space object</w:t>
      </w:r>
      <w:r w:rsidRPr="006035D9">
        <w:rPr>
          <w:sz w:val="16"/>
        </w:rPr>
        <w:t xml:space="preserve">. These provisions on liability have not yet been enforced relating to any actual claims of damage in space. However, and just like the obligation to be internationally responsible for private actors mentioned in Article VI, the </w:t>
      </w:r>
      <w:r w:rsidRPr="00A033F0">
        <w:rPr>
          <w:rStyle w:val="Emphasis"/>
          <w:highlight w:val="green"/>
        </w:rPr>
        <w:t>potential for liability</w:t>
      </w:r>
      <w:r w:rsidRPr="006035D9">
        <w:rPr>
          <w:rStyle w:val="StyleUnderline"/>
        </w:rPr>
        <w:t xml:space="preserve"> </w:t>
      </w:r>
      <w:r w:rsidRPr="00A033F0">
        <w:rPr>
          <w:rStyle w:val="StyleUnderline"/>
          <w:highlight w:val="green"/>
        </w:rPr>
        <w:t>serves</w:t>
      </w:r>
      <w:r w:rsidRPr="006035D9">
        <w:rPr>
          <w:rStyle w:val="StyleUnderline"/>
        </w:rPr>
        <w:t xml:space="preserve"> as </w:t>
      </w:r>
      <w:r w:rsidRPr="00A033F0">
        <w:rPr>
          <w:rStyle w:val="StyleUnderline"/>
          <w:highlight w:val="green"/>
        </w:rPr>
        <w:t>a strong motivator</w:t>
      </w:r>
      <w:r w:rsidRPr="006035D9">
        <w:rPr>
          <w:rStyle w:val="StyleUnderline"/>
        </w:rPr>
        <w:t xml:space="preserve"> and incentive for States </w:t>
      </w:r>
      <w:r w:rsidRPr="00A033F0">
        <w:rPr>
          <w:rStyle w:val="StyleUnderline"/>
          <w:highlight w:val="green"/>
        </w:rPr>
        <w:t xml:space="preserve">to </w:t>
      </w:r>
      <w:r w:rsidRPr="00D00AA0">
        <w:rPr>
          <w:rStyle w:val="Emphasis"/>
        </w:rPr>
        <w:t>oversee</w:t>
      </w:r>
      <w:r w:rsidRPr="00D00AA0">
        <w:rPr>
          <w:rStyle w:val="StyleUnderline"/>
        </w:rPr>
        <w:t xml:space="preserve">, </w:t>
      </w:r>
      <w:r w:rsidRPr="00A033F0">
        <w:rPr>
          <w:rStyle w:val="Emphasis"/>
          <w:highlight w:val="green"/>
        </w:rPr>
        <w:t>monitor</w:t>
      </w:r>
      <w:r w:rsidRPr="00D00AA0">
        <w:rPr>
          <w:rStyle w:val="StyleUnderline"/>
        </w:rPr>
        <w:t xml:space="preserve">, and </w:t>
      </w:r>
      <w:r w:rsidRPr="00D00AA0">
        <w:rPr>
          <w:rStyle w:val="Emphasis"/>
        </w:rPr>
        <w:t>regulate</w:t>
      </w:r>
      <w:r w:rsidRPr="00D00AA0">
        <w:rPr>
          <w:rStyle w:val="StyleUnderline"/>
        </w:rPr>
        <w:t xml:space="preserve"> what</w:t>
      </w:r>
      <w:r w:rsidRPr="006035D9">
        <w:rPr>
          <w:rStyle w:val="StyleUnderline"/>
        </w:rPr>
        <w:t xml:space="preserve"> </w:t>
      </w:r>
      <w:r w:rsidRPr="00A033F0">
        <w:rPr>
          <w:rStyle w:val="Emphasis"/>
          <w:highlight w:val="green"/>
        </w:rPr>
        <w:t>private actors</w:t>
      </w:r>
      <w:r w:rsidRPr="006035D9">
        <w:rPr>
          <w:rStyle w:val="StyleUnderline"/>
        </w:rPr>
        <w:t xml:space="preserve"> are </w:t>
      </w:r>
      <w:r w:rsidRPr="00D00AA0">
        <w:rPr>
          <w:rStyle w:val="StyleUnderline"/>
        </w:rPr>
        <w:t>doing in space</w:t>
      </w:r>
      <w:r w:rsidRPr="00D00AA0">
        <w:rPr>
          <w:sz w:val="16"/>
        </w:rPr>
        <w:t>.</w:t>
      </w:r>
    </w:p>
    <w:p w14:paraId="4D83E164" w14:textId="77777777" w:rsidR="0039676C" w:rsidRDefault="0039676C" w:rsidP="0039676C"/>
    <w:p w14:paraId="576AA406" w14:textId="77777777" w:rsidR="0039676C" w:rsidRPr="005E2E9A" w:rsidRDefault="0039676C" w:rsidP="0039676C">
      <w:pPr>
        <w:pStyle w:val="Heading4"/>
        <w:rPr>
          <w:rFonts w:asciiTheme="minorHAnsi" w:hAnsiTheme="minorHAnsi" w:cstheme="minorHAnsi"/>
        </w:rPr>
      </w:pPr>
      <w:r w:rsidRPr="00F762F4">
        <w:rPr>
          <w:rFonts w:asciiTheme="minorHAnsi" w:hAnsiTheme="minorHAnsi" w:cstheme="minorHAnsi"/>
          <w:u w:val="single"/>
        </w:rPr>
        <w:t>Space debris</w:t>
      </w:r>
      <w:r w:rsidRPr="005E2E9A">
        <w:rPr>
          <w:rFonts w:asciiTheme="minorHAnsi" w:hAnsiTheme="minorHAnsi" w:cstheme="minorHAnsi"/>
        </w:rPr>
        <w:t xml:space="preserve"> and the </w:t>
      </w:r>
      <w:r w:rsidRPr="004402DB">
        <w:rPr>
          <w:rFonts w:asciiTheme="minorHAnsi" w:hAnsiTheme="minorHAnsi" w:cstheme="minorHAnsi"/>
          <w:u w:val="single"/>
        </w:rPr>
        <w:t>potential for collisions</w:t>
      </w:r>
      <w:r w:rsidRPr="005E2E9A">
        <w:rPr>
          <w:rFonts w:asciiTheme="minorHAnsi" w:hAnsiTheme="minorHAnsi" w:cstheme="minorHAnsi"/>
        </w:rPr>
        <w:t xml:space="preserve"> </w:t>
      </w:r>
      <w:r>
        <w:rPr>
          <w:rFonts w:asciiTheme="minorHAnsi" w:hAnsiTheme="minorHAnsi" w:cstheme="minorHAnsi"/>
        </w:rPr>
        <w:t>dooms LEO spaceflight.</w:t>
      </w:r>
    </w:p>
    <w:p w14:paraId="31236D32" w14:textId="77777777" w:rsidR="0039676C" w:rsidRPr="005E2E9A" w:rsidRDefault="0039676C" w:rsidP="0039676C">
      <w:pPr>
        <w:rPr>
          <w:rFonts w:asciiTheme="minorHAnsi" w:hAnsiTheme="minorHAnsi" w:cstheme="minorHAnsi"/>
        </w:rPr>
      </w:pPr>
      <w:r>
        <w:rPr>
          <w:rStyle w:val="Style13ptBold"/>
          <w:rFonts w:asciiTheme="minorHAnsi" w:hAnsiTheme="minorHAnsi" w:cstheme="minorHAnsi"/>
        </w:rPr>
        <w:t>Moltz</w:t>
      </w:r>
      <w:r w:rsidRPr="005E2E9A">
        <w:rPr>
          <w:rStyle w:val="Style13ptBold"/>
          <w:rFonts w:asciiTheme="minorHAnsi" w:hAnsiTheme="minorHAnsi" w:cstheme="minorHAnsi"/>
        </w:rPr>
        <w:t>, 14</w:t>
      </w:r>
      <w:r w:rsidRPr="005E2E9A">
        <w:rPr>
          <w:rFonts w:asciiTheme="minorHAnsi" w:hAnsiTheme="minorHAnsi" w:cstheme="minorHAnsi"/>
        </w:rPr>
        <w:t xml:space="preserve"> </w:t>
      </w:r>
      <w:r>
        <w:rPr>
          <w:rFonts w:asciiTheme="minorHAnsi" w:hAnsiTheme="minorHAnsi" w:cstheme="minorHAnsi"/>
        </w:rPr>
        <w:t>[James Clay;</w:t>
      </w:r>
      <w:r w:rsidRPr="005E2E9A">
        <w:rPr>
          <w:rFonts w:asciiTheme="minorHAnsi" w:hAnsiTheme="minorHAnsi" w:cstheme="minorHAnsi"/>
        </w:rPr>
        <w:t xml:space="preserve"> chairman of the Department of National Security Affairs at the Naval Postgraduate School, where he also holds a joint faculty appointment in the Space Systems Academic Group., “Crowded orbits Conflict and Cooperation in Space,” Columbia University Press, </w:t>
      </w:r>
      <w:hyperlink r:id="rId39" w:history="1">
        <w:r w:rsidRPr="005E2E9A">
          <w:rPr>
            <w:rStyle w:val="Hyperlink"/>
            <w:rFonts w:asciiTheme="minorHAnsi" w:hAnsiTheme="minorHAnsi" w:cstheme="minorHAnsi"/>
          </w:rPr>
          <w:t>https://www.jstor.org/stable/10.7312/molt15912</w:t>
        </w:r>
      </w:hyperlink>
      <w:r>
        <w:rPr>
          <w:rFonts w:asciiTheme="minorHAnsi" w:hAnsiTheme="minorHAnsi" w:cstheme="minorHAnsi"/>
        </w:rPr>
        <w:t xml:space="preserve">] </w:t>
      </w:r>
      <w:proofErr w:type="spellStart"/>
      <w:r>
        <w:rPr>
          <w:rFonts w:asciiTheme="minorHAnsi" w:hAnsiTheme="minorHAnsi" w:cstheme="minorHAnsi"/>
        </w:rPr>
        <w:t>brett</w:t>
      </w:r>
      <w:proofErr w:type="spellEnd"/>
    </w:p>
    <w:p w14:paraId="3720EA09" w14:textId="77777777" w:rsidR="0039676C" w:rsidRDefault="0039676C" w:rsidP="0039676C">
      <w:pPr>
        <w:rPr>
          <w:rFonts w:asciiTheme="minorHAnsi" w:hAnsiTheme="minorHAnsi" w:cstheme="minorHAnsi"/>
          <w:sz w:val="12"/>
        </w:rPr>
      </w:pPr>
      <w:r w:rsidRPr="005E2E9A">
        <w:rPr>
          <w:rFonts w:asciiTheme="minorHAnsi" w:hAnsiTheme="minorHAnsi" w:cstheme="minorHAnsi"/>
          <w:sz w:val="12"/>
        </w:rPr>
        <w:t xml:space="preserve">As noted above, </w:t>
      </w:r>
      <w:r w:rsidRPr="00A033F0">
        <w:rPr>
          <w:rStyle w:val="StyleUnderline"/>
          <w:rFonts w:asciiTheme="minorHAnsi" w:hAnsiTheme="minorHAnsi" w:cstheme="minorHAnsi"/>
          <w:highlight w:val="green"/>
        </w:rPr>
        <w:t>space tourism will become</w:t>
      </w:r>
      <w:r w:rsidRPr="005E2E9A">
        <w:rPr>
          <w:rStyle w:val="StyleUnderline"/>
          <w:rFonts w:asciiTheme="minorHAnsi" w:hAnsiTheme="minorHAnsi" w:cstheme="minorHAnsi"/>
        </w:rPr>
        <w:t xml:space="preserve"> a much </w:t>
      </w:r>
      <w:r w:rsidRPr="00A033F0">
        <w:rPr>
          <w:rStyle w:val="StyleUnderline"/>
          <w:rFonts w:asciiTheme="minorHAnsi" w:hAnsiTheme="minorHAnsi" w:cstheme="minorHAnsi"/>
          <w:highlight w:val="green"/>
        </w:rPr>
        <w:t>more robust</w:t>
      </w:r>
      <w:r w:rsidRPr="005E2E9A">
        <w:rPr>
          <w:rStyle w:val="StyleUnderline"/>
          <w:rFonts w:asciiTheme="minorHAnsi" w:hAnsiTheme="minorHAnsi" w:cstheme="minorHAnsi"/>
        </w:rPr>
        <w:t xml:space="preserve"> industry </w:t>
      </w:r>
      <w:r w:rsidRPr="00A033F0">
        <w:rPr>
          <w:rStyle w:val="StyleUnderline"/>
          <w:rFonts w:asciiTheme="minorHAnsi" w:hAnsiTheme="minorHAnsi" w:cstheme="minorHAnsi"/>
          <w:highlight w:val="green"/>
        </w:rPr>
        <w:t>by 2020</w:t>
      </w:r>
      <w:r w:rsidRPr="005E2E9A">
        <w:rPr>
          <w:rStyle w:val="StyleUnderline"/>
          <w:rFonts w:asciiTheme="minorHAnsi" w:hAnsiTheme="minorHAnsi" w:cstheme="minorHAnsi"/>
        </w:rPr>
        <w:t xml:space="preserve"> and especially in the decade after that, </w:t>
      </w:r>
      <w:r w:rsidRPr="00A033F0">
        <w:rPr>
          <w:rStyle w:val="StyleUnderline"/>
          <w:rFonts w:asciiTheme="minorHAnsi" w:hAnsiTheme="minorHAnsi" w:cstheme="minorHAnsi"/>
          <w:highlight w:val="green"/>
        </w:rPr>
        <w:t>when</w:t>
      </w:r>
      <w:r w:rsidRPr="005E2E9A">
        <w:rPr>
          <w:rStyle w:val="StyleUnderline"/>
          <w:rFonts w:asciiTheme="minorHAnsi" w:hAnsiTheme="minorHAnsi" w:cstheme="minorHAnsi"/>
        </w:rPr>
        <w:t xml:space="preserve"> such </w:t>
      </w:r>
      <w:r w:rsidRPr="00A033F0">
        <w:rPr>
          <w:rStyle w:val="StyleUnderline"/>
          <w:rFonts w:asciiTheme="minorHAnsi" w:hAnsiTheme="minorHAnsi" w:cstheme="minorHAnsi"/>
          <w:highlight w:val="green"/>
        </w:rPr>
        <w:t>services</w:t>
      </w:r>
      <w:r w:rsidRPr="005E2E9A">
        <w:rPr>
          <w:rStyle w:val="StyleUnderline"/>
          <w:rFonts w:asciiTheme="minorHAnsi" w:hAnsiTheme="minorHAnsi" w:cstheme="minorHAnsi"/>
        </w:rPr>
        <w:t xml:space="preserve"> might </w:t>
      </w:r>
      <w:r w:rsidRPr="00A033F0">
        <w:rPr>
          <w:rStyle w:val="StyleUnderline"/>
          <w:rFonts w:asciiTheme="minorHAnsi" w:hAnsiTheme="minorHAnsi" w:cstheme="minorHAnsi"/>
          <w:highlight w:val="green"/>
        </w:rPr>
        <w:t xml:space="preserve">become accessible </w:t>
      </w:r>
      <w:r w:rsidRPr="005E2E9A">
        <w:rPr>
          <w:rStyle w:val="StyleUnderline"/>
          <w:rFonts w:asciiTheme="minorHAnsi" w:hAnsiTheme="minorHAnsi" w:cstheme="minorHAnsi"/>
        </w:rPr>
        <w:t>to those who fall below the top one percent of earners in the developed world.</w:t>
      </w:r>
      <w:r w:rsidRPr="005E2E9A">
        <w:rPr>
          <w:rFonts w:asciiTheme="minorHAnsi" w:hAnsiTheme="minorHAnsi" w:cstheme="minorHAnsi"/>
          <w:sz w:val="12"/>
        </w:rPr>
        <w:t xml:space="preserve"> Indeed, much like air travel after World War II, </w:t>
      </w:r>
      <w:r w:rsidRPr="005E2E9A">
        <w:rPr>
          <w:rStyle w:val="StyleUnderline"/>
          <w:rFonts w:asciiTheme="minorHAnsi" w:hAnsiTheme="minorHAnsi" w:cstheme="minorHAnsi"/>
        </w:rPr>
        <w:t>it is foreseeable that suborbital flight will become affordable to tens of thousands of people in upper-income brackets by 2030, with a range of new services available as technology develops further</w:t>
      </w:r>
      <w:r w:rsidRPr="005E2E9A">
        <w:rPr>
          <w:rFonts w:asciiTheme="minorHAnsi" w:hAnsiTheme="minorHAnsi" w:cstheme="minorHAnsi"/>
          <w:sz w:val="12"/>
        </w:rPr>
        <w:t xml:space="preserve">. </w:t>
      </w:r>
      <w:r w:rsidRPr="005E2E9A">
        <w:rPr>
          <w:rStyle w:val="StyleUnderline"/>
          <w:rFonts w:asciiTheme="minorHAnsi" w:hAnsiTheme="minorHAnsi" w:cstheme="minorHAnsi"/>
        </w:rPr>
        <w:t xml:space="preserve">Hundreds may be able to visit orbital hotels or stations within ten years, and a growing number of people will be working in space, tending tourist facilities as well as various industrial and manufacturing enterprises. </w:t>
      </w:r>
      <w:r w:rsidRPr="005E2E9A">
        <w:rPr>
          <w:rFonts w:asciiTheme="minorHAnsi" w:hAnsiTheme="minorHAnsi" w:cstheme="minorHAnsi"/>
          <w:sz w:val="12"/>
        </w:rPr>
        <w:t xml:space="preserve">Another factor that might change the direction of current activities in Earth orbit is the expansion of national military programs in space. To date, only three countries carry out significant military activities beyond reconnaissance: the United States, Russia, and China. But this group will likely expand further in the coming two decades. The list of militaries that might decide they have a strategic interest in testing kinetic, laser, or other active space defenses includes India, Pakistan, Japan, Iran, Israel, France, Brazil, and North Korea. Additional types of weapons that might be developed and tested against space objects in the coming two decades by various militaries—assuming new arms control mechanisms are not developed—include microwave systems, particle beams, space mines, and Earth-, sea-, air-, and space-based electronic jammers. </w:t>
      </w:r>
      <w:r w:rsidRPr="005E2E9A">
        <w:rPr>
          <w:rStyle w:val="Emphasis"/>
          <w:rFonts w:asciiTheme="minorHAnsi" w:hAnsiTheme="minorHAnsi" w:cstheme="minorHAnsi"/>
        </w:rPr>
        <w:t>At present, no treaty forbids these technologies</w:t>
      </w:r>
      <w:r w:rsidRPr="005E2E9A">
        <w:rPr>
          <w:rFonts w:asciiTheme="minorHAnsi" w:hAnsiTheme="minorHAnsi" w:cstheme="minorHAnsi"/>
          <w:sz w:val="12"/>
        </w:rPr>
        <w:t xml:space="preserve">, </w:t>
      </w:r>
      <w:r w:rsidRPr="005E2E9A">
        <w:rPr>
          <w:rStyle w:val="StyleUnderline"/>
          <w:rFonts w:asciiTheme="minorHAnsi" w:hAnsiTheme="minorHAnsi" w:cstheme="minorHAnsi"/>
        </w:rPr>
        <w:t xml:space="preserve">and there are strong military-industrial lobbies in </w:t>
      </w:r>
      <w:proofErr w:type="gramStart"/>
      <w:r w:rsidRPr="005E2E9A">
        <w:rPr>
          <w:rStyle w:val="StyleUnderline"/>
          <w:rFonts w:asciiTheme="minorHAnsi" w:hAnsiTheme="minorHAnsi" w:cstheme="minorHAnsi"/>
        </w:rPr>
        <w:t>a number of</w:t>
      </w:r>
      <w:proofErr w:type="gramEnd"/>
      <w:r w:rsidRPr="005E2E9A">
        <w:rPr>
          <w:rStyle w:val="StyleUnderline"/>
          <w:rFonts w:asciiTheme="minorHAnsi" w:hAnsiTheme="minorHAnsi" w:cstheme="minorHAnsi"/>
        </w:rPr>
        <w:t xml:space="preserve"> countries supporting space-based weapons, despite their possibly disruptive effects on space commerce, science, and passive military operations in the same regions of space.</w:t>
      </w:r>
      <w:r w:rsidRPr="005E2E9A">
        <w:rPr>
          <w:rFonts w:asciiTheme="minorHAnsi" w:hAnsiTheme="minorHAnsi" w:cstheme="minorHAnsi"/>
          <w:sz w:val="12"/>
        </w:rPr>
        <w:t xml:space="preserve"> </w:t>
      </w:r>
      <w:proofErr w:type="gramStart"/>
      <w:r w:rsidRPr="005E2E9A">
        <w:rPr>
          <w:rFonts w:asciiTheme="minorHAnsi" w:hAnsiTheme="minorHAnsi" w:cstheme="minorHAnsi"/>
          <w:sz w:val="12"/>
        </w:rPr>
        <w:t>In all likelihood</w:t>
      </w:r>
      <w:proofErr w:type="gramEnd"/>
      <w:r w:rsidRPr="005E2E9A">
        <w:rPr>
          <w:rFonts w:asciiTheme="minorHAnsi" w:hAnsiTheme="minorHAnsi" w:cstheme="minorHAnsi"/>
          <w:sz w:val="12"/>
        </w:rPr>
        <w:t xml:space="preserve">, the growing population in the lower reaches of space will force some sort of decision regarding priorities: either to allow countries to test and deploy large-scale orbital defenses or to strictly limit </w:t>
      </w:r>
      <w:r w:rsidRPr="000142EB">
        <w:rPr>
          <w:rFonts w:asciiTheme="minorHAnsi" w:hAnsiTheme="minorHAnsi" w:cstheme="minorHAnsi"/>
          <w:sz w:val="12"/>
        </w:rPr>
        <w:t xml:space="preserve">destructive weapons and emphasize commercial development of low-Earth orbit, including expanded human spaceflight. </w:t>
      </w:r>
      <w:r w:rsidRPr="000142EB">
        <w:rPr>
          <w:rStyle w:val="StyleUnderline"/>
          <w:rFonts w:asciiTheme="minorHAnsi" w:hAnsiTheme="minorHAnsi" w:cstheme="minorHAnsi"/>
        </w:rPr>
        <w:t xml:space="preserve">Active defenses and </w:t>
      </w:r>
      <w:r w:rsidRPr="00A033F0">
        <w:rPr>
          <w:rStyle w:val="StyleUnderline"/>
          <w:rFonts w:asciiTheme="minorHAnsi" w:hAnsiTheme="minorHAnsi" w:cstheme="minorHAnsi"/>
          <w:highlight w:val="green"/>
        </w:rPr>
        <w:t xml:space="preserve">commerce </w:t>
      </w:r>
      <w:r w:rsidRPr="005E2E9A">
        <w:rPr>
          <w:rStyle w:val="StyleUnderline"/>
          <w:rFonts w:asciiTheme="minorHAnsi" w:hAnsiTheme="minorHAnsi" w:cstheme="minorHAnsi"/>
        </w:rPr>
        <w:t xml:space="preserve">probably </w:t>
      </w:r>
      <w:r w:rsidRPr="00A033F0">
        <w:rPr>
          <w:rStyle w:val="Emphasis"/>
          <w:rFonts w:asciiTheme="minorHAnsi" w:hAnsiTheme="minorHAnsi" w:cstheme="minorHAnsi"/>
          <w:highlight w:val="green"/>
        </w:rPr>
        <w:t>will not be compatible in crowded orbits</w:t>
      </w:r>
      <w:r w:rsidRPr="00A033F0">
        <w:rPr>
          <w:rStyle w:val="StyleUnderline"/>
          <w:rFonts w:asciiTheme="minorHAnsi" w:hAnsiTheme="minorHAnsi" w:cstheme="minorHAnsi"/>
          <w:highlight w:val="green"/>
        </w:rPr>
        <w:t xml:space="preserve"> because of</w:t>
      </w:r>
      <w:r w:rsidRPr="00123ADD">
        <w:rPr>
          <w:rStyle w:val="StyleUnderline"/>
          <w:rFonts w:asciiTheme="minorHAnsi" w:hAnsiTheme="minorHAnsi" w:cstheme="minorHAnsi"/>
        </w:rPr>
        <w:t xml:space="preserve"> the linkage </w:t>
      </w:r>
      <w:r w:rsidRPr="00F762F4">
        <w:rPr>
          <w:rStyle w:val="StyleUnderline"/>
          <w:rFonts w:asciiTheme="minorHAnsi" w:hAnsiTheme="minorHAnsi" w:cstheme="minorHAnsi"/>
        </w:rPr>
        <w:t xml:space="preserve">between </w:t>
      </w:r>
      <w:r w:rsidRPr="00F762F4">
        <w:rPr>
          <w:rStyle w:val="Emphasis"/>
          <w:rFonts w:asciiTheme="minorHAnsi" w:hAnsiTheme="minorHAnsi" w:cstheme="minorHAnsi"/>
        </w:rPr>
        <w:t>space weapons</w:t>
      </w:r>
      <w:r w:rsidRPr="00F762F4">
        <w:rPr>
          <w:rStyle w:val="StyleUnderline"/>
          <w:rFonts w:asciiTheme="minorHAnsi" w:hAnsiTheme="minorHAnsi" w:cstheme="minorHAnsi"/>
        </w:rPr>
        <w:t xml:space="preserve"> and </w:t>
      </w:r>
      <w:r w:rsidRPr="00A033F0">
        <w:rPr>
          <w:rStyle w:val="Emphasis"/>
          <w:rFonts w:asciiTheme="minorHAnsi" w:hAnsiTheme="minorHAnsi" w:cstheme="minorHAnsi"/>
          <w:highlight w:val="green"/>
        </w:rPr>
        <w:t>harmful debris</w:t>
      </w:r>
      <w:r w:rsidRPr="005E2E9A">
        <w:rPr>
          <w:rStyle w:val="Emphasis"/>
          <w:rFonts w:asciiTheme="minorHAnsi" w:hAnsiTheme="minorHAnsi" w:cstheme="minorHAnsi"/>
        </w:rPr>
        <w:t>,</w:t>
      </w:r>
      <w:r w:rsidRPr="005E2E9A">
        <w:rPr>
          <w:rStyle w:val="StyleUnderline"/>
          <w:rFonts w:asciiTheme="minorHAnsi" w:hAnsiTheme="minorHAnsi" w:cstheme="minorHAnsi"/>
        </w:rPr>
        <w:t xml:space="preserve"> particularly since such military tests and related </w:t>
      </w:r>
      <w:proofErr w:type="spellStart"/>
      <w:r w:rsidRPr="005E2E9A">
        <w:rPr>
          <w:rStyle w:val="StyleUnderline"/>
          <w:rFonts w:asciiTheme="minorHAnsi" w:hAnsiTheme="minorHAnsi" w:cstheme="minorHAnsi"/>
        </w:rPr>
        <w:t>onorbit</w:t>
      </w:r>
      <w:proofErr w:type="spellEnd"/>
      <w:r w:rsidRPr="005E2E9A">
        <w:rPr>
          <w:rStyle w:val="StyleUnderline"/>
          <w:rFonts w:asciiTheme="minorHAnsi" w:hAnsiTheme="minorHAnsi" w:cstheme="minorHAnsi"/>
        </w:rPr>
        <w:t xml:space="preserve"> deployments—once begun by one country for missile defense, ASAT, or space-to-ground attack options—are likely to be met with countermeasures by other militaries</w:t>
      </w:r>
      <w:r w:rsidRPr="005E2E9A">
        <w:rPr>
          <w:rFonts w:asciiTheme="minorHAnsi" w:hAnsiTheme="minorHAnsi" w:cstheme="minorHAnsi"/>
          <w:sz w:val="12"/>
        </w:rPr>
        <w:t xml:space="preserve">. </w:t>
      </w:r>
      <w:r w:rsidRPr="005E2E9A">
        <w:rPr>
          <w:rStyle w:val="StyleUnderline"/>
          <w:rFonts w:asciiTheme="minorHAnsi" w:hAnsiTheme="minorHAnsi" w:cstheme="minorHAnsi"/>
        </w:rPr>
        <w:t xml:space="preserve">Under such conditions, </w:t>
      </w:r>
      <w:r w:rsidRPr="00A033F0">
        <w:rPr>
          <w:rStyle w:val="StyleUnderline"/>
          <w:rFonts w:asciiTheme="minorHAnsi" w:hAnsiTheme="minorHAnsi" w:cstheme="minorHAnsi"/>
          <w:highlight w:val="green"/>
        </w:rPr>
        <w:t xml:space="preserve">the development of commercial </w:t>
      </w:r>
      <w:r w:rsidRPr="005E2E9A">
        <w:rPr>
          <w:rStyle w:val="StyleUnderline"/>
          <w:rFonts w:asciiTheme="minorHAnsi" w:hAnsiTheme="minorHAnsi" w:cstheme="minorHAnsi"/>
        </w:rPr>
        <w:t xml:space="preserve">human </w:t>
      </w:r>
      <w:r w:rsidRPr="00A033F0">
        <w:rPr>
          <w:rStyle w:val="StyleUnderline"/>
          <w:rFonts w:asciiTheme="minorHAnsi" w:hAnsiTheme="minorHAnsi" w:cstheme="minorHAnsi"/>
          <w:highlight w:val="green"/>
        </w:rPr>
        <w:t xml:space="preserve">spaceflight in </w:t>
      </w:r>
      <w:r w:rsidRPr="00A033F0">
        <w:rPr>
          <w:rStyle w:val="Emphasis"/>
          <w:rFonts w:asciiTheme="minorHAnsi" w:hAnsiTheme="minorHAnsi" w:cstheme="minorHAnsi"/>
          <w:highlight w:val="green"/>
        </w:rPr>
        <w:t>l</w:t>
      </w:r>
      <w:r w:rsidRPr="005E2E9A">
        <w:rPr>
          <w:rStyle w:val="StyleUnderline"/>
          <w:rFonts w:asciiTheme="minorHAnsi" w:hAnsiTheme="minorHAnsi" w:cstheme="minorHAnsi"/>
        </w:rPr>
        <w:t>ow-</w:t>
      </w:r>
      <w:r w:rsidRPr="00A033F0">
        <w:rPr>
          <w:rStyle w:val="Emphasis"/>
          <w:rFonts w:asciiTheme="minorHAnsi" w:hAnsiTheme="minorHAnsi" w:cstheme="minorHAnsi"/>
          <w:highlight w:val="green"/>
        </w:rPr>
        <w:t>E</w:t>
      </w:r>
      <w:r w:rsidRPr="005E2E9A">
        <w:rPr>
          <w:rStyle w:val="StyleUnderline"/>
          <w:rFonts w:asciiTheme="minorHAnsi" w:hAnsiTheme="minorHAnsi" w:cstheme="minorHAnsi"/>
        </w:rPr>
        <w:t>arth</w:t>
      </w:r>
      <w:r w:rsidRPr="00A033F0">
        <w:rPr>
          <w:rStyle w:val="StyleUnderline"/>
          <w:rFonts w:asciiTheme="minorHAnsi" w:hAnsiTheme="minorHAnsi" w:cstheme="minorHAnsi"/>
          <w:highlight w:val="green"/>
        </w:rPr>
        <w:t xml:space="preserve"> </w:t>
      </w:r>
      <w:r w:rsidRPr="00A033F0">
        <w:rPr>
          <w:rStyle w:val="Emphasis"/>
          <w:rFonts w:asciiTheme="minorHAnsi" w:hAnsiTheme="minorHAnsi" w:cstheme="minorHAnsi"/>
          <w:highlight w:val="green"/>
        </w:rPr>
        <w:t>o</w:t>
      </w:r>
      <w:r w:rsidRPr="005E2E9A">
        <w:rPr>
          <w:rStyle w:val="StyleUnderline"/>
          <w:rFonts w:asciiTheme="minorHAnsi" w:hAnsiTheme="minorHAnsi" w:cstheme="minorHAnsi"/>
        </w:rPr>
        <w:t>rbit</w:t>
      </w:r>
      <w:r w:rsidRPr="00A033F0">
        <w:rPr>
          <w:rStyle w:val="StyleUnderline"/>
          <w:rFonts w:asciiTheme="minorHAnsi" w:hAnsiTheme="minorHAnsi" w:cstheme="minorHAnsi"/>
          <w:highlight w:val="green"/>
        </w:rPr>
        <w:t xml:space="preserve"> will become too </w:t>
      </w:r>
      <w:r w:rsidRPr="00A033F0">
        <w:rPr>
          <w:rStyle w:val="Emphasis"/>
          <w:rFonts w:asciiTheme="minorHAnsi" w:hAnsiTheme="minorHAnsi" w:cstheme="minorHAnsi"/>
          <w:highlight w:val="green"/>
        </w:rPr>
        <w:t>unsafe</w:t>
      </w:r>
      <w:r w:rsidRPr="00A033F0">
        <w:rPr>
          <w:rStyle w:val="StyleUnderline"/>
          <w:rFonts w:asciiTheme="minorHAnsi" w:hAnsiTheme="minorHAnsi" w:cstheme="minorHAnsi"/>
          <w:highlight w:val="green"/>
        </w:rPr>
        <w:t xml:space="preserve"> </w:t>
      </w:r>
      <w:r w:rsidRPr="005E2E9A">
        <w:rPr>
          <w:rStyle w:val="StyleUnderline"/>
          <w:rFonts w:asciiTheme="minorHAnsi" w:hAnsiTheme="minorHAnsi" w:cstheme="minorHAnsi"/>
        </w:rPr>
        <w:t>to continue</w:t>
      </w:r>
      <w:r w:rsidRPr="005E2E9A">
        <w:rPr>
          <w:rFonts w:asciiTheme="minorHAnsi" w:hAnsiTheme="minorHAnsi" w:cstheme="minorHAnsi"/>
          <w:sz w:val="12"/>
        </w:rPr>
        <w:t xml:space="preserve">. </w:t>
      </w:r>
      <w:r w:rsidRPr="005E2E9A">
        <w:rPr>
          <w:rStyle w:val="Emphasis"/>
          <w:rFonts w:asciiTheme="minorHAnsi" w:hAnsiTheme="minorHAnsi" w:cstheme="minorHAnsi"/>
        </w:rPr>
        <w:t xml:space="preserve">In </w:t>
      </w:r>
      <w:r w:rsidRPr="005E2E9A">
        <w:rPr>
          <w:rStyle w:val="Emphasis"/>
          <w:rFonts w:asciiTheme="minorHAnsi" w:hAnsiTheme="minorHAnsi" w:cstheme="minorHAnsi"/>
        </w:rPr>
        <w:lastRenderedPageBreak/>
        <w:t>this regard</w:t>
      </w:r>
      <w:r w:rsidRPr="00F762F4">
        <w:rPr>
          <w:rStyle w:val="Emphasis"/>
          <w:rFonts w:asciiTheme="minorHAnsi" w:hAnsiTheme="minorHAnsi" w:cstheme="minorHAnsi"/>
        </w:rPr>
        <w:t xml:space="preserve">, successful </w:t>
      </w:r>
      <w:r w:rsidRPr="00DC3D44">
        <w:rPr>
          <w:rStyle w:val="Emphasis"/>
          <w:rFonts w:asciiTheme="minorHAnsi" w:hAnsiTheme="minorHAnsi" w:cstheme="minorHAnsi"/>
        </w:rPr>
        <w:t>space traffic management will be essential to the ability of people, companies, and countries to enjoy future services</w:t>
      </w:r>
      <w:r w:rsidRPr="00DC3D44">
        <w:rPr>
          <w:rFonts w:asciiTheme="minorHAnsi" w:hAnsiTheme="minorHAnsi" w:cstheme="minorHAnsi"/>
          <w:sz w:val="12"/>
        </w:rPr>
        <w:t xml:space="preserve">. </w:t>
      </w:r>
      <w:r w:rsidRPr="00DC3D44">
        <w:rPr>
          <w:rStyle w:val="StyleUnderline"/>
          <w:rFonts w:asciiTheme="minorHAnsi" w:hAnsiTheme="minorHAnsi" w:cstheme="minorHAnsi"/>
        </w:rPr>
        <w:t xml:space="preserve">This improved policing must include </w:t>
      </w:r>
      <w:r w:rsidRPr="00DC3D44">
        <w:rPr>
          <w:rStyle w:val="Emphasis"/>
          <w:rFonts w:asciiTheme="minorHAnsi" w:hAnsiTheme="minorHAnsi" w:cstheme="minorHAnsi"/>
        </w:rPr>
        <w:t>preventing orbital collisions with debris</w:t>
      </w:r>
      <w:r w:rsidRPr="00DC3D44">
        <w:rPr>
          <w:rStyle w:val="StyleUnderline"/>
          <w:rFonts w:asciiTheme="minorHAnsi" w:hAnsiTheme="minorHAnsi" w:cstheme="minorHAnsi"/>
        </w:rPr>
        <w:t xml:space="preserve"> and other spacecraft as well as avoiding radio frequency conflicts</w:t>
      </w:r>
      <w:r w:rsidRPr="00DC3D44">
        <w:rPr>
          <w:rFonts w:asciiTheme="minorHAnsi" w:hAnsiTheme="minorHAnsi" w:cstheme="minorHAnsi"/>
          <w:sz w:val="12"/>
        </w:rPr>
        <w:t xml:space="preserve">. </w:t>
      </w:r>
      <w:r w:rsidRPr="00DC3D44">
        <w:rPr>
          <w:rStyle w:val="StyleUnderline"/>
          <w:rFonts w:asciiTheme="minorHAnsi" w:hAnsiTheme="minorHAnsi" w:cstheme="minorHAnsi"/>
        </w:rPr>
        <w:t xml:space="preserve">To date, success has arguably been possible less because of effective international management and more because of the </w:t>
      </w:r>
      <w:r w:rsidRPr="00A033F0">
        <w:rPr>
          <w:rStyle w:val="Emphasis"/>
          <w:highlight w:val="green"/>
        </w:rPr>
        <w:t>lack of crowding in space</w:t>
      </w:r>
      <w:r w:rsidRPr="005E2E9A">
        <w:rPr>
          <w:rStyle w:val="StyleUnderline"/>
          <w:rFonts w:asciiTheme="minorHAnsi" w:hAnsiTheme="minorHAnsi" w:cstheme="minorHAnsi"/>
        </w:rPr>
        <w:t xml:space="preserve">. These </w:t>
      </w:r>
      <w:r w:rsidRPr="00DC3D44">
        <w:rPr>
          <w:rStyle w:val="StyleUnderline"/>
          <w:rFonts w:asciiTheme="minorHAnsi" w:hAnsiTheme="minorHAnsi" w:cstheme="minorHAnsi"/>
        </w:rPr>
        <w:t xml:space="preserve">conditions </w:t>
      </w:r>
      <w:r w:rsidRPr="00A033F0">
        <w:rPr>
          <w:rStyle w:val="StyleUnderline"/>
          <w:rFonts w:asciiTheme="minorHAnsi" w:hAnsiTheme="minorHAnsi" w:cstheme="minorHAnsi"/>
          <w:highlight w:val="green"/>
        </w:rPr>
        <w:t>will no longer hold in the future</w:t>
      </w:r>
      <w:r w:rsidRPr="005E2E9A">
        <w:rPr>
          <w:rFonts w:asciiTheme="minorHAnsi" w:hAnsiTheme="minorHAnsi" w:cstheme="minorHAnsi"/>
          <w:sz w:val="12"/>
        </w:rPr>
        <w:t xml:space="preserve">. </w:t>
      </w:r>
      <w:r w:rsidRPr="005E2E9A">
        <w:rPr>
          <w:rStyle w:val="StyleUnderline"/>
          <w:rFonts w:asciiTheme="minorHAnsi" w:hAnsiTheme="minorHAnsi" w:cstheme="minorHAnsi"/>
        </w:rPr>
        <w:t xml:space="preserve">Given these </w:t>
      </w:r>
      <w:r w:rsidRPr="00DC3D44">
        <w:rPr>
          <w:rStyle w:val="StyleUnderline"/>
          <w:rFonts w:asciiTheme="minorHAnsi" w:hAnsiTheme="minorHAnsi" w:cstheme="minorHAnsi"/>
        </w:rPr>
        <w:t xml:space="preserve">challenges, it seems unlikely that current space governance mechanisms will be adequate to the task of managing foreseeable space risks </w:t>
      </w:r>
      <w:r w:rsidRPr="005E2E9A">
        <w:rPr>
          <w:rStyle w:val="StyleUnderline"/>
          <w:rFonts w:asciiTheme="minorHAnsi" w:hAnsiTheme="minorHAnsi" w:cstheme="minorHAnsi"/>
        </w:rPr>
        <w:t>across the range of new actors and activities</w:t>
      </w:r>
      <w:r w:rsidRPr="005E2E9A">
        <w:rPr>
          <w:rFonts w:asciiTheme="minorHAnsi" w:hAnsiTheme="minorHAnsi" w:cstheme="minorHAnsi"/>
          <w:sz w:val="12"/>
        </w:rPr>
        <w:t>. For this reason, we next look at three alternative mechanisms for managing space over the next two decades: military hegemony, piecemeal global engagement, and enhanced international institutions.</w:t>
      </w:r>
    </w:p>
    <w:p w14:paraId="36DC2B96" w14:textId="77777777" w:rsidR="0039676C" w:rsidRDefault="0039676C" w:rsidP="0039676C">
      <w:pPr>
        <w:rPr>
          <w:sz w:val="16"/>
        </w:rPr>
      </w:pPr>
    </w:p>
    <w:p w14:paraId="29F2B2C3" w14:textId="780CB37F" w:rsidR="0039676C" w:rsidRDefault="0039676C" w:rsidP="0039676C">
      <w:pPr>
        <w:pStyle w:val="Heading3"/>
      </w:pPr>
      <w:r>
        <w:lastRenderedPageBreak/>
        <w:t>1AC – Framing</w:t>
      </w:r>
    </w:p>
    <w:p w14:paraId="22CF3872" w14:textId="77777777" w:rsidR="0039676C" w:rsidRPr="00C96BCE" w:rsidRDefault="0039676C" w:rsidP="0039676C">
      <w:pPr>
        <w:pStyle w:val="Heading4"/>
        <w:spacing w:line="276" w:lineRule="auto"/>
        <w:rPr>
          <w:rFonts w:asciiTheme="minorHAnsi" w:hAnsiTheme="minorHAnsi" w:cstheme="minorHAnsi"/>
          <w:bCs/>
        </w:rPr>
      </w:pPr>
      <w:r>
        <w:rPr>
          <w:rFonts w:asciiTheme="minorHAnsi" w:hAnsiTheme="minorHAnsi" w:cstheme="minorHAnsi"/>
        </w:rPr>
        <w:t>The</w:t>
      </w:r>
      <w:r w:rsidRPr="00C96BCE">
        <w:rPr>
          <w:rFonts w:asciiTheme="minorHAnsi" w:hAnsiTheme="minorHAnsi" w:cstheme="minorHAnsi"/>
        </w:rPr>
        <w:t xml:space="preserve"> standard is maximizing expected wellbeing</w:t>
      </w:r>
      <w:r>
        <w:rPr>
          <w:rFonts w:asciiTheme="minorHAnsi" w:hAnsiTheme="minorHAnsi" w:cstheme="minorHAnsi"/>
        </w:rPr>
        <w:t>- aka hedonistic act util</w:t>
      </w:r>
      <w:r w:rsidRPr="00C96BCE">
        <w:rPr>
          <w:rFonts w:asciiTheme="minorHAnsi" w:hAnsiTheme="minorHAnsi" w:cstheme="minorHAnsi"/>
        </w:rPr>
        <w:t xml:space="preserve">. Pleasure and pain are intrinsic value and disvalue – everything else regresses – robust neuroscience. </w:t>
      </w:r>
      <w:r>
        <w:rPr>
          <w:rFonts w:asciiTheme="minorHAnsi" w:hAnsiTheme="minorHAnsi" w:cstheme="minorHAnsi"/>
        </w:rPr>
        <w:t xml:space="preserve"> </w:t>
      </w:r>
    </w:p>
    <w:p w14:paraId="02B53B6B" w14:textId="77777777" w:rsidR="0039676C" w:rsidRPr="00C96BCE" w:rsidRDefault="0039676C" w:rsidP="0039676C">
      <w:pPr>
        <w:spacing w:line="276" w:lineRule="auto"/>
        <w:rPr>
          <w:rFonts w:asciiTheme="minorHAnsi" w:hAnsiTheme="minorHAnsi" w:cstheme="minorHAnsi"/>
          <w:b/>
          <w:bCs/>
          <w:sz w:val="26"/>
        </w:rPr>
      </w:pPr>
      <w:r w:rsidRPr="00C96BCE">
        <w:rPr>
          <w:rStyle w:val="Style13ptBold"/>
          <w:rFonts w:asciiTheme="minorHAnsi" w:hAnsiTheme="minorHAnsi" w:cstheme="minorHAnsi"/>
        </w:rPr>
        <w:t xml:space="preserve">Blum et al. 18 </w:t>
      </w:r>
      <w:r w:rsidRPr="00C96BCE">
        <w:rPr>
          <w:rFonts w:asciiTheme="minorHAnsi" w:hAnsiTheme="minorHAnsi" w:cstheme="minorHAnsi"/>
          <w:sz w:val="10"/>
          <w:szCs w:val="10"/>
        </w:rPr>
        <w:t xml:space="preserve">Kenneth Blum, 1Department of Psychiatry, </w:t>
      </w:r>
      <w:proofErr w:type="spellStart"/>
      <w:r w:rsidRPr="00C96BCE">
        <w:rPr>
          <w:rFonts w:asciiTheme="minorHAnsi" w:hAnsiTheme="minorHAnsi" w:cstheme="minorHAnsi"/>
          <w:sz w:val="10"/>
          <w:szCs w:val="10"/>
        </w:rPr>
        <w:t>Boonshoft</w:t>
      </w:r>
      <w:proofErr w:type="spellEnd"/>
      <w:r w:rsidRPr="00C96BCE">
        <w:rPr>
          <w:rFonts w:asciiTheme="minorHAnsi" w:hAnsiTheme="minorHAnsi" w:cstheme="minorHAnsi"/>
          <w:sz w:val="10"/>
          <w:szCs w:val="10"/>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w:t>
      </w:r>
      <w:proofErr w:type="spellStart"/>
      <w:r w:rsidRPr="00C96BCE">
        <w:rPr>
          <w:rFonts w:asciiTheme="minorHAnsi" w:hAnsiTheme="minorHAnsi" w:cstheme="minorHAnsi"/>
          <w:sz w:val="10"/>
          <w:szCs w:val="10"/>
        </w:rPr>
        <w:t>Nupathways</w:t>
      </w:r>
      <w:proofErr w:type="spellEnd"/>
      <w:r w:rsidRPr="00C96BCE">
        <w:rPr>
          <w:rFonts w:asciiTheme="minorHAnsi" w:hAnsiTheme="minorHAnsi" w:cstheme="minorHAnsi"/>
          <w:sz w:val="10"/>
          <w:szCs w:val="10"/>
        </w:rPr>
        <w:t xml:space="preserve"> Inc., </w:t>
      </w:r>
      <w:proofErr w:type="spellStart"/>
      <w:r w:rsidRPr="00C96BCE">
        <w:rPr>
          <w:rFonts w:asciiTheme="minorHAnsi" w:hAnsiTheme="minorHAnsi" w:cstheme="minorHAnsi"/>
          <w:sz w:val="10"/>
          <w:szCs w:val="10"/>
        </w:rPr>
        <w:t>Innsbrook</w:t>
      </w:r>
      <w:proofErr w:type="spellEnd"/>
      <w:r w:rsidRPr="00C96BCE">
        <w:rPr>
          <w:rFonts w:asciiTheme="minorHAnsi" w:hAnsiTheme="minorHAnsi" w:cstheme="minorHAnsi"/>
          <w:sz w:val="10"/>
          <w:szCs w:val="10"/>
        </w:rPr>
        <w:t xml:space="preserve">,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w:t>
      </w:r>
      <w:proofErr w:type="spellStart"/>
      <w:r w:rsidRPr="00C96BCE">
        <w:rPr>
          <w:rFonts w:asciiTheme="minorHAnsi" w:hAnsiTheme="minorHAnsi" w:cstheme="minorHAnsi"/>
          <w:sz w:val="10"/>
          <w:szCs w:val="10"/>
        </w:rPr>
        <w:t>Lederach</w:t>
      </w:r>
      <w:proofErr w:type="spellEnd"/>
      <w:r w:rsidRPr="00C96BCE">
        <w:rPr>
          <w:rFonts w:asciiTheme="minorHAnsi" w:hAnsiTheme="minorHAnsi" w:cstheme="minorHAnsi"/>
          <w:sz w:val="10"/>
          <w:szCs w:val="10"/>
        </w:rPr>
        <w:t xml:space="preserve">, PA., USA 12National Human Genome Center at Howard University, Washington, DC., USA, Marjorie </w:t>
      </w:r>
      <w:proofErr w:type="spellStart"/>
      <w:r w:rsidRPr="00C96BCE">
        <w:rPr>
          <w:rFonts w:asciiTheme="minorHAnsi" w:hAnsiTheme="minorHAnsi" w:cstheme="minorHAnsi"/>
          <w:sz w:val="10"/>
          <w:szCs w:val="10"/>
        </w:rPr>
        <w:t>Gondré</w:t>
      </w:r>
      <w:proofErr w:type="spellEnd"/>
      <w:r w:rsidRPr="00C96BCE">
        <w:rPr>
          <w:rFonts w:asciiTheme="minorHAnsi" w:hAnsiTheme="minorHAnsi" w:cstheme="minorHAnsi"/>
          <w:sz w:val="10"/>
          <w:szCs w:val="10"/>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C96BCE">
        <w:rPr>
          <w:rFonts w:asciiTheme="minorHAnsi" w:hAnsiTheme="minorHAnsi" w:cstheme="minorHAnsi"/>
          <w:sz w:val="10"/>
          <w:szCs w:val="10"/>
        </w:rPr>
        <w:t>Modestino</w:t>
      </w:r>
      <w:proofErr w:type="spellEnd"/>
      <w:r w:rsidRPr="00C96BCE">
        <w:rPr>
          <w:rFonts w:asciiTheme="minorHAnsi" w:hAnsiTheme="minorHAnsi" w:cstheme="minorHAnsi"/>
          <w:sz w:val="10"/>
          <w:szCs w:val="10"/>
        </w:rPr>
        <w:t xml:space="preserve">, 14Department of Psychology, Curry College, Milton, MA, USA, Rajendra D </w:t>
      </w:r>
      <w:proofErr w:type="spellStart"/>
      <w:r w:rsidRPr="00C96BCE">
        <w:rPr>
          <w:rFonts w:asciiTheme="minorHAnsi" w:hAnsiTheme="minorHAnsi" w:cstheme="minorHAnsi"/>
          <w:sz w:val="10"/>
          <w:szCs w:val="10"/>
        </w:rPr>
        <w:t>Badgaiyan</w:t>
      </w:r>
      <w:proofErr w:type="spellEnd"/>
      <w:r w:rsidRPr="00C96BCE">
        <w:rPr>
          <w:rFonts w:asciiTheme="minorHAnsi" w:hAnsiTheme="minorHAnsi" w:cstheme="minorHAnsi"/>
          <w:sz w:val="10"/>
          <w:szCs w:val="10"/>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40" w:history="1">
        <w:r w:rsidRPr="00C96BCE">
          <w:rPr>
            <w:rStyle w:val="Hyperlink"/>
            <w:rFonts w:asciiTheme="minorHAnsi" w:hAnsiTheme="minorHAnsi" w:cstheme="minorHAnsi"/>
            <w:color w:val="000000"/>
            <w:sz w:val="10"/>
            <w:szCs w:val="10"/>
          </w:rPr>
          <w:t>https://www.ncbi.nlm.nih.gov/pmc/articles/PMC6446569/</w:t>
        </w:r>
      </w:hyperlink>
      <w:r w:rsidRPr="00C96BCE">
        <w:rPr>
          <w:rFonts w:asciiTheme="minorHAnsi" w:hAnsiTheme="minorHAnsi" w:cstheme="minorHAnsi"/>
          <w:sz w:val="10"/>
          <w:szCs w:val="10"/>
        </w:rPr>
        <w:t>, R.S.</w:t>
      </w:r>
    </w:p>
    <w:p w14:paraId="7DB52EB7" w14:textId="77777777" w:rsidR="0039676C" w:rsidRDefault="0039676C" w:rsidP="0039676C">
      <w:pPr>
        <w:spacing w:line="276" w:lineRule="auto"/>
        <w:rPr>
          <w:rFonts w:asciiTheme="minorHAnsi" w:hAnsiTheme="minorHAnsi" w:cstheme="minorHAnsi"/>
          <w:sz w:val="16"/>
        </w:rPr>
      </w:pPr>
      <w:r w:rsidRPr="00631AD1">
        <w:rPr>
          <w:rFonts w:asciiTheme="minorHAnsi" w:hAnsiTheme="minorHAnsi" w:cstheme="minorHAnsi"/>
          <w:b/>
          <w:bCs/>
          <w:highlight w:val="green"/>
          <w:u w:val="single"/>
        </w:rPr>
        <w:t>Pleasure</w:t>
      </w:r>
      <w:r w:rsidRPr="00C96BCE">
        <w:rPr>
          <w:rFonts w:asciiTheme="minorHAnsi" w:hAnsiTheme="minorHAnsi" w:cstheme="minorHAnsi"/>
          <w:u w:val="single"/>
        </w:rPr>
        <w:t xml:space="preserve"> is not only</w:t>
      </w:r>
      <w:r w:rsidRPr="00C96BCE">
        <w:rPr>
          <w:rFonts w:asciiTheme="minorHAnsi" w:hAnsiTheme="minorHAnsi" w:cstheme="minorHAnsi"/>
          <w:sz w:val="16"/>
        </w:rPr>
        <w:t xml:space="preserve"> one of the three </w:t>
      </w:r>
      <w:r w:rsidRPr="00C96BCE">
        <w:rPr>
          <w:rFonts w:asciiTheme="minorHAnsi" w:hAnsiTheme="minorHAnsi" w:cstheme="minorHAnsi"/>
          <w:u w:val="single"/>
        </w:rPr>
        <w:t xml:space="preserve">primary reward </w:t>
      </w:r>
      <w:proofErr w:type="gramStart"/>
      <w:r w:rsidRPr="00C96BCE">
        <w:rPr>
          <w:rFonts w:asciiTheme="minorHAnsi" w:hAnsiTheme="minorHAnsi" w:cstheme="minorHAnsi"/>
          <w:u w:val="single"/>
        </w:rPr>
        <w:t>functions</w:t>
      </w:r>
      <w:proofErr w:type="gramEnd"/>
      <w:r w:rsidRPr="00C96BCE">
        <w:rPr>
          <w:rFonts w:asciiTheme="minorHAnsi" w:hAnsiTheme="minorHAnsi" w:cstheme="minorHAnsi"/>
          <w:sz w:val="16"/>
        </w:rPr>
        <w:t xml:space="preserve"> but </w:t>
      </w:r>
      <w:r w:rsidRPr="00C96BCE">
        <w:rPr>
          <w:rFonts w:asciiTheme="minorHAnsi" w:hAnsiTheme="minorHAnsi" w:cstheme="minorHAnsi"/>
          <w:u w:val="single"/>
        </w:rPr>
        <w:t xml:space="preserve">it also </w:t>
      </w:r>
      <w:r w:rsidRPr="00631AD1">
        <w:rPr>
          <w:rFonts w:asciiTheme="minorHAnsi" w:hAnsiTheme="minorHAnsi" w:cstheme="minorHAnsi"/>
          <w:b/>
          <w:bCs/>
          <w:highlight w:val="green"/>
          <w:u w:val="single"/>
        </w:rPr>
        <w:t>defines reward.</w:t>
      </w:r>
      <w:r w:rsidRPr="00C96BCE">
        <w:rPr>
          <w:rFonts w:asciiTheme="minorHAnsi" w:hAnsiTheme="minorHAnsi" w:cstheme="minorHAnsi"/>
          <w:sz w:val="16"/>
        </w:rPr>
        <w:t xml:space="preserve"> As homeostasis explains the </w:t>
      </w:r>
      <w:r w:rsidRPr="00C96BCE">
        <w:rPr>
          <w:rFonts w:asciiTheme="minorHAnsi" w:hAnsiTheme="minorHAnsi" w:cstheme="minorHAnsi"/>
          <w:u w:val="single"/>
        </w:rPr>
        <w:t>functions of</w:t>
      </w:r>
      <w:r w:rsidRPr="00C96BCE">
        <w:rPr>
          <w:rFonts w:asciiTheme="minorHAnsi" w:hAnsiTheme="minorHAnsi" w:cstheme="minorHAnsi"/>
          <w:sz w:val="16"/>
        </w:rPr>
        <w:t xml:space="preserve"> only a limited number of </w:t>
      </w:r>
      <w:r w:rsidRPr="00C96BCE">
        <w:rPr>
          <w:rFonts w:asciiTheme="minorHAnsi" w:hAnsiTheme="minorHAnsi" w:cstheme="minorHAnsi"/>
          <w:u w:val="single"/>
        </w:rPr>
        <w:t xml:space="preserve">rewards, </w:t>
      </w:r>
      <w:r w:rsidRPr="00631AD1">
        <w:rPr>
          <w:rStyle w:val="Emphasis"/>
          <w:rFonts w:asciiTheme="minorHAnsi" w:hAnsiTheme="minorHAnsi" w:cstheme="minorHAnsi"/>
          <w:highlight w:val="green"/>
        </w:rPr>
        <w:t>the</w:t>
      </w:r>
      <w:r w:rsidRPr="00C96BCE">
        <w:rPr>
          <w:rFonts w:asciiTheme="minorHAnsi" w:hAnsiTheme="minorHAnsi" w:cstheme="minorHAnsi"/>
          <w:sz w:val="16"/>
        </w:rPr>
        <w:t xml:space="preserve"> principal </w:t>
      </w:r>
      <w:r w:rsidRPr="00631AD1">
        <w:rPr>
          <w:rStyle w:val="Emphasis"/>
          <w:rFonts w:asciiTheme="minorHAnsi" w:hAnsiTheme="minorHAnsi" w:cstheme="minorHAnsi"/>
          <w:highlight w:val="green"/>
        </w:rPr>
        <w:t>reason why particular stimuli</w:t>
      </w:r>
      <w:r w:rsidRPr="00C96BCE">
        <w:rPr>
          <w:rFonts w:asciiTheme="minorHAnsi" w:hAnsiTheme="minorHAnsi" w:cstheme="minorHAnsi"/>
          <w:u w:val="single"/>
        </w:rPr>
        <w:t xml:space="preserve">, objects, events, situations, and activities </w:t>
      </w:r>
      <w:r w:rsidRPr="00631AD1">
        <w:rPr>
          <w:rStyle w:val="Emphasis"/>
          <w:rFonts w:asciiTheme="minorHAnsi" w:hAnsiTheme="minorHAnsi" w:cstheme="minorHAnsi"/>
          <w:highlight w:val="green"/>
        </w:rPr>
        <w:t>are rewarding</w:t>
      </w:r>
      <w:r w:rsidRPr="00C96BCE">
        <w:rPr>
          <w:rFonts w:asciiTheme="minorHAnsi" w:hAnsiTheme="minorHAnsi" w:cstheme="minorHAnsi"/>
          <w:sz w:val="16"/>
        </w:rPr>
        <w:t xml:space="preserve"> may be </w:t>
      </w:r>
      <w:r w:rsidRPr="00631AD1">
        <w:rPr>
          <w:rStyle w:val="Emphasis"/>
          <w:rFonts w:asciiTheme="minorHAnsi" w:hAnsiTheme="minorHAnsi" w:cstheme="minorHAnsi"/>
          <w:highlight w:val="green"/>
        </w:rPr>
        <w:t>due to pleasure</w:t>
      </w:r>
      <w:r w:rsidRPr="00631AD1">
        <w:rPr>
          <w:rFonts w:asciiTheme="minorHAnsi" w:hAnsiTheme="minorHAnsi" w:cstheme="minorHAnsi"/>
          <w:highlight w:val="green"/>
          <w:u w:val="single"/>
        </w:rPr>
        <w:t>.</w:t>
      </w:r>
      <w:r w:rsidRPr="00C96BCE">
        <w:rPr>
          <w:rFonts w:asciiTheme="minorHAnsi" w:hAnsiTheme="minorHAnsi" w:cstheme="minorHAnsi"/>
          <w:sz w:val="16"/>
        </w:rPr>
        <w:t xml:space="preserve"> This applies </w:t>
      </w:r>
      <w:proofErr w:type="gramStart"/>
      <w:r w:rsidRPr="00C96BCE">
        <w:rPr>
          <w:rFonts w:asciiTheme="minorHAnsi" w:hAnsiTheme="minorHAnsi" w:cstheme="minorHAnsi"/>
          <w:sz w:val="16"/>
        </w:rPr>
        <w:t>first of all</w:t>
      </w:r>
      <w:proofErr w:type="gramEnd"/>
      <w:r w:rsidRPr="00C96BCE">
        <w:rPr>
          <w:rFonts w:asciiTheme="minorHAnsi" w:hAnsiTheme="minorHAnsi" w:cstheme="minorHAnsi"/>
          <w:sz w:val="16"/>
        </w:rPr>
        <w:t xml:space="preserve"> to sex and to the primary homeostatic rewards of food and liquid and extends to money, taste, beauty, social encounters and nonmaterial, internally set, and intrinsic rewards. </w:t>
      </w:r>
      <w:r w:rsidRPr="00631AD1">
        <w:rPr>
          <w:rStyle w:val="Emphasis"/>
          <w:rFonts w:asciiTheme="minorHAnsi" w:hAnsiTheme="minorHAnsi" w:cstheme="minorHAnsi"/>
          <w:highlight w:val="green"/>
        </w:rPr>
        <w:t>Pleasure</w:t>
      </w:r>
      <w:r w:rsidRPr="00C96BCE">
        <w:rPr>
          <w:rFonts w:asciiTheme="minorHAnsi" w:hAnsiTheme="minorHAnsi" w:cstheme="minorHAnsi"/>
          <w:u w:val="single"/>
        </w:rPr>
        <w:t>, as the primary effect of rewards</w:t>
      </w:r>
      <w:r w:rsidRPr="00C96BCE">
        <w:rPr>
          <w:rFonts w:asciiTheme="minorHAnsi" w:hAnsiTheme="minorHAnsi" w:cstheme="minorHAnsi"/>
          <w:sz w:val="16"/>
        </w:rPr>
        <w:t xml:space="preserve">, drives the prime reward functions of learning, approach behavior, and decision making and </w:t>
      </w:r>
      <w:r w:rsidRPr="00631AD1">
        <w:rPr>
          <w:rStyle w:val="Emphasis"/>
          <w:rFonts w:asciiTheme="minorHAnsi" w:hAnsiTheme="minorHAnsi" w:cstheme="minorHAnsi"/>
          <w:highlight w:val="green"/>
        </w:rPr>
        <w:t>provides the basis</w:t>
      </w:r>
      <w:r w:rsidRPr="00631AD1">
        <w:rPr>
          <w:rFonts w:asciiTheme="minorHAnsi" w:hAnsiTheme="minorHAnsi" w:cstheme="minorHAnsi"/>
          <w:b/>
          <w:bCs/>
          <w:highlight w:val="green"/>
          <w:u w:val="single"/>
        </w:rPr>
        <w:t xml:space="preserve"> for hedonic </w:t>
      </w:r>
      <w:r w:rsidRPr="00631AD1">
        <w:rPr>
          <w:rStyle w:val="Emphasis"/>
          <w:rFonts w:asciiTheme="minorHAnsi" w:hAnsiTheme="minorHAnsi" w:cstheme="minorHAnsi"/>
          <w:highlight w:val="green"/>
        </w:rPr>
        <w:t>theories of reward</w:t>
      </w:r>
      <w:r w:rsidRPr="00C96BCE">
        <w:rPr>
          <w:rFonts w:asciiTheme="minorHAnsi" w:hAnsiTheme="minorHAnsi" w:cstheme="minorHAnsi"/>
          <w:u w:val="single"/>
        </w:rPr>
        <w:t xml:space="preserve"> function. We are attracted by</w:t>
      </w:r>
      <w:r w:rsidRPr="00C96BCE">
        <w:rPr>
          <w:rFonts w:asciiTheme="minorHAnsi" w:hAnsiTheme="minorHAnsi" w:cstheme="minorHAnsi"/>
          <w:sz w:val="16"/>
        </w:rPr>
        <w:t xml:space="preserve"> most </w:t>
      </w:r>
      <w:r w:rsidRPr="00C96BCE">
        <w:rPr>
          <w:rFonts w:asciiTheme="minorHAnsi" w:hAnsiTheme="minorHAnsi" w:cstheme="minorHAnsi"/>
          <w:u w:val="single"/>
        </w:rPr>
        <w:t>rewards and exert intense efforts to obtain them</w:t>
      </w:r>
      <w:r w:rsidRPr="00C96BCE">
        <w:rPr>
          <w:rFonts w:asciiTheme="minorHAnsi" w:hAnsiTheme="minorHAnsi" w:cstheme="minorHAnsi"/>
          <w:sz w:val="16"/>
        </w:rPr>
        <w:t xml:space="preserve">, just </w:t>
      </w:r>
      <w:r w:rsidRPr="00C96BCE">
        <w:rPr>
          <w:rFonts w:asciiTheme="minorHAnsi" w:hAnsiTheme="minorHAnsi" w:cstheme="minorHAnsi"/>
          <w:u w:val="single"/>
        </w:rPr>
        <w:t>because they are enjoyable</w:t>
      </w:r>
      <w:r w:rsidRPr="00C96BCE">
        <w:rPr>
          <w:rFonts w:asciiTheme="minorHAnsi" w:hAnsiTheme="minorHAnsi" w:cstheme="minorHAnsi"/>
          <w:sz w:val="16"/>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C96BCE">
        <w:rPr>
          <w:rFonts w:asciiTheme="minorHAnsi" w:hAnsiTheme="minorHAnsi" w:cstheme="minorHAnsi"/>
          <w:u w:val="single"/>
        </w:rPr>
        <w:t>using both humans and detailed invasive brain analysis of animals has discovered some critical ways that the brain processes pleasure</w:t>
      </w:r>
      <w:r w:rsidRPr="00C96BCE">
        <w:rPr>
          <w:rFonts w:asciiTheme="minorHAnsi" w:hAnsiTheme="minorHAnsi" w:cstheme="minorHAnsi"/>
          <w:sz w:val="16"/>
        </w:rPr>
        <w:t xml:space="preserve"> [14]. </w:t>
      </w:r>
      <w:r w:rsidRPr="00C96BCE">
        <w:rPr>
          <w:rFonts w:asciiTheme="minorHAnsi" w:hAnsiTheme="minorHAnsi" w:cstheme="minorHAnsi"/>
          <w:u w:val="single"/>
        </w:rPr>
        <w:t>Pleasure as a hallmark of reward is sufficient for defining a reward</w:t>
      </w:r>
      <w:r w:rsidRPr="00C96BCE">
        <w:rPr>
          <w:rFonts w:asciiTheme="minorHAnsi" w:hAnsiTheme="minorHAnsi" w:cstheme="minorHAnsi"/>
          <w:sz w:val="16"/>
        </w:rPr>
        <w:t xml:space="preserve">, but it may not be necessary. </w:t>
      </w:r>
      <w:r w:rsidRPr="00C96BCE">
        <w:rPr>
          <w:rFonts w:asciiTheme="minorHAnsi" w:hAnsiTheme="minorHAnsi" w:cstheme="minorHAnsi"/>
          <w:u w:val="single"/>
        </w:rPr>
        <w:t>A reward may generate positive</w:t>
      </w:r>
      <w:r w:rsidRPr="00C96BCE">
        <w:rPr>
          <w:rFonts w:asciiTheme="minorHAnsi" w:hAnsiTheme="minorHAnsi" w:cstheme="minorHAnsi"/>
          <w:sz w:val="16"/>
        </w:rPr>
        <w:t xml:space="preserve"> learning and approach </w:t>
      </w:r>
      <w:r w:rsidRPr="00C96BCE">
        <w:rPr>
          <w:rFonts w:asciiTheme="minorHAnsi" w:hAnsiTheme="minorHAnsi" w:cstheme="minorHAnsi"/>
          <w:u w:val="single"/>
        </w:rPr>
        <w:t>behavior</w:t>
      </w:r>
      <w:r w:rsidRPr="00C96BCE">
        <w:rPr>
          <w:rFonts w:asciiTheme="minorHAnsi" w:hAnsiTheme="minorHAnsi" w:cstheme="minorHAnsi"/>
          <w:sz w:val="16"/>
        </w:rPr>
        <w:t xml:space="preserve"> simply </w:t>
      </w:r>
      <w:r w:rsidRPr="00C96BCE">
        <w:rPr>
          <w:rFonts w:asciiTheme="minorHAnsi" w:hAnsiTheme="minorHAnsi" w:cstheme="minorHAnsi"/>
          <w:u w:val="single"/>
        </w:rPr>
        <w:t>because it contains substances that are essential for body function.</w:t>
      </w:r>
      <w:r w:rsidRPr="00C96BCE">
        <w:rPr>
          <w:rFonts w:asciiTheme="minorHAnsi" w:hAnsiTheme="minorHAnsi" w:cstheme="minorHAnsi"/>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w:t>
      </w:r>
      <w:r w:rsidRPr="00C96BCE">
        <w:rPr>
          <w:rFonts w:asciiTheme="minorHAnsi" w:hAnsiTheme="minorHAnsi" w:cstheme="minorHAnsi"/>
          <w:u w:val="single"/>
        </w:rPr>
        <w:t>evolution and its basic principles found</w:t>
      </w:r>
      <w:r w:rsidRPr="00C96BCE">
        <w:rPr>
          <w:rFonts w:asciiTheme="minorHAnsi" w:hAnsiTheme="minorHAnsi" w:cstheme="minorHAnsi"/>
          <w:sz w:val="16"/>
        </w:rPr>
        <w:t xml:space="preserve"> various </w:t>
      </w:r>
      <w:r w:rsidRPr="00C96BCE">
        <w:rPr>
          <w:rFonts w:asciiTheme="minorHAnsi" w:hAnsiTheme="minorHAnsi" w:cstheme="minorHAnsi"/>
          <w:u w:val="single"/>
        </w:rPr>
        <w:t>mechanisms that steer behavior and biological development.</w:t>
      </w:r>
      <w:r w:rsidRPr="00C96BCE">
        <w:rPr>
          <w:rFonts w:asciiTheme="minorHAnsi" w:hAnsiTheme="minorHAnsi" w:cstheme="minorHAnsi"/>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conjectures that </w:t>
      </w:r>
      <w:r w:rsidRPr="00631AD1">
        <w:rPr>
          <w:rFonts w:asciiTheme="minorHAnsi" w:hAnsiTheme="minorHAnsi" w:cstheme="minorHAnsi"/>
          <w:b/>
          <w:bCs/>
          <w:highlight w:val="green"/>
          <w:u w:val="single"/>
        </w:rPr>
        <w:t>organisms are</w:t>
      </w:r>
      <w:r w:rsidRPr="00631AD1">
        <w:rPr>
          <w:rFonts w:asciiTheme="minorHAnsi" w:hAnsiTheme="minorHAnsi" w:cstheme="minorHAnsi"/>
          <w:highlight w:val="green"/>
          <w:u w:val="single"/>
        </w:rPr>
        <w:t xml:space="preserve"> </w:t>
      </w:r>
      <w:r w:rsidRPr="00631AD1">
        <w:rPr>
          <w:rStyle w:val="Emphasis"/>
          <w:rFonts w:asciiTheme="minorHAnsi" w:hAnsiTheme="minorHAnsi" w:cstheme="minorHAnsi"/>
          <w:highlight w:val="green"/>
        </w:rPr>
        <w:t>the</w:t>
      </w:r>
      <w:r w:rsidRPr="00631AD1">
        <w:rPr>
          <w:rFonts w:asciiTheme="minorHAnsi" w:hAnsiTheme="minorHAnsi" w:cstheme="minorHAnsi"/>
          <w:highlight w:val="green"/>
          <w:u w:val="single"/>
        </w:rPr>
        <w:t xml:space="preserve"> </w:t>
      </w:r>
      <w:r w:rsidRPr="00631AD1">
        <w:rPr>
          <w:rFonts w:asciiTheme="minorHAnsi" w:hAnsiTheme="minorHAnsi" w:cstheme="minorHAnsi"/>
          <w:b/>
          <w:bCs/>
          <w:highlight w:val="green"/>
          <w:u w:val="single"/>
        </w:rPr>
        <w:t>result of evolutionary competition.</w:t>
      </w:r>
      <w:r w:rsidRPr="00C96BCE">
        <w:rPr>
          <w:rFonts w:asciiTheme="minorHAnsi" w:hAnsiTheme="minorHAnsi" w:cstheme="minorHAnsi"/>
          <w:sz w:val="16"/>
        </w:rPr>
        <w:t xml:space="preserve"> In fact, Richard </w:t>
      </w:r>
      <w:r w:rsidRPr="00C96BCE">
        <w:rPr>
          <w:rFonts w:asciiTheme="minorHAnsi" w:hAnsiTheme="minorHAnsi" w:cstheme="minorHAnsi"/>
          <w:u w:val="single"/>
        </w:rPr>
        <w:t>Dawkins stresses gene survival and propagation as the basic mechanism of life</w:t>
      </w:r>
      <w:r w:rsidRPr="00C96BCE">
        <w:rPr>
          <w:rFonts w:asciiTheme="minorHAnsi" w:hAnsiTheme="minorHAnsi" w:cstheme="minorHAnsi"/>
          <w:sz w:val="16"/>
        </w:rPr>
        <w:t xml:space="preserve"> [20]. Only genes that lead to </w:t>
      </w:r>
      <w:r w:rsidRPr="00C96BCE">
        <w:rPr>
          <w:rFonts w:asciiTheme="minorHAnsi" w:hAnsiTheme="minorHAnsi" w:cstheme="minorHAnsi"/>
          <w:u w:val="single"/>
        </w:rPr>
        <w:t>the fittest phenotype will make it.</w:t>
      </w:r>
      <w:r w:rsidRPr="00C96BCE">
        <w:rPr>
          <w:rFonts w:asciiTheme="minorHAnsi" w:hAnsiTheme="minorHAnsi" w:cstheme="minorHAnsi"/>
          <w:sz w:val="16"/>
        </w:rPr>
        <w:t xml:space="preserve"> It is noteworthy that the phenotype is selected based on behavior that maximizes gene propagation. To do so, the phenotype must survive and generate offspring, and be better at it than its competitors. Thus, </w:t>
      </w:r>
      <w:r w:rsidRPr="00C96BCE">
        <w:rPr>
          <w:rFonts w:asciiTheme="minorHAnsi" w:hAnsiTheme="minorHAnsi" w:cstheme="minorHAnsi"/>
          <w:u w:val="single"/>
        </w:rPr>
        <w:t xml:space="preserve">the ultimate, distal function of </w:t>
      </w:r>
      <w:r w:rsidRPr="00631AD1">
        <w:rPr>
          <w:rStyle w:val="Emphasis"/>
          <w:rFonts w:asciiTheme="minorHAnsi" w:hAnsiTheme="minorHAnsi" w:cstheme="minorHAnsi"/>
          <w:highlight w:val="green"/>
        </w:rPr>
        <w:t>rewards</w:t>
      </w:r>
      <w:r w:rsidRPr="00C96BCE">
        <w:rPr>
          <w:rFonts w:asciiTheme="minorHAnsi" w:hAnsiTheme="minorHAnsi" w:cstheme="minorHAnsi"/>
          <w:u w:val="single"/>
        </w:rPr>
        <w:t xml:space="preserve"> is to </w:t>
      </w:r>
      <w:r w:rsidRPr="00631AD1">
        <w:rPr>
          <w:rStyle w:val="Emphasis"/>
          <w:rFonts w:asciiTheme="minorHAnsi" w:hAnsiTheme="minorHAnsi" w:cstheme="minorHAnsi"/>
          <w:highlight w:val="green"/>
        </w:rPr>
        <w:t>increase</w:t>
      </w:r>
      <w:r w:rsidRPr="00C96BCE">
        <w:rPr>
          <w:rFonts w:asciiTheme="minorHAnsi" w:hAnsiTheme="minorHAnsi" w:cstheme="minorHAnsi"/>
          <w:u w:val="single"/>
        </w:rPr>
        <w:t xml:space="preserve"> evolutionary </w:t>
      </w:r>
      <w:r w:rsidRPr="00631AD1">
        <w:rPr>
          <w:rStyle w:val="Emphasis"/>
          <w:rFonts w:asciiTheme="minorHAnsi" w:hAnsiTheme="minorHAnsi" w:cstheme="minorHAnsi"/>
          <w:highlight w:val="green"/>
        </w:rPr>
        <w:t>fitness</w:t>
      </w:r>
      <w:r w:rsidRPr="00C96BCE">
        <w:rPr>
          <w:rFonts w:asciiTheme="minorHAnsi" w:hAnsiTheme="minorHAnsi" w:cstheme="minorHAnsi"/>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sidRPr="00C96BCE">
        <w:rPr>
          <w:rFonts w:asciiTheme="minorHAnsi" w:hAnsiTheme="minorHAnsi" w:cstheme="minorHAnsi"/>
          <w:u w:val="single"/>
        </w:rPr>
        <w:t>Behavioral reward functions have evolved to help individuals to survive and propagate their genes</w:t>
      </w:r>
      <w:r w:rsidRPr="00C96BCE">
        <w:rPr>
          <w:rFonts w:asciiTheme="minorHAnsi" w:hAnsiTheme="minorHAnsi" w:cstheme="minorHAnsi"/>
          <w:sz w:val="16"/>
        </w:rPr>
        <w:t xml:space="preserve">. Apparently, </w:t>
      </w:r>
      <w:r w:rsidRPr="00C96BCE">
        <w:rPr>
          <w:rFonts w:asciiTheme="minorHAnsi" w:hAnsiTheme="minorHAnsi" w:cstheme="minorHAnsi"/>
          <w:u w:val="single"/>
        </w:rPr>
        <w:t>people need to live well and long enough to reproduce.</w:t>
      </w:r>
      <w:r w:rsidRPr="00C96BCE">
        <w:rPr>
          <w:rFonts w:asciiTheme="minorHAnsi" w:hAnsiTheme="minorHAnsi" w:cstheme="minorHAnsi"/>
          <w:sz w:val="16"/>
        </w:rPr>
        <w:t xml:space="preserve"> Most would agree that homo-sapiens do so by ingesting the substances that make their bodies function properly. For this </w:t>
      </w:r>
      <w:r w:rsidRPr="00C96BCE">
        <w:rPr>
          <w:rFonts w:asciiTheme="minorHAnsi" w:hAnsiTheme="minorHAnsi" w:cstheme="minorHAnsi"/>
          <w:sz w:val="16"/>
        </w:rPr>
        <w:lastRenderedPageBreak/>
        <w:t xml:space="preserve">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C96BCE">
        <w:rPr>
          <w:rFonts w:asciiTheme="minorHAnsi" w:hAnsiTheme="minorHAnsi" w:cstheme="minorHAnsi"/>
          <w:u w:val="single"/>
        </w:rPr>
        <w:t>any small edge will ultimately result in evolutionary advantage</w:t>
      </w:r>
      <w:r w:rsidRPr="00C96BCE">
        <w:rPr>
          <w:rFonts w:asciiTheme="minorHAnsi" w:hAnsiTheme="minorHAnsi" w:cstheme="minorHAns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C96BCE">
        <w:rPr>
          <w:rFonts w:asciiTheme="minorHAnsi" w:hAnsiTheme="minorHAnsi" w:cstheme="minorHAnsi"/>
          <w:u w:val="single"/>
        </w:rPr>
        <w:t>Thus</w:t>
      </w:r>
      <w:proofErr w:type="gramEnd"/>
      <w:r w:rsidRPr="00C96BCE">
        <w:rPr>
          <w:rFonts w:asciiTheme="minorHAnsi" w:hAnsiTheme="minorHAnsi" w:cstheme="minorHAnsi"/>
          <w:u w:val="single"/>
        </w:rPr>
        <w:t xml:space="preserve"> the distal reward function in gene propagation and evolutionary fitness defines the proximal reward functions that we see</w:t>
      </w:r>
      <w:r w:rsidRPr="00C96BCE">
        <w:rPr>
          <w:rFonts w:asciiTheme="minorHAnsi" w:hAnsiTheme="minorHAnsi" w:cstheme="minorHAnsi"/>
          <w:sz w:val="16"/>
        </w:rPr>
        <w:t xml:space="preserve"> in everyday behavior. </w:t>
      </w:r>
      <w:r w:rsidRPr="00631AD1">
        <w:rPr>
          <w:rStyle w:val="Emphasis"/>
          <w:rFonts w:asciiTheme="minorHAnsi" w:hAnsiTheme="minorHAnsi" w:cstheme="minorHAnsi"/>
          <w:highlight w:val="green"/>
        </w:rPr>
        <w:t>That is why foods, drinks, mates, and offspring are rewarding</w:t>
      </w:r>
      <w:r w:rsidRPr="00631AD1">
        <w:rPr>
          <w:rFonts w:asciiTheme="minorHAnsi" w:hAnsiTheme="minorHAnsi" w:cstheme="minorHAnsi"/>
          <w:highlight w:val="green"/>
          <w:u w:val="single"/>
        </w:rPr>
        <w:t>.</w:t>
      </w:r>
      <w:r w:rsidRPr="00C96BCE">
        <w:rPr>
          <w:rFonts w:asciiTheme="minorHAnsi" w:hAnsiTheme="minorHAnsi" w:cstheme="minorHAnsi"/>
          <w:sz w:val="16"/>
          <w:szCs w:val="16"/>
          <w:u w:val="single"/>
        </w:rPr>
        <w:t xml:space="preserve"> </w:t>
      </w:r>
      <w:r w:rsidRPr="00C96BCE">
        <w:rPr>
          <w:rFonts w:asciiTheme="minorHAnsi" w:hAnsiTheme="minorHAnsi" w:cstheme="minorHAnsi"/>
          <w:sz w:val="8"/>
          <w:szCs w:val="8"/>
        </w:rPr>
        <w:t xml:space="preserve">There have been theories linking pleasure as a required component of health benefits </w:t>
      </w:r>
      <w:proofErr w:type="spellStart"/>
      <w:r w:rsidRPr="00C96BCE">
        <w:rPr>
          <w:rFonts w:asciiTheme="minorHAnsi" w:hAnsiTheme="minorHAnsi" w:cstheme="minorHAnsi"/>
          <w:sz w:val="8"/>
          <w:szCs w:val="8"/>
        </w:rPr>
        <w:t>salutogenesis</w:t>
      </w:r>
      <w:proofErr w:type="spellEnd"/>
      <w:r w:rsidRPr="00C96BCE">
        <w:rPr>
          <w:rFonts w:asciiTheme="minorHAnsi" w:hAnsiTheme="minorHAnsi" w:cstheme="minorHAnsi"/>
          <w:sz w:val="8"/>
          <w:szCs w:val="8"/>
        </w:rPr>
        <w:t>, (</w:t>
      </w:r>
      <w:proofErr w:type="spellStart"/>
      <w:r w:rsidRPr="00C96BCE">
        <w:rPr>
          <w:rFonts w:asciiTheme="minorHAnsi" w:hAnsiTheme="minorHAnsi" w:cstheme="minorHAnsi"/>
          <w:sz w:val="8"/>
          <w:szCs w:val="8"/>
        </w:rPr>
        <w:t>salugenesis</w:t>
      </w:r>
      <w:proofErr w:type="spellEnd"/>
      <w:r w:rsidRPr="00C96BCE">
        <w:rPr>
          <w:rFonts w:asciiTheme="minorHAnsi" w:hAnsiTheme="minorHAnsi" w:cstheme="minorHAnsi"/>
          <w:sz w:val="8"/>
          <w:szCs w:val="8"/>
        </w:rPr>
        <w:t xml:space="preserve">). In essence, under these terms, </w:t>
      </w:r>
      <w:r w:rsidRPr="00C96BCE">
        <w:rPr>
          <w:rFonts w:asciiTheme="minorHAnsi" w:hAnsiTheme="minorHAnsi" w:cstheme="minorHAnsi"/>
          <w:sz w:val="8"/>
          <w:szCs w:val="8"/>
          <w:u w:val="single"/>
        </w:rPr>
        <w:t>pleasure is described as a state or feeling of happiness and satisfaction resulting from an experience that one enjoys.</w:t>
      </w:r>
      <w:r w:rsidRPr="00C96BCE">
        <w:rPr>
          <w:rFonts w:asciiTheme="minorHAnsi" w:hAnsiTheme="minorHAnsi" w:cstheme="minorHAnsi"/>
          <w:sz w:val="8"/>
          <w:szCs w:val="8"/>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C96BCE">
        <w:rPr>
          <w:rFonts w:asciiTheme="minorHAnsi" w:hAnsiTheme="minorHAnsi" w:cstheme="minorHAnsi"/>
          <w:sz w:val="8"/>
          <w:szCs w:val="8"/>
        </w:rPr>
        <w:t>morphinergic</w:t>
      </w:r>
      <w:proofErr w:type="spellEnd"/>
      <w:r w:rsidRPr="00C96BCE">
        <w:rPr>
          <w:rFonts w:asciiTheme="minorHAnsi" w:hAnsiTheme="minorHAnsi" w:cstheme="minorHAnsi"/>
          <w:sz w:val="8"/>
          <w:szCs w:val="8"/>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C96BCE">
        <w:rPr>
          <w:rFonts w:asciiTheme="minorHAnsi" w:hAnsiTheme="minorHAnsi" w:cstheme="minorHAnsi"/>
          <w:sz w:val="8"/>
          <w:szCs w:val="8"/>
        </w:rPr>
        <w:t>hypodopaminergia</w:t>
      </w:r>
      <w:proofErr w:type="spellEnd"/>
      <w:r w:rsidRPr="00C96BCE">
        <w:rPr>
          <w:rFonts w:asciiTheme="minorHAnsi" w:hAnsiTheme="minorHAnsi" w:cstheme="minorHAnsi"/>
          <w:sz w:val="8"/>
          <w:szCs w:val="8"/>
        </w:rPr>
        <w:t xml:space="preserve">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w:t>
      </w:r>
      <w:proofErr w:type="gramStart"/>
      <w:r w:rsidRPr="00C96BCE">
        <w:rPr>
          <w:rFonts w:asciiTheme="minorHAnsi" w:hAnsiTheme="minorHAnsi" w:cstheme="minorHAnsi"/>
          <w:sz w:val="8"/>
          <w:szCs w:val="8"/>
        </w:rPr>
        <w:t>As</w:t>
      </w:r>
      <w:proofErr w:type="gramEnd"/>
      <w:r w:rsidRPr="00C96BCE">
        <w:rPr>
          <w:rFonts w:asciiTheme="minorHAnsi" w:hAnsiTheme="minorHAnsi" w:cstheme="minorHAnsi"/>
          <w:sz w:val="8"/>
          <w:szCs w:val="8"/>
        </w:rPr>
        <w:t xml:space="preserve"> stated earlier in this expert opinion one key to happiness involves a network of good friends [38]. However, it is not entirely clear exactly how the higher forms of satisfaction and pleasure are related to a sugar rush, winning a sports event or even sky diving, </w:t>
      </w:r>
      <w:proofErr w:type="gramStart"/>
      <w:r w:rsidRPr="00C96BCE">
        <w:rPr>
          <w:rFonts w:asciiTheme="minorHAnsi" w:hAnsiTheme="minorHAnsi" w:cstheme="minorHAnsi"/>
          <w:sz w:val="8"/>
          <w:szCs w:val="8"/>
        </w:rPr>
        <w:t>all of</w:t>
      </w:r>
      <w:proofErr w:type="gramEnd"/>
      <w:r w:rsidRPr="00C96BCE">
        <w:rPr>
          <w:rFonts w:asciiTheme="minorHAnsi" w:hAnsiTheme="minorHAnsi" w:cstheme="minorHAnsi"/>
          <w:sz w:val="8"/>
          <w:szCs w:val="8"/>
        </w:rPr>
        <w:t xml:space="preserve"> which augment dopamine release at the reward brain site. Recent multidisciplinary research, using both humans and detailed invasive brain analysis of animals has discovered some critical ways that the brain processes pleasure. </w:t>
      </w:r>
      <w:r w:rsidRPr="00C96BCE">
        <w:rPr>
          <w:rFonts w:asciiTheme="minorHAnsi" w:hAnsiTheme="minorHAnsi" w:cstheme="minorHAnsi"/>
          <w:sz w:val="16"/>
        </w:rPr>
        <w:t xml:space="preserve">Remarkably, there are </w:t>
      </w:r>
      <w:r w:rsidRPr="00C96BCE">
        <w:rPr>
          <w:rFonts w:asciiTheme="minorHAnsi" w:hAnsiTheme="minorHAnsi" w:cstheme="minorHAnsi"/>
          <w:u w:val="single"/>
        </w:rPr>
        <w:t>pathways for ordinary liking and pleasure</w:t>
      </w:r>
      <w:r w:rsidRPr="00C96BCE">
        <w:rPr>
          <w:rFonts w:asciiTheme="minorHAnsi" w:hAnsiTheme="minorHAnsi" w:cstheme="minorHAnsi"/>
          <w:sz w:val="16"/>
        </w:rPr>
        <w:t xml:space="preserve">, which </w:t>
      </w:r>
      <w:r w:rsidRPr="00C96BCE">
        <w:rPr>
          <w:rFonts w:asciiTheme="minorHAnsi" w:hAnsiTheme="minorHAnsi" w:cstheme="minorHAnsi"/>
          <w:u w:val="single"/>
        </w:rPr>
        <w:t>are limited in scope</w:t>
      </w:r>
      <w:r w:rsidRPr="00C96BCE">
        <w:rPr>
          <w:rFonts w:asciiTheme="minorHAnsi" w:hAnsiTheme="minorHAnsi" w:cstheme="minorHAnsi"/>
          <w:sz w:val="16"/>
        </w:rPr>
        <w:t xml:space="preserve"> as described above in this commentary. However, </w:t>
      </w:r>
      <w:r w:rsidRPr="00C96BCE">
        <w:rPr>
          <w:rFonts w:asciiTheme="minorHAnsi" w:hAnsiTheme="minorHAnsi" w:cstheme="minorHAnsi"/>
          <w:u w:val="single"/>
        </w:rPr>
        <w:t xml:space="preserve">there are </w:t>
      </w:r>
      <w:r w:rsidRPr="00631AD1">
        <w:rPr>
          <w:rFonts w:asciiTheme="minorHAnsi" w:hAnsiTheme="minorHAnsi" w:cstheme="minorHAnsi"/>
          <w:b/>
          <w:bCs/>
          <w:highlight w:val="green"/>
          <w:u w:val="single"/>
        </w:rPr>
        <w:t>many brain regions</w:t>
      </w:r>
      <w:r w:rsidRPr="00C96BCE">
        <w:rPr>
          <w:rFonts w:asciiTheme="minorHAnsi" w:hAnsiTheme="minorHAnsi" w:cstheme="minorHAnsi"/>
          <w:sz w:val="16"/>
        </w:rPr>
        <w:t xml:space="preserve">, often termed hot and cold spots, </w:t>
      </w:r>
      <w:r w:rsidRPr="00C96BCE">
        <w:rPr>
          <w:rFonts w:asciiTheme="minorHAnsi" w:hAnsiTheme="minorHAnsi" w:cstheme="minorHAnsi"/>
          <w:u w:val="single"/>
        </w:rPr>
        <w:t xml:space="preserve">that significantly </w:t>
      </w:r>
      <w:r w:rsidRPr="00631AD1">
        <w:rPr>
          <w:rFonts w:asciiTheme="minorHAnsi" w:hAnsiTheme="minorHAnsi" w:cstheme="minorHAnsi"/>
          <w:b/>
          <w:bCs/>
          <w:highlight w:val="green"/>
          <w:u w:val="single"/>
        </w:rPr>
        <w:t>modulate</w:t>
      </w:r>
      <w:r w:rsidRPr="00C96BCE">
        <w:rPr>
          <w:rFonts w:asciiTheme="minorHAnsi" w:hAnsiTheme="minorHAnsi" w:cstheme="minorHAnsi"/>
          <w:sz w:val="16"/>
        </w:rPr>
        <w:t xml:space="preserve"> (increase or decrease) </w:t>
      </w:r>
      <w:r w:rsidRPr="00C96BCE">
        <w:rPr>
          <w:rFonts w:asciiTheme="minorHAnsi" w:hAnsiTheme="minorHAnsi" w:cstheme="minorHAnsi"/>
          <w:u w:val="single"/>
        </w:rPr>
        <w:t xml:space="preserve">our </w:t>
      </w:r>
      <w:r w:rsidRPr="00631AD1">
        <w:rPr>
          <w:rFonts w:asciiTheme="minorHAnsi" w:hAnsiTheme="minorHAnsi" w:cstheme="minorHAnsi"/>
          <w:b/>
          <w:bCs/>
          <w:highlight w:val="green"/>
          <w:u w:val="single"/>
        </w:rPr>
        <w:t>pleasure or</w:t>
      </w:r>
      <w:r w:rsidRPr="00C96BCE">
        <w:rPr>
          <w:rFonts w:asciiTheme="minorHAnsi" w:hAnsiTheme="minorHAnsi" w:cstheme="minorHAnsi"/>
          <w:u w:val="single"/>
        </w:rPr>
        <w:t xml:space="preserve"> even </w:t>
      </w:r>
      <w:r w:rsidRPr="00631AD1">
        <w:rPr>
          <w:rStyle w:val="Emphasis"/>
          <w:rFonts w:asciiTheme="minorHAnsi" w:hAnsiTheme="minorHAnsi" w:cstheme="minorHAnsi"/>
          <w:highlight w:val="green"/>
        </w:rPr>
        <w:t>produce the opposite</w:t>
      </w:r>
      <w:r w:rsidRPr="00C96BCE">
        <w:rPr>
          <w:rFonts w:asciiTheme="minorHAnsi" w:hAnsiTheme="minorHAnsi" w:cstheme="minorHAnsi"/>
          <w:sz w:val="16"/>
        </w:rPr>
        <w:t xml:space="preserve"> of pleasure— that is </w:t>
      </w:r>
      <w:r w:rsidRPr="00C96BCE">
        <w:rPr>
          <w:rFonts w:asciiTheme="minorHAnsi" w:hAnsiTheme="minorHAnsi" w:cstheme="minorHAnsi"/>
          <w:u w:val="single"/>
        </w:rPr>
        <w:t>disgust and fear</w:t>
      </w:r>
      <w:r w:rsidRPr="00C96BCE">
        <w:rPr>
          <w:rFonts w:asciiTheme="minorHAnsi" w:hAnsiTheme="minorHAnsi" w:cstheme="minorHAnsi"/>
          <w:sz w:val="16"/>
        </w:rPr>
        <w:t xml:space="preserve"> [39]. </w:t>
      </w:r>
      <w:r w:rsidRPr="00C96BCE">
        <w:rPr>
          <w:rFonts w:asciiTheme="minorHAnsi" w:hAnsiTheme="minorHAnsi" w:cstheme="minorHAnsi"/>
          <w:u w:val="single"/>
        </w:rPr>
        <w:t>One</w:t>
      </w:r>
      <w:r w:rsidRPr="00C96BCE">
        <w:rPr>
          <w:rFonts w:asciiTheme="minorHAnsi" w:hAnsiTheme="minorHAnsi" w:cstheme="minorHAnsi"/>
          <w:sz w:val="16"/>
        </w:rPr>
        <w:t xml:space="preserve"> specific </w:t>
      </w:r>
      <w:r w:rsidRPr="00C96BCE">
        <w:rPr>
          <w:rFonts w:asciiTheme="minorHAnsi" w:hAnsiTheme="minorHAnsi" w:cstheme="minorHAnsi"/>
          <w:u w:val="single"/>
        </w:rPr>
        <w:t>region</w:t>
      </w:r>
      <w:r w:rsidRPr="00C96BCE">
        <w:rPr>
          <w:rFonts w:asciiTheme="minorHAnsi" w:hAnsiTheme="minorHAnsi" w:cstheme="minorHAnsi"/>
          <w:sz w:val="16"/>
        </w:rPr>
        <w:t xml:space="preserve"> of the nucleus </w:t>
      </w:r>
      <w:proofErr w:type="spellStart"/>
      <w:r w:rsidRPr="00C96BCE">
        <w:rPr>
          <w:rFonts w:asciiTheme="minorHAnsi" w:hAnsiTheme="minorHAnsi" w:cstheme="minorHAnsi"/>
          <w:sz w:val="16"/>
        </w:rPr>
        <w:t>accumbens</w:t>
      </w:r>
      <w:proofErr w:type="spellEnd"/>
      <w:r w:rsidRPr="00C96BCE">
        <w:rPr>
          <w:rFonts w:asciiTheme="minorHAnsi" w:hAnsiTheme="minorHAnsi" w:cstheme="minorHAnsi"/>
          <w:sz w:val="16"/>
        </w:rPr>
        <w:t xml:space="preserve"> </w:t>
      </w:r>
      <w:r w:rsidRPr="00C96BCE">
        <w:rPr>
          <w:rFonts w:asciiTheme="minorHAnsi" w:hAnsiTheme="minorHAnsi" w:cstheme="minorHAnsi"/>
          <w:u w:val="single"/>
        </w:rPr>
        <w:t xml:space="preserve">is organized like a computer keyboard, with </w:t>
      </w:r>
      <w:proofErr w:type="gramStart"/>
      <w:r w:rsidRPr="00C96BCE">
        <w:rPr>
          <w:rFonts w:asciiTheme="minorHAnsi" w:hAnsiTheme="minorHAnsi" w:cstheme="minorHAnsi"/>
          <w:u w:val="single"/>
        </w:rPr>
        <w:t>particular stimulus</w:t>
      </w:r>
      <w:proofErr w:type="gramEnd"/>
      <w:r w:rsidRPr="00C96BCE">
        <w:rPr>
          <w:rFonts w:asciiTheme="minorHAnsi" w:hAnsiTheme="minorHAnsi" w:cstheme="minorHAnsi"/>
          <w:u w:val="single"/>
        </w:rPr>
        <w:t xml:space="preserve"> triggers in rows</w:t>
      </w:r>
      <w:r w:rsidRPr="00C96BCE">
        <w:rPr>
          <w:rFonts w:asciiTheme="minorHAnsi" w:hAnsiTheme="minorHAnsi" w:cstheme="minorHAnsi"/>
          <w:sz w:val="16"/>
        </w:rPr>
        <w:t xml:space="preserve">— producing an increase and decrease of pleasure and disgust. Moreover, </w:t>
      </w:r>
      <w:r w:rsidRPr="00C96BCE">
        <w:rPr>
          <w:rFonts w:asciiTheme="minorHAnsi" w:hAnsiTheme="minorHAnsi" w:cstheme="minorHAnsi"/>
          <w:u w:val="single"/>
        </w:rPr>
        <w:t>the cortex has unique roles in the cognitive evaluation of our feelings of pleasure</w:t>
      </w:r>
      <w:r w:rsidRPr="00C96BCE">
        <w:rPr>
          <w:rFonts w:asciiTheme="minorHAnsi" w:hAnsiTheme="minorHAnsi" w:cstheme="minorHAnsi"/>
          <w:sz w:val="16"/>
        </w:rPr>
        <w:t xml:space="preserve"> [40]. Importantly, the interplay of these multiple triggers and the higher brain centers in the prefrontal cortex are very intricate and are just being uncovered. </w:t>
      </w:r>
      <w:r w:rsidRPr="00C96BCE">
        <w:rPr>
          <w:rFonts w:asciiTheme="minorHAnsi" w:hAnsiTheme="minorHAnsi" w:cstheme="minorHAnsi"/>
          <w:sz w:val="8"/>
          <w:szCs w:val="8"/>
        </w:rPr>
        <w:t xml:space="preserve">Desire and reward centers It </w:t>
      </w:r>
      <w:proofErr w:type="gramStart"/>
      <w:r w:rsidRPr="00C96BCE">
        <w:rPr>
          <w:rFonts w:asciiTheme="minorHAnsi" w:hAnsiTheme="minorHAnsi" w:cstheme="minorHAnsi"/>
          <w:sz w:val="8"/>
          <w:szCs w:val="8"/>
        </w:rPr>
        <w:t>is</w:t>
      </w:r>
      <w:proofErr w:type="gramEnd"/>
      <w:r w:rsidRPr="00C96BCE">
        <w:rPr>
          <w:rFonts w:asciiTheme="minorHAnsi" w:hAnsiTheme="minorHAnsi" w:cstheme="minorHAnsi"/>
          <w:sz w:val="8"/>
          <w:szCs w:val="8"/>
        </w:rPr>
        <w:t xml:space="preserve"> surprising that many different sources of pleasure activate the same circuits between the </w:t>
      </w:r>
      <w:proofErr w:type="spellStart"/>
      <w:r w:rsidRPr="00C96BCE">
        <w:rPr>
          <w:rFonts w:asciiTheme="minorHAnsi" w:hAnsiTheme="minorHAnsi" w:cstheme="minorHAnsi"/>
          <w:sz w:val="8"/>
          <w:szCs w:val="8"/>
        </w:rPr>
        <w:t>mesocorticolimbic</w:t>
      </w:r>
      <w:proofErr w:type="spellEnd"/>
      <w:r w:rsidRPr="00C96BCE">
        <w:rPr>
          <w:rFonts w:asciiTheme="minorHAnsi" w:hAnsiTheme="minorHAnsi" w:cstheme="minorHAnsi"/>
          <w:sz w:val="8"/>
          <w:szCs w:val="8"/>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w:t>
      </w:r>
      <w:proofErr w:type="spellStart"/>
      <w:r w:rsidRPr="00C96BCE">
        <w:rPr>
          <w:rFonts w:asciiTheme="minorHAnsi" w:hAnsiTheme="minorHAnsi" w:cstheme="minorHAnsi"/>
          <w:sz w:val="8"/>
          <w:szCs w:val="8"/>
        </w:rPr>
        <w:t>accumbens</w:t>
      </w:r>
      <w:proofErr w:type="spellEnd"/>
      <w:r w:rsidRPr="00C96BCE">
        <w:rPr>
          <w:rFonts w:asciiTheme="minorHAnsi" w:hAnsiTheme="minorHAnsi" w:cstheme="minorHAnsi"/>
          <w:sz w:val="8"/>
          <w:szCs w:val="8"/>
        </w:rPr>
        <w:t xml:space="preserve"> (Figure 2). It is the cornerstone target to all addictions. The VTA is encompassed with neurons using glutamate, GABA, and dopamine. The nucleus </w:t>
      </w:r>
      <w:proofErr w:type="spellStart"/>
      <w:r w:rsidRPr="00C96BCE">
        <w:rPr>
          <w:rFonts w:asciiTheme="minorHAnsi" w:hAnsiTheme="minorHAnsi" w:cstheme="minorHAnsi"/>
          <w:sz w:val="8"/>
          <w:szCs w:val="8"/>
        </w:rPr>
        <w:t>accumbens</w:t>
      </w:r>
      <w:proofErr w:type="spellEnd"/>
      <w:r w:rsidRPr="00C96BCE">
        <w:rPr>
          <w:rFonts w:asciiTheme="minorHAnsi" w:hAnsiTheme="minorHAnsi" w:cstheme="minorHAnsi"/>
          <w:sz w:val="8"/>
          <w:szCs w:val="8"/>
        </w:rPr>
        <w:t xml:space="preserve"> (</w:t>
      </w:r>
      <w:proofErr w:type="spellStart"/>
      <w:r w:rsidRPr="00C96BCE">
        <w:rPr>
          <w:rFonts w:asciiTheme="minorHAnsi" w:hAnsiTheme="minorHAnsi" w:cstheme="minorHAnsi"/>
          <w:sz w:val="8"/>
          <w:szCs w:val="8"/>
        </w:rPr>
        <w:t>NAc</w:t>
      </w:r>
      <w:proofErr w:type="spellEnd"/>
      <w:r w:rsidRPr="00C96BCE">
        <w:rPr>
          <w:rFonts w:asciiTheme="minorHAnsi" w:hAnsiTheme="minorHAnsi" w:cstheme="minorHAnsi"/>
          <w:sz w:val="8"/>
          <w:szCs w:val="8"/>
        </w:rPr>
        <w:t xml:space="preserve">) is located within the ventral striatum and is divided into two sub-regions—the motor and limbic regions associated with its core and shell, respectively. The </w:t>
      </w:r>
      <w:proofErr w:type="spellStart"/>
      <w:r w:rsidRPr="00C96BCE">
        <w:rPr>
          <w:rFonts w:asciiTheme="minorHAnsi" w:hAnsiTheme="minorHAnsi" w:cstheme="minorHAnsi"/>
          <w:sz w:val="8"/>
          <w:szCs w:val="8"/>
        </w:rPr>
        <w:t>NAc</w:t>
      </w:r>
      <w:proofErr w:type="spellEnd"/>
      <w:r w:rsidRPr="00C96BCE">
        <w:rPr>
          <w:rFonts w:asciiTheme="minorHAnsi" w:hAnsiTheme="minorHAnsi" w:cstheme="minorHAnsi"/>
          <w:sz w:val="8"/>
          <w:szCs w:val="8"/>
        </w:rPr>
        <w:t xml:space="preserve"> has spiny neurons that receive dopamine from the VTA and glutamate (a dopamine driver) from the hippocampus, amygdala and medial prefrontal cortex. Subsequently, the </w:t>
      </w:r>
      <w:proofErr w:type="spellStart"/>
      <w:r w:rsidRPr="00C96BCE">
        <w:rPr>
          <w:rFonts w:asciiTheme="minorHAnsi" w:hAnsiTheme="minorHAnsi" w:cstheme="minorHAnsi"/>
          <w:sz w:val="8"/>
          <w:szCs w:val="8"/>
        </w:rPr>
        <w:t>NAc</w:t>
      </w:r>
      <w:proofErr w:type="spellEnd"/>
      <w:r w:rsidRPr="00C96BCE">
        <w:rPr>
          <w:rFonts w:asciiTheme="minorHAnsi" w:hAnsiTheme="minorHAnsi" w:cstheme="minorHAnsi"/>
          <w:sz w:val="8"/>
          <w:szCs w:val="8"/>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C96BCE">
        <w:rPr>
          <w:rFonts w:asciiTheme="minorHAnsi" w:hAnsiTheme="minorHAnsi" w:cstheme="minorHAnsi"/>
          <w:sz w:val="8"/>
          <w:szCs w:val="8"/>
        </w:rPr>
        <w:t>hypodopaminergia</w:t>
      </w:r>
      <w:proofErr w:type="spellEnd"/>
      <w:r w:rsidRPr="00C96BCE">
        <w:rPr>
          <w:rFonts w:asciiTheme="minorHAnsi" w:hAnsiTheme="minorHAnsi" w:cstheme="minorHAnsi"/>
          <w:sz w:val="8"/>
          <w:szCs w:val="8"/>
        </w:rPr>
        <w:t xml:space="preserve"> in the “Brain Reward Cascade” that contribute to addiction and compulsive behaviors [3,6,41]. </w:t>
      </w:r>
      <w:r w:rsidRPr="00C96BCE">
        <w:rPr>
          <w:rFonts w:asciiTheme="minorHAnsi" w:hAnsiTheme="minorHAnsi" w:cstheme="minorHAnsi"/>
          <w:sz w:val="16"/>
        </w:rPr>
        <w:t xml:space="preserve">Furthermore, ordinary </w:t>
      </w:r>
      <w:r w:rsidRPr="00C96BCE">
        <w:rPr>
          <w:rFonts w:asciiTheme="minorHAnsi" w:hAnsiTheme="minorHAnsi" w:cstheme="minorHAnsi"/>
          <w:u w:val="single"/>
        </w:rPr>
        <w:t>“</w:t>
      </w:r>
      <w:r w:rsidRPr="00631AD1">
        <w:rPr>
          <w:rStyle w:val="Emphasis"/>
          <w:rFonts w:asciiTheme="minorHAnsi" w:hAnsiTheme="minorHAnsi" w:cstheme="minorHAnsi"/>
          <w:highlight w:val="green"/>
        </w:rPr>
        <w:t>liking</w:t>
      </w:r>
      <w:r w:rsidRPr="00C96BCE">
        <w:rPr>
          <w:rFonts w:asciiTheme="minorHAnsi" w:hAnsiTheme="minorHAnsi" w:cstheme="minorHAnsi"/>
          <w:u w:val="single"/>
        </w:rPr>
        <w:t xml:space="preserve">” of </w:t>
      </w:r>
      <w:r w:rsidRPr="00631AD1">
        <w:rPr>
          <w:rStyle w:val="Emphasis"/>
          <w:rFonts w:asciiTheme="minorHAnsi" w:hAnsiTheme="minorHAnsi" w:cstheme="minorHAnsi"/>
          <w:highlight w:val="green"/>
        </w:rPr>
        <w:t>something</w:t>
      </w:r>
      <w:r w:rsidRPr="00C96BCE">
        <w:rPr>
          <w:rFonts w:asciiTheme="minorHAnsi" w:hAnsiTheme="minorHAnsi" w:cstheme="minorHAnsi"/>
          <w:u w:val="single"/>
        </w:rPr>
        <w:t xml:space="preserve">, or pure pleasure, </w:t>
      </w:r>
      <w:r w:rsidRPr="00631AD1">
        <w:rPr>
          <w:rStyle w:val="Emphasis"/>
          <w:rFonts w:asciiTheme="minorHAnsi" w:hAnsiTheme="minorHAnsi" w:cstheme="minorHAnsi"/>
          <w:highlight w:val="green"/>
        </w:rPr>
        <w:t>is represented by</w:t>
      </w:r>
      <w:r w:rsidRPr="00C96BCE">
        <w:rPr>
          <w:rFonts w:asciiTheme="minorHAnsi" w:hAnsiTheme="minorHAnsi" w:cstheme="minorHAnsi"/>
          <w:sz w:val="16"/>
        </w:rPr>
        <w:t xml:space="preserve"> small </w:t>
      </w:r>
      <w:r w:rsidRPr="00631AD1">
        <w:rPr>
          <w:rStyle w:val="Emphasis"/>
          <w:rFonts w:asciiTheme="minorHAnsi" w:hAnsiTheme="minorHAnsi" w:cstheme="minorHAnsi"/>
          <w:highlight w:val="green"/>
        </w:rPr>
        <w:t>regions</w:t>
      </w:r>
      <w:r w:rsidRPr="00C96BCE">
        <w:rPr>
          <w:rFonts w:asciiTheme="minorHAnsi" w:hAnsiTheme="minorHAnsi" w:cstheme="minorHAnsi"/>
          <w:sz w:val="16"/>
        </w:rPr>
        <w:t xml:space="preserve"> mainly </w:t>
      </w:r>
      <w:r w:rsidRPr="00631AD1">
        <w:rPr>
          <w:rStyle w:val="Emphasis"/>
          <w:rFonts w:asciiTheme="minorHAnsi" w:hAnsiTheme="minorHAnsi" w:cstheme="minorHAnsi"/>
          <w:highlight w:val="green"/>
        </w:rPr>
        <w:t>in the limbic system</w:t>
      </w:r>
      <w:r w:rsidRPr="00C96BCE">
        <w:rPr>
          <w:rFonts w:asciiTheme="minorHAnsi" w:hAnsiTheme="minorHAnsi" w:cstheme="minorHAnsi"/>
          <w:sz w:val="16"/>
        </w:rPr>
        <w:t xml:space="preserve"> (old reptilian part of the brain). These may be </w:t>
      </w:r>
      <w:r w:rsidRPr="00C96BCE">
        <w:rPr>
          <w:rFonts w:asciiTheme="minorHAnsi" w:hAnsiTheme="minorHAnsi" w:cstheme="minorHAnsi"/>
          <w:u w:val="single"/>
        </w:rPr>
        <w:t>part of larger neural circuits.</w:t>
      </w:r>
      <w:r w:rsidRPr="00C96BCE">
        <w:rPr>
          <w:rFonts w:asciiTheme="minorHAnsi" w:hAnsiTheme="minorHAnsi" w:cstheme="minorHAnsi"/>
          <w:sz w:val="16"/>
        </w:rPr>
        <w:t xml:space="preserve"> In Latin, </w:t>
      </w:r>
      <w:proofErr w:type="spellStart"/>
      <w:r w:rsidRPr="00C96BCE">
        <w:rPr>
          <w:rFonts w:asciiTheme="minorHAnsi" w:hAnsiTheme="minorHAnsi" w:cstheme="minorHAnsi"/>
          <w:sz w:val="16"/>
        </w:rPr>
        <w:t>hedus</w:t>
      </w:r>
      <w:proofErr w:type="spellEnd"/>
      <w:r w:rsidRPr="00C96BCE">
        <w:rPr>
          <w:rFonts w:asciiTheme="minorHAnsi" w:hAnsiTheme="minorHAnsi" w:cstheme="minorHAnsi"/>
          <w:sz w:val="16"/>
        </w:rPr>
        <w:t xml:space="preserve"> is the term for “sweet”; and in Greek, </w:t>
      </w:r>
      <w:proofErr w:type="spellStart"/>
      <w:r w:rsidRPr="00C96BCE">
        <w:rPr>
          <w:rFonts w:asciiTheme="minorHAnsi" w:hAnsiTheme="minorHAnsi" w:cstheme="minorHAnsi"/>
          <w:sz w:val="16"/>
        </w:rPr>
        <w:t>hodone</w:t>
      </w:r>
      <w:proofErr w:type="spellEnd"/>
      <w:r w:rsidRPr="00C96BCE">
        <w:rPr>
          <w:rFonts w:asciiTheme="minorHAnsi" w:hAnsiTheme="minorHAnsi" w:cstheme="minorHAnsi"/>
          <w:sz w:val="16"/>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w:t>
      </w:r>
      <w:r w:rsidRPr="00C96BCE">
        <w:rPr>
          <w:rFonts w:asciiTheme="minorHAnsi" w:hAnsiTheme="minorHAnsi" w:cstheme="minorHAnsi"/>
          <w:sz w:val="8"/>
          <w:szCs w:val="8"/>
        </w:rPr>
        <w:t xml:space="preserve">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w:t>
      </w:r>
      <w:proofErr w:type="gramStart"/>
      <w:r w:rsidRPr="00C96BCE">
        <w:rPr>
          <w:rFonts w:asciiTheme="minorHAnsi" w:hAnsiTheme="minorHAnsi" w:cstheme="minorHAnsi"/>
          <w:sz w:val="8"/>
          <w:szCs w:val="8"/>
        </w:rPr>
        <w:t>In an attempt to</w:t>
      </w:r>
      <w:proofErr w:type="gramEnd"/>
      <w:r w:rsidRPr="00C96BCE">
        <w:rPr>
          <w:rFonts w:asciiTheme="minorHAnsi" w:hAnsiTheme="minorHAnsi" w:cstheme="minorHAnsi"/>
          <w:sz w:val="8"/>
          <w:szCs w:val="8"/>
        </w:rPr>
        <w:t xml:space="preserve">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w:t>
      </w:r>
      <w:proofErr w:type="gramStart"/>
      <w:r w:rsidRPr="00C96BCE">
        <w:rPr>
          <w:rFonts w:asciiTheme="minorHAnsi" w:hAnsiTheme="minorHAnsi" w:cstheme="minorHAnsi"/>
          <w:sz w:val="8"/>
          <w:szCs w:val="8"/>
        </w:rPr>
        <w:t>a majority of</w:t>
      </w:r>
      <w:proofErr w:type="gramEnd"/>
      <w:r w:rsidRPr="00C96BCE">
        <w:rPr>
          <w:rFonts w:asciiTheme="minorHAnsi" w:hAnsiTheme="minorHAnsi" w:cstheme="minorHAnsi"/>
          <w:sz w:val="8"/>
          <w:szCs w:val="8"/>
        </w:rPr>
        <w:t xml:space="preserve"> the scientific evidence. Various neuroimaging studies have shown that anticipated behaviors such as sex and gaming, delicious foods and drugs of abuse all affect brain regions associated with reward </w:t>
      </w:r>
      <w:proofErr w:type="gramStart"/>
      <w:r w:rsidRPr="00C96BCE">
        <w:rPr>
          <w:rFonts w:asciiTheme="minorHAnsi" w:hAnsiTheme="minorHAnsi" w:cstheme="minorHAnsi"/>
          <w:sz w:val="8"/>
          <w:szCs w:val="8"/>
        </w:rPr>
        <w:t>networks, and</w:t>
      </w:r>
      <w:proofErr w:type="gramEnd"/>
      <w:r w:rsidRPr="00C96BCE">
        <w:rPr>
          <w:rFonts w:asciiTheme="minorHAnsi" w:hAnsiTheme="minorHAnsi" w:cstheme="minorHAnsi"/>
          <w:sz w:val="8"/>
          <w:szCs w:val="8"/>
        </w:rPr>
        <w:t xml:space="preserve">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w:t>
      </w:r>
      <w:proofErr w:type="spellStart"/>
      <w:r w:rsidRPr="00C96BCE">
        <w:rPr>
          <w:rFonts w:asciiTheme="minorHAnsi" w:hAnsiTheme="minorHAnsi" w:cstheme="minorHAnsi"/>
          <w:sz w:val="8"/>
          <w:szCs w:val="8"/>
        </w:rPr>
        <w:t>NAc</w:t>
      </w:r>
      <w:proofErr w:type="spellEnd"/>
      <w:r w:rsidRPr="00C96BCE">
        <w:rPr>
          <w:rFonts w:asciiTheme="minorHAnsi" w:hAnsiTheme="minorHAnsi" w:cstheme="minorHAnsi"/>
          <w:sz w:val="8"/>
          <w:szCs w:val="8"/>
        </w:rPr>
        <w:t xml:space="preserve">. This activation of the brain reward networks (producing the ecstatic “high” that users seek). Although these circuits were initially thought to encode a set point of hedonic tone, it is now </w:t>
      </w:r>
      <w:proofErr w:type="gramStart"/>
      <w:r w:rsidRPr="00C96BCE">
        <w:rPr>
          <w:rFonts w:asciiTheme="minorHAnsi" w:hAnsiTheme="minorHAnsi" w:cstheme="minorHAnsi"/>
          <w:sz w:val="8"/>
          <w:szCs w:val="8"/>
        </w:rPr>
        <w:t>being considered to be</w:t>
      </w:r>
      <w:proofErr w:type="gramEnd"/>
      <w:r w:rsidRPr="00C96BCE">
        <w:rPr>
          <w:rFonts w:asciiTheme="minorHAnsi" w:hAnsiTheme="minorHAnsi" w:cstheme="minorHAnsi"/>
          <w:sz w:val="8"/>
          <w:szCs w:val="8"/>
        </w:rPr>
        <w:t xml:space="preserv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w:t>
      </w:r>
      <w:proofErr w:type="gramStart"/>
      <w:r w:rsidRPr="00C96BCE">
        <w:rPr>
          <w:rFonts w:asciiTheme="minorHAnsi" w:hAnsiTheme="minorHAnsi" w:cstheme="minorHAnsi"/>
          <w:sz w:val="8"/>
          <w:szCs w:val="8"/>
        </w:rPr>
        <w:t>), and</w:t>
      </w:r>
      <w:proofErr w:type="gramEnd"/>
      <w:r w:rsidRPr="00C96BCE">
        <w:rPr>
          <w:rFonts w:asciiTheme="minorHAnsi" w:hAnsiTheme="minorHAnsi" w:cstheme="minorHAnsi"/>
          <w:sz w:val="8"/>
          <w:szCs w:val="8"/>
        </w:rPr>
        <w:t xml:space="preserve"> may have an additive effect on vulnerability to various addictions [48]. In this regard, </w:t>
      </w:r>
      <w:proofErr w:type="spellStart"/>
      <w:r w:rsidRPr="00C96BCE">
        <w:rPr>
          <w:rFonts w:asciiTheme="minorHAnsi" w:hAnsiTheme="minorHAnsi" w:cstheme="minorHAnsi"/>
          <w:sz w:val="8"/>
          <w:szCs w:val="8"/>
        </w:rPr>
        <w:t>Vanyukov</w:t>
      </w:r>
      <w:proofErr w:type="spellEnd"/>
      <w:r w:rsidRPr="00C96BCE">
        <w:rPr>
          <w:rFonts w:asciiTheme="minorHAnsi" w:hAnsiTheme="minorHAnsi" w:cstheme="minorHAnsi"/>
          <w:sz w:val="8"/>
          <w:szCs w:val="8"/>
        </w:rPr>
        <w:t xml:space="preserve">,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w:t>
      </w:r>
      <w:proofErr w:type="gramStart"/>
      <w:r w:rsidRPr="00C96BCE">
        <w:rPr>
          <w:rFonts w:asciiTheme="minorHAnsi" w:hAnsiTheme="minorHAnsi" w:cstheme="minorHAnsi"/>
          <w:sz w:val="8"/>
          <w:szCs w:val="8"/>
        </w:rPr>
        <w:t>similar to</w:t>
      </w:r>
      <w:proofErr w:type="gramEnd"/>
      <w:r w:rsidRPr="00C96BCE">
        <w:rPr>
          <w:rFonts w:asciiTheme="minorHAnsi" w:hAnsiTheme="minorHAnsi" w:cstheme="minorHAnsi"/>
          <w:sz w:val="8"/>
          <w:szCs w:val="8"/>
        </w:rPr>
        <w:t xml:space="preserve"> our own, the disparity between other primates and those of human cognitive abilities tells us that surface similarity is not the whole story. Sousa et al. [50] small case found various differentially expressed genes, to associate with pleasure related systems. Furthermore, the dopaminergic interneurons located in the human neocortex were absent from the neocortex of nonhuman African apes. Such differences in neuronal transcriptional programs may underlie a variety of neurodevelopmental disorders. </w:t>
      </w:r>
      <w:r w:rsidRPr="00C96BCE">
        <w:rPr>
          <w:rFonts w:asciiTheme="minorHAnsi" w:hAnsiTheme="minorHAnsi" w:cstheme="minorHAnsi"/>
          <w:sz w:val="16"/>
        </w:rPr>
        <w:t xml:space="preserve">In simpler terms, the system controls the production of dopamine, a chemical messenger that plays a significant role in pleasure and rewards. The senior author, Dr. Nenad </w:t>
      </w:r>
      <w:proofErr w:type="spellStart"/>
      <w:r w:rsidRPr="00C96BCE">
        <w:rPr>
          <w:rFonts w:asciiTheme="minorHAnsi" w:hAnsiTheme="minorHAnsi" w:cstheme="minorHAnsi"/>
          <w:sz w:val="16"/>
        </w:rPr>
        <w:t>Sestan</w:t>
      </w:r>
      <w:proofErr w:type="spellEnd"/>
      <w:r w:rsidRPr="00C96BCE">
        <w:rPr>
          <w:rFonts w:asciiTheme="minorHAnsi" w:hAnsiTheme="minorHAnsi" w:cstheme="minorHAnsi"/>
          <w:sz w:val="16"/>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C96BCE">
        <w:rPr>
          <w:rFonts w:asciiTheme="minorHAnsi" w:hAnsiTheme="minorHAnsi" w:cstheme="minorHAnsi"/>
          <w:sz w:val="16"/>
        </w:rPr>
        <w:t>Sestan</w:t>
      </w:r>
      <w:proofErr w:type="spellEnd"/>
      <w:r w:rsidRPr="00C96BCE">
        <w:rPr>
          <w:rFonts w:asciiTheme="minorHAnsi" w:hAnsiTheme="minorHAnsi" w:cstheme="minorHAnsi"/>
          <w:sz w:val="16"/>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631AD1">
        <w:rPr>
          <w:rStyle w:val="Emphasis"/>
          <w:rFonts w:asciiTheme="minorHAnsi" w:hAnsiTheme="minorHAnsi" w:cstheme="minorHAnsi"/>
          <w:highlight w:val="green"/>
        </w:rPr>
        <w:t>researchers examined</w:t>
      </w:r>
      <w:r w:rsidRPr="00C96BCE">
        <w:rPr>
          <w:rFonts w:asciiTheme="minorHAnsi" w:hAnsiTheme="minorHAnsi" w:cstheme="minorHAnsi"/>
          <w:u w:val="single"/>
        </w:rPr>
        <w:t xml:space="preserve"> 247 specimens of </w:t>
      </w:r>
      <w:r w:rsidRPr="00631AD1">
        <w:rPr>
          <w:rStyle w:val="Emphasis"/>
          <w:rFonts w:asciiTheme="minorHAnsi" w:hAnsiTheme="minorHAnsi" w:cstheme="minorHAnsi"/>
          <w:highlight w:val="green"/>
        </w:rPr>
        <w:t>neural tissue</w:t>
      </w:r>
      <w:r w:rsidRPr="00C96BCE">
        <w:rPr>
          <w:rFonts w:asciiTheme="minorHAnsi" w:hAnsiTheme="minorHAnsi" w:cstheme="minorHAnsi"/>
          <w:u w:val="single"/>
        </w:rPr>
        <w:t xml:space="preserve"> from six humans, five chimpanzees, and five macaque monkeys.</w:t>
      </w:r>
      <w:r w:rsidRPr="00C96BCE">
        <w:rPr>
          <w:rFonts w:asciiTheme="minorHAnsi" w:hAnsiTheme="minorHAnsi" w:cstheme="minorHAnsi"/>
          <w:sz w:val="16"/>
        </w:rPr>
        <w:t xml:space="preserve"> Moreover, these </w:t>
      </w:r>
      <w:r w:rsidRPr="00C96BCE">
        <w:rPr>
          <w:rFonts w:asciiTheme="minorHAnsi" w:hAnsiTheme="minorHAnsi" w:cstheme="minorHAnsi"/>
          <w:u w:val="single"/>
        </w:rPr>
        <w:t>investigators analyzed which genes were turned on or off in 16 regions of the brain.</w:t>
      </w:r>
      <w:r w:rsidRPr="00C96BCE">
        <w:rPr>
          <w:rFonts w:asciiTheme="minorHAnsi" w:hAnsiTheme="minorHAnsi" w:cstheme="minorHAnsi"/>
          <w:sz w:val="16"/>
        </w:rPr>
        <w:t xml:space="preserve"> While </w:t>
      </w:r>
      <w:r w:rsidRPr="00C96BCE">
        <w:rPr>
          <w:rFonts w:asciiTheme="minorHAnsi" w:hAnsiTheme="minorHAnsi" w:cstheme="minorHAnsi"/>
          <w:u w:val="single"/>
        </w:rPr>
        <w:t xml:space="preserve">the differences among species were subtle, </w:t>
      </w:r>
      <w:r w:rsidRPr="00C96BCE">
        <w:rPr>
          <w:rFonts w:asciiTheme="minorHAnsi" w:hAnsiTheme="minorHAnsi" w:cstheme="minorHAnsi"/>
          <w:b/>
          <w:bCs/>
          <w:u w:val="single"/>
        </w:rPr>
        <w:t>there was</w:t>
      </w:r>
      <w:r w:rsidRPr="00C96BCE">
        <w:rPr>
          <w:rFonts w:asciiTheme="minorHAnsi" w:hAnsiTheme="minorHAnsi" w:cstheme="minorHAnsi"/>
          <w:u w:val="single"/>
        </w:rPr>
        <w:t xml:space="preserve"> a </w:t>
      </w:r>
      <w:r w:rsidRPr="00C96BCE">
        <w:rPr>
          <w:rFonts w:asciiTheme="minorHAnsi" w:hAnsiTheme="minorHAnsi" w:cstheme="minorHAnsi"/>
          <w:b/>
          <w:bCs/>
          <w:u w:val="single"/>
        </w:rPr>
        <w:t>remarkable contrast in</w:t>
      </w:r>
      <w:r w:rsidRPr="00C96BCE">
        <w:rPr>
          <w:rFonts w:asciiTheme="minorHAnsi" w:hAnsiTheme="minorHAnsi" w:cstheme="minorHAnsi"/>
          <w:u w:val="single"/>
        </w:rPr>
        <w:t xml:space="preserve"> the</w:t>
      </w:r>
      <w:r w:rsidRPr="00C96BCE">
        <w:rPr>
          <w:rFonts w:asciiTheme="minorHAnsi" w:hAnsiTheme="minorHAnsi" w:cstheme="minorHAnsi"/>
          <w:b/>
          <w:bCs/>
          <w:u w:val="single"/>
        </w:rPr>
        <w:t xml:space="preserve"> </w:t>
      </w:r>
      <w:r w:rsidRPr="00631AD1">
        <w:rPr>
          <w:rStyle w:val="Emphasis"/>
          <w:rFonts w:asciiTheme="minorHAnsi" w:hAnsiTheme="minorHAnsi" w:cstheme="minorHAnsi"/>
          <w:highlight w:val="green"/>
        </w:rPr>
        <w:t>neocortices</w:t>
      </w:r>
      <w:r w:rsidRPr="00C96BCE">
        <w:rPr>
          <w:rFonts w:asciiTheme="minorHAnsi" w:hAnsiTheme="minorHAnsi" w:cstheme="minorHAnsi"/>
          <w:sz w:val="16"/>
        </w:rPr>
        <w:t xml:space="preserve">, specifically </w:t>
      </w:r>
      <w:r w:rsidRPr="00631AD1">
        <w:rPr>
          <w:rStyle w:val="Emphasis"/>
          <w:rFonts w:asciiTheme="minorHAnsi" w:hAnsiTheme="minorHAnsi" w:cstheme="minorHAnsi"/>
          <w:highlight w:val="green"/>
        </w:rPr>
        <w:t>in</w:t>
      </w:r>
      <w:r w:rsidRPr="00C96BCE">
        <w:rPr>
          <w:rFonts w:asciiTheme="minorHAnsi" w:hAnsiTheme="minorHAnsi" w:cstheme="minorHAnsi"/>
          <w:u w:val="single"/>
        </w:rPr>
        <w:t xml:space="preserve"> an area of </w:t>
      </w:r>
      <w:r w:rsidRPr="00631AD1">
        <w:rPr>
          <w:rStyle w:val="Emphasis"/>
          <w:rFonts w:asciiTheme="minorHAnsi" w:hAnsiTheme="minorHAnsi" w:cstheme="minorHAnsi"/>
          <w:highlight w:val="green"/>
        </w:rPr>
        <w:t>the brain</w:t>
      </w:r>
      <w:r w:rsidRPr="00C96BCE">
        <w:rPr>
          <w:rFonts w:asciiTheme="minorHAnsi" w:hAnsiTheme="minorHAnsi" w:cstheme="minorHAnsi"/>
          <w:u w:val="single"/>
        </w:rPr>
        <w:t xml:space="preserve"> that </w:t>
      </w:r>
      <w:r w:rsidRPr="00631AD1">
        <w:rPr>
          <w:rStyle w:val="Emphasis"/>
          <w:rFonts w:asciiTheme="minorHAnsi" w:hAnsiTheme="minorHAnsi" w:cstheme="minorHAnsi"/>
          <w:highlight w:val="green"/>
        </w:rPr>
        <w:t>is much more developed in humans</w:t>
      </w:r>
      <w:r w:rsidRPr="00C96BCE">
        <w:rPr>
          <w:rStyle w:val="Emphasis"/>
          <w:rFonts w:asciiTheme="minorHAnsi" w:hAnsiTheme="minorHAnsi" w:cstheme="minorHAnsi"/>
        </w:rPr>
        <w:t xml:space="preserve"> </w:t>
      </w:r>
      <w:r w:rsidRPr="00C96BCE">
        <w:rPr>
          <w:rFonts w:asciiTheme="minorHAnsi" w:hAnsiTheme="minorHAnsi" w:cstheme="minorHAnsi"/>
          <w:u w:val="single"/>
        </w:rPr>
        <w:t>than in chimpanzees.</w:t>
      </w:r>
      <w:r w:rsidRPr="00C96BCE">
        <w:rPr>
          <w:rFonts w:asciiTheme="minorHAnsi" w:hAnsiTheme="minorHAnsi" w:cstheme="minorHAnsi"/>
          <w:sz w:val="16"/>
        </w:rPr>
        <w:t xml:space="preserve"> In fact, these researchers found that a gene called </w:t>
      </w:r>
      <w:r w:rsidRPr="00C96BCE">
        <w:rPr>
          <w:rFonts w:asciiTheme="minorHAnsi" w:hAnsiTheme="minorHAnsi" w:cstheme="minorHAnsi"/>
          <w:u w:val="single"/>
        </w:rPr>
        <w:t xml:space="preserve">tyrosine hydroxylase (TH) for the enzyme, responsible </w:t>
      </w:r>
      <w:proofErr w:type="gramStart"/>
      <w:r w:rsidRPr="00C96BCE">
        <w:rPr>
          <w:rFonts w:asciiTheme="minorHAnsi" w:hAnsiTheme="minorHAnsi" w:cstheme="minorHAnsi"/>
          <w:u w:val="single"/>
        </w:rPr>
        <w:t>for the production of</w:t>
      </w:r>
      <w:proofErr w:type="gramEnd"/>
      <w:r w:rsidRPr="00C96BCE">
        <w:rPr>
          <w:rFonts w:asciiTheme="minorHAnsi" w:hAnsiTheme="minorHAnsi" w:cstheme="minorHAnsi"/>
          <w:u w:val="single"/>
        </w:rPr>
        <w:t xml:space="preserve"> dopamine</w:t>
      </w:r>
      <w:r w:rsidRPr="00C96BCE">
        <w:rPr>
          <w:rFonts w:asciiTheme="minorHAnsi" w:hAnsiTheme="minorHAnsi" w:cstheme="minorHAnsi"/>
          <w:sz w:val="16"/>
        </w:rPr>
        <w:t xml:space="preserve">, was </w:t>
      </w:r>
      <w:r w:rsidRPr="00C96BCE">
        <w:rPr>
          <w:rFonts w:asciiTheme="minorHAnsi" w:hAnsiTheme="minorHAnsi" w:cstheme="minorHAnsi"/>
          <w:u w:val="single"/>
        </w:rPr>
        <w:t>expressed in the neocortex of humans, but not chimpanzees.</w:t>
      </w:r>
      <w:r w:rsidRPr="00C96BCE">
        <w:rPr>
          <w:rFonts w:asciiTheme="minorHAnsi" w:hAnsiTheme="minorHAnsi" w:cstheme="minorHAnsi"/>
          <w:sz w:val="16"/>
        </w:rPr>
        <w:t xml:space="preserve"> As discussed earlier, </w:t>
      </w:r>
      <w:r w:rsidRPr="00C96BCE">
        <w:rPr>
          <w:rFonts w:asciiTheme="minorHAnsi" w:hAnsiTheme="minorHAnsi" w:cstheme="minorHAnsi"/>
          <w:u w:val="single"/>
        </w:rPr>
        <w:t>dopamine is</w:t>
      </w:r>
      <w:r w:rsidRPr="00C96BCE">
        <w:rPr>
          <w:rFonts w:asciiTheme="minorHAnsi" w:hAnsiTheme="minorHAnsi" w:cstheme="minorHAnsi"/>
          <w:sz w:val="16"/>
        </w:rPr>
        <w:t xml:space="preserve"> best </w:t>
      </w:r>
      <w:r w:rsidRPr="00C96BCE">
        <w:rPr>
          <w:rFonts w:asciiTheme="minorHAnsi" w:hAnsiTheme="minorHAnsi" w:cstheme="minorHAnsi"/>
          <w:u w:val="single"/>
        </w:rPr>
        <w:t>known for its</w:t>
      </w:r>
      <w:r w:rsidRPr="00C96BCE">
        <w:rPr>
          <w:rFonts w:asciiTheme="minorHAnsi" w:hAnsiTheme="minorHAnsi" w:cstheme="minorHAnsi"/>
          <w:sz w:val="16"/>
        </w:rPr>
        <w:t xml:space="preserve"> essential </w:t>
      </w:r>
      <w:r w:rsidRPr="00C96BCE">
        <w:rPr>
          <w:rFonts w:asciiTheme="minorHAnsi" w:hAnsiTheme="minorHAnsi" w:cstheme="minorHAnsi"/>
          <w:u w:val="single"/>
        </w:rPr>
        <w:t xml:space="preserve">role within the brain’s reward system; </w:t>
      </w:r>
      <w:r w:rsidRPr="00C96BCE">
        <w:rPr>
          <w:rFonts w:asciiTheme="minorHAnsi" w:hAnsiTheme="minorHAnsi" w:cstheme="minorHAnsi"/>
          <w:u w:val="single"/>
        </w:rPr>
        <w:lastRenderedPageBreak/>
        <w:t>the</w:t>
      </w:r>
      <w:r w:rsidRPr="00C96BCE">
        <w:rPr>
          <w:rFonts w:asciiTheme="minorHAnsi" w:hAnsiTheme="minorHAnsi" w:cstheme="minorHAnsi"/>
          <w:sz w:val="16"/>
        </w:rPr>
        <w:t xml:space="preserve"> very </w:t>
      </w:r>
      <w:r w:rsidRPr="00C96BCE">
        <w:rPr>
          <w:rFonts w:asciiTheme="minorHAnsi" w:hAnsiTheme="minorHAnsi" w:cstheme="minorHAnsi"/>
          <w:u w:val="single"/>
        </w:rPr>
        <w:t>system that responds to everything from sex, to gambling, to food, and to addictive drugs.</w:t>
      </w:r>
      <w:r w:rsidRPr="00C96BCE">
        <w:rPr>
          <w:rFonts w:asciiTheme="minorHAnsi" w:hAnsiTheme="minorHAnsi" w:cstheme="minorHAnsi"/>
          <w:sz w:val="16"/>
        </w:rPr>
        <w:t xml:space="preserve"> However, dopamine also assists in regulating emotional responses, memory, and movement. Notably, abnormal dopamine levels have been linked to disorders including Parkinson’s, schizophrenia and spectrum disorders such as autism and addiction or RDS. Nora Volkow, the director of NIDA, pointed out that one alluring possibility is that the neurotransmitter </w:t>
      </w:r>
      <w:r w:rsidRPr="00631AD1">
        <w:rPr>
          <w:rStyle w:val="Emphasis"/>
          <w:rFonts w:asciiTheme="minorHAnsi" w:hAnsiTheme="minorHAnsi" w:cstheme="minorHAnsi"/>
          <w:highlight w:val="green"/>
        </w:rPr>
        <w:t>dopamine plays</w:t>
      </w:r>
      <w:r w:rsidRPr="00C96BCE">
        <w:rPr>
          <w:rFonts w:asciiTheme="minorHAnsi" w:hAnsiTheme="minorHAnsi" w:cstheme="minorHAnsi"/>
          <w:u w:val="single"/>
        </w:rPr>
        <w:t xml:space="preserve"> a substantial </w:t>
      </w:r>
      <w:r w:rsidRPr="00631AD1">
        <w:rPr>
          <w:rStyle w:val="Emphasis"/>
          <w:rFonts w:asciiTheme="minorHAnsi" w:hAnsiTheme="minorHAnsi" w:cstheme="minorHAnsi"/>
          <w:highlight w:val="green"/>
        </w:rPr>
        <w:t>role in</w:t>
      </w:r>
      <w:r w:rsidRPr="00C96BCE">
        <w:rPr>
          <w:rFonts w:asciiTheme="minorHAnsi" w:hAnsiTheme="minorHAnsi" w:cstheme="minorHAnsi"/>
          <w:u w:val="single"/>
        </w:rPr>
        <w:t xml:space="preserve"> humans’ </w:t>
      </w:r>
      <w:r w:rsidRPr="00631AD1">
        <w:rPr>
          <w:rStyle w:val="Emphasis"/>
          <w:rFonts w:asciiTheme="minorHAnsi" w:hAnsiTheme="minorHAnsi" w:cstheme="minorHAnsi"/>
          <w:highlight w:val="green"/>
        </w:rPr>
        <w:t>ability to pursue</w:t>
      </w:r>
      <w:r w:rsidRPr="00C96BCE">
        <w:rPr>
          <w:rFonts w:asciiTheme="minorHAnsi" w:hAnsiTheme="minorHAnsi" w:cstheme="minorHAnsi"/>
          <w:u w:val="single"/>
        </w:rPr>
        <w:t xml:space="preserve"> various </w:t>
      </w:r>
      <w:r w:rsidRPr="00631AD1">
        <w:rPr>
          <w:rStyle w:val="Emphasis"/>
          <w:rFonts w:asciiTheme="minorHAnsi" w:hAnsiTheme="minorHAnsi" w:cstheme="minorHAnsi"/>
          <w:highlight w:val="green"/>
        </w:rPr>
        <w:t>rewards that are</w:t>
      </w:r>
      <w:r w:rsidRPr="00C96BCE">
        <w:rPr>
          <w:rFonts w:asciiTheme="minorHAnsi" w:hAnsiTheme="minorHAnsi" w:cstheme="minorHAnsi"/>
          <w:u w:val="single"/>
        </w:rPr>
        <w:t xml:space="preserve"> perhaps months or even </w:t>
      </w:r>
      <w:r w:rsidRPr="00631AD1">
        <w:rPr>
          <w:rStyle w:val="Emphasis"/>
          <w:rFonts w:asciiTheme="minorHAnsi" w:hAnsiTheme="minorHAnsi" w:cstheme="minorHAnsi"/>
          <w:highlight w:val="green"/>
        </w:rPr>
        <w:t xml:space="preserve">years away </w:t>
      </w:r>
      <w:r w:rsidRPr="00C96BCE">
        <w:rPr>
          <w:rFonts w:asciiTheme="minorHAnsi" w:hAnsiTheme="minorHAnsi" w:cstheme="minorHAnsi"/>
        </w:rPr>
        <w:t>in</w:t>
      </w:r>
      <w:r w:rsidRPr="00C96BCE">
        <w:rPr>
          <w:rFonts w:asciiTheme="minorHAnsi" w:hAnsiTheme="minorHAnsi" w:cstheme="minorHAnsi"/>
          <w:sz w:val="16"/>
        </w:rPr>
        <w:t xml:space="preserve">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sidRPr="00C96BCE">
        <w:rPr>
          <w:rFonts w:asciiTheme="minorHAnsi" w:hAnsiTheme="minorHAnsi" w:cstheme="minorHAnsi"/>
          <w:sz w:val="16"/>
        </w:rPr>
        <w:t>alterlife</w:t>
      </w:r>
      <w:proofErr w:type="spellEnd"/>
      <w:r w:rsidRPr="00C96BCE">
        <w:rPr>
          <w:rFonts w:asciiTheme="minorHAnsi" w:hAnsiTheme="minorHAnsi" w:cstheme="minorHAnsi"/>
          <w:sz w:val="16"/>
        </w:rPr>
        <w:t xml:space="preserve">. </w:t>
      </w:r>
      <w:r w:rsidRPr="00C96BCE">
        <w:rPr>
          <w:rFonts w:asciiTheme="minorHAnsi" w:hAnsiTheme="minorHAnsi" w:cstheme="minorHAnsi"/>
          <w:u w:val="single"/>
        </w:rPr>
        <w:t>This may explain what often motivates people to work for things that have no apparent short-term benefit</w:t>
      </w:r>
      <w:r w:rsidRPr="00C96BCE">
        <w:rPr>
          <w:rFonts w:asciiTheme="minorHAnsi" w:hAnsiTheme="minorHAnsi" w:cstheme="minorHAnsi"/>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C96BCE">
        <w:rPr>
          <w:rFonts w:asciiTheme="minorHAnsi" w:hAnsiTheme="minorHAnsi" w:cstheme="minorHAnsi"/>
          <w:sz w:val="16"/>
        </w:rPr>
        <w:t>shilting</w:t>
      </w:r>
      <w:proofErr w:type="spellEnd"/>
      <w:r w:rsidRPr="00C96BCE">
        <w:rPr>
          <w:rFonts w:asciiTheme="minorHAnsi" w:hAnsiTheme="minorHAnsi" w:cstheme="minorHAnsi"/>
          <w:sz w:val="16"/>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2ACE2130" w14:textId="77777777" w:rsidR="0039676C" w:rsidRPr="0052175B" w:rsidRDefault="0039676C" w:rsidP="0039676C"/>
    <w:p w14:paraId="40DBFED6" w14:textId="77777777" w:rsidR="0039676C" w:rsidRPr="00285360" w:rsidRDefault="0039676C" w:rsidP="0039676C">
      <w:pPr>
        <w:pStyle w:val="Heading4"/>
      </w:pPr>
      <w:r w:rsidRPr="00C96BCE">
        <w:rPr>
          <w:rFonts w:asciiTheme="minorHAnsi" w:hAnsiTheme="minorHAnsi" w:cstheme="minorHAnsi"/>
        </w:rPr>
        <w:t>Prefer</w:t>
      </w:r>
      <w:r>
        <w:rPr>
          <w:rFonts w:asciiTheme="minorHAnsi" w:hAnsiTheme="minorHAnsi" w:cstheme="minorHAnsi"/>
        </w:rPr>
        <w:t xml:space="preserve"> </w:t>
      </w:r>
      <w:r>
        <w:rPr>
          <w:u w:val="single"/>
        </w:rPr>
        <w:t>utilitarianism</w:t>
      </w:r>
      <w:r>
        <w:t xml:space="preserve"> with a focus on </w:t>
      </w:r>
      <w:r>
        <w:rPr>
          <w:u w:val="single"/>
        </w:rPr>
        <w:t>existential risk</w:t>
      </w:r>
      <w:r>
        <w:t xml:space="preserve"> in the context of debates about </w:t>
      </w:r>
      <w:r>
        <w:rPr>
          <w:u w:val="single"/>
        </w:rPr>
        <w:t>outer space</w:t>
      </w:r>
      <w:r>
        <w:t>.</w:t>
      </w:r>
    </w:p>
    <w:p w14:paraId="52CC2DC2" w14:textId="77777777" w:rsidR="0039676C" w:rsidRDefault="0039676C" w:rsidP="0039676C">
      <w:r w:rsidRPr="00285360">
        <w:rPr>
          <w:rStyle w:val="Style13ptBold"/>
        </w:rPr>
        <w:t>Baum 16</w:t>
      </w:r>
      <w:r>
        <w:t xml:space="preserve"> [Seth, @ Global Catastrophic Risk Institute, In “The Ethics of Space Exploration”, ed. James S.J. Schwartz &amp; Tony Milligan, Springer, 2016, pages 109-123. This version 29 July 2016. </w:t>
      </w:r>
      <w:hyperlink r:id="rId41" w:history="1">
        <w:r w:rsidRPr="00507FCF">
          <w:rPr>
            <w:rStyle w:val="Hyperlink"/>
          </w:rPr>
          <w:t>https://sethbaum.com/ac/2016_SpaceEthics.pdf</w:t>
        </w:r>
      </w:hyperlink>
      <w:r>
        <w:t xml:space="preserve">] </w:t>
      </w:r>
      <w:proofErr w:type="spellStart"/>
      <w:r>
        <w:t>brett</w:t>
      </w:r>
      <w:proofErr w:type="spellEnd"/>
    </w:p>
    <w:p w14:paraId="7E045965" w14:textId="77777777" w:rsidR="0039676C" w:rsidRPr="0084237F" w:rsidRDefault="0039676C" w:rsidP="0039676C">
      <w:pPr>
        <w:rPr>
          <w:sz w:val="16"/>
        </w:rPr>
      </w:pPr>
      <w:r w:rsidRPr="0084237F">
        <w:rPr>
          <w:sz w:val="16"/>
        </w:rPr>
        <w:t xml:space="preserve">A basic conclusion of this paper is that </w:t>
      </w:r>
      <w:r w:rsidRPr="0084237F">
        <w:rPr>
          <w:rStyle w:val="StyleUnderline"/>
        </w:rPr>
        <w:t>consequentialists should pay attention to outer space</w:t>
      </w:r>
      <w:r w:rsidRPr="0084237F">
        <w:rPr>
          <w:sz w:val="16"/>
        </w:rPr>
        <w:t xml:space="preserve">. This is because </w:t>
      </w:r>
      <w:r w:rsidRPr="0084237F">
        <w:rPr>
          <w:rStyle w:val="StyleUnderline"/>
        </w:rPr>
        <w:t>outer space can be the location of immense consequences</w:t>
      </w:r>
      <w:r w:rsidRPr="0084237F">
        <w:rPr>
          <w:sz w:val="16"/>
        </w:rPr>
        <w:t xml:space="preserve"> (via space colonization) </w:t>
      </w:r>
      <w:r w:rsidRPr="0084237F">
        <w:rPr>
          <w:rStyle w:val="StyleUnderline"/>
        </w:rPr>
        <w:t>and</w:t>
      </w:r>
      <w:r w:rsidRPr="0084237F">
        <w:rPr>
          <w:sz w:val="16"/>
        </w:rPr>
        <w:t xml:space="preserve"> because outer space scenarios can </w:t>
      </w:r>
      <w:r w:rsidRPr="0084237F">
        <w:rPr>
          <w:rStyle w:val="StyleUnderline"/>
        </w:rPr>
        <w:t>force us to rethink our</w:t>
      </w:r>
      <w:r w:rsidRPr="0084237F">
        <w:rPr>
          <w:sz w:val="16"/>
        </w:rPr>
        <w:t xml:space="preserve"> consequentialist </w:t>
      </w:r>
      <w:r w:rsidRPr="0084237F">
        <w:rPr>
          <w:rStyle w:val="StyleUnderline"/>
        </w:rPr>
        <w:t>ethics</w:t>
      </w:r>
      <w:r w:rsidRPr="0084237F">
        <w:rPr>
          <w:sz w:val="16"/>
        </w:rPr>
        <w:t xml:space="preserve"> (via ETI encounter).</w:t>
      </w:r>
    </w:p>
    <w:p w14:paraId="07E66371" w14:textId="77777777" w:rsidR="0039676C" w:rsidRPr="0084237F" w:rsidRDefault="0039676C" w:rsidP="0039676C">
      <w:pPr>
        <w:rPr>
          <w:sz w:val="16"/>
        </w:rPr>
      </w:pPr>
      <w:r w:rsidRPr="0084237F">
        <w:rPr>
          <w:rStyle w:val="StyleUnderline"/>
        </w:rPr>
        <w:t xml:space="preserve">Attention to </w:t>
      </w:r>
      <w:r w:rsidRPr="006E49C4">
        <w:rPr>
          <w:rStyle w:val="Emphasis"/>
        </w:rPr>
        <w:t xml:space="preserve">outer </w:t>
      </w:r>
      <w:r w:rsidRPr="006E49C4">
        <w:rPr>
          <w:rStyle w:val="Emphasis"/>
          <w:highlight w:val="green"/>
        </w:rPr>
        <w:t>space</w:t>
      </w:r>
      <w:r w:rsidRPr="0084237F">
        <w:rPr>
          <w:rStyle w:val="StyleUnderline"/>
          <w:highlight w:val="green"/>
        </w:rPr>
        <w:t xml:space="preserve"> prompts us to recognize the </w:t>
      </w:r>
      <w:r w:rsidRPr="0084237F">
        <w:rPr>
          <w:rStyle w:val="Emphasis"/>
          <w:highlight w:val="green"/>
        </w:rPr>
        <w:t>big picture</w:t>
      </w:r>
      <w:r w:rsidRPr="0084237F">
        <w:rPr>
          <w:sz w:val="16"/>
        </w:rPr>
        <w:t xml:space="preserve">. This holds for consequentialist ethics as much as it does for anything else. </w:t>
      </w:r>
      <w:r w:rsidRPr="00853ED8">
        <w:rPr>
          <w:rStyle w:val="StyleUnderline"/>
          <w:highlight w:val="green"/>
        </w:rPr>
        <w:t xml:space="preserve">Only by thinking </w:t>
      </w:r>
      <w:r w:rsidRPr="0084237F">
        <w:rPr>
          <w:rStyle w:val="StyleUnderline"/>
          <w:highlight w:val="green"/>
        </w:rPr>
        <w:t>through</w:t>
      </w:r>
      <w:r w:rsidRPr="0084237F">
        <w:rPr>
          <w:sz w:val="16"/>
        </w:rPr>
        <w:t xml:space="preserve"> the </w:t>
      </w:r>
      <w:r w:rsidRPr="0084237F">
        <w:rPr>
          <w:rStyle w:val="Emphasis"/>
          <w:highlight w:val="green"/>
        </w:rPr>
        <w:t>possibilities</w:t>
      </w:r>
      <w:r w:rsidRPr="0084237F">
        <w:rPr>
          <w:sz w:val="16"/>
        </w:rPr>
        <w:t xml:space="preserve"> of outer space </w:t>
      </w:r>
      <w:r w:rsidRPr="006E49C4">
        <w:rPr>
          <w:rStyle w:val="StyleUnderline"/>
          <w:highlight w:val="green"/>
        </w:rPr>
        <w:t>can we understand</w:t>
      </w:r>
      <w:r w:rsidRPr="0084237F">
        <w:rPr>
          <w:rStyle w:val="StyleUnderline"/>
        </w:rPr>
        <w:t xml:space="preserve"> how our lives could matter</w:t>
      </w:r>
      <w:r w:rsidRPr="0084237F">
        <w:rPr>
          <w:sz w:val="16"/>
        </w:rPr>
        <w:t xml:space="preserve"> in the grand scheme of things. And the fact of the matter is that </w:t>
      </w:r>
      <w:r w:rsidRPr="0084237F">
        <w:rPr>
          <w:rStyle w:val="Emphasis"/>
          <w:highlight w:val="green"/>
        </w:rPr>
        <w:t>our lives</w:t>
      </w:r>
      <w:r w:rsidRPr="0084237F">
        <w:rPr>
          <w:rStyle w:val="Emphasis"/>
        </w:rPr>
        <w:t xml:space="preserve"> can </w:t>
      </w:r>
      <w:r w:rsidRPr="0084237F">
        <w:rPr>
          <w:rStyle w:val="Emphasis"/>
          <w:highlight w:val="green"/>
        </w:rPr>
        <w:t>matter immensely</w:t>
      </w:r>
      <w:r w:rsidRPr="0084237F">
        <w:rPr>
          <w:sz w:val="16"/>
        </w:rPr>
        <w:t xml:space="preserve">. </w:t>
      </w:r>
      <w:r w:rsidRPr="0084237F">
        <w:rPr>
          <w:rStyle w:val="StyleUnderline"/>
        </w:rPr>
        <w:t xml:space="preserve">We can set the pieces in motion for an </w:t>
      </w:r>
      <w:r w:rsidRPr="0084237F">
        <w:rPr>
          <w:rStyle w:val="Emphasis"/>
          <w:highlight w:val="green"/>
        </w:rPr>
        <w:t>immense cosmic civilization</w:t>
      </w:r>
      <w:r w:rsidRPr="0084237F">
        <w:rPr>
          <w:sz w:val="16"/>
        </w:rPr>
        <w:t xml:space="preserve">. </w:t>
      </w:r>
      <w:r w:rsidRPr="0084237F">
        <w:rPr>
          <w:rStyle w:val="StyleUnderline"/>
        </w:rPr>
        <w:t>We can</w:t>
      </w:r>
      <w:r w:rsidRPr="0084237F">
        <w:rPr>
          <w:sz w:val="16"/>
        </w:rPr>
        <w:t xml:space="preserve"> help </w:t>
      </w:r>
      <w:r w:rsidRPr="0084237F">
        <w:rPr>
          <w:rStyle w:val="Emphasis"/>
          <w:highlight w:val="green"/>
        </w:rPr>
        <w:t>prevent</w:t>
      </w:r>
      <w:r w:rsidRPr="0084237F">
        <w:rPr>
          <w:sz w:val="16"/>
        </w:rPr>
        <w:t xml:space="preserve"> civilization-ending </w:t>
      </w:r>
      <w:r w:rsidRPr="0084237F">
        <w:rPr>
          <w:rStyle w:val="Emphasis"/>
          <w:highlight w:val="green"/>
        </w:rPr>
        <w:t>global catastrophe</w:t>
      </w:r>
      <w:r w:rsidRPr="0084237F">
        <w:rPr>
          <w:sz w:val="16"/>
        </w:rPr>
        <w:t xml:space="preserve"> </w:t>
      </w:r>
      <w:proofErr w:type="gramStart"/>
      <w:r w:rsidRPr="0084237F">
        <w:rPr>
          <w:sz w:val="16"/>
        </w:rPr>
        <w:t>so as to</w:t>
      </w:r>
      <w:proofErr w:type="gramEnd"/>
      <w:r w:rsidRPr="0084237F">
        <w:rPr>
          <w:sz w:val="16"/>
        </w:rPr>
        <w:t xml:space="preserve"> enable future space colonization. </w:t>
      </w:r>
      <w:r w:rsidRPr="0084237F">
        <w:rPr>
          <w:rStyle w:val="StyleUnderline"/>
        </w:rPr>
        <w:t xml:space="preserve">And we can determine </w:t>
      </w:r>
      <w:proofErr w:type="gramStart"/>
      <w:r w:rsidRPr="0084237F">
        <w:rPr>
          <w:rStyle w:val="StyleUnderline"/>
        </w:rPr>
        <w:t>whether</w:t>
      </w:r>
      <w:r w:rsidRPr="0084237F">
        <w:rPr>
          <w:sz w:val="16"/>
        </w:rPr>
        <w:t xml:space="preserve"> or not</w:t>
      </w:r>
      <w:proofErr w:type="gramEnd"/>
      <w:r w:rsidRPr="0084237F">
        <w:rPr>
          <w:sz w:val="16"/>
        </w:rPr>
        <w:t xml:space="preserve"> </w:t>
      </w:r>
      <w:r w:rsidRPr="0084237F">
        <w:rPr>
          <w:rStyle w:val="StyleUnderline"/>
        </w:rPr>
        <w:t xml:space="preserve">to try </w:t>
      </w:r>
      <w:r w:rsidRPr="0084237F">
        <w:rPr>
          <w:rStyle w:val="Emphasis"/>
          <w:highlight w:val="green"/>
        </w:rPr>
        <w:t>messaging</w:t>
      </w:r>
      <w:r w:rsidRPr="0084237F">
        <w:rPr>
          <w:sz w:val="16"/>
        </w:rPr>
        <w:t xml:space="preserve"> to </w:t>
      </w:r>
      <w:r w:rsidRPr="0084237F">
        <w:rPr>
          <w:rStyle w:val="Emphasis"/>
          <w:highlight w:val="green"/>
        </w:rPr>
        <w:t>ETI</w:t>
      </w:r>
      <w:r w:rsidRPr="0084237F">
        <w:rPr>
          <w:sz w:val="16"/>
        </w:rPr>
        <w:t>.</w:t>
      </w:r>
    </w:p>
    <w:p w14:paraId="2C81A152" w14:textId="77777777" w:rsidR="0039676C" w:rsidRPr="0084237F" w:rsidRDefault="0039676C" w:rsidP="0039676C">
      <w:pPr>
        <w:rPr>
          <w:sz w:val="16"/>
        </w:rPr>
      </w:pPr>
      <w:r w:rsidRPr="0084237F">
        <w:rPr>
          <w:sz w:val="16"/>
        </w:rPr>
        <w:t xml:space="preserve">Should we do these things? Answering this all-important question requires ethics. </w:t>
      </w:r>
      <w:r w:rsidRPr="006E49C4">
        <w:rPr>
          <w:sz w:val="16"/>
        </w:rPr>
        <w:t xml:space="preserve">Therefore, </w:t>
      </w:r>
      <w:r w:rsidRPr="006E49C4">
        <w:rPr>
          <w:rStyle w:val="StyleUnderline"/>
        </w:rPr>
        <w:t>just as consequentialists should pay attention to outer space</w:t>
      </w:r>
      <w:r w:rsidRPr="006E49C4">
        <w:rPr>
          <w:sz w:val="16"/>
        </w:rPr>
        <w:t xml:space="preserve">, </w:t>
      </w:r>
      <w:r w:rsidRPr="006E49C4">
        <w:rPr>
          <w:rStyle w:val="StyleUnderline"/>
        </w:rPr>
        <w:t xml:space="preserve">so too should </w:t>
      </w:r>
      <w:r w:rsidRPr="006E49C4">
        <w:rPr>
          <w:rStyle w:val="Emphasis"/>
          <w:highlight w:val="green"/>
        </w:rPr>
        <w:t>outer space analysts</w:t>
      </w:r>
      <w:r w:rsidRPr="006E49C4">
        <w:rPr>
          <w:rStyle w:val="StyleUnderline"/>
          <w:highlight w:val="green"/>
        </w:rPr>
        <w:t xml:space="preserve"> </w:t>
      </w:r>
      <w:r w:rsidRPr="006E49C4">
        <w:rPr>
          <w:rStyle w:val="Emphasis"/>
        </w:rPr>
        <w:t>pay attention to consequentialism</w:t>
      </w:r>
      <w:r w:rsidRPr="006E49C4">
        <w:rPr>
          <w:sz w:val="16"/>
        </w:rPr>
        <w:t xml:space="preserve">, and indeed to ethics in general. Defensible forms of consequentialism will generally conclude that (1) </w:t>
      </w:r>
      <w:r w:rsidRPr="006E49C4">
        <w:rPr>
          <w:rStyle w:val="StyleUnderline"/>
        </w:rPr>
        <w:t xml:space="preserve">humanity today </w:t>
      </w:r>
      <w:r w:rsidRPr="0084237F">
        <w:rPr>
          <w:rStyle w:val="StyleUnderline"/>
          <w:highlight w:val="green"/>
        </w:rPr>
        <w:t>should focus on</w:t>
      </w:r>
      <w:r w:rsidRPr="0084237F">
        <w:rPr>
          <w:rStyle w:val="StyleUnderline"/>
        </w:rPr>
        <w:t xml:space="preserve"> avoiding </w:t>
      </w:r>
      <w:r w:rsidRPr="0084237F">
        <w:rPr>
          <w:rStyle w:val="Emphasis"/>
          <w:highlight w:val="green"/>
        </w:rPr>
        <w:t>global catastrophe</w:t>
      </w:r>
      <w:r w:rsidRPr="0084237F">
        <w:rPr>
          <w:sz w:val="16"/>
        </w:rPr>
        <w:t xml:space="preserve">, (2) </w:t>
      </w:r>
      <w:r w:rsidRPr="0084237F">
        <w:rPr>
          <w:rStyle w:val="StyleUnderline"/>
        </w:rPr>
        <w:t>space</w:t>
      </w:r>
      <w:r w:rsidRPr="0084237F">
        <w:rPr>
          <w:sz w:val="16"/>
        </w:rPr>
        <w:t xml:space="preserve"> colonization </w:t>
      </w:r>
      <w:r w:rsidRPr="0084237F">
        <w:rPr>
          <w:rStyle w:val="StyleUnderline"/>
        </w:rPr>
        <w:t>should proceed with caution</w:t>
      </w:r>
      <w:r w:rsidRPr="0084237F">
        <w:rPr>
          <w:sz w:val="16"/>
        </w:rPr>
        <w:t xml:space="preserve">, but ultimately should proceed at immense scale, </w:t>
      </w:r>
      <w:r w:rsidRPr="006E49C4">
        <w:rPr>
          <w:rStyle w:val="StyleUnderline"/>
          <w:highlight w:val="green"/>
        </w:rPr>
        <w:t>and</w:t>
      </w:r>
      <w:r w:rsidRPr="0084237F">
        <w:rPr>
          <w:sz w:val="16"/>
        </w:rPr>
        <w:t xml:space="preserve"> (3) high-power/long-duration METI should not be conducted until more </w:t>
      </w:r>
      <w:r w:rsidRPr="0084237F">
        <w:rPr>
          <w:rStyle w:val="StyleUnderline"/>
        </w:rPr>
        <w:t>effort</w:t>
      </w:r>
      <w:r w:rsidRPr="0084237F">
        <w:rPr>
          <w:sz w:val="16"/>
        </w:rPr>
        <w:t xml:space="preserve"> is put to </w:t>
      </w:r>
      <w:r w:rsidRPr="006E49C4">
        <w:rPr>
          <w:rStyle w:val="Emphasis"/>
          <w:highlight w:val="green"/>
        </w:rPr>
        <w:t>assessing</w:t>
      </w:r>
      <w:r w:rsidRPr="006E49C4">
        <w:rPr>
          <w:rStyle w:val="Emphasis"/>
        </w:rPr>
        <w:t xml:space="preserve"> whether</w:t>
      </w:r>
      <w:r w:rsidRPr="0084237F">
        <w:rPr>
          <w:sz w:val="16"/>
        </w:rPr>
        <w:t xml:space="preserve"> the </w:t>
      </w:r>
      <w:r w:rsidRPr="006E49C4">
        <w:rPr>
          <w:rStyle w:val="Emphasis"/>
          <w:highlight w:val="green"/>
        </w:rPr>
        <w:t>consequences</w:t>
      </w:r>
      <w:r w:rsidRPr="006E49C4">
        <w:rPr>
          <w:rStyle w:val="Emphasis"/>
        </w:rPr>
        <w:t xml:space="preserve"> are likely to be good</w:t>
      </w:r>
      <w:r w:rsidRPr="0084237F">
        <w:rPr>
          <w:sz w:val="16"/>
        </w:rPr>
        <w:t>.</w:t>
      </w:r>
    </w:p>
    <w:p w14:paraId="04169445" w14:textId="77777777" w:rsidR="0039676C" w:rsidRPr="0084237F" w:rsidRDefault="0039676C" w:rsidP="0039676C">
      <w:pPr>
        <w:rPr>
          <w:sz w:val="16"/>
          <w:szCs w:val="16"/>
        </w:rPr>
      </w:pPr>
      <w:r w:rsidRPr="0084237F">
        <w:rPr>
          <w:sz w:val="16"/>
          <w:szCs w:val="16"/>
        </w:rPr>
        <w:t xml:space="preserve">The ethical arguments and empirical analyses in this paper are quite brief and are not the final word on the subject. I have said little in defense of consequentialism and my preferred form of it. The analyses of space colonization and ETI encounter are likewise at best only approximate and leaving much for future work. Some of it is due to space constraints in this paper, but much of it is </w:t>
      </w:r>
      <w:proofErr w:type="gramStart"/>
      <w:r w:rsidRPr="0084237F">
        <w:rPr>
          <w:sz w:val="16"/>
          <w:szCs w:val="16"/>
        </w:rPr>
        <w:t>due to the fact that</w:t>
      </w:r>
      <w:proofErr w:type="gramEnd"/>
      <w:r w:rsidRPr="0084237F">
        <w:rPr>
          <w:sz w:val="16"/>
          <w:szCs w:val="16"/>
        </w:rPr>
        <w:t xml:space="preserve"> the research simply has not yet been performed. Outer space consequentialism could make for a fruitful line of inquiry.</w:t>
      </w:r>
    </w:p>
    <w:p w14:paraId="7142C77F" w14:textId="77777777" w:rsidR="0039676C" w:rsidRPr="0084237F" w:rsidRDefault="0039676C" w:rsidP="0039676C">
      <w:pPr>
        <w:rPr>
          <w:sz w:val="16"/>
        </w:rPr>
      </w:pPr>
      <w:r w:rsidRPr="0084237F">
        <w:rPr>
          <w:sz w:val="16"/>
        </w:rPr>
        <w:t xml:space="preserve">The merits of this line of inquiry are diminished by the conclusion to focus on </w:t>
      </w:r>
      <w:r w:rsidRPr="00285360">
        <w:rPr>
          <w:sz w:val="16"/>
        </w:rPr>
        <w:t xml:space="preserve">avoiding global catastrophe. </w:t>
      </w:r>
      <w:r w:rsidRPr="00285360">
        <w:rPr>
          <w:rStyle w:val="StyleUnderline"/>
        </w:rPr>
        <w:t xml:space="preserve">Any </w:t>
      </w:r>
      <w:r w:rsidRPr="00285360">
        <w:rPr>
          <w:rStyle w:val="Emphasis"/>
        </w:rPr>
        <w:t xml:space="preserve">global </w:t>
      </w:r>
      <w:r w:rsidRPr="00285360">
        <w:rPr>
          <w:rStyle w:val="Emphasis"/>
          <w:highlight w:val="green"/>
        </w:rPr>
        <w:t>catastrophe</w:t>
      </w:r>
      <w:r w:rsidRPr="00285360">
        <w:rPr>
          <w:rStyle w:val="StyleUnderline"/>
        </w:rPr>
        <w:t xml:space="preserve"> would </w:t>
      </w:r>
      <w:r w:rsidRPr="00285360">
        <w:rPr>
          <w:rStyle w:val="StyleUnderline"/>
          <w:highlight w:val="green"/>
        </w:rPr>
        <w:t>preclude</w:t>
      </w:r>
      <w:r w:rsidRPr="00285360">
        <w:rPr>
          <w:sz w:val="16"/>
        </w:rPr>
        <w:t xml:space="preserve"> the possibility of </w:t>
      </w:r>
      <w:r w:rsidRPr="00285360">
        <w:rPr>
          <w:rStyle w:val="Emphasis"/>
          <w:highlight w:val="green"/>
        </w:rPr>
        <w:t>future research</w:t>
      </w:r>
      <w:r w:rsidRPr="00285360">
        <w:rPr>
          <w:rStyle w:val="StyleUnderline"/>
        </w:rPr>
        <w:t xml:space="preserve"> on all topics, including</w:t>
      </w:r>
      <w:r w:rsidRPr="0084237F">
        <w:rPr>
          <w:rStyle w:val="StyleUnderline"/>
        </w:rPr>
        <w:t xml:space="preserve"> outer space consequentialism</w:t>
      </w:r>
      <w:r w:rsidRPr="0084237F">
        <w:rPr>
          <w:sz w:val="16"/>
        </w:rPr>
        <w:t xml:space="preserve">. Likewise, </w:t>
      </w:r>
      <w:r w:rsidRPr="00285360">
        <w:rPr>
          <w:rStyle w:val="StyleUnderline"/>
        </w:rPr>
        <w:t xml:space="preserve">any hopes of resolving the </w:t>
      </w:r>
      <w:r w:rsidRPr="00285360">
        <w:rPr>
          <w:rStyle w:val="Emphasis"/>
        </w:rPr>
        <w:t>ethical dilemmas</w:t>
      </w:r>
      <w:r w:rsidRPr="00285360">
        <w:rPr>
          <w:rStyle w:val="StyleUnderline"/>
        </w:rPr>
        <w:t xml:space="preserve"> and empirical uncertainties </w:t>
      </w:r>
      <w:r w:rsidRPr="00285360">
        <w:rPr>
          <w:rStyle w:val="Emphasis"/>
        </w:rPr>
        <w:t>depend on us surviving long enough to do the research</w:t>
      </w:r>
      <w:r w:rsidRPr="0084237F">
        <w:rPr>
          <w:sz w:val="16"/>
        </w:rPr>
        <w:t xml:space="preserve">. An argument can thus be made against any work on outer space in favor of work on the global catastrophic risks. My own view is that </w:t>
      </w:r>
      <w:r w:rsidRPr="00285360">
        <w:rPr>
          <w:rStyle w:val="StyleUnderline"/>
          <w:highlight w:val="green"/>
        </w:rPr>
        <w:t>work</w:t>
      </w:r>
      <w:r w:rsidRPr="0084237F">
        <w:rPr>
          <w:rStyle w:val="StyleUnderline"/>
        </w:rPr>
        <w:t xml:space="preserve"> on outer space </w:t>
      </w:r>
      <w:r w:rsidRPr="00285360">
        <w:rPr>
          <w:rStyle w:val="StyleUnderline"/>
          <w:highlight w:val="green"/>
        </w:rPr>
        <w:t>should be pursued</w:t>
      </w:r>
      <w:r w:rsidRPr="0084237F">
        <w:rPr>
          <w:sz w:val="16"/>
        </w:rPr>
        <w:t xml:space="preserve"> </w:t>
      </w:r>
      <w:r w:rsidRPr="00285360">
        <w:rPr>
          <w:rStyle w:val="StyleUnderline"/>
          <w:highlight w:val="green"/>
        </w:rPr>
        <w:t>mainly</w:t>
      </w:r>
      <w:r w:rsidRPr="00285360">
        <w:rPr>
          <w:rStyle w:val="StyleUnderline"/>
        </w:rPr>
        <w:t xml:space="preserve"> </w:t>
      </w:r>
      <w:r w:rsidRPr="00285360">
        <w:rPr>
          <w:rStyle w:val="StyleUnderline"/>
          <w:highlight w:val="green"/>
        </w:rPr>
        <w:t xml:space="preserve">to </w:t>
      </w:r>
      <w:r w:rsidRPr="00285360">
        <w:rPr>
          <w:rStyle w:val="StyleUnderline"/>
        </w:rPr>
        <w:t>the extent that it is</w:t>
      </w:r>
      <w:r w:rsidRPr="0084237F">
        <w:rPr>
          <w:rStyle w:val="StyleUnderline"/>
        </w:rPr>
        <w:t xml:space="preserve"> </w:t>
      </w:r>
      <w:r w:rsidRPr="0084237F">
        <w:rPr>
          <w:rStyle w:val="StyleUnderline"/>
        </w:rPr>
        <w:lastRenderedPageBreak/>
        <w:t xml:space="preserve">instrumentally </w:t>
      </w:r>
      <w:r w:rsidRPr="00285360">
        <w:rPr>
          <w:rStyle w:val="StyleUnderline"/>
        </w:rPr>
        <w:t xml:space="preserve">valuable towards </w:t>
      </w:r>
      <w:r w:rsidRPr="00285360">
        <w:rPr>
          <w:rStyle w:val="StyleUnderline"/>
          <w:highlight w:val="green"/>
        </w:rPr>
        <w:t>reducing</w:t>
      </w:r>
      <w:r w:rsidRPr="0084237F">
        <w:rPr>
          <w:rStyle w:val="StyleUnderline"/>
        </w:rPr>
        <w:t xml:space="preserve"> the </w:t>
      </w:r>
      <w:r w:rsidRPr="00285360">
        <w:rPr>
          <w:rStyle w:val="Emphasis"/>
        </w:rPr>
        <w:t>global catastrophic</w:t>
      </w:r>
      <w:r w:rsidRPr="0084237F">
        <w:rPr>
          <w:rStyle w:val="StyleUnderline"/>
        </w:rPr>
        <w:t xml:space="preserve"> </w:t>
      </w:r>
      <w:r w:rsidRPr="00285360">
        <w:rPr>
          <w:rStyle w:val="Emphasis"/>
          <w:highlight w:val="green"/>
        </w:rPr>
        <w:t>risks</w:t>
      </w:r>
      <w:r w:rsidRPr="0084237F">
        <w:rPr>
          <w:sz w:val="16"/>
        </w:rPr>
        <w:t xml:space="preserve">. To that end </w:t>
      </w:r>
      <w:r w:rsidRPr="0084237F">
        <w:rPr>
          <w:rStyle w:val="StyleUnderline"/>
        </w:rPr>
        <w:t>it can be quite instrumentally valuable</w:t>
      </w:r>
      <w:r w:rsidRPr="0084237F">
        <w:rPr>
          <w:sz w:val="16"/>
        </w:rPr>
        <w:t>. Outer space can offer great motivation due to its immense opportunities, and it can be deeply inspirational due to its beauty and wonder and the big-picture perspective it offers. While attention to outer space should not distract humanity from the urgent threats that it faces, some attention is very much worthwhile.</w:t>
      </w:r>
    </w:p>
    <w:p w14:paraId="29EC4854" w14:textId="77777777" w:rsidR="0039676C" w:rsidRDefault="0039676C" w:rsidP="0039676C"/>
    <w:p w14:paraId="1A4F07A0" w14:textId="77777777" w:rsidR="0039676C" w:rsidRPr="0039676C" w:rsidRDefault="0039676C" w:rsidP="0039676C"/>
    <w:p w14:paraId="32F3614B" w14:textId="07DA9074" w:rsidR="0039676C" w:rsidRDefault="0039676C" w:rsidP="00B55AD5"/>
    <w:p w14:paraId="635A6D39" w14:textId="77777777" w:rsidR="0039676C" w:rsidRDefault="0039676C" w:rsidP="0039676C">
      <w:pPr>
        <w:pStyle w:val="Heading3"/>
      </w:pPr>
      <w:r>
        <w:lastRenderedPageBreak/>
        <w:t xml:space="preserve">1AC – </w:t>
      </w:r>
      <w:proofErr w:type="spellStart"/>
      <w:r>
        <w:t>Underview</w:t>
      </w:r>
      <w:proofErr w:type="spellEnd"/>
    </w:p>
    <w:p w14:paraId="1F1D1587" w14:textId="77777777" w:rsidR="0039676C" w:rsidRPr="0022458B" w:rsidRDefault="0039676C" w:rsidP="0039676C">
      <w:pPr>
        <w:pStyle w:val="Heading4"/>
        <w:rPr>
          <w:rFonts w:asciiTheme="minorHAnsi" w:hAnsiTheme="minorHAnsi" w:cstheme="minorHAnsi"/>
        </w:rPr>
      </w:pPr>
      <w:r w:rsidRPr="0022458B">
        <w:rPr>
          <w:rFonts w:asciiTheme="minorHAnsi" w:hAnsiTheme="minorHAnsi" w:cstheme="minorHAnsi"/>
        </w:rPr>
        <w:t xml:space="preserve">1] 1AR theory is legit – anything else means infinite abuse – drop the debater – 1AR is too short to make up for the time trade-off – no RVIs – 6 min 2NR means they can brute force me every time – competing </w:t>
      </w:r>
      <w:proofErr w:type="spellStart"/>
      <w:r w:rsidRPr="0022458B">
        <w:rPr>
          <w:rFonts w:asciiTheme="minorHAnsi" w:hAnsiTheme="minorHAnsi" w:cstheme="minorHAnsi"/>
        </w:rPr>
        <w:t>interps</w:t>
      </w:r>
      <w:proofErr w:type="spellEnd"/>
      <w:r w:rsidRPr="0022458B">
        <w:rPr>
          <w:rFonts w:asciiTheme="minorHAnsi" w:hAnsiTheme="minorHAnsi" w:cstheme="minorHAnsi"/>
        </w:rPr>
        <w:t xml:space="preserve"> – otherwise the 2NR could drown the </w:t>
      </w:r>
      <w:proofErr w:type="spellStart"/>
      <w:r w:rsidRPr="0022458B">
        <w:rPr>
          <w:rFonts w:asciiTheme="minorHAnsi" w:hAnsiTheme="minorHAnsi" w:cstheme="minorHAnsi"/>
        </w:rPr>
        <w:t>aff</w:t>
      </w:r>
      <w:proofErr w:type="spellEnd"/>
      <w:r w:rsidRPr="0022458B">
        <w:rPr>
          <w:rFonts w:asciiTheme="minorHAnsi" w:hAnsiTheme="minorHAnsi" w:cstheme="minorHAnsi"/>
        </w:rPr>
        <w:t xml:space="preserve"> in arguments while playing defense</w:t>
      </w:r>
    </w:p>
    <w:p w14:paraId="39CF8C26" w14:textId="77777777" w:rsidR="0039676C" w:rsidRPr="0022458B" w:rsidRDefault="0039676C" w:rsidP="0039676C">
      <w:pPr>
        <w:pStyle w:val="Heading4"/>
        <w:rPr>
          <w:rFonts w:asciiTheme="minorHAnsi" w:hAnsiTheme="minorHAnsi" w:cstheme="minorHAnsi"/>
        </w:rPr>
      </w:pPr>
      <w:r w:rsidRPr="0022458B">
        <w:rPr>
          <w:rFonts w:asciiTheme="minorHAnsi" w:hAnsiTheme="minorHAnsi" w:cstheme="minorHAnsi"/>
        </w:rPr>
        <w:t xml:space="preserve">2] Reasonability on NC shells – the 1AR is too short to line by line every argument, make a counter interpretation, and go for substance – key to check arbitrary </w:t>
      </w:r>
      <w:proofErr w:type="spellStart"/>
      <w:r w:rsidRPr="0022458B">
        <w:rPr>
          <w:rFonts w:asciiTheme="minorHAnsi" w:hAnsiTheme="minorHAnsi" w:cstheme="minorHAnsi"/>
        </w:rPr>
        <w:t>interps</w:t>
      </w:r>
      <w:proofErr w:type="spellEnd"/>
      <w:r w:rsidRPr="0022458B">
        <w:rPr>
          <w:rFonts w:asciiTheme="minorHAnsi" w:hAnsiTheme="minorHAnsi" w:cstheme="minorHAnsi"/>
        </w:rPr>
        <w:t>.</w:t>
      </w:r>
    </w:p>
    <w:p w14:paraId="66E46743" w14:textId="5F221FF5" w:rsidR="0039676C" w:rsidRDefault="0039676C" w:rsidP="00B55AD5"/>
    <w:p w14:paraId="3B30D8B7" w14:textId="5BF6AEBC" w:rsidR="00833149" w:rsidRDefault="00833149" w:rsidP="00B55AD5"/>
    <w:p w14:paraId="219A3C5D" w14:textId="77777777" w:rsidR="00833149" w:rsidRPr="00B55AD5" w:rsidRDefault="00833149" w:rsidP="00B55AD5"/>
    <w:sectPr w:rsidR="00833149"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ucida Grande">
    <w:charset w:val="00"/>
    <w:family w:val="swiss"/>
    <w:pitch w:val="variable"/>
    <w:sig w:usb0="E1000AEF" w:usb1="5000A1FF" w:usb2="00000000" w:usb3="00000000" w:csb0="000001B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B1D6F34"/>
    <w:multiLevelType w:val="hybridMultilevel"/>
    <w:tmpl w:val="709A2016"/>
    <w:lvl w:ilvl="0" w:tplc="D0C0141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75B63E6"/>
    <w:multiLevelType w:val="hybridMultilevel"/>
    <w:tmpl w:val="8160CA9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AD655FB"/>
    <w:multiLevelType w:val="hybridMultilevel"/>
    <w:tmpl w:val="13DE788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12"/>
  </w:num>
  <w:num w:numId="12">
    <w:abstractNumId w:val="11"/>
  </w:num>
  <w:num w:numId="13">
    <w:abstractNumId w:val="0"/>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39676C"/>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9676C"/>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2510F"/>
    <w:rsid w:val="00766EA0"/>
    <w:rsid w:val="007A2226"/>
    <w:rsid w:val="007F5B66"/>
    <w:rsid w:val="00823A1C"/>
    <w:rsid w:val="008307EC"/>
    <w:rsid w:val="00833149"/>
    <w:rsid w:val="00845B9D"/>
    <w:rsid w:val="00860984"/>
    <w:rsid w:val="008B3ECB"/>
    <w:rsid w:val="008B4E85"/>
    <w:rsid w:val="008C1B2E"/>
    <w:rsid w:val="0091627E"/>
    <w:rsid w:val="0097032B"/>
    <w:rsid w:val="009D2EAD"/>
    <w:rsid w:val="009D54B2"/>
    <w:rsid w:val="009E1922"/>
    <w:rsid w:val="009F7ED2"/>
    <w:rsid w:val="00A26384"/>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B7AE8"/>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071961"/>
  <w15:chartTrackingRefBased/>
  <w15:docId w15:val="{5EC3F9ED-BF8D-43A8-A8DC-960033EDF2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39676C"/>
    <w:rPr>
      <w:rFonts w:ascii="Calibri" w:hAnsi="Calibri"/>
    </w:rPr>
  </w:style>
  <w:style w:type="paragraph" w:styleId="Heading1">
    <w:name w:val="heading 1"/>
    <w:aliases w:val="Pocket"/>
    <w:basedOn w:val="Normal"/>
    <w:next w:val="Normal"/>
    <w:link w:val="Heading1Char"/>
    <w:qFormat/>
    <w:rsid w:val="0039676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39676C"/>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Text 7,Cites,Char Char Char Char Char Char Char,Heading 3 Char Char,Char Char,No Underline,Char,Tags v 2,3: Cite,Char1,Underlines,Heading 3 Char3,Tag Char Char,Bold Cite,Cite 1,Read Char, Char, Char Char Char Char Char Char Char,Citation"/>
    <w:basedOn w:val="Normal"/>
    <w:next w:val="Normal"/>
    <w:link w:val="Heading3Char"/>
    <w:uiPriority w:val="2"/>
    <w:unhideWhenUsed/>
    <w:qFormat/>
    <w:rsid w:val="0039676C"/>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heading 2,Heading 2 Char2 Char,Heading 2 Char1 Char Char, Ch,TAG,Ch,no read,No Spacing211,No Spacing12,No Spacing2111,No Spacing4,No Spacing11111,No Spacing5,No Spacing21,small space,Medium Grid 21,ta,Ta"/>
    <w:basedOn w:val="Normal"/>
    <w:next w:val="Normal"/>
    <w:link w:val="Heading4Char"/>
    <w:uiPriority w:val="3"/>
    <w:unhideWhenUsed/>
    <w:qFormat/>
    <w:rsid w:val="0039676C"/>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39676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9676C"/>
  </w:style>
  <w:style w:type="character" w:customStyle="1" w:styleId="Heading1Char">
    <w:name w:val="Heading 1 Char"/>
    <w:aliases w:val="Pocket Char"/>
    <w:basedOn w:val="DefaultParagraphFont"/>
    <w:link w:val="Heading1"/>
    <w:rsid w:val="0039676C"/>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39676C"/>
    <w:rPr>
      <w:rFonts w:ascii="Calibri" w:eastAsiaTheme="majorEastAsia" w:hAnsi="Calibri" w:cstheme="majorBidi"/>
      <w:b/>
      <w:sz w:val="44"/>
      <w:szCs w:val="26"/>
      <w:u w:val="double"/>
    </w:rPr>
  </w:style>
  <w:style w:type="character" w:customStyle="1" w:styleId="Heading3Char">
    <w:name w:val="Heading 3 Char"/>
    <w:aliases w:val="Block Char,Text 7 Char,Cites Char,Char Char Char Char Char Char Char Char,Heading 3 Char Char Char,Char Char Char,No Underline Char,Char Char2,Tags v 2 Char,3: Cite Char,Char1 Char,Underlines Char,Heading 3 Char3 Char,Tag Char Char Char"/>
    <w:basedOn w:val="DefaultParagraphFont"/>
    <w:link w:val="Heading3"/>
    <w:uiPriority w:val="2"/>
    <w:rsid w:val="0039676C"/>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
    <w:basedOn w:val="DefaultParagraphFont"/>
    <w:link w:val="Heading4"/>
    <w:uiPriority w:val="3"/>
    <w:rsid w:val="0039676C"/>
    <w:rPr>
      <w:rFonts w:ascii="Calibri" w:eastAsiaTheme="majorEastAsia" w:hAnsi="Calibri" w:cstheme="majorBidi"/>
      <w:b/>
      <w:iCs/>
      <w:sz w:val="26"/>
    </w:rPr>
  </w:style>
  <w:style w:type="character" w:styleId="Emphasis">
    <w:name w:val="Emphasis"/>
    <w:aliases w:val="CD Card,Minimized,minimized,tag2,ED - Tag,Evidence,Highlighted,Size 10,emphasis in card,emphasis,Emphasis!!,small,Qualifications,normal card text,bold underline,Shrunk,qualifications in card,qualifications,Box,Style1,Underlined,Bold Underline,s,/"/>
    <w:basedOn w:val="DefaultParagraphFont"/>
    <w:link w:val="Emphasis1"/>
    <w:uiPriority w:val="7"/>
    <w:qFormat/>
    <w:rsid w:val="0039676C"/>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39676C"/>
    <w:rPr>
      <w:b/>
      <w:bCs/>
      <w:sz w:val="26"/>
      <w:u w:val="none"/>
    </w:rPr>
  </w:style>
  <w:style w:type="character" w:customStyle="1" w:styleId="StyleUnderline">
    <w:name w:val="Style Underline"/>
    <w:aliases w:val="Intense Emphasis,Underline,Style Bold Underline,apple-style-span + 6 pt,Kern at 16 pt,Bold,Intense Emphasis1,Intense Emphasis2,HHeading 3 + 12 pt,Cards + Font: 12 pt Char,Style,Citation Char Char Char,ci,Intense Emphasis11,c,Bo,B,9.5 pt"/>
    <w:basedOn w:val="DefaultParagraphFont"/>
    <w:uiPriority w:val="6"/>
    <w:qFormat/>
    <w:rsid w:val="0039676C"/>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F2 - Heading 1 Char1,AHeading 1 Char1,Char Char1,Hat Char1,T"/>
    <w:basedOn w:val="DefaultParagraphFont"/>
    <w:link w:val="Card"/>
    <w:uiPriority w:val="99"/>
    <w:unhideWhenUsed/>
    <w:rsid w:val="0039676C"/>
    <w:rPr>
      <w:color w:val="auto"/>
      <w:u w:val="none"/>
    </w:rPr>
  </w:style>
  <w:style w:type="character" w:styleId="FollowedHyperlink">
    <w:name w:val="FollowedHyperlink"/>
    <w:basedOn w:val="DefaultParagraphFont"/>
    <w:uiPriority w:val="99"/>
    <w:semiHidden/>
    <w:unhideWhenUsed/>
    <w:rsid w:val="0039676C"/>
    <w:rPr>
      <w:color w:val="auto"/>
      <w:u w:val="none"/>
    </w:rPr>
  </w:style>
  <w:style w:type="character" w:styleId="UnresolvedMention">
    <w:name w:val="Unresolved Mention"/>
    <w:basedOn w:val="DefaultParagraphFont"/>
    <w:uiPriority w:val="99"/>
    <w:semiHidden/>
    <w:unhideWhenUsed/>
    <w:rsid w:val="0039676C"/>
    <w:rPr>
      <w:color w:val="605E5C"/>
      <w:shd w:val="clear" w:color="auto" w:fill="E1DFDD"/>
    </w:rPr>
  </w:style>
  <w:style w:type="paragraph" w:customStyle="1" w:styleId="Emphasis1">
    <w:name w:val="Emphasis1"/>
    <w:basedOn w:val="Normal"/>
    <w:link w:val="Emphasis"/>
    <w:uiPriority w:val="7"/>
    <w:qFormat/>
    <w:rsid w:val="0039676C"/>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No Spacing1111,Dont use,No Spacing41,No Spacing111112,Note Level 2,No Spacing1121,No Spacing112,No Spacing1,Tag and Cite,nonunderlined,card,No Spacing111111,No Spacing31,No Spacing22,No Spacing3,tag,Tags,No Spacing23,tags,Debate Text,No Spacing111"/>
    <w:basedOn w:val="Heading1"/>
    <w:link w:val="Hyperlink"/>
    <w:autoRedefine/>
    <w:uiPriority w:val="99"/>
    <w:qFormat/>
    <w:rsid w:val="0039676C"/>
    <w:pPr>
      <w:keepNext w:val="0"/>
      <w:keepLines w:val="0"/>
      <w:pageBreakBefore w:val="0"/>
      <w:pBdr>
        <w:top w:val="none" w:sz="0" w:space="0" w:color="auto"/>
        <w:left w:val="none" w:sz="0" w:space="0" w:color="auto"/>
        <w:bottom w:val="none" w:sz="0" w:space="0" w:color="auto"/>
        <w:right w:val="none" w:sz="0" w:space="0" w:color="auto"/>
      </w:pBdr>
      <w:spacing w:line="256" w:lineRule="auto"/>
      <w:jc w:val="left"/>
      <w:outlineLvl w:val="9"/>
    </w:pPr>
    <w:rPr>
      <w:rFonts w:asciiTheme="minorHAnsi" w:eastAsiaTheme="minorHAnsi" w:hAnsiTheme="minorHAnsi" w:cstheme="minorBidi"/>
      <w:b w:val="0"/>
      <w:sz w:val="22"/>
      <w:szCs w:val="22"/>
    </w:rPr>
  </w:style>
  <w:style w:type="paragraph" w:customStyle="1" w:styleId="textbold">
    <w:name w:val="text bold"/>
    <w:basedOn w:val="Normal"/>
    <w:uiPriority w:val="7"/>
    <w:qFormat/>
    <w:rsid w:val="0039676C"/>
    <w:pPr>
      <w:widowControl w:val="0"/>
      <w:spacing w:line="240" w:lineRule="auto"/>
      <w:ind w:left="720"/>
      <w:jc w:val="both"/>
    </w:pPr>
    <w:rPr>
      <w:b/>
      <w:iCs/>
      <w:u w:val="single"/>
    </w:rPr>
  </w:style>
  <w:style w:type="character" w:customStyle="1" w:styleId="underline">
    <w:name w:val="underline"/>
    <w:basedOn w:val="DefaultParagraphFont"/>
    <w:qFormat/>
    <w:rsid w:val="0039676C"/>
    <w:rPr>
      <w:u w:val="single"/>
    </w:rPr>
  </w:style>
  <w:style w:type="paragraph" w:styleId="DocumentMap">
    <w:name w:val="Document Map"/>
    <w:basedOn w:val="Normal"/>
    <w:link w:val="DocumentMapChar"/>
    <w:uiPriority w:val="99"/>
    <w:semiHidden/>
    <w:unhideWhenUsed/>
    <w:rsid w:val="0039676C"/>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39676C"/>
    <w:rPr>
      <w:rFonts w:ascii="Lucida Grande" w:hAnsi="Lucida Grande" w:cs="Lucida Grande"/>
    </w:rPr>
  </w:style>
  <w:style w:type="character" w:customStyle="1" w:styleId="namedate">
    <w:name w:val="name+date"/>
    <w:basedOn w:val="DefaultParagraphFont"/>
    <w:uiPriority w:val="1"/>
    <w:qFormat/>
    <w:rsid w:val="0039676C"/>
    <w:rPr>
      <w:b/>
      <w:sz w:val="26"/>
      <w:u w:val="none"/>
    </w:rPr>
  </w:style>
  <w:style w:type="paragraph" w:customStyle="1" w:styleId="analytics">
    <w:name w:val="analytics"/>
    <w:basedOn w:val="Normal"/>
    <w:next w:val="Normal"/>
    <w:qFormat/>
    <w:rsid w:val="0039676C"/>
    <w:rPr>
      <w:b/>
      <w:color w:val="000000" w:themeColor="text1"/>
      <w:sz w:val="26"/>
    </w:rPr>
  </w:style>
  <w:style w:type="paragraph" w:styleId="BlockText">
    <w:name w:val="Block Text"/>
    <w:basedOn w:val="Normal"/>
    <w:uiPriority w:val="99"/>
    <w:semiHidden/>
    <w:unhideWhenUsed/>
    <w:rsid w:val="0039676C"/>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hAnsiTheme="minorHAnsi"/>
      <w:i/>
      <w:iCs/>
      <w:color w:val="5B9BD5" w:themeColor="accent1"/>
    </w:rPr>
  </w:style>
  <w:style w:type="paragraph" w:styleId="ListParagraph">
    <w:name w:val="List Paragraph"/>
    <w:basedOn w:val="Normal"/>
    <w:uiPriority w:val="34"/>
    <w:qFormat/>
    <w:rsid w:val="0039676C"/>
    <w:pPr>
      <w:ind w:left="720"/>
      <w:contextualSpacing/>
    </w:pPr>
  </w:style>
  <w:style w:type="paragraph" w:customStyle="1" w:styleId="Analytics0">
    <w:name w:val="Analytics"/>
    <w:next w:val="NormalWeb"/>
    <w:link w:val="AnalyticsChar"/>
    <w:uiPriority w:val="4"/>
    <w:qFormat/>
    <w:rsid w:val="0039676C"/>
    <w:pPr>
      <w:spacing w:after="0"/>
      <w:outlineLvl w:val="3"/>
    </w:pPr>
    <w:rPr>
      <w:rFonts w:ascii="Calibri" w:eastAsiaTheme="majorEastAsia" w:hAnsi="Calibri" w:cstheme="majorBidi"/>
      <w:b/>
      <w:iCs/>
      <w:sz w:val="26"/>
      <w:szCs w:val="28"/>
    </w:rPr>
  </w:style>
  <w:style w:type="character" w:customStyle="1" w:styleId="AnalyticsChar">
    <w:name w:val="Analytics Char"/>
    <w:basedOn w:val="DefaultParagraphFont"/>
    <w:link w:val="Analytics0"/>
    <w:uiPriority w:val="4"/>
    <w:rsid w:val="0039676C"/>
    <w:rPr>
      <w:rFonts w:ascii="Calibri" w:eastAsiaTheme="majorEastAsia" w:hAnsi="Calibri" w:cstheme="majorBidi"/>
      <w:b/>
      <w:iCs/>
      <w:sz w:val="26"/>
      <w:szCs w:val="28"/>
    </w:rPr>
  </w:style>
  <w:style w:type="paragraph" w:styleId="NormalWeb">
    <w:name w:val="Normal (Web)"/>
    <w:basedOn w:val="Normal"/>
    <w:uiPriority w:val="99"/>
    <w:semiHidden/>
    <w:unhideWhenUsed/>
    <w:rsid w:val="0039676C"/>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climate.envsci.rutgers.edu/pdf/RobockToonSAD.pdf" TargetMode="External"/><Relationship Id="rId18" Type="http://schemas.openxmlformats.org/officeDocument/2006/relationships/hyperlink" Target="https://web.archive.org/web/20140308191334/http:/acd.ucar.edu/~mmills/pubs/2014_EarthsFuture_Mills_et_al.pdf" TargetMode="External"/><Relationship Id="rId26" Type="http://schemas.openxmlformats.org/officeDocument/2006/relationships/hyperlink" Target="https://www.cnbc.com/2019/02/27/indian-air-force-plane-crashes-in-kashmir-says-indian-police-official.html" TargetMode="External"/><Relationship Id="rId39" Type="http://schemas.openxmlformats.org/officeDocument/2006/relationships/hyperlink" Target="https://www.jstor.org/stable/10.7312/molt15912" TargetMode="External"/><Relationship Id="rId21" Type="http://schemas.openxmlformats.org/officeDocument/2006/relationships/hyperlink" Target="https://futureoflife.org/background/us-nuclear-targets/?cn-reloaded=1" TargetMode="External"/><Relationship Id="rId34" Type="http://schemas.openxmlformats.org/officeDocument/2006/relationships/hyperlink" Target="https://www.space.com/starlink-satellite-reentry-ozone-depletion-atmosphere" TargetMode="External"/><Relationship Id="rId42" Type="http://schemas.openxmlformats.org/officeDocument/2006/relationships/fontTable" Target="fontTable.xml"/><Relationship Id="rId7" Type="http://schemas.openxmlformats.org/officeDocument/2006/relationships/hyperlink" Target="https://www.sciencealert.com/space-junk-accidents-could-trigger-armed-conflict-expert-warns" TargetMode="External"/><Relationship Id="rId2" Type="http://schemas.openxmlformats.org/officeDocument/2006/relationships/numbering" Target="numbering.xml"/><Relationship Id="rId16" Type="http://schemas.openxmlformats.org/officeDocument/2006/relationships/hyperlink" Target="https://en.wikipedia.org/wiki/List_of_nuclear_weapons_tests_of_India" TargetMode="External"/><Relationship Id="rId20" Type="http://schemas.openxmlformats.org/officeDocument/2006/relationships/hyperlink" Target="http://thedrive.com/the-war-zone/19450/u-s-training-for-arctic-nuclear-satellite-disaster-amid-russian-weapons-developments" TargetMode="External"/><Relationship Id="rId29" Type="http://schemas.openxmlformats.org/officeDocument/2006/relationships/hyperlink" Target="https://asherkaye.medium.com/kessler-syndrome-what-happens-when-satellites-collide-1b571ca3c47e" TargetMode="External"/><Relationship Id="rId41" Type="http://schemas.openxmlformats.org/officeDocument/2006/relationships/hyperlink" Target="https://sethbaum.com/ac/2016_SpaceEthics.pdf" TargetMode="External"/><Relationship Id="rId1" Type="http://schemas.openxmlformats.org/officeDocument/2006/relationships/customXml" Target="../customXml/item1.xml"/><Relationship Id="rId6" Type="http://schemas.openxmlformats.org/officeDocument/2006/relationships/hyperlink" Target="https://www.nature.com/articles/s41598-021-89909-7" TargetMode="External"/><Relationship Id="rId11" Type="http://schemas.openxmlformats.org/officeDocument/2006/relationships/hyperlink" Target="http://climate.envsci.rutgers.edu/pdf/RobockToonSAD.pdf" TargetMode="External"/><Relationship Id="rId24" Type="http://schemas.openxmlformats.org/officeDocument/2006/relationships/hyperlink" Target="https://en.wikipedia.org/wiki/Chernobyl_Exclusion_Zone" TargetMode="External"/><Relationship Id="rId32" Type="http://schemas.openxmlformats.org/officeDocument/2006/relationships/hyperlink" Target="https://www.orbitaldebris.jsc.nasa.gov/quarterly-news/pdfs/odqnv22i3.pdf" TargetMode="External"/><Relationship Id="rId37" Type="http://schemas.openxmlformats.org/officeDocument/2006/relationships/hyperlink" Target="https://swfound.org/media/206951/johnson2020_referenceworkentry_thelegalstatusofmegaleoconstel.pdf" TargetMode="External"/><Relationship Id="rId40" Type="http://schemas.openxmlformats.org/officeDocument/2006/relationships/hyperlink" Target="https://www.ncbi.nlm.nih.gov/pmc/articles/PMC6446569/" TargetMode="External"/><Relationship Id="rId5" Type="http://schemas.openxmlformats.org/officeDocument/2006/relationships/webSettings" Target="webSettings.xml"/><Relationship Id="rId15" Type="http://schemas.openxmlformats.org/officeDocument/2006/relationships/hyperlink" Target="https://en.wikipedia.org/wiki/Little_Boy" TargetMode="External"/><Relationship Id="rId23" Type="http://schemas.openxmlformats.org/officeDocument/2006/relationships/hyperlink" Target="https://en.wikipedia.org/wiki/Chernobyl_disaster" TargetMode="External"/><Relationship Id="rId28" Type="http://schemas.openxmlformats.org/officeDocument/2006/relationships/hyperlink" Target="https://www.cfr.org/event/promoting-us-pakistan-relations-future-challenges-and-opportunities" TargetMode="External"/><Relationship Id="rId36" Type="http://schemas.openxmlformats.org/officeDocument/2006/relationships/hyperlink" Target="https://www.express.co.uk/news/science/916405/ozone-layer-destroyed-recovering-mass-extinction-dinosaurs" TargetMode="External"/><Relationship Id="rId10" Type="http://schemas.openxmlformats.org/officeDocument/2006/relationships/hyperlink" Target="http://thedrive.com/the-war-zone/26013/russia-says-its-own-new-weapons-are-exempt-after-accusing-u-s-of-violating-nuclear-arms-deal" TargetMode="External"/><Relationship Id="rId19" Type="http://schemas.openxmlformats.org/officeDocument/2006/relationships/hyperlink" Target="https://en.wikipedia.org/wiki/Nuclear_winter" TargetMode="External"/><Relationship Id="rId31" Type="http://schemas.openxmlformats.org/officeDocument/2006/relationships/hyperlink" Target="http://www.futuredirections.org.au/workshop-papers/537-international-conflict-triggers-and-potential-conflict-points-resulting-from-food-and-water-insecurity.html" TargetMode="External"/><Relationship Id="rId4" Type="http://schemas.openxmlformats.org/officeDocument/2006/relationships/settings" Target="settings.xml"/><Relationship Id="rId9" Type="http://schemas.openxmlformats.org/officeDocument/2006/relationships/hyperlink" Target="https://www.thedrive.com/the-war-zone/26674/yes-india-and-pakistan-could-end-the-world-as-we-know-it-through-a-nuclear-exchange" TargetMode="External"/><Relationship Id="rId14" Type="http://schemas.openxmlformats.org/officeDocument/2006/relationships/hyperlink" Target="https://en.wikipedia.org/wiki/Little_Ice_Age" TargetMode="External"/><Relationship Id="rId22" Type="http://schemas.openxmlformats.org/officeDocument/2006/relationships/hyperlink" Target="https://nuclearsecrecy.com/nukemap/" TargetMode="External"/><Relationship Id="rId27" Type="http://schemas.openxmlformats.org/officeDocument/2006/relationships/hyperlink" Target="http://thedrive.com/the-war-zone/26642/pakistan-promises-retaliation-makes-nuclear-threats-after-indian-jets-bomb-its-territory" TargetMode="External"/><Relationship Id="rId30" Type="http://schemas.openxmlformats.org/officeDocument/2006/relationships/hyperlink" Target="https://www.inmarsat.com/blog/enabling-the-connected-farm-the-importance-of-satellite-communications/" TargetMode="External"/><Relationship Id="rId35" Type="http://schemas.openxmlformats.org/officeDocument/2006/relationships/hyperlink" Target="https://letters2president.org/letters/24312" TargetMode="External"/><Relationship Id="rId43" Type="http://schemas.openxmlformats.org/officeDocument/2006/relationships/theme" Target="theme/theme1.xml"/><Relationship Id="rId8" Type="http://schemas.openxmlformats.org/officeDocument/2006/relationships/hyperlink" Target="https://www.baen.com/living_without_satellites" TargetMode="External"/><Relationship Id="rId3" Type="http://schemas.openxmlformats.org/officeDocument/2006/relationships/styles" Target="styles.xml"/><Relationship Id="rId12" Type="http://schemas.openxmlformats.org/officeDocument/2006/relationships/hyperlink" Target="https://en.wikipedia.org/wiki/Nuclear_winter" TargetMode="External"/><Relationship Id="rId17" Type="http://schemas.openxmlformats.org/officeDocument/2006/relationships/hyperlink" Target="http://www.nucleardarkness.org/warconsequences/fivemilliontonsofsmoke/" TargetMode="External"/><Relationship Id="rId25" Type="http://schemas.openxmlformats.org/officeDocument/2006/relationships/hyperlink" Target="https://www.nytimes.com/2019/02/21/world/asia/india-pakistan-water-kashmir.html" TargetMode="External"/><Relationship Id="rId33" Type="http://schemas.openxmlformats.org/officeDocument/2006/relationships/hyperlink" Target="https://public.wmo.int/en/media/news/ozone-layer-recovery-environmental-success-story" TargetMode="External"/><Relationship Id="rId38" Type="http://schemas.openxmlformats.org/officeDocument/2006/relationships/hyperlink" Target="https://swfound.org/media/206951/johnson2020_referenceworkentry_thelegalstatusofmegaleoconstel.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elvi\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24</TotalTime>
  <Pages>27</Pages>
  <Words>17420</Words>
  <Characters>99298</Characters>
  <Application>Microsoft Office Word</Application>
  <DocSecurity>0</DocSecurity>
  <Lines>827</Lines>
  <Paragraphs>232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116486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kelvi</dc:creator>
  <cp:keywords>5.1.1</cp:keywords>
  <dc:description/>
  <cp:lastModifiedBy>kelvinmeng07@gmail.com</cp:lastModifiedBy>
  <cp:revision>3</cp:revision>
  <dcterms:created xsi:type="dcterms:W3CDTF">2022-01-15T15:40:00Z</dcterms:created>
  <dcterms:modified xsi:type="dcterms:W3CDTF">2022-01-15T17:12:00Z</dcterms:modified>
</cp:coreProperties>
</file>