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E62EF" w14:textId="77777777" w:rsidR="00FA7457" w:rsidRPr="00FA7457" w:rsidRDefault="00FA7457" w:rsidP="00FA7457"/>
    <w:p w14:paraId="285127D9" w14:textId="08DB7AB1" w:rsidR="00207EBB" w:rsidRDefault="00207EBB" w:rsidP="00207EBB">
      <w:pPr>
        <w:pStyle w:val="Heading1"/>
      </w:pPr>
      <w:r>
        <w:t>1AC</w:t>
      </w:r>
    </w:p>
    <w:p w14:paraId="4C727D15" w14:textId="77777777" w:rsidR="00207EBB" w:rsidRDefault="00207EBB" w:rsidP="00207EBB">
      <w:pPr>
        <w:pStyle w:val="Heading3"/>
      </w:pPr>
      <w:r>
        <w:t>Plan</w:t>
      </w:r>
    </w:p>
    <w:p w14:paraId="5F3572E2" w14:textId="77777777" w:rsidR="00207EBB" w:rsidRPr="00355308" w:rsidRDefault="00207EBB" w:rsidP="00207EBB">
      <w:pPr>
        <w:pStyle w:val="Heading4"/>
        <w:rPr>
          <w:rFonts w:cs="Calibri"/>
        </w:rPr>
      </w:pPr>
      <w:r w:rsidRPr="00355308">
        <w:rPr>
          <w:rFonts w:cs="Calibri"/>
        </w:rPr>
        <w:t>Plan: The appropriation of outer space through asteroid mining by private entities should be banned.</w:t>
      </w:r>
    </w:p>
    <w:p w14:paraId="2085234B" w14:textId="77777777" w:rsidR="00207EBB" w:rsidRPr="00355308" w:rsidRDefault="00207EBB" w:rsidP="00207EBB"/>
    <w:p w14:paraId="2EA7A9E5" w14:textId="77777777" w:rsidR="00207EBB" w:rsidRPr="00355308" w:rsidRDefault="00207EBB" w:rsidP="00207EBB">
      <w:pPr>
        <w:pStyle w:val="Heading4"/>
        <w:rPr>
          <w:rFonts w:cs="Calibri"/>
        </w:rPr>
      </w:pPr>
      <w:r w:rsidRPr="00355308">
        <w:rPr>
          <w:rFonts w:cs="Calibri"/>
        </w:rPr>
        <w:t>We’ll defend normal means as the signatories of the OST adding an optional protocol under Article II.</w:t>
      </w:r>
    </w:p>
    <w:p w14:paraId="712D9220" w14:textId="77777777" w:rsidR="00207EBB" w:rsidRPr="00355308" w:rsidRDefault="00207EBB" w:rsidP="00207EBB">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C4BD0F4" w14:textId="77777777" w:rsidR="00207EBB" w:rsidRPr="00355308" w:rsidRDefault="00207EBB" w:rsidP="00207EB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39C203F" w14:textId="77777777" w:rsidR="00207EBB" w:rsidRDefault="00207EBB" w:rsidP="00207EBB">
      <w:pPr>
        <w:pStyle w:val="Heading3"/>
      </w:pPr>
      <w:r>
        <w:t>Advantage 1 – Space War</w:t>
      </w:r>
    </w:p>
    <w:p w14:paraId="178DD141" w14:textId="77777777" w:rsidR="00207EBB" w:rsidRPr="00355308" w:rsidRDefault="00207EBB" w:rsidP="00207EBB">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6A15F37" w14:textId="77777777" w:rsidR="00207EBB" w:rsidRPr="00355308" w:rsidRDefault="00207EBB" w:rsidP="00207EBB">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67CE8816" w14:textId="77777777" w:rsidR="00207EBB" w:rsidRPr="00355308" w:rsidRDefault="00207EBB" w:rsidP="00207EBB">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9479C4A" w14:textId="77777777" w:rsidR="00207EBB" w:rsidRPr="00355308" w:rsidRDefault="00207EBB" w:rsidP="00207EBB">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B43BD17" w14:textId="77777777" w:rsidR="00207EBB" w:rsidRPr="00355308" w:rsidRDefault="00207EBB" w:rsidP="00207EBB">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0B9FF17" w14:textId="77777777" w:rsidR="00207EBB" w:rsidRPr="00355308" w:rsidRDefault="00207EBB" w:rsidP="00207EBB">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A7BBFC3" w14:textId="77777777" w:rsidR="00207EBB" w:rsidRPr="00355308" w:rsidRDefault="00207EBB" w:rsidP="00207EBB">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87894B2" w14:textId="77777777" w:rsidR="00207EBB" w:rsidRPr="00355308" w:rsidRDefault="00207EBB" w:rsidP="00207EBB">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4ED7BF5" w14:textId="77777777" w:rsidR="00207EBB" w:rsidRPr="00355308" w:rsidRDefault="00207EBB" w:rsidP="00207EBB">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omnes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5B93341"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CF028DF" w14:textId="77777777" w:rsidR="00207EBB" w:rsidRPr="00AD4C5F" w:rsidRDefault="00207EBB" w:rsidP="00207EBB">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45CA7D5" w14:textId="77777777" w:rsidR="00207EBB" w:rsidRPr="00AD4C5F" w:rsidRDefault="00207EBB" w:rsidP="00207EBB">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19F98C2"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2B4000E" w14:textId="77777777" w:rsidR="00207EBB" w:rsidRPr="00AD4C5F" w:rsidRDefault="00207EBB" w:rsidP="00207EBB">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E72C7B1" w14:textId="77777777" w:rsidR="00207EBB" w:rsidRPr="00AD4C5F" w:rsidRDefault="00207EBB" w:rsidP="00207EBB">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463AA65"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E8CAE0C" w14:textId="77777777" w:rsidR="00207EBB" w:rsidRPr="00AD4C5F" w:rsidRDefault="00207EBB" w:rsidP="00207EBB">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5FDD588" w14:textId="77777777" w:rsidR="00207EBB" w:rsidRPr="00AD4C5F" w:rsidRDefault="00207EBB" w:rsidP="00207EB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5F58DB6" w14:textId="77777777" w:rsidR="00207EBB" w:rsidRPr="00AD4C5F" w:rsidRDefault="00207EBB" w:rsidP="00207EBB">
      <w:pPr>
        <w:rPr>
          <w:rFonts w:asciiTheme="majorHAnsi" w:hAnsiTheme="majorHAnsi" w:cstheme="majorHAnsi"/>
          <w:color w:val="000000" w:themeColor="text1"/>
          <w:sz w:val="16"/>
        </w:rPr>
      </w:pPr>
    </w:p>
    <w:p w14:paraId="784A47A5" w14:textId="77777777" w:rsidR="00207EBB" w:rsidRPr="00AD4C5F" w:rsidRDefault="00207EBB" w:rsidP="00207EBB">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4AB7E8D" w14:textId="77777777" w:rsidR="00207EBB" w:rsidRPr="00AD4C5F" w:rsidRDefault="00207EBB" w:rsidP="00207EB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222B991" w14:textId="77777777" w:rsidR="00207EBB" w:rsidRDefault="00207EBB" w:rsidP="00207EB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A2D204E" w14:textId="77777777" w:rsidR="00207EBB" w:rsidRPr="0098474F" w:rsidRDefault="00207EBB" w:rsidP="00207EBB">
      <w:pPr>
        <w:rPr>
          <w:rFonts w:asciiTheme="majorHAnsi" w:eastAsia="Calibri" w:hAnsiTheme="majorHAnsi" w:cstheme="majorHAnsi"/>
          <w:sz w:val="14"/>
        </w:rPr>
      </w:pPr>
    </w:p>
    <w:p w14:paraId="603D2F1E" w14:textId="77777777" w:rsidR="00207EBB" w:rsidRDefault="00207EBB" w:rsidP="00207EBB">
      <w:pPr>
        <w:pStyle w:val="Heading3"/>
      </w:pPr>
      <w:r>
        <w:t>Advantage 2 – Collisions</w:t>
      </w:r>
    </w:p>
    <w:p w14:paraId="44CB40D6" w14:textId="02B481A4" w:rsidR="00207EBB" w:rsidRPr="00355308" w:rsidRDefault="00BE4171" w:rsidP="00207EBB">
      <w:pPr>
        <w:pStyle w:val="Heading4"/>
        <w:rPr>
          <w:rFonts w:cs="Calibri"/>
          <w:color w:val="000000" w:themeColor="text1"/>
        </w:rPr>
      </w:pPr>
      <w:proofErr w:type="gramStart"/>
      <w:r>
        <w:rPr>
          <w:rFonts w:cs="Calibri"/>
        </w:rPr>
        <w:t>Collisions</w:t>
      </w:r>
      <w:proofErr w:type="gramEnd"/>
      <w:r>
        <w:rPr>
          <w:rFonts w:cs="Calibri"/>
        </w:rPr>
        <w:t xml:space="preserve"> cause </w:t>
      </w:r>
      <w:proofErr w:type="spellStart"/>
      <w:r>
        <w:rPr>
          <w:rFonts w:cs="Calibri"/>
        </w:rPr>
        <w:t>extinciton</w:t>
      </w:r>
      <w:proofErr w:type="spellEnd"/>
    </w:p>
    <w:p w14:paraId="44831B06" w14:textId="77777777" w:rsidR="00207EBB" w:rsidRPr="00355308" w:rsidRDefault="00207EBB" w:rsidP="00207EBB">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74B08161" w14:textId="77777777" w:rsidR="00207EBB" w:rsidRPr="00355308" w:rsidRDefault="00207EBB" w:rsidP="00207EBB">
      <w:r w:rsidRPr="00355308">
        <w:t xml:space="preserve">Seth Baum, “Risk-Risk Tradeoff Analysis of Nuclear Explosives for Asteroid Deflection,” SSRN Scholarly Paper (Rochester, NY: Social Science Research Network, May 31, 2019), </w:t>
      </w:r>
      <w:hyperlink r:id="rId15" w:history="1">
        <w:r w:rsidRPr="00355308">
          <w:rPr>
            <w:rStyle w:val="Hyperlink"/>
          </w:rPr>
          <w:t>https://papers.ssrn.com/abstract=3397559</w:t>
        </w:r>
      </w:hyperlink>
      <w:r w:rsidRPr="00355308">
        <w:t>.</w:t>
      </w:r>
    </w:p>
    <w:p w14:paraId="32605C07" w14:textId="77777777" w:rsidR="00207EBB" w:rsidRPr="00355308" w:rsidRDefault="00207EBB" w:rsidP="00207EBB">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5B740B3" w14:textId="03F7E006" w:rsidR="00207EBB" w:rsidRPr="00355308" w:rsidRDefault="0040553F" w:rsidP="00207EBB">
      <w:pPr>
        <w:pStyle w:val="Heading4"/>
        <w:rPr>
          <w:rFonts w:cs="Calibri"/>
        </w:rPr>
      </w:pPr>
      <w:r>
        <w:rPr>
          <w:rFonts w:cs="Calibri"/>
        </w:rPr>
        <w:t>The s</w:t>
      </w:r>
      <w:r w:rsidR="00207EBB" w:rsidRPr="00355308">
        <w:rPr>
          <w:rFonts w:cs="Calibri"/>
        </w:rPr>
        <w:t>cenario is satellite collisions</w:t>
      </w:r>
    </w:p>
    <w:p w14:paraId="5239E9CB" w14:textId="77777777" w:rsidR="00207EBB" w:rsidRDefault="00207EBB" w:rsidP="00207EBB">
      <w:pPr>
        <w:pStyle w:val="Heading4"/>
      </w:pPr>
      <w:r>
        <w:t>Mining creates space debris</w:t>
      </w:r>
    </w:p>
    <w:p w14:paraId="12CAF7A0" w14:textId="77777777" w:rsidR="00207EBB" w:rsidRDefault="00207EBB" w:rsidP="00207EBB">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0F8A77AA" w14:textId="77777777" w:rsidR="00207EBB" w:rsidRPr="00AD3BF1" w:rsidRDefault="00207EBB" w:rsidP="00207EB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E1D739F" w14:textId="77777777" w:rsidR="00207EBB" w:rsidRDefault="00207EBB" w:rsidP="00207EB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AE983CF" w14:textId="77777777" w:rsidR="00207EBB" w:rsidRDefault="00207EBB" w:rsidP="00207EB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B728F5D" w14:textId="77777777" w:rsidR="00207EBB" w:rsidRDefault="00207EBB" w:rsidP="00207EBB"/>
    <w:p w14:paraId="04F2C399" w14:textId="77777777" w:rsidR="00207EBB" w:rsidRPr="00100A2B" w:rsidRDefault="00207EBB" w:rsidP="00207EBB">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0466BC4" w14:textId="77777777" w:rsidR="00207EBB" w:rsidRPr="00100A2B" w:rsidRDefault="00207EBB" w:rsidP="00207EBB">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7" w:history="1">
        <w:r w:rsidRPr="00EA3CBA">
          <w:rPr>
            <w:rStyle w:val="Hyperlink"/>
          </w:rPr>
          <w:t>https://www.scientificamerican.com/podcast/episode/the-sneaky-danger-of-space-dust/</w:t>
        </w:r>
      </w:hyperlink>
      <w:r>
        <w:t>]//DDPT</w:t>
      </w:r>
    </w:p>
    <w:p w14:paraId="58A13E54" w14:textId="77777777" w:rsidR="00207EBB" w:rsidRPr="00100A2B" w:rsidRDefault="00207EBB" w:rsidP="00207EBB">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3CE10DBC" w14:textId="77777777" w:rsidR="00207EBB" w:rsidRPr="00100A2B" w:rsidRDefault="00207EBB" w:rsidP="00207EBB">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8" w:history="1">
        <w:r w:rsidRPr="00100A2B">
          <w:rPr>
            <w:rStyle w:val="Hyperlink"/>
          </w:rPr>
          <w:t>baseball-sized chunks</w:t>
        </w:r>
      </w:hyperlink>
      <w:r w:rsidRPr="00100A2B">
        <w:t> of debris, </w:t>
      </w:r>
      <w:hyperlink r:id="rId19"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0D8AA62" w14:textId="77777777" w:rsidR="00207EBB" w:rsidRPr="00100A2B" w:rsidRDefault="00207EBB" w:rsidP="00207EBB">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30D3736" w14:textId="77777777" w:rsidR="00207EBB" w:rsidRPr="00100A2B" w:rsidRDefault="00207EBB" w:rsidP="00207EBB">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D0BE2A5" w14:textId="77777777" w:rsidR="00207EBB" w:rsidRPr="00100A2B" w:rsidRDefault="00207EBB" w:rsidP="00207EBB">
      <w:r w:rsidRPr="00100A2B">
        <w:t>"We also think this phenomenon can be attributed to some of the failures and anomalies we see on orbit, that right now are basically tagged as 'unknown cause.'"</w:t>
      </w:r>
    </w:p>
    <w:p w14:paraId="6C02871D" w14:textId="77777777" w:rsidR="00207EBB" w:rsidRPr="00100A2B" w:rsidRDefault="00207EBB" w:rsidP="00207EBB">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8066610" w14:textId="77777777" w:rsidR="00207EBB" w:rsidRDefault="00207EBB" w:rsidP="00207EBB">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0" w:history="1">
        <w:r w:rsidRPr="00100A2B">
          <w:rPr>
            <w:rStyle w:val="Hyperlink"/>
          </w:rPr>
          <w:t>Particle-in-cell simulations of an RF emission mechanism associated with hypervelocity impact plasmas</w:t>
        </w:r>
      </w:hyperlink>
      <w:r w:rsidRPr="00100A2B">
        <w:t>]</w:t>
      </w:r>
    </w:p>
    <w:p w14:paraId="68863778" w14:textId="77777777" w:rsidR="00207EBB" w:rsidRPr="00355308" w:rsidRDefault="00207EBB" w:rsidP="00207EBB"/>
    <w:p w14:paraId="000AF7A0" w14:textId="77777777" w:rsidR="00207EBB" w:rsidRPr="00355308" w:rsidRDefault="00207EBB" w:rsidP="00207EBB">
      <w:pPr>
        <w:pStyle w:val="Heading4"/>
        <w:rPr>
          <w:rFonts w:cs="Calibri"/>
        </w:rPr>
      </w:pPr>
      <w:r w:rsidRPr="00355308">
        <w:rPr>
          <w:rFonts w:cs="Calibri"/>
        </w:rPr>
        <w:t xml:space="preserve">An increase in space debris and dust from mining collides with key defense satellites </w:t>
      </w:r>
    </w:p>
    <w:p w14:paraId="3FCA605C" w14:textId="77777777" w:rsidR="00207EBB" w:rsidRPr="00355308" w:rsidRDefault="00207EBB" w:rsidP="00207EBB">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1" w:history="1">
        <w:r w:rsidRPr="00355308">
          <w:rPr>
            <w:rStyle w:val="Hyperlink"/>
            <w:sz w:val="16"/>
          </w:rPr>
          <w:t>https://www.newscientist.com/article/mg22630235-100-dust-from-asteroid-mining-spells-danger-for-satellites/</w:t>
        </w:r>
      </w:hyperlink>
      <w:r w:rsidRPr="00355308">
        <w:rPr>
          <w:sz w:val="16"/>
        </w:rPr>
        <w:t xml:space="preserve"> DD AG</w:t>
      </w:r>
    </w:p>
    <w:p w14:paraId="51DF7BD8" w14:textId="77777777" w:rsidR="00207EBB" w:rsidRPr="00355308" w:rsidRDefault="00207EBB" w:rsidP="00207EB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59EED75" w14:textId="77777777" w:rsidR="00207EBB" w:rsidRPr="00355308" w:rsidRDefault="00207EBB" w:rsidP="00207EBB">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D0848C4" w14:textId="77777777" w:rsidR="00207EBB" w:rsidRPr="00355308" w:rsidRDefault="00207EBB" w:rsidP="00207EB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1DC67F1" w14:textId="77777777" w:rsidR="00207EBB" w:rsidRPr="00355308" w:rsidRDefault="00207EBB" w:rsidP="00207EBB">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F8C28C4" w14:textId="77777777" w:rsidR="00207EBB" w:rsidRPr="00355308" w:rsidRDefault="00207EBB" w:rsidP="00207EBB">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F04EB74" w14:textId="77777777" w:rsidR="00207EBB" w:rsidRDefault="00207EBB" w:rsidP="00207EB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3AC9A279" w14:textId="77777777" w:rsidR="00207EBB" w:rsidRDefault="00207EBB" w:rsidP="00207EBB"/>
    <w:p w14:paraId="646AD3EC" w14:textId="77777777" w:rsidR="00207EBB" w:rsidRPr="00355308" w:rsidRDefault="00207EBB" w:rsidP="00207EBB">
      <w:pPr>
        <w:rPr>
          <w:sz w:val="16"/>
        </w:rPr>
      </w:pPr>
    </w:p>
    <w:p w14:paraId="7150E803" w14:textId="77777777" w:rsidR="00207EBB" w:rsidRPr="00355308" w:rsidRDefault="00207EBB" w:rsidP="00207EB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7E1AEC7" w14:textId="77777777" w:rsidR="00207EBB" w:rsidRPr="00355308" w:rsidRDefault="00207EBB" w:rsidP="00207EBB">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37FAF384" w14:textId="77777777" w:rsidR="00207EBB" w:rsidRPr="00355308" w:rsidRDefault="00207EBB" w:rsidP="00207EB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15CE605" w14:textId="77777777" w:rsidR="00207EBB" w:rsidRPr="00100A2B" w:rsidRDefault="00207EBB" w:rsidP="00207EBB">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53F12A34" w14:textId="77777777" w:rsidR="00207EBB" w:rsidRPr="00100A2B" w:rsidRDefault="00207EBB" w:rsidP="00207EBB">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3"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65ECE54E" w14:textId="77777777" w:rsidR="00207EBB" w:rsidRPr="00100A2B" w:rsidRDefault="00207EBB" w:rsidP="00207EBB">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4C25C810" w14:textId="77777777" w:rsidR="00207EBB" w:rsidRPr="00100A2B" w:rsidRDefault="00207EBB" w:rsidP="00207EBB">
      <w:r w:rsidRPr="00100A2B">
        <w:t>Scientists estimate that anywhere from 500,000 to 600,000 pieces of human-made space debris between 0.4 and 4 inches in size are currently orbiting the Earth and traveling at speeds over 17,000 miles per hour.</w:t>
      </w:r>
    </w:p>
    <w:p w14:paraId="6078E8C6" w14:textId="77777777" w:rsidR="00207EBB" w:rsidRPr="00100A2B" w:rsidRDefault="00207EBB" w:rsidP="00207EBB">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986E167" w14:textId="77777777" w:rsidR="00207EBB" w:rsidRPr="00100A2B" w:rsidRDefault="00207EBB" w:rsidP="00207EBB">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6681EE5A" w14:textId="77777777" w:rsidR="00207EBB" w:rsidRPr="00100A2B" w:rsidRDefault="00207EBB" w:rsidP="00207EBB">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1A1ECE8" w14:textId="77777777" w:rsidR="00207EBB" w:rsidRPr="00100A2B" w:rsidRDefault="00207EBB" w:rsidP="00207EBB">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5C0A3D92" w14:textId="77777777" w:rsidR="00207EBB" w:rsidRPr="00100A2B" w:rsidRDefault="00207EBB" w:rsidP="00207EBB">
      <w:r w:rsidRPr="00100A2B">
        <w:t>A politically dangerous dilemma</w:t>
      </w:r>
    </w:p>
    <w:p w14:paraId="0FE8FA36" w14:textId="77777777" w:rsidR="00207EBB" w:rsidRPr="00100A2B" w:rsidRDefault="00207EBB" w:rsidP="00207EBB">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7D399DE" w14:textId="77777777" w:rsidR="00207EBB" w:rsidRPr="00100A2B" w:rsidRDefault="00207EBB" w:rsidP="00207EBB">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0BC2D8F5" w14:textId="77777777" w:rsidR="00207EBB" w:rsidRPr="00100A2B" w:rsidRDefault="00207EBB" w:rsidP="00207EBB">
      <w:r w:rsidRPr="00100A2B">
        <w:t>"</w:t>
      </w:r>
      <w:r w:rsidRPr="00100A2B">
        <w:rPr>
          <w:rStyle w:val="StyleUnderline"/>
        </w:rPr>
        <w:t>This is a politically dangerous dilemma</w:t>
      </w:r>
      <w:r w:rsidRPr="00100A2B">
        <w:t xml:space="preserve">," he added. </w:t>
      </w:r>
    </w:p>
    <w:p w14:paraId="4D09D37E" w14:textId="77777777" w:rsidR="00207EBB" w:rsidRPr="00100A2B" w:rsidRDefault="00207EBB" w:rsidP="00207EBB">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0D037439" w14:textId="77777777" w:rsidR="00207EBB" w:rsidRPr="00100A2B" w:rsidRDefault="00207EBB" w:rsidP="00207EBB">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88E7450" w14:textId="77777777" w:rsidR="00207EBB" w:rsidRPr="00100A2B" w:rsidRDefault="00207EBB" w:rsidP="00207EBB">
      <w:pPr>
        <w:rPr>
          <w:rStyle w:val="StyleUnderline"/>
        </w:rPr>
      </w:pPr>
      <w:r w:rsidRPr="00054EA8">
        <w:rPr>
          <w:rStyle w:val="StyleUnderline"/>
          <w:highlight w:val="green"/>
        </w:rPr>
        <w:t>The Kessler Syndrome</w:t>
      </w:r>
    </w:p>
    <w:p w14:paraId="6C111772" w14:textId="77777777" w:rsidR="00207EBB" w:rsidRPr="00100A2B" w:rsidRDefault="00207EBB" w:rsidP="00207EBB">
      <w:r w:rsidRPr="00100A2B">
        <w:t xml:space="preserve">In 1978, American astrophysicist Donald Kessler predicted that the amount of space debris around Earth would begin to grow exponentially after the turn of the millennium. </w:t>
      </w:r>
    </w:p>
    <w:p w14:paraId="66BD7051" w14:textId="77777777" w:rsidR="00207EBB" w:rsidRPr="00100A2B" w:rsidRDefault="00207EBB" w:rsidP="00207EBB">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C8AAFAA" w14:textId="77777777" w:rsidR="00207EBB" w:rsidRPr="00100A2B" w:rsidRDefault="00207EBB" w:rsidP="00207EBB">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F81D73D" w14:textId="77777777" w:rsidR="00207EBB" w:rsidRPr="00100A2B" w:rsidRDefault="00207EBB" w:rsidP="00207EBB">
      <w:r w:rsidRPr="00100A2B">
        <w:t xml:space="preserve">For Kessler, this is a problem because it would "create small debris faster than it can be removed," Kessler said last year. And this cloud of junk could eventually make missions to space too dangerous. </w:t>
      </w:r>
    </w:p>
    <w:p w14:paraId="732B07C3" w14:textId="77777777" w:rsidR="00207EBB" w:rsidRPr="00100A2B" w:rsidRDefault="00207EBB" w:rsidP="00207EBB">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4D5C46A" w14:textId="77777777" w:rsidR="00207EBB" w:rsidRPr="00100A2B" w:rsidRDefault="00207EBB" w:rsidP="00207EBB">
      <w:r w:rsidRPr="00100A2B">
        <w:t xml:space="preserve">The future </w:t>
      </w:r>
    </w:p>
    <w:p w14:paraId="27DD0B06" w14:textId="77777777" w:rsidR="00207EBB" w:rsidRPr="00100A2B" w:rsidRDefault="00207EBB" w:rsidP="00207EBB">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5FCA9F6" w14:textId="77777777" w:rsidR="00207EBB" w:rsidRPr="00100A2B" w:rsidRDefault="00207EBB" w:rsidP="00207EBB">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291138D5" w14:textId="77777777" w:rsidR="00207EBB" w:rsidRPr="00100A2B" w:rsidRDefault="00207EBB" w:rsidP="00207EBB">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14BDFD87" w14:textId="77777777" w:rsidR="00207EBB" w:rsidRPr="00100A2B" w:rsidRDefault="00207EBB" w:rsidP="00207EBB">
      <w:r w:rsidRPr="00100A2B">
        <w:t xml:space="preserve">1.5 times more fragments greater than 8 inches across </w:t>
      </w:r>
    </w:p>
    <w:p w14:paraId="57B3D5B8" w14:textId="77777777" w:rsidR="00207EBB" w:rsidRPr="00100A2B" w:rsidRDefault="00207EBB" w:rsidP="00207EBB">
      <w:r w:rsidRPr="00100A2B">
        <w:t xml:space="preserve">3.2 times more fragments between 4 and 8 inches across </w:t>
      </w:r>
    </w:p>
    <w:p w14:paraId="291ADE18" w14:textId="77777777" w:rsidR="00207EBB" w:rsidRPr="00100A2B" w:rsidRDefault="00207EBB" w:rsidP="00207EBB">
      <w:r w:rsidRPr="00100A2B">
        <w:t xml:space="preserve">13-20 times </w:t>
      </w:r>
      <w:proofErr w:type="gramStart"/>
      <w:r w:rsidRPr="00100A2B">
        <w:t>more smaller</w:t>
      </w:r>
      <w:proofErr w:type="gramEnd"/>
      <w:r w:rsidRPr="00100A2B">
        <w:t>-sized fragments less than 4 inches across</w:t>
      </w:r>
    </w:p>
    <w:p w14:paraId="06C707ED" w14:textId="77777777" w:rsidR="00207EBB" w:rsidRPr="00100A2B" w:rsidRDefault="00207EBB" w:rsidP="00207EBB">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1C87D455" w14:textId="77777777" w:rsidR="00207EBB" w:rsidRDefault="00207EBB" w:rsidP="00207EBB">
      <w:pPr>
        <w:pStyle w:val="Heading3"/>
      </w:pPr>
      <w:r>
        <w:t>Framework</w:t>
      </w:r>
    </w:p>
    <w:p w14:paraId="21E9946D" w14:textId="77777777" w:rsidR="00207EBB" w:rsidRDefault="00207EBB" w:rsidP="00207EBB">
      <w:pPr>
        <w:pStyle w:val="Heading4"/>
        <w:rPr>
          <w:rFonts w:cs="Calibri"/>
        </w:rPr>
      </w:pPr>
      <w:r>
        <w:rPr>
          <w:rFonts w:cs="Calibri"/>
        </w:rPr>
        <w:t>T</w:t>
      </w:r>
      <w:r w:rsidRPr="00A0610A">
        <w:rPr>
          <w:rFonts w:cs="Calibri"/>
        </w:rPr>
        <w:t xml:space="preserve">he standard is maximizing expected well-being. </w:t>
      </w:r>
    </w:p>
    <w:p w14:paraId="18EFE162" w14:textId="77777777" w:rsidR="00207EBB" w:rsidRPr="00A0610A" w:rsidRDefault="00207EBB" w:rsidP="00207EBB">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5A62087" w14:textId="5D8F2B00" w:rsidR="00207EBB" w:rsidRPr="00A0610A" w:rsidRDefault="00207EBB" w:rsidP="00207EBB">
      <w:pPr>
        <w:pStyle w:val="Heading4"/>
        <w:rPr>
          <w:rFonts w:cs="Calibri"/>
        </w:rPr>
      </w:pPr>
      <w:r w:rsidRPr="00A0610A">
        <w:rPr>
          <w:rFonts w:cs="Calibri"/>
        </w:rPr>
        <w:t>2</w:t>
      </w:r>
      <w:r>
        <w:rPr>
          <w:rFonts w:cs="Calibri"/>
        </w:rPr>
        <w:t xml:space="preserve">. </w:t>
      </w:r>
      <w:proofErr w:type="spellStart"/>
      <w:r w:rsidR="003664D8">
        <w:rPr>
          <w:rFonts w:cs="Calibri"/>
        </w:rPr>
        <w:t>aspec</w:t>
      </w:r>
      <w:proofErr w:type="spellEnd"/>
      <w:r w:rsidR="003664D8">
        <w:rPr>
          <w:rFonts w:cs="Calibri"/>
        </w:rPr>
        <w:t xml:space="preserve"> – util is good for governments who </w:t>
      </w:r>
      <w:proofErr w:type="spellStart"/>
      <w:r w:rsidR="003664D8">
        <w:rPr>
          <w:rFonts w:cs="Calibri"/>
        </w:rPr>
        <w:t>aggreagted</w:t>
      </w:r>
      <w:proofErr w:type="spellEnd"/>
      <w:r w:rsidR="003664D8">
        <w:rPr>
          <w:rFonts w:cs="Calibri"/>
        </w:rPr>
        <w:t xml:space="preserve"> quantified metrics like body count</w:t>
      </w:r>
    </w:p>
    <w:p w14:paraId="113AB02A" w14:textId="77777777" w:rsidR="00207EBB" w:rsidRPr="00586B80" w:rsidRDefault="00207EBB" w:rsidP="00207EBB">
      <w:pPr>
        <w:pStyle w:val="Heading4"/>
      </w:pPr>
      <w:r>
        <w:t xml:space="preserve">3. Extinction outweighs -  </w:t>
      </w:r>
    </w:p>
    <w:p w14:paraId="1384FBED" w14:textId="77777777" w:rsidR="00207EBB" w:rsidRPr="00611230" w:rsidRDefault="00207EBB" w:rsidP="00207EBB">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6FC15D34" w14:textId="77777777" w:rsidR="00207EBB" w:rsidRDefault="00207EBB" w:rsidP="00207EBB">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821973D" w14:textId="77777777" w:rsidR="00207EBB" w:rsidRPr="00FC2A89" w:rsidRDefault="00207EBB" w:rsidP="00207EBB">
      <w:pPr>
        <w:pStyle w:val="Heading4"/>
        <w:ind w:left="360"/>
      </w:pPr>
    </w:p>
    <w:p w14:paraId="6BB3E908" w14:textId="77777777" w:rsidR="00207EBB" w:rsidRPr="008228A6" w:rsidRDefault="00207EBB" w:rsidP="00207EBB"/>
    <w:p w14:paraId="1F9E3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7EBB"/>
    <w:rsid w:val="000029E3"/>
    <w:rsid w:val="000029E8"/>
    <w:rsid w:val="00004225"/>
    <w:rsid w:val="000066CA"/>
    <w:rsid w:val="00007264"/>
    <w:rsid w:val="000076A9"/>
    <w:rsid w:val="00014FAD"/>
    <w:rsid w:val="00015D2A"/>
    <w:rsid w:val="0002490B"/>
    <w:rsid w:val="00026465"/>
    <w:rsid w:val="00030204"/>
    <w:rsid w:val="000312A0"/>
    <w:rsid w:val="000314EE"/>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BB"/>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3F5"/>
    <w:rsid w:val="003664D8"/>
    <w:rsid w:val="003670D9"/>
    <w:rsid w:val="00370B41"/>
    <w:rsid w:val="00371B27"/>
    <w:rsid w:val="003726C3"/>
    <w:rsid w:val="00375D2E"/>
    <w:rsid w:val="00383071"/>
    <w:rsid w:val="00383B19"/>
    <w:rsid w:val="00384CBC"/>
    <w:rsid w:val="003925CA"/>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553F"/>
    <w:rsid w:val="00407AFF"/>
    <w:rsid w:val="0041155D"/>
    <w:rsid w:val="004170BF"/>
    <w:rsid w:val="004270E3"/>
    <w:rsid w:val="004348DC"/>
    <w:rsid w:val="00434921"/>
    <w:rsid w:val="00442018"/>
    <w:rsid w:val="00446567"/>
    <w:rsid w:val="00447B10"/>
    <w:rsid w:val="00452EE4"/>
    <w:rsid w:val="00452F0B"/>
    <w:rsid w:val="004536D6"/>
    <w:rsid w:val="00457224"/>
    <w:rsid w:val="004626B6"/>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383"/>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6E"/>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17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3D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A1F"/>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A745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CF573"/>
  <w14:defaultImageDpi w14:val="300"/>
  <w15:docId w15:val="{851C54A0-EE37-274B-843D-AC01A0F3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553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405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55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55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40553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207EB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05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553F"/>
  </w:style>
  <w:style w:type="character" w:customStyle="1" w:styleId="Heading1Char">
    <w:name w:val="Heading 1 Char"/>
    <w:aliases w:val="Pocket Char"/>
    <w:basedOn w:val="DefaultParagraphFont"/>
    <w:link w:val="Heading1"/>
    <w:rsid w:val="004055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55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553F"/>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40553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0553F"/>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40553F"/>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4055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0553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0553F"/>
    <w:rPr>
      <w:color w:val="auto"/>
      <w:u w:val="none"/>
    </w:rPr>
  </w:style>
  <w:style w:type="paragraph" w:styleId="DocumentMap">
    <w:name w:val="Document Map"/>
    <w:basedOn w:val="Normal"/>
    <w:link w:val="DocumentMapChar"/>
    <w:uiPriority w:val="99"/>
    <w:semiHidden/>
    <w:unhideWhenUsed/>
    <w:rsid w:val="00207E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7EBB"/>
    <w:rPr>
      <w:rFonts w:ascii="Lucida Grande" w:hAnsi="Lucida Grande" w:cs="Lucida Grande"/>
    </w:rPr>
  </w:style>
  <w:style w:type="character" w:customStyle="1" w:styleId="Heading5Char">
    <w:name w:val="Heading 5 Char"/>
    <w:basedOn w:val="DefaultParagraphFont"/>
    <w:link w:val="Heading5"/>
    <w:uiPriority w:val="9"/>
    <w:semiHidden/>
    <w:rsid w:val="00207EBB"/>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07E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uiPriority w:val="7"/>
    <w:qFormat/>
    <w:rsid w:val="00207EB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A7457"/>
    <w:rPr>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apers.ssrn.com/abstract=3397559" TargetMode="External"/><Relationship Id="rId23" Type="http://schemas.openxmlformats.org/officeDocument/2006/relationships/hyperlink" Target="https://www.businessinsider.com/russia-says-space-junk-could-spark-war-2016-1"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14231</Words>
  <Characters>81117</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Emily Lin</cp:lastModifiedBy>
  <cp:revision>2</cp:revision>
  <dcterms:created xsi:type="dcterms:W3CDTF">2022-02-19T16:02:00Z</dcterms:created>
  <dcterms:modified xsi:type="dcterms:W3CDTF">2022-02-19T16:02:00Z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