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4EA9F" w14:textId="16451C18" w:rsidR="00AA2AD7" w:rsidRPr="00AA2AD7" w:rsidRDefault="00AA2AD7" w:rsidP="00AA2AD7">
      <w:pPr>
        <w:pStyle w:val="Heading1"/>
        <w:rPr>
          <w:rFonts w:asciiTheme="minorHAnsi" w:hAnsiTheme="minorHAnsi" w:cstheme="minorHAnsi"/>
        </w:rPr>
      </w:pPr>
      <w:bookmarkStart w:id="0" w:name="_Hlk52614648"/>
      <w:bookmarkStart w:id="1" w:name="_Hlk53835170"/>
      <w:bookmarkStart w:id="2" w:name="_Hlk62575125"/>
      <w:proofErr w:type="spellStart"/>
      <w:r w:rsidRPr="00AA2AD7">
        <w:rPr>
          <w:rFonts w:asciiTheme="minorHAnsi" w:hAnsiTheme="minorHAnsi" w:cstheme="minorHAnsi"/>
        </w:rPr>
        <w:t>Prag</w:t>
      </w:r>
      <w:proofErr w:type="spellEnd"/>
      <w:r w:rsidRPr="00AA2AD7">
        <w:rPr>
          <w:rFonts w:asciiTheme="minorHAnsi" w:hAnsiTheme="minorHAnsi" w:cstheme="minorHAnsi"/>
        </w:rPr>
        <w:t xml:space="preserve"> AC</w:t>
      </w:r>
      <w:bookmarkEnd w:id="0"/>
      <w:bookmarkEnd w:id="1"/>
    </w:p>
    <w:p w14:paraId="26C9AC9B" w14:textId="77777777" w:rsidR="00AA2AD7" w:rsidRPr="00AA2AD7" w:rsidRDefault="00AA2AD7" w:rsidP="00AA2AD7">
      <w:pPr>
        <w:pStyle w:val="Heading2"/>
        <w:rPr>
          <w:rFonts w:asciiTheme="minorHAnsi" w:hAnsiTheme="minorHAnsi" w:cstheme="minorHAnsi"/>
        </w:rPr>
      </w:pPr>
      <w:bookmarkStart w:id="3" w:name="_Hlk52614679"/>
      <w:bookmarkStart w:id="4" w:name="_Hlk49274621"/>
      <w:r w:rsidRPr="00AA2AD7">
        <w:rPr>
          <w:rFonts w:asciiTheme="minorHAnsi" w:hAnsiTheme="minorHAnsi" w:cstheme="minorHAnsi"/>
        </w:rPr>
        <w:t xml:space="preserve">Framing </w:t>
      </w:r>
    </w:p>
    <w:p w14:paraId="21EF7DCB"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I value morality.</w:t>
      </w:r>
    </w:p>
    <w:p w14:paraId="7BB99328"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Prefer contextualism: ethics only arises as a solution to problems identified in relation to our context</w:t>
      </w:r>
    </w:p>
    <w:p w14:paraId="194F7180"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[1] describes real world judgements: doctors make prescriptions after diagnosing issues, any a priori judgement is informed by what we understand of our contexts.</w:t>
      </w:r>
    </w:p>
    <w:p w14:paraId="17C1FAAB" w14:textId="481872C8"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[2] solves skep: skep claims that we don’t know whether moral judgements are infinitely true, but we need solutions to solve problems in our specific context. </w:t>
      </w:r>
    </w:p>
    <w:p w14:paraId="07BA2A52" w14:textId="77777777" w:rsidR="00AA2AD7" w:rsidRPr="00AA2AD7" w:rsidRDefault="00AA2AD7" w:rsidP="00AA2AD7">
      <w:pPr>
        <w:pStyle w:val="Heading4"/>
        <w:rPr>
          <w:rFonts w:asciiTheme="minorHAnsi" w:hAnsiTheme="minorHAnsi" w:cstheme="minorHAnsi"/>
        </w:rPr>
      </w:pPr>
      <w:proofErr w:type="gramStart"/>
      <w:r w:rsidRPr="00AA2AD7">
        <w:rPr>
          <w:rFonts w:asciiTheme="minorHAnsi" w:hAnsiTheme="minorHAnsi" w:cstheme="minorHAnsi"/>
        </w:rPr>
        <w:t>And,</w:t>
      </w:r>
      <w:proofErr w:type="gramEnd"/>
      <w:r w:rsidRPr="00AA2AD7">
        <w:rPr>
          <w:rFonts w:asciiTheme="minorHAnsi" w:hAnsiTheme="minorHAnsi" w:cstheme="minorHAnsi"/>
        </w:rPr>
        <w:t xml:space="preserve"> deliberation and testing are key to ensuring that ethics can respond to changing circumstances</w:t>
      </w:r>
    </w:p>
    <w:p w14:paraId="0BF6481C" w14:textId="77777777" w:rsidR="00AA2AD7" w:rsidRPr="00AA2AD7" w:rsidRDefault="00AA2AD7" w:rsidP="00AA2AD7">
      <w:pPr>
        <w:rPr>
          <w:rFonts w:asciiTheme="minorHAnsi" w:hAnsiTheme="minorHAnsi" w:cstheme="minorHAnsi"/>
        </w:rPr>
      </w:pPr>
      <w:r w:rsidRPr="00AA2AD7">
        <w:rPr>
          <w:rStyle w:val="Style13ptBold"/>
          <w:rFonts w:asciiTheme="minorHAnsi" w:hAnsiTheme="minorHAnsi" w:cstheme="minorHAnsi"/>
        </w:rPr>
        <w:t>Serra 09</w:t>
      </w:r>
      <w:r w:rsidRPr="00AA2AD7">
        <w:rPr>
          <w:rFonts w:asciiTheme="minorHAnsi" w:hAnsiTheme="minorHAnsi" w:cstheme="minorHAnsi"/>
        </w:rPr>
        <w:t xml:space="preserve"> [Juan Pablo Serra. What Is and What Should Pragmatic Ethics Be? Some Remarks on Recent Scholarship</w:t>
      </w:r>
      <w:r w:rsidRPr="00AA2AD7">
        <w:rPr>
          <w:rFonts w:asciiTheme="minorHAnsi" w:hAnsiTheme="minorHAnsi" w:cstheme="minorHAnsi"/>
          <w:i/>
          <w:iCs/>
          <w:color w:val="000000"/>
          <w:sz w:val="26"/>
          <w:szCs w:val="26"/>
        </w:rPr>
        <w:t xml:space="preserve">. </w:t>
      </w:r>
      <w:r w:rsidRPr="00AA2AD7">
        <w:rPr>
          <w:rFonts w:asciiTheme="minorHAnsi" w:hAnsiTheme="minorHAnsi" w:cstheme="minorHAnsi"/>
          <w:color w:val="000000"/>
          <w:sz w:val="26"/>
          <w:szCs w:val="26"/>
        </w:rPr>
        <w:t>E</w:t>
      </w:r>
      <w:r w:rsidRPr="00AA2AD7">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0239161E" w14:textId="77777777" w:rsidR="00AA2AD7" w:rsidRPr="00AA2AD7" w:rsidRDefault="00AA2AD7" w:rsidP="00AA2AD7">
      <w:pPr>
        <w:rPr>
          <w:rFonts w:asciiTheme="minorHAnsi" w:hAnsiTheme="minorHAnsi" w:cstheme="minorHAnsi"/>
        </w:rPr>
      </w:pPr>
      <w:r w:rsidRPr="00AA2AD7">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AA2AD7">
        <w:rPr>
          <w:rStyle w:val="Emphasis"/>
          <w:rFonts w:asciiTheme="minorHAnsi" w:hAnsiTheme="minorHAnsi" w:cstheme="minorHAnsi"/>
          <w:highlight w:val="cyan"/>
        </w:rPr>
        <w:t>ethics</w:t>
      </w:r>
      <w:r w:rsidRPr="00AA2AD7">
        <w:rPr>
          <w:rFonts w:asciiTheme="minorHAnsi" w:hAnsiTheme="minorHAnsi" w:cstheme="minorHAnsi"/>
          <w:sz w:val="12"/>
        </w:rPr>
        <w:t xml:space="preserve"> is valuable as a science in a broad sense. But he also regards ethics as a science which </w:t>
      </w:r>
      <w:r w:rsidRPr="00AA2AD7">
        <w:rPr>
          <w:rStyle w:val="Emphasis"/>
          <w:rFonts w:asciiTheme="minorHAnsi" w:hAnsiTheme="minorHAnsi" w:cstheme="minorHAnsi"/>
          <w:highlight w:val="cyan"/>
        </w:rPr>
        <w:t>bears on human conduct</w:t>
      </w:r>
      <w:r w:rsidRPr="00AA2AD7">
        <w:rPr>
          <w:rFonts w:asciiTheme="minorHAnsi" w:hAnsiTheme="minorHAnsi" w:cstheme="minorHAnsi"/>
          <w:sz w:val="12"/>
        </w:rPr>
        <w:t xml:space="preserve"> only </w:t>
      </w:r>
      <w:r w:rsidRPr="00AA2AD7">
        <w:rPr>
          <w:rStyle w:val="Emphasis"/>
          <w:rFonts w:asciiTheme="minorHAnsi" w:hAnsiTheme="minorHAnsi" w:cstheme="minorHAnsi"/>
          <w:highlight w:val="cyan"/>
        </w:rPr>
        <w:t>indirectly, through</w:t>
      </w:r>
      <w:r w:rsidRPr="00AA2AD7">
        <w:rPr>
          <w:rFonts w:asciiTheme="minorHAnsi" w:hAnsiTheme="minorHAnsi" w:cstheme="minorHAnsi"/>
          <w:sz w:val="12"/>
        </w:rPr>
        <w:t xml:space="preserve"> the </w:t>
      </w:r>
      <w:r w:rsidRPr="00AA2AD7">
        <w:rPr>
          <w:rStyle w:val="Emphasis"/>
          <w:rFonts w:asciiTheme="minorHAnsi" w:hAnsiTheme="minorHAnsi" w:cstheme="minorHAnsi"/>
          <w:highlight w:val="cyan"/>
        </w:rPr>
        <w:t>examination of past actions and</w:t>
      </w:r>
      <w:r w:rsidRPr="00AA2AD7">
        <w:rPr>
          <w:rFonts w:asciiTheme="minorHAnsi" w:hAnsiTheme="minorHAnsi" w:cstheme="minorHAnsi"/>
          <w:sz w:val="12"/>
        </w:rPr>
        <w:t xml:space="preserve"> the self-</w:t>
      </w:r>
      <w:r w:rsidRPr="00AA2AD7">
        <w:rPr>
          <w:rStyle w:val="Emphasis"/>
          <w:rFonts w:asciiTheme="minorHAnsi" w:hAnsiTheme="minorHAnsi" w:cstheme="minorHAnsi"/>
          <w:highlight w:val="cyan"/>
        </w:rPr>
        <w:t>correction</w:t>
      </w:r>
      <w:r w:rsidRPr="00AA2AD7">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AA2AD7">
        <w:rPr>
          <w:rStyle w:val="Emphasis"/>
          <w:rFonts w:asciiTheme="minorHAnsi" w:hAnsiTheme="minorHAnsi" w:cstheme="minorHAnsi"/>
          <w:highlight w:val="cyan"/>
        </w:rPr>
        <w:t>moral inquiry is performed</w:t>
      </w:r>
      <w:r w:rsidRPr="00AA2AD7">
        <w:rPr>
          <w:rFonts w:asciiTheme="minorHAnsi" w:hAnsiTheme="minorHAnsi" w:cstheme="minorHAnsi"/>
          <w:sz w:val="12"/>
        </w:rPr>
        <w:t xml:space="preserve"> in a </w:t>
      </w:r>
      <w:r w:rsidRPr="00AA2AD7">
        <w:rPr>
          <w:rStyle w:val="Emphasis"/>
          <w:rFonts w:asciiTheme="minorHAnsi" w:hAnsiTheme="minorHAnsi" w:cstheme="minorHAnsi"/>
          <w:highlight w:val="cyan"/>
        </w:rPr>
        <w:t>deliberative[</w:t>
      </w:r>
      <w:proofErr w:type="spellStart"/>
      <w:r w:rsidRPr="00AA2AD7">
        <w:rPr>
          <w:rStyle w:val="Emphasis"/>
          <w:rFonts w:asciiTheme="minorHAnsi" w:hAnsiTheme="minorHAnsi" w:cstheme="minorHAnsi"/>
          <w:highlight w:val="cyan"/>
        </w:rPr>
        <w:t>ly</w:t>
      </w:r>
      <w:proofErr w:type="spellEnd"/>
      <w:r w:rsidRPr="00AA2AD7">
        <w:rPr>
          <w:rStyle w:val="Emphasis"/>
          <w:rFonts w:asciiTheme="minorHAnsi" w:hAnsiTheme="minorHAnsi" w:cstheme="minorHAnsi"/>
          <w:highlight w:val="cyan"/>
        </w:rPr>
        <w:t>]</w:t>
      </w:r>
      <w:r w:rsidRPr="00AA2AD7">
        <w:rPr>
          <w:rFonts w:asciiTheme="minorHAnsi" w:hAnsiTheme="minorHAnsi" w:cstheme="minorHAnsi"/>
          <w:sz w:val="12"/>
        </w:rPr>
        <w:t xml:space="preserve"> way, </w:t>
      </w:r>
      <w:r w:rsidRPr="00AA2AD7">
        <w:rPr>
          <w:rStyle w:val="Emphasis"/>
          <w:rFonts w:asciiTheme="minorHAnsi" w:hAnsiTheme="minorHAnsi" w:cstheme="minorHAnsi"/>
          <w:highlight w:val="cyan"/>
        </w:rPr>
        <w:t>weighing</w:t>
      </w:r>
      <w:r w:rsidRPr="00AA2AD7">
        <w:rPr>
          <w:rFonts w:asciiTheme="minorHAnsi" w:hAnsiTheme="minorHAnsi" w:cstheme="minorHAnsi"/>
          <w:sz w:val="12"/>
        </w:rPr>
        <w:t xml:space="preserve"> up </w:t>
      </w:r>
      <w:r w:rsidRPr="00AA2AD7">
        <w:rPr>
          <w:rStyle w:val="Emphasis"/>
          <w:rFonts w:asciiTheme="minorHAnsi" w:hAnsiTheme="minorHAnsi" w:cstheme="minorHAnsi"/>
          <w:highlight w:val="cyan"/>
        </w:rPr>
        <w:t>argument</w:t>
      </w:r>
      <w:r w:rsidRPr="00AA2AD7">
        <w:rPr>
          <w:rStyle w:val="StyleUnderline"/>
          <w:rFonts w:asciiTheme="minorHAnsi" w:hAnsiTheme="minorHAnsi" w:cstheme="minorHAnsi"/>
        </w:rPr>
        <w:t>ation</w:t>
      </w:r>
      <w:r w:rsidRPr="00AA2AD7">
        <w:rPr>
          <w:rStyle w:val="Emphasis"/>
          <w:rFonts w:asciiTheme="minorHAnsi" w:hAnsiTheme="minorHAnsi" w:cstheme="minorHAnsi"/>
          <w:highlight w:val="cyan"/>
        </w:rPr>
        <w:t>s</w:t>
      </w:r>
      <w:r w:rsidRPr="00AA2AD7">
        <w:rPr>
          <w:rFonts w:asciiTheme="minorHAnsi" w:hAnsiTheme="minorHAnsi" w:cstheme="minorHAnsi"/>
          <w:sz w:val="12"/>
        </w:rPr>
        <w:t xml:space="preserve">, </w:t>
      </w:r>
      <w:proofErr w:type="gramStart"/>
      <w:r w:rsidRPr="00AA2AD7">
        <w:rPr>
          <w:rFonts w:asciiTheme="minorHAnsi" w:hAnsiTheme="minorHAnsi" w:cstheme="minorHAnsi"/>
          <w:sz w:val="12"/>
        </w:rPr>
        <w:t>beliefs</w:t>
      </w:r>
      <w:proofErr w:type="gramEnd"/>
      <w:r w:rsidRPr="00AA2AD7">
        <w:rPr>
          <w:rFonts w:asciiTheme="minorHAnsi" w:hAnsiTheme="minorHAnsi" w:cstheme="minorHAnsi"/>
          <w:sz w:val="12"/>
        </w:rPr>
        <w:t xml:space="preserve"> and principles, </w:t>
      </w:r>
      <w:r w:rsidRPr="00AA2AD7">
        <w:rPr>
          <w:rStyle w:val="Emphasis"/>
          <w:rFonts w:asciiTheme="minorHAnsi" w:hAnsiTheme="minorHAnsi" w:cstheme="minorHAnsi"/>
          <w:highlight w:val="cyan"/>
        </w:rPr>
        <w:t>and comparing them</w:t>
      </w:r>
      <w:r w:rsidRPr="00AA2AD7">
        <w:rPr>
          <w:rFonts w:asciiTheme="minorHAnsi" w:hAnsiTheme="minorHAnsi" w:cstheme="minorHAnsi"/>
          <w:sz w:val="12"/>
        </w:rPr>
        <w:t xml:space="preserve"> either </w:t>
      </w:r>
      <w:r w:rsidRPr="00AA2AD7">
        <w:rPr>
          <w:rStyle w:val="Emphasis"/>
          <w:rFonts w:asciiTheme="minorHAnsi" w:hAnsiTheme="minorHAnsi" w:cstheme="minorHAnsi"/>
          <w:highlight w:val="cyan"/>
        </w:rPr>
        <w:t>with</w:t>
      </w:r>
      <w:r w:rsidRPr="00AA2AD7">
        <w:rPr>
          <w:rFonts w:asciiTheme="minorHAnsi" w:hAnsiTheme="minorHAnsi" w:cstheme="minorHAnsi"/>
          <w:sz w:val="12"/>
        </w:rPr>
        <w:t xml:space="preserve"> their probable or conceivable consequences or with </w:t>
      </w:r>
      <w:r w:rsidRPr="00AA2AD7">
        <w:rPr>
          <w:rStyle w:val="Emphasis"/>
          <w:rFonts w:asciiTheme="minorHAnsi" w:hAnsiTheme="minorHAnsi" w:cstheme="minorHAnsi"/>
          <w:highlight w:val="cyan"/>
        </w:rPr>
        <w:t>lived</w:t>
      </w:r>
      <w:r w:rsidRPr="00AA2AD7">
        <w:rPr>
          <w:rFonts w:asciiTheme="minorHAnsi" w:hAnsiTheme="minorHAnsi" w:cstheme="minorHAnsi"/>
          <w:sz w:val="12"/>
        </w:rPr>
        <w:t xml:space="preserve"> as well as possible </w:t>
      </w:r>
      <w:r w:rsidRPr="00AA2AD7">
        <w:rPr>
          <w:rStyle w:val="Emphasis"/>
          <w:rFonts w:asciiTheme="minorHAnsi" w:hAnsiTheme="minorHAnsi" w:cstheme="minorHAnsi"/>
          <w:highlight w:val="cyan"/>
        </w:rPr>
        <w:t>experiences</w:t>
      </w:r>
      <w:r w:rsidRPr="00AA2AD7">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AA2AD7">
        <w:rPr>
          <w:rFonts w:asciiTheme="minorHAnsi" w:hAnsiTheme="minorHAnsi" w:cstheme="minorHAnsi"/>
          <w:sz w:val="12"/>
        </w:rPr>
        <w:t>Misak</w:t>
      </w:r>
      <w:proofErr w:type="spellEnd"/>
      <w:r w:rsidRPr="00AA2AD7">
        <w:rPr>
          <w:rFonts w:asciiTheme="minorHAnsi" w:hAnsiTheme="minorHAnsi" w:cstheme="minorHAnsi"/>
          <w:sz w:val="12"/>
        </w:rPr>
        <w:t xml:space="preserve"> puts it </w:t>
      </w:r>
      <w:proofErr w:type="spellStart"/>
      <w:r w:rsidRPr="00AA2AD7">
        <w:rPr>
          <w:rFonts w:asciiTheme="minorHAnsi" w:hAnsiTheme="minorHAnsi" w:cstheme="minorHAnsi"/>
          <w:sz w:val="12"/>
        </w:rPr>
        <w:t>succint</w:t>
      </w:r>
      <w:proofErr w:type="spellEnd"/>
      <w:r w:rsidRPr="00AA2AD7">
        <w:rPr>
          <w:rFonts w:asciiTheme="minorHAnsi" w:hAnsiTheme="minorHAnsi" w:cstheme="minorHAnsi"/>
          <w:sz w:val="12"/>
        </w:rPr>
        <w:t xml:space="preserve">- </w:t>
      </w:r>
      <w:proofErr w:type="spellStart"/>
      <w:r w:rsidRPr="00AA2AD7">
        <w:rPr>
          <w:rFonts w:asciiTheme="minorHAnsi" w:hAnsiTheme="minorHAnsi" w:cstheme="minorHAnsi"/>
          <w:sz w:val="12"/>
        </w:rPr>
        <w:t>ly</w:t>
      </w:r>
      <w:proofErr w:type="spellEnd"/>
      <w:r w:rsidRPr="00AA2AD7">
        <w:rPr>
          <w:rFonts w:asciiTheme="minorHAnsi" w:hAnsiTheme="minorHAnsi" w:cstheme="minorHAnsi"/>
          <w:sz w:val="12"/>
        </w:rPr>
        <w:t xml:space="preserve">, “the practice of moral deliberation is responsive to experience, reason, argument, and thought experiments... Such </w:t>
      </w:r>
      <w:r w:rsidRPr="00AA2AD7">
        <w:rPr>
          <w:rStyle w:val="Emphasis"/>
          <w:rFonts w:asciiTheme="minorHAnsi" w:hAnsiTheme="minorHAnsi" w:cstheme="minorHAnsi"/>
          <w:highlight w:val="cyan"/>
        </w:rPr>
        <w:t>responsiveness is part of</w:t>
      </w:r>
      <w:r w:rsidRPr="00AA2AD7">
        <w:rPr>
          <w:rFonts w:asciiTheme="minorHAnsi" w:hAnsiTheme="minorHAnsi" w:cstheme="minorHAnsi"/>
          <w:sz w:val="12"/>
          <w:highlight w:val="cyan"/>
        </w:rPr>
        <w:t xml:space="preserve"> </w:t>
      </w:r>
      <w:r w:rsidRPr="00AA2AD7">
        <w:rPr>
          <w:rFonts w:asciiTheme="minorHAnsi" w:hAnsiTheme="minorHAnsi" w:cstheme="minorHAnsi"/>
          <w:sz w:val="12"/>
        </w:rPr>
        <w:t xml:space="preserve">what it is to </w:t>
      </w:r>
      <w:proofErr w:type="spellStart"/>
      <w:r w:rsidRPr="00AA2AD7">
        <w:rPr>
          <w:rFonts w:asciiTheme="minorHAnsi" w:hAnsiTheme="minorHAnsi" w:cstheme="minorHAnsi"/>
          <w:sz w:val="12"/>
        </w:rPr>
        <w:t>mak</w:t>
      </w:r>
      <w:proofErr w:type="spellEnd"/>
      <w:r w:rsidRPr="00AA2AD7">
        <w:rPr>
          <w:rFonts w:asciiTheme="minorHAnsi" w:hAnsiTheme="minorHAnsi" w:cstheme="minorHAnsi"/>
          <w:sz w:val="12"/>
        </w:rPr>
        <w:t>[</w:t>
      </w:r>
      <w:proofErr w:type="spellStart"/>
      <w:r w:rsidRPr="00AA2AD7">
        <w:rPr>
          <w:rFonts w:asciiTheme="minorHAnsi" w:hAnsiTheme="minorHAnsi" w:cstheme="minorHAnsi"/>
          <w:sz w:val="12"/>
        </w:rPr>
        <w:t>ing</w:t>
      </w:r>
      <w:proofErr w:type="spellEnd"/>
      <w:r w:rsidRPr="00AA2AD7">
        <w:rPr>
          <w:rFonts w:asciiTheme="minorHAnsi" w:hAnsiTheme="minorHAnsi" w:cstheme="minorHAnsi"/>
          <w:sz w:val="12"/>
        </w:rPr>
        <w:t xml:space="preserve">]e a </w:t>
      </w:r>
      <w:r w:rsidRPr="00AA2AD7">
        <w:rPr>
          <w:rStyle w:val="Emphasis"/>
          <w:rFonts w:asciiTheme="minorHAnsi" w:hAnsiTheme="minorHAnsi" w:cstheme="minorHAnsi"/>
          <w:highlight w:val="cyan"/>
        </w:rPr>
        <w:t>moral decision[s]</w:t>
      </w:r>
      <w:r w:rsidRPr="00AA2AD7">
        <w:rPr>
          <w:rFonts w:asciiTheme="minorHAnsi" w:hAnsiTheme="minorHAnsi" w:cstheme="minorHAnsi"/>
          <w:sz w:val="12"/>
        </w:rPr>
        <w:t xml:space="preserve"> and part of what it is to try to live a moral life” (2000: 52)3. Likewise, </w:t>
      </w:r>
      <w:r w:rsidRPr="00AA2AD7">
        <w:rPr>
          <w:rStyle w:val="Emphasis"/>
          <w:rFonts w:asciiTheme="minorHAnsi" w:hAnsiTheme="minorHAnsi" w:cstheme="minorHAnsi"/>
          <w:highlight w:val="cyan"/>
        </w:rPr>
        <w:t>this</w:t>
      </w:r>
      <w:r w:rsidRPr="00AA2AD7">
        <w:rPr>
          <w:rFonts w:asciiTheme="minorHAnsi" w:hAnsiTheme="minorHAnsi" w:cstheme="minorHAnsi"/>
          <w:sz w:val="12"/>
        </w:rPr>
        <w:t xml:space="preserve"> same deliberative activity </w:t>
      </w:r>
      <w:r w:rsidRPr="00AA2AD7">
        <w:rPr>
          <w:rStyle w:val="Emphasis"/>
          <w:rFonts w:asciiTheme="minorHAnsi" w:hAnsiTheme="minorHAnsi" w:cstheme="minorHAnsi"/>
          <w:highlight w:val="cyan"/>
        </w:rPr>
        <w:t>implies</w:t>
      </w:r>
      <w:r w:rsidRPr="00AA2AD7">
        <w:rPr>
          <w:rFonts w:asciiTheme="minorHAnsi" w:hAnsiTheme="minorHAnsi" w:cstheme="minorHAnsi"/>
          <w:sz w:val="12"/>
        </w:rPr>
        <w:t xml:space="preserve"> an effort to acquire </w:t>
      </w:r>
      <w:r w:rsidRPr="00AA2AD7">
        <w:rPr>
          <w:rStyle w:val="Emphasis"/>
          <w:rFonts w:asciiTheme="minorHAnsi" w:hAnsiTheme="minorHAnsi" w:cstheme="minorHAnsi"/>
          <w:highlight w:val="cyan"/>
        </w:rPr>
        <w:t>habits</w:t>
      </w:r>
      <w:r w:rsidRPr="00AA2AD7">
        <w:rPr>
          <w:rFonts w:asciiTheme="minorHAnsi" w:hAnsiTheme="minorHAnsi" w:cstheme="minorHAnsi"/>
          <w:sz w:val="12"/>
        </w:rPr>
        <w:t xml:space="preserve">, beliefs and principles </w:t>
      </w:r>
      <w:r w:rsidRPr="00AA2AD7">
        <w:rPr>
          <w:rStyle w:val="Emphasis"/>
          <w:rFonts w:asciiTheme="minorHAnsi" w:hAnsiTheme="minorHAnsi" w:cstheme="minorHAnsi"/>
          <w:highlight w:val="cyan"/>
        </w:rPr>
        <w:t>that contribute to</w:t>
      </w:r>
      <w:r w:rsidRPr="00AA2AD7">
        <w:rPr>
          <w:rFonts w:asciiTheme="minorHAnsi" w:hAnsiTheme="minorHAnsi" w:cstheme="minorHAnsi"/>
          <w:sz w:val="12"/>
        </w:rPr>
        <w:t xml:space="preserve"> a truly free </w:t>
      </w:r>
      <w:r w:rsidRPr="00AA2AD7">
        <w:rPr>
          <w:rStyle w:val="Emphasis"/>
          <w:rFonts w:asciiTheme="minorHAnsi" w:hAnsiTheme="minorHAnsi" w:cstheme="minorHAnsi"/>
          <w:highlight w:val="cyan"/>
        </w:rPr>
        <w:t>deliberation which</w:t>
      </w:r>
      <w:r w:rsidRPr="00AA2AD7">
        <w:rPr>
          <w:rFonts w:asciiTheme="minorHAnsi" w:hAnsiTheme="minorHAnsi" w:cstheme="minorHAnsi"/>
          <w:sz w:val="12"/>
        </w:rPr>
        <w:t xml:space="preserve">, in turn, can </w:t>
      </w:r>
      <w:r w:rsidRPr="00AA2AD7">
        <w:rPr>
          <w:rStyle w:val="Emphasis"/>
          <w:rFonts w:asciiTheme="minorHAnsi" w:hAnsiTheme="minorHAnsi" w:cstheme="minorHAnsi"/>
          <w:highlight w:val="cyan"/>
        </w:rPr>
        <w:t>result in</w:t>
      </w:r>
      <w:r w:rsidRPr="00AA2AD7">
        <w:rPr>
          <w:rFonts w:asciiTheme="minorHAnsi" w:hAnsiTheme="minorHAnsi" w:cstheme="minorHAnsi"/>
          <w:sz w:val="12"/>
        </w:rPr>
        <w:t xml:space="preserve"> creative conclusions. For Peirce, as you get more habit-governed, you become </w:t>
      </w:r>
      <w:proofErr w:type="gramStart"/>
      <w:r w:rsidRPr="00AA2AD7">
        <w:rPr>
          <w:rFonts w:asciiTheme="minorHAnsi" w:hAnsiTheme="minorHAnsi" w:cstheme="minorHAnsi"/>
          <w:sz w:val="12"/>
        </w:rPr>
        <w:t>more creative and free</w:t>
      </w:r>
      <w:proofErr w:type="gramEnd"/>
      <w:r w:rsidRPr="00AA2AD7">
        <w:rPr>
          <w:rFonts w:asciiTheme="minorHAnsi" w:hAnsiTheme="minorHAnsi" w:cstheme="minorHAnsi"/>
          <w:sz w:val="12"/>
        </w:rPr>
        <w:t xml:space="preserve">, and your selfhood acquires </w:t>
      </w:r>
      <w:proofErr w:type="spellStart"/>
      <w:r w:rsidRPr="00AA2AD7">
        <w:rPr>
          <w:rStyle w:val="Emphasis"/>
          <w:rFonts w:asciiTheme="minorHAnsi" w:hAnsiTheme="minorHAnsi" w:cstheme="minorHAnsi"/>
          <w:highlight w:val="cyan"/>
        </w:rPr>
        <w:t>plas</w:t>
      </w:r>
      <w:proofErr w:type="spellEnd"/>
      <w:r w:rsidRPr="00AA2AD7">
        <w:rPr>
          <w:rStyle w:val="Emphasis"/>
          <w:rFonts w:asciiTheme="minorHAnsi" w:hAnsiTheme="minorHAnsi" w:cstheme="minorHAnsi"/>
          <w:highlight w:val="cyan"/>
        </w:rPr>
        <w:t xml:space="preserve">- </w:t>
      </w:r>
      <w:proofErr w:type="spellStart"/>
      <w:r w:rsidRPr="00AA2AD7">
        <w:rPr>
          <w:rStyle w:val="Emphasis"/>
          <w:rFonts w:asciiTheme="minorHAnsi" w:hAnsiTheme="minorHAnsi" w:cstheme="minorHAnsi"/>
          <w:highlight w:val="cyan"/>
        </w:rPr>
        <w:t>ticity</w:t>
      </w:r>
      <w:proofErr w:type="spellEnd"/>
      <w:r w:rsidRPr="00AA2AD7">
        <w:rPr>
          <w:rStyle w:val="Emphasis"/>
          <w:rFonts w:asciiTheme="minorHAnsi" w:hAnsiTheme="minorHAnsi" w:cstheme="minorHAnsi"/>
          <w:highlight w:val="cyan"/>
        </w:rPr>
        <w:t xml:space="preserve"> and receptiveness to experience</w:t>
      </w:r>
      <w:r w:rsidRPr="00AA2AD7">
        <w:rPr>
          <w:rFonts w:asciiTheme="minorHAnsi" w:hAnsiTheme="minorHAnsi" w:cstheme="minorHAnsi"/>
          <w:sz w:val="12"/>
        </w:rPr>
        <w:t xml:space="preserve">4. Vincent </w:t>
      </w:r>
      <w:proofErr w:type="spellStart"/>
      <w:r w:rsidRPr="00AA2AD7">
        <w:rPr>
          <w:rFonts w:asciiTheme="minorHAnsi" w:hAnsiTheme="minorHAnsi" w:cstheme="minorHAnsi"/>
          <w:sz w:val="12"/>
        </w:rPr>
        <w:t>Colapietro</w:t>
      </w:r>
      <w:proofErr w:type="spellEnd"/>
      <w:r w:rsidRPr="00AA2AD7">
        <w:rPr>
          <w:rFonts w:asciiTheme="minorHAnsi" w:hAnsiTheme="minorHAnsi" w:cstheme="minorHAnsi"/>
          <w:sz w:val="12"/>
        </w:rPr>
        <w:t xml:space="preserve"> has referred to Peirce’s description of human reason in terms of a deliberative rationality (1999: 24). Also, in another place he has explained that </w:t>
      </w:r>
      <w:r w:rsidRPr="00AA2AD7">
        <w:rPr>
          <w:rStyle w:val="Emphasis"/>
          <w:rFonts w:asciiTheme="minorHAnsi" w:hAnsiTheme="minorHAnsi" w:cstheme="minorHAnsi"/>
          <w:highlight w:val="cyan"/>
        </w:rPr>
        <w:t>deliberation</w:t>
      </w:r>
      <w:r w:rsidRPr="00AA2AD7">
        <w:rPr>
          <w:rFonts w:asciiTheme="minorHAnsi" w:hAnsiTheme="minorHAnsi" w:cstheme="minorHAnsi"/>
          <w:sz w:val="12"/>
        </w:rPr>
        <w:t xml:space="preserve"> for Peirce </w:t>
      </w:r>
      <w:r w:rsidRPr="00AA2AD7">
        <w:rPr>
          <w:rStyle w:val="Emphasis"/>
          <w:rFonts w:asciiTheme="minorHAnsi" w:hAnsiTheme="minorHAnsi" w:cstheme="minorHAnsi"/>
          <w:highlight w:val="cyan"/>
        </w:rPr>
        <w:t>is</w:t>
      </w:r>
      <w:r w:rsidRPr="00AA2AD7">
        <w:rPr>
          <w:rFonts w:asciiTheme="minorHAnsi" w:hAnsiTheme="minorHAnsi" w:cstheme="minorHAnsi"/>
          <w:sz w:val="12"/>
        </w:rPr>
        <w:t xml:space="preserve"> a process of </w:t>
      </w:r>
      <w:r w:rsidRPr="00AA2AD7">
        <w:rPr>
          <w:rStyle w:val="Emphasis"/>
          <w:rFonts w:asciiTheme="minorHAnsi" w:hAnsiTheme="minorHAnsi" w:cstheme="minorHAnsi"/>
          <w:highlight w:val="cyan"/>
        </w:rPr>
        <w:t>preparation for future action</w:t>
      </w:r>
      <w:r w:rsidRPr="00AA2AD7">
        <w:rPr>
          <w:rFonts w:asciiTheme="minorHAnsi" w:hAnsiTheme="minorHAnsi" w:cstheme="minorHAnsi"/>
          <w:sz w:val="12"/>
        </w:rPr>
        <w:t xml:space="preserve"> which has to do </w:t>
      </w:r>
      <w:r w:rsidRPr="00AA2AD7">
        <w:rPr>
          <w:rStyle w:val="Emphasis"/>
          <w:rFonts w:asciiTheme="minorHAnsi" w:hAnsiTheme="minorHAnsi" w:cstheme="minorHAnsi"/>
          <w:highlight w:val="cyan"/>
        </w:rPr>
        <w:t>with</w:t>
      </w:r>
      <w:r w:rsidRPr="00AA2AD7">
        <w:rPr>
          <w:rFonts w:asciiTheme="minorHAnsi" w:hAnsiTheme="minorHAnsi" w:cstheme="minorHAnsi"/>
          <w:sz w:val="12"/>
        </w:rPr>
        <w:t xml:space="preserve"> the </w:t>
      </w:r>
      <w:r w:rsidRPr="00AA2AD7">
        <w:rPr>
          <w:rStyle w:val="Emphasis"/>
          <w:rFonts w:asciiTheme="minorHAnsi" w:hAnsiTheme="minorHAnsi" w:cstheme="minorHAnsi"/>
          <w:highlight w:val="cyan"/>
        </w:rPr>
        <w:t>checking of previous acts,</w:t>
      </w:r>
      <w:r w:rsidRPr="00AA2AD7">
        <w:rPr>
          <w:rFonts w:asciiTheme="minorHAnsi" w:hAnsiTheme="minorHAnsi" w:cstheme="minorHAnsi"/>
          <w:sz w:val="12"/>
        </w:rPr>
        <w:t xml:space="preserve"> the rehearsal in </w:t>
      </w:r>
      <w:r w:rsidRPr="00AA2AD7">
        <w:rPr>
          <w:rStyle w:val="Emphasis"/>
          <w:rFonts w:asciiTheme="minorHAnsi" w:hAnsiTheme="minorHAnsi" w:cstheme="minorHAnsi"/>
          <w:highlight w:val="cyan"/>
        </w:rPr>
        <w:t>imagination of</w:t>
      </w:r>
      <w:r w:rsidRPr="00AA2AD7">
        <w:rPr>
          <w:rStyle w:val="Emphasis"/>
          <w:rFonts w:asciiTheme="minorHAnsi" w:hAnsiTheme="minorHAnsi" w:cstheme="minorHAnsi"/>
        </w:rPr>
        <w:t xml:space="preserve"> </w:t>
      </w:r>
      <w:r w:rsidRPr="00AA2AD7">
        <w:rPr>
          <w:rFonts w:asciiTheme="minorHAnsi" w:hAnsiTheme="minorHAnsi" w:cstheme="minorHAnsi"/>
          <w:sz w:val="12"/>
        </w:rPr>
        <w:t xml:space="preserve">different roads to be followed by </w:t>
      </w:r>
      <w:r w:rsidRPr="00AA2AD7">
        <w:rPr>
          <w:rStyle w:val="Emphasis"/>
          <w:rFonts w:asciiTheme="minorHAnsi" w:hAnsiTheme="minorHAnsi" w:cstheme="minorHAnsi"/>
          <w:highlight w:val="cyan"/>
        </w:rPr>
        <w:t>possible conduct and</w:t>
      </w:r>
      <w:r w:rsidRPr="00AA2AD7">
        <w:rPr>
          <w:rFonts w:asciiTheme="minorHAnsi" w:hAnsiTheme="minorHAnsi" w:cstheme="minorHAnsi"/>
          <w:sz w:val="12"/>
        </w:rPr>
        <w:t xml:space="preserve"> the </w:t>
      </w:r>
      <w:r w:rsidRPr="00AA2AD7">
        <w:rPr>
          <w:rStyle w:val="Emphasis"/>
          <w:rFonts w:asciiTheme="minorHAnsi" w:hAnsiTheme="minorHAnsi" w:cstheme="minorHAnsi"/>
          <w:highlight w:val="cyan"/>
        </w:rPr>
        <w:t>nurturing of ideals</w:t>
      </w:r>
      <w:r w:rsidRPr="00AA2AD7">
        <w:rPr>
          <w:rStyle w:val="Emphasis"/>
          <w:rFonts w:asciiTheme="minorHAnsi" w:hAnsiTheme="minorHAnsi" w:cstheme="minorHAnsi"/>
        </w:rPr>
        <w:t xml:space="preserve"> </w:t>
      </w:r>
      <w:r w:rsidRPr="00AA2AD7">
        <w:rPr>
          <w:rFonts w:asciiTheme="minorHAnsi" w:hAnsiTheme="minorHAnsi" w:cstheme="minorHAnsi"/>
          <w:sz w:val="12"/>
        </w:rPr>
        <w:t>(</w:t>
      </w:r>
      <w:proofErr w:type="spellStart"/>
      <w:r w:rsidRPr="00AA2AD7">
        <w:rPr>
          <w:rFonts w:asciiTheme="minorHAnsi" w:hAnsiTheme="minorHAnsi" w:cstheme="minorHAnsi"/>
          <w:sz w:val="12"/>
        </w:rPr>
        <w:t>Colapietro</w:t>
      </w:r>
      <w:proofErr w:type="spellEnd"/>
      <w:r w:rsidRPr="00AA2AD7">
        <w:rPr>
          <w:rFonts w:asciiTheme="minorHAnsi" w:hAnsiTheme="minorHAnsi" w:cstheme="minorHAnsi"/>
          <w:sz w:val="12"/>
        </w:rPr>
        <w:t xml:space="preserve"> 1997: 270, 281). It is precisely this </w:t>
      </w:r>
      <w:proofErr w:type="spellStart"/>
      <w:r w:rsidRPr="00AA2AD7">
        <w:rPr>
          <w:rFonts w:asciiTheme="minorHAnsi" w:hAnsiTheme="minorHAnsi" w:cstheme="minorHAnsi"/>
          <w:sz w:val="12"/>
        </w:rPr>
        <w:t>experi</w:t>
      </w:r>
      <w:proofErr w:type="spellEnd"/>
      <w:r w:rsidRPr="00AA2AD7">
        <w:rPr>
          <w:rFonts w:asciiTheme="minorHAnsi" w:hAnsiTheme="minorHAnsi" w:cstheme="minorHAnsi"/>
          <w:sz w:val="12"/>
        </w:rPr>
        <w:t xml:space="preserve">- </w:t>
      </w:r>
      <w:proofErr w:type="spellStart"/>
      <w:r w:rsidRPr="00AA2AD7">
        <w:rPr>
          <w:rFonts w:asciiTheme="minorHAnsi" w:hAnsiTheme="minorHAnsi" w:cstheme="minorHAnsi"/>
          <w:sz w:val="12"/>
        </w:rPr>
        <w:t>ment</w:t>
      </w:r>
      <w:proofErr w:type="spellEnd"/>
      <w:r w:rsidRPr="00AA2AD7">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AA2AD7">
        <w:rPr>
          <w:rFonts w:asciiTheme="minorHAnsi" w:hAnsiTheme="minorHAnsi" w:cstheme="minorHAnsi"/>
          <w:sz w:val="12"/>
        </w:rPr>
        <w:t>ef</w:t>
      </w:r>
      <w:proofErr w:type="spellEnd"/>
      <w:r w:rsidRPr="00AA2AD7">
        <w:rPr>
          <w:rFonts w:asciiTheme="minorHAnsi" w:hAnsiTheme="minorHAnsi" w:cstheme="minorHAnsi"/>
          <w:sz w:val="12"/>
        </w:rPr>
        <w:t xml:space="preserve">-forts, the acts of imagination, that produce the habit” (CP 5.479, 1907). Habits are regular ways of thinking, </w:t>
      </w:r>
      <w:proofErr w:type="gramStart"/>
      <w:r w:rsidRPr="00AA2AD7">
        <w:rPr>
          <w:rFonts w:asciiTheme="minorHAnsi" w:hAnsiTheme="minorHAnsi" w:cstheme="minorHAnsi"/>
          <w:sz w:val="12"/>
        </w:rPr>
        <w:t>perceiving</w:t>
      </w:r>
      <w:proofErr w:type="gramEnd"/>
      <w:r w:rsidRPr="00AA2AD7">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AA2AD7">
        <w:rPr>
          <w:rFonts w:asciiTheme="minorHAnsi" w:hAnsiTheme="minorHAnsi" w:cstheme="minorHAnsi"/>
          <w:sz w:val="12"/>
        </w:rPr>
        <w:t>crete</w:t>
      </w:r>
      <w:proofErr w:type="spellEnd"/>
      <w:r w:rsidRPr="00AA2AD7">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AA2AD7">
        <w:rPr>
          <w:rFonts w:asciiTheme="minorHAnsi" w:hAnsiTheme="minorHAnsi" w:cstheme="minorHAnsi"/>
          <w:sz w:val="12"/>
        </w:rPr>
        <w:t>in a given</w:t>
      </w:r>
      <w:proofErr w:type="gramEnd"/>
      <w:r w:rsidRPr="00AA2AD7">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AA2AD7">
        <w:rPr>
          <w:rFonts w:asciiTheme="minorHAnsi" w:hAnsiTheme="minorHAnsi" w:cstheme="minorHAnsi"/>
          <w:sz w:val="12"/>
        </w:rPr>
        <w:t>and also</w:t>
      </w:r>
      <w:proofErr w:type="gramEnd"/>
      <w:r w:rsidRPr="00AA2AD7">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AA2AD7">
        <w:rPr>
          <w:rFonts w:asciiTheme="minorHAnsi" w:hAnsiTheme="minorHAnsi" w:cstheme="minorHAnsi"/>
          <w:sz w:val="12"/>
        </w:rPr>
        <w:t>in itself an</w:t>
      </w:r>
      <w:proofErr w:type="gramEnd"/>
      <w:r w:rsidRPr="00AA2AD7">
        <w:rPr>
          <w:rFonts w:asciiTheme="minorHAnsi" w:hAnsiTheme="minorHAnsi" w:cstheme="minorHAnsi"/>
          <w:sz w:val="12"/>
        </w:rPr>
        <w:t xml:space="preserve"> experiment which may have unexpected consequences that impose themselves upon the deliberative subject. </w:t>
      </w:r>
    </w:p>
    <w:p w14:paraId="63123C5C"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The standard and role of the ballot is to endorse consistency with democratic deliberation. It’s key to ensuring students can keep up with updated theories used in practice.</w:t>
      </w:r>
    </w:p>
    <w:p w14:paraId="4DA28FDB" w14:textId="77777777" w:rsidR="00AA2AD7" w:rsidRPr="00AA2AD7" w:rsidRDefault="00AA2AD7" w:rsidP="00AA2AD7">
      <w:pPr>
        <w:rPr>
          <w:rFonts w:asciiTheme="minorHAnsi" w:hAnsiTheme="minorHAnsi" w:cstheme="minorHAnsi"/>
        </w:rPr>
      </w:pPr>
      <w:proofErr w:type="spellStart"/>
      <w:r w:rsidRPr="00AA2AD7">
        <w:rPr>
          <w:rFonts w:asciiTheme="minorHAnsi" w:hAnsiTheme="minorHAnsi" w:cstheme="minorHAnsi"/>
          <w:b/>
          <w:bCs/>
          <w:sz w:val="26"/>
          <w:szCs w:val="26"/>
        </w:rPr>
        <w:t>Taatila</w:t>
      </w:r>
      <w:proofErr w:type="spellEnd"/>
      <w:r w:rsidRPr="00AA2AD7">
        <w:rPr>
          <w:rFonts w:asciiTheme="minorHAnsi" w:hAnsiTheme="minorHAnsi" w:cstheme="minorHAnsi"/>
          <w:b/>
          <w:bCs/>
          <w:sz w:val="26"/>
          <w:szCs w:val="26"/>
        </w:rPr>
        <w:t xml:space="preserve"> &amp; </w:t>
      </w:r>
      <w:proofErr w:type="spellStart"/>
      <w:r w:rsidRPr="00AA2AD7">
        <w:rPr>
          <w:rFonts w:asciiTheme="minorHAnsi" w:hAnsiTheme="minorHAnsi" w:cstheme="minorHAnsi"/>
          <w:b/>
          <w:bCs/>
          <w:sz w:val="26"/>
          <w:szCs w:val="26"/>
        </w:rPr>
        <w:t>Raij</w:t>
      </w:r>
      <w:proofErr w:type="spellEnd"/>
      <w:r w:rsidRPr="00AA2AD7">
        <w:rPr>
          <w:rFonts w:asciiTheme="minorHAnsi" w:hAnsiTheme="minorHAnsi" w:cstheme="minorHAnsi"/>
          <w:b/>
          <w:bCs/>
          <w:sz w:val="26"/>
          <w:szCs w:val="26"/>
        </w:rPr>
        <w:t xml:space="preserve"> 12</w:t>
      </w:r>
      <w:r w:rsidRPr="00AA2AD7">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AA2AD7">
        <w:rPr>
          <w:rFonts w:asciiTheme="minorHAnsi" w:hAnsiTheme="minorHAnsi" w:cstheme="minorHAnsi"/>
        </w:rPr>
        <w:t>cw</w:t>
      </w:r>
      <w:proofErr w:type="spellEnd"/>
      <w:r w:rsidRPr="00AA2AD7">
        <w:rPr>
          <w:rFonts w:asciiTheme="minorHAnsi" w:hAnsiTheme="minorHAnsi" w:cstheme="minorHAnsi"/>
        </w:rPr>
        <w:t>//</w:t>
      </w:r>
      <w:proofErr w:type="spellStart"/>
      <w:r w:rsidRPr="00AA2AD7">
        <w:rPr>
          <w:rFonts w:asciiTheme="minorHAnsi" w:hAnsiTheme="minorHAnsi" w:cstheme="minorHAnsi"/>
        </w:rPr>
        <w:t>az</w:t>
      </w:r>
      <w:proofErr w:type="spellEnd"/>
    </w:p>
    <w:p w14:paraId="7075ADC1" w14:textId="77777777" w:rsidR="00AA2AD7" w:rsidRPr="00AA2AD7" w:rsidRDefault="00AA2AD7" w:rsidP="00AA2AD7">
      <w:pPr>
        <w:rPr>
          <w:rFonts w:asciiTheme="minorHAnsi" w:hAnsiTheme="minorHAnsi" w:cstheme="minorHAnsi"/>
          <w:sz w:val="12"/>
        </w:rPr>
      </w:pPr>
      <w:r w:rsidRPr="00AA2AD7">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AA2AD7">
        <w:rPr>
          <w:rFonts w:asciiTheme="minorHAnsi" w:hAnsiTheme="minorHAnsi" w:cstheme="minorHAnsi"/>
          <w:sz w:val="12"/>
        </w:rPr>
        <w:t>construc</w:t>
      </w:r>
      <w:proofErr w:type="spellEnd"/>
      <w:r w:rsidRPr="00AA2AD7">
        <w:rPr>
          <w:rFonts w:asciiTheme="minorHAnsi" w:hAnsiTheme="minorHAnsi" w:cstheme="minorHAnsi"/>
          <w:sz w:val="12"/>
        </w:rPr>
        <w:t xml:space="preserve">- </w:t>
      </w:r>
      <w:proofErr w:type="spellStart"/>
      <w:r w:rsidRPr="00AA2AD7">
        <w:rPr>
          <w:rFonts w:asciiTheme="minorHAnsi" w:hAnsiTheme="minorHAnsi" w:cstheme="minorHAnsi"/>
          <w:sz w:val="12"/>
        </w:rPr>
        <w:t>tion</w:t>
      </w:r>
      <w:proofErr w:type="spellEnd"/>
      <w:r w:rsidRPr="00AA2AD7">
        <w:rPr>
          <w:rFonts w:asciiTheme="minorHAnsi" w:hAnsiTheme="minorHAnsi" w:cstheme="minorHAnsi"/>
          <w:sz w:val="12"/>
        </w:rPr>
        <w:t>, acceptance and delivery mechanisms of revealed ‘</w:t>
      </w:r>
      <w:proofErr w:type="gramStart"/>
      <w:r w:rsidRPr="00AA2AD7">
        <w:rPr>
          <w:rFonts w:asciiTheme="minorHAnsi" w:hAnsiTheme="minorHAnsi" w:cstheme="minorHAnsi"/>
          <w:sz w:val="12"/>
        </w:rPr>
        <w:t>truths’</w:t>
      </w:r>
      <w:proofErr w:type="gramEnd"/>
      <w:r w:rsidRPr="00AA2AD7">
        <w:rPr>
          <w:rFonts w:asciiTheme="minorHAnsi" w:hAnsiTheme="minorHAnsi" w:cstheme="minorHAnsi"/>
          <w:sz w:val="12"/>
        </w:rPr>
        <w:t xml:space="preserve">. </w:t>
      </w:r>
      <w:r w:rsidRPr="00AA2AD7">
        <w:rPr>
          <w:rStyle w:val="Emphasis"/>
          <w:rFonts w:asciiTheme="minorHAnsi" w:hAnsiTheme="minorHAnsi" w:cstheme="minorHAnsi"/>
          <w:highlight w:val="cyan"/>
        </w:rPr>
        <w:t>A university needs</w:t>
      </w:r>
      <w:r w:rsidRPr="00AA2AD7">
        <w:rPr>
          <w:rFonts w:asciiTheme="minorHAnsi" w:hAnsiTheme="minorHAnsi" w:cstheme="minorHAnsi"/>
          <w:sz w:val="12"/>
        </w:rPr>
        <w:t xml:space="preserve"> to pay attention to the </w:t>
      </w:r>
      <w:r w:rsidRPr="00AA2AD7">
        <w:rPr>
          <w:rStyle w:val="Emphasis"/>
          <w:rFonts w:asciiTheme="minorHAnsi" w:hAnsiTheme="minorHAnsi" w:cstheme="minorHAnsi"/>
          <w:highlight w:val="cyan"/>
        </w:rPr>
        <w:t>learning practices</w:t>
      </w:r>
      <w:r w:rsidRPr="00AA2AD7">
        <w:rPr>
          <w:rFonts w:asciiTheme="minorHAnsi" w:hAnsiTheme="minorHAnsi" w:cstheme="minorHAnsi"/>
          <w:sz w:val="12"/>
        </w:rPr>
        <w:t xml:space="preserve"> that are most </w:t>
      </w:r>
      <w:r w:rsidRPr="00AA2AD7">
        <w:rPr>
          <w:rStyle w:val="Emphasis"/>
          <w:rFonts w:asciiTheme="minorHAnsi" w:hAnsiTheme="minorHAnsi" w:cstheme="minorHAnsi"/>
          <w:highlight w:val="cyan"/>
        </w:rPr>
        <w:t>effective in creating</w:t>
      </w:r>
      <w:r w:rsidRPr="00AA2AD7">
        <w:rPr>
          <w:rFonts w:asciiTheme="minorHAnsi" w:hAnsiTheme="minorHAnsi" w:cstheme="minorHAnsi"/>
          <w:sz w:val="12"/>
        </w:rPr>
        <w:t xml:space="preserve"> a social and personal acceptance of the subjects in curriculum and the </w:t>
      </w:r>
      <w:r w:rsidRPr="00AA2AD7">
        <w:rPr>
          <w:rStyle w:val="Emphasis"/>
          <w:rFonts w:asciiTheme="minorHAnsi" w:hAnsiTheme="minorHAnsi" w:cstheme="minorHAnsi"/>
          <w:highlight w:val="cyan"/>
        </w:rPr>
        <w:t>competence to use</w:t>
      </w:r>
      <w:r w:rsidRPr="00AA2AD7">
        <w:rPr>
          <w:rFonts w:asciiTheme="minorHAnsi" w:hAnsiTheme="minorHAnsi" w:cstheme="minorHAnsi"/>
          <w:sz w:val="12"/>
        </w:rPr>
        <w:t xml:space="preserve"> this </w:t>
      </w:r>
      <w:r w:rsidRPr="00AA2AD7">
        <w:rPr>
          <w:rStyle w:val="Emphasis"/>
          <w:rFonts w:asciiTheme="minorHAnsi" w:hAnsiTheme="minorHAnsi" w:cstheme="minorHAnsi"/>
          <w:highlight w:val="cyan"/>
        </w:rPr>
        <w:t>information in practice</w:t>
      </w:r>
      <w:r w:rsidRPr="00AA2AD7">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AA2AD7">
        <w:rPr>
          <w:rStyle w:val="Emphasis"/>
          <w:rFonts w:asciiTheme="minorHAnsi" w:hAnsiTheme="minorHAnsi" w:cstheme="minorHAnsi"/>
          <w:highlight w:val="cyan"/>
        </w:rPr>
        <w:t>any academic</w:t>
      </w:r>
      <w:r w:rsidRPr="00AA2AD7">
        <w:rPr>
          <w:rFonts w:asciiTheme="minorHAnsi" w:hAnsiTheme="minorHAnsi" w:cstheme="minorHAnsi"/>
          <w:sz w:val="12"/>
        </w:rPr>
        <w:t xml:space="preserve"> subject some </w:t>
      </w:r>
      <w:r w:rsidRPr="00AA2AD7">
        <w:rPr>
          <w:rStyle w:val="Emphasis"/>
          <w:rFonts w:asciiTheme="minorHAnsi" w:hAnsiTheme="minorHAnsi" w:cstheme="minorHAnsi"/>
          <w:highlight w:val="cyan"/>
        </w:rPr>
        <w:t>theories may be outdated</w:t>
      </w:r>
      <w:r w:rsidRPr="00AA2AD7">
        <w:rPr>
          <w:rFonts w:asciiTheme="minorHAnsi" w:hAnsiTheme="minorHAnsi" w:cstheme="minorHAnsi"/>
          <w:sz w:val="12"/>
        </w:rPr>
        <w:t xml:space="preserve"> at any time, and the </w:t>
      </w:r>
      <w:r w:rsidRPr="00AA2AD7">
        <w:rPr>
          <w:rStyle w:val="Emphasis"/>
          <w:rFonts w:asciiTheme="minorHAnsi" w:hAnsiTheme="minorHAnsi" w:cstheme="minorHAnsi"/>
          <w:highlight w:val="cyan"/>
        </w:rPr>
        <w:t>alumni should</w:t>
      </w:r>
      <w:r w:rsidRPr="00AA2AD7">
        <w:rPr>
          <w:rFonts w:asciiTheme="minorHAnsi" w:hAnsiTheme="minorHAnsi" w:cstheme="minorHAnsi"/>
          <w:sz w:val="12"/>
        </w:rPr>
        <w:t xml:space="preserve"> be able to </w:t>
      </w:r>
      <w:r w:rsidRPr="00AA2AD7">
        <w:rPr>
          <w:rStyle w:val="Emphasis"/>
          <w:rFonts w:asciiTheme="minorHAnsi" w:hAnsiTheme="minorHAnsi" w:cstheme="minorHAnsi"/>
          <w:highlight w:val="cyan"/>
        </w:rPr>
        <w:t>accept these changes</w:t>
      </w:r>
      <w:r w:rsidRPr="00AA2AD7">
        <w:rPr>
          <w:rFonts w:asciiTheme="minorHAnsi" w:hAnsiTheme="minorHAnsi" w:cstheme="minorHAnsi"/>
          <w:sz w:val="12"/>
        </w:rPr>
        <w:t xml:space="preserve"> and accommodate them into their own practices. Thus university graduates should be </w:t>
      </w:r>
      <w:r w:rsidRPr="00AA2AD7">
        <w:rPr>
          <w:rStyle w:val="Emphasis"/>
          <w:rFonts w:asciiTheme="minorHAnsi" w:hAnsiTheme="minorHAnsi" w:cstheme="minorHAnsi"/>
          <w:highlight w:val="cyan"/>
        </w:rPr>
        <w:t>in a constant learning cycle</w:t>
      </w:r>
      <w:r w:rsidRPr="00AA2AD7">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AA2AD7">
        <w:rPr>
          <w:rFonts w:asciiTheme="minorHAnsi" w:hAnsiTheme="minorHAnsi" w:cstheme="minorHAnsi"/>
          <w:sz w:val="12"/>
        </w:rPr>
        <w:t>pragmati</w:t>
      </w:r>
      <w:proofErr w:type="spellEnd"/>
      <w:r w:rsidRPr="00AA2AD7">
        <w:rPr>
          <w:rFonts w:asciiTheme="minorHAnsi" w:hAnsiTheme="minorHAnsi" w:cstheme="minorHAnsi"/>
          <w:sz w:val="12"/>
        </w:rPr>
        <w:t>[</w:t>
      </w:r>
      <w:proofErr w:type="spellStart"/>
      <w:r w:rsidRPr="00AA2AD7">
        <w:rPr>
          <w:rFonts w:asciiTheme="minorHAnsi" w:hAnsiTheme="minorHAnsi" w:cstheme="minorHAnsi"/>
          <w:sz w:val="12"/>
        </w:rPr>
        <w:t>sm</w:t>
      </w:r>
      <w:proofErr w:type="spellEnd"/>
      <w:r w:rsidRPr="00AA2AD7">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AA2AD7">
        <w:rPr>
          <w:rFonts w:asciiTheme="minorHAnsi" w:hAnsiTheme="minorHAnsi" w:cstheme="minorHAnsi"/>
          <w:sz w:val="12"/>
        </w:rPr>
        <w:t>ducing</w:t>
      </w:r>
      <w:proofErr w:type="spellEnd"/>
      <w:r w:rsidRPr="00AA2AD7">
        <w:rPr>
          <w:rFonts w:asciiTheme="minorHAnsi" w:hAnsiTheme="minorHAnsi" w:cstheme="minorHAnsi"/>
          <w:sz w:val="12"/>
        </w:rPr>
        <w:t xml:space="preserve"> current habits, better habits shall be formed, and thus the future adult society can be an improvement of their own’ (Parker, 2003, xviii). </w:t>
      </w:r>
      <w:r w:rsidRPr="00AA2AD7">
        <w:rPr>
          <w:rStyle w:val="Emphasis"/>
          <w:rFonts w:asciiTheme="minorHAnsi" w:hAnsiTheme="minorHAnsi" w:cstheme="minorHAnsi"/>
          <w:highlight w:val="cyan"/>
        </w:rPr>
        <w:t>Pragmatism</w:t>
      </w:r>
      <w:r w:rsidRPr="00AA2AD7">
        <w:rPr>
          <w:rFonts w:asciiTheme="minorHAnsi" w:hAnsiTheme="minorHAnsi" w:cstheme="minorHAnsi"/>
          <w:sz w:val="12"/>
        </w:rPr>
        <w:t xml:space="preserve"> does not </w:t>
      </w:r>
      <w:r w:rsidRPr="00AA2AD7">
        <w:rPr>
          <w:rStyle w:val="Emphasis"/>
          <w:rFonts w:asciiTheme="minorHAnsi" w:hAnsiTheme="minorHAnsi" w:cstheme="minorHAnsi"/>
          <w:highlight w:val="cyan"/>
        </w:rPr>
        <w:t>see[s] education</w:t>
      </w:r>
      <w:r w:rsidRPr="00AA2AD7">
        <w:rPr>
          <w:rFonts w:asciiTheme="minorHAnsi" w:hAnsiTheme="minorHAnsi" w:cstheme="minorHAnsi"/>
          <w:sz w:val="12"/>
        </w:rPr>
        <w:t xml:space="preserve"> only </w:t>
      </w:r>
      <w:r w:rsidRPr="00AA2AD7">
        <w:rPr>
          <w:rStyle w:val="Emphasis"/>
          <w:rFonts w:asciiTheme="minorHAnsi" w:hAnsiTheme="minorHAnsi" w:cstheme="minorHAnsi"/>
          <w:highlight w:val="cyan"/>
        </w:rPr>
        <w:t>as</w:t>
      </w:r>
      <w:r w:rsidRPr="00AA2AD7">
        <w:rPr>
          <w:rFonts w:asciiTheme="minorHAnsi" w:hAnsiTheme="minorHAnsi" w:cstheme="minorHAnsi"/>
          <w:sz w:val="12"/>
        </w:rPr>
        <w:t xml:space="preserve"> an academic exercise to increase general knowledge, but also as </w:t>
      </w:r>
      <w:r w:rsidRPr="00AA2AD7">
        <w:rPr>
          <w:rStyle w:val="Emphasis"/>
          <w:rFonts w:asciiTheme="minorHAnsi" w:hAnsiTheme="minorHAnsi" w:cstheme="minorHAnsi"/>
          <w:highlight w:val="cyan"/>
        </w:rPr>
        <w:t>an answer to why</w:t>
      </w:r>
      <w:r w:rsidRPr="00AA2AD7">
        <w:rPr>
          <w:rFonts w:asciiTheme="minorHAnsi" w:hAnsiTheme="minorHAnsi" w:cstheme="minorHAnsi"/>
          <w:sz w:val="12"/>
        </w:rPr>
        <w:t xml:space="preserve"> and what </w:t>
      </w:r>
      <w:r w:rsidRPr="00AA2AD7">
        <w:rPr>
          <w:rStyle w:val="Emphasis"/>
          <w:rFonts w:asciiTheme="minorHAnsi" w:hAnsiTheme="minorHAnsi" w:cstheme="minorHAnsi"/>
          <w:highlight w:val="cyan"/>
        </w:rPr>
        <w:t>should one learn</w:t>
      </w:r>
      <w:r w:rsidRPr="00AA2AD7">
        <w:rPr>
          <w:rFonts w:asciiTheme="minorHAnsi" w:hAnsiTheme="minorHAnsi" w:cstheme="minorHAnsi"/>
          <w:sz w:val="12"/>
        </w:rPr>
        <w:t xml:space="preserve">, and what the student will use learning for. Pragmatic learning is vocationally directed, so </w:t>
      </w:r>
      <w:r w:rsidRPr="00AA2AD7">
        <w:rPr>
          <w:rStyle w:val="Emphasis"/>
          <w:rFonts w:asciiTheme="minorHAnsi" w:hAnsiTheme="minorHAnsi" w:cstheme="minorHAnsi"/>
          <w:highlight w:val="cyan"/>
        </w:rPr>
        <w:t>every learning situation should lead to</w:t>
      </w:r>
      <w:r w:rsidRPr="00AA2AD7">
        <w:rPr>
          <w:rStyle w:val="StyleUnderline"/>
          <w:rFonts w:asciiTheme="minorHAnsi" w:hAnsiTheme="minorHAnsi" w:cstheme="minorHAnsi"/>
        </w:rPr>
        <w:t xml:space="preserve">ward </w:t>
      </w:r>
      <w:r w:rsidRPr="00AA2AD7">
        <w:rPr>
          <w:rStyle w:val="Emphasis"/>
          <w:rFonts w:asciiTheme="minorHAnsi" w:hAnsiTheme="minorHAnsi" w:cstheme="minorHAnsi"/>
          <w:highlight w:val="cyan"/>
        </w:rPr>
        <w:t>increased practical competence</w:t>
      </w:r>
      <w:r w:rsidRPr="00AA2AD7">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AA2AD7">
        <w:rPr>
          <w:rFonts w:asciiTheme="minorHAnsi" w:hAnsiTheme="minorHAnsi" w:cstheme="minorHAnsi"/>
          <w:sz w:val="12"/>
        </w:rPr>
        <w:t>in order to</w:t>
      </w:r>
      <w:proofErr w:type="gramEnd"/>
      <w:r w:rsidRPr="00AA2AD7">
        <w:rPr>
          <w:rFonts w:asciiTheme="minorHAnsi" w:hAnsiTheme="minorHAnsi" w:cstheme="minorHAnsi"/>
          <w:sz w:val="12"/>
        </w:rPr>
        <w:t xml:space="preserve"> learn, but according to the case method [pragmatism] we learn in order to live’ (</w:t>
      </w:r>
      <w:proofErr w:type="spellStart"/>
      <w:r w:rsidRPr="00AA2AD7">
        <w:rPr>
          <w:rFonts w:asciiTheme="minorHAnsi" w:hAnsiTheme="minorHAnsi" w:cstheme="minorHAnsi"/>
          <w:sz w:val="12"/>
        </w:rPr>
        <w:t>Ardalan</w:t>
      </w:r>
      <w:proofErr w:type="spellEnd"/>
      <w:r w:rsidRPr="00AA2AD7">
        <w:rPr>
          <w:rFonts w:asciiTheme="minorHAnsi" w:hAnsiTheme="minorHAnsi" w:cstheme="minorHAnsi"/>
          <w:sz w:val="12"/>
        </w:rPr>
        <w:t xml:space="preserve">, 2008, p. 22). The pragmatic approach to education strongly critiques transmission-type teaching. Dewey </w:t>
      </w:r>
      <w:proofErr w:type="gramStart"/>
      <w:r w:rsidRPr="00AA2AD7">
        <w:rPr>
          <w:rFonts w:asciiTheme="minorHAnsi" w:hAnsiTheme="minorHAnsi" w:cstheme="minorHAnsi"/>
          <w:sz w:val="12"/>
        </w:rPr>
        <w:t>in particular opposed</w:t>
      </w:r>
      <w:proofErr w:type="gramEnd"/>
      <w:r w:rsidRPr="00AA2AD7">
        <w:rPr>
          <w:rFonts w:asciiTheme="minorHAnsi" w:hAnsiTheme="minorHAnsi" w:cstheme="minorHAnsi"/>
          <w:sz w:val="12"/>
        </w:rPr>
        <w:t xml:space="preserve"> this approach. He saw that the world was frequently presented to students as a set of ready-made knowledge, </w:t>
      </w:r>
      <w:proofErr w:type="gramStart"/>
      <w:r w:rsidRPr="00AA2AD7">
        <w:rPr>
          <w:rFonts w:asciiTheme="minorHAnsi" w:hAnsiTheme="minorHAnsi" w:cstheme="minorHAnsi"/>
          <w:sz w:val="12"/>
        </w:rPr>
        <w:t>facts</w:t>
      </w:r>
      <w:proofErr w:type="gramEnd"/>
      <w:r w:rsidRPr="00AA2AD7">
        <w:rPr>
          <w:rFonts w:asciiTheme="minorHAnsi" w:hAnsiTheme="minorHAnsi" w:cstheme="minorHAnsi"/>
          <w:sz w:val="12"/>
        </w:rPr>
        <w:t xml:space="preserve"> and laws, which </w:t>
      </w:r>
      <w:proofErr w:type="spellStart"/>
      <w:r w:rsidRPr="00AA2AD7">
        <w:rPr>
          <w:rFonts w:asciiTheme="minorHAnsi" w:hAnsiTheme="minorHAnsi" w:cstheme="minorHAnsi"/>
          <w:sz w:val="12"/>
        </w:rPr>
        <w:t>scien</w:t>
      </w:r>
      <w:proofErr w:type="spellEnd"/>
      <w:r w:rsidRPr="00AA2AD7">
        <w:rPr>
          <w:rFonts w:asciiTheme="minorHAnsi" w:hAnsiTheme="minorHAnsi" w:cstheme="minorHAnsi"/>
          <w:sz w:val="12"/>
        </w:rPr>
        <w:t xml:space="preserve">- </w:t>
      </w:r>
      <w:proofErr w:type="spellStart"/>
      <w:r w:rsidRPr="00AA2AD7">
        <w:rPr>
          <w:rFonts w:asciiTheme="minorHAnsi" w:hAnsiTheme="minorHAnsi" w:cstheme="minorHAnsi"/>
          <w:sz w:val="12"/>
        </w:rPr>
        <w:t>tists</w:t>
      </w:r>
      <w:proofErr w:type="spellEnd"/>
      <w:r w:rsidRPr="00AA2AD7">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AA2AD7">
        <w:rPr>
          <w:rFonts w:asciiTheme="minorHAnsi" w:hAnsiTheme="minorHAnsi" w:cstheme="minorHAnsi"/>
          <w:sz w:val="12"/>
          <w:szCs w:val="12"/>
        </w:rPr>
        <w:t>294). An important aspect of teaching was n</w:t>
      </w:r>
      <w:r w:rsidRPr="00AA2AD7">
        <w:rPr>
          <w:rFonts w:asciiTheme="minorHAnsi" w:hAnsiTheme="minorHAnsi" w:cstheme="minorHAnsi"/>
          <w:sz w:val="12"/>
        </w:rPr>
        <w:t xml:space="preserve">ot on the subject per se, but on </w:t>
      </w:r>
      <w:r w:rsidRPr="00AA2AD7">
        <w:rPr>
          <w:rStyle w:val="Emphasis"/>
          <w:rFonts w:asciiTheme="minorHAnsi" w:hAnsiTheme="minorHAnsi" w:cstheme="minorHAnsi"/>
          <w:highlight w:val="cyan"/>
        </w:rPr>
        <w:t>making students learn to</w:t>
      </w:r>
      <w:r w:rsidRPr="00AA2AD7">
        <w:rPr>
          <w:rFonts w:asciiTheme="minorHAnsi" w:hAnsiTheme="minorHAnsi" w:cstheme="minorHAnsi"/>
          <w:sz w:val="12"/>
        </w:rPr>
        <w:t xml:space="preserve"> use scientific methods, and </w:t>
      </w:r>
      <w:r w:rsidRPr="00AA2AD7">
        <w:rPr>
          <w:rStyle w:val="Emphasis"/>
          <w:rFonts w:asciiTheme="minorHAnsi" w:hAnsiTheme="minorHAnsi" w:cstheme="minorHAnsi"/>
          <w:highlight w:val="cyan"/>
        </w:rPr>
        <w:t>think and act on their own</w:t>
      </w:r>
      <w:r w:rsidRPr="00AA2AD7">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AA2AD7">
        <w:rPr>
          <w:rFonts w:asciiTheme="minorHAnsi" w:hAnsiTheme="minorHAnsi" w:cstheme="minorHAnsi"/>
          <w:sz w:val="12"/>
        </w:rPr>
        <w:t>amount</w:t>
      </w:r>
      <w:proofErr w:type="gramEnd"/>
      <w:r w:rsidRPr="00AA2AD7">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AA2AD7">
        <w:rPr>
          <w:rFonts w:asciiTheme="minorHAnsi" w:hAnsiTheme="minorHAnsi" w:cstheme="minorHAnsi"/>
          <w:sz w:val="12"/>
        </w:rPr>
        <w:t>learning, and</w:t>
      </w:r>
      <w:proofErr w:type="gramEnd"/>
      <w:r w:rsidRPr="00AA2AD7">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AA2AD7">
        <w:rPr>
          <w:rStyle w:val="Emphasis"/>
          <w:rFonts w:asciiTheme="minorHAnsi" w:hAnsiTheme="minorHAnsi" w:cstheme="minorHAnsi"/>
          <w:highlight w:val="cyan"/>
        </w:rPr>
        <w:t>the student must</w:t>
      </w:r>
      <w:r w:rsidRPr="00AA2AD7">
        <w:rPr>
          <w:rFonts w:asciiTheme="minorHAnsi" w:hAnsiTheme="minorHAnsi" w:cstheme="minorHAnsi"/>
          <w:sz w:val="12"/>
        </w:rPr>
        <w:t xml:space="preserve"> be placed within the situation to </w:t>
      </w:r>
      <w:r w:rsidRPr="00AA2AD7">
        <w:rPr>
          <w:rStyle w:val="Emphasis"/>
          <w:rFonts w:asciiTheme="minorHAnsi" w:hAnsiTheme="minorHAnsi" w:cstheme="minorHAnsi"/>
          <w:highlight w:val="cyan"/>
        </w:rPr>
        <w:t>personally experience</w:t>
      </w:r>
      <w:r w:rsidRPr="00AA2AD7">
        <w:rPr>
          <w:rFonts w:asciiTheme="minorHAnsi" w:hAnsiTheme="minorHAnsi" w:cstheme="minorHAnsi"/>
          <w:sz w:val="12"/>
          <w:highlight w:val="cyan"/>
        </w:rPr>
        <w:t xml:space="preserve"> </w:t>
      </w:r>
      <w:r w:rsidRPr="00AA2AD7">
        <w:rPr>
          <w:rFonts w:asciiTheme="minorHAnsi" w:hAnsiTheme="minorHAnsi" w:cstheme="minorHAnsi"/>
          <w:sz w:val="12"/>
        </w:rPr>
        <w:t xml:space="preserve">the </w:t>
      </w:r>
      <w:r w:rsidRPr="00AA2AD7">
        <w:rPr>
          <w:rStyle w:val="Emphasis"/>
          <w:rFonts w:asciiTheme="minorHAnsi" w:hAnsiTheme="minorHAnsi" w:cstheme="minorHAnsi"/>
          <w:highlight w:val="cyan"/>
        </w:rPr>
        <w:t>problems</w:t>
      </w:r>
      <w:r w:rsidRPr="00AA2AD7">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AA2AD7">
        <w:rPr>
          <w:rFonts w:asciiTheme="minorHAnsi" w:hAnsiTheme="minorHAnsi" w:cstheme="minorHAnsi"/>
          <w:sz w:val="12"/>
        </w:rPr>
        <w:t>them, and</w:t>
      </w:r>
      <w:proofErr w:type="gramEnd"/>
      <w:r w:rsidRPr="00AA2AD7">
        <w:rPr>
          <w:rFonts w:asciiTheme="minorHAnsi" w:hAnsiTheme="minorHAnsi" w:cstheme="minorHAnsi"/>
          <w:sz w:val="12"/>
        </w:rPr>
        <w:t xml:space="preserve"> </w:t>
      </w:r>
      <w:r w:rsidRPr="00AA2AD7">
        <w:rPr>
          <w:rStyle w:val="Emphasis"/>
          <w:rFonts w:asciiTheme="minorHAnsi" w:hAnsiTheme="minorHAnsi" w:cstheme="minorHAnsi"/>
          <w:highlight w:val="cyan"/>
        </w:rPr>
        <w:t>arrive at a</w:t>
      </w:r>
      <w:r w:rsidRPr="00AA2AD7">
        <w:rPr>
          <w:rStyle w:val="Emphasis"/>
          <w:rFonts w:asciiTheme="minorHAnsi" w:hAnsiTheme="minorHAnsi" w:cstheme="minorHAnsi"/>
        </w:rPr>
        <w:t xml:space="preserve"> </w:t>
      </w:r>
      <w:r w:rsidRPr="00AA2AD7">
        <w:rPr>
          <w:rFonts w:asciiTheme="minorHAnsi" w:hAnsiTheme="minorHAnsi" w:cstheme="minorHAnsi"/>
          <w:sz w:val="12"/>
        </w:rPr>
        <w:t xml:space="preserve">reasonable </w:t>
      </w:r>
      <w:r w:rsidRPr="00AA2AD7">
        <w:rPr>
          <w:rStyle w:val="Emphasis"/>
          <w:rFonts w:asciiTheme="minorHAnsi" w:hAnsiTheme="minorHAnsi" w:cstheme="minorHAnsi"/>
          <w:highlight w:val="cyan"/>
        </w:rPr>
        <w:t>recommendation</w:t>
      </w:r>
      <w:r w:rsidRPr="00AA2AD7">
        <w:rPr>
          <w:rStyle w:val="Emphasis"/>
          <w:rFonts w:asciiTheme="minorHAnsi" w:hAnsiTheme="minorHAnsi" w:cstheme="minorHAnsi"/>
        </w:rPr>
        <w:t xml:space="preserve"> </w:t>
      </w:r>
      <w:r w:rsidRPr="00AA2AD7">
        <w:rPr>
          <w:rFonts w:asciiTheme="minorHAnsi" w:hAnsiTheme="minorHAnsi" w:cstheme="minorHAnsi"/>
          <w:sz w:val="12"/>
        </w:rPr>
        <w:t xml:space="preserve">for action. They express their views, feelings, reactions, attitudes, and prejudices which are reinforced or rejected by their colleagues. They </w:t>
      </w:r>
      <w:r w:rsidRPr="00AA2AD7">
        <w:rPr>
          <w:rStyle w:val="Emphasis"/>
          <w:rFonts w:asciiTheme="minorHAnsi" w:hAnsiTheme="minorHAnsi" w:cstheme="minorHAnsi"/>
          <w:highlight w:val="cyan"/>
        </w:rPr>
        <w:t>have the opportunity to re-evaluate</w:t>
      </w:r>
      <w:r w:rsidRPr="00AA2AD7">
        <w:rPr>
          <w:rFonts w:asciiTheme="minorHAnsi" w:hAnsiTheme="minorHAnsi" w:cstheme="minorHAnsi"/>
          <w:sz w:val="12"/>
        </w:rPr>
        <w:t xml:space="preserve"> and re-appraise </w:t>
      </w:r>
      <w:r w:rsidRPr="00AA2AD7">
        <w:rPr>
          <w:rStyle w:val="Emphasis"/>
          <w:rFonts w:asciiTheme="minorHAnsi" w:hAnsiTheme="minorHAnsi" w:cstheme="minorHAnsi"/>
          <w:highlight w:val="cyan"/>
        </w:rPr>
        <w:t>their recommendation</w:t>
      </w:r>
      <w:r w:rsidRPr="00AA2AD7">
        <w:rPr>
          <w:rFonts w:asciiTheme="minorHAnsi" w:hAnsiTheme="minorHAnsi" w:cstheme="minorHAnsi"/>
          <w:sz w:val="12"/>
        </w:rPr>
        <w:t>, character, and personality’ (</w:t>
      </w:r>
      <w:proofErr w:type="spellStart"/>
      <w:r w:rsidRPr="00AA2AD7">
        <w:rPr>
          <w:rFonts w:asciiTheme="minorHAnsi" w:hAnsiTheme="minorHAnsi" w:cstheme="minorHAnsi"/>
          <w:sz w:val="12"/>
        </w:rPr>
        <w:t>Ardalan</w:t>
      </w:r>
      <w:proofErr w:type="spellEnd"/>
      <w:r w:rsidRPr="00AA2AD7">
        <w:rPr>
          <w:rFonts w:asciiTheme="minorHAnsi" w:hAnsiTheme="minorHAnsi" w:cstheme="minorHAnsi"/>
          <w:sz w:val="12"/>
        </w:rPr>
        <w:t>, 2008, p. 28).</w:t>
      </w:r>
    </w:p>
    <w:p w14:paraId="666A1D1A"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Deliberation is key to the evaluation of experience</w:t>
      </w:r>
    </w:p>
    <w:p w14:paraId="0FEB6A74" w14:textId="77777777" w:rsidR="00AA2AD7" w:rsidRPr="00AA2AD7" w:rsidRDefault="00AA2AD7" w:rsidP="00AA2AD7">
      <w:pPr>
        <w:rPr>
          <w:rFonts w:asciiTheme="minorHAnsi" w:hAnsiTheme="minorHAnsi" w:cstheme="minorHAnsi"/>
          <w:sz w:val="12"/>
        </w:rPr>
      </w:pPr>
      <w:r w:rsidRPr="00AA2AD7">
        <w:rPr>
          <w:rStyle w:val="Style13ptBold"/>
          <w:rFonts w:asciiTheme="minorHAnsi" w:hAnsiTheme="minorHAnsi" w:cstheme="minorHAnsi"/>
        </w:rPr>
        <w:t>Pappas 09</w:t>
      </w:r>
      <w:r w:rsidRPr="00AA2AD7">
        <w:rPr>
          <w:rFonts w:asciiTheme="minorHAnsi" w:hAnsiTheme="minorHAnsi" w:cstheme="minorHAnsi"/>
          <w:sz w:val="12"/>
        </w:rPr>
        <w:t xml:space="preserve"> (Gregory Pappas is a professor of Philosophy at Texas A&amp;M and is the President of the Society for the Advancement of American Philosophy (SAAP) for 2016-2018. Dr. Pappas is a long-standing and distinguished member of the SAAP, known for his leadership within SAAP, and, with his, his contributions within the society and in the profession to Pragmatism, Classical American Philosophy, Ethics, and Latin American Philosophy. “What Difference Can “Experience” Make to Pragmatism?” EUROPEAN JOURNAL OF PRAGMATISM AND AMERICAN PHILOSOPHY. 2009. </w:t>
      </w:r>
      <w:hyperlink r:id="rId8" w:history="1">
        <w:r w:rsidRPr="00AA2AD7">
          <w:rPr>
            <w:rStyle w:val="Hyperlink"/>
            <w:rFonts w:asciiTheme="minorHAnsi" w:hAnsiTheme="minorHAnsi" w:cstheme="minorHAnsi"/>
            <w:sz w:val="12"/>
          </w:rPr>
          <w:t>http://lnx.journalofpragmatism.eu/wp-content/uploads/2014/12/Pappas.pdf</w:t>
        </w:r>
      </w:hyperlink>
      <w:r w:rsidRPr="00AA2AD7">
        <w:rPr>
          <w:rFonts w:asciiTheme="minorHAnsi" w:hAnsiTheme="minorHAnsi" w:cstheme="minorHAnsi"/>
          <w:sz w:val="12"/>
        </w:rPr>
        <w:t xml:space="preserve">) </w:t>
      </w:r>
      <w:r w:rsidRPr="00AA2AD7">
        <w:rPr>
          <w:rFonts w:asciiTheme="minorHAnsi" w:hAnsiTheme="minorHAnsi" w:cstheme="minorHAnsi"/>
          <w:b/>
          <w:sz w:val="12"/>
        </w:rPr>
        <w:t>//WW JA 1/9/18</w:t>
      </w:r>
    </w:p>
    <w:p w14:paraId="555FAF38" w14:textId="77777777" w:rsidR="00AA2AD7" w:rsidRPr="00AA2AD7" w:rsidRDefault="00AA2AD7" w:rsidP="00AA2AD7">
      <w:pPr>
        <w:rPr>
          <w:rFonts w:asciiTheme="minorHAnsi" w:hAnsiTheme="minorHAnsi" w:cstheme="minorHAnsi"/>
          <w:u w:val="single"/>
        </w:rPr>
      </w:pPr>
      <w:r w:rsidRPr="00AA2AD7">
        <w:rPr>
          <w:rFonts w:asciiTheme="minorHAnsi" w:hAnsiTheme="minorHAnsi" w:cstheme="minorHAnsi"/>
          <w:u w:val="single"/>
        </w:rPr>
        <w:t xml:space="preserve">The view that intuition precedes reasoning (reason giving and justification) has received considerable support in recent research in </w:t>
      </w:r>
      <w:r w:rsidRPr="00AA2AD7">
        <w:rPr>
          <w:rFonts w:asciiTheme="minorHAnsi" w:hAnsiTheme="minorHAnsi" w:cstheme="minorHAnsi"/>
          <w:highlight w:val="green"/>
          <w:u w:val="single"/>
        </w:rPr>
        <w:t>social psychology and cognitive science</w:t>
      </w:r>
      <w:r w:rsidRPr="00AA2AD7">
        <w:rPr>
          <w:rFonts w:asciiTheme="minorHAnsi" w:hAnsiTheme="minorHAnsi" w:cstheme="minorHAnsi"/>
          <w:u w:val="single"/>
        </w:rPr>
        <w:t xml:space="preserve">. Psychologists Hauser and Haidt </w:t>
      </w:r>
      <w:r w:rsidRPr="00AA2AD7">
        <w:rPr>
          <w:rFonts w:asciiTheme="minorHAnsi" w:hAnsiTheme="minorHAnsi" w:cstheme="minorHAnsi"/>
          <w:highlight w:val="green"/>
          <w:u w:val="single"/>
        </w:rPr>
        <w:t>have presented</w:t>
      </w:r>
      <w:r w:rsidRPr="00AA2AD7">
        <w:rPr>
          <w:rFonts w:asciiTheme="minorHAnsi" w:hAnsiTheme="minorHAnsi" w:cstheme="minorHAnsi"/>
          <w:u w:val="single"/>
        </w:rPr>
        <w:t xml:space="preserve"> a model of </w:t>
      </w:r>
      <w:r w:rsidRPr="00AA2AD7">
        <w:rPr>
          <w:rFonts w:asciiTheme="minorHAnsi" w:hAnsiTheme="minorHAnsi" w:cstheme="minorHAnsi"/>
          <w:b/>
          <w:highlight w:val="green"/>
          <w:u w:val="single"/>
        </w:rPr>
        <w:t>moral</w:t>
      </w:r>
      <w:r w:rsidRPr="00AA2AD7">
        <w:rPr>
          <w:rFonts w:asciiTheme="minorHAnsi" w:hAnsiTheme="minorHAnsi" w:cstheme="minorHAnsi"/>
          <w:u w:val="single"/>
        </w:rPr>
        <w:t xml:space="preserve"> cognition in which </w:t>
      </w:r>
      <w:r w:rsidRPr="00AA2AD7">
        <w:rPr>
          <w:rFonts w:asciiTheme="minorHAnsi" w:hAnsiTheme="minorHAnsi" w:cstheme="minorHAnsi"/>
          <w:b/>
          <w:highlight w:val="green"/>
          <w:u w:val="single"/>
        </w:rPr>
        <w:t>judgments are</w:t>
      </w:r>
      <w:r w:rsidRPr="00AA2AD7">
        <w:rPr>
          <w:rFonts w:asciiTheme="minorHAnsi" w:hAnsiTheme="minorHAnsi" w:cstheme="minorHAnsi"/>
          <w:highlight w:val="green"/>
          <w:u w:val="single"/>
        </w:rPr>
        <w:t xml:space="preserve"> </w:t>
      </w:r>
      <w:r w:rsidRPr="00AA2AD7">
        <w:rPr>
          <w:rFonts w:asciiTheme="minorHAnsi" w:hAnsiTheme="minorHAnsi" w:cstheme="minorHAnsi"/>
          <w:u w:val="single"/>
        </w:rPr>
        <w:t xml:space="preserve">primarily </w:t>
      </w:r>
      <w:r w:rsidRPr="00AA2AD7">
        <w:rPr>
          <w:rFonts w:asciiTheme="minorHAnsi" w:hAnsiTheme="minorHAnsi" w:cstheme="minorHAnsi"/>
          <w:b/>
          <w:highlight w:val="green"/>
          <w:u w:val="single"/>
        </w:rPr>
        <w:t>intuitive</w:t>
      </w:r>
      <w:r w:rsidRPr="00AA2AD7">
        <w:rPr>
          <w:rFonts w:asciiTheme="minorHAnsi" w:hAnsiTheme="minorHAnsi" w:cstheme="minorHAnsi"/>
          <w:u w:val="single"/>
        </w:rPr>
        <w:t xml:space="preserve">, “gut-level”, </w:t>
      </w:r>
      <w:r w:rsidRPr="00AA2AD7">
        <w:rPr>
          <w:rFonts w:asciiTheme="minorHAnsi" w:hAnsiTheme="minorHAnsi" w:cstheme="minorHAnsi"/>
          <w:b/>
          <w:highlight w:val="green"/>
          <w:u w:val="single"/>
        </w:rPr>
        <w:t>emotionally guided evaluations that occur prior to</w:t>
      </w:r>
      <w:r w:rsidRPr="00AA2AD7">
        <w:rPr>
          <w:rFonts w:asciiTheme="minorHAnsi" w:hAnsiTheme="minorHAnsi" w:cstheme="minorHAnsi"/>
          <w:u w:val="single"/>
        </w:rPr>
        <w:t xml:space="preserve"> explicit reasoning or </w:t>
      </w:r>
      <w:r w:rsidRPr="00AA2AD7">
        <w:rPr>
          <w:rFonts w:asciiTheme="minorHAnsi" w:hAnsiTheme="minorHAnsi" w:cstheme="minorHAnsi"/>
          <w:b/>
          <w:highlight w:val="green"/>
          <w:u w:val="single"/>
        </w:rPr>
        <w:t>deliberation</w:t>
      </w:r>
      <w:r w:rsidRPr="00AA2AD7">
        <w:rPr>
          <w:rFonts w:asciiTheme="minorHAnsi" w:hAnsiTheme="minorHAnsi" w:cstheme="minorHAnsi"/>
          <w:sz w:val="12"/>
        </w:rPr>
        <w:t xml:space="preserve">41. “Intuition...is the main cause of moral judgment...and then reasoning typically follows that judgment...to construct post hoc justifications”42. </w:t>
      </w:r>
      <w:r w:rsidRPr="00AA2AD7">
        <w:rPr>
          <w:rFonts w:asciiTheme="minorHAnsi" w:hAnsiTheme="minorHAnsi" w:cstheme="minorHAnsi"/>
          <w:u w:val="single"/>
        </w:rPr>
        <w:t>For Dewey the model of thinking suggested by this recent research is true of all thinking, not just moral cognition</w:t>
      </w:r>
      <w:r w:rsidRPr="00AA2AD7">
        <w:rPr>
          <w:rFonts w:asciiTheme="minorHAnsi" w:hAnsiTheme="minorHAnsi" w:cstheme="minorHAnsi"/>
          <w:sz w:val="12"/>
        </w:rPr>
        <w:t xml:space="preserve">. This reversal of the traditional function of reasoning may seem like Hume’s view that the intellect is at the mercy of the passions, but some qualifications are necessary to avoid confusing it with the </w:t>
      </w:r>
      <w:proofErr w:type="spellStart"/>
      <w:r w:rsidRPr="00AA2AD7">
        <w:rPr>
          <w:rFonts w:asciiTheme="minorHAnsi" w:hAnsiTheme="minorHAnsi" w:cstheme="minorHAnsi"/>
          <w:sz w:val="12"/>
        </w:rPr>
        <w:t>Humean</w:t>
      </w:r>
      <w:proofErr w:type="spellEnd"/>
      <w:r w:rsidRPr="00AA2AD7">
        <w:rPr>
          <w:rFonts w:asciiTheme="minorHAnsi" w:hAnsiTheme="minorHAnsi" w:cstheme="minorHAnsi"/>
          <w:sz w:val="12"/>
        </w:rPr>
        <w:t xml:space="preserve"> view or with what we usually call “rationalizations”. </w:t>
      </w:r>
      <w:r w:rsidRPr="00AA2AD7">
        <w:rPr>
          <w:rFonts w:asciiTheme="minorHAnsi" w:hAnsiTheme="minorHAnsi" w:cstheme="minorHAnsi"/>
          <w:u w:val="single"/>
        </w:rPr>
        <w:t xml:space="preserve">First, </w:t>
      </w:r>
      <w:r w:rsidRPr="00AA2AD7">
        <w:rPr>
          <w:rFonts w:asciiTheme="minorHAnsi" w:hAnsiTheme="minorHAnsi" w:cstheme="minorHAnsi"/>
          <w:highlight w:val="green"/>
          <w:u w:val="single"/>
        </w:rPr>
        <w:t xml:space="preserve">for Dewey there is no dualism between intuition and </w:t>
      </w:r>
      <w:r w:rsidRPr="00AA2AD7">
        <w:rPr>
          <w:rFonts w:asciiTheme="minorHAnsi" w:hAnsiTheme="minorHAnsi" w:cstheme="minorHAnsi"/>
          <w:u w:val="single"/>
        </w:rPr>
        <w:t xml:space="preserve">our more </w:t>
      </w:r>
      <w:r w:rsidRPr="00AA2AD7">
        <w:rPr>
          <w:rFonts w:asciiTheme="minorHAnsi" w:hAnsiTheme="minorHAnsi" w:cstheme="minorHAnsi"/>
          <w:highlight w:val="green"/>
          <w:u w:val="single"/>
        </w:rPr>
        <w:t>reflective judgments</w:t>
      </w:r>
      <w:r w:rsidRPr="00AA2AD7">
        <w:rPr>
          <w:rFonts w:asciiTheme="minorHAnsi" w:hAnsiTheme="minorHAnsi" w:cstheme="minorHAnsi"/>
          <w:u w:val="single"/>
        </w:rPr>
        <w:t>.</w:t>
      </w:r>
      <w:r w:rsidRPr="00AA2AD7">
        <w:rPr>
          <w:rFonts w:asciiTheme="minorHAnsi" w:hAnsiTheme="minorHAnsi" w:cstheme="minorHAnsi"/>
          <w:sz w:val="12"/>
        </w:rPr>
        <w:t xml:space="preserve"> On the contrary, </w:t>
      </w:r>
      <w:r w:rsidRPr="00AA2AD7">
        <w:rPr>
          <w:rFonts w:asciiTheme="minorHAnsi" w:hAnsiTheme="minorHAnsi" w:cstheme="minorHAnsi"/>
          <w:u w:val="single"/>
        </w:rPr>
        <w:t xml:space="preserve">there is continuity and in proper inquiry one ensues on the other. Second, while the qualitative as </w:t>
      </w:r>
      <w:r w:rsidRPr="00AA2AD7">
        <w:rPr>
          <w:rFonts w:asciiTheme="minorHAnsi" w:hAnsiTheme="minorHAnsi" w:cstheme="minorHAnsi"/>
          <w:highlight w:val="green"/>
          <w:u w:val="single"/>
        </w:rPr>
        <w:t>intuition starts and guides explicit reasoning</w:t>
      </w:r>
      <w:r w:rsidRPr="00AA2AD7">
        <w:rPr>
          <w:rFonts w:asciiTheme="minorHAnsi" w:hAnsiTheme="minorHAnsi" w:cstheme="minorHAnsi"/>
          <w:u w:val="single"/>
        </w:rPr>
        <w:t xml:space="preserve"> or articulated propositional thought, it is itself transformed in the process by reflection. Third, even though </w:t>
      </w:r>
      <w:r w:rsidRPr="00AA2AD7">
        <w:rPr>
          <w:rFonts w:asciiTheme="minorHAnsi" w:hAnsiTheme="minorHAnsi" w:cstheme="minorHAnsi"/>
          <w:highlight w:val="green"/>
          <w:u w:val="single"/>
        </w:rPr>
        <w:t>our</w:t>
      </w:r>
      <w:r w:rsidRPr="00AA2AD7">
        <w:rPr>
          <w:rFonts w:asciiTheme="minorHAnsi" w:hAnsiTheme="minorHAnsi" w:cstheme="minorHAnsi"/>
          <w:u w:val="single"/>
        </w:rPr>
        <w:t xml:space="preserve"> first </w:t>
      </w:r>
      <w:r w:rsidRPr="00AA2AD7">
        <w:rPr>
          <w:rFonts w:asciiTheme="minorHAnsi" w:hAnsiTheme="minorHAnsi" w:cstheme="minorHAnsi"/>
          <w:highlight w:val="green"/>
          <w:u w:val="single"/>
        </w:rPr>
        <w:t>intuitions</w:t>
      </w:r>
      <w:r w:rsidRPr="00AA2AD7">
        <w:rPr>
          <w:rFonts w:asciiTheme="minorHAnsi" w:hAnsiTheme="minorHAnsi" w:cstheme="minorHAnsi"/>
          <w:u w:val="single"/>
        </w:rPr>
        <w:t xml:space="preserve"> are immediate, qualitative, and noncognitive, they </w:t>
      </w:r>
      <w:r w:rsidRPr="00AA2AD7">
        <w:rPr>
          <w:rFonts w:asciiTheme="minorHAnsi" w:hAnsiTheme="minorHAnsi" w:cstheme="minorHAnsi"/>
          <w:highlight w:val="green"/>
          <w:u w:val="single"/>
        </w:rPr>
        <w:t>are funded by previous experience</w:t>
      </w:r>
      <w:r w:rsidRPr="00AA2AD7">
        <w:rPr>
          <w:rFonts w:asciiTheme="minorHAnsi" w:hAnsiTheme="minorHAnsi" w:cstheme="minorHAnsi"/>
          <w:u w:val="single"/>
        </w:rPr>
        <w:t>.</w:t>
      </w:r>
      <w:r w:rsidRPr="00AA2AD7">
        <w:rPr>
          <w:rFonts w:asciiTheme="minorHAnsi" w:hAnsiTheme="minorHAnsi" w:cstheme="minorHAnsi"/>
          <w:sz w:val="12"/>
        </w:rPr>
        <w:t xml:space="preserve"> </w:t>
      </w:r>
      <w:proofErr w:type="gramStart"/>
      <w:r w:rsidRPr="00AA2AD7">
        <w:rPr>
          <w:rFonts w:asciiTheme="minorHAnsi" w:hAnsiTheme="minorHAnsi" w:cstheme="minorHAnsi"/>
          <w:sz w:val="12"/>
        </w:rPr>
        <w:t>This is why</w:t>
      </w:r>
      <w:proofErr w:type="gramEnd"/>
      <w:r w:rsidRPr="00AA2AD7">
        <w:rPr>
          <w:rFonts w:asciiTheme="minorHAnsi" w:hAnsiTheme="minorHAnsi" w:cstheme="minorHAnsi"/>
          <w:sz w:val="12"/>
        </w:rPr>
        <w:t xml:space="preserve"> they are such an important resource to inquiry. </w:t>
      </w:r>
      <w:r w:rsidRPr="00AA2AD7">
        <w:rPr>
          <w:rFonts w:asciiTheme="minorHAnsi" w:hAnsiTheme="minorHAnsi" w:cstheme="minorHAnsi"/>
          <w:u w:val="single"/>
        </w:rPr>
        <w:t xml:space="preserve">Dewey claims that sometimes our immediate experiences of pervasive quality have “intellectual import” because they are not mere immediate responses; they are well funded, i.e., they “sum up and integrate prolonged previous experience and </w:t>
      </w:r>
      <w:proofErr w:type="gramStart"/>
      <w:r w:rsidRPr="00AA2AD7">
        <w:rPr>
          <w:rFonts w:asciiTheme="minorHAnsi" w:hAnsiTheme="minorHAnsi" w:cstheme="minorHAnsi"/>
          <w:u w:val="single"/>
        </w:rPr>
        <w:t>training, and</w:t>
      </w:r>
      <w:proofErr w:type="gramEnd"/>
      <w:r w:rsidRPr="00AA2AD7">
        <w:rPr>
          <w:rFonts w:asciiTheme="minorHAnsi" w:hAnsiTheme="minorHAnsi" w:cstheme="minorHAnsi"/>
          <w:u w:val="single"/>
        </w:rPr>
        <w:t xml:space="preserve"> bring to a unified head the results of severe and consecutive reflection” (LW 5: 250). </w:t>
      </w:r>
    </w:p>
    <w:p w14:paraId="52D1D155"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Other ethical theories are founded on minimalistic criteria, ours resolves this by using these criteria to better inform our judgments, </w:t>
      </w:r>
      <w:proofErr w:type="spellStart"/>
      <w:r w:rsidRPr="00AA2AD7">
        <w:rPr>
          <w:rFonts w:asciiTheme="minorHAnsi" w:hAnsiTheme="minorHAnsi" w:cstheme="minorHAnsi"/>
        </w:rPr>
        <w:t>LaFollete</w:t>
      </w:r>
      <w:proofErr w:type="spellEnd"/>
      <w:r w:rsidRPr="00AA2AD7">
        <w:rPr>
          <w:rFonts w:asciiTheme="minorHAnsi" w:hAnsiTheme="minorHAnsi" w:cstheme="minorHAnsi"/>
        </w:rPr>
        <w:t xml:space="preserve"> 2K</w:t>
      </w:r>
      <w:r w:rsidRPr="00AA2AD7">
        <w:rPr>
          <w:rStyle w:val="FootnoteReference"/>
          <w:rFonts w:asciiTheme="minorHAnsi" w:hAnsiTheme="minorHAnsi" w:cstheme="minorHAnsi"/>
        </w:rPr>
        <w:footnoteReference w:id="1"/>
      </w:r>
      <w:r w:rsidRPr="00AA2AD7">
        <w:rPr>
          <w:rFonts w:asciiTheme="minorHAnsi" w:hAnsiTheme="minorHAnsi" w:cstheme="minorHAnsi"/>
        </w:rPr>
        <w:t>:</w:t>
      </w:r>
    </w:p>
    <w:p w14:paraId="5658897D" w14:textId="77777777" w:rsidR="00AA2AD7" w:rsidRPr="00AA2AD7" w:rsidRDefault="00AA2AD7" w:rsidP="00AA2AD7">
      <w:pPr>
        <w:rPr>
          <w:rFonts w:asciiTheme="minorHAnsi" w:hAnsiTheme="minorHAnsi" w:cstheme="minorHAnsi"/>
          <w:sz w:val="12"/>
        </w:rPr>
      </w:pPr>
      <w:r w:rsidRPr="00AA2AD7">
        <w:rPr>
          <w:rFonts w:asciiTheme="minorHAnsi" w:hAnsiTheme="minorHAnsi" w:cstheme="minorHAnsi"/>
          <w:sz w:val="12"/>
        </w:rPr>
        <w:t xml:space="preserve">Employs </w:t>
      </w:r>
      <w:proofErr w:type="gramStart"/>
      <w:r w:rsidRPr="00AA2AD7">
        <w:rPr>
          <w:rFonts w:asciiTheme="minorHAnsi" w:hAnsiTheme="minorHAnsi" w:cstheme="minorHAnsi"/>
          <w:sz w:val="12"/>
        </w:rPr>
        <w:t>criteria, but</w:t>
      </w:r>
      <w:proofErr w:type="gramEnd"/>
      <w:r w:rsidRPr="00AA2AD7">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AA2AD7">
        <w:rPr>
          <w:rStyle w:val="StyleUnderline"/>
          <w:rFonts w:asciiTheme="minorHAnsi" w:hAnsiTheme="minorHAnsi" w:cstheme="minorHAnsi"/>
        </w:rPr>
        <w:t>practice</w:t>
      </w:r>
      <w:r w:rsidRPr="00AA2AD7">
        <w:rPr>
          <w:rFonts w:asciiTheme="minorHAnsi" w:hAnsiTheme="minorHAnsi" w:cstheme="minorHAnsi"/>
          <w:sz w:val="12"/>
        </w:rPr>
        <w:t xml:space="preserve"> is primary in philosophy </w:t>
      </w:r>
      <w:r w:rsidRPr="00AA2AD7">
        <w:rPr>
          <w:rStyle w:val="StyleUnderline"/>
          <w:rFonts w:asciiTheme="minorHAnsi" w:hAnsiTheme="minorHAnsi" w:cstheme="minorHAnsi"/>
        </w:rPr>
        <w:t>rules out</w:t>
      </w:r>
      <w:r w:rsidRPr="00AA2AD7">
        <w:rPr>
          <w:rFonts w:asciiTheme="minorHAnsi" w:hAnsiTheme="minorHAnsi" w:cstheme="minorHAnsi"/>
          <w:sz w:val="12"/>
        </w:rPr>
        <w:t xml:space="preserve"> the hope of logically prior </w:t>
      </w:r>
      <w:r w:rsidRPr="00AA2AD7">
        <w:rPr>
          <w:rStyle w:val="StyleUnderline"/>
          <w:rFonts w:asciiTheme="minorHAnsi" w:hAnsiTheme="minorHAnsi" w:cstheme="minorHAnsi"/>
        </w:rPr>
        <w:t>criteria</w:t>
      </w:r>
      <w:r w:rsidRPr="00AA2AD7">
        <w:rPr>
          <w:rFonts w:asciiTheme="minorHAnsi" w:hAnsiTheme="minorHAnsi" w:cstheme="minorHAnsi"/>
          <w:sz w:val="12"/>
        </w:rPr>
        <w:t xml:space="preserve">. Any meaningful criteria evolve from our attempt to live morally – in deciding what is the best action in the circumstances. </w:t>
      </w:r>
      <w:r w:rsidRPr="00AA2AD7">
        <w:rPr>
          <w:rStyle w:val="StyleUnderline"/>
          <w:rFonts w:asciiTheme="minorHAnsi" w:hAnsiTheme="minorHAnsi" w:cstheme="minorHAnsi"/>
        </w:rPr>
        <w:t>Criteria</w:t>
      </w:r>
      <w:r w:rsidRPr="00AA2AD7">
        <w:rPr>
          <w:rFonts w:asciiTheme="minorHAnsi" w:hAnsiTheme="minorHAnsi" w:cstheme="minorHAnsi"/>
          <w:sz w:val="12"/>
        </w:rPr>
        <w:t xml:space="preserve"> are not discovered by pure reason, and they </w:t>
      </w:r>
      <w:r w:rsidRPr="00AA2AD7">
        <w:rPr>
          <w:rStyle w:val="StyleUnderline"/>
          <w:rFonts w:asciiTheme="minorHAnsi" w:hAnsiTheme="minorHAnsi" w:cstheme="minorHAnsi"/>
        </w:rPr>
        <w:t xml:space="preserve">[which] are </w:t>
      </w:r>
      <w:r w:rsidRPr="00AA2AD7">
        <w:rPr>
          <w:rFonts w:asciiTheme="minorHAnsi" w:hAnsiTheme="minorHAnsi" w:cstheme="minorHAnsi"/>
        </w:rPr>
        <w:t>not fixed. A</w:t>
      </w:r>
      <w:r w:rsidRPr="00AA2AD7">
        <w:rPr>
          <w:rFonts w:asciiTheme="minorHAnsi" w:hAnsiTheme="minorHAnsi" w:cstheme="minorHAnsi"/>
          <w:sz w:val="12"/>
        </w:rPr>
        <w:t xml:space="preserve">s ends of action, they are always </w:t>
      </w:r>
      <w:r w:rsidRPr="00AA2AD7">
        <w:rPr>
          <w:rStyle w:val="StyleUnderline"/>
          <w:rFonts w:asciiTheme="minorHAnsi" w:hAnsiTheme="minorHAnsi" w:cstheme="minorHAnsi"/>
        </w:rPr>
        <w:t>revisable</w:t>
      </w:r>
      <w:r w:rsidRPr="00AA2AD7">
        <w:rPr>
          <w:rFonts w:asciiTheme="minorHAnsi" w:hAnsiTheme="minorHAnsi" w:cstheme="minorHAnsi"/>
          <w:sz w:val="12"/>
        </w:rPr>
        <w:t xml:space="preserve">. </w:t>
      </w:r>
      <w:r w:rsidRPr="00AA2AD7">
        <w:rPr>
          <w:rStyle w:val="StyleUnderline"/>
          <w:rFonts w:asciiTheme="minorHAnsi" w:hAnsiTheme="minorHAnsi" w:cstheme="minorHAnsi"/>
        </w:rPr>
        <w:t>As</w:t>
      </w:r>
      <w:r w:rsidRPr="00AA2AD7">
        <w:rPr>
          <w:rFonts w:asciiTheme="minorHAnsi" w:hAnsiTheme="minorHAnsi" w:cstheme="minorHAnsi"/>
          <w:sz w:val="12"/>
        </w:rPr>
        <w:t xml:space="preserve"> </w:t>
      </w:r>
      <w:r w:rsidRPr="00AA2AD7">
        <w:rPr>
          <w:rStyle w:val="StyleUnderline"/>
          <w:rFonts w:asciiTheme="minorHAnsi" w:hAnsiTheme="minorHAnsi" w:cstheme="minorHAnsi"/>
        </w:rPr>
        <w:t>we</w:t>
      </w:r>
      <w:r w:rsidRPr="00AA2AD7">
        <w:rPr>
          <w:rFonts w:asciiTheme="minorHAnsi" w:hAnsiTheme="minorHAnsi" w:cstheme="minorHAnsi"/>
          <w:sz w:val="12"/>
        </w:rPr>
        <w:t xml:space="preserve"> </w:t>
      </w:r>
      <w:r w:rsidRPr="00AA2AD7">
        <w:rPr>
          <w:rStyle w:val="StyleUnderline"/>
          <w:rFonts w:asciiTheme="minorHAnsi" w:hAnsiTheme="minorHAnsi" w:cstheme="minorHAnsi"/>
        </w:rPr>
        <w:t>obtain</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new evidence</w:t>
      </w:r>
      <w:r w:rsidRPr="00AA2AD7">
        <w:rPr>
          <w:rFonts w:asciiTheme="minorHAnsi" w:hAnsiTheme="minorHAnsi" w:cstheme="minorHAnsi"/>
          <w:sz w:val="12"/>
        </w:rPr>
        <w:t xml:space="preserve"> about ourselves and our world, and as our </w:t>
      </w:r>
      <w:proofErr w:type="gramStart"/>
      <w:r w:rsidRPr="00AA2AD7">
        <w:rPr>
          <w:rFonts w:asciiTheme="minorHAnsi" w:hAnsiTheme="minorHAnsi" w:cstheme="minorHAnsi"/>
          <w:sz w:val="12"/>
        </w:rPr>
        <w:t>worlds</w:t>
      </w:r>
      <w:proofErr w:type="gramEnd"/>
      <w:r w:rsidRPr="00AA2AD7">
        <w:rPr>
          <w:rFonts w:asciiTheme="minorHAnsi" w:hAnsiTheme="minorHAnsi" w:cstheme="minorHAnsi"/>
          <w:sz w:val="12"/>
        </w:rPr>
        <w:t xml:space="preserve"> changes, </w:t>
      </w:r>
      <w:r w:rsidRPr="00AA2AD7">
        <w:rPr>
          <w:rStyle w:val="StyleUnderline"/>
          <w:rFonts w:asciiTheme="minorHAnsi" w:hAnsiTheme="minorHAnsi" w:cstheme="minorHAnsi"/>
        </w:rPr>
        <w:t>we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find[s]</w:t>
      </w:r>
      <w:r w:rsidRPr="00AA2AD7">
        <w:rPr>
          <w:rFonts w:asciiTheme="minorHAnsi" w:hAnsiTheme="minorHAnsi" w:cstheme="minorHAnsi"/>
          <w:sz w:val="12"/>
        </w:rPr>
        <w:t xml:space="preserve"> that </w:t>
      </w:r>
      <w:r w:rsidRPr="00AA2AD7">
        <w:rPr>
          <w:rStyle w:val="StyleUnderline"/>
          <w:rFonts w:asciiTheme="minorHAnsi" w:hAnsiTheme="minorHAnsi" w:cstheme="minorHAnsi"/>
          <w:highlight w:val="green"/>
        </w:rPr>
        <w:t>what was appropriate</w:t>
      </w:r>
      <w:r w:rsidRPr="00AA2AD7">
        <w:rPr>
          <w:rFonts w:asciiTheme="minorHAnsi" w:hAnsiTheme="minorHAnsi" w:cstheme="minorHAnsi"/>
          <w:sz w:val="12"/>
        </w:rPr>
        <w:t xml:space="preserve"> for the old environment </w:t>
      </w:r>
      <w:r w:rsidRPr="00AA2AD7">
        <w:rPr>
          <w:rStyle w:val="StyleUnderline"/>
          <w:rFonts w:asciiTheme="minorHAnsi" w:hAnsiTheme="minorHAnsi" w:cstheme="minorHAnsi"/>
          <w:highlight w:val="green"/>
        </w:rPr>
        <w:t>may not be conducive to</w:t>
      </w:r>
      <w:r w:rsidRPr="00AA2AD7">
        <w:rPr>
          <w:rFonts w:asciiTheme="minorHAnsi" w:hAnsiTheme="minorHAnsi" w:cstheme="minorHAnsi"/>
          <w:sz w:val="12"/>
        </w:rPr>
        <w:t xml:space="preserve"> survival in </w:t>
      </w:r>
      <w:r w:rsidRPr="00AA2AD7">
        <w:rPr>
          <w:rStyle w:val="StyleUnderline"/>
          <w:rFonts w:asciiTheme="minorHAnsi" w:hAnsiTheme="minorHAnsi" w:cstheme="minorHAnsi"/>
          <w:highlight w:val="green"/>
        </w:rPr>
        <w:t>the new [world]</w:t>
      </w:r>
      <w:r w:rsidRPr="00AA2AD7">
        <w:rPr>
          <w:rFonts w:asciiTheme="minorHAnsi" w:hAnsiTheme="minorHAnsi" w:cstheme="minorHAnsi"/>
          <w:sz w:val="12"/>
        </w:rPr>
        <w:t xml:space="preserve"> one. A style of teaching that might have been ideal for one kind institution (a </w:t>
      </w:r>
      <w:r w:rsidRPr="00AA2AD7">
        <w:rPr>
          <w:rStyle w:val="StyleUnderline"/>
          <w:rFonts w:asciiTheme="minorHAnsi" w:hAnsiTheme="minorHAnsi" w:cstheme="minorHAnsi"/>
          <w:highlight w:val="green"/>
        </w:rPr>
        <w:t>progressive liberal arts college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at</w:t>
      </w:r>
      <w:r w:rsidRPr="00AA2AD7">
        <w:rPr>
          <w:rFonts w:asciiTheme="minorHAnsi" w:hAnsiTheme="minorHAnsi" w:cstheme="minorHAnsi"/>
          <w:sz w:val="12"/>
        </w:rPr>
        <w:t xml:space="preserve"> one time (</w:t>
      </w:r>
      <w:r w:rsidRPr="00AA2AD7">
        <w:rPr>
          <w:rStyle w:val="StyleUnderline"/>
          <w:rFonts w:asciiTheme="minorHAnsi" w:hAnsiTheme="minorHAnsi" w:cstheme="minorHAnsi"/>
          <w:highlight w:val="green"/>
        </w:rPr>
        <w:t>the 60s) may be</w:t>
      </w:r>
      <w:r w:rsidRPr="00AA2AD7">
        <w:rPr>
          <w:rFonts w:asciiTheme="minorHAnsi" w:hAnsiTheme="minorHAnsi" w:cstheme="minorHAnsi"/>
          <w:sz w:val="12"/>
        </w:rPr>
        <w:t xml:space="preserve"> wholly </w:t>
      </w:r>
      <w:r w:rsidRPr="00AA2AD7">
        <w:rPr>
          <w:rStyle w:val="StyleUnderline"/>
          <w:rFonts w:asciiTheme="minorHAnsi" w:hAnsiTheme="minorHAnsi" w:cstheme="minorHAnsi"/>
          <w:highlight w:val="green"/>
        </w:rPr>
        <w:t>ineffective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in</w:t>
      </w:r>
      <w:r w:rsidRPr="00AA2AD7">
        <w:rPr>
          <w:rFonts w:asciiTheme="minorHAnsi" w:hAnsiTheme="minorHAnsi" w:cstheme="minorHAnsi"/>
          <w:sz w:val="12"/>
        </w:rPr>
        <w:t xml:space="preserve"> another institution (</w:t>
      </w:r>
      <w:r w:rsidRPr="00AA2AD7">
        <w:rPr>
          <w:rStyle w:val="StyleUnderline"/>
          <w:rFonts w:asciiTheme="minorHAnsi" w:hAnsiTheme="minorHAnsi" w:cstheme="minorHAnsi"/>
          <w:highlight w:val="green"/>
        </w:rPr>
        <w:t>a regional state university) at</w:t>
      </w:r>
      <w:r w:rsidRPr="00AA2AD7">
        <w:rPr>
          <w:rFonts w:asciiTheme="minorHAnsi" w:hAnsiTheme="minorHAnsi" w:cstheme="minorHAnsi"/>
          <w:sz w:val="12"/>
        </w:rPr>
        <w:t xml:space="preserve"> another time (the </w:t>
      </w:r>
      <w:r w:rsidRPr="00AA2AD7">
        <w:rPr>
          <w:rStyle w:val="StyleUnderline"/>
          <w:rFonts w:asciiTheme="minorHAnsi" w:hAnsiTheme="minorHAnsi" w:cstheme="minorHAnsi"/>
          <w:highlight w:val="green"/>
        </w:rPr>
        <w:t>80s</w:t>
      </w:r>
      <w:r w:rsidRPr="00AA2AD7">
        <w:rPr>
          <w:rFonts w:asciiTheme="minorHAnsi" w:hAnsiTheme="minorHAnsi" w:cstheme="minorHAnsi"/>
          <w:sz w:val="12"/>
        </w:rPr>
        <w:t xml:space="preserve">). But that is exactly what we would expect of an evolutionary ethic. Neither could criteria be complete. </w:t>
      </w:r>
      <w:r w:rsidRPr="00AA2AD7">
        <w:rPr>
          <w:rStyle w:val="StyleUnderline"/>
          <w:rFonts w:asciiTheme="minorHAnsi" w:hAnsiTheme="minorHAnsi" w:cstheme="minorHAnsi"/>
        </w:rPr>
        <w:t>The</w:t>
      </w:r>
      <w:r w:rsidRPr="00AA2AD7">
        <w:rPr>
          <w:rFonts w:asciiTheme="minorHAnsi" w:hAnsiTheme="minorHAnsi" w:cstheme="minorHAnsi"/>
          <w:sz w:val="12"/>
        </w:rPr>
        <w:t xml:space="preserve"> </w:t>
      </w:r>
      <w:r w:rsidRPr="00AA2AD7">
        <w:rPr>
          <w:rStyle w:val="StyleUnderline"/>
          <w:rFonts w:asciiTheme="minorHAnsi" w:hAnsiTheme="minorHAnsi" w:cstheme="minorHAnsi"/>
        </w:rPr>
        <w:t>moral</w:t>
      </w:r>
      <w:r w:rsidRPr="00AA2AD7">
        <w:rPr>
          <w:rFonts w:asciiTheme="minorHAnsi" w:hAnsiTheme="minorHAnsi" w:cstheme="minorHAnsi"/>
          <w:sz w:val="12"/>
        </w:rPr>
        <w:t xml:space="preserve"> </w:t>
      </w:r>
      <w:r w:rsidRPr="00AA2AD7">
        <w:rPr>
          <w:rStyle w:val="StyleUnderline"/>
          <w:rFonts w:asciiTheme="minorHAnsi" w:hAnsiTheme="minorHAnsi" w:cstheme="minorHAnsi"/>
        </w:rPr>
        <w:t>world</w:t>
      </w:r>
      <w:r w:rsidRPr="00AA2AD7">
        <w:rPr>
          <w:rFonts w:asciiTheme="minorHAnsi" w:hAnsiTheme="minorHAnsi" w:cstheme="minorHAnsi"/>
          <w:sz w:val="12"/>
        </w:rPr>
        <w:t xml:space="preserve"> </w:t>
      </w:r>
      <w:r w:rsidRPr="00AA2AD7">
        <w:rPr>
          <w:rStyle w:val="StyleUnderline"/>
          <w:rFonts w:asciiTheme="minorHAnsi" w:hAnsiTheme="minorHAnsi" w:cstheme="minorHAnsi"/>
        </w:rPr>
        <w:t>is</w:t>
      </w:r>
      <w:r w:rsidRPr="00AA2AD7">
        <w:rPr>
          <w:rFonts w:asciiTheme="minorHAnsi" w:hAnsiTheme="minorHAnsi" w:cstheme="minorHAnsi"/>
          <w:sz w:val="12"/>
        </w:rPr>
        <w:t xml:space="preserve"> </w:t>
      </w:r>
      <w:r w:rsidRPr="00AA2AD7">
        <w:rPr>
          <w:rStyle w:val="StyleUnderline"/>
          <w:rFonts w:asciiTheme="minorHAnsi" w:hAnsiTheme="minorHAnsi" w:cstheme="minorHAnsi"/>
        </w:rPr>
        <w:t>complex</w:t>
      </w:r>
      <w:r w:rsidRPr="00AA2AD7">
        <w:rPr>
          <w:rFonts w:asciiTheme="minorHAnsi" w:hAnsiTheme="minorHAnsi" w:cstheme="minorHAnsi"/>
          <w:sz w:val="12"/>
        </w:rPr>
        <w:t xml:space="preserve"> </w:t>
      </w:r>
      <w:r w:rsidRPr="00AA2AD7">
        <w:rPr>
          <w:rStyle w:val="StyleUnderline"/>
          <w:rFonts w:asciiTheme="minorHAnsi" w:hAnsiTheme="minorHAnsi" w:cstheme="minorHAnsi"/>
        </w:rPr>
        <w:t>and</w:t>
      </w:r>
      <w:r w:rsidRPr="00AA2AD7">
        <w:rPr>
          <w:rFonts w:asciiTheme="minorHAnsi" w:hAnsiTheme="minorHAnsi" w:cstheme="minorHAnsi"/>
          <w:sz w:val="12"/>
        </w:rPr>
        <w:t xml:space="preserve"> </w:t>
      </w:r>
      <w:r w:rsidRPr="00AA2AD7">
        <w:rPr>
          <w:rStyle w:val="StyleUnderline"/>
          <w:rFonts w:asciiTheme="minorHAnsi" w:hAnsiTheme="minorHAnsi" w:cstheme="minorHAnsi"/>
        </w:rPr>
        <w:t>changeable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No</w:t>
      </w:r>
      <w:r w:rsidRPr="00AA2AD7">
        <w:rPr>
          <w:rFonts w:asciiTheme="minorHAnsi" w:hAnsiTheme="minorHAnsi" w:cstheme="minorHAnsi"/>
          <w:sz w:val="12"/>
        </w:rPr>
        <w:t xml:space="preserve"> set of </w:t>
      </w:r>
      <w:r w:rsidRPr="00AA2AD7">
        <w:rPr>
          <w:rStyle w:val="StyleUnderline"/>
          <w:rFonts w:asciiTheme="minorHAnsi" w:hAnsiTheme="minorHAnsi" w:cstheme="minorHAnsi"/>
          <w:highlight w:val="green"/>
        </w:rPr>
        <w:t>criteria</w:t>
      </w:r>
      <w:r w:rsidRPr="00AA2AD7">
        <w:rPr>
          <w:rFonts w:asciiTheme="minorHAnsi" w:hAnsiTheme="minorHAnsi" w:cstheme="minorHAnsi"/>
          <w:sz w:val="12"/>
        </w:rPr>
        <w:t xml:space="preserve"> </w:t>
      </w:r>
      <w:r w:rsidRPr="00AA2AD7">
        <w:rPr>
          <w:rStyle w:val="StyleUnderline"/>
          <w:rFonts w:asciiTheme="minorHAnsi" w:hAnsiTheme="minorHAnsi" w:cstheme="minorHAnsi"/>
        </w:rPr>
        <w:t>could</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 xml:space="preserve">give us </w:t>
      </w:r>
      <w:r w:rsidRPr="00AA2AD7">
        <w:rPr>
          <w:rStyle w:val="StyleUnderline"/>
          <w:rFonts w:asciiTheme="minorHAnsi" w:hAnsiTheme="minorHAnsi" w:cstheme="minorHAnsi"/>
        </w:rPr>
        <w:t>univocal</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answers</w:t>
      </w:r>
      <w:r w:rsidRPr="00AA2AD7">
        <w:rPr>
          <w:rFonts w:asciiTheme="minorHAnsi" w:hAnsiTheme="minorHAnsi" w:cstheme="minorHAnsi"/>
          <w:sz w:val="12"/>
        </w:rPr>
        <w:t xml:space="preserve"> </w:t>
      </w:r>
      <w:r w:rsidRPr="00AA2AD7">
        <w:rPr>
          <w:rStyle w:val="StyleUnderline"/>
          <w:rFonts w:asciiTheme="minorHAnsi" w:hAnsiTheme="minorHAnsi" w:cstheme="minorHAnsi"/>
        </w:rPr>
        <w:t>about</w:t>
      </w:r>
      <w:r w:rsidRPr="00AA2AD7">
        <w:rPr>
          <w:rFonts w:asciiTheme="minorHAnsi" w:hAnsiTheme="minorHAnsi" w:cstheme="minorHAnsi"/>
          <w:sz w:val="12"/>
        </w:rPr>
        <w:t xml:space="preserve"> </w:t>
      </w:r>
      <w:r w:rsidRPr="00AA2AD7">
        <w:rPr>
          <w:rStyle w:val="StyleUnderline"/>
          <w:rFonts w:asciiTheme="minorHAnsi" w:hAnsiTheme="minorHAnsi" w:cstheme="minorHAnsi"/>
        </w:rPr>
        <w:t>how</w:t>
      </w:r>
      <w:r w:rsidRPr="00AA2AD7">
        <w:rPr>
          <w:rFonts w:asciiTheme="minorHAnsi" w:hAnsiTheme="minorHAnsi" w:cstheme="minorHAnsi"/>
          <w:sz w:val="12"/>
        </w:rPr>
        <w:t xml:space="preserve"> </w:t>
      </w:r>
      <w:r w:rsidRPr="00AA2AD7">
        <w:rPr>
          <w:rStyle w:val="StyleUnderline"/>
          <w:rFonts w:asciiTheme="minorHAnsi" w:hAnsiTheme="minorHAnsi" w:cstheme="minorHAnsi"/>
        </w:rPr>
        <w:t xml:space="preserve">we should behave </w:t>
      </w:r>
      <w:r w:rsidRPr="00AA2AD7">
        <w:rPr>
          <w:rStyle w:val="StyleUnderline"/>
          <w:rFonts w:asciiTheme="minorHAnsi" w:hAnsiTheme="minorHAnsi" w:cstheme="minorHAnsi"/>
          <w:highlight w:val="green"/>
        </w:rPr>
        <w:t>in all circumstances</w:t>
      </w:r>
      <w:r w:rsidRPr="00AA2AD7">
        <w:rPr>
          <w:rStyle w:val="StyleUnderline"/>
          <w:rFonts w:asciiTheme="minorHAnsi" w:hAnsiTheme="minorHAnsi" w:cstheme="minorHAnsi"/>
        </w:rPr>
        <w:t>. If we cannot develop an algorithm for winning</w:t>
      </w:r>
      <w:r w:rsidRPr="00AA2AD7">
        <w:rPr>
          <w:rFonts w:asciiTheme="minorHAnsi" w:hAnsiTheme="minorHAnsi" w:cstheme="minorHAnsi"/>
          <w:sz w:val="12"/>
        </w:rPr>
        <w:t xml:space="preserve"> at </w:t>
      </w:r>
      <w:r w:rsidRPr="00AA2AD7">
        <w:rPr>
          <w:rStyle w:val="StyleUnderline"/>
          <w:rFonts w:asciiTheme="minorHAnsi" w:hAnsiTheme="minorHAnsi" w:cstheme="minorHAnsi"/>
        </w:rPr>
        <w:t>chess</w:t>
      </w:r>
      <w:r w:rsidRPr="00AA2AD7">
        <w:rPr>
          <w:rFonts w:asciiTheme="minorHAnsi" w:hAnsiTheme="minorHAnsi" w:cstheme="minorHAnsi"/>
          <w:sz w:val="12"/>
        </w:rPr>
        <w:t xml:space="preserve">, </w:t>
      </w:r>
      <w:r w:rsidRPr="00AA2AD7">
        <w:rPr>
          <w:rStyle w:val="StyleUnderline"/>
          <w:rFonts w:asciiTheme="minorHAnsi" w:hAnsiTheme="minorHAnsi" w:cstheme="minorHAnsi"/>
        </w:rPr>
        <w:t>where there are</w:t>
      </w:r>
      <w:r w:rsidRPr="00AA2AD7">
        <w:rPr>
          <w:rFonts w:asciiTheme="minorHAnsi" w:hAnsiTheme="minorHAnsi" w:cstheme="minorHAnsi"/>
          <w:sz w:val="12"/>
        </w:rPr>
        <w:t xml:space="preserve"> only ei</w:t>
      </w:r>
      <w:r w:rsidRPr="00AA2AD7">
        <w:rPr>
          <w:rStyle w:val="StyleUnderline"/>
          <w:rFonts w:asciiTheme="minorHAnsi" w:hAnsiTheme="minorHAnsi" w:cstheme="minorHAnsi"/>
        </w:rPr>
        <w:t>ghteen first moves, there is no way to develop an algorithm for living, which has</w:t>
      </w:r>
      <w:r w:rsidRPr="00AA2AD7">
        <w:rPr>
          <w:rFonts w:asciiTheme="minorHAnsi" w:hAnsiTheme="minorHAnsi" w:cstheme="minorHAnsi"/>
          <w:sz w:val="12"/>
        </w:rPr>
        <w:t xml:space="preserve"> a finitely </w:t>
      </w:r>
      <w:r w:rsidRPr="00AA2AD7">
        <w:rPr>
          <w:rStyle w:val="StyleUnderline"/>
          <w:rFonts w:asciiTheme="minorHAnsi" w:hAnsiTheme="minorHAnsi" w:cstheme="minorHAnsi"/>
        </w:rPr>
        <w:t>large number of "first moves</w:t>
      </w:r>
      <w:r w:rsidRPr="00AA2AD7">
        <w:rPr>
          <w:rFonts w:asciiTheme="minorHAnsi" w:hAnsiTheme="minorHAnsi" w:cstheme="minorHAnsi"/>
          <w:sz w:val="12"/>
        </w:rPr>
        <w:t xml:space="preserve">." Moreover, while the </w:t>
      </w:r>
      <w:r w:rsidRPr="00AA2AD7">
        <w:rPr>
          <w:rStyle w:val="StyleUnderline"/>
          <w:rFonts w:asciiTheme="minorHAnsi" w:hAnsiTheme="minorHAnsi" w:cstheme="minorHAnsi"/>
        </w:rPr>
        <w:t>chess</w:t>
      </w:r>
      <w:r w:rsidRPr="00AA2AD7">
        <w:rPr>
          <w:rFonts w:asciiTheme="minorHAnsi" w:hAnsiTheme="minorHAnsi" w:cstheme="minorHAnsi"/>
          <w:sz w:val="12"/>
        </w:rPr>
        <w:t xml:space="preserve"> environment (the </w:t>
      </w:r>
      <w:r w:rsidRPr="00AA2AD7">
        <w:rPr>
          <w:rStyle w:val="StyleUnderline"/>
          <w:rFonts w:asciiTheme="minorHAnsi" w:hAnsiTheme="minorHAnsi" w:cstheme="minorHAnsi"/>
        </w:rPr>
        <w:t>rules) stays constant</w:t>
      </w:r>
      <w:r w:rsidRPr="00AA2AD7">
        <w:rPr>
          <w:rFonts w:asciiTheme="minorHAnsi" w:hAnsiTheme="minorHAnsi" w:cstheme="minorHAnsi"/>
          <w:sz w:val="12"/>
        </w:rPr>
        <w:t>, our natural and mo</w:t>
      </w:r>
      <w:r w:rsidRPr="00AA2AD7">
        <w:rPr>
          <w:rStyle w:val="StyleUnderline"/>
          <w:rFonts w:asciiTheme="minorHAnsi" w:hAnsiTheme="minorHAnsi" w:cstheme="minorHAnsi"/>
        </w:rPr>
        <w:t>ral environments do not</w:t>
      </w:r>
      <w:r w:rsidRPr="00AA2AD7">
        <w:rPr>
          <w:rFonts w:asciiTheme="minorHAnsi" w:hAnsiTheme="minorHAnsi" w:cstheme="minorHAnsi"/>
          <w:sz w:val="12"/>
        </w:rPr>
        <w:t xml:space="preserve">. We must adapt or fail. While there is always one end of chess -- the game ends when one player wins – the ends of life change as we grow, and </w:t>
      </w:r>
      <w:r w:rsidRPr="00AA2AD7">
        <w:rPr>
          <w:rStyle w:val="StyleUnderline"/>
          <w:rFonts w:asciiTheme="minorHAnsi" w:hAnsiTheme="minorHAnsi" w:cstheme="minorHAnsi"/>
        </w:rPr>
        <w:t>as</w:t>
      </w:r>
      <w:r w:rsidRPr="00AA2AD7">
        <w:rPr>
          <w:rFonts w:asciiTheme="minorHAnsi" w:hAnsiTheme="minorHAnsi" w:cstheme="minorHAnsi"/>
          <w:sz w:val="12"/>
        </w:rPr>
        <w:t xml:space="preserve"> our </w:t>
      </w:r>
      <w:r w:rsidRPr="00AA2AD7">
        <w:rPr>
          <w:rStyle w:val="StyleUnderline"/>
          <w:rFonts w:asciiTheme="minorHAnsi" w:hAnsiTheme="minorHAnsi" w:cstheme="minorHAnsi"/>
        </w:rPr>
        <w:t>environments</w:t>
      </w:r>
      <w:r w:rsidRPr="00AA2AD7">
        <w:rPr>
          <w:rFonts w:asciiTheme="minorHAnsi" w:hAnsiTheme="minorHAnsi" w:cstheme="minorHAnsi"/>
          <w:sz w:val="12"/>
        </w:rPr>
        <w:t xml:space="preserve"> </w:t>
      </w:r>
      <w:r w:rsidRPr="00AA2AD7">
        <w:rPr>
          <w:rStyle w:val="StyleUnderline"/>
          <w:rFonts w:asciiTheme="minorHAnsi" w:hAnsiTheme="minorHAnsi" w:cstheme="minorHAnsi"/>
        </w:rPr>
        <w:t>change</w:t>
      </w:r>
      <w:r w:rsidRPr="00AA2AD7">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AA2AD7">
        <w:rPr>
          <w:rFonts w:asciiTheme="minorHAnsi" w:hAnsiTheme="minorHAnsi" w:cstheme="minorHAnsi"/>
          <w:sz w:val="12"/>
        </w:rPr>
        <w:t>assume</w:t>
      </w:r>
      <w:proofErr w:type="gramEnd"/>
      <w:r w:rsidRPr="00AA2AD7">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AA2AD7">
        <w:rPr>
          <w:rStyle w:val="StyleUnderline"/>
          <w:rFonts w:asciiTheme="minorHAnsi" w:hAnsiTheme="minorHAnsi" w:cstheme="minorHAnsi"/>
          <w:highlight w:val="green"/>
        </w:rPr>
        <w:t>Pragmatic criteria</w:t>
      </w:r>
      <w:r w:rsidRPr="00AA2AD7">
        <w:rPr>
          <w:rFonts w:asciiTheme="minorHAnsi" w:hAnsiTheme="minorHAnsi" w:cstheme="minorHAnsi"/>
          <w:sz w:val="12"/>
        </w:rPr>
        <w:t xml:space="preserve"> are not external rules we </w:t>
      </w:r>
      <w:proofErr w:type="gramStart"/>
      <w:r w:rsidRPr="00AA2AD7">
        <w:rPr>
          <w:rFonts w:asciiTheme="minorHAnsi" w:hAnsiTheme="minorHAnsi" w:cstheme="minorHAnsi"/>
          <w:sz w:val="12"/>
        </w:rPr>
        <w:t>apply, but</w:t>
      </w:r>
      <w:proofErr w:type="gramEnd"/>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are tools</w:t>
      </w:r>
      <w:r w:rsidRPr="00AA2AD7">
        <w:rPr>
          <w:rFonts w:asciiTheme="minorHAnsi" w:hAnsiTheme="minorHAnsi" w:cstheme="minorHAnsi"/>
          <w:sz w:val="12"/>
        </w:rPr>
        <w:t xml:space="preserve"> </w:t>
      </w:r>
      <w:r w:rsidRPr="00AA2AD7">
        <w:rPr>
          <w:rStyle w:val="StyleUnderline"/>
          <w:rFonts w:asciiTheme="minorHAnsi" w:hAnsiTheme="minorHAnsi" w:cstheme="minorHAnsi"/>
        </w:rPr>
        <w:t>we</w:t>
      </w:r>
      <w:r w:rsidRPr="00AA2AD7">
        <w:rPr>
          <w:rFonts w:asciiTheme="minorHAnsi" w:hAnsiTheme="minorHAnsi" w:cstheme="minorHAnsi"/>
          <w:sz w:val="12"/>
        </w:rPr>
        <w:t xml:space="preserve"> </w:t>
      </w:r>
      <w:r w:rsidRPr="00AA2AD7">
        <w:rPr>
          <w:rStyle w:val="StyleUnderline"/>
          <w:rFonts w:asciiTheme="minorHAnsi" w:hAnsiTheme="minorHAnsi" w:cstheme="minorHAnsi"/>
        </w:rPr>
        <w:t>use</w:t>
      </w:r>
      <w:r w:rsidRPr="00AA2AD7">
        <w:rPr>
          <w:rFonts w:asciiTheme="minorHAnsi" w:hAnsiTheme="minorHAnsi" w:cstheme="minorHAnsi"/>
          <w:sz w:val="12"/>
        </w:rPr>
        <w:t xml:space="preserve"> </w:t>
      </w:r>
      <w:r w:rsidRPr="00AA2AD7">
        <w:rPr>
          <w:rStyle w:val="StyleUnderline"/>
          <w:rFonts w:asciiTheme="minorHAnsi" w:hAnsiTheme="minorHAnsi" w:cstheme="minorHAnsi"/>
        </w:rPr>
        <w:t>in</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making informed judgements</w:t>
      </w:r>
      <w:r w:rsidRPr="00AA2AD7">
        <w:rPr>
          <w:rFonts w:asciiTheme="minorHAnsi" w:hAnsiTheme="minorHAnsi" w:cstheme="minorHAnsi"/>
          <w:sz w:val="12"/>
        </w:rPr>
        <w:t xml:space="preserve">. They embody learning from previous action, they express our tentative efforts to isolate morally relevant features of those actions. These </w:t>
      </w:r>
      <w:r w:rsidRPr="00AA2AD7">
        <w:rPr>
          <w:rStyle w:val="StyleUnderline"/>
          <w:rFonts w:asciiTheme="minorHAnsi" w:hAnsiTheme="minorHAnsi" w:cstheme="minorHAnsi"/>
          <w:highlight w:val="green"/>
        </w:rPr>
        <w:t>emergent criteria can be</w:t>
      </w:r>
      <w:r w:rsidRPr="00AA2AD7">
        <w:rPr>
          <w:rStyle w:val="StyleUnderline"/>
          <w:rFonts w:asciiTheme="minorHAnsi" w:hAnsiTheme="minorHAnsi" w:cstheme="minorHAnsi"/>
        </w:rPr>
        <w:t>come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integrated into</w:t>
      </w:r>
      <w:r w:rsidRPr="00AA2AD7">
        <w:rPr>
          <w:rStyle w:val="StyleUnderline"/>
          <w:rFonts w:asciiTheme="minorHAnsi" w:hAnsiTheme="minorHAnsi" w:cstheme="minorHAnsi"/>
        </w:rPr>
        <w:t xml:space="preserve"> our </w:t>
      </w:r>
      <w:r w:rsidRPr="00AA2AD7">
        <w:rPr>
          <w:rStyle w:val="StyleUnderline"/>
          <w:rFonts w:asciiTheme="minorHAnsi" w:hAnsiTheme="minorHAnsi" w:cstheme="minorHAnsi"/>
          <w:highlight w:val="green"/>
        </w:rPr>
        <w:t>habits</w:t>
      </w:r>
      <w:r w:rsidRPr="00AA2AD7">
        <w:rPr>
          <w:rFonts w:asciiTheme="minorHAnsi" w:hAnsiTheme="minorHAnsi" w:cstheme="minorHAnsi"/>
          <w:sz w:val="12"/>
        </w:rPr>
        <w:t xml:space="preserve">, thereby </w:t>
      </w:r>
      <w:r w:rsidRPr="00AA2AD7">
        <w:rPr>
          <w:rStyle w:val="StyleUnderline"/>
          <w:rFonts w:asciiTheme="minorHAnsi" w:hAnsiTheme="minorHAnsi" w:cstheme="minorHAnsi"/>
        </w:rPr>
        <w:t>informing</w:t>
      </w:r>
      <w:r w:rsidRPr="00AA2AD7">
        <w:rPr>
          <w:rFonts w:asciiTheme="minorHAnsi" w:hAnsiTheme="minorHAnsi" w:cstheme="minorHAnsi"/>
          <w:sz w:val="12"/>
        </w:rPr>
        <w:t xml:space="preserve"> the </w:t>
      </w:r>
      <w:r w:rsidRPr="00AA2AD7">
        <w:rPr>
          <w:rStyle w:val="StyleUnderline"/>
          <w:rFonts w:asciiTheme="minorHAnsi" w:hAnsiTheme="minorHAnsi" w:cstheme="minorHAnsi"/>
        </w:rPr>
        <w:t>ways</w:t>
      </w:r>
      <w:r w:rsidRPr="00AA2AD7">
        <w:rPr>
          <w:rFonts w:asciiTheme="minorHAnsi" w:hAnsiTheme="minorHAnsi" w:cstheme="minorHAnsi"/>
          <w:sz w:val="12"/>
        </w:rPr>
        <w:t xml:space="preserve"> that </w:t>
      </w:r>
      <w:r w:rsidRPr="00AA2AD7">
        <w:rPr>
          <w:rStyle w:val="StyleUnderline"/>
          <w:rFonts w:asciiTheme="minorHAnsi" w:hAnsiTheme="minorHAnsi" w:cstheme="minorHAnsi"/>
        </w:rPr>
        <w:t>we</w:t>
      </w:r>
      <w:r w:rsidRPr="00AA2AD7">
        <w:rPr>
          <w:rFonts w:asciiTheme="minorHAnsi" w:hAnsiTheme="minorHAnsi" w:cstheme="minorHAnsi"/>
          <w:sz w:val="12"/>
        </w:rPr>
        <w:t xml:space="preserve"> </w:t>
      </w:r>
      <w:r w:rsidRPr="00AA2AD7">
        <w:rPr>
          <w:rStyle w:val="StyleUnderline"/>
          <w:rFonts w:asciiTheme="minorHAnsi" w:hAnsiTheme="minorHAnsi" w:cstheme="minorHAnsi"/>
        </w:rPr>
        <w:t>react</w:t>
      </w:r>
      <w:r w:rsidRPr="00AA2AD7">
        <w:rPr>
          <w:rFonts w:asciiTheme="minorHAnsi" w:hAnsiTheme="minorHAnsi" w:cstheme="minorHAnsi"/>
          <w:sz w:val="12"/>
        </w:rPr>
        <w:t xml:space="preserve"> </w:t>
      </w:r>
      <w:r w:rsidRPr="00AA2AD7">
        <w:rPr>
          <w:rStyle w:val="StyleUnderline"/>
          <w:rFonts w:asciiTheme="minorHAnsi" w:hAnsiTheme="minorHAnsi" w:cstheme="minorHAnsi"/>
        </w:rPr>
        <w:t>to</w:t>
      </w:r>
      <w:r w:rsidRPr="00AA2AD7">
        <w:rPr>
          <w:rFonts w:asciiTheme="minorHAnsi" w:hAnsiTheme="minorHAnsi" w:cstheme="minorHAnsi"/>
          <w:sz w:val="12"/>
        </w:rPr>
        <w:t xml:space="preserve">, think about, and imagine </w:t>
      </w:r>
      <w:r w:rsidRPr="00AA2AD7">
        <w:rPr>
          <w:rStyle w:val="StyleUnderline"/>
          <w:rFonts w:asciiTheme="minorHAnsi" w:hAnsiTheme="minorHAnsi" w:cstheme="minorHAnsi"/>
        </w:rPr>
        <w:t>our</w:t>
      </w:r>
      <w:r w:rsidRPr="00AA2AD7">
        <w:rPr>
          <w:rFonts w:asciiTheme="minorHAnsi" w:hAnsiTheme="minorHAnsi" w:cstheme="minorHAnsi"/>
          <w:sz w:val="12"/>
        </w:rPr>
        <w:t xml:space="preserve"> </w:t>
      </w:r>
      <w:r w:rsidRPr="00AA2AD7">
        <w:rPr>
          <w:rStyle w:val="StyleUnderline"/>
          <w:rFonts w:asciiTheme="minorHAnsi" w:hAnsiTheme="minorHAnsi" w:cstheme="minorHAnsi"/>
        </w:rPr>
        <w:t>worlds</w:t>
      </w:r>
      <w:r w:rsidRPr="00AA2AD7">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AA2AD7">
        <w:rPr>
          <w:rStyle w:val="StyleUnderline"/>
          <w:rFonts w:asciiTheme="minorHAnsi" w:hAnsiTheme="minorHAnsi" w:cstheme="minorHAnsi"/>
          <w:highlight w:val="green"/>
        </w:rPr>
        <w:t>Other</w:t>
      </w:r>
      <w:r w:rsidRPr="00AA2AD7">
        <w:rPr>
          <w:rFonts w:asciiTheme="minorHAnsi" w:hAnsiTheme="minorHAnsi" w:cstheme="minorHAnsi"/>
          <w:sz w:val="12"/>
        </w:rPr>
        <w:t xml:space="preserve"> moral </w:t>
      </w:r>
      <w:r w:rsidRPr="00AA2AD7">
        <w:rPr>
          <w:rStyle w:val="StyleUnderline"/>
          <w:rFonts w:asciiTheme="minorHAnsi" w:hAnsiTheme="minorHAnsi" w:cstheme="minorHAnsi"/>
          <w:highlight w:val="green"/>
        </w:rPr>
        <w:t>theories</w:t>
      </w:r>
      <w:r w:rsidRPr="00AA2AD7">
        <w:rPr>
          <w:rFonts w:asciiTheme="minorHAnsi" w:hAnsiTheme="minorHAnsi" w:cstheme="minorHAnsi"/>
          <w:sz w:val="12"/>
        </w:rPr>
        <w:t xml:space="preserve"> </w:t>
      </w:r>
      <w:r w:rsidRPr="00AA2AD7">
        <w:rPr>
          <w:rStyle w:val="StyleUnderline"/>
          <w:rFonts w:asciiTheme="minorHAnsi" w:hAnsiTheme="minorHAnsi" w:cstheme="minorHAnsi"/>
        </w:rPr>
        <w:t>can</w:t>
      </w:r>
      <w:r w:rsidRPr="00AA2AD7">
        <w:rPr>
          <w:rFonts w:asciiTheme="minorHAnsi" w:hAnsiTheme="minorHAnsi" w:cstheme="minorHAnsi"/>
          <w:sz w:val="12"/>
        </w:rPr>
        <w:t xml:space="preserve"> help us </w:t>
      </w:r>
      <w:r w:rsidRPr="00AA2AD7">
        <w:rPr>
          <w:rStyle w:val="StyleUnderline"/>
          <w:rFonts w:asciiTheme="minorHAnsi" w:hAnsiTheme="minorHAnsi" w:cstheme="minorHAnsi"/>
          <w:highlight w:val="green"/>
        </w:rPr>
        <w:t>isolate</w:t>
      </w:r>
      <w:r w:rsidRPr="00AA2AD7">
        <w:rPr>
          <w:rFonts w:asciiTheme="minorHAnsi" w:hAnsiTheme="minorHAnsi" w:cstheme="minorHAnsi"/>
          <w:sz w:val="12"/>
        </w:rPr>
        <w:t xml:space="preserve"> (and </w:t>
      </w:r>
      <w:r w:rsidRPr="00AA2AD7">
        <w:rPr>
          <w:rStyle w:val="StyleUnderline"/>
          <w:rFonts w:asciiTheme="minorHAnsi" w:hAnsiTheme="minorHAnsi" w:cstheme="minorHAnsi"/>
          <w:highlight w:val="green"/>
        </w:rPr>
        <w:t>habitually</w:t>
      </w:r>
      <w:r w:rsidRPr="00AA2AD7">
        <w:rPr>
          <w:rFonts w:asciiTheme="minorHAnsi" w:hAnsiTheme="minorHAnsi" w:cstheme="minorHAnsi"/>
          <w:sz w:val="12"/>
        </w:rPr>
        <w:t xml:space="preserve"> focus on) </w:t>
      </w:r>
      <w:r w:rsidRPr="00AA2AD7">
        <w:rPr>
          <w:rStyle w:val="StyleUnderline"/>
          <w:rFonts w:asciiTheme="minorHAnsi" w:hAnsiTheme="minorHAnsi" w:cstheme="minorHAnsi"/>
        </w:rPr>
        <w:t>morally</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relevant</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features</w:t>
      </w:r>
      <w:r w:rsidRPr="00AA2AD7">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AA2AD7">
        <w:rPr>
          <w:rStyle w:val="StyleUnderline"/>
          <w:rFonts w:asciiTheme="minorHAnsi" w:hAnsiTheme="minorHAnsi" w:cstheme="minorHAnsi"/>
        </w:rPr>
        <w:t>The</w:t>
      </w:r>
      <w:r w:rsidRPr="00AA2AD7">
        <w:rPr>
          <w:rFonts w:asciiTheme="minorHAnsi" w:hAnsiTheme="minorHAnsi" w:cstheme="minorHAnsi"/>
          <w:sz w:val="12"/>
        </w:rPr>
        <w:t xml:space="preserve"> </w:t>
      </w:r>
      <w:r w:rsidRPr="00AA2AD7">
        <w:rPr>
          <w:rStyle w:val="StyleUnderline"/>
          <w:rFonts w:asciiTheme="minorHAnsi" w:hAnsiTheme="minorHAnsi" w:cstheme="minorHAnsi"/>
        </w:rPr>
        <w:t>pragmatist</w:t>
      </w:r>
      <w:r w:rsidRPr="00AA2AD7">
        <w:rPr>
          <w:rFonts w:asciiTheme="minorHAnsi" w:hAnsiTheme="minorHAnsi" w:cstheme="minorHAnsi"/>
          <w:sz w:val="12"/>
        </w:rPr>
        <w:t xml:space="preserve"> </w:t>
      </w:r>
      <w:r w:rsidRPr="00AA2AD7">
        <w:rPr>
          <w:rStyle w:val="StyleUnderline"/>
          <w:rFonts w:asciiTheme="minorHAnsi" w:hAnsiTheme="minorHAnsi" w:cstheme="minorHAnsi"/>
        </w:rPr>
        <w:t>absorbs</w:t>
      </w:r>
      <w:r w:rsidRPr="00AA2AD7">
        <w:rPr>
          <w:rFonts w:asciiTheme="minorHAnsi" w:hAnsiTheme="minorHAnsi" w:cstheme="minorHAnsi"/>
          <w:sz w:val="12"/>
        </w:rPr>
        <w:t xml:space="preserve"> </w:t>
      </w:r>
      <w:r w:rsidRPr="00AA2AD7">
        <w:rPr>
          <w:rStyle w:val="StyleUnderline"/>
          <w:rFonts w:asciiTheme="minorHAnsi" w:hAnsiTheme="minorHAnsi" w:cstheme="minorHAnsi"/>
        </w:rPr>
        <w:t>these</w:t>
      </w:r>
      <w:r w:rsidRPr="00AA2AD7">
        <w:rPr>
          <w:rFonts w:asciiTheme="minorHAnsi" w:hAnsiTheme="minorHAnsi" w:cstheme="minorHAnsi"/>
          <w:sz w:val="12"/>
        </w:rPr>
        <w:t xml:space="preserve"> </w:t>
      </w:r>
      <w:r w:rsidRPr="00AA2AD7">
        <w:rPr>
          <w:rStyle w:val="StyleUnderline"/>
          <w:rFonts w:asciiTheme="minorHAnsi" w:hAnsiTheme="minorHAnsi" w:cstheme="minorHAnsi"/>
        </w:rPr>
        <w:t>insights</w:t>
      </w:r>
      <w:r w:rsidRPr="00AA2AD7">
        <w:rPr>
          <w:rFonts w:asciiTheme="minorHAnsi" w:hAnsiTheme="minorHAnsi" w:cstheme="minorHAnsi"/>
          <w:sz w:val="12"/>
        </w:rPr>
        <w:t xml:space="preserve"> into her habits, </w:t>
      </w:r>
      <w:r w:rsidRPr="00AA2AD7">
        <w:rPr>
          <w:rStyle w:val="StyleUnderline"/>
          <w:rFonts w:asciiTheme="minorHAnsi" w:hAnsiTheme="minorHAnsi" w:cstheme="minorHAnsi"/>
          <w:highlight w:val="green"/>
        </w:rPr>
        <w:t>and</w:t>
      </w:r>
      <w:r w:rsidRPr="00AA2AD7">
        <w:rPr>
          <w:rFonts w:asciiTheme="minorHAnsi" w:hAnsiTheme="minorHAnsi" w:cstheme="minorHAnsi"/>
          <w:sz w:val="12"/>
        </w:rPr>
        <w:t xml:space="preserve"> thereby </w:t>
      </w:r>
      <w:r w:rsidRPr="00AA2AD7">
        <w:rPr>
          <w:rStyle w:val="StyleUnderline"/>
          <w:rFonts w:asciiTheme="minorHAnsi" w:hAnsiTheme="minorHAnsi" w:cstheme="minorHAnsi"/>
          <w:highlight w:val="green"/>
        </w:rPr>
        <w:t>shapes</w:t>
      </w:r>
      <w:r w:rsidRPr="00AA2AD7">
        <w:rPr>
          <w:rFonts w:asciiTheme="minorHAnsi" w:hAnsiTheme="minorHAnsi" w:cstheme="minorHAnsi"/>
          <w:sz w:val="12"/>
        </w:rPr>
        <w:t xml:space="preserve"> </w:t>
      </w:r>
      <w:r w:rsidRPr="00AA2AD7">
        <w:rPr>
          <w:rStyle w:val="StyleUnderline"/>
          <w:rFonts w:asciiTheme="minorHAnsi" w:hAnsiTheme="minorHAnsi" w:cstheme="minorHAnsi"/>
        </w:rPr>
        <w:t>how</w:t>
      </w:r>
      <w:r w:rsidRPr="00AA2AD7">
        <w:rPr>
          <w:rFonts w:asciiTheme="minorHAnsi" w:hAnsiTheme="minorHAnsi" w:cstheme="minorHAnsi"/>
          <w:sz w:val="12"/>
        </w:rPr>
        <w:t xml:space="preserve"> </w:t>
      </w:r>
      <w:r w:rsidRPr="00AA2AD7">
        <w:rPr>
          <w:rStyle w:val="StyleUnderline"/>
          <w:rFonts w:asciiTheme="minorHAnsi" w:hAnsiTheme="minorHAnsi" w:cstheme="minorHAnsi"/>
        </w:rPr>
        <w:t>she</w:t>
      </w:r>
      <w:r w:rsidRPr="00AA2AD7">
        <w:rPr>
          <w:rFonts w:asciiTheme="minorHAnsi" w:hAnsiTheme="minorHAnsi" w:cstheme="minorHAnsi"/>
          <w:sz w:val="12"/>
        </w:rPr>
        <w:t xml:space="preserve"> </w:t>
      </w:r>
      <w:r w:rsidRPr="00AA2AD7">
        <w:rPr>
          <w:rStyle w:val="StyleUnderline"/>
          <w:rFonts w:asciiTheme="minorHAnsi" w:hAnsiTheme="minorHAnsi" w:cstheme="minorHAnsi"/>
          <w:highlight w:val="green"/>
        </w:rPr>
        <w:t>habituall</w:t>
      </w:r>
      <w:r w:rsidRPr="00AA2AD7">
        <w:rPr>
          <w:rStyle w:val="StyleUnderline"/>
          <w:rFonts w:asciiTheme="minorHAnsi" w:hAnsiTheme="minorHAnsi" w:cstheme="minorHAnsi"/>
        </w:rPr>
        <w:t>y</w:t>
      </w:r>
      <w:r w:rsidRPr="00AA2AD7">
        <w:rPr>
          <w:rFonts w:asciiTheme="minorHAnsi" w:hAnsiTheme="minorHAnsi" w:cstheme="minorHAnsi"/>
          <w:sz w:val="12"/>
        </w:rPr>
        <w:t xml:space="preserve"> </w:t>
      </w:r>
      <w:proofErr w:type="spellStart"/>
      <w:r w:rsidRPr="00AA2AD7">
        <w:rPr>
          <w:rStyle w:val="StyleUnderline"/>
          <w:rFonts w:asciiTheme="minorHAnsi" w:hAnsiTheme="minorHAnsi" w:cstheme="minorHAnsi"/>
          <w:highlight w:val="green"/>
        </w:rPr>
        <w:t>respon</w:t>
      </w:r>
      <w:proofErr w:type="spellEnd"/>
      <w:r w:rsidRPr="00AA2AD7">
        <w:rPr>
          <w:rStyle w:val="StyleUnderline"/>
          <w:rFonts w:asciiTheme="minorHAnsi" w:hAnsiTheme="minorHAnsi" w:cstheme="minorHAnsi"/>
          <w:highlight w:val="green"/>
        </w:rPr>
        <w:t>[se]</w:t>
      </w:r>
      <w:r w:rsidRPr="00AA2AD7">
        <w:rPr>
          <w:rStyle w:val="StyleUnderline"/>
          <w:rFonts w:asciiTheme="minorHAnsi" w:hAnsiTheme="minorHAnsi" w:cstheme="minorHAnsi"/>
        </w:rPr>
        <w:t>ds</w:t>
      </w:r>
      <w:r w:rsidRPr="00AA2AD7">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AA2AD7">
        <w:rPr>
          <w:rFonts w:asciiTheme="minorHAnsi" w:hAnsiTheme="minorHAnsi" w:cstheme="minorHAnsi"/>
          <w:sz w:val="12"/>
        </w:rPr>
        <w:t>in order to</w:t>
      </w:r>
      <w:proofErr w:type="gramEnd"/>
      <w:r w:rsidRPr="00AA2AD7">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1D9F518F"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Impact Calc: Deliberation is procedural not substantive, it’s the decision-making procedure that generates habits not the evaluation of what impacts matter most:</w:t>
      </w:r>
    </w:p>
    <w:p w14:paraId="0408A9ED" w14:textId="77777777" w:rsidR="00AA2AD7" w:rsidRPr="00AA2AD7" w:rsidRDefault="00AA2AD7" w:rsidP="00AA2AD7">
      <w:pPr>
        <w:rPr>
          <w:rFonts w:asciiTheme="minorHAnsi" w:hAnsiTheme="minorHAnsi" w:cstheme="minorHAnsi"/>
        </w:rPr>
      </w:pPr>
      <w:r w:rsidRPr="00AA2AD7">
        <w:rPr>
          <w:rStyle w:val="Style13ptBold"/>
          <w:rFonts w:asciiTheme="minorHAnsi" w:hAnsiTheme="minorHAnsi" w:cstheme="minorHAnsi"/>
        </w:rPr>
        <w:t>Serra 2</w:t>
      </w:r>
      <w:r w:rsidRPr="00AA2AD7">
        <w:rPr>
          <w:rFonts w:asciiTheme="minorHAnsi" w:hAnsiTheme="minorHAnsi" w:cstheme="minorHAnsi"/>
        </w:rPr>
        <w:t xml:space="preserve"> Juan Pablo Serra. What Is and What Should Pragmatic Ethics Be? Some Remarks on Recent Scholarship</w:t>
      </w:r>
      <w:r w:rsidRPr="00AA2AD7">
        <w:rPr>
          <w:rFonts w:asciiTheme="minorHAnsi" w:hAnsiTheme="minorHAnsi" w:cstheme="minorHAnsi"/>
          <w:i/>
          <w:iCs/>
          <w:color w:val="000000"/>
          <w:sz w:val="26"/>
          <w:szCs w:val="26"/>
        </w:rPr>
        <w:t xml:space="preserve">. </w:t>
      </w:r>
      <w:r w:rsidRPr="00AA2AD7">
        <w:rPr>
          <w:rFonts w:asciiTheme="minorHAnsi" w:hAnsiTheme="minorHAnsi" w:cstheme="minorHAnsi"/>
          <w:color w:val="000000"/>
          <w:sz w:val="26"/>
          <w:szCs w:val="26"/>
        </w:rPr>
        <w:t>E</w:t>
      </w:r>
      <w:r w:rsidRPr="00AA2AD7">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AA2AD7">
        <w:rPr>
          <w:rFonts w:asciiTheme="minorHAnsi" w:hAnsiTheme="minorHAnsi" w:cstheme="minorHAnsi"/>
          <w:color w:val="000000"/>
          <w:sz w:val="21"/>
          <w:szCs w:val="21"/>
        </w:rPr>
        <w:t>Cw</w:t>
      </w:r>
      <w:proofErr w:type="spellEnd"/>
      <w:r w:rsidRPr="00AA2AD7">
        <w:rPr>
          <w:rFonts w:asciiTheme="minorHAnsi" w:hAnsiTheme="minorHAnsi" w:cstheme="minorHAnsi"/>
          <w:color w:val="000000"/>
          <w:sz w:val="21"/>
          <w:szCs w:val="21"/>
        </w:rPr>
        <w:t>//</w:t>
      </w:r>
      <w:proofErr w:type="spellStart"/>
      <w:r w:rsidRPr="00AA2AD7">
        <w:rPr>
          <w:rFonts w:asciiTheme="minorHAnsi" w:hAnsiTheme="minorHAnsi" w:cstheme="minorHAnsi"/>
          <w:color w:val="000000"/>
          <w:sz w:val="21"/>
          <w:szCs w:val="21"/>
        </w:rPr>
        <w:t>az</w:t>
      </w:r>
      <w:proofErr w:type="spellEnd"/>
    </w:p>
    <w:p w14:paraId="5B6BADCE" w14:textId="77777777" w:rsidR="00AA2AD7" w:rsidRPr="00AA2AD7" w:rsidRDefault="00AA2AD7" w:rsidP="00AA2AD7">
      <w:pPr>
        <w:rPr>
          <w:rFonts w:asciiTheme="minorHAnsi" w:hAnsiTheme="minorHAnsi" w:cstheme="minorHAnsi"/>
          <w:sz w:val="14"/>
        </w:rPr>
      </w:pPr>
      <w:r w:rsidRPr="00AA2AD7">
        <w:rPr>
          <w:rFonts w:asciiTheme="minorHAnsi" w:hAnsiTheme="minorHAnsi" w:cstheme="minorHAnsi"/>
          <w:sz w:val="14"/>
        </w:rPr>
        <w:t>BY WAY OF CONCLUSION</w:t>
      </w:r>
      <w:r w:rsidRPr="00AA2AD7">
        <w:rPr>
          <w:rFonts w:ascii="Tahoma" w:eastAsia="MS Gothic" w:hAnsi="Tahoma" w:cs="Tahoma"/>
          <w:sz w:val="14"/>
        </w:rPr>
        <w:t> </w:t>
      </w:r>
      <w:r w:rsidRPr="00AA2AD7">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AA2AD7">
        <w:rPr>
          <w:rFonts w:asciiTheme="minorHAnsi" w:hAnsiTheme="minorHAnsi" w:cstheme="minorHAnsi"/>
          <w:sz w:val="14"/>
        </w:rPr>
        <w:t>in reality does</w:t>
      </w:r>
      <w:proofErr w:type="gramEnd"/>
      <w:r w:rsidRPr="00AA2AD7">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AA2AD7">
        <w:rPr>
          <w:rStyle w:val="Emphasis"/>
          <w:rFonts w:asciiTheme="minorHAnsi" w:hAnsiTheme="minorHAnsi" w:cstheme="minorHAnsi"/>
          <w:highlight w:val="cyan"/>
        </w:rPr>
        <w:t>Deliberation is not directly responsible for</w:t>
      </w:r>
      <w:r w:rsidRPr="00AA2AD7">
        <w:rPr>
          <w:rFonts w:asciiTheme="minorHAnsi" w:hAnsiTheme="minorHAnsi" w:cstheme="minorHAnsi"/>
          <w:sz w:val="14"/>
        </w:rPr>
        <w:t xml:space="preserve"> directing </w:t>
      </w:r>
      <w:r w:rsidRPr="00AA2AD7">
        <w:rPr>
          <w:rStyle w:val="Emphasis"/>
          <w:rFonts w:asciiTheme="minorHAnsi" w:hAnsiTheme="minorHAnsi" w:cstheme="minorHAnsi"/>
          <w:highlight w:val="cyan"/>
        </w:rPr>
        <w:t>action, but</w:t>
      </w:r>
      <w:r w:rsidRPr="00AA2AD7">
        <w:rPr>
          <w:rFonts w:asciiTheme="minorHAnsi" w:hAnsiTheme="minorHAnsi" w:cstheme="minorHAnsi"/>
          <w:sz w:val="14"/>
        </w:rPr>
        <w:t xml:space="preserve"> only does so </w:t>
      </w:r>
      <w:r w:rsidRPr="00AA2AD7">
        <w:rPr>
          <w:rStyle w:val="Emphasis"/>
          <w:rFonts w:asciiTheme="minorHAnsi" w:hAnsiTheme="minorHAnsi" w:cstheme="minorHAnsi"/>
          <w:highlight w:val="cyan"/>
        </w:rPr>
        <w:t>indirectly, by</w:t>
      </w:r>
      <w:r w:rsidRPr="00AA2AD7">
        <w:rPr>
          <w:rFonts w:asciiTheme="minorHAnsi" w:hAnsiTheme="minorHAnsi" w:cstheme="minorHAnsi"/>
          <w:sz w:val="14"/>
        </w:rPr>
        <w:t xml:space="preserve"> means of a critique of past actions, the effort to correct or</w:t>
      </w:r>
      <w:r w:rsidRPr="00AA2AD7">
        <w:rPr>
          <w:rFonts w:asciiTheme="minorHAnsi" w:hAnsiTheme="minorHAnsi" w:cstheme="minorHAnsi"/>
        </w:rPr>
        <w:t xml:space="preserve"> </w:t>
      </w:r>
      <w:proofErr w:type="spellStart"/>
      <w:r w:rsidRPr="00AA2AD7">
        <w:rPr>
          <w:rStyle w:val="Emphasis"/>
          <w:rFonts w:asciiTheme="minorHAnsi" w:hAnsiTheme="minorHAnsi" w:cstheme="minorHAnsi"/>
          <w:highlight w:val="cyan"/>
        </w:rPr>
        <w:t>reinforc</w:t>
      </w:r>
      <w:proofErr w:type="spellEnd"/>
      <w:r w:rsidRPr="00AA2AD7">
        <w:rPr>
          <w:rStyle w:val="Emphasis"/>
          <w:rFonts w:asciiTheme="minorHAnsi" w:hAnsiTheme="minorHAnsi" w:cstheme="minorHAnsi"/>
          <w:highlight w:val="cyan"/>
        </w:rPr>
        <w:t>[</w:t>
      </w:r>
      <w:proofErr w:type="spellStart"/>
      <w:r w:rsidRPr="00AA2AD7">
        <w:rPr>
          <w:rStyle w:val="Emphasis"/>
          <w:rFonts w:asciiTheme="minorHAnsi" w:hAnsiTheme="minorHAnsi" w:cstheme="minorHAnsi"/>
          <w:highlight w:val="cyan"/>
        </w:rPr>
        <w:t>ing</w:t>
      </w:r>
      <w:proofErr w:type="spellEnd"/>
      <w:r w:rsidRPr="00AA2AD7">
        <w:rPr>
          <w:rStyle w:val="Emphasis"/>
          <w:rFonts w:asciiTheme="minorHAnsi" w:hAnsiTheme="minorHAnsi" w:cstheme="minorHAnsi"/>
          <w:highlight w:val="cyan"/>
        </w:rPr>
        <w:t>]</w:t>
      </w:r>
      <w:r w:rsidRPr="00AA2AD7">
        <w:rPr>
          <w:rFonts w:asciiTheme="minorHAnsi" w:hAnsiTheme="minorHAnsi" w:cstheme="minorHAnsi"/>
          <w:sz w:val="14"/>
        </w:rPr>
        <w:t xml:space="preserve">e certain </w:t>
      </w:r>
      <w:r w:rsidRPr="00AA2AD7">
        <w:rPr>
          <w:rStyle w:val="Emphasis"/>
          <w:rFonts w:asciiTheme="minorHAnsi" w:hAnsiTheme="minorHAnsi" w:cstheme="minorHAnsi"/>
          <w:highlight w:val="cyan"/>
        </w:rPr>
        <w:t>habits</w:t>
      </w:r>
      <w:r w:rsidRPr="00AA2AD7">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AA2AD7">
        <w:rPr>
          <w:rStyle w:val="Emphasis"/>
          <w:rFonts w:asciiTheme="minorHAnsi" w:hAnsiTheme="minorHAnsi" w:cstheme="minorHAnsi"/>
          <w:highlight w:val="cyan"/>
        </w:rPr>
        <w:t>pragmatist ethics</w:t>
      </w:r>
      <w:r w:rsidRPr="00AA2AD7">
        <w:rPr>
          <w:rFonts w:asciiTheme="minorHAnsi" w:hAnsiTheme="minorHAnsi" w:cstheme="minorHAnsi"/>
          <w:sz w:val="14"/>
        </w:rPr>
        <w:t xml:space="preserve">, therefore, is not to provide final solutions, but rather to </w:t>
      </w:r>
      <w:r w:rsidRPr="00AA2AD7">
        <w:rPr>
          <w:rStyle w:val="Emphasis"/>
          <w:rFonts w:asciiTheme="minorHAnsi" w:hAnsiTheme="minorHAnsi" w:cstheme="minorHAnsi"/>
          <w:highlight w:val="cyan"/>
        </w:rPr>
        <w:t>indicate that</w:t>
      </w:r>
      <w:r w:rsidRPr="00AA2AD7">
        <w:rPr>
          <w:rFonts w:asciiTheme="minorHAnsi" w:hAnsiTheme="minorHAnsi" w:cstheme="minorHAnsi"/>
          <w:sz w:val="14"/>
        </w:rPr>
        <w:t xml:space="preserve"> it is </w:t>
      </w:r>
      <w:r w:rsidRPr="00AA2AD7">
        <w:rPr>
          <w:rStyle w:val="Emphasis"/>
          <w:rFonts w:asciiTheme="minorHAnsi" w:hAnsiTheme="minorHAnsi" w:cstheme="minorHAnsi"/>
          <w:highlight w:val="cyan"/>
        </w:rPr>
        <w:t>only via</w:t>
      </w:r>
      <w:r w:rsidRPr="00AA2AD7">
        <w:rPr>
          <w:rFonts w:asciiTheme="minorHAnsi" w:hAnsiTheme="minorHAnsi" w:cstheme="minorHAnsi"/>
          <w:sz w:val="14"/>
        </w:rPr>
        <w:t xml:space="preserve"> the </w:t>
      </w:r>
      <w:r w:rsidRPr="00AA2AD7">
        <w:rPr>
          <w:rStyle w:val="Emphasis"/>
          <w:rFonts w:asciiTheme="minorHAnsi" w:hAnsiTheme="minorHAnsi" w:cstheme="minorHAnsi"/>
          <w:highlight w:val="cyan"/>
        </w:rPr>
        <w:t>testing and</w:t>
      </w:r>
      <w:r w:rsidRPr="00AA2AD7">
        <w:rPr>
          <w:rFonts w:asciiTheme="minorHAnsi" w:hAnsiTheme="minorHAnsi" w:cstheme="minorHAnsi"/>
          <w:sz w:val="14"/>
        </w:rPr>
        <w:t xml:space="preserve"> communication of </w:t>
      </w:r>
      <w:r w:rsidRPr="00AA2AD7">
        <w:rPr>
          <w:rStyle w:val="Emphasis"/>
          <w:rFonts w:asciiTheme="minorHAnsi" w:hAnsiTheme="minorHAnsi" w:cstheme="minorHAnsi"/>
          <w:highlight w:val="cyan"/>
        </w:rPr>
        <w:t>experiences</w:t>
      </w:r>
      <w:r w:rsidRPr="00AA2AD7">
        <w:rPr>
          <w:rFonts w:asciiTheme="minorHAnsi" w:hAnsiTheme="minorHAnsi" w:cstheme="minorHAnsi"/>
          <w:sz w:val="14"/>
          <w:szCs w:val="14"/>
        </w:rPr>
        <w:t xml:space="preserve"> that</w:t>
      </w:r>
      <w:r w:rsidRPr="00AA2AD7">
        <w:rPr>
          <w:rFonts w:asciiTheme="minorHAnsi" w:hAnsiTheme="minorHAnsi" w:cstheme="minorHAnsi"/>
          <w:sz w:val="14"/>
        </w:rPr>
        <w:t xml:space="preserve"> the </w:t>
      </w:r>
      <w:r w:rsidRPr="00AA2AD7">
        <w:rPr>
          <w:rStyle w:val="Emphasis"/>
          <w:rFonts w:asciiTheme="minorHAnsi" w:hAnsiTheme="minorHAnsi" w:cstheme="minorHAnsi"/>
          <w:highlight w:val="cyan"/>
        </w:rPr>
        <w:t>[can] superiority of one</w:t>
      </w:r>
      <w:r w:rsidRPr="00AA2AD7">
        <w:rPr>
          <w:rFonts w:asciiTheme="minorHAnsi" w:hAnsiTheme="minorHAnsi" w:cstheme="minorHAnsi"/>
          <w:sz w:val="14"/>
        </w:rPr>
        <w:t xml:space="preserve"> moral </w:t>
      </w:r>
      <w:r w:rsidRPr="00AA2AD7">
        <w:rPr>
          <w:rStyle w:val="Emphasis"/>
          <w:rFonts w:asciiTheme="minorHAnsi" w:hAnsiTheme="minorHAnsi" w:cstheme="minorHAnsi"/>
          <w:highlight w:val="cyan"/>
        </w:rPr>
        <w:t>idea</w:t>
      </w:r>
      <w:r w:rsidRPr="00AA2AD7">
        <w:rPr>
          <w:rFonts w:asciiTheme="minorHAnsi" w:hAnsiTheme="minorHAnsi" w:cstheme="minorHAnsi"/>
          <w:sz w:val="14"/>
        </w:rPr>
        <w:t xml:space="preserve"> over another </w:t>
      </w:r>
      <w:r w:rsidRPr="00AA2AD7">
        <w:rPr>
          <w:rStyle w:val="Emphasis"/>
          <w:rFonts w:asciiTheme="minorHAnsi" w:hAnsiTheme="minorHAnsi" w:cstheme="minorHAnsi"/>
          <w:highlight w:val="cyan"/>
        </w:rPr>
        <w:t>can be demonstrated</w:t>
      </w:r>
      <w:r w:rsidRPr="00AA2AD7">
        <w:rPr>
          <w:rFonts w:asciiTheme="minorHAnsi" w:hAnsiTheme="minorHAnsi" w:cstheme="minorHAnsi"/>
          <w:sz w:val="14"/>
        </w:rPr>
        <w:t xml:space="preserve">. In this sense, one of the principal missions of any given version of pragmatist ethics is to indicate some general </w:t>
      </w:r>
      <w:proofErr w:type="gramStart"/>
      <w:r w:rsidRPr="00AA2AD7">
        <w:rPr>
          <w:rFonts w:asciiTheme="minorHAnsi" w:hAnsiTheme="minorHAnsi" w:cstheme="minorHAnsi"/>
          <w:sz w:val="14"/>
        </w:rPr>
        <w:t>manner in which</w:t>
      </w:r>
      <w:proofErr w:type="gramEnd"/>
      <w:r w:rsidRPr="00AA2AD7">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4CF7A754"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Prefer: 1] Self-justification: To question against deliberation is deliberation which proves that it’s constitutive to us as agents. Two impacts: </w:t>
      </w:r>
    </w:p>
    <w:p w14:paraId="53DB2625" w14:textId="77777777" w:rsidR="00AA2AD7" w:rsidRPr="00AA2AD7" w:rsidRDefault="00AA2AD7" w:rsidP="00AA2AD7">
      <w:pPr>
        <w:pStyle w:val="Heading4"/>
        <w:ind w:left="720"/>
        <w:rPr>
          <w:rFonts w:asciiTheme="minorHAnsi" w:hAnsiTheme="minorHAnsi" w:cstheme="minorHAnsi"/>
        </w:rPr>
      </w:pPr>
      <w:r w:rsidRPr="00AA2AD7">
        <w:rPr>
          <w:rFonts w:asciiTheme="minorHAnsi" w:hAnsiTheme="minorHAnsi" w:cstheme="minorHAnsi"/>
        </w:rPr>
        <w:t>A] Solves infinite regress - frameworks are only applicable if they unify and guide action, all of agency is unified by deliberation on what course of action to take next.</w:t>
      </w:r>
    </w:p>
    <w:p w14:paraId="1953311C" w14:textId="77777777" w:rsidR="00AA2AD7" w:rsidRPr="00AA2AD7" w:rsidRDefault="00AA2AD7" w:rsidP="00AA2AD7">
      <w:pPr>
        <w:pStyle w:val="Heading4"/>
        <w:ind w:left="720"/>
        <w:rPr>
          <w:rFonts w:asciiTheme="minorHAnsi" w:hAnsiTheme="minorHAnsi" w:cstheme="minorHAnsi"/>
        </w:rPr>
      </w:pPr>
      <w:r w:rsidRPr="00AA2AD7">
        <w:rPr>
          <w:rFonts w:asciiTheme="minorHAnsi" w:hAnsiTheme="minorHAnsi" w:cstheme="minorHAnsi"/>
        </w:rPr>
        <w:t>B] Bindingness – morality must prevent agents from opting out– we solve by appealing to deliberation as a constitutive element of agency</w:t>
      </w:r>
    </w:p>
    <w:p w14:paraId="278FC695"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AA2AD7">
        <w:rPr>
          <w:rFonts w:asciiTheme="minorHAnsi" w:hAnsiTheme="minorHAnsi" w:cstheme="minorHAnsi"/>
        </w:rPr>
        <w:t>Prereq</w:t>
      </w:r>
      <w:proofErr w:type="spellEnd"/>
      <w:r w:rsidRPr="00AA2AD7">
        <w:rPr>
          <w:rFonts w:asciiTheme="minorHAnsi" w:hAnsiTheme="minorHAnsi" w:cstheme="minorHAnsi"/>
        </w:rPr>
        <w:t xml:space="preserve"> to other theories, there’s never a complete certainty so we must deliberate to break down outdated habits.</w:t>
      </w:r>
    </w:p>
    <w:p w14:paraId="51C1F993"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3] Epistemic Reliability: disagreement is rife in the </w:t>
      </w:r>
      <w:proofErr w:type="spellStart"/>
      <w:proofErr w:type="gramStart"/>
      <w:r w:rsidRPr="00AA2AD7">
        <w:rPr>
          <w:rFonts w:asciiTheme="minorHAnsi" w:hAnsiTheme="minorHAnsi" w:cstheme="minorHAnsi"/>
        </w:rPr>
        <w:t>squo</w:t>
      </w:r>
      <w:proofErr w:type="spellEnd"/>
      <w:proofErr w:type="gramEnd"/>
      <w:r w:rsidRPr="00AA2AD7">
        <w:rPr>
          <w:rFonts w:asciiTheme="minorHAnsi" w:hAnsiTheme="minorHAnsi" w:cstheme="minorHAnsi"/>
        </w:rPr>
        <w:t xml:space="preserve"> so most theories are wrong - prefer relative reliability. The law of large numbers proves when we test </w:t>
      </w:r>
      <w:proofErr w:type="gramStart"/>
      <w:r w:rsidRPr="00AA2AD7">
        <w:rPr>
          <w:rFonts w:asciiTheme="minorHAnsi" w:hAnsiTheme="minorHAnsi" w:cstheme="minorHAnsi"/>
        </w:rPr>
        <w:t>more</w:t>
      </w:r>
      <w:proofErr w:type="gramEnd"/>
      <w:r w:rsidRPr="00AA2AD7">
        <w:rPr>
          <w:rFonts w:asciiTheme="minorHAnsi" w:hAnsiTheme="minorHAnsi" w:cstheme="minorHAnsi"/>
        </w:rPr>
        <w:t xml:space="preserve"> we get progressively more accurate results so when we test theories under this </w:t>
      </w:r>
      <w:proofErr w:type="spellStart"/>
      <w:r w:rsidRPr="00AA2AD7">
        <w:rPr>
          <w:rFonts w:asciiTheme="minorHAnsi" w:hAnsiTheme="minorHAnsi" w:cstheme="minorHAnsi"/>
        </w:rPr>
        <w:t>fw</w:t>
      </w:r>
      <w:proofErr w:type="spellEnd"/>
      <w:r w:rsidRPr="00AA2AD7">
        <w:rPr>
          <w:rFonts w:asciiTheme="minorHAnsi" w:hAnsiTheme="minorHAnsi" w:cstheme="minorHAnsi"/>
        </w:rPr>
        <w:t xml:space="preserve"> we’ll get the best calculus. </w:t>
      </w:r>
    </w:p>
    <w:p w14:paraId="19906621" w14:textId="77777777" w:rsidR="00AA2AD7" w:rsidRPr="00AA2AD7" w:rsidRDefault="00AA2AD7" w:rsidP="00AA2AD7">
      <w:pPr>
        <w:pStyle w:val="Heading4"/>
        <w:ind w:firstLine="720"/>
        <w:rPr>
          <w:rFonts w:asciiTheme="minorHAnsi" w:hAnsiTheme="minorHAnsi" w:cstheme="minorHAnsi"/>
        </w:rPr>
      </w:pPr>
      <w:r w:rsidRPr="00AA2AD7">
        <w:rPr>
          <w:rFonts w:asciiTheme="minorHAnsi" w:hAnsiTheme="minorHAnsi" w:cstheme="minorHAnsi"/>
        </w:rPr>
        <w:t>A] Even if my framework is wrong it’s non-</w:t>
      </w:r>
      <w:proofErr w:type="gramStart"/>
      <w:r w:rsidRPr="00AA2AD7">
        <w:rPr>
          <w:rFonts w:asciiTheme="minorHAnsi" w:hAnsiTheme="minorHAnsi" w:cstheme="minorHAnsi"/>
        </w:rPr>
        <w:t>unique</w:t>
      </w:r>
      <w:proofErr w:type="gramEnd"/>
      <w:r w:rsidRPr="00AA2AD7">
        <w:rPr>
          <w:rFonts w:asciiTheme="minorHAnsi" w:hAnsiTheme="minorHAnsi" w:cstheme="minorHAnsi"/>
        </w:rPr>
        <w:t xml:space="preserve"> we assume every theory is wrong – if ours is more reliable, independent of the actual framework it is truer on the higher epistemic layer.</w:t>
      </w:r>
    </w:p>
    <w:p w14:paraId="53AABEC7" w14:textId="77777777" w:rsidR="00AA2AD7" w:rsidRPr="00AA2AD7" w:rsidRDefault="00AA2AD7" w:rsidP="00AA2AD7">
      <w:pPr>
        <w:pStyle w:val="Heading4"/>
        <w:ind w:firstLine="720"/>
        <w:rPr>
          <w:rFonts w:asciiTheme="minorHAnsi" w:hAnsiTheme="minorHAnsi" w:cstheme="minorHAnsi"/>
        </w:rPr>
      </w:pPr>
      <w:r w:rsidRPr="00AA2AD7">
        <w:rPr>
          <w:rFonts w:asciiTheme="minorHAnsi" w:hAnsiTheme="minorHAnsi" w:cstheme="minorHAnsi"/>
        </w:rPr>
        <w:t xml:space="preserve">B] Other advantages are non-unique – through deliberation we take other premises into practice, if a theory is </w:t>
      </w:r>
      <w:proofErr w:type="gramStart"/>
      <w:r w:rsidRPr="00AA2AD7">
        <w:rPr>
          <w:rFonts w:asciiTheme="minorHAnsi" w:hAnsiTheme="minorHAnsi" w:cstheme="minorHAnsi"/>
        </w:rPr>
        <w:t>true</w:t>
      </w:r>
      <w:proofErr w:type="gramEnd"/>
      <w:r w:rsidRPr="00AA2AD7">
        <w:rPr>
          <w:rFonts w:asciiTheme="minorHAnsi" w:hAnsiTheme="minorHAnsi" w:cstheme="minorHAnsi"/>
        </w:rPr>
        <w:t xml:space="preserve"> it’ll become a habit through deliberation.</w:t>
      </w:r>
    </w:p>
    <w:p w14:paraId="5865BA5F" w14:textId="77777777" w:rsidR="00AA2AD7" w:rsidRPr="00AA2AD7" w:rsidRDefault="00AA2AD7" w:rsidP="00AA2AD7">
      <w:pPr>
        <w:pStyle w:val="Heading4"/>
        <w:ind w:firstLine="720"/>
        <w:rPr>
          <w:rFonts w:asciiTheme="minorHAnsi" w:hAnsiTheme="minorHAnsi" w:cstheme="minorHAnsi"/>
        </w:rPr>
      </w:pPr>
      <w:r w:rsidRPr="00AA2AD7">
        <w:rPr>
          <w:rFonts w:asciiTheme="minorHAnsi" w:hAnsiTheme="minorHAnsi" w:cstheme="minorHAnsi"/>
        </w:rPr>
        <w:t>C] Serves as a tiebreaker – continued deliberation is necessary to resolve competing methods, otherwise we don’t know which to prefer which freezes action</w:t>
      </w:r>
    </w:p>
    <w:p w14:paraId="4602A193" w14:textId="77777777" w:rsidR="00AA2AD7" w:rsidRPr="00AA2AD7" w:rsidRDefault="00AA2AD7" w:rsidP="00AA2AD7">
      <w:pPr>
        <w:pStyle w:val="Heading2"/>
        <w:rPr>
          <w:rFonts w:asciiTheme="minorHAnsi" w:hAnsiTheme="minorHAnsi" w:cstheme="minorHAnsi"/>
        </w:rPr>
      </w:pPr>
      <w:bookmarkStart w:id="5" w:name="_Hlk52614682"/>
      <w:bookmarkEnd w:id="3"/>
      <w:r w:rsidRPr="00AA2AD7">
        <w:rPr>
          <w:rFonts w:asciiTheme="minorHAnsi" w:hAnsiTheme="minorHAnsi" w:cstheme="minorHAnsi"/>
        </w:rPr>
        <w:t>Offense</w:t>
      </w:r>
    </w:p>
    <w:p w14:paraId="6DFD51BA"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I affirm the resolution: A just government ought to recognize an unconditional right of workers to strike. I defend it as a general principle, so spec is </w:t>
      </w:r>
      <w:proofErr w:type="gramStart"/>
      <w:r w:rsidRPr="00AA2AD7">
        <w:rPr>
          <w:rFonts w:asciiTheme="minorHAnsi" w:hAnsiTheme="minorHAnsi" w:cstheme="minorHAnsi"/>
        </w:rPr>
        <w:t>irrelevant</w:t>
      </w:r>
      <w:proofErr w:type="gramEnd"/>
      <w:r w:rsidRPr="00AA2AD7">
        <w:rPr>
          <w:rFonts w:asciiTheme="minorHAnsi" w:hAnsiTheme="minorHAnsi" w:cstheme="minorHAnsi"/>
        </w:rPr>
        <w:t xml:space="preserve"> but I’ll spec the following, anything else must be checked in cx.</w:t>
      </w:r>
    </w:p>
    <w:p w14:paraId="2A3537CB"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Oxford defines just as “based on or </w:t>
      </w:r>
      <w:r w:rsidRPr="00AA2AD7">
        <w:rPr>
          <w:rFonts w:asciiTheme="minorHAnsi" w:hAnsiTheme="minorHAnsi" w:cstheme="minorHAnsi"/>
          <w:highlight w:val="cyan"/>
        </w:rPr>
        <w:t>behaving according to what is morally right and fair.</w:t>
      </w:r>
      <w:r w:rsidRPr="00AA2AD7">
        <w:rPr>
          <w:rFonts w:asciiTheme="minorHAnsi" w:hAnsiTheme="minorHAnsi" w:cstheme="minorHAnsi"/>
        </w:rPr>
        <w:t>”, recognize as “</w:t>
      </w:r>
      <w:r w:rsidRPr="00AA2AD7">
        <w:rPr>
          <w:rFonts w:asciiTheme="minorHAnsi" w:hAnsiTheme="minorHAnsi" w:cstheme="minorHAnsi"/>
          <w:highlight w:val="cyan"/>
        </w:rPr>
        <w:t>acknowledge the</w:t>
      </w:r>
      <w:r w:rsidRPr="00AA2AD7">
        <w:rPr>
          <w:rFonts w:asciiTheme="minorHAnsi" w:hAnsiTheme="minorHAnsi" w:cstheme="minorHAnsi"/>
        </w:rPr>
        <w:t xml:space="preserve"> existence, validity, or </w:t>
      </w:r>
      <w:r w:rsidRPr="00AA2AD7">
        <w:rPr>
          <w:rFonts w:asciiTheme="minorHAnsi" w:hAnsiTheme="minorHAnsi" w:cstheme="minorHAnsi"/>
          <w:highlight w:val="cyan"/>
        </w:rPr>
        <w:t>legality of.</w:t>
      </w:r>
      <w:r w:rsidRPr="00AA2AD7">
        <w:rPr>
          <w:rFonts w:asciiTheme="minorHAnsi" w:hAnsiTheme="minorHAnsi" w:cstheme="minorHAnsi"/>
        </w:rPr>
        <w:t>”, and unconditional as “</w:t>
      </w:r>
      <w:r w:rsidRPr="00AA2AD7">
        <w:rPr>
          <w:rFonts w:asciiTheme="minorHAnsi" w:hAnsiTheme="minorHAnsi" w:cstheme="minorHAnsi"/>
          <w:highlight w:val="cyan"/>
        </w:rPr>
        <w:t>not subject to any conditions</w:t>
      </w:r>
      <w:r w:rsidRPr="00AA2AD7">
        <w:rPr>
          <w:rFonts w:asciiTheme="minorHAnsi" w:hAnsiTheme="minorHAnsi" w:cstheme="minorHAnsi"/>
        </w:rPr>
        <w:t>.”</w:t>
      </w:r>
    </w:p>
    <w:p w14:paraId="56AA3DE3"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1: Collective bargaining – worker strikes are effective in facilitating bargaining between employers and employees, which is a form of deliberation. Government support is key to protecting negotiations.</w:t>
      </w:r>
    </w:p>
    <w:p w14:paraId="5C1510D2" w14:textId="77777777" w:rsidR="00AA2AD7" w:rsidRPr="00AA2AD7" w:rsidRDefault="00AA2AD7" w:rsidP="00AA2AD7">
      <w:pPr>
        <w:rPr>
          <w:rFonts w:asciiTheme="minorHAnsi" w:hAnsiTheme="minorHAnsi" w:cstheme="minorHAnsi"/>
        </w:rPr>
      </w:pPr>
      <w:r w:rsidRPr="00AA2AD7">
        <w:rPr>
          <w:rStyle w:val="Style13ptBold"/>
          <w:rFonts w:asciiTheme="minorHAnsi" w:hAnsiTheme="minorHAnsi" w:cstheme="minorHAnsi"/>
        </w:rPr>
        <w:t>Bahn, 19</w:t>
      </w:r>
      <w:r w:rsidRPr="00AA2AD7">
        <w:rPr>
          <w:rFonts w:asciiTheme="minorHAnsi" w:hAnsiTheme="minorHAnsi" w:cstheme="minorHAnsi"/>
        </w:rPr>
        <w:t xml:space="preserve"> Kate Bahn, 8-29-2019, "The once and future role of strikes in ensuring U.S. worker power," Equitable Growth, https://equitablegrowth.org/the-once-and-future-role-of-strikes-in-ensuring-u-s-worker-power/</w:t>
      </w:r>
    </w:p>
    <w:p w14:paraId="2F331C96" w14:textId="77777777" w:rsidR="00AA2AD7" w:rsidRPr="00AA2AD7" w:rsidRDefault="00AA2AD7" w:rsidP="00AA2AD7">
      <w:pPr>
        <w:rPr>
          <w:rFonts w:asciiTheme="minorHAnsi" w:hAnsiTheme="minorHAnsi" w:cstheme="minorHAnsi"/>
          <w:sz w:val="14"/>
        </w:rPr>
      </w:pPr>
      <w:r w:rsidRPr="00AA2AD7">
        <w:rPr>
          <w:rFonts w:asciiTheme="minorHAnsi" w:hAnsiTheme="minorHAnsi" w:cstheme="minorHAnsi"/>
          <w:sz w:val="14"/>
        </w:rPr>
        <w:t xml:space="preserve">At the same time, there is an increasing consensus today that </w:t>
      </w:r>
      <w:r w:rsidRPr="00AA2AD7">
        <w:rPr>
          <w:rStyle w:val="Emphasis"/>
          <w:rFonts w:asciiTheme="minorHAnsi" w:hAnsiTheme="minorHAnsi" w:cstheme="minorHAnsi"/>
          <w:highlight w:val="cyan"/>
        </w:rPr>
        <w:t>unions are</w:t>
      </w:r>
      <w:r w:rsidRPr="00AA2AD7">
        <w:rPr>
          <w:rFonts w:asciiTheme="minorHAnsi" w:hAnsiTheme="minorHAnsi" w:cstheme="minorHAnsi"/>
          <w:sz w:val="14"/>
        </w:rPr>
        <w:t xml:space="preserve"> a positive force for </w:t>
      </w:r>
      <w:r w:rsidRPr="00AA2AD7">
        <w:rPr>
          <w:rStyle w:val="Emphasis"/>
          <w:rFonts w:asciiTheme="minorHAnsi" w:hAnsiTheme="minorHAnsi" w:cstheme="minorHAnsi"/>
          <w:highlight w:val="cyan"/>
        </w:rPr>
        <w:t xml:space="preserve">increasing worker power and </w:t>
      </w:r>
      <w:hyperlink r:id="rId9" w:history="1">
        <w:r w:rsidRPr="00AA2AD7">
          <w:rPr>
            <w:rStyle w:val="Emphasis"/>
            <w:rFonts w:asciiTheme="minorHAnsi" w:hAnsiTheme="minorHAnsi" w:cstheme="minorHAnsi"/>
            <w:highlight w:val="cyan"/>
          </w:rPr>
          <w:t>balancing against economic inequality</w:t>
        </w:r>
      </w:hyperlink>
      <w:r w:rsidRPr="00AA2AD7">
        <w:rPr>
          <w:rFonts w:asciiTheme="minorHAnsi" w:hAnsiTheme="minorHAnsi" w:cstheme="minorHAnsi"/>
          <w:sz w:val="14"/>
        </w:rPr>
        <w:t xml:space="preserve">. In polling of support for unions and specific aspects of collective bargaining, Equitable Growth grantee Alex Hertel-Fernandez of Columbia University, along with William Kimball and Thomas </w:t>
      </w:r>
      <w:proofErr w:type="spellStart"/>
      <w:r w:rsidRPr="00AA2AD7">
        <w:rPr>
          <w:rFonts w:asciiTheme="minorHAnsi" w:hAnsiTheme="minorHAnsi" w:cstheme="minorHAnsi"/>
          <w:sz w:val="14"/>
        </w:rPr>
        <w:t>Kochan</w:t>
      </w:r>
      <w:proofErr w:type="spellEnd"/>
      <w:r w:rsidRPr="00AA2AD7">
        <w:rPr>
          <w:rFonts w:asciiTheme="minorHAnsi" w:hAnsiTheme="minorHAnsi" w:cstheme="minorHAnsi"/>
          <w:sz w:val="14"/>
        </w:rPr>
        <w:t xml:space="preserve"> of the Massachusetts Institute of Technology, find that </w:t>
      </w:r>
      <w:hyperlink r:id="rId10" w:history="1">
        <w:r w:rsidRPr="00AA2AD7">
          <w:rPr>
            <w:rStyle w:val="Hyperlink"/>
            <w:rFonts w:asciiTheme="minorHAnsi" w:hAnsiTheme="minorHAnsi" w:cstheme="minorHAnsi"/>
            <w:sz w:val="14"/>
          </w:rPr>
          <w:t>support for unions</w:t>
        </w:r>
      </w:hyperlink>
      <w:r w:rsidRPr="00AA2AD7">
        <w:rPr>
          <w:rFonts w:asciiTheme="minorHAnsi" w:hAnsiTheme="minorHAnsi" w:cstheme="minorHAnsi"/>
          <w:sz w:val="14"/>
        </w:rPr>
        <w:t xml:space="preserve"> has grown overall, with nearly half of U.S. workers in 2018 saying they would vote for a union if given the opportunity. This is a significant increase from one-third of workers supporting unionization in 1995. According to their research, </w:t>
      </w:r>
      <w:r w:rsidRPr="00AA2AD7">
        <w:rPr>
          <w:rStyle w:val="Emphasis"/>
          <w:rFonts w:asciiTheme="minorHAnsi" w:hAnsiTheme="minorHAnsi" w:cstheme="minorHAnsi"/>
          <w:highlight w:val="cyan"/>
        </w:rPr>
        <w:t>workers</w:t>
      </w:r>
      <w:r w:rsidRPr="00AA2AD7">
        <w:rPr>
          <w:rFonts w:asciiTheme="minorHAnsi" w:hAnsiTheme="minorHAnsi" w:cstheme="minorHAnsi"/>
          <w:sz w:val="14"/>
        </w:rPr>
        <w:t xml:space="preserve"> primarily </w:t>
      </w:r>
      <w:r w:rsidRPr="00AA2AD7">
        <w:rPr>
          <w:rStyle w:val="Emphasis"/>
          <w:rFonts w:asciiTheme="minorHAnsi" w:hAnsiTheme="minorHAnsi" w:cstheme="minorHAnsi"/>
          <w:highlight w:val="cyan"/>
        </w:rPr>
        <w:t>value unions’ role in collective bargaining and ensuring access to benefits</w:t>
      </w:r>
      <w:r w:rsidRPr="00AA2AD7">
        <w:rPr>
          <w:rFonts w:asciiTheme="minorHAnsi" w:hAnsiTheme="minorHAnsi" w:cstheme="minorHAnsi"/>
          <w:sz w:val="14"/>
        </w:rPr>
        <w:t xml:space="preserve"> such as healthcare, retirement, and unemployment insurance. </w:t>
      </w:r>
      <w:r w:rsidRPr="00AA2AD7">
        <w:rPr>
          <w:rStyle w:val="Emphasis"/>
          <w:rFonts w:asciiTheme="minorHAnsi" w:hAnsiTheme="minorHAnsi" w:cstheme="minorHAnsi"/>
          <w:highlight w:val="cyan"/>
        </w:rPr>
        <w:t>Strikes have</w:t>
      </w:r>
      <w:r w:rsidRPr="00AA2AD7">
        <w:rPr>
          <w:rFonts w:asciiTheme="minorHAnsi" w:hAnsiTheme="minorHAnsi" w:cstheme="minorHAnsi"/>
          <w:sz w:val="14"/>
        </w:rPr>
        <w:t xml:space="preserve"> historically </w:t>
      </w:r>
      <w:r w:rsidRPr="00AA2AD7">
        <w:rPr>
          <w:rStyle w:val="Emphasis"/>
          <w:rFonts w:asciiTheme="minorHAnsi" w:hAnsiTheme="minorHAnsi" w:cstheme="minorHAnsi"/>
          <w:highlight w:val="cyan"/>
        </w:rPr>
        <w:t>been one of the strongest tools</w:t>
      </w:r>
      <w:r w:rsidRPr="00AA2AD7">
        <w:rPr>
          <w:rFonts w:asciiTheme="minorHAnsi" w:hAnsiTheme="minorHAnsi" w:cstheme="minorHAnsi"/>
          <w:sz w:val="14"/>
        </w:rPr>
        <w:t xml:space="preserve"> used by unions </w:t>
      </w:r>
      <w:r w:rsidRPr="00AA2AD7">
        <w:rPr>
          <w:rStyle w:val="Emphasis"/>
          <w:rFonts w:asciiTheme="minorHAnsi" w:hAnsiTheme="minorHAnsi" w:cstheme="minorHAnsi"/>
          <w:highlight w:val="cyan"/>
        </w:rPr>
        <w:t>to ensure</w:t>
      </w:r>
      <w:r w:rsidRPr="00AA2AD7">
        <w:rPr>
          <w:rStyle w:val="Emphasis"/>
          <w:rFonts w:asciiTheme="minorHAnsi" w:hAnsiTheme="minorHAnsi" w:cstheme="minorHAnsi"/>
        </w:rPr>
        <w:t xml:space="preserve"> </w:t>
      </w:r>
      <w:r w:rsidRPr="00AA2AD7">
        <w:rPr>
          <w:rFonts w:asciiTheme="minorHAnsi" w:hAnsiTheme="minorHAnsi" w:cstheme="minorHAnsi"/>
          <w:sz w:val="14"/>
        </w:rPr>
        <w:t xml:space="preserve">they have power to engage in </w:t>
      </w:r>
      <w:r w:rsidRPr="00AA2AD7">
        <w:rPr>
          <w:rStyle w:val="Emphasis"/>
          <w:rFonts w:asciiTheme="minorHAnsi" w:hAnsiTheme="minorHAnsi" w:cstheme="minorHAnsi"/>
          <w:highlight w:val="cyan"/>
        </w:rPr>
        <w:t>collective bargaining</w:t>
      </w:r>
      <w:r w:rsidRPr="00AA2AD7">
        <w:rPr>
          <w:rFonts w:asciiTheme="minorHAnsi" w:hAnsiTheme="minorHAnsi" w:cstheme="minorHAnsi"/>
          <w:sz w:val="14"/>
        </w:rPr>
        <w:t xml:space="preserve">. But striking was viewed as a negative attribute in the survey done by Hertel-Fernandez, Kimball, and </w:t>
      </w:r>
      <w:proofErr w:type="spellStart"/>
      <w:r w:rsidRPr="00AA2AD7">
        <w:rPr>
          <w:rFonts w:asciiTheme="minorHAnsi" w:hAnsiTheme="minorHAnsi" w:cstheme="minorHAnsi"/>
          <w:sz w:val="14"/>
        </w:rPr>
        <w:t>Kochan</w:t>
      </w:r>
      <w:proofErr w:type="spellEnd"/>
      <w:r w:rsidRPr="00AA2AD7">
        <w:rPr>
          <w:rFonts w:asciiTheme="minorHAnsi" w:hAnsiTheme="minorHAnsi" w:cstheme="minorHAnsi"/>
          <w:sz w:val="14"/>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hyperlink r:id="rId11" w:history="1">
        <w:r w:rsidRPr="00AA2AD7">
          <w:rPr>
            <w:rStyle w:val="Hyperlink"/>
            <w:rFonts w:asciiTheme="minorHAnsi" w:hAnsiTheme="minorHAnsi" w:cstheme="minorHAnsi"/>
            <w:sz w:val="14"/>
          </w:rPr>
          <w:t>Monopsony power</w:t>
        </w:r>
      </w:hyperlink>
      <w:r w:rsidRPr="00AA2AD7">
        <w:rPr>
          <w:rFonts w:asciiTheme="minorHAnsi" w:hAnsiTheme="minorHAnsi" w:cstheme="minorHAnsi"/>
          <w:sz w:val="14"/>
        </w:rPr>
        <w:t xml:space="preserve">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2" w:history="1">
        <w:r w:rsidRPr="00AA2AD7">
          <w:rPr>
            <w:rStyle w:val="Hyperlink"/>
            <w:rFonts w:asciiTheme="minorHAnsi" w:hAnsiTheme="minorHAnsi" w:cstheme="minorHAnsi"/>
            <w:sz w:val="14"/>
          </w:rPr>
          <w:t>working paper</w:t>
        </w:r>
      </w:hyperlink>
      <w:r w:rsidRPr="00AA2AD7">
        <w:rPr>
          <w:rFonts w:asciiTheme="minorHAnsi" w:hAnsiTheme="minorHAnsi" w:cstheme="minorHAnsi"/>
          <w:sz w:val="14"/>
        </w:rPr>
        <w:t xml:space="preserve"> by Mark Paul of New College of Florida and Mark </w:t>
      </w:r>
      <w:proofErr w:type="spellStart"/>
      <w:r w:rsidRPr="00AA2AD7">
        <w:rPr>
          <w:rFonts w:asciiTheme="minorHAnsi" w:hAnsiTheme="minorHAnsi" w:cstheme="minorHAnsi"/>
          <w:sz w:val="14"/>
        </w:rPr>
        <w:t>Stelzner</w:t>
      </w:r>
      <w:proofErr w:type="spellEnd"/>
      <w:r w:rsidRPr="00AA2AD7">
        <w:rPr>
          <w:rFonts w:asciiTheme="minorHAnsi" w:hAnsiTheme="minorHAnsi" w:cstheme="minorHAnsi"/>
          <w:sz w:val="14"/>
        </w:rPr>
        <w:t xml:space="preserve"> of Connecticut College, the role of collective action in offsetting employer monopsony power is examined in the context of institutional support for labor. </w:t>
      </w:r>
      <w:r w:rsidRPr="00AA2AD7">
        <w:rPr>
          <w:rStyle w:val="Emphasis"/>
          <w:rFonts w:asciiTheme="minorHAnsi" w:hAnsiTheme="minorHAnsi" w:cstheme="minorHAnsi"/>
          <w:highlight w:val="cyan"/>
        </w:rPr>
        <w:t xml:space="preserve">Paul and </w:t>
      </w:r>
      <w:proofErr w:type="spellStart"/>
      <w:r w:rsidRPr="00AA2AD7">
        <w:rPr>
          <w:rStyle w:val="Emphasis"/>
          <w:rFonts w:asciiTheme="minorHAnsi" w:hAnsiTheme="minorHAnsi" w:cstheme="minorHAnsi"/>
          <w:highlight w:val="cyan"/>
        </w:rPr>
        <w:t>Stelzner</w:t>
      </w:r>
      <w:proofErr w:type="spellEnd"/>
      <w:r w:rsidRPr="00AA2AD7">
        <w:rPr>
          <w:rFonts w:asciiTheme="minorHAnsi" w:hAnsiTheme="minorHAnsi" w:cstheme="minorHAnsi"/>
          <w:sz w:val="14"/>
        </w:rPr>
        <w:t xml:space="preserve"> construct an abstract model with the assumption of </w:t>
      </w:r>
      <w:proofErr w:type="spellStart"/>
      <w:r w:rsidRPr="00AA2AD7">
        <w:rPr>
          <w:rFonts w:asciiTheme="minorHAnsi" w:hAnsiTheme="minorHAnsi" w:cstheme="minorHAnsi"/>
          <w:sz w:val="14"/>
        </w:rPr>
        <w:t>monopsonistic</w:t>
      </w:r>
      <w:proofErr w:type="spellEnd"/>
      <w:r w:rsidRPr="00AA2AD7">
        <w:rPr>
          <w:rFonts w:asciiTheme="minorHAnsi" w:hAnsiTheme="minorHAnsi" w:cstheme="minorHAnsi"/>
          <w:sz w:val="14"/>
        </w:rPr>
        <w:t xml:space="preserve"> markets and follow the originator of monopsony theory Joan Robinson’s insight that unions can serve as a countervailing power against employer power. Their </w:t>
      </w:r>
      <w:r w:rsidRPr="00AA2AD7">
        <w:rPr>
          <w:rStyle w:val="Emphasis"/>
          <w:rFonts w:asciiTheme="minorHAnsi" w:hAnsiTheme="minorHAnsi" w:cstheme="minorHAnsi"/>
          <w:highlight w:val="cyan"/>
        </w:rPr>
        <w:t>model shows that institutional support for unions, such as legislation protecting the right to organize, is necessary for</w:t>
      </w:r>
      <w:r w:rsidRPr="00AA2AD7">
        <w:rPr>
          <w:rFonts w:asciiTheme="minorHAnsi" w:hAnsiTheme="minorHAnsi" w:cstheme="minorHAnsi"/>
          <w:sz w:val="14"/>
        </w:rPr>
        <w:t xml:space="preserve"> this dynamic process of </w:t>
      </w:r>
      <w:r w:rsidRPr="00AA2AD7">
        <w:rPr>
          <w:rStyle w:val="Emphasis"/>
          <w:rFonts w:asciiTheme="minorHAnsi" w:hAnsiTheme="minorHAnsi" w:cstheme="minorHAnsi"/>
          <w:highlight w:val="cyan"/>
        </w:rPr>
        <w:t>balancing employers’ monopsony power</w:t>
      </w:r>
      <w:r w:rsidRPr="00AA2AD7">
        <w:rPr>
          <w:rFonts w:asciiTheme="minorHAnsi" w:hAnsiTheme="minorHAnsi" w:cstheme="minorHAnsi"/>
          <w:sz w:val="14"/>
        </w:rPr>
        <w:t xml:space="preserve">. In an accompanying </w:t>
      </w:r>
      <w:hyperlink r:id="rId13" w:history="1">
        <w:r w:rsidRPr="00AA2AD7">
          <w:rPr>
            <w:rStyle w:val="Hyperlink"/>
            <w:rFonts w:asciiTheme="minorHAnsi" w:hAnsiTheme="minorHAnsi" w:cstheme="minorHAnsi"/>
            <w:sz w:val="14"/>
          </w:rPr>
          <w:t>column</w:t>
        </w:r>
      </w:hyperlink>
      <w:r w:rsidRPr="00AA2AD7">
        <w:rPr>
          <w:rFonts w:asciiTheme="minorHAnsi" w:hAnsiTheme="minorHAnsi" w:cstheme="minorHAnsi"/>
          <w:sz w:val="14"/>
        </w:rPr>
        <w:t xml:space="preserve">, the two researchers write that they “find that </w:t>
      </w:r>
      <w:r w:rsidRPr="00AA2AD7">
        <w:rPr>
          <w:rStyle w:val="Emphasis"/>
          <w:rFonts w:asciiTheme="minorHAnsi" w:hAnsiTheme="minorHAnsi" w:cstheme="minorHAnsi"/>
          <w:highlight w:val="cyan"/>
        </w:rPr>
        <w:t>a lack of institutional support will devastate unions’ ability to</w:t>
      </w:r>
      <w:r w:rsidRPr="00AA2AD7">
        <w:rPr>
          <w:rFonts w:asciiTheme="minorHAnsi" w:hAnsiTheme="minorHAnsi" w:cstheme="minorHAnsi"/>
          <w:sz w:val="14"/>
        </w:rPr>
        <w:t xml:space="preserve"> function as a </w:t>
      </w:r>
      <w:r w:rsidRPr="00AA2AD7">
        <w:rPr>
          <w:rStyle w:val="Emphasis"/>
          <w:rFonts w:asciiTheme="minorHAnsi" w:hAnsiTheme="minorHAnsi" w:cstheme="minorHAnsi"/>
          <w:highlight w:val="cyan"/>
        </w:rPr>
        <w:t>balance</w:t>
      </w:r>
      <w:r w:rsidRPr="00AA2AD7">
        <w:rPr>
          <w:rFonts w:asciiTheme="minorHAnsi" w:hAnsiTheme="minorHAnsi" w:cstheme="minorHAnsi"/>
          <w:sz w:val="14"/>
        </w:rPr>
        <w:t xml:space="preserve"> to </w:t>
      </w:r>
      <w:r w:rsidRPr="00AA2AD7">
        <w:rPr>
          <w:rStyle w:val="Emphasis"/>
          <w:rFonts w:asciiTheme="minorHAnsi" w:hAnsiTheme="minorHAnsi" w:cstheme="minorHAnsi"/>
          <w:highlight w:val="cyan"/>
        </w:rPr>
        <w:t>firms’ monopsony power,</w:t>
      </w:r>
      <w:r w:rsidRPr="00AA2AD7">
        <w:rPr>
          <w:rFonts w:asciiTheme="minorHAnsi" w:hAnsiTheme="minorHAnsi" w:cstheme="minorHAnsi"/>
          <w:sz w:val="14"/>
        </w:rPr>
        <w:t xml:space="preserve">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t>
      </w:r>
    </w:p>
    <w:p w14:paraId="56DC673B" w14:textId="77777777" w:rsidR="00AA2AD7" w:rsidRPr="00AA2AD7" w:rsidRDefault="00AA2AD7" w:rsidP="00AA2AD7">
      <w:pPr>
        <w:pStyle w:val="Heading4"/>
        <w:rPr>
          <w:rFonts w:asciiTheme="minorHAnsi" w:hAnsiTheme="minorHAnsi" w:cstheme="minorHAnsi"/>
        </w:rPr>
      </w:pPr>
      <w:r w:rsidRPr="00AA2AD7">
        <w:rPr>
          <w:rFonts w:asciiTheme="minorHAnsi" w:hAnsiTheme="minorHAnsi" w:cstheme="minorHAnsi"/>
        </w:rPr>
        <w:t xml:space="preserve">2: Labor unions are ethical communities and spaces of deliberation. The </w:t>
      </w:r>
      <w:proofErr w:type="spellStart"/>
      <w:r w:rsidRPr="00AA2AD7">
        <w:rPr>
          <w:rFonts w:asciiTheme="minorHAnsi" w:hAnsiTheme="minorHAnsi" w:cstheme="minorHAnsi"/>
        </w:rPr>
        <w:t>aff</w:t>
      </w:r>
      <w:proofErr w:type="spellEnd"/>
      <w:r w:rsidRPr="00AA2AD7">
        <w:rPr>
          <w:rFonts w:asciiTheme="minorHAnsi" w:hAnsiTheme="minorHAnsi" w:cstheme="minorHAnsi"/>
        </w:rPr>
        <w:t xml:space="preserve"> is key to promoting those – workers will be comfortable joining these unions only after the government recognizes their legitimacy and it doesn’t cost workers their jobs.</w:t>
      </w:r>
    </w:p>
    <w:p w14:paraId="607119E0" w14:textId="77777777" w:rsidR="00AA2AD7" w:rsidRPr="00AA2AD7" w:rsidRDefault="00AA2AD7" w:rsidP="00AA2AD7">
      <w:pPr>
        <w:rPr>
          <w:rFonts w:asciiTheme="minorHAnsi" w:hAnsiTheme="minorHAnsi" w:cstheme="minorHAnsi"/>
        </w:rPr>
      </w:pPr>
      <w:proofErr w:type="spellStart"/>
      <w:r w:rsidRPr="00AA2AD7">
        <w:rPr>
          <w:rStyle w:val="Style13ptBold"/>
          <w:rFonts w:asciiTheme="minorHAnsi" w:hAnsiTheme="minorHAnsi" w:cstheme="minorHAnsi"/>
        </w:rPr>
        <w:t>Youngdahl</w:t>
      </w:r>
      <w:proofErr w:type="spellEnd"/>
      <w:r w:rsidRPr="00AA2AD7">
        <w:rPr>
          <w:rStyle w:val="Style13ptBold"/>
          <w:rFonts w:asciiTheme="minorHAnsi" w:hAnsiTheme="minorHAnsi" w:cstheme="minorHAnsi"/>
        </w:rPr>
        <w:t xml:space="preserve"> 09</w:t>
      </w:r>
      <w:r w:rsidRPr="00AA2AD7">
        <w:rPr>
          <w:rFonts w:asciiTheme="minorHAnsi" w:hAnsiTheme="minorHAnsi" w:cstheme="minorHAnsi"/>
        </w:rPr>
        <w:t xml:space="preserve"> Jay </w:t>
      </w:r>
      <w:proofErr w:type="spellStart"/>
      <w:r w:rsidRPr="00AA2AD7">
        <w:rPr>
          <w:rFonts w:asciiTheme="minorHAnsi" w:hAnsiTheme="minorHAnsi" w:cstheme="minorHAnsi"/>
        </w:rPr>
        <w:t>Youngdahl</w:t>
      </w:r>
      <w:proofErr w:type="spellEnd"/>
      <w:r w:rsidRPr="00AA2AD7">
        <w:rPr>
          <w:rFonts w:asciiTheme="minorHAnsi" w:hAnsiTheme="minorHAnsi" w:cstheme="minorHAnsi"/>
        </w:rPr>
        <w:t>, “Solidarity First”, New Labor Forum, winter 2009, https://ecommons.cornell.edu/bitstream/handle/1813/76089/Compa71_Should_Labor_Defend_Worker_Rights_as_Human_rights.pdf</w:t>
      </w:r>
    </w:p>
    <w:p w14:paraId="6DFA7F3D" w14:textId="77777777" w:rsidR="00AA2AD7" w:rsidRPr="00AA2AD7" w:rsidRDefault="00AA2AD7" w:rsidP="00AA2AD7">
      <w:pPr>
        <w:rPr>
          <w:rFonts w:asciiTheme="minorHAnsi" w:hAnsiTheme="minorHAnsi" w:cstheme="minorHAnsi"/>
          <w:sz w:val="16"/>
        </w:rPr>
      </w:pPr>
      <w:r w:rsidRPr="00AA2AD7">
        <w:rPr>
          <w:rStyle w:val="Emphasis"/>
          <w:rFonts w:asciiTheme="minorHAnsi" w:hAnsiTheme="minorHAnsi" w:cstheme="minorHAnsi"/>
          <w:highlight w:val="cyan"/>
        </w:rPr>
        <w:t>Unions are</w:t>
      </w:r>
      <w:r w:rsidRPr="00AA2AD7">
        <w:rPr>
          <w:rFonts w:asciiTheme="minorHAnsi" w:hAnsiTheme="minorHAnsi" w:cstheme="minorHAnsi"/>
          <w:sz w:val="16"/>
        </w:rPr>
        <w:t xml:space="preserve"> all </w:t>
      </w:r>
      <w:r w:rsidRPr="00AA2AD7">
        <w:rPr>
          <w:rStyle w:val="Emphasis"/>
          <w:rFonts w:asciiTheme="minorHAnsi" w:hAnsiTheme="minorHAnsi" w:cstheme="minorHAnsi"/>
          <w:highlight w:val="cyan"/>
        </w:rPr>
        <w:t>about</w:t>
      </w:r>
      <w:r w:rsidRPr="00AA2AD7">
        <w:rPr>
          <w:rFonts w:asciiTheme="minorHAnsi" w:hAnsiTheme="minorHAnsi" w:cstheme="minorHAnsi"/>
          <w:sz w:val="16"/>
        </w:rPr>
        <w:t xml:space="preserve"> obligations to our </w:t>
      </w:r>
      <w:r w:rsidRPr="00AA2AD7">
        <w:rPr>
          <w:rStyle w:val="Emphasis"/>
          <w:rFonts w:asciiTheme="minorHAnsi" w:hAnsiTheme="minorHAnsi" w:cstheme="minorHAnsi"/>
          <w:highlight w:val="cyan"/>
        </w:rPr>
        <w:t>fellow workers</w:t>
      </w:r>
      <w:r w:rsidRPr="00AA2AD7">
        <w:rPr>
          <w:rFonts w:asciiTheme="minorHAnsi" w:hAnsiTheme="minorHAnsi" w:cstheme="minorHAnsi"/>
          <w:sz w:val="16"/>
        </w:rPr>
        <w:t xml:space="preserve">. The perceptive political scientist, C.B. Macpherson, argued that a narrowly selfish and rationalistic view of individualism makes it impossible to find a valid theory of obligation to each other in a system that stresses possessive individualism. He writes, “[t]he difficulties . . . [are in the] conception of the individual as essentially the proprietor of his own person or capacities, owing nothing to society for them.”10Historically, the labor movement has stood in opposition to this philosophy. </w:t>
      </w:r>
      <w:r w:rsidRPr="00AA2AD7">
        <w:rPr>
          <w:rStyle w:val="Emphasis"/>
          <w:rFonts w:asciiTheme="minorHAnsi" w:hAnsiTheme="minorHAnsi" w:cstheme="minorHAnsi"/>
          <w:highlight w:val="cyan"/>
        </w:rPr>
        <w:t>Labor unions are communities</w:t>
      </w:r>
      <w:r w:rsidRPr="00AA2AD7">
        <w:rPr>
          <w:rFonts w:asciiTheme="minorHAnsi" w:hAnsiTheme="minorHAnsi" w:cstheme="minorHAnsi"/>
          <w:sz w:val="16"/>
        </w:rPr>
        <w:t xml:space="preserve"> in which tremendous nascent power resides. Contemporary liberal theory and cultural practice, out of which the rights reframing emanates, has devalued the role of solidarity, and diminished the crucial component of community in movements for social change.11 Philosophically, in contrast to an individualistic focus, for all but the most advantaged, </w:t>
      </w:r>
      <w:proofErr w:type="gramStart"/>
      <w:r w:rsidRPr="00AA2AD7">
        <w:rPr>
          <w:rStyle w:val="Emphasis"/>
          <w:rFonts w:asciiTheme="minorHAnsi" w:hAnsiTheme="minorHAnsi" w:cstheme="minorHAnsi"/>
          <w:highlight w:val="cyan"/>
        </w:rPr>
        <w:t>entering</w:t>
      </w:r>
      <w:r w:rsidRPr="00AA2AD7">
        <w:rPr>
          <w:rFonts w:asciiTheme="minorHAnsi" w:hAnsiTheme="minorHAnsi" w:cstheme="minorHAnsi"/>
          <w:sz w:val="16"/>
        </w:rPr>
        <w:t xml:space="preserve"> into</w:t>
      </w:r>
      <w:proofErr w:type="gramEnd"/>
      <w:r w:rsidRPr="00AA2AD7">
        <w:rPr>
          <w:rFonts w:asciiTheme="minorHAnsi" w:hAnsiTheme="minorHAnsi" w:cstheme="minorHAnsi"/>
          <w:sz w:val="16"/>
        </w:rPr>
        <w:t xml:space="preserve"> </w:t>
      </w:r>
      <w:r w:rsidRPr="00AA2AD7">
        <w:rPr>
          <w:rStyle w:val="Emphasis"/>
          <w:rFonts w:asciiTheme="minorHAnsi" w:hAnsiTheme="minorHAnsi" w:cstheme="minorHAnsi"/>
          <w:highlight w:val="cyan"/>
        </w:rPr>
        <w:t>a community provides moral meaning</w:t>
      </w:r>
      <w:r w:rsidRPr="00AA2AD7">
        <w:rPr>
          <w:rFonts w:asciiTheme="minorHAnsi" w:hAnsiTheme="minorHAnsi" w:cstheme="minorHAnsi"/>
          <w:sz w:val="16"/>
        </w:rPr>
        <w:t xml:space="preserve">. Participation in a community of struggle, such as a strike or job action, can lead to practical answers to existential anxieties, as well as to economic concerns. A conception of unity and </w:t>
      </w:r>
      <w:r w:rsidRPr="00AA2AD7">
        <w:rPr>
          <w:rStyle w:val="Emphasis"/>
          <w:rFonts w:asciiTheme="minorHAnsi" w:hAnsiTheme="minorHAnsi" w:cstheme="minorHAnsi"/>
          <w:highlight w:val="cyan"/>
        </w:rPr>
        <w:t>solidarity</w:t>
      </w:r>
      <w:r w:rsidRPr="00AA2AD7">
        <w:rPr>
          <w:rFonts w:asciiTheme="minorHAnsi" w:hAnsiTheme="minorHAnsi" w:cstheme="minorHAnsi"/>
          <w:sz w:val="16"/>
        </w:rPr>
        <w:t xml:space="preserve"> as the intentional ideology </w:t>
      </w:r>
      <w:r w:rsidRPr="00AA2AD7">
        <w:rPr>
          <w:rStyle w:val="Emphasis"/>
          <w:rFonts w:asciiTheme="minorHAnsi" w:hAnsiTheme="minorHAnsi" w:cstheme="minorHAnsi"/>
          <w:highlight w:val="cyan"/>
        </w:rPr>
        <w:t>of labor communities promotes a strong ethical foundation</w:t>
      </w:r>
      <w:r w:rsidRPr="00AA2AD7">
        <w:rPr>
          <w:rFonts w:asciiTheme="minorHAnsi" w:hAnsiTheme="minorHAnsi" w:cstheme="minorHAnsi"/>
          <w:sz w:val="16"/>
        </w:rPr>
        <w:t xml:space="preserve"> in a world in which globalized capitalism only offers a “dog eat dog” mentality.12 It is in such communities that workers can find the passion and enthusiasm necessary for the movement of the less powerful against the institutions that strive to divide resources in a manner favorable to the elite.</w:t>
      </w:r>
    </w:p>
    <w:p w14:paraId="3DF03156" w14:textId="77777777" w:rsidR="00AA2AD7" w:rsidRPr="00AA2AD7" w:rsidRDefault="00AA2AD7" w:rsidP="00AA2AD7">
      <w:pPr>
        <w:pStyle w:val="Heading2"/>
        <w:rPr>
          <w:rFonts w:asciiTheme="minorHAnsi" w:hAnsiTheme="minorHAnsi" w:cstheme="minorHAnsi"/>
        </w:rPr>
      </w:pPr>
      <w:proofErr w:type="spellStart"/>
      <w:r w:rsidRPr="00AA2AD7">
        <w:rPr>
          <w:rFonts w:asciiTheme="minorHAnsi" w:hAnsiTheme="minorHAnsi" w:cstheme="minorHAnsi"/>
        </w:rPr>
        <w:t>Underview</w:t>
      </w:r>
      <w:proofErr w:type="spellEnd"/>
    </w:p>
    <w:p w14:paraId="7C82B000" w14:textId="77777777" w:rsidR="00AA2AD7" w:rsidRPr="00AA2AD7" w:rsidRDefault="00AA2AD7" w:rsidP="00AA2AD7">
      <w:pPr>
        <w:pStyle w:val="Heading4"/>
        <w:rPr>
          <w:rFonts w:asciiTheme="minorHAnsi" w:hAnsiTheme="minorHAnsi" w:cstheme="minorHAnsi"/>
        </w:rPr>
      </w:pPr>
      <w:bookmarkStart w:id="6" w:name="_Hlk49274812"/>
      <w:bookmarkEnd w:id="2"/>
      <w:bookmarkEnd w:id="4"/>
      <w:bookmarkEnd w:id="5"/>
      <w:r w:rsidRPr="00AA2AD7">
        <w:rPr>
          <w:rFonts w:asciiTheme="minorHAnsi" w:hAnsiTheme="minorHAnsi" w:cstheme="minorHAnsi"/>
        </w:rPr>
        <w:t xml:space="preserve">[1] </w:t>
      </w:r>
      <w:proofErr w:type="spellStart"/>
      <w:r w:rsidRPr="00AA2AD7">
        <w:rPr>
          <w:rFonts w:asciiTheme="minorHAnsi" w:hAnsiTheme="minorHAnsi" w:cstheme="minorHAnsi"/>
        </w:rPr>
        <w:t>aff</w:t>
      </w:r>
      <w:proofErr w:type="spellEnd"/>
      <w:r w:rsidRPr="00AA2AD7">
        <w:rPr>
          <w:rFonts w:asciiTheme="minorHAnsi" w:hAnsiTheme="minorHAnsi" w:cstheme="minorHAnsi"/>
        </w:rPr>
        <w:t xml:space="preserve"> theory and metatheory is legit else the neg gets away with infinite NC abuse. It’s </w:t>
      </w:r>
      <w:proofErr w:type="gramStart"/>
      <w:r w:rsidRPr="00AA2AD7">
        <w:rPr>
          <w:rFonts w:asciiTheme="minorHAnsi" w:hAnsiTheme="minorHAnsi" w:cstheme="minorHAnsi"/>
        </w:rPr>
        <w:t>drop</w:t>
      </w:r>
      <w:proofErr w:type="gramEnd"/>
      <w:r w:rsidRPr="00AA2AD7">
        <w:rPr>
          <w:rFonts w:asciiTheme="minorHAnsi" w:hAnsiTheme="minorHAnsi" w:cstheme="minorHAnsi"/>
        </w:rPr>
        <w:t xml:space="preserve"> the debater – the 2AR is too short to win theory and substance simultaneously. Competing </w:t>
      </w:r>
      <w:proofErr w:type="spellStart"/>
      <w:r w:rsidRPr="00AA2AD7">
        <w:rPr>
          <w:rFonts w:asciiTheme="minorHAnsi" w:hAnsiTheme="minorHAnsi" w:cstheme="minorHAnsi"/>
        </w:rPr>
        <w:t>interps</w:t>
      </w:r>
      <w:proofErr w:type="spellEnd"/>
      <w:r w:rsidRPr="00AA2AD7">
        <w:rPr>
          <w:rFonts w:asciiTheme="minorHAnsi" w:hAnsiTheme="minorHAnsi" w:cstheme="minorHAnsi"/>
        </w:rPr>
        <w:t xml:space="preserve"> and no RVIs – else the </w:t>
      </w:r>
      <w:proofErr w:type="gramStart"/>
      <w:r w:rsidRPr="00AA2AD7">
        <w:rPr>
          <w:rFonts w:asciiTheme="minorHAnsi" w:hAnsiTheme="minorHAnsi" w:cstheme="minorHAnsi"/>
        </w:rPr>
        <w:t>6 minute</w:t>
      </w:r>
      <w:proofErr w:type="gramEnd"/>
      <w:r w:rsidRPr="00AA2AD7">
        <w:rPr>
          <w:rFonts w:asciiTheme="minorHAnsi" w:hAnsiTheme="minorHAnsi" w:cstheme="minorHAnsi"/>
        </w:rPr>
        <w:t xml:space="preserve"> 2NR dump on reasonability or the RVI is unbeatable</w:t>
      </w:r>
    </w:p>
    <w:p w14:paraId="15D0CF50" w14:textId="77777777" w:rsidR="00AA2AD7" w:rsidRPr="00AA2AD7" w:rsidRDefault="00AA2AD7" w:rsidP="00AA2AD7">
      <w:pPr>
        <w:pStyle w:val="Heading4"/>
        <w:rPr>
          <w:rFonts w:asciiTheme="minorHAnsi" w:hAnsiTheme="minorHAnsi" w:cstheme="minorHAnsi"/>
        </w:rPr>
      </w:pPr>
      <w:bookmarkStart w:id="7" w:name="_Hlk49274813"/>
      <w:bookmarkEnd w:id="6"/>
      <w:r w:rsidRPr="00AA2AD7">
        <w:rPr>
          <w:rFonts w:asciiTheme="minorHAnsi" w:hAnsiTheme="minorHAnsi" w:cstheme="minorHAnsi"/>
        </w:rPr>
        <w:t xml:space="preserve">[2] Presumption and permissibility affirm: [A] We assume statements are true unless we’re given reason otherwise: if I told you my name is </w:t>
      </w:r>
      <w:proofErr w:type="gramStart"/>
      <w:r w:rsidRPr="00AA2AD7">
        <w:rPr>
          <w:rFonts w:asciiTheme="minorHAnsi" w:hAnsiTheme="minorHAnsi" w:cstheme="minorHAnsi"/>
        </w:rPr>
        <w:t>Maxwell</w:t>
      </w:r>
      <w:proofErr w:type="gramEnd"/>
      <w:r w:rsidRPr="00AA2AD7">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AA2AD7">
        <w:rPr>
          <w:rFonts w:asciiTheme="minorHAnsi" w:hAnsiTheme="minorHAnsi" w:cstheme="minorHAnsi"/>
        </w:rPr>
        <w:t>res</w:t>
      </w:r>
      <w:proofErr w:type="spellEnd"/>
      <w:r w:rsidRPr="00AA2AD7">
        <w:rPr>
          <w:rFonts w:asciiTheme="minorHAnsi" w:hAnsiTheme="minorHAnsi" w:cstheme="minorHAnsi"/>
        </w:rPr>
        <w:t xml:space="preserve"> is true</w:t>
      </w:r>
    </w:p>
    <w:p w14:paraId="1D4399AB" w14:textId="6B27AD10" w:rsidR="00AA2AD7" w:rsidRPr="00AA2AD7" w:rsidRDefault="00AA2AD7" w:rsidP="00AA2AD7">
      <w:pPr>
        <w:pStyle w:val="Heading4"/>
        <w:rPr>
          <w:rFonts w:asciiTheme="minorHAnsi" w:hAnsiTheme="minorHAnsi" w:cstheme="minorHAnsi"/>
        </w:rPr>
      </w:pPr>
      <w:bookmarkStart w:id="8" w:name="_Hlk52614702"/>
      <w:bookmarkEnd w:id="7"/>
      <w:r w:rsidRPr="00AA2AD7">
        <w:rPr>
          <w:rFonts w:asciiTheme="minorHAnsi" w:hAnsiTheme="minorHAnsi" w:cstheme="minorHAnsi"/>
        </w:rPr>
        <w:t>[</w:t>
      </w:r>
      <w:r>
        <w:rPr>
          <w:rFonts w:asciiTheme="minorHAnsi" w:hAnsiTheme="minorHAnsi" w:cstheme="minorHAnsi"/>
        </w:rPr>
        <w:t>3</w:t>
      </w:r>
      <w:r w:rsidRPr="00AA2AD7">
        <w:rPr>
          <w:rFonts w:asciiTheme="minorHAnsi" w:hAnsiTheme="minorHAnsi" w:cstheme="minorHAnsi"/>
        </w:rPr>
        <w:t xml:space="preserve">] </w:t>
      </w:r>
      <w:proofErr w:type="spellStart"/>
      <w:r w:rsidRPr="00AA2AD7">
        <w:rPr>
          <w:rFonts w:asciiTheme="minorHAnsi" w:hAnsiTheme="minorHAnsi" w:cstheme="minorHAnsi"/>
        </w:rPr>
        <w:t>Aff</w:t>
      </w:r>
      <w:proofErr w:type="spellEnd"/>
      <w:r w:rsidRPr="00AA2AD7">
        <w:rPr>
          <w:rFonts w:asciiTheme="minorHAnsi" w:hAnsiTheme="minorHAnsi" w:cstheme="minorHAnsi"/>
        </w:rPr>
        <w:t xml:space="preserve"> gets RVIs on </w:t>
      </w:r>
      <w:proofErr w:type="spellStart"/>
      <w:r w:rsidRPr="00AA2AD7">
        <w:rPr>
          <w:rFonts w:asciiTheme="minorHAnsi" w:hAnsiTheme="minorHAnsi" w:cstheme="minorHAnsi"/>
        </w:rPr>
        <w:t>counterinterps</w:t>
      </w:r>
      <w:proofErr w:type="spellEnd"/>
      <w:r w:rsidRPr="00AA2AD7">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bookmarkEnd w:id="8"/>
    <w:p w14:paraId="79CEAC9C" w14:textId="77777777" w:rsidR="00AA2AD7" w:rsidRDefault="00AA2AD7" w:rsidP="00AA2AD7">
      <w:pPr>
        <w:pStyle w:val="Heading4"/>
      </w:pPr>
      <w:r>
        <w:t xml:space="preserve">[4] </w:t>
      </w:r>
      <w:bookmarkStart w:id="9" w:name="_Hlk64189194"/>
      <w:r>
        <w:t xml:space="preserve">the negative debater must concede either the </w:t>
      </w:r>
      <w:proofErr w:type="spellStart"/>
      <w:r>
        <w:t>aff</w:t>
      </w:r>
      <w:proofErr w:type="spellEnd"/>
      <w:r>
        <w:t xml:space="preserve"> framework or the offense under the </w:t>
      </w:r>
      <w:proofErr w:type="spellStart"/>
      <w:r>
        <w:t>aff</w:t>
      </w:r>
      <w:proofErr w:type="spellEnd"/>
      <w:r>
        <w:t xml:space="preserve"> framework. To clarify, it’s </w:t>
      </w:r>
      <w:proofErr w:type="spellStart"/>
      <w:r>
        <w:t>afc</w:t>
      </w:r>
      <w:proofErr w:type="spellEnd"/>
      <w:r>
        <w:t xml:space="preserve"> or acc but not both.</w:t>
      </w:r>
    </w:p>
    <w:p w14:paraId="08C0CFB1" w14:textId="2386DB92" w:rsidR="00AA2AD7" w:rsidRDefault="00AA2AD7" w:rsidP="00AA2AD7">
      <w:pPr>
        <w:pStyle w:val="Heading4"/>
      </w:pPr>
      <w:r>
        <w:t xml:space="preserve">Violation: </w:t>
      </w:r>
      <w:r>
        <w:t>preemptive</w:t>
      </w:r>
    </w:p>
    <w:p w14:paraId="67EC65E2" w14:textId="77777777" w:rsidR="00AA2AD7" w:rsidRDefault="00AA2AD7" w:rsidP="00AA2AD7">
      <w:pPr>
        <w:pStyle w:val="Heading4"/>
      </w:pPr>
      <w:r>
        <w:t>Standards:</w:t>
      </w:r>
    </w:p>
    <w:p w14:paraId="730D6BDC" w14:textId="77777777" w:rsidR="00AA2AD7" w:rsidRDefault="00AA2AD7" w:rsidP="00AA2AD7">
      <w:pPr>
        <w:pStyle w:val="Heading4"/>
      </w:pPr>
      <w:r>
        <w:t xml:space="preserve">Strat Skew: I can’t win offense under their framework – they get 13 minutes to develop it, I get 7 to respond. But to win my framework’s offense I must win my framework and offense, meaning the 2NR can collapse to offense under either framework </w:t>
      </w:r>
      <w:proofErr w:type="gramStart"/>
      <w:r>
        <w:t>and</w:t>
      </w:r>
      <w:proofErr w:type="gramEnd"/>
      <w:r>
        <w:t xml:space="preserve"> beat back a split 1AR. The </w:t>
      </w:r>
      <w:proofErr w:type="spellStart"/>
      <w:r>
        <w:t>interp</w:t>
      </w:r>
      <w:proofErr w:type="spellEnd"/>
      <w:r>
        <w:t xml:space="preserve"> ensures we both get 13 minutes to win either our framework or our offense.</w:t>
      </w:r>
    </w:p>
    <w:p w14:paraId="64EFD22D" w14:textId="77777777" w:rsidR="00AA2AD7" w:rsidRPr="001466AF" w:rsidRDefault="00AA2AD7" w:rsidP="00AA2AD7">
      <w:pPr>
        <w:pStyle w:val="Heading4"/>
      </w:pPr>
      <w:r>
        <w:t xml:space="preserve">Clash: choosing to contest one or the other means we can go super into depth into whether one part of the </w:t>
      </w:r>
      <w:proofErr w:type="spellStart"/>
      <w:r>
        <w:t>aff</w:t>
      </w:r>
      <w:proofErr w:type="spellEnd"/>
      <w:r>
        <w:t xml:space="preserve"> is true instead of spreading the debate across multiple layers. Outweighs because clash separates debate from speech</w:t>
      </w:r>
    </w:p>
    <w:bookmarkEnd w:id="9"/>
    <w:p w14:paraId="6A50E95B" w14:textId="34B71EB8" w:rsidR="002713ED" w:rsidRPr="009C66D0" w:rsidRDefault="002713ED" w:rsidP="002713ED">
      <w:pPr>
        <w:pStyle w:val="Heading4"/>
        <w:rPr>
          <w:rFonts w:asciiTheme="minorHAnsi" w:hAnsiTheme="minorHAnsi" w:cstheme="minorHAnsi"/>
        </w:rPr>
      </w:pPr>
      <w:r>
        <w:rPr>
          <w:rFonts w:asciiTheme="minorHAnsi" w:hAnsiTheme="minorHAnsi" w:cstheme="minorHAnsi"/>
        </w:rPr>
        <w:t>[5</w:t>
      </w:r>
      <w:r w:rsidRPr="009C66D0">
        <w:rPr>
          <w:rFonts w:asciiTheme="minorHAnsi" w:hAnsiTheme="minorHAnsi" w:cstheme="minorHAnsi"/>
        </w:rPr>
        <w:t>] util</w:t>
      </w:r>
      <w:r>
        <w:rPr>
          <w:rFonts w:asciiTheme="minorHAnsi" w:hAnsiTheme="minorHAnsi" w:cstheme="minorHAnsi"/>
        </w:rPr>
        <w:t>itarianism</w:t>
      </w:r>
      <w:r w:rsidRPr="009C66D0">
        <w:rPr>
          <w:rFonts w:asciiTheme="minorHAnsi" w:hAnsiTheme="minorHAnsi" w:cstheme="minorHAnsi"/>
        </w:rPr>
        <w:t xml:space="preserve"> fails:</w:t>
      </w:r>
    </w:p>
    <w:p w14:paraId="3D1535E7" w14:textId="77777777" w:rsidR="002713ED" w:rsidRPr="009C66D0" w:rsidRDefault="002713ED" w:rsidP="002713ED">
      <w:pPr>
        <w:pStyle w:val="Heading4"/>
        <w:spacing w:line="256" w:lineRule="auto"/>
        <w:rPr>
          <w:rFonts w:asciiTheme="minorHAnsi" w:hAnsiTheme="minorHAnsi" w:cstheme="minorHAnsi"/>
        </w:rPr>
      </w:pPr>
      <w:r>
        <w:rPr>
          <w:rFonts w:asciiTheme="minorHAnsi" w:hAnsiTheme="minorHAnsi" w:cstheme="minorHAnsi"/>
        </w:rPr>
        <w:t xml:space="preserve">[A] </w:t>
      </w:r>
      <w:r w:rsidRPr="009C66D0">
        <w:rPr>
          <w:rFonts w:asciiTheme="minorHAnsi" w:hAnsiTheme="minorHAnsi" w:cstheme="minorHAnsi"/>
        </w:rPr>
        <w:t xml:space="preserve">There’s always infinite pleasure and pain in the universe—util is incoherent since we can’t add or subtract from </w:t>
      </w:r>
      <w:proofErr w:type="gramStart"/>
      <w:r w:rsidRPr="009C66D0">
        <w:rPr>
          <w:rFonts w:asciiTheme="minorHAnsi" w:hAnsiTheme="minorHAnsi" w:cstheme="minorHAnsi"/>
        </w:rPr>
        <w:t>that..</w:t>
      </w:r>
      <w:proofErr w:type="gramEnd"/>
    </w:p>
    <w:p w14:paraId="71C1C3B2" w14:textId="77777777" w:rsidR="002713ED" w:rsidRPr="009C66D0" w:rsidRDefault="002713ED" w:rsidP="002713ED">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b/>
          <w:bCs/>
          <w:sz w:val="26"/>
          <w:szCs w:val="26"/>
          <w:u w:val="single"/>
        </w:rPr>
        <w:t xml:space="preserve">Bostrom ’08 </w:t>
      </w:r>
      <w:r w:rsidRPr="009C66D0">
        <w:rPr>
          <w:rFonts w:asciiTheme="minorHAnsi" w:hAnsiTheme="minorHAnsi" w:cstheme="minorHAnsi"/>
          <w:sz w:val="22"/>
          <w:szCs w:val="22"/>
        </w:rPr>
        <w:t xml:space="preserve">(Bostrom, Nick [Professor at University of Oxford, director of Oxford’s Future of Humanity Institute, PhD from London School of Economics]. The </w:t>
      </w:r>
      <w:proofErr w:type="spellStart"/>
      <w:r w:rsidRPr="009C66D0">
        <w:rPr>
          <w:rFonts w:asciiTheme="minorHAnsi" w:hAnsiTheme="minorHAnsi" w:cstheme="minorHAnsi"/>
          <w:sz w:val="22"/>
          <w:szCs w:val="22"/>
        </w:rPr>
        <w:t>Infinitarian</w:t>
      </w:r>
      <w:proofErr w:type="spellEnd"/>
      <w:r w:rsidRPr="009C66D0">
        <w:rPr>
          <w:rFonts w:asciiTheme="minorHAnsi" w:hAnsiTheme="minorHAnsi" w:cstheme="minorHAnsi"/>
          <w:sz w:val="22"/>
          <w:szCs w:val="22"/>
        </w:rPr>
        <w:t xml:space="preserve"> Challenge to Aggregative Ethics. 2008. http://www.nickbostrom.com/ethics/infinite.pdf)</w:t>
      </w:r>
    </w:p>
    <w:p w14:paraId="317D6945" w14:textId="77777777" w:rsidR="002713ED" w:rsidRPr="009C66D0" w:rsidRDefault="002713ED" w:rsidP="002713ED">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2"/>
          <w:szCs w:val="12"/>
        </w:rPr>
        <w:t xml:space="preserve">In the standard Big Bang model, assuming the simplest topology (i.e., that space is singly connected), there are three basic possibilities: the universe can be open, flat, or closed. </w:t>
      </w:r>
      <w:r w:rsidRPr="009C66D0">
        <w:rPr>
          <w:rFonts w:asciiTheme="minorHAnsi" w:hAnsiTheme="minorHAnsi" w:cstheme="minorHAnsi"/>
          <w:b/>
          <w:bCs/>
          <w:sz w:val="22"/>
          <w:szCs w:val="22"/>
          <w:u w:val="single"/>
          <w:shd w:val="clear" w:color="auto" w:fill="00FF00"/>
        </w:rPr>
        <w:t>Current data suggests a flat or open universe</w:t>
      </w:r>
      <w:r w:rsidRPr="009C66D0">
        <w:rPr>
          <w:rFonts w:asciiTheme="minorHAnsi" w:hAnsiTheme="minorHAnsi" w:cstheme="minorHAnsi"/>
          <w:sz w:val="12"/>
          <w:szCs w:val="12"/>
        </w:rPr>
        <w:t xml:space="preserve">, although the final verdict is pending. </w:t>
      </w:r>
      <w:r w:rsidRPr="009C66D0">
        <w:rPr>
          <w:rFonts w:asciiTheme="minorHAnsi" w:hAnsiTheme="minorHAnsi" w:cstheme="minorHAnsi"/>
          <w:b/>
          <w:bCs/>
          <w:sz w:val="22"/>
          <w:szCs w:val="22"/>
          <w:u w:val="single"/>
        </w:rPr>
        <w:t>If the universe is either open or flat, then it [</w:t>
      </w:r>
      <w:r w:rsidRPr="009C66D0">
        <w:rPr>
          <w:rFonts w:asciiTheme="minorHAnsi" w:hAnsiTheme="minorHAnsi" w:cstheme="minorHAnsi"/>
          <w:b/>
          <w:bCs/>
          <w:sz w:val="22"/>
          <w:szCs w:val="22"/>
          <w:u w:val="single"/>
          <w:shd w:val="clear" w:color="auto" w:fill="00FF00"/>
        </w:rPr>
        <w:t>that] is spatially infinite at every point in time</w:t>
      </w:r>
      <w:r w:rsidRPr="009C66D0">
        <w:rPr>
          <w:rFonts w:asciiTheme="minorHAnsi" w:hAnsiTheme="minorHAnsi" w:cstheme="minorHAnsi"/>
          <w:b/>
          <w:bCs/>
          <w:sz w:val="22"/>
          <w:szCs w:val="22"/>
          <w:u w:val="single"/>
        </w:rPr>
        <w:t xml:space="preserve"> and the model entails that it contains an infinite number of galaxies, stars, and planets</w:t>
      </w:r>
      <w:r w:rsidRPr="009C66D0">
        <w:rPr>
          <w:rFonts w:asciiTheme="minorHAnsi" w:hAnsiTheme="minorHAnsi" w:cstheme="minorHAnsi"/>
          <w:sz w:val="12"/>
          <w:szCs w:val="12"/>
        </w:rPr>
        <w:t xml:space="preserve">. There exists a common misconception which confuses the universe with the (finite) ‘observable universe’. But </w:t>
      </w:r>
      <w:r w:rsidRPr="009C66D0">
        <w:rPr>
          <w:rFonts w:asciiTheme="minorHAnsi" w:hAnsiTheme="minorHAnsi" w:cstheme="minorHAnsi"/>
          <w:b/>
          <w:bCs/>
          <w:sz w:val="22"/>
          <w:szCs w:val="22"/>
          <w:u w:val="single"/>
          <w:shd w:val="clear" w:color="auto" w:fill="00FF00"/>
        </w:rPr>
        <w:t>the observable part</w:t>
      </w:r>
      <w:r w:rsidRPr="009C66D0">
        <w:rPr>
          <w:rFonts w:asciiTheme="minorHAnsi" w:hAnsiTheme="minorHAnsi" w:cstheme="minorHAnsi"/>
          <w:sz w:val="12"/>
          <w:szCs w:val="12"/>
        </w:rPr>
        <w:t xml:space="preserve">—the part that </w:t>
      </w:r>
      <w:proofErr w:type="spellStart"/>
      <w:r w:rsidRPr="009C66D0">
        <w:rPr>
          <w:rFonts w:asciiTheme="minorHAnsi" w:hAnsiTheme="minorHAnsi" w:cstheme="minorHAnsi"/>
          <w:sz w:val="12"/>
          <w:szCs w:val="12"/>
        </w:rPr>
        <w:t>coulsd</w:t>
      </w:r>
      <w:proofErr w:type="spellEnd"/>
      <w:r w:rsidRPr="009C66D0">
        <w:rPr>
          <w:rFonts w:asciiTheme="minorHAnsi" w:hAnsiTheme="minorHAnsi" w:cstheme="minorHAnsi"/>
          <w:sz w:val="12"/>
          <w:szCs w:val="12"/>
        </w:rPr>
        <w:t xml:space="preserve"> causally affect us—</w:t>
      </w:r>
      <w:r w:rsidRPr="009C66D0">
        <w:rPr>
          <w:rFonts w:asciiTheme="minorHAnsi" w:hAnsiTheme="minorHAnsi" w:cstheme="minorHAnsi"/>
          <w:b/>
          <w:bCs/>
          <w:sz w:val="22"/>
          <w:szCs w:val="22"/>
          <w:u w:val="single"/>
          <w:shd w:val="clear" w:color="auto" w:fill="00FF00"/>
        </w:rPr>
        <w:t>would be just an infinitesimal fraction</w:t>
      </w:r>
      <w:r w:rsidRPr="009C66D0">
        <w:rPr>
          <w:rFonts w:asciiTheme="minorHAnsi" w:hAnsiTheme="minorHAnsi" w:cstheme="minorHAnsi"/>
          <w:b/>
          <w:bCs/>
          <w:sz w:val="22"/>
          <w:szCs w:val="22"/>
          <w:u w:val="single"/>
        </w:rPr>
        <w:t xml:space="preserve"> of the whole</w:t>
      </w:r>
      <w:r w:rsidRPr="009C66D0">
        <w:rPr>
          <w:rFonts w:asciiTheme="minorHAnsi" w:hAnsiTheme="minorHAnsi" w:cstheme="minorHAnsi"/>
          <w:sz w:val="12"/>
          <w:szCs w:val="12"/>
        </w:rPr>
        <w:t xml:space="preserve">. Statements about the “mass of the universe” or the “number of protons in the universe” generally refer to the content of this observable part; see e.g. [1]. </w:t>
      </w:r>
      <w:r w:rsidRPr="009C66D0">
        <w:rPr>
          <w:rFonts w:asciiTheme="minorHAnsi" w:hAnsiTheme="minorHAnsi" w:cstheme="minorHAnsi"/>
          <w:b/>
          <w:bCs/>
          <w:sz w:val="22"/>
          <w:szCs w:val="22"/>
          <w:u w:val="single"/>
          <w:shd w:val="clear" w:color="auto" w:fill="00FF00"/>
        </w:rPr>
        <w:t>Many cosmologists [also] believe</w:t>
      </w:r>
      <w:r w:rsidRPr="009C66D0">
        <w:rPr>
          <w:rFonts w:asciiTheme="minorHAnsi" w:hAnsiTheme="minorHAnsi" w:cstheme="minorHAnsi"/>
          <w:b/>
          <w:bCs/>
          <w:sz w:val="22"/>
          <w:szCs w:val="22"/>
          <w:u w:val="single"/>
        </w:rPr>
        <w:t xml:space="preserve"> that our universe is just one </w:t>
      </w:r>
      <w:r w:rsidRPr="009C66D0">
        <w:rPr>
          <w:rFonts w:asciiTheme="minorHAnsi" w:hAnsiTheme="minorHAnsi" w:cstheme="minorHAnsi"/>
          <w:b/>
          <w:bCs/>
          <w:sz w:val="22"/>
          <w:szCs w:val="22"/>
          <w:u w:val="single"/>
          <w:shd w:val="clear" w:color="auto" w:fill="00FF00"/>
        </w:rPr>
        <w:t>in an infinite ensemble of universes</w:t>
      </w:r>
      <w:r w:rsidRPr="009C66D0">
        <w:rPr>
          <w:rFonts w:asciiTheme="minorHAnsi" w:hAnsiTheme="minorHAnsi" w:cstheme="minorHAnsi"/>
          <w:sz w:val="12"/>
          <w:szCs w:val="12"/>
        </w:rPr>
        <w:t xml:space="preserve"> (a multiverse), </w:t>
      </w:r>
      <w:r w:rsidRPr="009C66D0">
        <w:rPr>
          <w:rFonts w:asciiTheme="minorHAnsi" w:hAnsiTheme="minorHAnsi" w:cstheme="minorHAnsi"/>
          <w:b/>
          <w:bCs/>
          <w:sz w:val="22"/>
          <w:szCs w:val="22"/>
          <w:u w:val="single"/>
        </w:rPr>
        <w:t>and this adds to the probability that the world is canonically infinite</w:t>
      </w:r>
      <w:r w:rsidRPr="009C66D0">
        <w:rPr>
          <w:rFonts w:asciiTheme="minorHAnsi" w:hAnsiTheme="minorHAnsi" w:cstheme="minorHAnsi"/>
          <w:sz w:val="12"/>
          <w:szCs w:val="12"/>
        </w:rPr>
        <w:t xml:space="preserve">; for a popular review, see </w:t>
      </w:r>
    </w:p>
    <w:p w14:paraId="333C3B3B" w14:textId="77777777" w:rsidR="002713ED" w:rsidRPr="009C66D0" w:rsidRDefault="002713ED" w:rsidP="002713ED">
      <w:pPr>
        <w:pStyle w:val="NormalWeb"/>
        <w:spacing w:before="2" w:after="2" w:line="256" w:lineRule="auto"/>
        <w:rPr>
          <w:rFonts w:asciiTheme="minorHAnsi" w:hAnsiTheme="minorHAnsi" w:cstheme="minorHAnsi"/>
          <w:sz w:val="22"/>
          <w:szCs w:val="22"/>
        </w:rPr>
      </w:pPr>
    </w:p>
    <w:p w14:paraId="28B924FF" w14:textId="77777777" w:rsidR="002713ED" w:rsidRPr="009C66D0" w:rsidRDefault="002713ED" w:rsidP="002713ED">
      <w:pPr>
        <w:pStyle w:val="Heading4"/>
        <w:spacing w:line="256" w:lineRule="auto"/>
        <w:rPr>
          <w:rFonts w:asciiTheme="minorHAnsi" w:hAnsiTheme="minorHAnsi" w:cstheme="minorHAnsi"/>
        </w:rPr>
      </w:pPr>
      <w:r>
        <w:rPr>
          <w:rFonts w:asciiTheme="minorHAnsi" w:hAnsiTheme="minorHAnsi" w:cstheme="minorHAnsi"/>
        </w:rPr>
        <w:t xml:space="preserve">[B] </w:t>
      </w:r>
      <w:r w:rsidRPr="009C66D0">
        <w:rPr>
          <w:rFonts w:asciiTheme="minorHAnsi" w:hAnsiTheme="minorHAnsi" w:cstheme="minorHAnsi"/>
        </w:rPr>
        <w:t>End states aren’t good in themselves since goodness is indexed – no way to aggregate these interests.</w:t>
      </w:r>
    </w:p>
    <w:p w14:paraId="61CD06F4" w14:textId="77777777" w:rsidR="002713ED" w:rsidRPr="009C66D0" w:rsidRDefault="002713ED" w:rsidP="002713ED">
      <w:pPr>
        <w:pStyle w:val="NormalWeb"/>
        <w:spacing w:before="2" w:after="2" w:line="256" w:lineRule="auto"/>
        <w:rPr>
          <w:rFonts w:asciiTheme="minorHAnsi" w:hAnsiTheme="minorHAnsi" w:cstheme="minorHAnsi"/>
          <w:sz w:val="22"/>
          <w:szCs w:val="22"/>
        </w:rPr>
      </w:pPr>
      <w:proofErr w:type="spellStart"/>
      <w:r w:rsidRPr="009C66D0">
        <w:rPr>
          <w:rFonts w:asciiTheme="minorHAnsi" w:hAnsiTheme="minorHAnsi" w:cstheme="minorHAnsi"/>
          <w:b/>
          <w:bCs/>
          <w:sz w:val="26"/>
          <w:szCs w:val="26"/>
          <w:u w:val="single"/>
        </w:rPr>
        <w:t>Geach</w:t>
      </w:r>
      <w:proofErr w:type="spellEnd"/>
      <w:r w:rsidRPr="009C66D0">
        <w:rPr>
          <w:rFonts w:asciiTheme="minorHAnsi" w:hAnsiTheme="minorHAnsi" w:cstheme="minorHAnsi"/>
          <w:b/>
          <w:bCs/>
          <w:sz w:val="26"/>
          <w:szCs w:val="26"/>
          <w:u w:val="single"/>
        </w:rPr>
        <w:t xml:space="preserve"> 56</w:t>
      </w:r>
    </w:p>
    <w:p w14:paraId="1190A0F3" w14:textId="77777777" w:rsidR="002713ED" w:rsidRPr="009C66D0" w:rsidRDefault="002713ED" w:rsidP="002713ED">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22"/>
          <w:szCs w:val="22"/>
        </w:rPr>
        <w:t>Peter T, philosopher, “Good and Evil,” Analysis Vol 17, 32-42, http://fair-use.org/peter-t-geach/good-and-evil</w:t>
      </w:r>
    </w:p>
    <w:p w14:paraId="747B49BD" w14:textId="77777777" w:rsidR="002713ED" w:rsidRPr="009C66D0" w:rsidRDefault="002713ED" w:rsidP="002713ED">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6"/>
          <w:szCs w:val="16"/>
        </w:rPr>
        <w:t xml:space="preserve">Secondly, though we can sensibly speak of a good or bad human act, </w:t>
      </w:r>
      <w:r w:rsidRPr="009C66D0">
        <w:rPr>
          <w:rFonts w:asciiTheme="minorHAnsi" w:hAnsiTheme="minorHAnsi" w:cstheme="minorHAnsi"/>
          <w:b/>
          <w:bCs/>
          <w:sz w:val="22"/>
          <w:szCs w:val="22"/>
          <w:u w:val="single"/>
          <w:shd w:val="clear" w:color="auto" w:fill="00FF00"/>
        </w:rPr>
        <w:t>we cannot sensibly speak of a good or bad event</w:t>
      </w:r>
      <w:r w:rsidRPr="009C66D0">
        <w:rPr>
          <w:rFonts w:asciiTheme="minorHAnsi" w:hAnsiTheme="minorHAnsi" w:cstheme="minorHAnsi"/>
          <w:sz w:val="16"/>
          <w:szCs w:val="16"/>
          <w:shd w:val="clear" w:color="auto" w:fill="00FF00"/>
        </w:rPr>
        <w:t>,</w:t>
      </w:r>
      <w:r w:rsidRPr="009C66D0">
        <w:rPr>
          <w:rFonts w:asciiTheme="minorHAnsi" w:hAnsiTheme="minorHAnsi" w:cstheme="minorHAnsi"/>
          <w:sz w:val="16"/>
          <w:szCs w:val="16"/>
        </w:rPr>
        <w:t xml:space="preserve"> a good or bad thing to happen. </w:t>
      </w:r>
      <w:r w:rsidRPr="009C66D0">
        <w:rPr>
          <w:rFonts w:asciiTheme="minorHAnsi" w:hAnsiTheme="minorHAnsi" w:cstheme="minorHAnsi"/>
          <w:b/>
          <w:bCs/>
          <w:sz w:val="22"/>
          <w:szCs w:val="22"/>
          <w:u w:val="single"/>
        </w:rPr>
        <w:t>Event</w:t>
      </w:r>
      <w:r w:rsidRPr="009C66D0">
        <w:rPr>
          <w:rFonts w:asciiTheme="minorHAnsi" w:hAnsiTheme="minorHAnsi" w:cstheme="minorHAnsi"/>
          <w:sz w:val="16"/>
          <w:szCs w:val="16"/>
        </w:rPr>
        <w:t xml:space="preserve">, like thing, </w:t>
      </w:r>
      <w:r w:rsidRPr="009C66D0">
        <w:rPr>
          <w:rFonts w:asciiTheme="minorHAnsi" w:hAnsiTheme="minorHAnsi" w:cstheme="minorHAnsi"/>
          <w:b/>
          <w:bCs/>
          <w:sz w:val="22"/>
          <w:szCs w:val="22"/>
          <w:u w:val="single"/>
        </w:rPr>
        <w:t xml:space="preserve">is </w:t>
      </w:r>
      <w:r w:rsidRPr="009C66D0">
        <w:rPr>
          <w:rFonts w:asciiTheme="minorHAnsi" w:hAnsiTheme="minorHAnsi" w:cstheme="minorHAnsi"/>
          <w:b/>
          <w:bCs/>
          <w:sz w:val="22"/>
          <w:szCs w:val="22"/>
          <w:u w:val="single"/>
          <w:shd w:val="clear" w:color="auto" w:fill="00FF00"/>
        </w:rPr>
        <w:t>too empty</w:t>
      </w:r>
      <w:r w:rsidRPr="009C66D0">
        <w:rPr>
          <w:rFonts w:asciiTheme="minorHAnsi" w:hAnsiTheme="minorHAnsi" w:cstheme="minorHAnsi"/>
          <w:b/>
          <w:bCs/>
          <w:sz w:val="22"/>
          <w:szCs w:val="22"/>
          <w:u w:val="single"/>
        </w:rPr>
        <w:t xml:space="preserve"> a word </w:t>
      </w:r>
      <w:r w:rsidRPr="009C66D0">
        <w:rPr>
          <w:rFonts w:asciiTheme="minorHAnsi" w:hAnsiTheme="minorHAnsi" w:cstheme="minorHAnsi"/>
          <w:b/>
          <w:bCs/>
          <w:sz w:val="22"/>
          <w:szCs w:val="22"/>
          <w:u w:val="single"/>
          <w:shd w:val="clear" w:color="auto" w:fill="00FF00"/>
        </w:rPr>
        <w:t xml:space="preserve">to convey </w:t>
      </w:r>
      <w:r w:rsidRPr="009C66D0">
        <w:rPr>
          <w:rFonts w:asciiTheme="minorHAnsi" w:hAnsiTheme="minorHAnsi" w:cstheme="minorHAnsi"/>
          <w:b/>
          <w:bCs/>
          <w:sz w:val="22"/>
          <w:szCs w:val="22"/>
          <w:u w:val="single"/>
        </w:rPr>
        <w:t xml:space="preserve">either </w:t>
      </w:r>
      <w:r w:rsidRPr="009C66D0">
        <w:rPr>
          <w:rFonts w:asciiTheme="minorHAnsi" w:hAnsiTheme="minorHAnsi" w:cstheme="minorHAnsi"/>
          <w:b/>
          <w:bCs/>
          <w:sz w:val="22"/>
          <w:szCs w:val="22"/>
          <w:u w:val="single"/>
          <w:shd w:val="clear" w:color="auto" w:fill="00FF00"/>
        </w:rPr>
        <w:t>a criterion of identity or a standard of goodness</w:t>
      </w:r>
      <w:r w:rsidRPr="009C66D0">
        <w:rPr>
          <w:rFonts w:asciiTheme="minorHAnsi" w:hAnsiTheme="minorHAnsi" w:cstheme="minorHAnsi"/>
          <w:sz w:val="16"/>
          <w:szCs w:val="16"/>
        </w:rPr>
        <w:t xml:space="preserve">; to ask Is this a good or bad thing (to happen)? is as useless as to ask Is this the same thing that I saw yesterday? or Is the same event still going </w:t>
      </w:r>
      <w:proofErr w:type="gramStart"/>
      <w:r w:rsidRPr="009C66D0">
        <w:rPr>
          <w:rFonts w:asciiTheme="minorHAnsi" w:hAnsiTheme="minorHAnsi" w:cstheme="minorHAnsi"/>
          <w:sz w:val="16"/>
          <w:szCs w:val="16"/>
        </w:rPr>
        <w:t>on?,</w:t>
      </w:r>
      <w:proofErr w:type="gramEnd"/>
      <w:r w:rsidRPr="009C66D0">
        <w:rPr>
          <w:rFonts w:asciiTheme="minorHAnsi" w:hAnsiTheme="minorHAnsi" w:cstheme="minorHAnsi"/>
          <w:sz w:val="16"/>
          <w:szCs w:val="16"/>
        </w:rPr>
        <w:t xml:space="preserve"> unless the emptiness of thing or event is filled up by a special context of utterance. </w:t>
      </w:r>
      <w:r w:rsidRPr="009C66D0">
        <w:rPr>
          <w:rFonts w:asciiTheme="minorHAnsi" w:hAnsiTheme="minorHAnsi" w:cstheme="minorHAnsi"/>
          <w:b/>
          <w:bCs/>
          <w:sz w:val="22"/>
          <w:szCs w:val="22"/>
          <w:u w:val="single"/>
          <w:shd w:val="clear" w:color="auto" w:fill="00FF00"/>
        </w:rPr>
        <w:t xml:space="preserve">Caesar's murder was </w:t>
      </w:r>
      <w:r w:rsidRPr="009C66D0">
        <w:rPr>
          <w:rFonts w:asciiTheme="minorHAnsi" w:hAnsiTheme="minorHAnsi" w:cstheme="minorHAnsi"/>
          <w:b/>
          <w:bCs/>
          <w:sz w:val="22"/>
          <w:szCs w:val="22"/>
          <w:u w:val="single"/>
        </w:rPr>
        <w:t xml:space="preserve">a </w:t>
      </w:r>
      <w:r w:rsidRPr="009C66D0">
        <w:rPr>
          <w:rFonts w:asciiTheme="minorHAnsi" w:hAnsiTheme="minorHAnsi" w:cstheme="minorHAnsi"/>
          <w:b/>
          <w:bCs/>
          <w:sz w:val="22"/>
          <w:szCs w:val="22"/>
          <w:u w:val="single"/>
          <w:shd w:val="clear" w:color="auto" w:fill="00FF00"/>
        </w:rPr>
        <w:t xml:space="preserve">bad </w:t>
      </w:r>
      <w:r w:rsidRPr="009C66D0">
        <w:rPr>
          <w:rFonts w:asciiTheme="minorHAnsi" w:hAnsiTheme="minorHAnsi" w:cstheme="minorHAnsi"/>
          <w:b/>
          <w:bCs/>
          <w:sz w:val="22"/>
          <w:szCs w:val="22"/>
          <w:u w:val="single"/>
        </w:rPr>
        <w:t xml:space="preserve">thing to happen </w:t>
      </w:r>
      <w:r w:rsidRPr="009C66D0">
        <w:rPr>
          <w:rFonts w:asciiTheme="minorHAnsi" w:hAnsiTheme="minorHAnsi" w:cstheme="minorHAnsi"/>
          <w:b/>
          <w:bCs/>
          <w:sz w:val="22"/>
          <w:szCs w:val="22"/>
          <w:u w:val="single"/>
          <w:shd w:val="clear" w:color="auto" w:fill="00FF00"/>
        </w:rPr>
        <w:t>to a living organism</w:t>
      </w:r>
      <w:r w:rsidRPr="009C66D0">
        <w:rPr>
          <w:rFonts w:asciiTheme="minorHAnsi" w:hAnsiTheme="minorHAnsi" w:cstheme="minorHAnsi"/>
          <w:b/>
          <w:bCs/>
          <w:sz w:val="22"/>
          <w:szCs w:val="22"/>
          <w:u w:val="single"/>
        </w:rPr>
        <w:t xml:space="preserve">, a </w:t>
      </w:r>
      <w:r w:rsidRPr="009C66D0">
        <w:rPr>
          <w:rFonts w:asciiTheme="minorHAnsi" w:hAnsiTheme="minorHAnsi" w:cstheme="minorHAnsi"/>
          <w:b/>
          <w:bCs/>
          <w:sz w:val="22"/>
          <w:szCs w:val="22"/>
          <w:u w:val="single"/>
          <w:shd w:val="clear" w:color="auto" w:fill="00FF00"/>
        </w:rPr>
        <w:t xml:space="preserve">good </w:t>
      </w:r>
      <w:r w:rsidRPr="009C66D0">
        <w:rPr>
          <w:rFonts w:asciiTheme="minorHAnsi" w:hAnsiTheme="minorHAnsi" w:cstheme="minorHAnsi"/>
          <w:b/>
          <w:bCs/>
          <w:sz w:val="22"/>
          <w:szCs w:val="22"/>
          <w:u w:val="single"/>
        </w:rPr>
        <w:t xml:space="preserve">fate </w:t>
      </w:r>
      <w:r w:rsidRPr="009C66D0">
        <w:rPr>
          <w:rFonts w:asciiTheme="minorHAnsi" w:hAnsiTheme="minorHAnsi" w:cstheme="minorHAnsi"/>
          <w:b/>
          <w:bCs/>
          <w:sz w:val="22"/>
          <w:szCs w:val="22"/>
          <w:u w:val="single"/>
          <w:shd w:val="clear" w:color="auto" w:fill="00FF00"/>
        </w:rPr>
        <w:t>for a man who wanted divine worship</w:t>
      </w:r>
      <w:r w:rsidRPr="009C66D0">
        <w:rPr>
          <w:rFonts w:asciiTheme="minorHAnsi" w:hAnsiTheme="minorHAnsi" w:cstheme="minorHAnsi"/>
          <w:b/>
          <w:bCs/>
          <w:sz w:val="22"/>
          <w:szCs w:val="22"/>
          <w:u w:val="single"/>
        </w:rPr>
        <w:t xml:space="preserve"> for himself, and again a </w:t>
      </w:r>
      <w:r w:rsidRPr="009C66D0">
        <w:rPr>
          <w:rFonts w:asciiTheme="minorHAnsi" w:hAnsiTheme="minorHAnsi" w:cstheme="minorHAnsi"/>
          <w:b/>
          <w:bCs/>
          <w:sz w:val="22"/>
          <w:szCs w:val="22"/>
          <w:u w:val="single"/>
          <w:shd w:val="clear" w:color="auto" w:fill="00FF00"/>
        </w:rPr>
        <w:t xml:space="preserve">good or bad act on the part of </w:t>
      </w:r>
      <w:r w:rsidRPr="009C66D0">
        <w:rPr>
          <w:rFonts w:asciiTheme="minorHAnsi" w:hAnsiTheme="minorHAnsi" w:cstheme="minorHAnsi"/>
          <w:b/>
          <w:bCs/>
          <w:sz w:val="22"/>
          <w:szCs w:val="22"/>
          <w:u w:val="single"/>
        </w:rPr>
        <w:t xml:space="preserve">his </w:t>
      </w:r>
      <w:r w:rsidRPr="009C66D0">
        <w:rPr>
          <w:rFonts w:asciiTheme="minorHAnsi" w:hAnsiTheme="minorHAnsi" w:cstheme="minorHAnsi"/>
          <w:b/>
          <w:bCs/>
          <w:sz w:val="22"/>
          <w:szCs w:val="22"/>
          <w:u w:val="single"/>
          <w:shd w:val="clear" w:color="auto" w:fill="00FF00"/>
        </w:rPr>
        <w:t>murderers</w:t>
      </w:r>
      <w:r w:rsidRPr="009C66D0">
        <w:rPr>
          <w:rFonts w:asciiTheme="minorHAnsi" w:hAnsiTheme="minorHAnsi" w:cstheme="minorHAnsi"/>
          <w:b/>
          <w:bCs/>
          <w:sz w:val="22"/>
          <w:szCs w:val="22"/>
          <w:u w:val="single"/>
        </w:rPr>
        <w:t>; to ask whether it was a good or bad event would be senseless</w:t>
      </w:r>
      <w:r w:rsidRPr="009C66D0">
        <w:rPr>
          <w:rFonts w:asciiTheme="minorHAnsi" w:hAnsiTheme="minorHAnsi" w:cstheme="minorHAnsi"/>
          <w:sz w:val="16"/>
          <w:szCs w:val="16"/>
        </w:rPr>
        <w:t xml:space="preserve">. </w:t>
      </w:r>
    </w:p>
    <w:p w14:paraId="38C8D218" w14:textId="77777777" w:rsidR="002713ED" w:rsidRPr="009C66D0" w:rsidRDefault="002713ED" w:rsidP="002713ED">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6"/>
          <w:szCs w:val="16"/>
        </w:rPr>
        <w:t> </w:t>
      </w:r>
    </w:p>
    <w:p w14:paraId="0B30B512" w14:textId="77777777" w:rsidR="002713ED" w:rsidRPr="009C66D0" w:rsidRDefault="002713ED" w:rsidP="002713ED">
      <w:pPr>
        <w:pStyle w:val="Heading4"/>
        <w:spacing w:line="256" w:lineRule="auto"/>
        <w:rPr>
          <w:rFonts w:asciiTheme="minorHAnsi" w:hAnsiTheme="minorHAnsi" w:cstheme="minorHAnsi"/>
        </w:rPr>
      </w:pPr>
      <w:r>
        <w:rPr>
          <w:rFonts w:asciiTheme="minorHAnsi" w:hAnsiTheme="minorHAnsi" w:cstheme="minorHAnsi"/>
        </w:rPr>
        <w:t>[C]</w:t>
      </w:r>
      <w:r w:rsidRPr="009C66D0">
        <w:rPr>
          <w:rFonts w:asciiTheme="minorHAnsi" w:hAnsiTheme="minorHAnsi" w:cstheme="minorHAnsi"/>
        </w:rPr>
        <w:t xml:space="preserve"> Aggregation </w:t>
      </w:r>
      <w:r>
        <w:rPr>
          <w:rFonts w:asciiTheme="minorHAnsi" w:hAnsiTheme="minorHAnsi" w:cstheme="minorHAnsi"/>
        </w:rPr>
        <w:t xml:space="preserve">is </w:t>
      </w:r>
      <w:r w:rsidRPr="009C66D0">
        <w:rPr>
          <w:rFonts w:asciiTheme="minorHAnsi" w:hAnsiTheme="minorHAnsi" w:cstheme="minorHAnsi"/>
        </w:rPr>
        <w:t>impossible – multiple chemicals in the brain make me happy</w:t>
      </w:r>
      <w:r>
        <w:rPr>
          <w:rFonts w:asciiTheme="minorHAnsi" w:hAnsiTheme="minorHAnsi" w:cstheme="minorHAnsi"/>
        </w:rPr>
        <w:t>, so there’s n</w:t>
      </w:r>
      <w:r w:rsidRPr="009C66D0">
        <w:rPr>
          <w:rFonts w:asciiTheme="minorHAnsi" w:hAnsiTheme="minorHAnsi" w:cstheme="minorHAnsi"/>
        </w:rPr>
        <w:t xml:space="preserve">o way to compare </w:t>
      </w:r>
      <w:r>
        <w:rPr>
          <w:rFonts w:asciiTheme="minorHAnsi" w:hAnsiTheme="minorHAnsi" w:cstheme="minorHAnsi"/>
        </w:rPr>
        <w:t xml:space="preserve">or weigh between </w:t>
      </w:r>
      <w:r w:rsidRPr="009C66D0">
        <w:rPr>
          <w:rFonts w:asciiTheme="minorHAnsi" w:hAnsiTheme="minorHAnsi" w:cstheme="minorHAnsi"/>
        </w:rPr>
        <w:t>them.</w:t>
      </w:r>
    </w:p>
    <w:p w14:paraId="669F188D" w14:textId="77777777" w:rsidR="002713ED" w:rsidRPr="00D60163" w:rsidRDefault="002713ED" w:rsidP="002713ED">
      <w:pPr>
        <w:pStyle w:val="Heading4"/>
        <w:spacing w:line="256" w:lineRule="auto"/>
        <w:rPr>
          <w:rFonts w:cs="Times New Roman"/>
        </w:rPr>
      </w:pPr>
      <w:r>
        <w:rPr>
          <w:rFonts w:asciiTheme="minorHAnsi" w:hAnsiTheme="minorHAnsi" w:cstheme="minorHAnsi"/>
        </w:rPr>
        <w:t xml:space="preserve">[D] </w:t>
      </w:r>
      <w:r w:rsidRPr="00D60163">
        <w:rPr>
          <w:rFonts w:cs="Times New Roman"/>
        </w:rPr>
        <w:t>Evolution explains our evaluative judgements, which leaves no room for independent moral facts.</w:t>
      </w:r>
    </w:p>
    <w:p w14:paraId="007DCF17" w14:textId="77777777" w:rsidR="002713ED" w:rsidRPr="00D60163" w:rsidRDefault="002713ED" w:rsidP="002713ED">
      <w:pPr>
        <w:pStyle w:val="NormalWeb"/>
        <w:spacing w:before="2" w:after="2" w:line="256" w:lineRule="auto"/>
        <w:rPr>
          <w:rFonts w:ascii="Times New Roman" w:hAnsi="Times New Roman"/>
          <w:sz w:val="22"/>
          <w:szCs w:val="22"/>
        </w:rPr>
      </w:pPr>
      <w:r w:rsidRPr="00D60163">
        <w:rPr>
          <w:rFonts w:ascii="Times New Roman" w:hAnsi="Times New Roman"/>
          <w:b/>
          <w:bCs/>
          <w:sz w:val="26"/>
          <w:szCs w:val="26"/>
          <w:u w:val="single"/>
        </w:rPr>
        <w:t>Street ‘6</w:t>
      </w:r>
      <w:r w:rsidRPr="00D60163">
        <w:rPr>
          <w:rFonts w:ascii="Times New Roman" w:hAnsi="Times New Roman"/>
          <w:sz w:val="22"/>
          <w:szCs w:val="22"/>
        </w:rPr>
        <w:t xml:space="preserve"> [Sharon Street, </w:t>
      </w:r>
      <w:proofErr w:type="spellStart"/>
      <w:r w:rsidRPr="00D60163">
        <w:rPr>
          <w:rFonts w:ascii="Times New Roman" w:hAnsi="Times New Roman"/>
          <w:sz w:val="22"/>
          <w:szCs w:val="22"/>
        </w:rPr>
        <w:t>phil</w:t>
      </w:r>
      <w:proofErr w:type="spellEnd"/>
      <w:r w:rsidRPr="00D60163">
        <w:rPr>
          <w:rFonts w:ascii="Times New Roman" w:hAnsi="Times New Roman"/>
          <w:sz w:val="22"/>
          <w:szCs w:val="22"/>
        </w:rPr>
        <w:t xml:space="preserve"> prof at NYU, “A Darwinian Dilemma for Realist Theories of Value, </w:t>
      </w:r>
      <w:r w:rsidRPr="00D60163">
        <w:rPr>
          <w:rFonts w:ascii="Times New Roman" w:hAnsi="Times New Roman"/>
          <w:i/>
          <w:iCs/>
          <w:sz w:val="22"/>
          <w:szCs w:val="22"/>
        </w:rPr>
        <w:t>Philosophical Studies</w:t>
      </w:r>
      <w:r w:rsidRPr="00D60163">
        <w:rPr>
          <w:rFonts w:ascii="Times New Roman" w:hAnsi="Times New Roman"/>
          <w:sz w:val="22"/>
          <w:szCs w:val="22"/>
        </w:rPr>
        <w:t xml:space="preserve"> (2006) 127:109-166] AG</w:t>
      </w:r>
    </w:p>
    <w:p w14:paraId="757E4E1D" w14:textId="77777777" w:rsidR="002713ED" w:rsidRPr="009C66D0" w:rsidRDefault="002713ED" w:rsidP="002713ED">
      <w:pPr>
        <w:pStyle w:val="NormalWeb"/>
        <w:spacing w:before="2" w:after="2" w:line="256" w:lineRule="auto"/>
        <w:rPr>
          <w:rFonts w:ascii="Times New Roman" w:hAnsi="Times New Roman"/>
          <w:sz w:val="22"/>
          <w:szCs w:val="22"/>
        </w:rPr>
      </w:pPr>
      <w:r w:rsidRPr="00D60163">
        <w:rPr>
          <w:rFonts w:ascii="Times New Roman" w:hAnsi="Times New Roman"/>
          <w:sz w:val="16"/>
          <w:szCs w:val="16"/>
        </w:rPr>
        <w:t xml:space="preserve">At the end of the day, then, the dilemma at hand is not distinctly Darwinian, but much larger. Ultimately, </w:t>
      </w:r>
      <w:r w:rsidRPr="00D60163">
        <w:rPr>
          <w:rFonts w:ascii="Times New Roman" w:hAnsi="Times New Roman"/>
          <w:b/>
          <w:bCs/>
          <w:sz w:val="22"/>
          <w:szCs w:val="22"/>
          <w:u w:val="single"/>
        </w:rPr>
        <w:t xml:space="preserve">the fact </w:t>
      </w:r>
      <w:r w:rsidRPr="00D60163">
        <w:rPr>
          <w:rFonts w:ascii="Times New Roman" w:hAnsi="Times New Roman"/>
          <w:b/>
          <w:bCs/>
          <w:sz w:val="22"/>
          <w:szCs w:val="22"/>
          <w:u w:val="single"/>
          <w:shd w:val="clear" w:color="auto" w:fill="00FF00"/>
        </w:rPr>
        <w:t>that there are</w:t>
      </w:r>
      <w:r w:rsidRPr="00D60163">
        <w:rPr>
          <w:rFonts w:ascii="Times New Roman" w:hAnsi="Times New Roman"/>
          <w:b/>
          <w:bCs/>
          <w:sz w:val="22"/>
          <w:szCs w:val="22"/>
          <w:u w:val="single"/>
        </w:rPr>
        <w:t xml:space="preserve"> any </w:t>
      </w:r>
      <w:r w:rsidRPr="00802006">
        <w:rPr>
          <w:rFonts w:ascii="Times New Roman" w:hAnsi="Times New Roman"/>
          <w:sz w:val="16"/>
          <w:szCs w:val="16"/>
        </w:rPr>
        <w:t>good</w:t>
      </w:r>
      <w:r w:rsidRPr="00D60163">
        <w:rPr>
          <w:rFonts w:ascii="Times New Roman" w:hAnsi="Times New Roman"/>
          <w:b/>
          <w:bCs/>
          <w:sz w:val="22"/>
          <w:szCs w:val="22"/>
          <w:u w:val="single"/>
          <w:shd w:val="clear" w:color="auto" w:fill="00FF00"/>
        </w:rPr>
        <w:t xml:space="preserve"> scientific explanations of </w:t>
      </w:r>
      <w:r w:rsidRPr="00802006">
        <w:rPr>
          <w:rFonts w:ascii="Times New Roman" w:hAnsi="Times New Roman"/>
          <w:sz w:val="16"/>
          <w:szCs w:val="16"/>
        </w:rPr>
        <w:t>our</w:t>
      </w:r>
      <w:r w:rsidRPr="00D60163">
        <w:rPr>
          <w:rFonts w:ascii="Times New Roman" w:hAnsi="Times New Roman"/>
          <w:b/>
          <w:bCs/>
          <w:sz w:val="22"/>
          <w:szCs w:val="22"/>
          <w:u w:val="single"/>
          <w:shd w:val="clear" w:color="auto" w:fill="00FF00"/>
        </w:rPr>
        <w:t xml:space="preserve"> evaluative judgements is a problem </w:t>
      </w:r>
      <w:r w:rsidRPr="00802006">
        <w:rPr>
          <w:rFonts w:ascii="Times New Roman" w:hAnsi="Times New Roman"/>
          <w:sz w:val="16"/>
          <w:szCs w:val="16"/>
        </w:rPr>
        <w:t xml:space="preserve">for the realist </w:t>
      </w:r>
      <w:r w:rsidRPr="00D60163">
        <w:rPr>
          <w:rFonts w:ascii="Times New Roman" w:hAnsi="Times New Roman"/>
          <w:sz w:val="16"/>
          <w:szCs w:val="16"/>
        </w:rPr>
        <w:t xml:space="preserve">about value. It is a problem </w:t>
      </w:r>
      <w:r w:rsidRPr="00D60163">
        <w:rPr>
          <w:rFonts w:ascii="Times New Roman" w:hAnsi="Times New Roman"/>
          <w:b/>
          <w:bCs/>
          <w:sz w:val="22"/>
          <w:szCs w:val="22"/>
          <w:u w:val="single"/>
          <w:shd w:val="clear" w:color="auto" w:fill="00FF00"/>
        </w:rPr>
        <w:t xml:space="preserve">because </w:t>
      </w:r>
      <w:r w:rsidRPr="00D60163">
        <w:rPr>
          <w:rStyle w:val="Emphasis"/>
          <w:bCs/>
          <w:i/>
          <w:bdr w:val="single" w:sz="12" w:space="0" w:color="auto" w:frame="1"/>
          <w:shd w:val="clear" w:color="auto" w:fill="00FF00"/>
        </w:rPr>
        <w:t>realism must</w:t>
      </w:r>
      <w:r w:rsidRPr="00D60163">
        <w:rPr>
          <w:rFonts w:ascii="Times New Roman" w:hAnsi="Times New Roman"/>
          <w:b/>
          <w:bCs/>
          <w:sz w:val="22"/>
          <w:szCs w:val="22"/>
          <w:u w:val="single"/>
          <w:shd w:val="clear" w:color="auto" w:fill="00FF00"/>
        </w:rPr>
        <w:t xml:space="preserve"> </w:t>
      </w:r>
      <w:r w:rsidRPr="00D60163">
        <w:rPr>
          <w:rFonts w:ascii="Times New Roman" w:hAnsi="Times New Roman"/>
          <w:b/>
          <w:bCs/>
          <w:sz w:val="22"/>
          <w:szCs w:val="22"/>
          <w:u w:val="single"/>
        </w:rPr>
        <w:t xml:space="preserve">either </w:t>
      </w:r>
      <w:r w:rsidRPr="00D60163">
        <w:rPr>
          <w:rStyle w:val="Emphasis"/>
          <w:bCs/>
          <w:i/>
          <w:bdr w:val="single" w:sz="12" w:space="0" w:color="auto" w:frame="1"/>
          <w:shd w:val="clear" w:color="auto" w:fill="00FF00"/>
        </w:rPr>
        <w:t>view the causes described</w:t>
      </w:r>
      <w:r w:rsidRPr="00D60163">
        <w:rPr>
          <w:rFonts w:ascii="Times New Roman" w:hAnsi="Times New Roman"/>
          <w:b/>
          <w:bCs/>
          <w:sz w:val="22"/>
          <w:szCs w:val="22"/>
          <w:u w:val="single"/>
        </w:rPr>
        <w:t xml:space="preserve"> by these explanations </w:t>
      </w:r>
      <w:r w:rsidRPr="00D60163">
        <w:rPr>
          <w:rStyle w:val="Emphasis"/>
          <w:bCs/>
          <w:i/>
          <w:bdr w:val="single" w:sz="12" w:space="0" w:color="auto" w:frame="1"/>
          <w:shd w:val="clear" w:color="auto" w:fill="00FF00"/>
        </w:rPr>
        <w:t>as distorting</w:t>
      </w:r>
      <w:r w:rsidRPr="00D60163">
        <w:rPr>
          <w:rFonts w:ascii="Times New Roman" w:hAnsi="Times New Roman"/>
          <w:b/>
          <w:bCs/>
          <w:sz w:val="22"/>
          <w:szCs w:val="22"/>
          <w:u w:val="single"/>
        </w:rPr>
        <w:t xml:space="preserve">, choosing the path that leads to normative skepticism or the claim of an </w:t>
      </w:r>
      <w:r w:rsidRPr="00D60163">
        <w:rPr>
          <w:rFonts w:ascii="Times New Roman" w:hAnsi="Times New Roman"/>
          <w:b/>
          <w:bCs/>
          <w:sz w:val="22"/>
          <w:szCs w:val="22"/>
          <w:u w:val="single"/>
          <w:shd w:val="clear" w:color="auto" w:fill="00FF00"/>
        </w:rPr>
        <w:t xml:space="preserve">incredible </w:t>
      </w:r>
      <w:r w:rsidRPr="00D60163">
        <w:rPr>
          <w:rStyle w:val="Emphasis"/>
          <w:bCs/>
          <w:i/>
          <w:bdr w:val="single" w:sz="12" w:space="0" w:color="auto" w:frame="1"/>
          <w:shd w:val="clear" w:color="auto" w:fill="00FF00"/>
        </w:rPr>
        <w:t>coincidence</w:t>
      </w:r>
      <w:r w:rsidRPr="00D60163">
        <w:rPr>
          <w:rFonts w:ascii="Times New Roman" w:hAnsi="Times New Roman"/>
          <w:b/>
          <w:bCs/>
          <w:sz w:val="22"/>
          <w:szCs w:val="22"/>
          <w:u w:val="single"/>
          <w:shd w:val="clear" w:color="auto" w:fill="00FF00"/>
        </w:rPr>
        <w:t>, or</w:t>
      </w:r>
      <w:r w:rsidRPr="00D60163">
        <w:rPr>
          <w:rFonts w:ascii="Times New Roman" w:hAnsi="Times New Roman"/>
          <w:b/>
          <w:bCs/>
          <w:sz w:val="22"/>
          <w:szCs w:val="22"/>
          <w:u w:val="single"/>
        </w:rPr>
        <w:t xml:space="preserve"> else it must </w:t>
      </w:r>
      <w:proofErr w:type="gramStart"/>
      <w:r w:rsidRPr="00D60163">
        <w:rPr>
          <w:rFonts w:ascii="Times New Roman" w:hAnsi="Times New Roman"/>
          <w:b/>
          <w:bCs/>
          <w:sz w:val="22"/>
          <w:szCs w:val="22"/>
          <w:u w:val="single"/>
          <w:shd w:val="clear" w:color="auto" w:fill="00FF00"/>
        </w:rPr>
        <w:t>enter</w:t>
      </w:r>
      <w:r w:rsidRPr="00D60163">
        <w:rPr>
          <w:rFonts w:ascii="Times New Roman" w:hAnsi="Times New Roman"/>
          <w:b/>
          <w:bCs/>
          <w:sz w:val="22"/>
          <w:szCs w:val="22"/>
          <w:u w:val="single"/>
        </w:rPr>
        <w:t xml:space="preserve"> into</w:t>
      </w:r>
      <w:proofErr w:type="gramEnd"/>
      <w:r w:rsidRPr="00D60163">
        <w:rPr>
          <w:rFonts w:ascii="Times New Roman" w:hAnsi="Times New Roman"/>
          <w:b/>
          <w:bCs/>
          <w:sz w:val="22"/>
          <w:szCs w:val="22"/>
          <w:u w:val="single"/>
        </w:rPr>
        <w:t xml:space="preserve"> the game of </w:t>
      </w:r>
      <w:r w:rsidRPr="00D60163">
        <w:rPr>
          <w:rStyle w:val="Emphasis"/>
          <w:bCs/>
          <w:i/>
          <w:bdr w:val="single" w:sz="12" w:space="0" w:color="auto" w:frame="1"/>
          <w:shd w:val="clear" w:color="auto" w:fill="00FF00"/>
        </w:rPr>
        <w:t>scientific explanation</w:t>
      </w:r>
      <w:r w:rsidRPr="00D60163">
        <w:rPr>
          <w:rFonts w:ascii="Times New Roman" w:hAnsi="Times New Roman"/>
          <w:b/>
          <w:bCs/>
          <w:sz w:val="22"/>
          <w:szCs w:val="22"/>
          <w:u w:val="single"/>
        </w:rPr>
        <w:t>, claiming that the truths it posits actually play a role in the explanation in question</w:t>
      </w:r>
      <w:r w:rsidRPr="00D60163">
        <w:rPr>
          <w:rFonts w:ascii="Times New Roman" w:hAnsi="Times New Roman"/>
          <w:sz w:val="16"/>
          <w:szCs w:val="16"/>
        </w:rPr>
        <w:t xml:space="preserve">. </w:t>
      </w:r>
      <w:r w:rsidRPr="00D60163">
        <w:rPr>
          <w:rFonts w:ascii="Times New Roman" w:hAnsi="Times New Roman"/>
          <w:b/>
          <w:bCs/>
          <w:sz w:val="22"/>
          <w:szCs w:val="22"/>
          <w:u w:val="single"/>
        </w:rPr>
        <w:t xml:space="preserve">The problem with this latter option, in turn, is that they don’t. </w:t>
      </w:r>
      <w:r w:rsidRPr="00D60163">
        <w:rPr>
          <w:rFonts w:ascii="Times New Roman" w:hAnsi="Times New Roman"/>
          <w:b/>
          <w:bCs/>
          <w:sz w:val="22"/>
          <w:szCs w:val="22"/>
          <w:u w:val="single"/>
          <w:shd w:val="clear" w:color="auto" w:fill="00FF00"/>
        </w:rPr>
        <w:t>The best causal accounts of our evaluative judgements</w:t>
      </w:r>
      <w:r w:rsidRPr="00D60163">
        <w:rPr>
          <w:rFonts w:ascii="Times New Roman" w:hAnsi="Times New Roman"/>
          <w:b/>
          <w:bCs/>
          <w:sz w:val="22"/>
          <w:szCs w:val="22"/>
          <w:u w:val="single"/>
        </w:rPr>
        <w:t xml:space="preserve">, whether Darwinian or otherwise, </w:t>
      </w:r>
      <w:r w:rsidRPr="00D60163">
        <w:rPr>
          <w:rStyle w:val="Emphasis"/>
          <w:bCs/>
          <w:i/>
          <w:bdr w:val="single" w:sz="12" w:space="0" w:color="auto" w:frame="1"/>
          <w:shd w:val="clear" w:color="auto" w:fill="00FF00"/>
        </w:rPr>
        <w:t>make no reference to</w:t>
      </w:r>
      <w:r w:rsidRPr="00D60163">
        <w:rPr>
          <w:rFonts w:ascii="Times New Roman" w:hAnsi="Times New Roman"/>
          <w:b/>
          <w:bCs/>
          <w:sz w:val="22"/>
          <w:szCs w:val="22"/>
          <w:u w:val="single"/>
        </w:rPr>
        <w:t xml:space="preserve"> the realist’s independent </w:t>
      </w:r>
      <w:r w:rsidRPr="00D60163">
        <w:rPr>
          <w:rStyle w:val="Emphasis"/>
          <w:bCs/>
          <w:i/>
          <w:bdr w:val="single" w:sz="12" w:space="0" w:color="auto" w:frame="1"/>
          <w:shd w:val="clear" w:color="auto" w:fill="00FF00"/>
        </w:rPr>
        <w:t>evaluative truths</w:t>
      </w:r>
      <w:r w:rsidRPr="00D60163">
        <w:rPr>
          <w:rFonts w:ascii="Times New Roman" w:hAnsi="Times New Roman"/>
          <w:sz w:val="16"/>
          <w:szCs w:val="16"/>
        </w:rPr>
        <w:t xml:space="preserve">. Consider again the old dilemma whether things are valuable because we value them or whether we value </w:t>
      </w:r>
    </w:p>
    <w:p w14:paraId="42A1728E" w14:textId="5F5F00E8" w:rsidR="00A95652" w:rsidRPr="00AA2AD7" w:rsidRDefault="00A95652" w:rsidP="00AA2AD7">
      <w:pPr>
        <w:pStyle w:val="Heading4"/>
      </w:pPr>
    </w:p>
    <w:sectPr w:rsidR="00A95652" w:rsidRPr="00AA2A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B319D" w14:textId="77777777" w:rsidR="00B57DB5" w:rsidRDefault="00B57DB5" w:rsidP="00AA2AD7">
      <w:r>
        <w:separator/>
      </w:r>
    </w:p>
  </w:endnote>
  <w:endnote w:type="continuationSeparator" w:id="0">
    <w:p w14:paraId="32B98411" w14:textId="77777777" w:rsidR="00B57DB5" w:rsidRDefault="00B57DB5" w:rsidP="00AA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B2240" w14:textId="77777777" w:rsidR="00B57DB5" w:rsidRDefault="00B57DB5" w:rsidP="00AA2AD7">
      <w:r>
        <w:separator/>
      </w:r>
    </w:p>
  </w:footnote>
  <w:footnote w:type="continuationSeparator" w:id="0">
    <w:p w14:paraId="6C50FEE3" w14:textId="77777777" w:rsidR="00B57DB5" w:rsidRDefault="00B57DB5" w:rsidP="00AA2AD7">
      <w:r>
        <w:continuationSeparator/>
      </w:r>
    </w:p>
  </w:footnote>
  <w:footnote w:id="1">
    <w:p w14:paraId="594AE04A" w14:textId="77777777" w:rsidR="00AA2AD7" w:rsidRDefault="00AA2AD7" w:rsidP="00AA2AD7">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F1B3B"/>
    <w:rsid w:val="000139A3"/>
    <w:rsid w:val="000B3227"/>
    <w:rsid w:val="000E13DA"/>
    <w:rsid w:val="00100833"/>
    <w:rsid w:val="00104529"/>
    <w:rsid w:val="00105942"/>
    <w:rsid w:val="00107396"/>
    <w:rsid w:val="00144A4C"/>
    <w:rsid w:val="00176AB0"/>
    <w:rsid w:val="00177B7D"/>
    <w:rsid w:val="0018322D"/>
    <w:rsid w:val="00195B12"/>
    <w:rsid w:val="001B5776"/>
    <w:rsid w:val="001C2722"/>
    <w:rsid w:val="001E527A"/>
    <w:rsid w:val="001F78CE"/>
    <w:rsid w:val="00213641"/>
    <w:rsid w:val="00251FC7"/>
    <w:rsid w:val="002713E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C2375"/>
    <w:rsid w:val="006D4ECC"/>
    <w:rsid w:val="006E0210"/>
    <w:rsid w:val="00722258"/>
    <w:rsid w:val="007243E5"/>
    <w:rsid w:val="00766EA0"/>
    <w:rsid w:val="007A2226"/>
    <w:rsid w:val="007F5B66"/>
    <w:rsid w:val="00823A1C"/>
    <w:rsid w:val="00845B9D"/>
    <w:rsid w:val="00855876"/>
    <w:rsid w:val="00860984"/>
    <w:rsid w:val="008B3ECB"/>
    <w:rsid w:val="008B4E85"/>
    <w:rsid w:val="008C1B2E"/>
    <w:rsid w:val="008F1B3B"/>
    <w:rsid w:val="0091627E"/>
    <w:rsid w:val="0097032B"/>
    <w:rsid w:val="009D2EAD"/>
    <w:rsid w:val="009D54B2"/>
    <w:rsid w:val="009E1922"/>
    <w:rsid w:val="009F7ED2"/>
    <w:rsid w:val="00A33E02"/>
    <w:rsid w:val="00A93661"/>
    <w:rsid w:val="00A95652"/>
    <w:rsid w:val="00AA2AD7"/>
    <w:rsid w:val="00AC0AB8"/>
    <w:rsid w:val="00B33C6D"/>
    <w:rsid w:val="00B4508F"/>
    <w:rsid w:val="00B55AD5"/>
    <w:rsid w:val="00B57DB5"/>
    <w:rsid w:val="00B72276"/>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4A461"/>
  <w15:chartTrackingRefBased/>
  <w15:docId w15:val="{E03303C8-2B34-47B0-B2B3-4A8615D7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1B3B"/>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8F1B3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1B3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1B3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8F1B3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F1B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1B3B"/>
  </w:style>
  <w:style w:type="character" w:customStyle="1" w:styleId="Heading1Char">
    <w:name w:val="Heading 1 Char"/>
    <w:aliases w:val="Pocket Char"/>
    <w:basedOn w:val="DefaultParagraphFont"/>
    <w:link w:val="Heading1"/>
    <w:rsid w:val="008F1B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1B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1B3B"/>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8F1B3B"/>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8F1B3B"/>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1B3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8F1B3B"/>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8F1B3B"/>
    <w:rPr>
      <w:color w:val="auto"/>
      <w:u w:val="none"/>
    </w:rPr>
  </w:style>
  <w:style w:type="character" w:styleId="FollowedHyperlink">
    <w:name w:val="FollowedHyperlink"/>
    <w:basedOn w:val="DefaultParagraphFont"/>
    <w:uiPriority w:val="99"/>
    <w:semiHidden/>
    <w:unhideWhenUsed/>
    <w:rsid w:val="008F1B3B"/>
    <w:rPr>
      <w:color w:val="auto"/>
      <w:u w:val="none"/>
    </w:rPr>
  </w:style>
  <w:style w:type="paragraph" w:customStyle="1" w:styleId="textbold">
    <w:name w:val="text bold"/>
    <w:basedOn w:val="Normal"/>
    <w:link w:val="Emphasis"/>
    <w:uiPriority w:val="7"/>
    <w:qFormat/>
    <w:rsid w:val="00AA2AD7"/>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AA2AD7"/>
  </w:style>
  <w:style w:type="character" w:customStyle="1" w:styleId="FootnoteTextChar">
    <w:name w:val="Footnote Text Char"/>
    <w:basedOn w:val="DefaultParagraphFont"/>
    <w:link w:val="FootnoteText"/>
    <w:uiPriority w:val="99"/>
    <w:rsid w:val="00AA2AD7"/>
    <w:rPr>
      <w:rFonts w:ascii="Calibri" w:hAnsi="Calibri" w:cs="Calibri"/>
      <w:sz w:val="24"/>
    </w:rPr>
  </w:style>
  <w:style w:type="paragraph" w:styleId="ListParagraph">
    <w:name w:val="List Paragraph"/>
    <w:aliases w:val="6 font"/>
    <w:basedOn w:val="Normal"/>
    <w:uiPriority w:val="34"/>
    <w:unhideWhenUsed/>
    <w:qFormat/>
    <w:rsid w:val="00AA2AD7"/>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AA2AD7"/>
    <w:rPr>
      <w:vertAlign w:val="superscript"/>
    </w:rPr>
  </w:style>
  <w:style w:type="paragraph" w:styleId="NormalWeb">
    <w:name w:val="Normal (Web)"/>
    <w:basedOn w:val="Normal"/>
    <w:uiPriority w:val="99"/>
    <w:rsid w:val="002713ED"/>
    <w:pPr>
      <w:spacing w:beforeLines="1" w:afterLines="1"/>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nx.journalofpragmatism.eu/wp-content/uploads/2014/12/Pappas.pdf" TargetMode="External"/><Relationship Id="rId13" Type="http://schemas.openxmlformats.org/officeDocument/2006/relationships/hyperlink" Target="https://equitablegrowth.org/rethinking-collective-action-and-u-s-labor-laws-in-a-monopsonistic-econom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quitablegrowth.org/working-papers/how-does-market-power-affect-wages-monopsony-and-collective-action-in-an-institutional-contex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quitablegrowth.org/understanding-the-importance-of-monopsony-power-in-the-u-s-labor-mark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quitablegrowth.org/what-kind-of-labor-organizations-do-u-s-workers-want/" TargetMode="External"/><Relationship Id="rId4" Type="http://schemas.openxmlformats.org/officeDocument/2006/relationships/settings" Target="settings.xml"/><Relationship Id="rId9" Type="http://schemas.openxmlformats.org/officeDocument/2006/relationships/hyperlink" Target="https://equitablegrowth.org/examining-the-links-between-rising-wage-inequality-and-the-decline-of-union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4866</Words>
  <Characters>27739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7</cp:revision>
  <dcterms:created xsi:type="dcterms:W3CDTF">2021-11-13T18:37:00Z</dcterms:created>
  <dcterms:modified xsi:type="dcterms:W3CDTF">2021-11-13T20:04:00Z</dcterms:modified>
</cp:coreProperties>
</file>