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7333E" w14:textId="77777777" w:rsidR="00356D29" w:rsidRPr="005F04F4" w:rsidRDefault="00356D29" w:rsidP="00356D29">
      <w:pPr>
        <w:pStyle w:val="Heading4"/>
        <w:rPr>
          <w:rFonts w:cs="Calibri"/>
        </w:rPr>
      </w:pPr>
      <w:r w:rsidRPr="005F04F4">
        <w:rPr>
          <w:rFonts w:cs="Calibri"/>
        </w:rPr>
        <w:t>Agents must be practical reasoners –  </w:t>
      </w:r>
    </w:p>
    <w:p w14:paraId="3195ADD6" w14:textId="77777777" w:rsidR="00356D29" w:rsidRPr="005F04F4" w:rsidRDefault="00356D29" w:rsidP="00356D29"/>
    <w:p w14:paraId="563ABC30" w14:textId="77777777" w:rsidR="00356D29" w:rsidRPr="005F04F4" w:rsidRDefault="00356D29" w:rsidP="00356D29">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2652684A" w14:textId="77777777" w:rsidR="00356D29" w:rsidRPr="005F04F4" w:rsidRDefault="00356D29" w:rsidP="00356D29"/>
    <w:p w14:paraId="4277931C" w14:textId="77777777" w:rsidR="00356D29" w:rsidRPr="005F04F4" w:rsidRDefault="00356D29" w:rsidP="00356D29">
      <w:pPr>
        <w:pStyle w:val="Heading4"/>
        <w:rPr>
          <w:rFonts w:eastAsia="Times New Roman" w:cs="Calibri"/>
        </w:rPr>
      </w:pPr>
      <w:r w:rsidRPr="005F04F4">
        <w:rPr>
          <w:rFonts w:eastAsia="Times New Roman" w:cs="Calibri"/>
          <w:color w:val="000000"/>
        </w:rPr>
        <w:t xml:space="preserve">[2] Action Theory – every action can be broken down to infinite amounts of movements,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005363CE" w14:textId="77777777" w:rsidR="00356D29" w:rsidRPr="005F04F4" w:rsidRDefault="00356D29" w:rsidP="00356D29"/>
    <w:p w14:paraId="1A288604" w14:textId="77777777" w:rsidR="00356D29" w:rsidRPr="005F04F4" w:rsidRDefault="00356D29" w:rsidP="00356D29">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1FAA196E" w14:textId="77777777" w:rsidR="00356D29" w:rsidRPr="005F04F4" w:rsidRDefault="00356D29" w:rsidP="00356D29">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5B9E47DD" w14:textId="77777777" w:rsidR="00356D29" w:rsidRPr="005F04F4" w:rsidRDefault="00356D29" w:rsidP="00356D29">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6237D076" w14:textId="77777777" w:rsidR="00356D29" w:rsidRDefault="00356D29" w:rsidP="00356D29"/>
    <w:p w14:paraId="12451D48" w14:textId="77777777" w:rsidR="00356D29" w:rsidRPr="005F04F4" w:rsidRDefault="00356D29" w:rsidP="00356D29">
      <w:pPr>
        <w:pStyle w:val="Heading4"/>
        <w:rPr>
          <w:rFonts w:cs="Calibri"/>
          <w:b w:val="0"/>
          <w:bCs/>
        </w:rPr>
      </w:pPr>
      <w:r>
        <w:rPr>
          <w:rFonts w:cs="Calibri"/>
        </w:rPr>
        <w:t>[4] E</w:t>
      </w:r>
      <w:r w:rsidRPr="005F04F4">
        <w:rPr>
          <w:rFonts w:cs="Calibri"/>
        </w:rPr>
        <w:t xml:space="preserve">pistemology – </w:t>
      </w:r>
      <w:r w:rsidRPr="005F04F4">
        <w:rPr>
          <w:rFonts w:cs="Calibri"/>
          <w:b w:val="0"/>
        </w:rPr>
        <w:t xml:space="preserve">ethics must begin a priori, meaning they can’t be derived from our experience. </w:t>
      </w:r>
    </w:p>
    <w:p w14:paraId="0081018B" w14:textId="77777777" w:rsidR="00356D29" w:rsidRPr="005F04F4" w:rsidRDefault="00356D29" w:rsidP="00356D29"/>
    <w:p w14:paraId="7024CF51" w14:textId="77777777" w:rsidR="00356D29" w:rsidRPr="005F04F4" w:rsidRDefault="00356D29" w:rsidP="00356D29">
      <w:pPr>
        <w:pStyle w:val="Heading4"/>
        <w:rPr>
          <w:rFonts w:cs="Calibri"/>
          <w:b w:val="0"/>
          <w:bCs/>
        </w:rPr>
      </w:pPr>
      <w:r w:rsidRPr="005F04F4">
        <w:rPr>
          <w:rFonts w:cs="Calibri"/>
        </w:rPr>
        <w:t xml:space="preserve">[A] Representations of space – </w:t>
      </w:r>
      <w:r w:rsidRPr="005F04F4">
        <w:rPr>
          <w:rFonts w:cs="Calibri"/>
          <w:b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4F323B81" w14:textId="77777777" w:rsidR="00356D29" w:rsidRPr="005F04F4" w:rsidRDefault="00356D29" w:rsidP="00356D29"/>
    <w:p w14:paraId="5521AA97" w14:textId="77777777" w:rsidR="00356D29" w:rsidRPr="005F04F4" w:rsidRDefault="00356D29" w:rsidP="00356D29">
      <w:pPr>
        <w:pStyle w:val="Heading4"/>
        <w:rPr>
          <w:rFonts w:cs="Calibri"/>
          <w:b w:val="0"/>
          <w:bCs/>
        </w:rPr>
      </w:pPr>
      <w:r w:rsidRPr="005F04F4">
        <w:rPr>
          <w:rFonts w:cs="Calibri"/>
        </w:rPr>
        <w:t xml:space="preserve">[B] Separateness – </w:t>
      </w:r>
      <w:r w:rsidRPr="005F04F4">
        <w:rPr>
          <w:rFonts w:cs="Calibri"/>
          <w:b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079A3DD2" w14:textId="77777777" w:rsidR="00356D29" w:rsidRPr="005F04F4" w:rsidRDefault="00356D29" w:rsidP="00356D29"/>
    <w:p w14:paraId="43426865" w14:textId="77777777" w:rsidR="00356D29" w:rsidRDefault="00356D29" w:rsidP="00356D29">
      <w:pPr>
        <w:pStyle w:val="Heading4"/>
        <w:rPr>
          <w:rFonts w:cs="Calibri"/>
          <w:b w:val="0"/>
          <w:bCs/>
        </w:rPr>
      </w:pPr>
      <w:r w:rsidRPr="005F04F4">
        <w:rPr>
          <w:rFonts w:cs="Calibri"/>
        </w:rPr>
        <w:t xml:space="preserve">[C] Uncertainty – </w:t>
      </w:r>
      <w:r w:rsidRPr="005F04F4">
        <w:rPr>
          <w:rFonts w:cs="Calibri"/>
          <w:b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65ABD2FD" w14:textId="77777777" w:rsidR="00356D29" w:rsidRDefault="00356D29" w:rsidP="00356D29"/>
    <w:p w14:paraId="0BCA2E1F" w14:textId="77777777" w:rsidR="00356D29" w:rsidRPr="007A30D9" w:rsidRDefault="00356D29" w:rsidP="00356D29">
      <w:pPr>
        <w:pStyle w:val="Heading4"/>
      </w:pPr>
      <w:r>
        <w:t xml:space="preserve">[D] </w:t>
      </w:r>
      <w:r w:rsidRPr="008C2ACE">
        <w:t xml:space="preserve">Is/Ought Gap – </w:t>
      </w:r>
      <w:r w:rsidRPr="00E2718D">
        <w:rPr>
          <w:b w:val="0"/>
        </w:rPr>
        <w:t>experience in the phenomenal world only tells us what is, not what ought to be. But it’s impossible to derive an ought from descriptive premises, so there needs to be additional a priori premises within the noumenal world to make a moral theory.</w:t>
      </w:r>
    </w:p>
    <w:p w14:paraId="6658188D" w14:textId="77777777" w:rsidR="00356D29" w:rsidRPr="005F04F4" w:rsidRDefault="00356D29" w:rsidP="00356D29"/>
    <w:p w14:paraId="5CB2C964" w14:textId="77777777" w:rsidR="00356D29" w:rsidRPr="005F04F4" w:rsidRDefault="00356D29" w:rsidP="00356D29">
      <w:pPr>
        <w:pStyle w:val="Heading4"/>
        <w:rPr>
          <w:rFonts w:cs="Calibri"/>
        </w:rPr>
      </w:pPr>
      <w:r w:rsidRPr="005F04F4">
        <w:rPr>
          <w:rFonts w:cs="Calibri"/>
        </w:rPr>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51E4D7F2" w14:textId="77777777" w:rsidR="00356D29" w:rsidRPr="005F04F4" w:rsidRDefault="00356D29" w:rsidP="00356D29">
      <w:pPr>
        <w:spacing w:after="120"/>
      </w:pPr>
      <w:r w:rsidRPr="005F04F4">
        <w:rPr>
          <w:rStyle w:val="Style13ptBold"/>
        </w:rPr>
        <w:t>Engstrom</w:t>
      </w:r>
      <w:r w:rsidRPr="005F04F4">
        <w:rPr>
          <w:color w:val="000000"/>
        </w:rPr>
        <w:t xml:space="preserve">, Stephen (Professor of Ethics at </w:t>
      </w:r>
      <w:proofErr w:type="spellStart"/>
      <w:r w:rsidRPr="005F04F4">
        <w:rPr>
          <w:color w:val="000000"/>
        </w:rPr>
        <w:t>UPitt</w:t>
      </w:r>
      <w:proofErr w:type="spellEnd"/>
      <w:r w:rsidRPr="005F04F4">
        <w:rPr>
          <w:color w:val="000000"/>
        </w:rPr>
        <w:t>). “Universal Legislation As the Form of Practical Knowledge</w:t>
      </w:r>
      <w:r>
        <w:rPr>
          <w:color w:val="000000"/>
        </w:rPr>
        <w:t xml:space="preserve">.” </w:t>
      </w:r>
      <w:hyperlink r:id="rId5"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1155CC"/>
          <w:u w:val="single"/>
        </w:rPr>
        <w:t> </w:t>
      </w:r>
    </w:p>
    <w:p w14:paraId="533D37DA" w14:textId="77777777" w:rsidR="00356D29" w:rsidRPr="005F04F4" w:rsidRDefault="00356D29" w:rsidP="00356D29">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6E949756" w14:textId="77777777" w:rsidR="00356D29" w:rsidRPr="005F04F4" w:rsidRDefault="00356D29" w:rsidP="00356D29"/>
    <w:p w14:paraId="557EA2B8" w14:textId="77777777" w:rsidR="00356D29" w:rsidRPr="005F04F4" w:rsidRDefault="00356D29" w:rsidP="00356D29">
      <w:pPr>
        <w:pStyle w:val="Heading4"/>
        <w:rPr>
          <w:rFonts w:cs="Calibri"/>
        </w:rPr>
      </w:pPr>
      <w:r w:rsidRPr="005F04F4">
        <w:rPr>
          <w:rFonts w:cs="Calibri"/>
        </w:rPr>
        <w:t xml:space="preserve">Only a collective </w:t>
      </w:r>
      <w:r>
        <w:rPr>
          <w:rFonts w:cs="Calibri"/>
        </w:rPr>
        <w:t xml:space="preserve">will </w:t>
      </w:r>
      <w:r w:rsidRPr="005F04F4">
        <w:rPr>
          <w:rFonts w:cs="Calibri"/>
        </w:rPr>
        <w:t xml:space="preserve">that can have power over individuals can guarantee the enforcement of good maxims. Thus, the standard is consistency with </w:t>
      </w:r>
      <w:r>
        <w:rPr>
          <w:rFonts w:cs="Calibri"/>
        </w:rPr>
        <w:t xml:space="preserve">the </w:t>
      </w:r>
      <w:proofErr w:type="spellStart"/>
      <w:r>
        <w:rPr>
          <w:rFonts w:cs="Calibri"/>
        </w:rPr>
        <w:t>omnilateral</w:t>
      </w:r>
      <w:proofErr w:type="spellEnd"/>
      <w:r>
        <w:rPr>
          <w:rFonts w:cs="Calibri"/>
        </w:rPr>
        <w:t xml:space="preserve"> will.</w:t>
      </w:r>
    </w:p>
    <w:p w14:paraId="76355D02" w14:textId="77777777" w:rsidR="00356D29" w:rsidRPr="005F04F4" w:rsidRDefault="00356D29" w:rsidP="00356D29">
      <w:pPr>
        <w:spacing w:after="240"/>
      </w:pPr>
    </w:p>
    <w:p w14:paraId="783E12B4" w14:textId="77777777" w:rsidR="00356D29" w:rsidRPr="005F04F4" w:rsidRDefault="00356D29" w:rsidP="00356D29">
      <w:pPr>
        <w:pStyle w:val="Heading4"/>
        <w:rPr>
          <w:rFonts w:cs="Calibri"/>
        </w:rPr>
      </w:pPr>
      <w:r w:rsidRPr="005F04F4">
        <w:rPr>
          <w:rFonts w:cs="Calibri"/>
        </w:rPr>
        <w:t>To clarify, the framework does not value the ability to set any end, but rather the ability to decide which ends to pursue.</w:t>
      </w:r>
    </w:p>
    <w:p w14:paraId="006082B3" w14:textId="77777777" w:rsidR="00356D29" w:rsidRPr="005F04F4" w:rsidRDefault="00356D29" w:rsidP="00356D29">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1182B185" w14:textId="77777777" w:rsidR="00356D29" w:rsidRPr="005F04F4" w:rsidRDefault="00356D29" w:rsidP="00356D29">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 xml:space="preserve">guarantees equal free- </w:t>
      </w:r>
      <w:proofErr w:type="spellStart"/>
      <w:r w:rsidRPr="005F04F4">
        <w:rPr>
          <w:b/>
          <w:bCs/>
          <w:color w:val="000000"/>
          <w:u w:val="single"/>
          <w:shd w:val="clear" w:color="auto" w:fill="00FBFF"/>
        </w:rPr>
        <w:t>dom</w:t>
      </w:r>
      <w:proofErr w:type="spellEnd"/>
      <w:r w:rsidRPr="005F04F4">
        <w:rPr>
          <w:b/>
          <w:bCs/>
          <w:color w:val="000000"/>
          <w:u w:val="single"/>
          <w:shd w:val="clear" w:color="auto" w:fill="00FBFF"/>
        </w:rPr>
        <w:t>,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similar to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w:t>
      </w:r>
      <w:proofErr w:type="spellStart"/>
      <w:r w:rsidRPr="005F04F4">
        <w:rPr>
          <w:color w:val="000000"/>
          <w:sz w:val="16"/>
        </w:rPr>
        <w:t>ent</w:t>
      </w:r>
      <w:proofErr w:type="spellEnd"/>
      <w:r w:rsidRPr="005F04F4">
        <w:rPr>
          <w:color w:val="000000"/>
          <w:sz w:val="16"/>
        </w:rPr>
        <w:t xml:space="preserve"> </w:t>
      </w:r>
      <w:r w:rsidRPr="005F04F4">
        <w:rPr>
          <w:b/>
          <w:bCs/>
          <w:color w:val="000000"/>
          <w:u w:val="single"/>
        </w:rPr>
        <w:t xml:space="preserve">people have incompatible wants, to let one person do what [they] want[]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As I will explain in more detail in Chapter 2, such an objection has some force against freedom understood as the ability to do whatever you wish, but fails to engage Kant’s conception of independence.</w:t>
      </w:r>
      <w:r w:rsidRPr="005F04F4">
        <w:rPr>
          <w:b/>
          <w:bCs/>
          <w:color w:val="000000"/>
          <w:u w:val="single"/>
        </w:rPr>
        <w:t xml:space="preserve"> </w:t>
      </w:r>
      <w:r w:rsidRPr="005F04F4">
        <w:rPr>
          <w:b/>
          <w:bCs/>
          <w:color w:val="000000"/>
          <w:u w:val="single"/>
          <w:shd w:val="clear" w:color="auto" w:fill="00FBFF"/>
        </w:rPr>
        <w:t xml:space="preserve">Limits on </w:t>
      </w:r>
      <w:proofErr w:type="spellStart"/>
      <w:r w:rsidRPr="005F04F4">
        <w:rPr>
          <w:b/>
          <w:bCs/>
          <w:color w:val="000000"/>
          <w:u w:val="single"/>
          <w:shd w:val="clear" w:color="auto" w:fill="00FBFF"/>
        </w:rPr>
        <w:t>indepen</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dence</w:t>
      </w:r>
      <w:proofErr w:type="spellEnd"/>
      <w:r w:rsidRPr="005F04F4">
        <w:rPr>
          <w:b/>
          <w:bCs/>
          <w:color w:val="000000"/>
          <w:u w:val="single"/>
        </w:rPr>
        <w:t xml:space="preserve"> generate a set of restrictions that are by their nature equally </w:t>
      </w:r>
      <w:proofErr w:type="spellStart"/>
      <w:r w:rsidRPr="005F04F4">
        <w:rPr>
          <w:b/>
          <w:bCs/>
          <w:color w:val="000000"/>
          <w:u w:val="single"/>
        </w:rPr>
        <w:t>appli</w:t>
      </w:r>
      <w:proofErr w:type="spellEnd"/>
      <w:r w:rsidRPr="005F04F4">
        <w:rPr>
          <w:b/>
          <w:bCs/>
          <w:color w:val="000000"/>
          <w:u w:val="single"/>
        </w:rPr>
        <w:t>-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the “matter” of choice—the particular</w:t>
      </w:r>
      <w:r w:rsidRPr="005F04F4">
        <w:rPr>
          <w:b/>
          <w:bCs/>
          <w:color w:val="000000"/>
          <w:u w:val="single"/>
          <w:shd w:val="clear" w:color="auto" w:fill="00FBFF"/>
        </w:rPr>
        <w:t xml:space="preserve"> purposes being pursued—and focus </w:t>
      </w:r>
      <w:r w:rsidRPr="005F04F4">
        <w:rPr>
          <w:b/>
          <w:bCs/>
          <w:color w:val="000000"/>
          <w:u w:val="single"/>
        </w:rPr>
        <w:t xml:space="preserve">instead </w:t>
      </w:r>
      <w:r w:rsidRPr="005F04F4">
        <w:rPr>
          <w:b/>
          <w:bCs/>
          <w:color w:val="000000"/>
          <w:u w:val="single"/>
          <w:shd w:val="clear" w:color="auto" w:fill="00FBFF"/>
        </w:rPr>
        <w:t xml:space="preserve">on the capacity to set purposes without </w:t>
      </w:r>
      <w:proofErr w:type="spellStart"/>
      <w:r w:rsidRPr="005F04F4">
        <w:rPr>
          <w:b/>
          <w:bCs/>
          <w:color w:val="000000"/>
          <w:u w:val="single"/>
          <w:shd w:val="clear" w:color="auto" w:fill="00FBFF"/>
        </w:rPr>
        <w:t>hav</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ing</w:t>
      </w:r>
      <w:proofErr w:type="spellEnd"/>
      <w:r w:rsidRPr="005F04F4">
        <w:rPr>
          <w:b/>
          <w:bCs/>
          <w:color w:val="000000"/>
          <w:u w:val="single"/>
          <w:shd w:val="clear" w:color="auto" w:fill="00FBFF"/>
        </w:rPr>
        <w:t xml:space="preserve"> them set by others.</w:t>
      </w:r>
      <w:r w:rsidRPr="005F04F4">
        <w:rPr>
          <w:color w:val="000000"/>
          <w:sz w:val="16"/>
          <w:shd w:val="clear" w:color="auto" w:fill="00FBFF"/>
        </w:rPr>
        <w:t xml:space="preserve"> </w:t>
      </w:r>
      <w:r w:rsidRPr="005F04F4">
        <w:rPr>
          <w:b/>
          <w:bCs/>
          <w:color w:val="000000"/>
          <w:u w:val="single"/>
          <w:shd w:val="clear" w:color="auto" w:fill="00FBFF"/>
        </w:rPr>
        <w:t xml:space="preserve">What you can accomplish depends on what </w:t>
      </w:r>
      <w:proofErr w:type="spellStart"/>
      <w:r w:rsidRPr="005F04F4">
        <w:rPr>
          <w:b/>
          <w:bCs/>
          <w:color w:val="000000"/>
          <w:u w:val="single"/>
          <w:shd w:val="clear" w:color="auto" w:fill="00FBFF"/>
        </w:rPr>
        <w:t>oth</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ers</w:t>
      </w:r>
      <w:proofErr w:type="spellEnd"/>
      <w:r w:rsidRPr="005F04F4">
        <w:rPr>
          <w:b/>
          <w:bCs/>
          <w:color w:val="000000"/>
          <w:u w:val="single"/>
          <w:shd w:val="clear" w:color="auto" w:fill="00FBFF"/>
        </w:rPr>
        <w:t xml:space="preserve">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 xml:space="preserve">In the same way, your ability to enter into cooperative activities with others depends upon their willingness to co- operate with you, and their entitlement to accept or decline your </w:t>
      </w:r>
      <w:proofErr w:type="spellStart"/>
      <w:r w:rsidRPr="005F04F4">
        <w:rPr>
          <w:color w:val="000000"/>
          <w:sz w:val="16"/>
        </w:rPr>
        <w:t>invita</w:t>
      </w:r>
      <w:proofErr w:type="spellEnd"/>
      <w:r w:rsidRPr="005F04F4">
        <w:rPr>
          <w:color w:val="000000"/>
          <w:sz w:val="16"/>
        </w:rPr>
        <w:t xml:space="preserve">- </w:t>
      </w:r>
      <w:proofErr w:type="spellStart"/>
      <w:r w:rsidRPr="005F04F4">
        <w:rPr>
          <w:color w:val="000000"/>
          <w:sz w:val="16"/>
        </w:rPr>
        <w:t>tions</w:t>
      </w:r>
      <w:proofErr w:type="spellEnd"/>
      <w:r w:rsidRPr="005F04F4">
        <w:rPr>
          <w:color w:val="000000"/>
          <w:sz w:val="16"/>
        </w:rPr>
        <w:t xml:space="preserve"> is simply their right to independence</w:t>
      </w:r>
    </w:p>
    <w:p w14:paraId="736AECE0" w14:textId="77777777" w:rsidR="00356D29" w:rsidRDefault="00356D29" w:rsidP="00356D29">
      <w:pPr>
        <w:pStyle w:val="Heading4"/>
        <w:rPr>
          <w:rFonts w:cs="Calibri"/>
        </w:rPr>
      </w:pPr>
    </w:p>
    <w:p w14:paraId="1BD94365" w14:textId="3B4C266D" w:rsidR="00356D29" w:rsidRPr="005F04F4" w:rsidRDefault="00356D29" w:rsidP="00356D29">
      <w:pPr>
        <w:pStyle w:val="Heading4"/>
        <w:rPr>
          <w:rFonts w:cs="Calibri"/>
        </w:rPr>
      </w:pPr>
      <w:r w:rsidRPr="005F04F4">
        <w:rPr>
          <w:rFonts w:cs="Calibri"/>
        </w:rPr>
        <w:t xml:space="preserve">Impact calc – </w:t>
      </w:r>
    </w:p>
    <w:p w14:paraId="78FB4CC9" w14:textId="77777777" w:rsidR="00356D29" w:rsidRPr="005F04F4" w:rsidRDefault="00356D29" w:rsidP="00356D29"/>
    <w:p w14:paraId="5BBDA5B7" w14:textId="77777777" w:rsidR="00356D29" w:rsidRPr="005F04F4" w:rsidRDefault="00356D29" w:rsidP="00356D29">
      <w:pPr>
        <w:pStyle w:val="Heading4"/>
        <w:rPr>
          <w:rFonts w:cs="Calibri"/>
        </w:rPr>
      </w:pPr>
      <w:r w:rsidRPr="005F04F4">
        <w:rPr>
          <w:rFonts w:cs="Calibri"/>
        </w:rPr>
        <w:t xml:space="preserve">[1] Only the </w:t>
      </w:r>
      <w:proofErr w:type="spellStart"/>
      <w:r>
        <w:rPr>
          <w:rFonts w:cs="Calibri"/>
        </w:rPr>
        <w:t>omnilateral</w:t>
      </w:r>
      <w:proofErr w:type="spellEnd"/>
      <w:r>
        <w:rPr>
          <w:rFonts w:cs="Calibri"/>
        </w:rPr>
        <w:t xml:space="preserve"> will</w:t>
      </w:r>
      <w:r w:rsidRPr="005F04F4">
        <w:rPr>
          <w:rFonts w:cs="Calibri"/>
        </w:rPr>
        <w:t xml:space="preserve"> can motivate action – </w:t>
      </w:r>
      <w:r w:rsidRPr="005F04F4">
        <w:rPr>
          <w:rFonts w:cs="Calibri"/>
          <w:b w:val="0"/>
        </w:rPr>
        <w:t>it’s external to wills of agents so it can obligate them all to follow certain rules – unilateral wills fail since they would involve one person coercing other people under their will and there would be no obligation to follow a person.</w:t>
      </w:r>
    </w:p>
    <w:p w14:paraId="158B5080" w14:textId="77777777" w:rsidR="00356D29" w:rsidRPr="005F04F4" w:rsidRDefault="00356D29" w:rsidP="00356D29"/>
    <w:p w14:paraId="1C9BEB03" w14:textId="77777777" w:rsidR="00356D29" w:rsidRPr="002C3D31" w:rsidRDefault="00356D29" w:rsidP="00356D29">
      <w:pPr>
        <w:pStyle w:val="Heading4"/>
        <w:rPr>
          <w:rFonts w:cs="Calibri"/>
          <w:b w:val="0"/>
          <w:bCs/>
        </w:rPr>
      </w:pPr>
      <w:r w:rsidRPr="005F04F4">
        <w:rPr>
          <w:rFonts w:cs="Calibri"/>
        </w:rPr>
        <w:t xml:space="preserve">[2] Consequences fail – A) Induction Fails – </w:t>
      </w:r>
      <w:r w:rsidRPr="005F04F4">
        <w:rPr>
          <w:rFonts w:cs="Calibri"/>
          <w:b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rPr>
        <w:t>any consequence can lead to another consequence so it’s impossible to assign obligations since you can’t pinpoint a specific actor that caused a consequence.</w:t>
      </w:r>
    </w:p>
    <w:p w14:paraId="24938185" w14:textId="77777777" w:rsidR="00356D29" w:rsidRPr="005F04F4" w:rsidRDefault="00356D29" w:rsidP="00356D29"/>
    <w:p w14:paraId="49DCA455" w14:textId="77777777" w:rsidR="00356D29" w:rsidRPr="005F04F4" w:rsidRDefault="00356D29" w:rsidP="00356D29">
      <w:pPr>
        <w:pStyle w:val="Heading4"/>
        <w:rPr>
          <w:rFonts w:cs="Calibri"/>
        </w:rPr>
      </w:pPr>
      <w:r w:rsidRPr="005F04F4">
        <w:rPr>
          <w:rFonts w:cs="Calibri"/>
        </w:rPr>
        <w:t>Prefer additionally –</w:t>
      </w:r>
    </w:p>
    <w:p w14:paraId="309922A0" w14:textId="77777777" w:rsidR="00356D29" w:rsidRDefault="00356D29" w:rsidP="00356D29"/>
    <w:p w14:paraId="14B83AF0" w14:textId="77777777" w:rsidR="00356D29" w:rsidRPr="005F04F4" w:rsidRDefault="00356D29" w:rsidP="00356D29"/>
    <w:p w14:paraId="7AB9D157" w14:textId="5DA6B1CA" w:rsidR="00356D29" w:rsidRPr="005F04F4" w:rsidRDefault="00FB222F" w:rsidP="00356D29">
      <w:pPr>
        <w:pStyle w:val="Heading4"/>
        <w:rPr>
          <w:rFonts w:cs="Calibri"/>
        </w:rPr>
      </w:pPr>
      <w:r>
        <w:t>[1</w:t>
      </w:r>
      <w:r w:rsidR="00356D29">
        <w:t xml:space="preserve">] </w:t>
      </w:r>
      <w:r w:rsidR="00356D29" w:rsidRPr="005F04F4">
        <w:rPr>
          <w:rFonts w:cs="Calibri"/>
        </w:rPr>
        <w:t>Oppression is caused by arbitrary exclusion of others – only universalizability makes sure that include everyone equally. Farr 02</w:t>
      </w:r>
    </w:p>
    <w:p w14:paraId="45A0F3BC" w14:textId="77777777" w:rsidR="00356D29" w:rsidRPr="005F04F4" w:rsidRDefault="00356D29" w:rsidP="00356D29">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4AB35A53" w14:textId="77777777" w:rsidR="00356D29" w:rsidRPr="005F04F4" w:rsidRDefault="00356D29" w:rsidP="00356D29">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w:t>
      </w:r>
      <w:proofErr w:type="spellStart"/>
      <w:r w:rsidRPr="005F04F4">
        <w:rPr>
          <w:color w:val="000000"/>
          <w:sz w:val="16"/>
          <w:szCs w:val="16"/>
        </w:rPr>
        <w:t>Onora</w:t>
      </w:r>
      <w:proofErr w:type="spellEnd"/>
      <w:r w:rsidRPr="005F04F4">
        <w:rPr>
          <w:color w:val="000000"/>
          <w:sz w:val="16"/>
          <w:szCs w:val="16"/>
        </w:rPr>
        <w:t xml:space="preserve">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w:t>
      </w:r>
      <w:proofErr w:type="spellStart"/>
      <w:r w:rsidRPr="005F04F4">
        <w:rPr>
          <w:b/>
          <w:bCs/>
          <w:color w:val="000000"/>
          <w:u w:val="single"/>
        </w:rPr>
        <w:t>universilizability</w:t>
      </w:r>
      <w:proofErr w:type="spellEnd"/>
      <w:r w:rsidRPr="005F04F4">
        <w:rPr>
          <w:b/>
          <w:bCs/>
          <w:color w:val="000000"/>
          <w:u w:val="single"/>
        </w:rPr>
        <w:t xml:space="preserve">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41BA45BD" w14:textId="0B209344" w:rsidR="00D42C61" w:rsidRDefault="00D42C61" w:rsidP="00D42C61">
      <w:pPr>
        <w:pStyle w:val="Heading4"/>
      </w:pPr>
      <w:r>
        <w:t>[</w:t>
      </w:r>
      <w:r w:rsidR="00FB222F">
        <w:t>2</w:t>
      </w:r>
      <w:r>
        <w:t>] Performativity – Argumentation presupposes one’s own freedom to act – this means contestations of my framework prove it true. Hoppe</w:t>
      </w:r>
    </w:p>
    <w:p w14:paraId="22123F73" w14:textId="77777777" w:rsidR="00D42C61" w:rsidRPr="001E2C05" w:rsidRDefault="00D42C61" w:rsidP="00D42C61">
      <w:pPr>
        <w:rPr>
          <w:sz w:val="12"/>
          <w:szCs w:val="12"/>
        </w:rPr>
      </w:pPr>
      <w:r w:rsidRPr="001E2C05">
        <w:rPr>
          <w:sz w:val="12"/>
          <w:szCs w:val="12"/>
        </w:rPr>
        <w:t>From the Economics of Laissez Faire to The Ethics of Libertarianism, Hans-Hermann Hoppe, in Man, Economy, and Liberty: Essays in Honor of Murray N. Rothbard, The Ludwig von Mises Institute Auburn University</w:t>
      </w:r>
    </w:p>
    <w:p w14:paraId="3118E5D0" w14:textId="77777777" w:rsidR="00D42C61" w:rsidRDefault="00D42C61" w:rsidP="00D42C61">
      <w:pPr>
        <w:rPr>
          <w:sz w:val="12"/>
        </w:rPr>
      </w:pPr>
      <w:r w:rsidRPr="00260CF3">
        <w:rPr>
          <w:sz w:val="12"/>
        </w:rPr>
        <w:t xml:space="preserve">First, it should be noted that such a position assumes that at least the question of whether or not value judgments or normative statements can be justified is itself a cognitive problem. If this were not assumed, Mises could not even say what he evidently says and claims to be the case. His position simply could not exist as an arguable intellectual position. At first glance this does not seem to take one very far. It still seems to be a far cry from this insight to the actual proof that normative statements can be justified and, moreover that it is only the libertarian ethic which can be defended. This impression is wrong, however, and there is already much more won here than might be suspected. The argument shows us that </w:t>
      </w:r>
      <w:r w:rsidRPr="00260CF3">
        <w:rPr>
          <w:b/>
          <w:highlight w:val="cyan"/>
          <w:u w:val="single"/>
        </w:rPr>
        <w:t>any truth claim</w:t>
      </w:r>
      <w:r w:rsidRPr="00260CF3">
        <w:rPr>
          <w:b/>
          <w:u w:val="single"/>
        </w:rPr>
        <w:t xml:space="preserve">, the claim connected with any proposition that it is true, objective or valid (all terms used synonymously here), is and </w:t>
      </w:r>
      <w:r w:rsidRPr="00260CF3">
        <w:rPr>
          <w:b/>
          <w:highlight w:val="cyan"/>
          <w:u w:val="single"/>
        </w:rPr>
        <w:t>must be raised</w:t>
      </w:r>
      <w:r w:rsidRPr="00260CF3">
        <w:rPr>
          <w:b/>
          <w:u w:val="single"/>
        </w:rPr>
        <w:t xml:space="preserve"> and decided </w:t>
      </w:r>
      <w:r w:rsidRPr="00260CF3">
        <w:rPr>
          <w:b/>
          <w:highlight w:val="cyan"/>
          <w:u w:val="single"/>
        </w:rPr>
        <w:t>upon in the course of an argumentation</w:t>
      </w:r>
      <w:r w:rsidRPr="00260CF3">
        <w:rPr>
          <w:b/>
          <w:u w:val="single"/>
        </w:rPr>
        <w:t>.</w:t>
      </w:r>
      <w:r w:rsidRPr="00260CF3">
        <w:rPr>
          <w:sz w:val="12"/>
        </w:rPr>
        <w:t xml:space="preserve"> And since it cannot be disputed that this is so ([since] one cannot communicate and argue that one cannot communicate and argue), and </w:t>
      </w:r>
      <w:r w:rsidRPr="00260CF3">
        <w:rPr>
          <w:b/>
          <w:u w:val="single"/>
        </w:rPr>
        <w:t>it must be assumed that everyone knows what it means to claim something to be true</w:t>
      </w:r>
      <w:r w:rsidRPr="00260CF3">
        <w:rPr>
          <w:sz w:val="12"/>
        </w:rPr>
        <w:t xml:space="preserve"> ([since] one cannot deny this statement without claiming its negation to be true), this very fact has been aptly called "the a priori of communication and argumentation." 16 Now arguing never consists of just free-floating propositions claiming to be true. Rather, </w:t>
      </w:r>
      <w:r w:rsidRPr="00260CF3">
        <w:rPr>
          <w:b/>
          <w:u w:val="single"/>
        </w:rPr>
        <w:t>argumentation is always an activity</w:t>
      </w:r>
      <w:r w:rsidRPr="00260CF3">
        <w:rPr>
          <w:sz w:val="12"/>
        </w:rPr>
        <w:t xml:space="preserve">, too. But then, </w:t>
      </w:r>
      <w:r w:rsidRPr="00260CF3">
        <w:rPr>
          <w:b/>
          <w:highlight w:val="cyan"/>
          <w:u w:val="single"/>
        </w:rPr>
        <w:t>given that</w:t>
      </w:r>
      <w:r w:rsidRPr="00260CF3">
        <w:rPr>
          <w:b/>
          <w:u w:val="single"/>
        </w:rPr>
        <w:t xml:space="preserve"> truth claims are raised and decided upon in </w:t>
      </w:r>
      <w:r w:rsidRPr="00260CF3">
        <w:rPr>
          <w:b/>
          <w:highlight w:val="cyan"/>
          <w:u w:val="single"/>
        </w:rPr>
        <w:t>argumentation</w:t>
      </w:r>
      <w:r w:rsidRPr="00260CF3">
        <w:rPr>
          <w:b/>
          <w:u w:val="single"/>
        </w:rPr>
        <w:t xml:space="preserve"> and that argumentation, aside from whatever it is that is said in its course</w:t>
      </w:r>
      <w:r w:rsidRPr="00260CF3">
        <w:rPr>
          <w:b/>
          <w:highlight w:val="cyan"/>
          <w:u w:val="single"/>
        </w:rPr>
        <w:t>, is a practical affair, then it follows that intersubjectively meaningful norms must exist—precisely those which make</w:t>
      </w:r>
      <w:r w:rsidRPr="00260CF3">
        <w:rPr>
          <w:b/>
          <w:u w:val="single"/>
        </w:rPr>
        <w:t xml:space="preserve"> some action an </w:t>
      </w:r>
      <w:r w:rsidRPr="00260CF3">
        <w:rPr>
          <w:b/>
          <w:highlight w:val="cyan"/>
          <w:u w:val="single"/>
        </w:rPr>
        <w:t>argumentation</w:t>
      </w:r>
      <w:r w:rsidRPr="00260CF3">
        <w:rPr>
          <w:b/>
          <w:u w:val="single"/>
        </w:rPr>
        <w:t>—which have a special cognitive status in that they are the practical [as] preconditions of objectivity and truth.</w:t>
      </w:r>
      <w:r w:rsidRPr="00260CF3">
        <w:rPr>
          <w:sz w:val="12"/>
        </w:rPr>
        <w:t xml:space="preserve"> Hence, one reaches the conclusion that norms must indeed be assumed to be justifiable as valid. </w:t>
      </w:r>
      <w:r w:rsidRPr="00260CF3">
        <w:rPr>
          <w:b/>
          <w:highlight w:val="cyan"/>
          <w:u w:val="single"/>
        </w:rPr>
        <w:t>It is</w:t>
      </w:r>
      <w:r w:rsidRPr="00260CF3">
        <w:rPr>
          <w:b/>
          <w:u w:val="single"/>
        </w:rPr>
        <w:t xml:space="preserve"> simply </w:t>
      </w:r>
      <w:r w:rsidRPr="00260CF3">
        <w:rPr>
          <w:b/>
          <w:highlight w:val="cyan"/>
          <w:u w:val="single"/>
        </w:rPr>
        <w:t>impossible to argue otherwise, because the ability to argue</w:t>
      </w:r>
      <w:r w:rsidRPr="00260CF3">
        <w:rPr>
          <w:b/>
          <w:u w:val="single"/>
        </w:rPr>
        <w:t xml:space="preserve"> so </w:t>
      </w:r>
      <w:r w:rsidRPr="00260CF3">
        <w:rPr>
          <w:b/>
          <w:highlight w:val="cyan"/>
          <w:u w:val="single"/>
        </w:rPr>
        <w:t>would</w:t>
      </w:r>
      <w:r w:rsidRPr="00260CF3">
        <w:rPr>
          <w:b/>
          <w:u w:val="single"/>
        </w:rPr>
        <w:t xml:space="preserve"> in fact already </w:t>
      </w:r>
      <w:r w:rsidRPr="00260CF3">
        <w:rPr>
          <w:b/>
          <w:highlight w:val="cyan"/>
          <w:u w:val="single"/>
        </w:rPr>
        <w:t>presuppose the validity of those norms</w:t>
      </w:r>
      <w:r w:rsidRPr="00260CF3">
        <w:rPr>
          <w:b/>
          <w:u w:val="single"/>
        </w:rPr>
        <w:t xml:space="preserve"> which underlie any argumentation whatever</w:t>
      </w:r>
      <w:r w:rsidRPr="00260CF3">
        <w:rPr>
          <w:sz w:val="12"/>
        </w:rPr>
        <w:t xml:space="preserve">. In contradistinction to the natural rights theorists, though, one sees that the answer to the question of which ends can or cannot be justified is not to be read off from the wider concept of human nature but from the narrower one of argumentation. And with this, then, </w:t>
      </w:r>
      <w:r w:rsidRPr="00260CF3">
        <w:rPr>
          <w:b/>
          <w:u w:val="single"/>
        </w:rPr>
        <w:t xml:space="preserve">the peculiar role of </w:t>
      </w:r>
      <w:r w:rsidRPr="00260CF3">
        <w:rPr>
          <w:b/>
          <w:highlight w:val="cyan"/>
          <w:u w:val="single"/>
        </w:rPr>
        <w:t>reason</w:t>
      </w:r>
      <w:r w:rsidRPr="00260CF3">
        <w:rPr>
          <w:b/>
          <w:u w:val="single"/>
        </w:rPr>
        <w:t xml:space="preserve"> in determining the contents of ethics can be given a precise description; in clear contrast to the role of reason in establishing empirical laws of nature, </w:t>
      </w:r>
      <w:r w:rsidRPr="00260CF3">
        <w:rPr>
          <w:b/>
          <w:highlight w:val="cyan"/>
          <w:u w:val="single"/>
        </w:rPr>
        <w:t>in determining moral laws reason can claim to yield results which can be shown to be valid a priori</w:t>
      </w:r>
      <w:r w:rsidRPr="00260CF3">
        <w:rPr>
          <w:b/>
          <w:u w:val="single"/>
        </w:rPr>
        <w:t>. It only makes explicit what is already implied in the concept of argumentation itself;</w:t>
      </w:r>
      <w:r w:rsidRPr="00260CF3">
        <w:rPr>
          <w:sz w:val="12"/>
        </w:rPr>
        <w:t xml:space="preserve"> and in analyzing any actual norm proposal its task is merely confined to analyzing whether or not it is logically consistent with the very ethics which the proponent must presuppose as valid insofar as he is able to make his proposal at all.</w:t>
      </w:r>
    </w:p>
    <w:p w14:paraId="46D4945F" w14:textId="5D580B35" w:rsidR="00D42C61" w:rsidRDefault="00FB222F" w:rsidP="00D42C61">
      <w:pPr>
        <w:pStyle w:val="Heading4"/>
      </w:pPr>
      <w:r>
        <w:t>[3</w:t>
      </w:r>
      <w:r w:rsidR="00D42C61">
        <w:t xml:space="preserve">] TJFs: A] Kant is the best framework because people can make analytical arguments under it-helps small schools who can’t do as much research and cut as many cards to still stand a chance without needing to prep out every DA or CP B] Kant’s ideas are more mainstream so they’re easier to pick up than more obscure theories, meaning small school debaters can learn it themselves without having to grapple with complex </w:t>
      </w:r>
      <w:proofErr w:type="spellStart"/>
      <w:r w:rsidR="00D42C61">
        <w:t>phil</w:t>
      </w:r>
      <w:proofErr w:type="spellEnd"/>
      <w:r w:rsidR="00D42C61">
        <w:t xml:space="preserve"> that bigger schools have an easier time understanding due to more coaching and teammates.</w:t>
      </w:r>
    </w:p>
    <w:p w14:paraId="5D9CF2A0" w14:textId="77777777" w:rsidR="00356D29" w:rsidRPr="005F04F4" w:rsidRDefault="00356D29" w:rsidP="00356D29"/>
    <w:p w14:paraId="6914C11C" w14:textId="77777777" w:rsidR="00356D29" w:rsidRPr="005F04F4" w:rsidRDefault="00356D29" w:rsidP="00356D29"/>
    <w:p w14:paraId="5C4138F8" w14:textId="77777777" w:rsidR="00356D29" w:rsidRDefault="00356D29" w:rsidP="00356D29">
      <w:pPr>
        <w:pStyle w:val="Heading2"/>
      </w:pPr>
      <w:r>
        <w:t>Offense</w:t>
      </w:r>
    </w:p>
    <w:p w14:paraId="4D336E37" w14:textId="77777777" w:rsidR="00356D29" w:rsidRDefault="00356D29" w:rsidP="00356D29"/>
    <w:p w14:paraId="491811F1" w14:textId="77777777" w:rsidR="00356D29" w:rsidRPr="005F04F4" w:rsidRDefault="00356D29" w:rsidP="00356D29">
      <w:pPr>
        <w:pStyle w:val="Heading4"/>
        <w:rPr>
          <w:rFonts w:cs="Calibri"/>
        </w:rPr>
      </w:pPr>
      <w:r w:rsidRPr="005F04F4">
        <w:rPr>
          <w:rFonts w:cs="Calibri"/>
        </w:rPr>
        <w:t>I defend “</w:t>
      </w:r>
      <w:r w:rsidRPr="0037707C">
        <w:rPr>
          <w:rFonts w:cs="Calibri"/>
        </w:rPr>
        <w:t>Resolved: The appropriation of outer space by private entities is unjust.”</w:t>
      </w:r>
    </w:p>
    <w:p w14:paraId="3B751BD9" w14:textId="77777777" w:rsidR="00356D29" w:rsidRPr="005F04F4" w:rsidRDefault="00356D29" w:rsidP="00356D29"/>
    <w:p w14:paraId="16BA30BF" w14:textId="77777777" w:rsidR="00356D29" w:rsidRDefault="00356D29" w:rsidP="00356D29">
      <w:pPr>
        <w:pStyle w:val="Heading4"/>
      </w:pPr>
      <w:r w:rsidRPr="005F04F4">
        <w:t xml:space="preserve">I’m willing clarify or specify whatever you want me to in CX if it doesn’t force me to abandon my maxim. Check all </w:t>
      </w:r>
      <w:proofErr w:type="spellStart"/>
      <w:r w:rsidRPr="005F04F4">
        <w:t>interps</w:t>
      </w:r>
      <w:proofErr w:type="spellEnd"/>
      <w:r w:rsidRPr="005F04F4">
        <w:t xml:space="preserve"> in CX – I could’ve met them before the NC and abuse would’ve been solved.</w:t>
      </w:r>
    </w:p>
    <w:p w14:paraId="7FECCBDA" w14:textId="77777777" w:rsidR="00356D29" w:rsidRPr="00312320" w:rsidRDefault="00356D29" w:rsidP="00356D29"/>
    <w:p w14:paraId="3A555A70" w14:textId="77777777" w:rsidR="00356D29" w:rsidRDefault="00356D29" w:rsidP="00356D29">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777B586B" w14:textId="77777777" w:rsidR="00356D29" w:rsidRDefault="00356D29" w:rsidP="00356D29">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51FC09FD" w14:textId="77777777" w:rsidR="00356D29" w:rsidRPr="00ED2E79" w:rsidRDefault="00356D29" w:rsidP="00356D29">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r w:rsidRPr="00ED2E79">
        <w:rPr>
          <w:sz w:val="14"/>
        </w:rPr>
        <w:t>a</w:t>
      </w:r>
      <w:proofErr w:type="spell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 xml:space="preserve">any system of prop- </w:t>
      </w:r>
      <w:proofErr w:type="spellStart"/>
      <w:r w:rsidRPr="009465E0">
        <w:rPr>
          <w:rStyle w:val="Emphasis"/>
          <w:highlight w:val="cyan"/>
        </w:rPr>
        <w:t>erty</w:t>
      </w:r>
      <w:proofErr w:type="spellEnd"/>
      <w:r w:rsidRPr="009465E0">
        <w:rPr>
          <w:rStyle w:val="Emphasis"/>
          <w:highlight w:val="cyan"/>
        </w:rPr>
        <w:t xml:space="preserve">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4D181855" w14:textId="77777777" w:rsidR="00356D29" w:rsidRDefault="00356D29" w:rsidP="00356D29"/>
    <w:p w14:paraId="306A6486" w14:textId="77777777" w:rsidR="00356D29" w:rsidRDefault="00356D29" w:rsidP="00356D29">
      <w:pPr>
        <w:pStyle w:val="Heading4"/>
      </w:pPr>
      <w:r>
        <w:t>In outer space, there is no governing authority and thus claiming property imposes your will over others.</w:t>
      </w:r>
    </w:p>
    <w:p w14:paraId="7C9F34E1" w14:textId="77777777" w:rsidR="00356D29" w:rsidRDefault="00356D29" w:rsidP="00356D29">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02BC9188" w14:textId="77777777" w:rsidR="00356D29" w:rsidRDefault="00356D29" w:rsidP="00356D29">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F23F42">
        <w:rPr>
          <w:rStyle w:val="Emphasis"/>
          <w:highlight w:val="cyan"/>
        </w:rPr>
        <w:t xml:space="preserve">My will to </w:t>
      </w:r>
      <w:proofErr w:type="spellStart"/>
      <w:r w:rsidRPr="00F23F42">
        <w:rPr>
          <w:rStyle w:val="Emphasis"/>
          <w:highlight w:val="cyan"/>
        </w:rPr>
        <w:t>appro</w:t>
      </w:r>
      <w:proofErr w:type="spellEnd"/>
      <w:r w:rsidRPr="00F23F42">
        <w:rPr>
          <w:rStyle w:val="Emphasis"/>
          <w:highlight w:val="cyan"/>
        </w:rPr>
        <w:t xml:space="preserve">- </w:t>
      </w:r>
      <w:proofErr w:type="spellStart"/>
      <w:r w:rsidRPr="00F23F42">
        <w:rPr>
          <w:rStyle w:val="Emphasis"/>
          <w:highlight w:val="cyan"/>
        </w:rPr>
        <w:t>priate</w:t>
      </w:r>
      <w:proofErr w:type="spellEnd"/>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proofErr w:type="spellStart"/>
      <w:r w:rsidRPr="00617DF4">
        <w:rPr>
          <w:rStyle w:val="Emphasis"/>
          <w:highlight w:val="cyan"/>
        </w:rPr>
        <w:t>impossi</w:t>
      </w:r>
      <w:proofErr w:type="spellEnd"/>
      <w:r w:rsidRPr="00617DF4">
        <w:rPr>
          <w:rStyle w:val="Emphasis"/>
          <w:highlight w:val="cyan"/>
        </w:rPr>
        <w:t xml:space="preserve">- </w:t>
      </w:r>
      <w:proofErr w:type="spellStart"/>
      <w:r w:rsidRPr="00617DF4">
        <w:rPr>
          <w:rStyle w:val="Emphasis"/>
          <w:highlight w:val="cyan"/>
        </w:rPr>
        <w:t>ble</w:t>
      </w:r>
      <w:proofErr w:type="spellEnd"/>
      <w:r w:rsidRPr="00617DF4">
        <w:rPr>
          <w:rStyle w:val="Emphasis"/>
          <w:highlight w:val="cyan"/>
        </w:rPr>
        <w:t>—in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 xml:space="preserve">Law overcomes the problem of </w:t>
      </w:r>
      <w:proofErr w:type="spellStart"/>
      <w:r w:rsidRPr="00533AA3">
        <w:rPr>
          <w:rStyle w:val="Emphasis"/>
          <w:highlight w:val="cyan"/>
        </w:rPr>
        <w:t>unilater</w:t>
      </w:r>
      <w:proofErr w:type="spellEnd"/>
      <w:r w:rsidRPr="00533AA3">
        <w:rPr>
          <w:rStyle w:val="Emphasis"/>
          <w:highlight w:val="cyan"/>
        </w:rPr>
        <w:t xml:space="preserve">- </w:t>
      </w:r>
      <w:proofErr w:type="spellStart"/>
      <w:r w:rsidRPr="00533AA3">
        <w:rPr>
          <w:rStyle w:val="Emphasis"/>
          <w:highlight w:val="cya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1727B034" w14:textId="77777777" w:rsidR="00356D29" w:rsidRDefault="00356D29" w:rsidP="00356D29">
      <w:pPr>
        <w:rPr>
          <w:sz w:val="10"/>
        </w:rPr>
      </w:pPr>
    </w:p>
    <w:p w14:paraId="1EB4C63C" w14:textId="1825A798" w:rsidR="00117EAA" w:rsidRPr="00117EAA" w:rsidRDefault="00117EAA" w:rsidP="00117EAA">
      <w:pPr>
        <w:pStyle w:val="Heading2"/>
      </w:pPr>
      <w:proofErr w:type="spellStart"/>
      <w:r>
        <w:t>Underview</w:t>
      </w:r>
      <w:proofErr w:type="spellEnd"/>
    </w:p>
    <w:p w14:paraId="13697078" w14:textId="25BD2F20" w:rsidR="00117EAA" w:rsidRDefault="00117EAA" w:rsidP="00117EAA">
      <w:pPr>
        <w:pStyle w:val="Heading4"/>
      </w:pPr>
      <w:r>
        <w:t xml:space="preserve">[1]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 xml:space="preserve">they can stick me with 6min of answers to a short </w:t>
      </w:r>
      <w:proofErr w:type="spellStart"/>
      <w:r>
        <w:t>arg</w:t>
      </w:r>
      <w:proofErr w:type="spellEnd"/>
      <w:r>
        <w:t xml:space="preserve"> and make the 2AR impossible</w:t>
      </w:r>
      <w:r w:rsidRPr="00F33D87">
        <w:t xml:space="preserve">, d) competing </w:t>
      </w:r>
      <w:proofErr w:type="spellStart"/>
      <w:r w:rsidRPr="00F33D87">
        <w:t>interps</w:t>
      </w:r>
      <w:proofErr w:type="spellEnd"/>
      <w:r w:rsidRPr="00F33D87">
        <w:t xml:space="preserve"> – 1AR </w:t>
      </w:r>
      <w:proofErr w:type="spellStart"/>
      <w:r w:rsidRPr="00F33D87">
        <w:t>interps</w:t>
      </w:r>
      <w:proofErr w:type="spellEnd"/>
      <w:r w:rsidRPr="00F33D87">
        <w:t xml:space="preserve">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73075143" w14:textId="7F654B2F" w:rsidR="00117EAA" w:rsidRPr="00E67EF2" w:rsidRDefault="00D42C61" w:rsidP="00117EAA">
      <w:pPr>
        <w:pStyle w:val="Heading4"/>
      </w:pPr>
      <w:r>
        <w:t>2</w:t>
      </w:r>
      <w:r w:rsidR="00117EAA" w:rsidRPr="00E67EF2">
        <w:t>] Extinction not first</w:t>
      </w:r>
    </w:p>
    <w:p w14:paraId="7AC57105" w14:textId="77777777" w:rsidR="00117EAA" w:rsidRPr="00E67EF2" w:rsidRDefault="00117EAA" w:rsidP="00117EAA">
      <w:pPr>
        <w:pStyle w:val="Heading4"/>
      </w:pPr>
      <w:r w:rsidRPr="00E67EF2">
        <w:t>1. Repugnant and justifies ignoring important issue</w:t>
      </w:r>
      <w:r>
        <w:t>s like oppression just because there’s a one percent chance of extinction</w:t>
      </w:r>
    </w:p>
    <w:p w14:paraId="038DCC6C" w14:textId="77777777" w:rsidR="00117EAA" w:rsidRPr="00E67EF2" w:rsidRDefault="00117EAA" w:rsidP="00117EAA">
      <w:pPr>
        <w:pStyle w:val="Heading4"/>
      </w:pPr>
      <w:r w:rsidRPr="00E67EF2">
        <w:t xml:space="preserve">2. </w:t>
      </w:r>
      <w:r>
        <w:t>Proves that l</w:t>
      </w:r>
      <w:r w:rsidRPr="00E67EF2">
        <w:t>ife has instrumental value, but no intrinsic value</w:t>
      </w:r>
      <w:r>
        <w:t>-means that it doesn’t support util since they haven’t proven why being alive is important morally</w:t>
      </w:r>
    </w:p>
    <w:p w14:paraId="33F9DB93" w14:textId="71E80B98" w:rsidR="00117EAA" w:rsidRPr="00122E01" w:rsidRDefault="00117EAA" w:rsidP="00D42C61">
      <w:pPr>
        <w:pStyle w:val="Heading4"/>
        <w:rPr>
          <w:sz w:val="16"/>
        </w:rPr>
      </w:pPr>
      <w:r w:rsidRPr="00E67EF2">
        <w:t>3. Freezes action</w:t>
      </w:r>
      <w:r>
        <w:t>-an infinite number of things carry a risk of extinction, so we would be unable to do anything if we tried to avoid extinction i.e. me drinking water could cause extinction</w:t>
      </w:r>
    </w:p>
    <w:p w14:paraId="4CE4E96A" w14:textId="77777777" w:rsidR="00DF0316" w:rsidRDefault="00DF0316"/>
    <w:sectPr w:rsidR="00DF03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D29"/>
    <w:rsid w:val="00117EAA"/>
    <w:rsid w:val="00356D29"/>
    <w:rsid w:val="00D42C61"/>
    <w:rsid w:val="00DF0316"/>
    <w:rsid w:val="00FB2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DC360"/>
  <w15:chartTrackingRefBased/>
  <w15:docId w15:val="{9A880156-25DE-45FF-BF43-09AB0B809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7EAA"/>
    <w:rPr>
      <w:rFonts w:ascii="Calibri" w:eastAsiaTheme="minorHAnsi" w:hAnsi="Calibri"/>
      <w:lang w:eastAsia="en-US"/>
    </w:rPr>
  </w:style>
  <w:style w:type="paragraph" w:styleId="Heading1">
    <w:name w:val="heading 1"/>
    <w:aliases w:val="Pocket"/>
    <w:basedOn w:val="Normal"/>
    <w:next w:val="Normal"/>
    <w:link w:val="Heading1Char"/>
    <w:qFormat/>
    <w:rsid w:val="00117E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7E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17E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3"/>
    <w:unhideWhenUsed/>
    <w:qFormat/>
    <w:rsid w:val="00117E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7E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7EAA"/>
  </w:style>
  <w:style w:type="character" w:customStyle="1" w:styleId="Heading2Char">
    <w:name w:val="Heading 2 Char"/>
    <w:aliases w:val="Hat Char"/>
    <w:basedOn w:val="DefaultParagraphFont"/>
    <w:link w:val="Heading2"/>
    <w:uiPriority w:val="1"/>
    <w:rsid w:val="00117EAA"/>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3"/>
    <w:rsid w:val="00117EAA"/>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17EAA"/>
    <w:rPr>
      <w:b/>
      <w:bCs/>
      <w:sz w:val="26"/>
      <w:u w:val="non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117EAA"/>
    <w:rPr>
      <w:rFonts w:ascii="Calibri" w:hAnsi="Calibri"/>
      <w:b/>
      <w:i w:val="0"/>
      <w:iCs/>
      <w:sz w:val="22"/>
      <w:u w:val="single"/>
      <w:bdr w:val="none" w:sz="0" w:space="0" w:color="auto"/>
    </w:rPr>
  </w:style>
  <w:style w:type="character" w:styleId="Hyperlink">
    <w:name w:val="Hyperlink"/>
    <w:basedOn w:val="DefaultParagraphFont"/>
    <w:uiPriority w:val="99"/>
    <w:unhideWhenUsed/>
    <w:rsid w:val="00117EAA"/>
    <w:rPr>
      <w:color w:val="auto"/>
      <w:u w:val="none"/>
    </w:rPr>
  </w:style>
  <w:style w:type="paragraph" w:customStyle="1" w:styleId="Emphasis1">
    <w:name w:val="Emphasis1"/>
    <w:basedOn w:val="Normal"/>
    <w:link w:val="Emphasis"/>
    <w:autoRedefine/>
    <w:uiPriority w:val="7"/>
    <w:qFormat/>
    <w:rsid w:val="00356D29"/>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character" w:customStyle="1" w:styleId="Heading1Char">
    <w:name w:val="Heading 1 Char"/>
    <w:aliases w:val="Pocket Char"/>
    <w:basedOn w:val="DefaultParagraphFont"/>
    <w:link w:val="Heading1"/>
    <w:rsid w:val="00117EAA"/>
    <w:rPr>
      <w:rFonts w:ascii="Calibri" w:eastAsiaTheme="majorEastAsia" w:hAnsi="Calibri" w:cstheme="majorBidi"/>
      <w:b/>
      <w:sz w:val="52"/>
      <w:szCs w:val="32"/>
      <w:lang w:eastAsia="en-US"/>
    </w:rPr>
  </w:style>
  <w:style w:type="character" w:customStyle="1" w:styleId="Heading3Char">
    <w:name w:val="Heading 3 Char"/>
    <w:aliases w:val="Block Char"/>
    <w:basedOn w:val="DefaultParagraphFont"/>
    <w:link w:val="Heading3"/>
    <w:uiPriority w:val="2"/>
    <w:rsid w:val="00117EAA"/>
    <w:rPr>
      <w:rFonts w:ascii="Calibri" w:eastAsiaTheme="majorEastAsia" w:hAnsi="Calibri" w:cstheme="majorBidi"/>
      <w:b/>
      <w:sz w:val="32"/>
      <w:szCs w:val="24"/>
      <w:u w:val="single"/>
      <w:lang w:eastAsia="en-US"/>
    </w:rPr>
  </w:style>
  <w:style w:type="character" w:customStyle="1" w:styleId="StyleUnderline">
    <w:name w:val="Style Underline"/>
    <w:aliases w:val="Underline"/>
    <w:basedOn w:val="DefaultParagraphFont"/>
    <w:uiPriority w:val="6"/>
    <w:qFormat/>
    <w:rsid w:val="00117EAA"/>
    <w:rPr>
      <w:b w:val="0"/>
      <w:sz w:val="22"/>
      <w:u w:val="single"/>
    </w:rPr>
  </w:style>
  <w:style w:type="character" w:styleId="FollowedHyperlink">
    <w:name w:val="FollowedHyperlink"/>
    <w:basedOn w:val="DefaultParagraphFont"/>
    <w:uiPriority w:val="99"/>
    <w:semiHidden/>
    <w:unhideWhenUsed/>
    <w:rsid w:val="00117EA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d.circuitdebater.org/w/images/8/89/Engstrom_-_Universal_Legislation_as_a_Form_of_Practical_Knowledge.pdf"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r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13</TotalTime>
  <Pages>1</Pages>
  <Words>5930</Words>
  <Characters>33802</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Ji</dc:creator>
  <cp:keywords/>
  <dc:description/>
  <cp:lastModifiedBy>Gary Ji</cp:lastModifiedBy>
  <cp:revision>2</cp:revision>
  <dcterms:created xsi:type="dcterms:W3CDTF">2022-01-15T14:03:00Z</dcterms:created>
  <dcterms:modified xsi:type="dcterms:W3CDTF">2022-01-15T14:18:00Z</dcterms:modified>
</cp:coreProperties>
</file>