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1757D" w14:textId="5C3FA803" w:rsidR="00C811EB" w:rsidRPr="0084193D" w:rsidRDefault="00904AE2" w:rsidP="00C811EB">
      <w:pPr>
        <w:pStyle w:val="Heading2"/>
      </w:pPr>
      <w:r>
        <w:t xml:space="preserve">1 - </w:t>
      </w:r>
      <w:r w:rsidR="00C811EB">
        <w:t>Kant</w:t>
      </w:r>
    </w:p>
    <w:p w14:paraId="1584FBBA" w14:textId="77777777" w:rsidR="00C811EB" w:rsidRPr="00672184" w:rsidRDefault="00C811EB" w:rsidP="00C811EB">
      <w:pPr>
        <w:pStyle w:val="Heading3"/>
      </w:pPr>
      <w:r w:rsidRPr="00672184">
        <w:lastRenderedPageBreak/>
        <w:t>FW</w:t>
      </w:r>
    </w:p>
    <w:p w14:paraId="29B9D4B4" w14:textId="77777777" w:rsidR="00C811EB" w:rsidRPr="007B0247" w:rsidRDefault="00C811EB" w:rsidP="00C811EB">
      <w:pPr>
        <w:keepNext/>
        <w:keepLines/>
        <w:spacing w:before="40" w:after="0"/>
        <w:outlineLvl w:val="3"/>
        <w:rPr>
          <w:rFonts w:eastAsia="MS Gothic"/>
          <w:b/>
          <w:iCs/>
          <w:sz w:val="26"/>
        </w:rPr>
      </w:pPr>
      <w:r w:rsidRPr="007B0247">
        <w:rPr>
          <w:rFonts w:eastAsia="MS Gothic"/>
          <w:b/>
          <w:iCs/>
          <w:sz w:val="26"/>
        </w:rPr>
        <w:t>Individuals must be considered to have a right to property, otherwise it’s impossible to consider them as volitional</w:t>
      </w:r>
    </w:p>
    <w:p w14:paraId="5921D7D4" w14:textId="77777777" w:rsidR="00C811EB" w:rsidRPr="007B0247" w:rsidRDefault="00C811EB" w:rsidP="00C811EB">
      <w:pPr>
        <w:rPr>
          <w:rFonts w:eastAsia="Cambria"/>
        </w:rPr>
      </w:pPr>
      <w:r w:rsidRPr="007B0247">
        <w:rPr>
          <w:rFonts w:eastAsia="Cambria"/>
          <w:b/>
          <w:bCs/>
          <w:sz w:val="26"/>
        </w:rPr>
        <w:t>Kant 1797</w:t>
      </w:r>
      <w:r w:rsidRPr="007B0247">
        <w:rPr>
          <w:rFonts w:eastAsia="Cambria"/>
        </w:rPr>
        <w:t xml:space="preserve"> - Immanuel. Kant: The Metaphysics of Morals (Cambridge Texts in the History of Philosophy) 2nd Edition. by Immanuel Kant (Author, philosopher), Mary J. Gregor (Editor), Roger J. Sullivan (Introduction). Cambridge University Press 1996. 1797</w:t>
      </w:r>
    </w:p>
    <w:p w14:paraId="0261C313" w14:textId="77777777" w:rsidR="00C811EB" w:rsidRPr="007B0247" w:rsidRDefault="00C811EB" w:rsidP="00C811EB">
      <w:pPr>
        <w:rPr>
          <w:rFonts w:eastAsia="Cambria"/>
          <w:sz w:val="12"/>
        </w:rPr>
      </w:pPr>
      <w:r w:rsidRPr="007B0247">
        <w:rPr>
          <w:rFonts w:eastAsia="Cambria"/>
          <w:u w:val="single"/>
        </w:rPr>
        <w:t xml:space="preserve">It is possible for me to have any external object </w:t>
      </w:r>
      <w:r w:rsidRPr="007B0247">
        <w:rPr>
          <w:rFonts w:eastAsia="Cambria"/>
          <w:sz w:val="12"/>
        </w:rPr>
        <w:t>of my choice</w:t>
      </w:r>
      <w:r w:rsidRPr="007B0247">
        <w:rPr>
          <w:rFonts w:eastAsia="Cambria"/>
          <w:u w:val="single"/>
        </w:rPr>
        <w:t xml:space="preserve"> as mine, that is, </w:t>
      </w:r>
      <w:r w:rsidRPr="007B0247">
        <w:rPr>
          <w:rFonts w:eastAsia="Cambria"/>
          <w:highlight w:val="green"/>
          <w:u w:val="single"/>
        </w:rPr>
        <w:t xml:space="preserve">a maxim by which, </w:t>
      </w:r>
      <w:r w:rsidRPr="007B0247">
        <w:rPr>
          <w:rFonts w:eastAsia="Cambria"/>
          <w:u w:val="single"/>
        </w:rPr>
        <w:t xml:space="preserve">if it were to become a law, </w:t>
      </w:r>
      <w:r w:rsidRPr="007B0247">
        <w:rPr>
          <w:rFonts w:eastAsia="Cambria"/>
          <w:highlight w:val="green"/>
          <w:u w:val="single"/>
        </w:rPr>
        <w:t xml:space="preserve">an object </w:t>
      </w:r>
      <w:r w:rsidRPr="007B0247">
        <w:rPr>
          <w:rFonts w:eastAsia="Cambria"/>
          <w:u w:val="single"/>
        </w:rPr>
        <w:t xml:space="preserve">of choice </w:t>
      </w:r>
      <w:r w:rsidRPr="007B0247">
        <w:rPr>
          <w:rFonts w:eastAsia="Cambria"/>
          <w:highlight w:val="green"/>
          <w:u w:val="single"/>
        </w:rPr>
        <w:t>would</w:t>
      </w:r>
      <w:r w:rsidRPr="007B0247">
        <w:rPr>
          <w:rFonts w:eastAsia="Cambria"/>
          <w:sz w:val="12"/>
        </w:rPr>
        <w:t xml:space="preserve"> in itself (objectively) </w:t>
      </w:r>
      <w:r w:rsidRPr="007B0247">
        <w:rPr>
          <w:rFonts w:eastAsia="Cambria"/>
          <w:u w:val="single"/>
        </w:rPr>
        <w:t>have to</w:t>
      </w:r>
      <w:r w:rsidRPr="007B0247">
        <w:rPr>
          <w:rFonts w:eastAsia="Cambria"/>
          <w:highlight w:val="green"/>
          <w:u w:val="single"/>
        </w:rPr>
        <w:t xml:space="preserve"> belong to no one</w:t>
      </w:r>
      <w:r w:rsidRPr="007B0247">
        <w:rPr>
          <w:rFonts w:eastAsia="Cambria"/>
          <w:sz w:val="12"/>
        </w:rPr>
        <w:t xml:space="preserve"> (res nullius) </w:t>
      </w:r>
      <w:r w:rsidRPr="007B0247">
        <w:rPr>
          <w:rFonts w:eastAsia="Cambria"/>
          <w:highlight w:val="green"/>
          <w:u w:val="single"/>
        </w:rPr>
        <w:t>is contrary to rights</w:t>
      </w:r>
      <w:r w:rsidRPr="007B0247">
        <w:rPr>
          <w:rFonts w:eastAsia="Cambria"/>
          <w:u w:val="single"/>
        </w:rPr>
        <w:t>.</w:t>
      </w:r>
      <w:r w:rsidRPr="007B0247">
        <w:rPr>
          <w:rFonts w:eastAsia="Cambria"/>
          <w:sz w:val="12"/>
        </w:rPr>
        <w:t xml:space="preserve">24 [6:251] For </w:t>
      </w:r>
      <w:r w:rsidRPr="007B0247">
        <w:rPr>
          <w:rFonts w:eastAsia="Cambria"/>
          <w:u w:val="single"/>
        </w:rPr>
        <w:t xml:space="preserve">an object of </w:t>
      </w:r>
      <w:r w:rsidRPr="007B0247">
        <w:rPr>
          <w:rFonts w:eastAsia="Cambria"/>
          <w:sz w:val="12"/>
        </w:rPr>
        <w:t xml:space="preserve">my </w:t>
      </w:r>
      <w:r w:rsidRPr="007B0247">
        <w:rPr>
          <w:rFonts w:eastAsia="Cambria"/>
          <w:u w:val="single"/>
        </w:rPr>
        <w:t>choice is something</w:t>
      </w:r>
      <w:r w:rsidRPr="007B0247">
        <w:rPr>
          <w:rFonts w:eastAsia="Cambria"/>
          <w:sz w:val="12"/>
        </w:rPr>
        <w:t xml:space="preserve"> that </w:t>
      </w:r>
      <w:r w:rsidRPr="007B0247">
        <w:rPr>
          <w:rFonts w:eastAsia="Cambria"/>
          <w:u w:val="single"/>
        </w:rPr>
        <w:t xml:space="preserve">I have the physical power to use. </w:t>
      </w:r>
      <w:r w:rsidRPr="007B0247">
        <w:rPr>
          <w:rFonts w:eastAsia="Cambria"/>
          <w:highlight w:val="green"/>
          <w:u w:val="single"/>
        </w:rPr>
        <w:t>If it were</w:t>
      </w:r>
      <w:r w:rsidRPr="007B0247">
        <w:rPr>
          <w:rFonts w:eastAsia="Cambria"/>
          <w:sz w:val="12"/>
        </w:rPr>
        <w:t xml:space="preserve"> nevertheless absolutely </w:t>
      </w:r>
      <w:r w:rsidRPr="007B0247">
        <w:rPr>
          <w:rFonts w:eastAsia="Cambria"/>
          <w:highlight w:val="green"/>
          <w:u w:val="single"/>
        </w:rPr>
        <w:t>not within my</w:t>
      </w:r>
      <w:r w:rsidRPr="007B0247">
        <w:rPr>
          <w:rFonts w:eastAsia="Cambria"/>
          <w:sz w:val="12"/>
        </w:rPr>
        <w:t xml:space="preserve"> rightful </w:t>
      </w:r>
      <w:r w:rsidRPr="007B0247">
        <w:rPr>
          <w:rFonts w:eastAsia="Cambria"/>
          <w:highlight w:val="green"/>
          <w:u w:val="single"/>
        </w:rPr>
        <w:t>power to</w:t>
      </w:r>
      <w:r w:rsidRPr="007B0247">
        <w:rPr>
          <w:rFonts w:eastAsia="Cambria"/>
          <w:u w:val="single"/>
        </w:rPr>
        <w:t xml:space="preserve"> make </w:t>
      </w:r>
      <w:r w:rsidRPr="007B0247">
        <w:rPr>
          <w:rFonts w:eastAsia="Cambria"/>
          <w:highlight w:val="green"/>
          <w:u w:val="single"/>
        </w:rPr>
        <w:t>use</w:t>
      </w:r>
      <w:r w:rsidRPr="007B0247">
        <w:rPr>
          <w:rFonts w:eastAsia="Cambria"/>
          <w:u w:val="single"/>
        </w:rPr>
        <w:t xml:space="preserve"> of it,</w:t>
      </w:r>
      <w:r w:rsidRPr="007B0247">
        <w:rPr>
          <w:rFonts w:eastAsia="Cambria"/>
          <w:sz w:val="12"/>
        </w:rPr>
        <w:t xml:space="preserve"> that is, if the use of it could not coexist with the freedom of everyone in accordance with a universal law (would be wrong), then</w:t>
      </w:r>
      <w:r w:rsidRPr="007B0247">
        <w:rPr>
          <w:rFonts w:eastAsia="Cambria"/>
          <w:u w:val="single"/>
        </w:rPr>
        <w:t xml:space="preserve"> </w:t>
      </w:r>
      <w:r w:rsidRPr="007B0247">
        <w:rPr>
          <w:rFonts w:eastAsia="Cambria"/>
          <w:highlight w:val="green"/>
          <w:u w:val="single"/>
        </w:rPr>
        <w:t>freedom would</w:t>
      </w:r>
      <w:r w:rsidRPr="007B0247">
        <w:rPr>
          <w:rFonts w:eastAsia="Cambria"/>
          <w:u w:val="single"/>
        </w:rPr>
        <w:t xml:space="preserve"> be </w:t>
      </w:r>
      <w:r w:rsidRPr="007B0247">
        <w:rPr>
          <w:rFonts w:eastAsia="Cambria"/>
          <w:highlight w:val="green"/>
          <w:u w:val="single"/>
        </w:rPr>
        <w:t>depriv</w:t>
      </w:r>
      <w:r w:rsidRPr="007B0247">
        <w:rPr>
          <w:rFonts w:eastAsia="Cambria"/>
          <w:u w:val="single"/>
        </w:rPr>
        <w:t xml:space="preserve">ing </w:t>
      </w:r>
      <w:r w:rsidRPr="007B0247">
        <w:rPr>
          <w:rFonts w:eastAsia="Cambria"/>
          <w:highlight w:val="green"/>
          <w:u w:val="single"/>
        </w:rPr>
        <w:t xml:space="preserve">itself of </w:t>
      </w:r>
      <w:r w:rsidRPr="007B0247">
        <w:rPr>
          <w:rFonts w:eastAsia="Cambria"/>
          <w:u w:val="single"/>
        </w:rPr>
        <w:t xml:space="preserve">the use of its </w:t>
      </w:r>
      <w:r w:rsidRPr="007B0247">
        <w:rPr>
          <w:rFonts w:eastAsia="Cambria"/>
          <w:highlight w:val="green"/>
          <w:u w:val="single"/>
        </w:rPr>
        <w:t xml:space="preserve">choice </w:t>
      </w:r>
      <w:r w:rsidRPr="007B0247">
        <w:rPr>
          <w:rFonts w:eastAsia="Cambria"/>
          <w:u w:val="single"/>
        </w:rPr>
        <w:t xml:space="preserve">with regard to an object </w:t>
      </w:r>
      <w:r w:rsidRPr="007B0247">
        <w:rPr>
          <w:rFonts w:eastAsia="Cambria"/>
          <w:sz w:val="12"/>
        </w:rPr>
        <w:t>of choice,</w:t>
      </w:r>
      <w:r w:rsidRPr="007B0247">
        <w:rPr>
          <w:rFonts w:eastAsia="Cambria"/>
          <w:u w:val="single"/>
        </w:rPr>
        <w:t xml:space="preserve"> </w:t>
      </w:r>
      <w:r w:rsidRPr="007B0247">
        <w:rPr>
          <w:rFonts w:eastAsia="Cambria"/>
          <w:highlight w:val="green"/>
          <w:u w:val="single"/>
        </w:rPr>
        <w:t>by putting usable objects beyond</w:t>
      </w:r>
      <w:r w:rsidRPr="007B0247">
        <w:rPr>
          <w:rFonts w:eastAsia="Cambria"/>
          <w:sz w:val="12"/>
        </w:rPr>
        <w:t xml:space="preserve"> any </w:t>
      </w:r>
      <w:r w:rsidRPr="007B0247">
        <w:rPr>
          <w:rFonts w:eastAsia="Cambria"/>
          <w:highlight w:val="green"/>
          <w:u w:val="single"/>
        </w:rPr>
        <w:t>possibility of being used</w:t>
      </w:r>
      <w:r w:rsidRPr="007B0247">
        <w:rPr>
          <w:rFonts w:eastAsia="Cambria"/>
          <w:sz w:val="12"/>
        </w:rPr>
        <w:t xml:space="preserve">; in other words, </w:t>
      </w:r>
      <w:r w:rsidRPr="007B0247">
        <w:rPr>
          <w:rFonts w:eastAsia="Cambria"/>
          <w:u w:val="single"/>
        </w:rPr>
        <w:t>it would annihilate them in a practical respect and make them into res nullius</w:t>
      </w:r>
      <w:r w:rsidRPr="007B0247">
        <w:rPr>
          <w:rFonts w:eastAsia="Cambria"/>
          <w:b/>
          <w:u w:val="single"/>
        </w:rPr>
        <w:t>, even though</w:t>
      </w:r>
      <w:r w:rsidRPr="007B0247">
        <w:rPr>
          <w:rFonts w:eastAsia="Cambria"/>
          <w:sz w:val="12"/>
        </w:rPr>
        <w:t xml:space="preserve"> in the use of things </w:t>
      </w:r>
      <w:r w:rsidRPr="007B0247">
        <w:rPr>
          <w:rFonts w:eastAsia="Cambria"/>
          <w:u w:val="single"/>
        </w:rPr>
        <w:t xml:space="preserve">choice was </w:t>
      </w:r>
      <w:r w:rsidRPr="007B0247">
        <w:rPr>
          <w:rFonts w:eastAsia="Cambria"/>
          <w:sz w:val="12"/>
        </w:rPr>
        <w:t xml:space="preserve">formally </w:t>
      </w:r>
      <w:r w:rsidRPr="007B0247">
        <w:rPr>
          <w:rFonts w:eastAsia="Cambria"/>
          <w:u w:val="single"/>
        </w:rPr>
        <w:t>consistent with everyone’s outer freedom in accordance with universal laws</w:t>
      </w:r>
      <w:r w:rsidRPr="007B0247">
        <w:rPr>
          <w:rFonts w:eastAsia="Cambria"/>
          <w:sz w:val="12"/>
        </w:rPr>
        <w:t xml:space="preserve">. – But </w:t>
      </w:r>
      <w:r w:rsidRPr="007B0247">
        <w:rPr>
          <w:rFonts w:eastAsia="Cambria"/>
          <w:u w:val="single"/>
        </w:rPr>
        <w:t>since</w:t>
      </w:r>
      <w:r w:rsidRPr="007B0247">
        <w:rPr>
          <w:rFonts w:eastAsia="Cambria"/>
          <w:sz w:val="12"/>
        </w:rPr>
        <w:t xml:space="preserve"> pure practical </w:t>
      </w:r>
      <w:r w:rsidRPr="007B0247">
        <w:rPr>
          <w:rFonts w:eastAsia="Cambria"/>
          <w:highlight w:val="green"/>
          <w:u w:val="single"/>
        </w:rPr>
        <w:t xml:space="preserve">reason </w:t>
      </w:r>
      <w:r w:rsidRPr="007B0247">
        <w:rPr>
          <w:rFonts w:eastAsia="Cambria"/>
          <w:u w:val="single"/>
        </w:rPr>
        <w:t>lays down only formal laws as the basis for using choice</w:t>
      </w:r>
      <w:r w:rsidRPr="007B0247">
        <w:rPr>
          <w:rFonts w:eastAsia="Cambria"/>
          <w:sz w:val="12"/>
        </w:rPr>
        <w:t xml:space="preserve"> and thus abstracts from its matter, that is, from other properties of the object provided only that it is an object of choice, </w:t>
      </w:r>
      <w:r w:rsidRPr="007B0247">
        <w:rPr>
          <w:rFonts w:eastAsia="Cambria"/>
          <w:u w:val="single"/>
        </w:rPr>
        <w:t xml:space="preserve">it </w:t>
      </w:r>
      <w:r w:rsidRPr="007B0247">
        <w:rPr>
          <w:rFonts w:eastAsia="Cambria"/>
          <w:highlight w:val="green"/>
          <w:u w:val="single"/>
        </w:rPr>
        <w:t>can contain no</w:t>
      </w:r>
      <w:r w:rsidRPr="007B0247">
        <w:rPr>
          <w:rFonts w:eastAsia="Cambria"/>
          <w:u w:val="single"/>
        </w:rPr>
        <w:t xml:space="preserve"> absolute </w:t>
      </w:r>
      <w:r w:rsidRPr="007B0247">
        <w:rPr>
          <w:rFonts w:eastAsia="Cambria"/>
          <w:highlight w:val="green"/>
          <w:u w:val="single"/>
        </w:rPr>
        <w:t xml:space="preserve">prohibition against using such </w:t>
      </w:r>
      <w:r w:rsidRPr="007B0247">
        <w:rPr>
          <w:rFonts w:eastAsia="Cambria"/>
          <w:u w:val="single"/>
        </w:rPr>
        <w:t xml:space="preserve">an </w:t>
      </w:r>
      <w:r w:rsidRPr="007B0247">
        <w:rPr>
          <w:rFonts w:eastAsia="Cambria"/>
          <w:highlight w:val="green"/>
          <w:u w:val="single"/>
        </w:rPr>
        <w:t>object, since this would be a contradiction of outer freedom with itself.</w:t>
      </w:r>
      <w:r w:rsidRPr="007B0247">
        <w:rPr>
          <w:rFonts w:eastAsia="Cambria"/>
          <w:sz w:val="12"/>
        </w:rPr>
        <w:t xml:space="preserve"> – But </w:t>
      </w:r>
      <w:r w:rsidRPr="007B0247">
        <w:rPr>
          <w:rFonts w:eastAsia="Cambria"/>
          <w:u w:val="single"/>
        </w:rPr>
        <w:t>an object of my choice is that which I have the physical capacity</w:t>
      </w:r>
      <w:r w:rsidRPr="007B0247">
        <w:rPr>
          <w:rFonts w:eastAsia="Cambria"/>
          <w:sz w:val="12"/>
        </w:rPr>
        <w:t xml:space="preserve">25 </w:t>
      </w:r>
      <w:r w:rsidRPr="007B0247">
        <w:rPr>
          <w:rFonts w:eastAsia="Cambria"/>
          <w:u w:val="single"/>
        </w:rPr>
        <w:t>to use as I please</w:t>
      </w:r>
      <w:r w:rsidRPr="007B0247">
        <w:rPr>
          <w:rFonts w:eastAsia="Cambria"/>
          <w:sz w:val="12"/>
        </w:rPr>
        <w:t>, that whose use lies within my power26 (</w:t>
      </w:r>
      <w:proofErr w:type="spellStart"/>
      <w:r w:rsidRPr="007B0247">
        <w:rPr>
          <w:rFonts w:eastAsia="Cambria"/>
          <w:sz w:val="12"/>
        </w:rPr>
        <w:t>potentia</w:t>
      </w:r>
      <w:proofErr w:type="spellEnd"/>
      <w:r w:rsidRPr="007B0247">
        <w:rPr>
          <w:rFonts w:eastAsia="Cambria"/>
          <w:sz w:val="12"/>
        </w:rPr>
        <w:t xml:space="preserve">). This must be distinguished from having the same object under my control27 (in </w:t>
      </w:r>
      <w:proofErr w:type="spellStart"/>
      <w:r w:rsidRPr="007B0247">
        <w:rPr>
          <w:rFonts w:eastAsia="Cambria"/>
          <w:sz w:val="12"/>
        </w:rPr>
        <w:t>potestatem</w:t>
      </w:r>
      <w:proofErr w:type="spellEnd"/>
      <w:r w:rsidRPr="007B0247">
        <w:rPr>
          <w:rFonts w:eastAsia="Cambria"/>
          <w:sz w:val="12"/>
        </w:rPr>
        <w:t xml:space="preserve"> </w:t>
      </w:r>
      <w:proofErr w:type="spellStart"/>
      <w:r w:rsidRPr="007B0247">
        <w:rPr>
          <w:rFonts w:eastAsia="Cambria"/>
          <w:sz w:val="12"/>
        </w:rPr>
        <w:t>meam</w:t>
      </w:r>
      <w:proofErr w:type="spellEnd"/>
      <w:r w:rsidRPr="007B0247">
        <w:rPr>
          <w:rFonts w:eastAsia="Cambria"/>
          <w:sz w:val="12"/>
        </w:rPr>
        <w:t xml:space="preserve"> </w:t>
      </w:r>
      <w:proofErr w:type="spellStart"/>
      <w:r w:rsidRPr="007B0247">
        <w:rPr>
          <w:rFonts w:eastAsia="Cambria"/>
          <w:sz w:val="12"/>
        </w:rPr>
        <w:t>redactum</w:t>
      </w:r>
      <w:proofErr w:type="spellEnd"/>
      <w:r w:rsidRPr="007B0247">
        <w:rPr>
          <w:rFonts w:eastAsia="Cambria"/>
          <w:sz w:val="12"/>
        </w:rPr>
        <w:t xml:space="preserve">), which presupposes not merely a capacity but also an act of choice. But in order </w:t>
      </w:r>
      <w:r w:rsidRPr="007B0247">
        <w:rPr>
          <w:rFonts w:eastAsia="Cambria"/>
          <w:u w:val="single"/>
        </w:rPr>
        <w:t xml:space="preserve">to think of something simply as an object of my choice it is sufficient for me to be conscious of having it within my power. – </w:t>
      </w:r>
      <w:r w:rsidRPr="007B0247">
        <w:rPr>
          <w:rFonts w:eastAsia="Cambria"/>
          <w:highlight w:val="green"/>
          <w:u w:val="single"/>
        </w:rPr>
        <w:t xml:space="preserve">It is </w:t>
      </w:r>
      <w:r w:rsidRPr="007B0247">
        <w:rPr>
          <w:rFonts w:eastAsia="Cambria"/>
          <w:u w:val="single"/>
        </w:rPr>
        <w:t xml:space="preserve">therefore </w:t>
      </w:r>
      <w:r w:rsidRPr="007B0247">
        <w:rPr>
          <w:rFonts w:eastAsia="Cambria"/>
          <w:highlight w:val="green"/>
          <w:u w:val="single"/>
        </w:rPr>
        <w:t>an a priori presupposition</w:t>
      </w:r>
      <w:r w:rsidRPr="007B0247">
        <w:rPr>
          <w:rFonts w:eastAsia="Cambria"/>
          <w:u w:val="single"/>
        </w:rPr>
        <w:t xml:space="preserve"> of practical reason </w:t>
      </w:r>
      <w:r w:rsidRPr="007B0247">
        <w:rPr>
          <w:rFonts w:eastAsia="Cambria"/>
          <w:highlight w:val="green"/>
          <w:u w:val="single"/>
        </w:rPr>
        <w:t xml:space="preserve">to regard </w:t>
      </w:r>
      <w:r w:rsidRPr="007B0247">
        <w:rPr>
          <w:rFonts w:eastAsia="Cambria"/>
          <w:u w:val="single"/>
        </w:rPr>
        <w:t xml:space="preserve">and treat </w:t>
      </w:r>
      <w:r w:rsidRPr="007B0247">
        <w:rPr>
          <w:rFonts w:eastAsia="Cambria"/>
          <w:highlight w:val="green"/>
          <w:u w:val="single"/>
        </w:rPr>
        <w:t>any object of</w:t>
      </w:r>
      <w:r w:rsidRPr="007B0247">
        <w:rPr>
          <w:rFonts w:eastAsia="Cambria"/>
          <w:u w:val="single"/>
        </w:rPr>
        <w:t xml:space="preserve"> my </w:t>
      </w:r>
      <w:r w:rsidRPr="007B0247">
        <w:rPr>
          <w:rFonts w:eastAsia="Cambria"/>
          <w:highlight w:val="green"/>
          <w:u w:val="single"/>
        </w:rPr>
        <w:t xml:space="preserve">choice as something which could </w:t>
      </w:r>
      <w:r w:rsidRPr="007B0247">
        <w:rPr>
          <w:rFonts w:eastAsia="Cambria"/>
          <w:u w:val="single"/>
        </w:rPr>
        <w:t xml:space="preserve">objectively </w:t>
      </w:r>
      <w:r w:rsidRPr="007B0247">
        <w:rPr>
          <w:rFonts w:eastAsia="Cambria"/>
          <w:highlight w:val="green"/>
          <w:u w:val="single"/>
        </w:rPr>
        <w:t>be mine or yours.</w:t>
      </w:r>
    </w:p>
    <w:p w14:paraId="7B856852" w14:textId="77777777" w:rsidR="00C811EB" w:rsidRPr="007B0247" w:rsidRDefault="00C811EB" w:rsidP="00C811EB">
      <w:pPr>
        <w:rPr>
          <w:rFonts w:eastAsia="Cambria"/>
        </w:rPr>
      </w:pPr>
    </w:p>
    <w:p w14:paraId="48000960" w14:textId="77777777" w:rsidR="00C811EB" w:rsidRPr="007B0247" w:rsidRDefault="00C811EB" w:rsidP="00C811EB">
      <w:pPr>
        <w:keepNext/>
        <w:keepLines/>
        <w:spacing w:before="40" w:after="0"/>
        <w:outlineLvl w:val="3"/>
        <w:rPr>
          <w:rFonts w:eastAsia="MS Gothic"/>
          <w:b/>
          <w:iCs/>
          <w:sz w:val="26"/>
        </w:rPr>
      </w:pPr>
      <w:r w:rsidRPr="007B0247">
        <w:rPr>
          <w:rFonts w:eastAsia="MS Gothic"/>
          <w:b/>
          <w:iCs/>
          <w:sz w:val="26"/>
        </w:rPr>
        <w:t>Human beings cannot reject their personality and ability to be free –reducing individuals to mere means makes ethics incoherent</w:t>
      </w:r>
    </w:p>
    <w:p w14:paraId="447494E5" w14:textId="77777777" w:rsidR="00C811EB" w:rsidRPr="007B0247" w:rsidRDefault="00C811EB" w:rsidP="00C811EB">
      <w:pPr>
        <w:rPr>
          <w:rFonts w:eastAsia="Cambria"/>
        </w:rPr>
      </w:pPr>
      <w:r w:rsidRPr="007B0247">
        <w:rPr>
          <w:rFonts w:eastAsia="Cambria"/>
          <w:b/>
          <w:bCs/>
          <w:sz w:val="26"/>
        </w:rPr>
        <w:t>Kant 1797</w:t>
      </w:r>
      <w:r w:rsidRPr="007B0247">
        <w:rPr>
          <w:rFonts w:eastAsia="Cambria"/>
        </w:rPr>
        <w:t xml:space="preserve"> - Immanuel. Kant: The Metaphysics of Morals (Cambridge Texts in the History of Philosophy) 2nd Edition. by Immanuel Kant (Author, philosopher), Mary J. Gregor (Editor), Roger J. Sullivan (Introduction). Cambridge University Press 1996. 1797</w:t>
      </w:r>
    </w:p>
    <w:p w14:paraId="4780FA0B" w14:textId="77777777" w:rsidR="00C811EB" w:rsidRPr="007B0247" w:rsidRDefault="00C811EB" w:rsidP="00C811EB">
      <w:pPr>
        <w:rPr>
          <w:rFonts w:eastAsia="Cambria"/>
        </w:rPr>
      </w:pPr>
      <w:r w:rsidRPr="007B0247">
        <w:rPr>
          <w:rFonts w:eastAsia="Cambria"/>
        </w:rPr>
        <w:t xml:space="preserve">***Bracketed for gender </w:t>
      </w:r>
    </w:p>
    <w:p w14:paraId="3A056491" w14:textId="77777777" w:rsidR="00C811EB" w:rsidRPr="007B0247" w:rsidRDefault="00C811EB" w:rsidP="00C811EB">
      <w:pPr>
        <w:rPr>
          <w:rFonts w:eastAsia="Cambria"/>
          <w:sz w:val="12"/>
        </w:rPr>
      </w:pPr>
      <w:r w:rsidRPr="007B0247">
        <w:rPr>
          <w:rFonts w:eastAsia="Cambria"/>
          <w:highlight w:val="green"/>
          <w:u w:val="single"/>
        </w:rPr>
        <w:t>A human</w:t>
      </w:r>
      <w:r w:rsidRPr="007B0247">
        <w:rPr>
          <w:rFonts w:eastAsia="Cambria"/>
          <w:u w:val="single"/>
        </w:rPr>
        <w:t xml:space="preserve"> being </w:t>
      </w:r>
      <w:r w:rsidRPr="007B0247">
        <w:rPr>
          <w:rFonts w:eastAsia="Cambria"/>
          <w:highlight w:val="green"/>
          <w:u w:val="single"/>
        </w:rPr>
        <w:t>cannot renounce</w:t>
      </w:r>
      <w:r w:rsidRPr="007B0247">
        <w:rPr>
          <w:rFonts w:eastAsia="Cambria"/>
          <w:u w:val="single"/>
        </w:rPr>
        <w:t xml:space="preserve"> </w:t>
      </w:r>
      <w:r w:rsidRPr="007B0247">
        <w:rPr>
          <w:rFonts w:eastAsia="Cambria"/>
          <w:sz w:val="12"/>
        </w:rPr>
        <w:t>his</w:t>
      </w:r>
      <w:r w:rsidRPr="007B0247">
        <w:rPr>
          <w:rFonts w:eastAsia="Cambria"/>
          <w:u w:val="single"/>
        </w:rPr>
        <w:t xml:space="preserve"> </w:t>
      </w:r>
      <w:r w:rsidRPr="007B0247">
        <w:rPr>
          <w:rFonts w:eastAsia="Cambria"/>
          <w:highlight w:val="green"/>
          <w:u w:val="single"/>
        </w:rPr>
        <w:t>[her] personality</w:t>
      </w:r>
      <w:r w:rsidRPr="007B0247">
        <w:rPr>
          <w:rFonts w:eastAsia="Cambria"/>
          <w:sz w:val="12"/>
        </w:rPr>
        <w:t xml:space="preserve"> as long as he is a subject of duty, hence as long as he lives; and </w:t>
      </w:r>
      <w:r w:rsidRPr="007B0247">
        <w:rPr>
          <w:rFonts w:eastAsia="Cambria"/>
          <w:highlight w:val="green"/>
          <w:u w:val="single"/>
        </w:rPr>
        <w:t xml:space="preserve">it is a contradiction that [s]he should </w:t>
      </w:r>
      <w:r w:rsidRPr="007B0247">
        <w:rPr>
          <w:rFonts w:eastAsia="Cambria"/>
          <w:u w:val="single"/>
        </w:rPr>
        <w:t>be authorized to withdraw from all obligation,</w:t>
      </w:r>
      <w:r w:rsidRPr="007B0247">
        <w:rPr>
          <w:rFonts w:eastAsia="Cambria"/>
          <w:sz w:val="12"/>
        </w:rPr>
        <w:t xml:space="preserve"> that is, </w:t>
      </w:r>
      <w:r w:rsidRPr="007B0247">
        <w:rPr>
          <w:rFonts w:eastAsia="Cambria"/>
          <w:highlight w:val="green"/>
          <w:u w:val="single"/>
        </w:rPr>
        <w:t xml:space="preserve">freely </w:t>
      </w:r>
      <w:r w:rsidRPr="007B0247">
        <w:rPr>
          <w:rFonts w:eastAsia="Cambria"/>
          <w:u w:val="single"/>
        </w:rPr>
        <w:t xml:space="preserve">to </w:t>
      </w:r>
      <w:r w:rsidRPr="007B0247">
        <w:rPr>
          <w:rFonts w:eastAsia="Cambria"/>
          <w:highlight w:val="green"/>
          <w:u w:val="single"/>
        </w:rPr>
        <w:t>act as if no authorization were needed for</w:t>
      </w:r>
      <w:r w:rsidRPr="007B0247">
        <w:rPr>
          <w:rFonts w:eastAsia="Cambria"/>
          <w:u w:val="single"/>
        </w:rPr>
        <w:t xml:space="preserve"> </w:t>
      </w:r>
      <w:r w:rsidRPr="007B0247">
        <w:rPr>
          <w:rFonts w:eastAsia="Cambria"/>
          <w:sz w:val="12"/>
        </w:rPr>
        <w:t>this</w:t>
      </w:r>
      <w:r w:rsidRPr="007B0247">
        <w:rPr>
          <w:rFonts w:eastAsia="Cambria"/>
          <w:u w:val="single"/>
        </w:rPr>
        <w:t xml:space="preserve"> </w:t>
      </w:r>
      <w:r w:rsidRPr="007B0247">
        <w:rPr>
          <w:rFonts w:eastAsia="Cambria"/>
          <w:highlight w:val="green"/>
          <w:u w:val="single"/>
        </w:rPr>
        <w:t xml:space="preserve">action. To annihilate the subject of morality </w:t>
      </w:r>
      <w:r w:rsidRPr="007B0247">
        <w:rPr>
          <w:rFonts w:eastAsia="Cambria"/>
          <w:u w:val="single"/>
        </w:rPr>
        <w:t xml:space="preserve">in one’s </w:t>
      </w:r>
      <w:r w:rsidRPr="007B0247">
        <w:rPr>
          <w:rFonts w:eastAsia="Cambria"/>
          <w:sz w:val="12"/>
        </w:rPr>
        <w:t xml:space="preserve">own </w:t>
      </w:r>
      <w:r w:rsidRPr="007B0247">
        <w:rPr>
          <w:rFonts w:eastAsia="Cambria"/>
          <w:u w:val="single"/>
        </w:rPr>
        <w:t xml:space="preserve">person </w:t>
      </w:r>
      <w:r w:rsidRPr="007B0247">
        <w:rPr>
          <w:rFonts w:eastAsia="Cambria"/>
          <w:highlight w:val="green"/>
          <w:u w:val="single"/>
        </w:rPr>
        <w:t>is to root out</w:t>
      </w:r>
      <w:r w:rsidRPr="007B0247">
        <w:rPr>
          <w:rFonts w:eastAsia="Cambria"/>
          <w:sz w:val="12"/>
        </w:rPr>
        <w:t xml:space="preserve"> the </w:t>
      </w:r>
      <w:r w:rsidRPr="007B0247">
        <w:rPr>
          <w:rFonts w:eastAsia="Cambria"/>
          <w:highlight w:val="green"/>
          <w:u w:val="single"/>
        </w:rPr>
        <w:t>existence of morality</w:t>
      </w:r>
      <w:r w:rsidRPr="007B0247">
        <w:rPr>
          <w:rFonts w:eastAsia="Cambria"/>
          <w:sz w:val="12"/>
          <w:highlight w:val="green"/>
        </w:rPr>
        <w:t xml:space="preserve"> </w:t>
      </w:r>
      <w:r w:rsidRPr="007B0247">
        <w:rPr>
          <w:rFonts w:eastAsia="Cambria"/>
          <w:sz w:val="12"/>
        </w:rPr>
        <w:t xml:space="preserve">itself </w:t>
      </w:r>
      <w:r w:rsidRPr="007B0247">
        <w:rPr>
          <w:rFonts w:eastAsia="Cambria"/>
          <w:highlight w:val="green"/>
          <w:u w:val="single"/>
        </w:rPr>
        <w:t>from the world</w:t>
      </w:r>
      <w:r w:rsidRPr="007B0247">
        <w:rPr>
          <w:rFonts w:eastAsia="Cambria"/>
          <w:sz w:val="12"/>
          <w:highlight w:val="green"/>
        </w:rPr>
        <w:t xml:space="preserve">, </w:t>
      </w:r>
      <w:r w:rsidRPr="007B0247">
        <w:rPr>
          <w:rFonts w:eastAsia="Cambria"/>
          <w:sz w:val="12"/>
        </w:rPr>
        <w:t xml:space="preserve">as far as one can, even though morality is an end in itself. Consequently, </w:t>
      </w:r>
      <w:r w:rsidRPr="007B0247">
        <w:rPr>
          <w:rFonts w:eastAsia="Cambria"/>
          <w:highlight w:val="green"/>
          <w:u w:val="single"/>
        </w:rPr>
        <w:t xml:space="preserve">disposing of oneself as a mere means </w:t>
      </w:r>
      <w:r w:rsidRPr="007B0247">
        <w:rPr>
          <w:rFonts w:eastAsia="Cambria"/>
          <w:u w:val="single"/>
        </w:rPr>
        <w:t xml:space="preserve">to some discretionary end </w:t>
      </w:r>
      <w:r w:rsidRPr="007B0247">
        <w:rPr>
          <w:rFonts w:eastAsia="Cambria"/>
          <w:highlight w:val="green"/>
          <w:u w:val="single"/>
        </w:rPr>
        <w:t xml:space="preserve">is debasing humanity </w:t>
      </w:r>
      <w:r w:rsidRPr="007B0247">
        <w:rPr>
          <w:rFonts w:eastAsia="Cambria"/>
          <w:u w:val="single"/>
        </w:rPr>
        <w:t>in one’s person</w:t>
      </w:r>
      <w:r w:rsidRPr="007B0247">
        <w:rPr>
          <w:rFonts w:eastAsia="Cambria"/>
          <w:sz w:val="12"/>
        </w:rPr>
        <w:t xml:space="preserve"> (homo noumenon), to which man (homo </w:t>
      </w:r>
      <w:proofErr w:type="spellStart"/>
      <w:r w:rsidRPr="007B0247">
        <w:rPr>
          <w:rFonts w:eastAsia="Cambria"/>
          <w:sz w:val="12"/>
        </w:rPr>
        <w:t>phaenomenon</w:t>
      </w:r>
      <w:proofErr w:type="spellEnd"/>
      <w:r w:rsidRPr="007B0247">
        <w:rPr>
          <w:rFonts w:eastAsia="Cambria"/>
          <w:sz w:val="12"/>
        </w:rPr>
        <w:t xml:space="preserve">) was nevertheless entrusted for preservation. </w:t>
      </w:r>
      <w:r w:rsidRPr="007B0247">
        <w:rPr>
          <w:rFonts w:eastAsia="Cambria"/>
          <w:u w:val="single"/>
        </w:rPr>
        <w:t>To deprive</w:t>
      </w:r>
      <w:r w:rsidRPr="007B0247">
        <w:rPr>
          <w:rFonts w:eastAsia="Cambria"/>
          <w:sz w:val="12"/>
        </w:rPr>
        <w:t xml:space="preserve"> oneself of </w:t>
      </w:r>
      <w:r w:rsidRPr="007B0247">
        <w:rPr>
          <w:rFonts w:eastAsia="Cambria"/>
          <w:u w:val="single"/>
        </w:rPr>
        <w:t>an integral part or organ</w:t>
      </w:r>
      <w:r w:rsidRPr="007B0247">
        <w:rPr>
          <w:rFonts w:eastAsia="Cambria"/>
          <w:sz w:val="12"/>
        </w:rPr>
        <w:t xml:space="preserve"> (to maim oneself) – </w:t>
      </w:r>
      <w:r w:rsidRPr="007B0247">
        <w:rPr>
          <w:rFonts w:eastAsia="Cambria"/>
          <w:u w:val="single"/>
        </w:rPr>
        <w:t>for example,</w:t>
      </w:r>
      <w:r w:rsidRPr="007B0247">
        <w:rPr>
          <w:rFonts w:eastAsia="Cambria"/>
          <w:sz w:val="12"/>
        </w:rPr>
        <w:t xml:space="preserve"> to give away or sell a tooth to be transplanted into another’s mouth, or to have oneself castrated in order to get an easier livelihood as a singer, and so forth – </w:t>
      </w:r>
      <w:r w:rsidRPr="007B0247">
        <w:rPr>
          <w:rFonts w:eastAsia="Cambria"/>
          <w:u w:val="single"/>
        </w:rPr>
        <w:t>are ways of partially murdering oneself</w:t>
      </w:r>
      <w:r w:rsidRPr="007B0247">
        <w:rPr>
          <w:rFonts w:eastAsia="Cambria"/>
          <w:sz w:val="12"/>
        </w:rPr>
        <w:t>. But to have a dead or diseased organ amputated when it endangers one’s life, or to have something cut off that is a part but not an organ of the body, for example, one’s hair, cannot be counted as a crime against one’s own person – although cutting one’s hair in order to sell it is not altogether free from blame</w:t>
      </w:r>
    </w:p>
    <w:p w14:paraId="7BEFF014" w14:textId="77777777" w:rsidR="00C811EB" w:rsidRPr="007B0247" w:rsidRDefault="00C811EB" w:rsidP="00C811EB">
      <w:pPr>
        <w:rPr>
          <w:rFonts w:eastAsia="Cambria"/>
        </w:rPr>
      </w:pPr>
    </w:p>
    <w:p w14:paraId="3EDA3490" w14:textId="77777777" w:rsidR="00C811EB" w:rsidRPr="007B0247" w:rsidRDefault="00C811EB" w:rsidP="00C811EB">
      <w:pPr>
        <w:keepNext/>
        <w:keepLines/>
        <w:spacing w:before="40" w:after="0"/>
        <w:outlineLvl w:val="3"/>
        <w:rPr>
          <w:rFonts w:eastAsia="MS Gothic"/>
          <w:b/>
          <w:iCs/>
          <w:sz w:val="26"/>
        </w:rPr>
      </w:pPr>
      <w:r w:rsidRPr="007B0247">
        <w:rPr>
          <w:rFonts w:eastAsia="MS Gothic"/>
          <w:b/>
          <w:iCs/>
          <w:sz w:val="26"/>
        </w:rPr>
        <w:lastRenderedPageBreak/>
        <w:t>The ability to lay claim to property rights necessitates the existence of a collective will that can have power over individuals</w:t>
      </w:r>
    </w:p>
    <w:p w14:paraId="541F578C" w14:textId="77777777" w:rsidR="00C811EB" w:rsidRPr="007B0247" w:rsidRDefault="00C811EB" w:rsidP="00C811EB">
      <w:pPr>
        <w:rPr>
          <w:rFonts w:eastAsia="Cambria"/>
        </w:rPr>
      </w:pPr>
      <w:r w:rsidRPr="007B0247">
        <w:rPr>
          <w:rFonts w:eastAsia="Cambria"/>
          <w:b/>
          <w:bCs/>
          <w:sz w:val="26"/>
        </w:rPr>
        <w:t>Kant 1797</w:t>
      </w:r>
      <w:r w:rsidRPr="007B0247">
        <w:rPr>
          <w:rFonts w:eastAsia="Cambria"/>
        </w:rPr>
        <w:t xml:space="preserve"> - Immanuel. Kant: The Metaphysics of Morals (Cambridge Texts in the History of Philosophy) 2nd Edition. by Immanuel Kant (Author, philosopher), Mary J. Gregor (Editor), Roger J. Sullivan (Introduction). Cambridge University Press 1996. 1797</w:t>
      </w:r>
    </w:p>
    <w:p w14:paraId="516E6A87" w14:textId="77777777" w:rsidR="00C811EB" w:rsidRPr="007B0247" w:rsidRDefault="00C811EB" w:rsidP="00C811EB">
      <w:pPr>
        <w:rPr>
          <w:rFonts w:eastAsia="Cambria"/>
        </w:rPr>
      </w:pPr>
      <w:r w:rsidRPr="007B0247">
        <w:rPr>
          <w:rFonts w:eastAsia="Cambria"/>
        </w:rPr>
        <w:t>Bracketed for gendered language</w:t>
      </w:r>
    </w:p>
    <w:p w14:paraId="3FF7E5AC" w14:textId="6433CDAC" w:rsidR="00C811EB" w:rsidRDefault="00C811EB" w:rsidP="00C811EB">
      <w:pPr>
        <w:rPr>
          <w:rFonts w:eastAsia="Cambria"/>
          <w:sz w:val="12"/>
        </w:rPr>
      </w:pPr>
      <w:r w:rsidRPr="007B0247">
        <w:rPr>
          <w:rFonts w:eastAsia="Cambria"/>
          <w:highlight w:val="green"/>
          <w:u w:val="single"/>
        </w:rPr>
        <w:t>When I</w:t>
      </w:r>
      <w:r w:rsidRPr="007B0247">
        <w:rPr>
          <w:rFonts w:eastAsia="Cambria"/>
          <w:u w:val="single"/>
        </w:rPr>
        <w:t xml:space="preserve"> declare</w:t>
      </w:r>
      <w:r w:rsidRPr="007B0247">
        <w:rPr>
          <w:rFonts w:eastAsia="Cambria"/>
          <w:sz w:val="12"/>
        </w:rPr>
        <w:t xml:space="preserve"> (by word or deed</w:t>
      </w:r>
      <w:r w:rsidRPr="007B0247">
        <w:rPr>
          <w:rFonts w:eastAsia="Cambria"/>
          <w:u w:val="single"/>
        </w:rPr>
        <w:t xml:space="preserve">), I </w:t>
      </w:r>
      <w:r w:rsidRPr="007B0247">
        <w:rPr>
          <w:rFonts w:eastAsia="Cambria"/>
          <w:highlight w:val="green"/>
          <w:u w:val="single"/>
        </w:rPr>
        <w:t>will</w:t>
      </w:r>
      <w:r w:rsidRPr="007B0247">
        <w:rPr>
          <w:rFonts w:eastAsia="Cambria"/>
          <w:sz w:val="12"/>
        </w:rPr>
        <w:t xml:space="preserve"> that </w:t>
      </w:r>
      <w:r w:rsidRPr="007B0247">
        <w:rPr>
          <w:rFonts w:eastAsia="Cambria"/>
          <w:highlight w:val="green"/>
          <w:u w:val="single"/>
        </w:rPr>
        <w:t>something external</w:t>
      </w:r>
      <w:r w:rsidRPr="007B0247">
        <w:rPr>
          <w:rFonts w:eastAsia="Cambria"/>
          <w:sz w:val="12"/>
        </w:rPr>
        <w:t xml:space="preserve"> is </w:t>
      </w:r>
      <w:r w:rsidRPr="007B0247">
        <w:rPr>
          <w:rFonts w:eastAsia="Cambria"/>
          <w:highlight w:val="green"/>
          <w:u w:val="single"/>
        </w:rPr>
        <w:t>to be mine, I</w:t>
      </w:r>
      <w:r w:rsidRPr="007B0247">
        <w:rPr>
          <w:rFonts w:eastAsia="Cambria"/>
          <w:sz w:val="12"/>
        </w:rPr>
        <w:t xml:space="preserve"> thereby </w:t>
      </w:r>
      <w:r w:rsidRPr="007B0247">
        <w:rPr>
          <w:rFonts w:eastAsia="Cambria"/>
          <w:highlight w:val="green"/>
          <w:u w:val="single"/>
        </w:rPr>
        <w:t>declare</w:t>
      </w:r>
      <w:r w:rsidRPr="007B0247">
        <w:rPr>
          <w:rFonts w:eastAsia="Cambria"/>
          <w:sz w:val="12"/>
        </w:rPr>
        <w:t xml:space="preserve"> that </w:t>
      </w:r>
      <w:r w:rsidRPr="007B0247">
        <w:rPr>
          <w:rFonts w:eastAsia="Cambria"/>
          <w:highlight w:val="green"/>
          <w:u w:val="single"/>
        </w:rPr>
        <w:t>everyone</w:t>
      </w:r>
      <w:r w:rsidRPr="007B0247">
        <w:rPr>
          <w:rFonts w:eastAsia="Cambria"/>
          <w:sz w:val="12"/>
        </w:rPr>
        <w:t xml:space="preserve"> else </w:t>
      </w:r>
      <w:r w:rsidRPr="007B0247">
        <w:rPr>
          <w:rFonts w:eastAsia="Cambria"/>
          <w:highlight w:val="green"/>
          <w:u w:val="single"/>
        </w:rPr>
        <w:t>is under obligation to refrain from using that object</w:t>
      </w:r>
      <w:r w:rsidRPr="007B0247">
        <w:rPr>
          <w:rFonts w:eastAsia="Cambria"/>
          <w:sz w:val="12"/>
        </w:rPr>
        <w:t xml:space="preserve"> of my choice, </w:t>
      </w:r>
      <w:r w:rsidRPr="007B0247">
        <w:rPr>
          <w:rFonts w:eastAsia="Cambria"/>
          <w:u w:val="single"/>
        </w:rPr>
        <w:t xml:space="preserve">an obligation no one would have </w:t>
      </w:r>
      <w:proofErr w:type="gramStart"/>
      <w:r w:rsidRPr="007B0247">
        <w:rPr>
          <w:rFonts w:eastAsia="Cambria"/>
          <w:u w:val="single"/>
        </w:rPr>
        <w:t>were</w:t>
      </w:r>
      <w:proofErr w:type="gramEnd"/>
      <w:r w:rsidRPr="007B0247">
        <w:rPr>
          <w:rFonts w:eastAsia="Cambria"/>
          <w:u w:val="single"/>
        </w:rPr>
        <w:t xml:space="preserve"> it not for this act</w:t>
      </w:r>
      <w:r w:rsidRPr="007B0247">
        <w:rPr>
          <w:rFonts w:eastAsia="Cambria"/>
          <w:sz w:val="12"/>
        </w:rPr>
        <w:t xml:space="preserve"> of mine </w:t>
      </w:r>
      <w:r w:rsidRPr="007B0247">
        <w:rPr>
          <w:rFonts w:eastAsia="Cambria"/>
          <w:u w:val="single"/>
        </w:rPr>
        <w:t xml:space="preserve">to establish a right. </w:t>
      </w:r>
      <w:r w:rsidRPr="007B0247">
        <w:rPr>
          <w:rFonts w:eastAsia="Cambria"/>
          <w:highlight w:val="green"/>
          <w:u w:val="single"/>
        </w:rPr>
        <w:t>This</w:t>
      </w:r>
      <w:r w:rsidRPr="007B0247">
        <w:rPr>
          <w:rFonts w:eastAsia="Cambria"/>
          <w:sz w:val="12"/>
        </w:rPr>
        <w:t xml:space="preserve"> claim </w:t>
      </w:r>
      <w:r w:rsidRPr="007B0247">
        <w:rPr>
          <w:rFonts w:eastAsia="Cambria"/>
          <w:highlight w:val="green"/>
          <w:u w:val="single"/>
        </w:rPr>
        <w:t>involves</w:t>
      </w:r>
      <w:r w:rsidRPr="007B0247">
        <w:rPr>
          <w:rFonts w:eastAsia="Cambria"/>
          <w:sz w:val="12"/>
        </w:rPr>
        <w:t xml:space="preserve">, however, </w:t>
      </w:r>
      <w:r w:rsidRPr="007B0247">
        <w:rPr>
          <w:rFonts w:eastAsia="Cambria"/>
          <w:highlight w:val="green"/>
          <w:u w:val="single"/>
        </w:rPr>
        <w:t>acknowledging</w:t>
      </w:r>
      <w:r w:rsidRPr="007B0247">
        <w:rPr>
          <w:rFonts w:eastAsia="Cambria"/>
          <w:u w:val="single"/>
        </w:rPr>
        <w:t xml:space="preserve"> that </w:t>
      </w:r>
      <w:r w:rsidRPr="007B0247">
        <w:rPr>
          <w:rFonts w:eastAsia="Cambria"/>
          <w:highlight w:val="green"/>
          <w:u w:val="single"/>
        </w:rPr>
        <w:t>I</w:t>
      </w:r>
      <w:r w:rsidRPr="007B0247">
        <w:rPr>
          <w:rFonts w:eastAsia="Cambria"/>
          <w:sz w:val="12"/>
        </w:rPr>
        <w:t xml:space="preserve"> in turn </w:t>
      </w:r>
      <w:r w:rsidRPr="007B0247">
        <w:rPr>
          <w:rFonts w:eastAsia="Cambria"/>
          <w:highlight w:val="green"/>
          <w:u w:val="single"/>
        </w:rPr>
        <w:t>am under obligation to</w:t>
      </w:r>
      <w:r w:rsidRPr="007B0247">
        <w:rPr>
          <w:rFonts w:eastAsia="Cambria"/>
          <w:u w:val="single"/>
        </w:rPr>
        <w:t xml:space="preserve"> </w:t>
      </w:r>
      <w:r w:rsidRPr="007B0247">
        <w:rPr>
          <w:rFonts w:eastAsia="Cambria"/>
          <w:sz w:val="12"/>
        </w:rPr>
        <w:t xml:space="preserve">every other to </w:t>
      </w:r>
      <w:r w:rsidRPr="007B0247">
        <w:rPr>
          <w:rFonts w:eastAsia="Cambria"/>
          <w:highlight w:val="green"/>
          <w:u w:val="single"/>
        </w:rPr>
        <w:t xml:space="preserve">refrain from using what is </w:t>
      </w:r>
      <w:r w:rsidRPr="007B0247">
        <w:rPr>
          <w:rFonts w:eastAsia="Cambria"/>
          <w:u w:val="single"/>
        </w:rPr>
        <w:t xml:space="preserve">externally </w:t>
      </w:r>
      <w:r w:rsidRPr="007B0247">
        <w:rPr>
          <w:rFonts w:eastAsia="Cambria"/>
          <w:highlight w:val="green"/>
          <w:u w:val="single"/>
        </w:rPr>
        <w:t>[theirs]</w:t>
      </w:r>
      <w:r w:rsidRPr="007B0247">
        <w:rPr>
          <w:rFonts w:eastAsia="Cambria"/>
          <w:sz w:val="12"/>
        </w:rPr>
        <w:t xml:space="preserve">his; </w:t>
      </w:r>
      <w:r w:rsidRPr="007B0247">
        <w:rPr>
          <w:rFonts w:eastAsia="Cambria"/>
          <w:u w:val="single"/>
        </w:rPr>
        <w:t>for the obligation</w:t>
      </w:r>
      <w:r w:rsidRPr="007B0247">
        <w:rPr>
          <w:rFonts w:eastAsia="Cambria"/>
          <w:sz w:val="12"/>
        </w:rPr>
        <w:t xml:space="preserve"> here </w:t>
      </w:r>
      <w:r w:rsidRPr="007B0247">
        <w:rPr>
          <w:rFonts w:eastAsia="Cambria"/>
          <w:u w:val="single"/>
        </w:rPr>
        <w:t xml:space="preserve">arises from a universal rule having to do with external rightful relations. I am </w:t>
      </w:r>
      <w:r w:rsidRPr="007B0247">
        <w:rPr>
          <w:rFonts w:eastAsia="Cambria"/>
          <w:sz w:val="12"/>
        </w:rPr>
        <w:t xml:space="preserve">therefore </w:t>
      </w:r>
      <w:r w:rsidRPr="007B0247">
        <w:rPr>
          <w:rFonts w:eastAsia="Cambria"/>
          <w:u w:val="single"/>
        </w:rPr>
        <w:t>not under obligation to leave external objects belonging to others untouched unless everyone else provides me assurance that [t]he[y] will behave in accordance with the same principle with regard to what is mine. This</w:t>
      </w:r>
      <w:r w:rsidRPr="007B0247">
        <w:rPr>
          <w:rFonts w:eastAsia="Cambria"/>
          <w:sz w:val="12"/>
        </w:rPr>
        <w:t xml:space="preserve"> assurance does not require a special act to establish a right, but </w:t>
      </w:r>
      <w:r w:rsidRPr="007B0247">
        <w:rPr>
          <w:rFonts w:eastAsia="Cambria"/>
          <w:u w:val="single"/>
        </w:rPr>
        <w:t>is</w:t>
      </w:r>
      <w:r w:rsidRPr="007B0247">
        <w:rPr>
          <w:rFonts w:eastAsia="Cambria"/>
          <w:sz w:val="12"/>
        </w:rPr>
        <w:t xml:space="preserve"> already </w:t>
      </w:r>
      <w:r w:rsidRPr="007B0247">
        <w:rPr>
          <w:rFonts w:eastAsia="Cambria"/>
          <w:u w:val="single"/>
        </w:rPr>
        <w:t>contained in the concept of an obligation corresponding to</w:t>
      </w:r>
      <w:r w:rsidRPr="007B0247">
        <w:rPr>
          <w:rFonts w:eastAsia="Cambria"/>
          <w:sz w:val="12"/>
        </w:rPr>
        <w:t xml:space="preserve"> an </w:t>
      </w:r>
      <w:r w:rsidRPr="007B0247">
        <w:rPr>
          <w:rFonts w:eastAsia="Cambria"/>
          <w:u w:val="single"/>
        </w:rPr>
        <w:t>external right, since</w:t>
      </w:r>
      <w:r w:rsidRPr="007B0247">
        <w:rPr>
          <w:rFonts w:eastAsia="Cambria"/>
          <w:sz w:val="12"/>
        </w:rPr>
        <w:t xml:space="preserve"> the </w:t>
      </w:r>
      <w:r w:rsidRPr="007B0247">
        <w:rPr>
          <w:rFonts w:eastAsia="Cambria"/>
          <w:u w:val="single"/>
        </w:rPr>
        <w:t>universality</w:t>
      </w:r>
      <w:r w:rsidRPr="007B0247">
        <w:rPr>
          <w:rFonts w:eastAsia="Cambria"/>
          <w:sz w:val="12"/>
        </w:rPr>
        <w:t xml:space="preserve">, and with it the reciprocity, </w:t>
      </w:r>
      <w:r w:rsidRPr="007B0247">
        <w:rPr>
          <w:rFonts w:eastAsia="Cambria"/>
          <w:u w:val="single"/>
        </w:rPr>
        <w:t xml:space="preserve">of obligation arises from a universal rule. </w:t>
      </w:r>
      <w:r w:rsidRPr="007B0247">
        <w:rPr>
          <w:rFonts w:eastAsia="Cambria"/>
          <w:sz w:val="12"/>
        </w:rPr>
        <w:t xml:space="preserve">– Now, </w:t>
      </w:r>
      <w:r w:rsidRPr="007B0247">
        <w:rPr>
          <w:rFonts w:eastAsia="Cambria"/>
          <w:highlight w:val="green"/>
          <w:u w:val="single"/>
        </w:rPr>
        <w:t>a unilateral will cannot serve as</w:t>
      </w:r>
      <w:r w:rsidRPr="007B0247">
        <w:rPr>
          <w:rFonts w:eastAsia="Cambria"/>
          <w:u w:val="single"/>
        </w:rPr>
        <w:t xml:space="preserve"> a </w:t>
      </w:r>
      <w:r w:rsidRPr="007B0247">
        <w:rPr>
          <w:rFonts w:eastAsia="Cambria"/>
          <w:highlight w:val="green"/>
          <w:u w:val="single"/>
        </w:rPr>
        <w:t xml:space="preserve">coercive law </w:t>
      </w:r>
      <w:r w:rsidRPr="007B0247">
        <w:rPr>
          <w:rFonts w:eastAsia="Cambria"/>
          <w:u w:val="single"/>
        </w:rPr>
        <w:t xml:space="preserve">for everyone </w:t>
      </w:r>
      <w:r w:rsidRPr="007B0247">
        <w:rPr>
          <w:rFonts w:eastAsia="Cambria"/>
          <w:highlight w:val="green"/>
          <w:u w:val="single"/>
        </w:rPr>
        <w:t>with regard to possession that is external and</w:t>
      </w:r>
      <w:r w:rsidRPr="007B0247">
        <w:rPr>
          <w:rFonts w:eastAsia="Cambria"/>
          <w:sz w:val="12"/>
        </w:rPr>
        <w:t xml:space="preserve"> therefore </w:t>
      </w:r>
      <w:r w:rsidRPr="007B0247">
        <w:rPr>
          <w:rFonts w:eastAsia="Cambria"/>
          <w:highlight w:val="green"/>
          <w:u w:val="single"/>
        </w:rPr>
        <w:t>contingent</w:t>
      </w:r>
      <w:r w:rsidRPr="007B0247">
        <w:rPr>
          <w:rFonts w:eastAsia="Cambria"/>
          <w:u w:val="single"/>
        </w:rPr>
        <w:t xml:space="preserve">, since </w:t>
      </w:r>
      <w:r w:rsidRPr="007B0247">
        <w:rPr>
          <w:rFonts w:eastAsia="Cambria"/>
          <w:highlight w:val="green"/>
          <w:u w:val="single"/>
        </w:rPr>
        <w:t>that would infringe upon freedom</w:t>
      </w:r>
      <w:r w:rsidRPr="007B0247">
        <w:rPr>
          <w:rFonts w:eastAsia="Cambria"/>
          <w:sz w:val="12"/>
        </w:rPr>
        <w:t xml:space="preserve"> in accordance with universal laws. </w:t>
      </w:r>
      <w:proofErr w:type="gramStart"/>
      <w:r w:rsidRPr="007B0247">
        <w:rPr>
          <w:rFonts w:eastAsia="Cambria"/>
          <w:sz w:val="12"/>
        </w:rPr>
        <w:t>So</w:t>
      </w:r>
      <w:proofErr w:type="gramEnd"/>
      <w:r w:rsidRPr="007B0247">
        <w:rPr>
          <w:rFonts w:eastAsia="Cambria"/>
          <w:sz w:val="12"/>
        </w:rPr>
        <w:t xml:space="preserve"> </w:t>
      </w:r>
      <w:r w:rsidRPr="007B0247">
        <w:rPr>
          <w:rFonts w:eastAsia="Cambria"/>
          <w:highlight w:val="green"/>
          <w:u w:val="single"/>
        </w:rPr>
        <w:t>it is only a will putting everyone under obligation</w:t>
      </w:r>
      <w:r w:rsidRPr="007B0247">
        <w:rPr>
          <w:rFonts w:eastAsia="Cambria"/>
          <w:u w:val="single"/>
        </w:rPr>
        <w:t xml:space="preserve">, </w:t>
      </w:r>
      <w:r w:rsidRPr="007B0247">
        <w:rPr>
          <w:rFonts w:eastAsia="Cambria"/>
          <w:sz w:val="12"/>
        </w:rPr>
        <w:t xml:space="preserve">hence only a collective general (common) and powerful will, </w:t>
      </w:r>
      <w:r w:rsidRPr="007B0247">
        <w:rPr>
          <w:rFonts w:eastAsia="Cambria"/>
          <w:highlight w:val="green"/>
          <w:u w:val="single"/>
        </w:rPr>
        <w:t>that can provide</w:t>
      </w:r>
      <w:r w:rsidRPr="007B0247">
        <w:rPr>
          <w:rFonts w:eastAsia="Cambria"/>
          <w:sz w:val="12"/>
        </w:rPr>
        <w:t xml:space="preserve"> everyone </w:t>
      </w:r>
      <w:r w:rsidRPr="007B0247">
        <w:rPr>
          <w:rFonts w:eastAsia="Cambria"/>
          <w:u w:val="single"/>
        </w:rPr>
        <w:t xml:space="preserve">this </w:t>
      </w:r>
      <w:r w:rsidRPr="007B0247">
        <w:rPr>
          <w:rFonts w:eastAsia="Cambria"/>
          <w:highlight w:val="green"/>
          <w:u w:val="single"/>
        </w:rPr>
        <w:t>assurance</w:t>
      </w:r>
      <w:r w:rsidRPr="007B0247">
        <w:rPr>
          <w:rFonts w:eastAsia="Cambria"/>
          <w:u w:val="single"/>
        </w:rPr>
        <w:t xml:space="preserve">. </w:t>
      </w:r>
      <w:r w:rsidRPr="007B0247">
        <w:rPr>
          <w:rFonts w:eastAsia="Cambria"/>
          <w:sz w:val="12"/>
        </w:rPr>
        <w:t xml:space="preserve">– But the condition of being under a general external (i.e., public) lawgiving accompanied with power is the civil condition. So </w:t>
      </w:r>
      <w:r w:rsidRPr="007B0247">
        <w:rPr>
          <w:rFonts w:eastAsia="Cambria"/>
          <w:highlight w:val="green"/>
          <w:u w:val="single"/>
        </w:rPr>
        <w:t>only in a civil condition can something external be mine or yours.</w:t>
      </w:r>
      <w:r w:rsidRPr="007B0247">
        <w:rPr>
          <w:rFonts w:eastAsia="Cambria"/>
          <w:sz w:val="12"/>
        </w:rPr>
        <w:t xml:space="preserve"> Corollary: If it must be possible, in terms of rights, to have an external object as one’s own, the subject must also be permitted to constrain everyone else with whom he comes into conflict about whether an external object is his or another’s to enter along with him into a civil </w:t>
      </w:r>
      <w:proofErr w:type="spellStart"/>
      <w:proofErr w:type="gramStart"/>
      <w:r w:rsidRPr="007B0247">
        <w:rPr>
          <w:rFonts w:eastAsia="Cambria"/>
          <w:sz w:val="12"/>
        </w:rPr>
        <w:t>constitution.Read</w:t>
      </w:r>
      <w:proofErr w:type="spellEnd"/>
      <w:proofErr w:type="gramEnd"/>
      <w:r w:rsidRPr="007B0247">
        <w:rPr>
          <w:rFonts w:eastAsia="Cambria"/>
          <w:sz w:val="12"/>
        </w:rPr>
        <w:t xml:space="preserve"> more at location 1843</w:t>
      </w:r>
    </w:p>
    <w:p w14:paraId="32663B31" w14:textId="77777777" w:rsidR="00733694" w:rsidRPr="00CD5962" w:rsidRDefault="00733694" w:rsidP="00C811EB">
      <w:pPr>
        <w:rPr>
          <w:rFonts w:eastAsia="Cambria"/>
          <w:sz w:val="12"/>
        </w:rPr>
      </w:pPr>
    </w:p>
    <w:p w14:paraId="2432D380" w14:textId="77777777" w:rsidR="00C811EB" w:rsidRDefault="00C811EB" w:rsidP="00C811EB">
      <w:pPr>
        <w:pStyle w:val="Heading4"/>
      </w:pPr>
      <w:proofErr w:type="gramStart"/>
      <w:r>
        <w:t>Thus</w:t>
      </w:r>
      <w:proofErr w:type="gramEnd"/>
      <w:r>
        <w:t xml:space="preserve"> I negate – resolved: </w:t>
      </w:r>
      <w:r>
        <w:rPr>
          <w:rFonts w:asciiTheme="minorHAnsi" w:hAnsiTheme="minorHAnsi" w:cstheme="minorHAnsi"/>
        </w:rPr>
        <w:t>t</w:t>
      </w:r>
      <w:r w:rsidRPr="00B319E9">
        <w:rPr>
          <w:rFonts w:asciiTheme="minorHAnsi" w:hAnsiTheme="minorHAnsi" w:cstheme="minorHAnsi"/>
        </w:rPr>
        <w:t xml:space="preserve">he member nations of the World Trade Organization ought </w:t>
      </w:r>
      <w:r>
        <w:rPr>
          <w:rFonts w:asciiTheme="minorHAnsi" w:hAnsiTheme="minorHAnsi" w:cstheme="minorHAnsi"/>
        </w:rPr>
        <w:t xml:space="preserve">NOT </w:t>
      </w:r>
      <w:r w:rsidRPr="00B319E9">
        <w:rPr>
          <w:rFonts w:asciiTheme="minorHAnsi" w:hAnsiTheme="minorHAnsi" w:cstheme="minorHAnsi"/>
        </w:rPr>
        <w:t>to reduce intellectual property protections for medicines</w:t>
      </w:r>
    </w:p>
    <w:p w14:paraId="4CE88B13" w14:textId="77777777" w:rsidR="00C811EB" w:rsidRPr="00672184" w:rsidRDefault="00C811EB" w:rsidP="00C811EB">
      <w:pPr>
        <w:pStyle w:val="Heading3"/>
      </w:pPr>
      <w:r w:rsidRPr="00672184">
        <w:lastRenderedPageBreak/>
        <w:t>Contention</w:t>
      </w:r>
      <w:r>
        <w:t xml:space="preserve"> 1 – Property Rights </w:t>
      </w:r>
    </w:p>
    <w:p w14:paraId="102C2CE0" w14:textId="77777777" w:rsidR="00C811EB" w:rsidRDefault="00C811EB" w:rsidP="00C811EB">
      <w:pPr>
        <w:pStyle w:val="Heading4"/>
      </w:pPr>
      <w:r>
        <w:t>The inventor’s property rights must be legally enforced through IP protections.</w:t>
      </w:r>
    </w:p>
    <w:p w14:paraId="09C2401B" w14:textId="77777777" w:rsidR="00C811EB" w:rsidRPr="00B22DF6" w:rsidRDefault="00C811EB" w:rsidP="00C811EB">
      <w:proofErr w:type="spellStart"/>
      <w:r w:rsidRPr="00741634">
        <w:rPr>
          <w:rStyle w:val="Style13ptBold"/>
        </w:rPr>
        <w:t>Sonderholm</w:t>
      </w:r>
      <w:proofErr w:type="spellEnd"/>
      <w:r w:rsidRPr="00741634">
        <w:rPr>
          <w:rStyle w:val="Style13ptBold"/>
        </w:rPr>
        <w:t xml:space="preserve"> 10 discusses</w:t>
      </w:r>
      <w:r>
        <w:t xml:space="preserve"> [</w:t>
      </w:r>
      <w:proofErr w:type="spellStart"/>
      <w:r>
        <w:t>Jorn</w:t>
      </w:r>
      <w:proofErr w:type="spellEnd"/>
      <w:r>
        <w:t xml:space="preserve"> </w:t>
      </w:r>
      <w:proofErr w:type="spellStart"/>
      <w:r>
        <w:t>Sonderholm</w:t>
      </w:r>
      <w:proofErr w:type="spellEnd"/>
      <w:r>
        <w:t xml:space="preserve"> (</w:t>
      </w:r>
      <w:r w:rsidRPr="00B22DF6">
        <w:t>Professor with Specific Responsibilities at Aalborg University, Denmark</w:t>
      </w:r>
      <w:r>
        <w:t xml:space="preserve">, </w:t>
      </w:r>
      <w:r w:rsidRPr="00B22DF6">
        <w:t xml:space="preserve">PhD </w:t>
      </w:r>
      <w:r>
        <w:t xml:space="preserve">in Philosophy </w:t>
      </w:r>
      <w:r w:rsidRPr="00B22DF6">
        <w:t>from the University of St Andrews</w:t>
      </w:r>
      <w:r>
        <w:t xml:space="preserve">, </w:t>
      </w:r>
      <w:r w:rsidRPr="00B22DF6">
        <w:t>UK, director of the Centre for Philosophy and Public Policy (C3P)</w:t>
      </w:r>
      <w:r>
        <w:t>), “</w:t>
      </w:r>
      <w:r w:rsidRPr="00B22DF6">
        <w:t>Ethical Issues Surrounding Intellectual Property Rights</w:t>
      </w:r>
      <w:r>
        <w:t>”,</w:t>
      </w:r>
      <w:r w:rsidRPr="00B22DF6">
        <w:t xml:space="preserve"> Philosophy Compass 5/12 (2010): 1107–1115</w:t>
      </w:r>
      <w:r>
        <w:t>] SG</w:t>
      </w:r>
    </w:p>
    <w:p w14:paraId="7C21FE28" w14:textId="77777777" w:rsidR="00C811EB" w:rsidRDefault="00C811EB" w:rsidP="00C811EB">
      <w:pPr>
        <w:jc w:val="both"/>
        <w:rPr>
          <w:b/>
          <w:bCs/>
          <w:u w:val="single"/>
        </w:rPr>
      </w:pPr>
      <w:r w:rsidRPr="00741634">
        <w:rPr>
          <w:sz w:val="12"/>
        </w:rPr>
        <w:t xml:space="preserve">Traditionally, two distinct lines of thought have been fielded for the suggestion that IPRs are ethically justifiable. </w:t>
      </w:r>
      <w:r w:rsidRPr="00B22DF6">
        <w:rPr>
          <w:b/>
          <w:bCs/>
          <w:u w:val="single"/>
        </w:rPr>
        <w:t>One line of thought appeals to a natural right of an inventor to</w:t>
      </w:r>
      <w:r>
        <w:rPr>
          <w:b/>
          <w:bCs/>
          <w:u w:val="single"/>
        </w:rPr>
        <w:t xml:space="preserve"> </w:t>
      </w:r>
      <w:r w:rsidRPr="00B22DF6">
        <w:rPr>
          <w:b/>
          <w:bCs/>
          <w:u w:val="single"/>
        </w:rPr>
        <w:t>control the use of her innovation. This is the libertarian defense of IPRs</w:t>
      </w:r>
      <w:r w:rsidRPr="00741634">
        <w:rPr>
          <w:sz w:val="12"/>
        </w:rPr>
        <w:t xml:space="preserve"> which has its historical roots in the writings of John Locke (Locke 1690). Robert Nozick has in more modern times been an advocate for this line of thought (Nozick 1974). </w:t>
      </w:r>
      <w:r w:rsidRPr="00411A2D">
        <w:rPr>
          <w:b/>
          <w:bCs/>
          <w:highlight w:val="green"/>
          <w:u w:val="single"/>
        </w:rPr>
        <w:t>The libertarian view endows individuals with a natural right of appropriation.</w:t>
      </w:r>
      <w:r w:rsidRPr="00741634">
        <w:rPr>
          <w:sz w:val="12"/>
        </w:rPr>
        <w:t xml:space="preserve"> This is the idea that </w:t>
      </w:r>
      <w:r w:rsidRPr="00411A2D">
        <w:rPr>
          <w:b/>
          <w:bCs/>
          <w:highlight w:val="green"/>
          <w:u w:val="single"/>
        </w:rPr>
        <w:t>any innovator</w:t>
      </w:r>
      <w:r w:rsidRPr="00B22DF6">
        <w:rPr>
          <w:b/>
          <w:bCs/>
          <w:u w:val="single"/>
        </w:rPr>
        <w:t xml:space="preserve"> ⁄ worker </w:t>
      </w:r>
      <w:r w:rsidRPr="00411A2D">
        <w:rPr>
          <w:b/>
          <w:bCs/>
          <w:highlight w:val="green"/>
          <w:u w:val="single"/>
        </w:rPr>
        <w:t>who mixes her labor with a previously unowned object</w:t>
      </w:r>
      <w:r w:rsidRPr="00B22DF6">
        <w:rPr>
          <w:b/>
          <w:bCs/>
          <w:u w:val="single"/>
        </w:rPr>
        <w:t xml:space="preserve"> or natural</w:t>
      </w:r>
      <w:r>
        <w:rPr>
          <w:b/>
          <w:bCs/>
          <w:u w:val="single"/>
        </w:rPr>
        <w:t xml:space="preserve"> </w:t>
      </w:r>
      <w:r w:rsidRPr="00B22DF6">
        <w:rPr>
          <w:b/>
          <w:bCs/>
          <w:u w:val="single"/>
        </w:rPr>
        <w:t xml:space="preserve">resource </w:t>
      </w:r>
      <w:r w:rsidRPr="00411A2D">
        <w:rPr>
          <w:b/>
          <w:bCs/>
          <w:highlight w:val="green"/>
          <w:u w:val="single"/>
        </w:rPr>
        <w:t>comes to own this object</w:t>
      </w:r>
      <w:r w:rsidRPr="00B22DF6">
        <w:rPr>
          <w:b/>
          <w:bCs/>
          <w:u w:val="single"/>
        </w:rPr>
        <w:t xml:space="preserve"> or resource </w:t>
      </w:r>
      <w:r w:rsidRPr="00411A2D">
        <w:rPr>
          <w:b/>
          <w:bCs/>
          <w:highlight w:val="green"/>
          <w:u w:val="single"/>
        </w:rPr>
        <w:t>in full and can legitimately deny that other people use</w:t>
      </w:r>
      <w:r w:rsidRPr="00B22DF6">
        <w:rPr>
          <w:b/>
          <w:bCs/>
          <w:u w:val="single"/>
        </w:rPr>
        <w:t xml:space="preserve"> ⁄ appropriate </w:t>
      </w:r>
      <w:r w:rsidRPr="00411A2D">
        <w:rPr>
          <w:b/>
          <w:bCs/>
          <w:highlight w:val="green"/>
          <w:u w:val="single"/>
        </w:rPr>
        <w:t>this object</w:t>
      </w:r>
      <w:r w:rsidRPr="00B22DF6">
        <w:rPr>
          <w:b/>
          <w:bCs/>
          <w:u w:val="single"/>
        </w:rPr>
        <w:t xml:space="preserve"> or resource.</w:t>
      </w:r>
      <w:r>
        <w:rPr>
          <w:b/>
          <w:bCs/>
          <w:u w:val="single"/>
        </w:rPr>
        <w:t xml:space="preserve"> </w:t>
      </w:r>
      <w:r w:rsidRPr="00741634">
        <w:rPr>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B22DF6">
        <w:rPr>
          <w:b/>
          <w:bCs/>
          <w:u w:val="single"/>
        </w:rPr>
        <w:t xml:space="preserve">On the libertarian view, </w:t>
      </w:r>
      <w:r w:rsidRPr="00411A2D">
        <w:rPr>
          <w:b/>
          <w:bCs/>
          <w:highlight w:val="green"/>
          <w:u w:val="single"/>
        </w:rPr>
        <w:t>there is no</w:t>
      </w:r>
      <w:r w:rsidRPr="00B22DF6">
        <w:rPr>
          <w:b/>
          <w:bCs/>
          <w:u w:val="single"/>
        </w:rPr>
        <w:t xml:space="preserve"> morally relevant </w:t>
      </w:r>
      <w:r w:rsidRPr="00411A2D">
        <w:rPr>
          <w:b/>
          <w:bCs/>
          <w:highlight w:val="green"/>
          <w:u w:val="single"/>
        </w:rPr>
        <w:t>difference between</w:t>
      </w:r>
      <w:r w:rsidRPr="00B22DF6">
        <w:rPr>
          <w:b/>
          <w:bCs/>
          <w:u w:val="single"/>
        </w:rPr>
        <w:t xml:space="preserve">, say, </w:t>
      </w:r>
      <w:r w:rsidRPr="00411A2D">
        <w:rPr>
          <w:b/>
          <w:bCs/>
          <w:highlight w:val="green"/>
          <w:u w:val="single"/>
        </w:rPr>
        <w:t>a farmer who mixes her labor with the land and</w:t>
      </w:r>
      <w:r w:rsidRPr="00B22DF6">
        <w:rPr>
          <w:b/>
          <w:bCs/>
          <w:u w:val="single"/>
        </w:rPr>
        <w:t xml:space="preserve"> thereby come to </w:t>
      </w:r>
      <w:r w:rsidRPr="00411A2D">
        <w:rPr>
          <w:b/>
          <w:bCs/>
          <w:highlight w:val="green"/>
          <w:u w:val="single"/>
        </w:rPr>
        <w:t xml:space="preserve">own the </w:t>
      </w:r>
      <w:r w:rsidRPr="00741634">
        <w:rPr>
          <w:b/>
          <w:bCs/>
          <w:u w:val="single"/>
        </w:rPr>
        <w:t>results</w:t>
      </w:r>
      <w:r w:rsidRPr="00B22DF6">
        <w:rPr>
          <w:b/>
          <w:bCs/>
          <w:u w:val="single"/>
        </w:rPr>
        <w:t xml:space="preserve"> of this interaction</w:t>
      </w:r>
      <w:r>
        <w:rPr>
          <w:b/>
          <w:bCs/>
          <w:u w:val="single"/>
        </w:rPr>
        <w:t xml:space="preserve"> </w:t>
      </w:r>
      <w:r w:rsidRPr="00B22DF6">
        <w:rPr>
          <w:b/>
          <w:bCs/>
          <w:u w:val="single"/>
        </w:rPr>
        <w:t xml:space="preserve">(the timber, the </w:t>
      </w:r>
      <w:r w:rsidRPr="00411A2D">
        <w:rPr>
          <w:b/>
          <w:bCs/>
          <w:highlight w:val="green"/>
          <w:u w:val="single"/>
        </w:rPr>
        <w:t>harvest</w:t>
      </w:r>
      <w:r w:rsidRPr="00B22DF6">
        <w:rPr>
          <w:b/>
          <w:bCs/>
          <w:u w:val="single"/>
        </w:rPr>
        <w:t xml:space="preserve">, the fruits, etc.) </w:t>
      </w:r>
      <w:r w:rsidRPr="00411A2D">
        <w:rPr>
          <w:b/>
          <w:bCs/>
          <w:highlight w:val="green"/>
          <w:u w:val="single"/>
        </w:rPr>
        <w:t>and a medical researcher who mixes her labor with</w:t>
      </w:r>
      <w:r w:rsidRPr="00B22DF6">
        <w:rPr>
          <w:b/>
          <w:bCs/>
          <w:u w:val="single"/>
        </w:rPr>
        <w:t xml:space="preserve"> certain </w:t>
      </w:r>
      <w:r w:rsidRPr="00411A2D">
        <w:rPr>
          <w:b/>
          <w:bCs/>
          <w:highlight w:val="green"/>
          <w:u w:val="single"/>
        </w:rPr>
        <w:t>chemicals and</w:t>
      </w:r>
      <w:r w:rsidRPr="00B22DF6">
        <w:rPr>
          <w:b/>
          <w:bCs/>
          <w:u w:val="single"/>
        </w:rPr>
        <w:t xml:space="preserve"> thereby come to </w:t>
      </w:r>
      <w:r w:rsidRPr="00411A2D">
        <w:rPr>
          <w:b/>
          <w:bCs/>
          <w:highlight w:val="green"/>
          <w:u w:val="single"/>
        </w:rPr>
        <w:t>own</w:t>
      </w:r>
      <w:r w:rsidRPr="00B22DF6">
        <w:rPr>
          <w:b/>
          <w:bCs/>
          <w:u w:val="single"/>
        </w:rPr>
        <w:t xml:space="preserve"> </w:t>
      </w:r>
      <w:r w:rsidRPr="00411A2D">
        <w:rPr>
          <w:b/>
          <w:bCs/>
          <w:highlight w:val="green"/>
          <w:u w:val="single"/>
        </w:rPr>
        <w:t>the</w:t>
      </w:r>
      <w:r w:rsidRPr="00B22DF6">
        <w:rPr>
          <w:b/>
          <w:bCs/>
          <w:u w:val="single"/>
        </w:rPr>
        <w:t xml:space="preserve"> results of the interaction</w:t>
      </w:r>
      <w:r>
        <w:rPr>
          <w:b/>
          <w:bCs/>
          <w:u w:val="single"/>
        </w:rPr>
        <w:t xml:space="preserve"> </w:t>
      </w:r>
      <w:r w:rsidRPr="00B22DF6">
        <w:rPr>
          <w:b/>
          <w:bCs/>
          <w:u w:val="single"/>
        </w:rPr>
        <w:t xml:space="preserve">(physical </w:t>
      </w:r>
      <w:r w:rsidRPr="00411A2D">
        <w:rPr>
          <w:b/>
          <w:bCs/>
          <w:highlight w:val="green"/>
          <w:u w:val="single"/>
        </w:rPr>
        <w:t>objects and</w:t>
      </w:r>
      <w:r w:rsidRPr="00B22DF6">
        <w:rPr>
          <w:b/>
          <w:bCs/>
          <w:u w:val="single"/>
        </w:rPr>
        <w:t xml:space="preserve"> an intellectual </w:t>
      </w:r>
      <w:r w:rsidRPr="00411A2D">
        <w:rPr>
          <w:b/>
          <w:bCs/>
          <w:highlight w:val="green"/>
          <w:u w:val="single"/>
        </w:rPr>
        <w:t>idea</w:t>
      </w:r>
      <w:r w:rsidRPr="00B22DF6">
        <w:rPr>
          <w:b/>
          <w:bCs/>
          <w:u w:val="single"/>
        </w:rPr>
        <w:t xml:space="preserve"> ⁄ formula </w:t>
      </w:r>
      <w:r w:rsidRPr="00411A2D">
        <w:rPr>
          <w:b/>
          <w:bCs/>
          <w:highlight w:val="green"/>
          <w:u w:val="single"/>
        </w:rPr>
        <w:t xml:space="preserve">for </w:t>
      </w:r>
      <w:proofErr w:type="gramStart"/>
      <w:r w:rsidRPr="00411A2D">
        <w:rPr>
          <w:b/>
          <w:bCs/>
          <w:highlight w:val="green"/>
          <w:u w:val="single"/>
        </w:rPr>
        <w:t>a</w:t>
      </w:r>
      <w:r w:rsidRPr="00B22DF6">
        <w:rPr>
          <w:b/>
          <w:bCs/>
          <w:u w:val="single"/>
        </w:rPr>
        <w:t>n</w:t>
      </w:r>
      <w:proofErr w:type="gramEnd"/>
      <w:r w:rsidRPr="00B22DF6">
        <w:rPr>
          <w:b/>
          <w:bCs/>
          <w:u w:val="single"/>
        </w:rPr>
        <w:t xml:space="preserve"> useful </w:t>
      </w:r>
      <w:r w:rsidRPr="00411A2D">
        <w:rPr>
          <w:b/>
          <w:bCs/>
          <w:highlight w:val="green"/>
          <w:u w:val="single"/>
        </w:rPr>
        <w:t>drug</w:t>
      </w:r>
      <w:r w:rsidRPr="00B22DF6">
        <w:rPr>
          <w:b/>
          <w:bCs/>
          <w:u w:val="single"/>
        </w:rPr>
        <w:t xml:space="preserve">). </w:t>
      </w:r>
      <w:r w:rsidRPr="00741634">
        <w:rPr>
          <w:sz w:val="12"/>
        </w:rPr>
        <w:t xml:space="preserve">Provided that the farmer and the medical researcher pay heed to the Lockean proviso, they both come to enjoy a strong property right on the objects that result from their mixing their labor with unowned natural resources. </w:t>
      </w:r>
      <w:r w:rsidRPr="00411A2D">
        <w:rPr>
          <w:b/>
          <w:bCs/>
          <w:highlight w:val="green"/>
          <w:u w:val="single"/>
        </w:rPr>
        <w:t>This natural property right</w:t>
      </w:r>
      <w:r w:rsidRPr="00B22DF6">
        <w:rPr>
          <w:b/>
          <w:bCs/>
          <w:u w:val="single"/>
        </w:rPr>
        <w:t xml:space="preserve"> </w:t>
      </w:r>
      <w:r w:rsidRPr="00411A2D">
        <w:rPr>
          <w:b/>
          <w:bCs/>
          <w:highlight w:val="green"/>
          <w:u w:val="single"/>
        </w:rPr>
        <w:t>is</w:t>
      </w:r>
      <w:r w:rsidRPr="00741634">
        <w:rPr>
          <w:sz w:val="12"/>
        </w:rPr>
        <w:t xml:space="preserve">, moreover, to be </w:t>
      </w:r>
      <w:r w:rsidRPr="00411A2D">
        <w:rPr>
          <w:b/>
          <w:bCs/>
          <w:highlight w:val="green"/>
          <w:u w:val="single"/>
        </w:rPr>
        <w:t>written into the legal framework and enforced by the</w:t>
      </w:r>
      <w:r w:rsidRPr="00B22DF6">
        <w:rPr>
          <w:b/>
          <w:bCs/>
          <w:u w:val="single"/>
        </w:rPr>
        <w:t xml:space="preserve"> proper </w:t>
      </w:r>
      <w:r w:rsidRPr="00411A2D">
        <w:rPr>
          <w:b/>
          <w:bCs/>
          <w:highlight w:val="green"/>
          <w:u w:val="single"/>
        </w:rPr>
        <w:t>authorities</w:t>
      </w:r>
      <w:r w:rsidRPr="00741634">
        <w:rPr>
          <w:sz w:val="12"/>
        </w:rPr>
        <w:t xml:space="preserve"> (police and courts of law). </w:t>
      </w:r>
      <w:r w:rsidRPr="00B22DF6">
        <w:rPr>
          <w:b/>
          <w:bCs/>
          <w:u w:val="single"/>
        </w:rPr>
        <w:t>Libertarians can therefore see trade agreements such as TRIPS as a legitimate legal</w:t>
      </w:r>
      <w:r>
        <w:rPr>
          <w:b/>
          <w:bCs/>
          <w:u w:val="single"/>
        </w:rPr>
        <w:t xml:space="preserve"> </w:t>
      </w:r>
      <w:r w:rsidRPr="00B22DF6">
        <w:rPr>
          <w:b/>
          <w:bCs/>
          <w:u w:val="single"/>
        </w:rPr>
        <w:t>enforcement of a pre-existing natural ⁄ moral right.</w:t>
      </w:r>
    </w:p>
    <w:p w14:paraId="3F204722" w14:textId="77777777" w:rsidR="00C811EB" w:rsidRDefault="00C811EB" w:rsidP="00C811EB">
      <w:pPr>
        <w:jc w:val="both"/>
        <w:rPr>
          <w:b/>
          <w:bCs/>
          <w:u w:val="single"/>
        </w:rPr>
      </w:pPr>
    </w:p>
    <w:p w14:paraId="5455ADE8" w14:textId="77777777" w:rsidR="00C811EB" w:rsidRDefault="00C811EB" w:rsidP="00C811EB">
      <w:pPr>
        <w:pStyle w:val="Heading4"/>
      </w:pPr>
      <w:r>
        <w:t>Moral and economic rights go hand-in-hand – authors deserve compensation if others benefit from their work.</w:t>
      </w:r>
    </w:p>
    <w:p w14:paraId="75FD6CDA" w14:textId="77777777" w:rsidR="00C811EB" w:rsidRPr="009D670C" w:rsidRDefault="00C811EB" w:rsidP="00C811EB">
      <w:pPr>
        <w:jc w:val="both"/>
      </w:pPr>
      <w:r w:rsidRPr="008148D7">
        <w:rPr>
          <w:rStyle w:val="Style13ptBold"/>
        </w:rPr>
        <w:t>Pozzo 06</w:t>
      </w:r>
      <w:r>
        <w:t xml:space="preserve"> [Riccardo Pozzo (Professor of History of Philosophy at University of Verona, PhD from</w:t>
      </w:r>
      <w:r w:rsidRPr="009D670C">
        <w:t xml:space="preserve"> Saarland University</w:t>
      </w:r>
      <w:r>
        <w:t xml:space="preserve">), </w:t>
      </w:r>
      <w:r w:rsidRPr="009D670C">
        <w:t>“Immanuel Kant on Intellectual Property”, Trans/Form/</w:t>
      </w:r>
      <w:proofErr w:type="spellStart"/>
      <w:r w:rsidRPr="009D670C">
        <w:t>Ação</w:t>
      </w:r>
      <w:proofErr w:type="spellEnd"/>
      <w:r>
        <w:t>,</w:t>
      </w:r>
      <w:r w:rsidRPr="009D670C">
        <w:t xml:space="preserve"> v.29(2), 2006, p.11-18</w:t>
      </w:r>
      <w:r>
        <w:t xml:space="preserve">] SG *brackets for gendered language </w:t>
      </w:r>
    </w:p>
    <w:p w14:paraId="1645E3A7" w14:textId="77777777" w:rsidR="00C811EB" w:rsidRDefault="00C811EB" w:rsidP="00C811EB">
      <w:pPr>
        <w:jc w:val="both"/>
        <w:rPr>
          <w:sz w:val="12"/>
          <w:szCs w:val="12"/>
        </w:rPr>
      </w:pPr>
      <w:r w:rsidRPr="008148D7">
        <w:rPr>
          <w:b/>
          <w:bCs/>
          <w:u w:val="single"/>
        </w:rPr>
        <w:t xml:space="preserve">The peculiarity of intellectual property consists thus first in being indeed a property, but property of an action; and second in being indeed inalienable, but also transferable in commission and license to a publisher. </w:t>
      </w:r>
      <w:r w:rsidRPr="00411A2D">
        <w:rPr>
          <w:b/>
          <w:bCs/>
          <w:highlight w:val="green"/>
          <w:u w:val="single"/>
        </w:rPr>
        <w:t>The bond the author has on [their]</w:t>
      </w:r>
      <w:r w:rsidRPr="008148D7">
        <w:rPr>
          <w:b/>
          <w:bCs/>
          <w:u w:val="single"/>
        </w:rPr>
        <w:t xml:space="preserve"> his </w:t>
      </w:r>
      <w:r w:rsidRPr="00411A2D">
        <w:rPr>
          <w:b/>
          <w:bCs/>
          <w:highlight w:val="green"/>
          <w:u w:val="single"/>
        </w:rPr>
        <w:t xml:space="preserve">work confers [them] </w:t>
      </w:r>
      <w:r w:rsidRPr="00D476AE">
        <w:rPr>
          <w:sz w:val="12"/>
        </w:rPr>
        <w:t>him</w:t>
      </w:r>
      <w:r w:rsidRPr="00411A2D">
        <w:rPr>
          <w:b/>
          <w:bCs/>
          <w:highlight w:val="green"/>
          <w:u w:val="single"/>
        </w:rPr>
        <w:t xml:space="preserve"> a moral right</w:t>
      </w:r>
      <w:r w:rsidRPr="008148D7">
        <w:rPr>
          <w:b/>
          <w:bCs/>
          <w:u w:val="single"/>
        </w:rPr>
        <w:t xml:space="preserve"> </w:t>
      </w:r>
      <w:r w:rsidRPr="00411A2D">
        <w:rPr>
          <w:b/>
          <w:bCs/>
          <w:highlight w:val="green"/>
          <w:u w:val="single"/>
        </w:rPr>
        <w:t>that is</w:t>
      </w:r>
      <w:r w:rsidRPr="008148D7">
        <w:rPr>
          <w:b/>
          <w:bCs/>
          <w:u w:val="single"/>
        </w:rPr>
        <w:t xml:space="preserve"> indeed </w:t>
      </w:r>
      <w:r w:rsidRPr="00411A2D">
        <w:rPr>
          <w:b/>
          <w:bCs/>
          <w:highlight w:val="green"/>
          <w:u w:val="single"/>
        </w:rPr>
        <w:t>a personal right. It is also a right to exploit economically [their]</w:t>
      </w:r>
      <w:r w:rsidRPr="008148D7">
        <w:rPr>
          <w:b/>
          <w:bCs/>
          <w:u w:val="single"/>
        </w:rPr>
        <w:t xml:space="preserve"> his </w:t>
      </w:r>
      <w:r w:rsidRPr="00411A2D">
        <w:rPr>
          <w:b/>
          <w:bCs/>
          <w:highlight w:val="green"/>
          <w:u w:val="single"/>
        </w:rPr>
        <w:t>work</w:t>
      </w:r>
      <w:r w:rsidRPr="008148D7">
        <w:rPr>
          <w:b/>
          <w:bCs/>
          <w:u w:val="single"/>
        </w:rPr>
        <w:t xml:space="preserve"> </w:t>
      </w:r>
      <w:r w:rsidRPr="00411A2D">
        <w:rPr>
          <w:b/>
          <w:bCs/>
          <w:highlight w:val="green"/>
          <w:u w:val="single"/>
        </w:rPr>
        <w:t>in all possible ways</w:t>
      </w:r>
      <w:r w:rsidRPr="008148D7">
        <w:rPr>
          <w:b/>
          <w:bCs/>
          <w:u w:val="single"/>
        </w:rPr>
        <w:t>, a right of economic use</w:t>
      </w:r>
      <w:r w:rsidRPr="008148D7">
        <w:rPr>
          <w:sz w:val="12"/>
        </w:rPr>
        <w:t xml:space="preserve">, which is a patrimonial right. Kant and Fichte argued that </w:t>
      </w:r>
      <w:r w:rsidRPr="00411A2D">
        <w:rPr>
          <w:b/>
          <w:bCs/>
          <w:highlight w:val="green"/>
          <w:u w:val="single"/>
        </w:rPr>
        <w:t>moral right and the right of economic use are strictly connected</w:t>
      </w:r>
      <w:r w:rsidRPr="008148D7">
        <w:rPr>
          <w:sz w:val="12"/>
        </w:rPr>
        <w:t xml:space="preserve">, and that the </w:t>
      </w:r>
      <w:r w:rsidRPr="00411A2D">
        <w:rPr>
          <w:b/>
          <w:bCs/>
          <w:highlight w:val="green"/>
          <w:u w:val="single"/>
        </w:rPr>
        <w:t>offense to one implies</w:t>
      </w:r>
      <w:r w:rsidRPr="008148D7">
        <w:rPr>
          <w:b/>
          <w:bCs/>
          <w:u w:val="single"/>
        </w:rPr>
        <w:t xml:space="preserve"> inevitably </w:t>
      </w:r>
      <w:r w:rsidRPr="00411A2D">
        <w:rPr>
          <w:b/>
          <w:bCs/>
          <w:highlight w:val="green"/>
          <w:u w:val="single"/>
        </w:rPr>
        <w:t>offense to the other</w:t>
      </w:r>
      <w:r w:rsidRPr="008148D7">
        <w:rPr>
          <w:b/>
          <w:bCs/>
          <w:u w:val="single"/>
        </w:rPr>
        <w:t>.</w:t>
      </w:r>
      <w:r w:rsidRPr="008148D7">
        <w:rPr>
          <w:sz w:val="12"/>
        </w:rPr>
        <w:t xml:space="preserve"> In eighteenth-century Germany, the free use came into discussion among the presuppositions of a democratic renewal of state and society. In his Supplement to the Consideration of Publishing and Its Rights, </w:t>
      </w:r>
      <w:proofErr w:type="spellStart"/>
      <w:r w:rsidRPr="008148D7">
        <w:rPr>
          <w:sz w:val="12"/>
        </w:rPr>
        <w:t>Reimarus</w:t>
      </w:r>
      <w:proofErr w:type="spellEnd"/>
      <w:r w:rsidRPr="008148D7">
        <w:rPr>
          <w:sz w:val="12"/>
        </w:rPr>
        <w:t xml:space="preserve"> asked writers “instead of writing for the aristocracy, to write for the tiers </w:t>
      </w:r>
      <w:proofErr w:type="spellStart"/>
      <w:r w:rsidRPr="008148D7">
        <w:rPr>
          <w:sz w:val="12"/>
        </w:rPr>
        <w:t>état</w:t>
      </w:r>
      <w:proofErr w:type="spellEnd"/>
      <w:r w:rsidRPr="008148D7">
        <w:rPr>
          <w:sz w:val="12"/>
        </w:rPr>
        <w:t xml:space="preserve"> of the reader’s world.” (</w:t>
      </w:r>
      <w:proofErr w:type="spellStart"/>
      <w:r w:rsidRPr="008148D7">
        <w:rPr>
          <w:sz w:val="12"/>
        </w:rPr>
        <w:t>Reimarus</w:t>
      </w:r>
      <w:proofErr w:type="spellEnd"/>
      <w:r w:rsidRPr="008148D7">
        <w:rPr>
          <w:sz w:val="12"/>
        </w:rPr>
        <w:t xml:space="preserve">, 1791b, p.595). He saluted with enthusiasm the claim of disenfranchising from the monopoly of English publishers expressed in the American Act for the Encouragement of Learning of May 31, 1790. </w:t>
      </w:r>
      <w:r w:rsidRPr="00411A2D">
        <w:rPr>
          <w:b/>
          <w:bCs/>
          <w:highlight w:val="green"/>
          <w:u w:val="single"/>
        </w:rPr>
        <w:t>Kant</w:t>
      </w:r>
      <w:r w:rsidRPr="008148D7">
        <w:rPr>
          <w:sz w:val="12"/>
        </w:rPr>
        <w:t xml:space="preserve">, however, </w:t>
      </w:r>
      <w:r w:rsidRPr="008148D7">
        <w:rPr>
          <w:b/>
          <w:bCs/>
          <w:u w:val="single"/>
        </w:rPr>
        <w:t xml:space="preserve">was firm in embracing intellectual property. </w:t>
      </w:r>
      <w:r w:rsidRPr="008148D7">
        <w:rPr>
          <w:sz w:val="12"/>
        </w:rPr>
        <w:t xml:space="preserve">Referring himself to Roman Law, he asked for its legislative formulation not only as patrimonial right, but also as a personal right. In Of the </w:t>
      </w:r>
      <w:proofErr w:type="spellStart"/>
      <w:r w:rsidRPr="008148D7">
        <w:rPr>
          <w:sz w:val="12"/>
        </w:rPr>
        <w:t>Illegitimity</w:t>
      </w:r>
      <w:proofErr w:type="spellEnd"/>
      <w:r w:rsidRPr="008148D7">
        <w:rPr>
          <w:sz w:val="12"/>
        </w:rPr>
        <w:t xml:space="preserve"> of Pirate Publishing, </w:t>
      </w:r>
      <w:r w:rsidRPr="008148D7">
        <w:rPr>
          <w:b/>
          <w:bCs/>
          <w:u w:val="single"/>
        </w:rPr>
        <w:t xml:space="preserve">he </w:t>
      </w:r>
      <w:r w:rsidRPr="00411A2D">
        <w:rPr>
          <w:b/>
          <w:bCs/>
          <w:highlight w:val="green"/>
          <w:u w:val="single"/>
        </w:rPr>
        <w:lastRenderedPageBreak/>
        <w:t>considered the moral faculties related to intellectual property as an “inalienable right</w:t>
      </w:r>
      <w:r w:rsidRPr="008148D7">
        <w:rPr>
          <w:sz w:val="12"/>
        </w:rPr>
        <w:t xml:space="preserve"> (</w:t>
      </w:r>
      <w:proofErr w:type="spellStart"/>
      <w:r w:rsidRPr="008148D7">
        <w:rPr>
          <w:sz w:val="12"/>
        </w:rPr>
        <w:t>ius</w:t>
      </w:r>
      <w:proofErr w:type="spellEnd"/>
      <w:r w:rsidRPr="008148D7">
        <w:rPr>
          <w:sz w:val="12"/>
        </w:rPr>
        <w:t xml:space="preserve"> </w:t>
      </w:r>
      <w:proofErr w:type="spellStart"/>
      <w:r w:rsidRPr="008148D7">
        <w:rPr>
          <w:sz w:val="12"/>
        </w:rPr>
        <w:t>personalissimum</w:t>
      </w:r>
      <w:proofErr w:type="spellEnd"/>
      <w:r w:rsidRPr="008148D7">
        <w:rPr>
          <w:sz w:val="12"/>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8148D7">
        <w:rPr>
          <w:sz w:val="12"/>
        </w:rPr>
        <w:t>Illegitimity</w:t>
      </w:r>
      <w:proofErr w:type="spellEnd"/>
      <w:r w:rsidRPr="008148D7">
        <w:rPr>
          <w:sz w:val="12"/>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8148D7">
        <w:rPr>
          <w:sz w:val="12"/>
        </w:rPr>
        <w:t>t.I</w:t>
      </w:r>
      <w:proofErr w:type="spellEnd"/>
      <w:r w:rsidRPr="008148D7">
        <w:rPr>
          <w:sz w:val="12"/>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sidRPr="00411A2D">
        <w:rPr>
          <w:b/>
          <w:bCs/>
          <w:highlight w:val="green"/>
          <w:u w:val="single"/>
        </w:rPr>
        <w:t>Kant</w:t>
      </w:r>
      <w:r w:rsidRPr="008148D7">
        <w:rPr>
          <w:sz w:val="12"/>
        </w:rPr>
        <w:t xml:space="preserve"> and Fichte </w:t>
      </w:r>
      <w:r w:rsidRPr="00411A2D">
        <w:rPr>
          <w:b/>
          <w:bCs/>
          <w:highlight w:val="green"/>
          <w:u w:val="single"/>
        </w:rPr>
        <w:t>spoke</w:t>
      </w:r>
      <w:r w:rsidRPr="008148D7">
        <w:rPr>
          <w:b/>
          <w:bCs/>
          <w:u w:val="single"/>
        </w:rPr>
        <w:t xml:space="preserve"> for the acceptance of the right </w:t>
      </w:r>
      <w:r w:rsidRPr="00411A2D">
        <w:rPr>
          <w:b/>
          <w:bCs/>
          <w:highlight w:val="green"/>
          <w:u w:val="single"/>
        </w:rPr>
        <w:t>to defend the work of an author</w:t>
      </w:r>
      <w:r>
        <w:rPr>
          <w:b/>
          <w:bCs/>
          <w:u w:val="single"/>
        </w:rPr>
        <w:t xml:space="preserve"> </w:t>
      </w:r>
      <w:r w:rsidRPr="008148D7">
        <w:rPr>
          <w:b/>
          <w:bCs/>
          <w:u w:val="single"/>
        </w:rPr>
        <w:t xml:space="preserve">by the usurpations of others </w:t>
      </w:r>
      <w:r w:rsidRPr="00411A2D">
        <w:rPr>
          <w:b/>
          <w:bCs/>
          <w:highlight w:val="green"/>
          <w:u w:val="single"/>
        </w:rPr>
        <w:t>so that [they</w:t>
      </w:r>
      <w:r>
        <w:rPr>
          <w:b/>
          <w:bCs/>
          <w:u w:val="single"/>
        </w:rPr>
        <w:t>]</w:t>
      </w:r>
      <w:r w:rsidRPr="008148D7">
        <w:rPr>
          <w:b/>
          <w:bCs/>
          <w:u w:val="single"/>
        </w:rPr>
        <w:t xml:space="preserve"> he </w:t>
      </w:r>
      <w:r w:rsidRPr="00411A2D">
        <w:rPr>
          <w:b/>
          <w:bCs/>
          <w:highlight w:val="green"/>
          <w:u w:val="single"/>
        </w:rPr>
        <w:t>may receive</w:t>
      </w:r>
      <w:r w:rsidRPr="008148D7">
        <w:rPr>
          <w:b/>
          <w:bCs/>
          <w:u w:val="single"/>
        </w:rPr>
        <w:t xml:space="preserve"> a patrimonial </w:t>
      </w:r>
      <w:r w:rsidRPr="00411A2D">
        <w:rPr>
          <w:b/>
          <w:bCs/>
          <w:highlight w:val="green"/>
          <w:u w:val="single"/>
        </w:rPr>
        <w:t>advantage from those who utilize the work</w:t>
      </w:r>
      <w:r w:rsidRPr="008148D7">
        <w:rPr>
          <w:b/>
          <w:bCs/>
          <w:u w:val="single"/>
        </w:rPr>
        <w:t xml:space="preserve"> acquiring new knowledge and/or an aesthetic experience.</w:t>
      </w:r>
      <w:r w:rsidRPr="008148D7">
        <w:rPr>
          <w:sz w:val="12"/>
        </w:rPr>
        <w:t xml:space="preserve"> In particular, Fichte declared the absolute primacy of the moral faculties within the corpus </w:t>
      </w:r>
      <w:proofErr w:type="spellStart"/>
      <w:r w:rsidRPr="008148D7">
        <w:rPr>
          <w:sz w:val="12"/>
        </w:rPr>
        <w:t>mysticum</w:t>
      </w:r>
      <w:proofErr w:type="spellEnd"/>
      <w:r w:rsidRPr="008148D7">
        <w:rPr>
          <w:sz w:val="12"/>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8148D7">
        <w:rPr>
          <w:sz w:val="12"/>
        </w:rPr>
        <w:t>t.I</w:t>
      </w:r>
      <w:proofErr w:type="spellEnd"/>
      <w:r w:rsidRPr="008148D7">
        <w:rPr>
          <w:sz w:val="12"/>
        </w:rPr>
        <w:t>/1, p.411). Fichte’s underlining the author’s exclusive right to the intellectual content of his book – “the appropriation of which through another is physically impossible” (ibid.) – brought him to the extreme of</w:t>
      </w:r>
      <w:r>
        <w:rPr>
          <w:sz w:val="12"/>
        </w:rPr>
        <w:t xml:space="preserve"> </w:t>
      </w:r>
      <w:r w:rsidRPr="00F949F9">
        <w:rPr>
          <w:sz w:val="12"/>
          <w:szCs w:val="12"/>
        </w:rPr>
        <w:t>prohibiting any form of copy that is not meant for personal use.</w:t>
      </w:r>
    </w:p>
    <w:p w14:paraId="123B4C45" w14:textId="77777777" w:rsidR="00C811EB" w:rsidRPr="00F531B3" w:rsidRDefault="00C811EB" w:rsidP="00C811EB">
      <w:pPr>
        <w:jc w:val="both"/>
      </w:pPr>
    </w:p>
    <w:p w14:paraId="07E9BB4D" w14:textId="77777777" w:rsidR="00C811EB" w:rsidRDefault="00C811EB" w:rsidP="00C811EB">
      <w:pPr>
        <w:pStyle w:val="Heading3"/>
      </w:pPr>
      <w:r>
        <w:lastRenderedPageBreak/>
        <w:t>Contention 2 – Coercion</w:t>
      </w:r>
    </w:p>
    <w:p w14:paraId="2CC33059" w14:textId="77777777" w:rsidR="00C811EB" w:rsidRPr="00411A2D" w:rsidRDefault="00C811EB" w:rsidP="00C811EB">
      <w:pPr>
        <w:pStyle w:val="Heading4"/>
      </w:pPr>
      <w:r>
        <w:t>Reducing IP protections arbitrarily coerces pharmaceutical firms and it’s not their obligation to solve the AC’s harms.</w:t>
      </w:r>
    </w:p>
    <w:p w14:paraId="572282B9" w14:textId="77777777" w:rsidR="00C811EB" w:rsidRDefault="00C811EB" w:rsidP="00C811EB">
      <w:proofErr w:type="spellStart"/>
      <w:r w:rsidRPr="00411A2D">
        <w:rPr>
          <w:rStyle w:val="Style13ptBold"/>
        </w:rPr>
        <w:t>Sonderholm</w:t>
      </w:r>
      <w:proofErr w:type="spellEnd"/>
      <w:r w:rsidRPr="00411A2D">
        <w:rPr>
          <w:rStyle w:val="Style13ptBold"/>
        </w:rPr>
        <w:t xml:space="preserve"> 09</w:t>
      </w:r>
      <w:r>
        <w:t xml:space="preserve"> [</w:t>
      </w:r>
      <w:proofErr w:type="spellStart"/>
      <w:r w:rsidRPr="00411A2D">
        <w:t>Jorn</w:t>
      </w:r>
      <w:proofErr w:type="spellEnd"/>
      <w:r w:rsidRPr="00411A2D">
        <w:t xml:space="preserve"> </w:t>
      </w:r>
      <w:proofErr w:type="spellStart"/>
      <w:r w:rsidRPr="00411A2D">
        <w:t>Sonderholm</w:t>
      </w:r>
      <w:proofErr w:type="spellEnd"/>
      <w:r w:rsidRPr="00411A2D">
        <w:t xml:space="preserve"> (Professor with Specific Responsibilities at Aalborg University, Denmark, PhD in Philosophy from the University of St Andrews, UK, director of the Centre for Philosophy and Public Policy (C3P)), </w:t>
      </w:r>
      <w:r>
        <w:t xml:space="preserve">“Paying a high price for low costs: why there should be no legal constraints on the profits that can be made on drugs for tropical diseases”, </w:t>
      </w:r>
      <w:r w:rsidRPr="00411A2D">
        <w:t>J</w:t>
      </w:r>
      <w:r>
        <w:t>ournal of</w:t>
      </w:r>
      <w:r w:rsidRPr="00411A2D">
        <w:t xml:space="preserve"> Med</w:t>
      </w:r>
      <w:r>
        <w:t xml:space="preserve">ical </w:t>
      </w:r>
      <w:r w:rsidRPr="00411A2D">
        <w:t>Ethics</w:t>
      </w:r>
      <w:r>
        <w:t>,</w:t>
      </w:r>
      <w:r w:rsidRPr="00411A2D">
        <w:t xml:space="preserve"> 2009;</w:t>
      </w:r>
      <w:r>
        <w:t xml:space="preserve"> </w:t>
      </w:r>
      <w:r w:rsidRPr="00411A2D">
        <w:t>35</w:t>
      </w:r>
      <w:r>
        <w:t xml:space="preserve">: </w:t>
      </w:r>
      <w:r w:rsidRPr="00411A2D">
        <w:t>315–319</w:t>
      </w:r>
      <w:r>
        <w:t xml:space="preserve">, </w:t>
      </w:r>
      <w:r w:rsidRPr="00411A2D">
        <w:t>https://jme.bmj.com/content/medethics/35/5/315.full.pdf?casa_token=b8TNX5kGB_wAAAAA:zRKPmCqJ-kr3DVtwY2o0SLrIkohVq871eo2UO6mHs3pxLy_kODqFnzdfqUI3XUnjnXjWKP0vmQj-</w:t>
      </w:r>
      <w:r>
        <w:t>] SG</w:t>
      </w:r>
    </w:p>
    <w:p w14:paraId="61FDDC7B" w14:textId="77777777" w:rsidR="00C811EB" w:rsidRDefault="00C811EB" w:rsidP="00C811EB">
      <w:pPr>
        <w:jc w:val="both"/>
        <w:rPr>
          <w:b/>
          <w:bCs/>
          <w:u w:val="single"/>
        </w:rPr>
      </w:pPr>
      <w:r w:rsidRPr="00411A2D">
        <w:rPr>
          <w:sz w:val="12"/>
        </w:rPr>
        <w:t xml:space="preserve">It is, however, difficult to see why these people are supposed to take an economic loss. </w:t>
      </w:r>
      <w:r w:rsidRPr="00411A2D">
        <w:rPr>
          <w:b/>
          <w:bCs/>
          <w:u w:val="single"/>
        </w:rPr>
        <w:t>By allocating resources into the research</w:t>
      </w:r>
      <w:r>
        <w:rPr>
          <w:b/>
          <w:bCs/>
          <w:u w:val="single"/>
        </w:rPr>
        <w:t xml:space="preserve"> </w:t>
      </w:r>
      <w:r w:rsidRPr="00411A2D">
        <w:rPr>
          <w:b/>
          <w:bCs/>
          <w:u w:val="single"/>
        </w:rPr>
        <w:t>and development of a treatment for malaria</w:t>
      </w:r>
      <w:r w:rsidRPr="00411A2D">
        <w:rPr>
          <w:sz w:val="12"/>
        </w:rPr>
        <w:t xml:space="preserve"> (an enterprise that is likely to involve high economic risk), </w:t>
      </w:r>
      <w:r w:rsidRPr="00411A2D">
        <w:rPr>
          <w:b/>
          <w:bCs/>
          <w:u w:val="single"/>
        </w:rPr>
        <w:t>the people with an</w:t>
      </w:r>
      <w:r>
        <w:rPr>
          <w:b/>
          <w:bCs/>
          <w:u w:val="single"/>
        </w:rPr>
        <w:t xml:space="preserve"> </w:t>
      </w:r>
      <w:r w:rsidRPr="00411A2D">
        <w:rPr>
          <w:b/>
          <w:bCs/>
          <w:u w:val="single"/>
        </w:rPr>
        <w:t>economic interest in the company responded to a health crisis</w:t>
      </w:r>
      <w:r>
        <w:rPr>
          <w:b/>
          <w:bCs/>
          <w:u w:val="single"/>
        </w:rPr>
        <w:t xml:space="preserve"> </w:t>
      </w:r>
      <w:r w:rsidRPr="00411A2D">
        <w:rPr>
          <w:b/>
          <w:bCs/>
          <w:u w:val="single"/>
        </w:rPr>
        <w:t xml:space="preserve">that existed independently of them. However, </w:t>
      </w:r>
      <w:r w:rsidRPr="00411A2D">
        <w:rPr>
          <w:b/>
          <w:bCs/>
          <w:highlight w:val="green"/>
          <w:u w:val="single"/>
        </w:rPr>
        <w:t>the moment</w:t>
      </w:r>
      <w:r w:rsidRPr="00411A2D">
        <w:rPr>
          <w:b/>
          <w:bCs/>
          <w:u w:val="single"/>
        </w:rPr>
        <w:t xml:space="preserve"> the</w:t>
      </w:r>
      <w:r>
        <w:rPr>
          <w:b/>
          <w:bCs/>
          <w:u w:val="single"/>
        </w:rPr>
        <w:t xml:space="preserve"> </w:t>
      </w:r>
      <w:r w:rsidRPr="00411A2D">
        <w:rPr>
          <w:b/>
          <w:bCs/>
          <w:highlight w:val="green"/>
          <w:u w:val="single"/>
        </w:rPr>
        <w:t>research has proved successful, a special obligation is laid on</w:t>
      </w:r>
      <w:r>
        <w:rPr>
          <w:b/>
          <w:bCs/>
          <w:u w:val="single"/>
        </w:rPr>
        <w:t xml:space="preserve"> </w:t>
      </w:r>
      <w:r w:rsidRPr="00411A2D">
        <w:rPr>
          <w:b/>
          <w:bCs/>
          <w:u w:val="single"/>
        </w:rPr>
        <w:t xml:space="preserve">these </w:t>
      </w:r>
      <w:r w:rsidRPr="00411A2D">
        <w:rPr>
          <w:b/>
          <w:bCs/>
          <w:highlight w:val="green"/>
          <w:u w:val="single"/>
        </w:rPr>
        <w:t>people</w:t>
      </w:r>
      <w:r w:rsidRPr="00411A2D">
        <w:rPr>
          <w:b/>
          <w:bCs/>
          <w:u w:val="single"/>
        </w:rPr>
        <w:t xml:space="preserve"> in the sense that </w:t>
      </w:r>
      <w:r w:rsidRPr="00411A2D">
        <w:rPr>
          <w:b/>
          <w:bCs/>
          <w:highlight w:val="green"/>
          <w:u w:val="single"/>
        </w:rPr>
        <w:t>they have to take an economic loss whereas the rest of us</w:t>
      </w:r>
      <w:r w:rsidRPr="00411A2D">
        <w:rPr>
          <w:sz w:val="12"/>
        </w:rPr>
        <w:t xml:space="preserve"> (wealthy individuals, governments of developed and/or developing countries and international </w:t>
      </w:r>
      <w:proofErr w:type="spellStart"/>
      <w:r w:rsidRPr="00411A2D">
        <w:rPr>
          <w:sz w:val="12"/>
        </w:rPr>
        <w:t>organisations</w:t>
      </w:r>
      <w:proofErr w:type="spellEnd"/>
      <w:r w:rsidRPr="00411A2D">
        <w:rPr>
          <w:sz w:val="12"/>
        </w:rPr>
        <w:t xml:space="preserve">) </w:t>
      </w:r>
      <w:r w:rsidRPr="00411A2D">
        <w:rPr>
          <w:b/>
          <w:bCs/>
          <w:highlight w:val="green"/>
          <w:u w:val="single"/>
        </w:rPr>
        <w:t>do not</w:t>
      </w:r>
      <w:r w:rsidRPr="00411A2D">
        <w:rPr>
          <w:b/>
          <w:bCs/>
          <w:u w:val="single"/>
        </w:rPr>
        <w:t xml:space="preserve"> have to incur a similar loss.</w:t>
      </w:r>
      <w:r>
        <w:rPr>
          <w:b/>
          <w:bCs/>
          <w:u w:val="single"/>
        </w:rPr>
        <w:t xml:space="preserve"> </w:t>
      </w:r>
      <w:r w:rsidRPr="00411A2D">
        <w:rPr>
          <w:b/>
          <w:bCs/>
          <w:highlight w:val="green"/>
          <w:u w:val="single"/>
        </w:rPr>
        <w:t>Such a way of distributing the economic burden</w:t>
      </w:r>
      <w:r w:rsidRPr="00411A2D">
        <w:rPr>
          <w:b/>
          <w:bCs/>
          <w:u w:val="single"/>
        </w:rPr>
        <w:t xml:space="preserve"> related to</w:t>
      </w:r>
      <w:r>
        <w:rPr>
          <w:b/>
          <w:bCs/>
          <w:u w:val="single"/>
        </w:rPr>
        <w:t xml:space="preserve"> </w:t>
      </w:r>
      <w:r w:rsidRPr="00411A2D">
        <w:rPr>
          <w:b/>
          <w:bCs/>
          <w:u w:val="single"/>
        </w:rPr>
        <w:t>making the treatment available to those who would benefit</w:t>
      </w:r>
      <w:r>
        <w:rPr>
          <w:b/>
          <w:bCs/>
          <w:u w:val="single"/>
        </w:rPr>
        <w:t xml:space="preserve"> </w:t>
      </w:r>
      <w:r w:rsidRPr="00411A2D">
        <w:rPr>
          <w:b/>
          <w:bCs/>
          <w:u w:val="single"/>
        </w:rPr>
        <w:t xml:space="preserve">from it </w:t>
      </w:r>
      <w:r w:rsidRPr="00411A2D">
        <w:rPr>
          <w:b/>
          <w:bCs/>
          <w:highlight w:val="green"/>
          <w:u w:val="single"/>
        </w:rPr>
        <w:t>is unfair in itself.</w:t>
      </w:r>
      <w:r w:rsidRPr="00411A2D">
        <w:rPr>
          <w:sz w:val="12"/>
        </w:rPr>
        <w:t xml:space="preserve"> The unfairness of the proposal becomes even more startling when one considers that, </w:t>
      </w:r>
      <w:r w:rsidRPr="00411A2D">
        <w:rPr>
          <w:b/>
          <w:bCs/>
          <w:highlight w:val="green"/>
          <w:u w:val="single"/>
        </w:rPr>
        <w:t>in addition to legally forcing the producer</w:t>
      </w:r>
      <w:r w:rsidRPr="00411A2D">
        <w:rPr>
          <w:b/>
          <w:bCs/>
          <w:u w:val="single"/>
        </w:rPr>
        <w:t xml:space="preserve"> of the malaria treatment</w:t>
      </w:r>
      <w:r>
        <w:rPr>
          <w:b/>
          <w:bCs/>
          <w:u w:val="single"/>
        </w:rPr>
        <w:t xml:space="preserve"> </w:t>
      </w:r>
      <w:r w:rsidRPr="00411A2D">
        <w:rPr>
          <w:sz w:val="12"/>
        </w:rPr>
        <w:t xml:space="preserve">(or, at a more abstract level, the producer of D) to lower the price on the treatment, </w:t>
      </w:r>
      <w:r w:rsidRPr="00411A2D">
        <w:rPr>
          <w:b/>
          <w:bCs/>
          <w:highlight w:val="green"/>
          <w:u w:val="single"/>
        </w:rPr>
        <w:t>there are</w:t>
      </w:r>
      <w:r w:rsidRPr="00411A2D">
        <w:rPr>
          <w:b/>
          <w:bCs/>
          <w:u w:val="single"/>
        </w:rPr>
        <w:t xml:space="preserve"> at least two </w:t>
      </w:r>
      <w:r w:rsidRPr="00411A2D">
        <w:rPr>
          <w:b/>
          <w:bCs/>
          <w:highlight w:val="green"/>
          <w:u w:val="single"/>
        </w:rPr>
        <w:t>other ways of fulfilling the victims</w:t>
      </w:r>
      <w:r w:rsidRPr="00411A2D">
        <w:rPr>
          <w:b/>
          <w:bCs/>
          <w:u w:val="single"/>
        </w:rPr>
        <w:t xml:space="preserve"> of malaria’s </w:t>
      </w:r>
      <w:r w:rsidRPr="00411A2D">
        <w:rPr>
          <w:b/>
          <w:bCs/>
          <w:highlight w:val="green"/>
          <w:u w:val="single"/>
        </w:rPr>
        <w:t>right to</w:t>
      </w:r>
      <w:r w:rsidRPr="00411A2D">
        <w:rPr>
          <w:b/>
          <w:bCs/>
          <w:u w:val="single"/>
        </w:rPr>
        <w:t xml:space="preserve"> the </w:t>
      </w:r>
      <w:r w:rsidRPr="00411A2D">
        <w:rPr>
          <w:b/>
          <w:bCs/>
          <w:highlight w:val="green"/>
          <w:u w:val="single"/>
        </w:rPr>
        <w:t>treatment</w:t>
      </w:r>
      <w:r w:rsidRPr="00411A2D">
        <w:rPr>
          <w:b/>
          <w:bCs/>
          <w:u w:val="single"/>
        </w:rPr>
        <w:t xml:space="preserve"> being</w:t>
      </w:r>
      <w:r>
        <w:rPr>
          <w:b/>
          <w:bCs/>
          <w:u w:val="single"/>
        </w:rPr>
        <w:t xml:space="preserve"> </w:t>
      </w:r>
      <w:r w:rsidRPr="00411A2D">
        <w:rPr>
          <w:b/>
          <w:bCs/>
          <w:u w:val="single"/>
        </w:rPr>
        <w:t>available to them</w:t>
      </w:r>
      <w:r w:rsidRPr="00411A2D">
        <w:rPr>
          <w:sz w:val="12"/>
        </w:rPr>
        <w:t xml:space="preserve"> (or, at a more abstract level, the victims of T’s right to D being available to them). </w:t>
      </w:r>
      <w:r w:rsidRPr="00411A2D">
        <w:rPr>
          <w:b/>
          <w:bCs/>
          <w:u w:val="single"/>
        </w:rPr>
        <w:t>One solution</w:t>
      </w:r>
      <w:r w:rsidRPr="00411A2D">
        <w:rPr>
          <w:sz w:val="12"/>
        </w:rPr>
        <w:t xml:space="preserve"> consists in </w:t>
      </w:r>
      <w:r w:rsidRPr="00411A2D">
        <w:rPr>
          <w:b/>
          <w:bCs/>
          <w:u w:val="single"/>
        </w:rPr>
        <w:t>creating a fund that buys the expensive drugs from the</w:t>
      </w:r>
      <w:r>
        <w:rPr>
          <w:b/>
          <w:bCs/>
          <w:u w:val="single"/>
        </w:rPr>
        <w:t xml:space="preserve"> </w:t>
      </w:r>
      <w:r w:rsidRPr="00411A2D">
        <w:rPr>
          <w:b/>
          <w:bCs/>
          <w:u w:val="single"/>
        </w:rPr>
        <w:t>producers and thereafter distributes it to those who need it.</w:t>
      </w:r>
      <w:r>
        <w:rPr>
          <w:b/>
          <w:bCs/>
          <w:u w:val="single"/>
        </w:rPr>
        <w:t xml:space="preserve"> </w:t>
      </w:r>
      <w:r w:rsidRPr="00411A2D">
        <w:rPr>
          <w:sz w:val="12"/>
        </w:rPr>
        <w:t xml:space="preserve">The resources of this fund will come from contributions made by individuals, governments, charities and international </w:t>
      </w:r>
      <w:proofErr w:type="spellStart"/>
      <w:r w:rsidRPr="00411A2D">
        <w:rPr>
          <w:sz w:val="12"/>
        </w:rPr>
        <w:t>organisations</w:t>
      </w:r>
      <w:proofErr w:type="spellEnd"/>
      <w:r w:rsidRPr="00411A2D">
        <w:rPr>
          <w:sz w:val="12"/>
        </w:rPr>
        <w:t xml:space="preserve">. </w:t>
      </w:r>
      <w:r w:rsidRPr="00411A2D">
        <w:rPr>
          <w:b/>
          <w:bCs/>
          <w:u w:val="single"/>
        </w:rPr>
        <w:t>Another solution</w:t>
      </w:r>
      <w:r w:rsidRPr="00411A2D">
        <w:rPr>
          <w:sz w:val="12"/>
        </w:rPr>
        <w:t xml:space="preserve"> consists in </w:t>
      </w:r>
      <w:r w:rsidRPr="00411A2D">
        <w:rPr>
          <w:b/>
          <w:bCs/>
          <w:u w:val="single"/>
        </w:rPr>
        <w:t>letting the governments</w:t>
      </w:r>
      <w:r>
        <w:rPr>
          <w:b/>
          <w:bCs/>
          <w:u w:val="single"/>
        </w:rPr>
        <w:t xml:space="preserve"> </w:t>
      </w:r>
      <w:r w:rsidRPr="00411A2D">
        <w:rPr>
          <w:b/>
          <w:bCs/>
          <w:u w:val="single"/>
        </w:rPr>
        <w:t>of those countries that are affected by tropical diseases pay for</w:t>
      </w:r>
      <w:r>
        <w:rPr>
          <w:b/>
          <w:bCs/>
          <w:u w:val="single"/>
        </w:rPr>
        <w:t xml:space="preserve"> </w:t>
      </w:r>
      <w:r w:rsidRPr="00411A2D">
        <w:rPr>
          <w:b/>
          <w:bCs/>
          <w:u w:val="single"/>
        </w:rPr>
        <w:t>the drugs.</w:t>
      </w:r>
    </w:p>
    <w:p w14:paraId="63003C63" w14:textId="77777777" w:rsidR="00C811EB" w:rsidRDefault="00C811EB" w:rsidP="00C811EB">
      <w:pPr>
        <w:rPr>
          <w:b/>
          <w:bCs/>
          <w:u w:val="single"/>
        </w:rPr>
      </w:pPr>
    </w:p>
    <w:p w14:paraId="1B199CC6" w14:textId="77777777" w:rsidR="00C811EB" w:rsidRPr="00506AA4" w:rsidRDefault="00C811EB" w:rsidP="00C811EB">
      <w:pPr>
        <w:pStyle w:val="Heading4"/>
      </w:pPr>
      <w:r w:rsidRPr="00506AA4">
        <w:t xml:space="preserve">Coercion isn’t </w:t>
      </w:r>
      <w:proofErr w:type="spellStart"/>
      <w:r w:rsidRPr="00506AA4">
        <w:t>universali</w:t>
      </w:r>
      <w:r>
        <w:t>s</w:t>
      </w:r>
      <w:r w:rsidRPr="00506AA4">
        <w:t>able</w:t>
      </w:r>
      <w:proofErr w:type="spellEnd"/>
      <w:r>
        <w:t xml:space="preserve"> – wi</w:t>
      </w:r>
      <w:r w:rsidRPr="00506AA4">
        <w:t xml:space="preserve">lling </w:t>
      </w:r>
      <w:r>
        <w:t>one’s</w:t>
      </w:r>
      <w:r w:rsidRPr="00506AA4">
        <w:t xml:space="preserve"> freedom while violating </w:t>
      </w:r>
      <w:r>
        <w:t>others’</w:t>
      </w:r>
      <w:r w:rsidRPr="00506AA4">
        <w:t xml:space="preserve"> is a conceptual contradiction.</w:t>
      </w:r>
    </w:p>
    <w:p w14:paraId="40A0269B" w14:textId="77777777" w:rsidR="00C811EB" w:rsidRDefault="00C811EB" w:rsidP="00C811EB">
      <w:pPr>
        <w:rPr>
          <w:rFonts w:asciiTheme="minorHAnsi" w:hAnsiTheme="minorHAnsi" w:cstheme="minorHAnsi"/>
        </w:rPr>
      </w:pPr>
      <w:r>
        <w:rPr>
          <w:rStyle w:val="Style13ptBold"/>
        </w:rPr>
        <w:t xml:space="preserve">Engstrom </w:t>
      </w:r>
      <w:r>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w:t>
      </w:r>
    </w:p>
    <w:p w14:paraId="5AF5D782" w14:textId="55B3AFBF" w:rsidR="00866B2E" w:rsidRDefault="00C811EB" w:rsidP="00C811EB">
      <w:pPr>
        <w:jc w:val="both"/>
        <w:rPr>
          <w:rFonts w:asciiTheme="minorHAnsi" w:hAnsiTheme="minorHAnsi" w:cstheme="minorHAnsi"/>
          <w:b/>
          <w:u w:val="single"/>
        </w:rPr>
      </w:pPr>
      <w:r w:rsidRPr="00535BB3">
        <w:rPr>
          <w:rFonts w:asciiTheme="minorHAnsi" w:hAnsiTheme="minorHAnsi" w:cstheme="minorHAnsi"/>
          <w:sz w:val="12"/>
        </w:rPr>
        <w:t xml:space="preserve">Given the preceding considerations, it’s a straightforward matter to see how </w:t>
      </w:r>
      <w:r w:rsidRPr="00411A2D">
        <w:rPr>
          <w:rFonts w:asciiTheme="minorHAnsi" w:hAnsiTheme="minorHAnsi" w:cstheme="minorHAnsi"/>
          <w:b/>
          <w:highlight w:val="green"/>
          <w:u w:val="single"/>
        </w:rPr>
        <w:t>a maxim</w:t>
      </w:r>
      <w:r w:rsidRPr="00EA5042">
        <w:rPr>
          <w:rFonts w:asciiTheme="minorHAnsi" w:hAnsiTheme="minorHAnsi" w:cstheme="minorHAnsi"/>
          <w:b/>
          <w:u w:val="single"/>
        </w:rPr>
        <w:t xml:space="preserve"> of action </w:t>
      </w:r>
      <w:r w:rsidRPr="00411A2D">
        <w:rPr>
          <w:rFonts w:asciiTheme="minorHAnsi" w:hAnsiTheme="minorHAnsi" w:cstheme="minorHAnsi"/>
          <w:b/>
          <w:highlight w:val="green"/>
          <w:u w:val="single"/>
        </w:rPr>
        <w:t>that assaults the freedom of others with a view to furthering one’s own ends results in a contradiction when we attempt to will it as a universal law</w:t>
      </w:r>
      <w:r w:rsidRPr="00535BB3">
        <w:rPr>
          <w:rFonts w:asciiTheme="minorHAnsi" w:hAnsiTheme="minorHAnsi" w:cstheme="minorHAnsi"/>
          <w:sz w:val="12"/>
        </w:rPr>
        <w:t xml:space="preserve"> in accordance with the foregoing account of the formula of universal law. </w:t>
      </w:r>
      <w:r w:rsidRPr="00EA5042">
        <w:rPr>
          <w:rFonts w:asciiTheme="minorHAnsi" w:hAnsiTheme="minorHAnsi" w:cstheme="minorHAnsi"/>
          <w:b/>
          <w:u w:val="single"/>
        </w:rPr>
        <w:t>Such a maxim would lie in a practical judgment that deems it good on the whole to act to limit others’ outer freedom, and hence their self-sufficiency, their capacity to realize their ends</w:t>
      </w:r>
      <w:r w:rsidRPr="00535BB3">
        <w:rPr>
          <w:rFonts w:asciiTheme="minorHAnsi" w:hAnsiTheme="minorHAnsi" w:cstheme="minorHAnsi"/>
          <w:sz w:val="12"/>
        </w:rPr>
        <w:t xml:space="preserve">, where doing so augments, or extends, one’s own outer freedom </w:t>
      </w:r>
      <w:r w:rsidRPr="00EA5042">
        <w:rPr>
          <w:rFonts w:asciiTheme="minorHAnsi" w:hAnsiTheme="minorHAnsi" w:cstheme="minorHAnsi"/>
          <w:b/>
          <w:u w:val="single"/>
        </w:rPr>
        <w:t>and</w:t>
      </w:r>
      <w:r w:rsidRPr="00535BB3">
        <w:rPr>
          <w:rFonts w:asciiTheme="minorHAnsi" w:hAnsiTheme="minorHAnsi" w:cstheme="minorHAnsi"/>
          <w:sz w:val="12"/>
        </w:rPr>
        <w:t xml:space="preserve"> so also </w:t>
      </w:r>
      <w:r w:rsidRPr="00EA5042">
        <w:rPr>
          <w:rFonts w:asciiTheme="minorHAnsi" w:hAnsiTheme="minorHAnsi" w:cstheme="minorHAnsi"/>
          <w:b/>
          <w:u w:val="single"/>
        </w:rPr>
        <w:t>one’s own self-sufficiency</w:t>
      </w:r>
      <w:r w:rsidRPr="00535BB3">
        <w:rPr>
          <w:rFonts w:asciiTheme="minorHAnsi" w:hAnsiTheme="minorHAnsi" w:cstheme="minorHAnsi"/>
          <w:sz w:val="12"/>
        </w:rPr>
        <w:t>.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35BB3">
        <w:rPr>
          <w:rFonts w:asciiTheme="minorHAnsi" w:hAnsiTheme="minorHAnsi" w:cstheme="minorHAnsi"/>
          <w:sz w:val="12"/>
        </w:rPr>
        <w:t>Thus</w:t>
      </w:r>
      <w:proofErr w:type="gramEnd"/>
      <w:r w:rsidRPr="00535BB3">
        <w:rPr>
          <w:rFonts w:asciiTheme="minorHAnsi" w:hAnsiTheme="minorHAnsi" w:cstheme="minorHAnsi"/>
          <w:sz w:val="12"/>
        </w:rPr>
        <w:t xml:space="preserve"> in the present case the application of the formula involves considering whether it’s possible for every person to deem good every person’s acting to limit others’ freedom, where practicable, </w:t>
      </w:r>
      <w:r w:rsidRPr="00535BB3">
        <w:rPr>
          <w:rFonts w:asciiTheme="minorHAnsi" w:hAnsiTheme="minorHAnsi" w:cstheme="minorHAnsi"/>
          <w:sz w:val="12"/>
        </w:rPr>
        <w:lastRenderedPageBreak/>
        <w:t xml:space="preserve">with a view to augmenting their own freedom. Since here </w:t>
      </w:r>
      <w:r w:rsidRPr="00411A2D">
        <w:rPr>
          <w:rFonts w:asciiTheme="minorHAnsi" w:hAnsiTheme="minorHAnsi" w:cstheme="minorHAnsi"/>
          <w:b/>
          <w:highlight w:val="green"/>
          <w:u w:val="single"/>
        </w:rPr>
        <w:t>all persons are on the one hand deeming good both the limitation of others’ freedom and the extension of their own freedom, while on the other hand,</w:t>
      </w:r>
      <w:r w:rsidRPr="00EE6B3D">
        <w:rPr>
          <w:rFonts w:asciiTheme="minorHAnsi" w:hAnsiTheme="minorHAnsi" w:cstheme="minorHAnsi"/>
          <w:b/>
          <w:u w:val="single"/>
        </w:rPr>
        <w:t xml:space="preserve"> insofar as they agree with the similar judgments of others, </w:t>
      </w:r>
      <w:r w:rsidRPr="00411A2D">
        <w:rPr>
          <w:rFonts w:asciiTheme="minorHAnsi" w:hAnsiTheme="minorHAnsi" w:cstheme="minorHAnsi"/>
          <w:b/>
          <w:highlight w:val="green"/>
          <w:u w:val="single"/>
        </w:rPr>
        <w:t>also deeming good the limitation of their own freedom and the extension of others’ freedom, they ar</w:t>
      </w:r>
      <w:r w:rsidRPr="00EE6B3D">
        <w:rPr>
          <w:rFonts w:asciiTheme="minorHAnsi" w:hAnsiTheme="minorHAnsi" w:cstheme="minorHAnsi"/>
          <w:b/>
          <w:u w:val="single"/>
        </w:rPr>
        <w:t xml:space="preserve">e all </w:t>
      </w:r>
      <w:r w:rsidRPr="00411A2D">
        <w:rPr>
          <w:rFonts w:asciiTheme="minorHAnsi" w:hAnsiTheme="minorHAnsi" w:cstheme="minorHAnsi"/>
          <w:b/>
          <w:highlight w:val="green"/>
          <w:u w:val="single"/>
        </w:rPr>
        <w:t>deeming good</w:t>
      </w:r>
      <w:r w:rsidRPr="00EE6B3D">
        <w:rPr>
          <w:rFonts w:asciiTheme="minorHAnsi" w:hAnsiTheme="minorHAnsi" w:cstheme="minorHAnsi"/>
          <w:b/>
          <w:u w:val="single"/>
        </w:rPr>
        <w:t xml:space="preserve"> both </w:t>
      </w:r>
      <w:r w:rsidRPr="00411A2D">
        <w:rPr>
          <w:rFonts w:asciiTheme="minorHAnsi" w:hAnsiTheme="minorHAnsi" w:cstheme="minorHAnsi"/>
          <w:b/>
          <w:highlight w:val="green"/>
          <w:u w:val="single"/>
        </w:rPr>
        <w:t>the extension and the limitation of both their own and others’ freedom. These judgments are inconsistent</w:t>
      </w:r>
      <w:r w:rsidRPr="00EE6B3D">
        <w:rPr>
          <w:rFonts w:asciiTheme="minorHAnsi" w:hAnsiTheme="minorHAnsi" w:cstheme="minorHAnsi"/>
          <w:b/>
          <w:u w:val="single"/>
        </w:rPr>
        <w:t xml:space="preserve"> insofar as the extension of a person’s outer freedom is incompatible with the limitation of that same freedom.</w:t>
      </w:r>
    </w:p>
    <w:p w14:paraId="696A2014" w14:textId="77777777" w:rsidR="00866B2E" w:rsidRDefault="00866B2E">
      <w:pPr>
        <w:spacing w:after="0" w:line="240" w:lineRule="auto"/>
        <w:rPr>
          <w:rFonts w:asciiTheme="minorHAnsi" w:hAnsiTheme="minorHAnsi" w:cstheme="minorHAnsi"/>
          <w:b/>
          <w:u w:val="single"/>
        </w:rPr>
      </w:pPr>
      <w:r>
        <w:rPr>
          <w:rFonts w:asciiTheme="minorHAnsi" w:hAnsiTheme="minorHAnsi" w:cstheme="minorHAnsi"/>
          <w:b/>
          <w:u w:val="single"/>
        </w:rPr>
        <w:br w:type="page"/>
      </w:r>
    </w:p>
    <w:p w14:paraId="2A6A9AE8" w14:textId="77777777" w:rsidR="00866B2E" w:rsidRDefault="00866B2E" w:rsidP="00866B2E">
      <w:pPr>
        <w:pStyle w:val="Heading2"/>
      </w:pPr>
      <w:r>
        <w:lastRenderedPageBreak/>
        <w:t>2 – CP</w:t>
      </w:r>
    </w:p>
    <w:p w14:paraId="56C586FA" w14:textId="77777777" w:rsidR="00866B2E" w:rsidRDefault="00866B2E" w:rsidP="00866B2E">
      <w:pPr>
        <w:pStyle w:val="Heading4"/>
      </w:pPr>
      <w:r>
        <w:t>The World Trade Organization ought to be abolished.</w:t>
      </w:r>
    </w:p>
    <w:p w14:paraId="72D816B5" w14:textId="77777777" w:rsidR="00866B2E" w:rsidRDefault="00866B2E" w:rsidP="00866B2E">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The following 164 countries listed in the speech doc ought to independently [</w:t>
      </w:r>
      <w:r w:rsidRPr="00FE18F7">
        <w:rPr>
          <w:rFonts w:ascii="Open Sans" w:hAnsi="Open Sans" w:cs="Open Sans"/>
          <w:color w:val="000000"/>
          <w:sz w:val="21"/>
          <w:szCs w:val="21"/>
          <w:highlight w:val="yellow"/>
        </w:rPr>
        <w:t>PLAN</w:t>
      </w:r>
      <w:r>
        <w:rPr>
          <w:rFonts w:ascii="Open Sans" w:hAnsi="Open Sans" w:cs="Open Sans"/>
          <w:color w:val="000000"/>
          <w:sz w:val="21"/>
          <w:szCs w:val="21"/>
        </w:rPr>
        <w:t>]</w:t>
      </w:r>
    </w:p>
    <w:p w14:paraId="66EC218D" w14:textId="77777777" w:rsidR="00866B2E" w:rsidRPr="00780572" w:rsidRDefault="00866B2E" w:rsidP="00866B2E">
      <w:pPr>
        <w:pStyle w:val="NormalWeb"/>
        <w:shd w:val="clear" w:color="auto" w:fill="FFFFFF"/>
        <w:spacing w:before="0" w:beforeAutospacing="0" w:after="150" w:afterAutospacing="0"/>
        <w:rPr>
          <w:rFonts w:ascii="Open Sans" w:hAnsi="Open Sans" w:cs="Open Sans"/>
          <w:color w:val="333333"/>
          <w:sz w:val="12"/>
          <w:szCs w:val="12"/>
        </w:rPr>
      </w:pPr>
      <w:r w:rsidRPr="00780572">
        <w:rPr>
          <w:rFonts w:ascii="Open Sans" w:hAnsi="Open Sans" w:cs="Open Sans"/>
          <w:color w:val="333333"/>
          <w:sz w:val="12"/>
          <w:szCs w:val="12"/>
        </w:rPr>
        <w:t xml:space="preserve">Afghanistan Albania Angola Antigua and Barbuda Argentina Armenia Australia Austria Bahrain, Kingdom of Bangladesh Barbados Belgium Belize Benin Bolivia, </w:t>
      </w:r>
      <w:proofErr w:type="spellStart"/>
      <w:r w:rsidRPr="00780572">
        <w:rPr>
          <w:rFonts w:ascii="Open Sans" w:hAnsi="Open Sans" w:cs="Open Sans"/>
          <w:color w:val="333333"/>
          <w:sz w:val="12"/>
          <w:szCs w:val="12"/>
        </w:rPr>
        <w:t>Plurinational</w:t>
      </w:r>
      <w:proofErr w:type="spellEnd"/>
      <w:r w:rsidRPr="00780572">
        <w:rPr>
          <w:rFonts w:ascii="Open Sans" w:hAnsi="Open Sans" w:cs="Open Sans"/>
          <w:color w:val="333333"/>
          <w:sz w:val="12"/>
          <w:szCs w:val="12"/>
        </w:rPr>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0BD00B8C" w14:textId="77777777" w:rsidR="00866B2E" w:rsidRPr="00206A5A" w:rsidRDefault="00866B2E" w:rsidP="00866B2E"/>
    <w:p w14:paraId="4757ADDC" w14:textId="77777777" w:rsidR="00866B2E" w:rsidRPr="00780572" w:rsidRDefault="00866B2E" w:rsidP="00866B2E">
      <w:pPr>
        <w:rPr>
          <w:b/>
          <w:bCs/>
        </w:rPr>
      </w:pPr>
      <w:r>
        <w:t xml:space="preserve">Josh </w:t>
      </w:r>
      <w:r w:rsidRPr="00780572">
        <w:rPr>
          <w:b/>
          <w:bCs/>
          <w:sz w:val="26"/>
          <w:szCs w:val="26"/>
        </w:rPr>
        <w:t>Hawley 20</w:t>
      </w:r>
      <w:r>
        <w:t xml:space="preserve">. Senator from Missouri, JD @ Yale, “The W.T.O. Should Be Abolished,” New York Times, May 5, 2020, </w:t>
      </w:r>
      <w:hyperlink r:id="rId11" w:history="1">
        <w:r w:rsidRPr="00BF39D7">
          <w:rPr>
            <w:rStyle w:val="Hyperlink"/>
          </w:rPr>
          <w:t>https://www.nytimes.com/2020/05/05/opinion/hawley-abolish-wto-china.html</w:t>
        </w:r>
      </w:hyperlink>
      <w:r>
        <w:t xml:space="preserve">, </w:t>
      </w:r>
      <w:r w:rsidRPr="00780572">
        <w:rPr>
          <w:b/>
          <w:bCs/>
        </w:rPr>
        <w:t>RJP, DebateDrills</w:t>
      </w:r>
    </w:p>
    <w:p w14:paraId="09B5AD03" w14:textId="77777777" w:rsidR="00866B2E" w:rsidRPr="00780572" w:rsidRDefault="00866B2E" w:rsidP="00866B2E">
      <w:pPr>
        <w:rPr>
          <w:rStyle w:val="Style13ptBold"/>
          <w:b w:val="0"/>
          <w:bCs/>
          <w:sz w:val="22"/>
          <w:szCs w:val="22"/>
          <w:u w:val="single"/>
        </w:rPr>
      </w:pPr>
      <w:r w:rsidRPr="00FE18F7">
        <w:rPr>
          <w:rStyle w:val="Style13ptBold"/>
          <w:b w:val="0"/>
          <w:bCs/>
          <w:sz w:val="22"/>
          <w:szCs w:val="22"/>
          <w:highlight w:val="green"/>
          <w:u w:val="single"/>
        </w:rPr>
        <w:t>The coronavirus emergency</w:t>
      </w:r>
      <w:r w:rsidRPr="00780572">
        <w:rPr>
          <w:rStyle w:val="Style13ptBold"/>
          <w:b w:val="0"/>
          <w:bCs/>
          <w:sz w:val="22"/>
          <w:szCs w:val="22"/>
          <w:u w:val="single"/>
        </w:rPr>
        <w:t xml:space="preserve"> is not only a public health crisis</w:t>
      </w:r>
      <w:r w:rsidRPr="00780572">
        <w:rPr>
          <w:rStyle w:val="Style13ptBold"/>
          <w:b w:val="0"/>
          <w:bCs/>
          <w:sz w:val="22"/>
          <w:szCs w:val="22"/>
        </w:rPr>
        <w:t>. With </w:t>
      </w:r>
      <w:hyperlink r:id="rId12" w:tgtFrame="_blank" w:history="1">
        <w:r w:rsidRPr="00780572">
          <w:rPr>
            <w:rStyle w:val="Style13ptBold"/>
            <w:b w:val="0"/>
            <w:bCs/>
            <w:sz w:val="22"/>
            <w:szCs w:val="22"/>
          </w:rPr>
          <w:t>30 million Americans unemployed</w:t>
        </w:r>
      </w:hyperlink>
      <w:r w:rsidRPr="00780572">
        <w:rPr>
          <w:rStyle w:val="Style13ptBold"/>
          <w:b w:val="0"/>
          <w:bCs/>
          <w:sz w:val="22"/>
          <w:szCs w:val="22"/>
        </w:rPr>
        <w:t xml:space="preserve">, </w:t>
      </w:r>
      <w:r w:rsidRPr="00780572">
        <w:rPr>
          <w:rStyle w:val="Style13ptBold"/>
          <w:b w:val="0"/>
          <w:bCs/>
          <w:sz w:val="22"/>
          <w:szCs w:val="22"/>
          <w:u w:val="single"/>
        </w:rPr>
        <w:t xml:space="preserve">it </w:t>
      </w:r>
      <w:r w:rsidRPr="00FE18F7">
        <w:rPr>
          <w:rStyle w:val="Style13ptBold"/>
          <w:b w:val="0"/>
          <w:bCs/>
          <w:sz w:val="22"/>
          <w:szCs w:val="22"/>
          <w:highlight w:val="green"/>
          <w:u w:val="single"/>
        </w:rPr>
        <w:t>is</w:t>
      </w:r>
      <w:r w:rsidRPr="00780572">
        <w:rPr>
          <w:rStyle w:val="Style13ptBold"/>
          <w:b w:val="0"/>
          <w:bCs/>
          <w:sz w:val="22"/>
          <w:szCs w:val="22"/>
          <w:u w:val="single"/>
        </w:rPr>
        <w:t xml:space="preserve"> also </w:t>
      </w:r>
      <w:r w:rsidRPr="00FE18F7">
        <w:rPr>
          <w:rStyle w:val="Style13ptBold"/>
          <w:b w:val="0"/>
          <w:bCs/>
          <w:sz w:val="22"/>
          <w:szCs w:val="22"/>
          <w:highlight w:val="green"/>
          <w:u w:val="single"/>
        </w:rPr>
        <w:t>an economic crisis</w:t>
      </w:r>
      <w:r w:rsidRPr="00780572">
        <w:rPr>
          <w:rStyle w:val="Style13ptBold"/>
          <w:b w:val="0"/>
          <w:bCs/>
          <w:sz w:val="22"/>
          <w:szCs w:val="22"/>
          <w:u w:val="single"/>
        </w:rPr>
        <w:t xml:space="preserve">. And </w:t>
      </w:r>
      <w:r w:rsidRPr="00FE18F7">
        <w:rPr>
          <w:rStyle w:val="Style13ptBold"/>
          <w:b w:val="0"/>
          <w:bCs/>
          <w:sz w:val="22"/>
          <w:szCs w:val="22"/>
          <w:highlight w:val="green"/>
          <w:u w:val="single"/>
        </w:rPr>
        <w:t xml:space="preserve">it has </w:t>
      </w:r>
      <w:r w:rsidRPr="00FE18F7">
        <w:rPr>
          <w:rStyle w:val="Emphasis"/>
          <w:highlight w:val="green"/>
        </w:rPr>
        <w:t>exposed a hard truth</w:t>
      </w:r>
      <w:r w:rsidRPr="00780572">
        <w:rPr>
          <w:rStyle w:val="Style13ptBold"/>
          <w:b w:val="0"/>
          <w:bCs/>
          <w:sz w:val="22"/>
          <w:szCs w:val="22"/>
          <w:u w:val="single"/>
        </w:rPr>
        <w:t xml:space="preserve"> about the modern global economy: </w:t>
      </w:r>
      <w:r w:rsidRPr="00FE18F7">
        <w:rPr>
          <w:rStyle w:val="Style13ptBold"/>
          <w:b w:val="0"/>
          <w:bCs/>
          <w:sz w:val="22"/>
          <w:szCs w:val="22"/>
          <w:highlight w:val="green"/>
          <w:u w:val="single"/>
        </w:rPr>
        <w:t xml:space="preserve">it weakens American workers and has </w:t>
      </w:r>
      <w:r w:rsidRPr="00FE18F7">
        <w:rPr>
          <w:rStyle w:val="Emphasis"/>
          <w:highlight w:val="green"/>
        </w:rPr>
        <w:t>empowered China’s rise</w:t>
      </w:r>
      <w:r w:rsidRPr="00780572">
        <w:rPr>
          <w:rStyle w:val="Style13ptBold"/>
          <w:b w:val="0"/>
          <w:bCs/>
          <w:sz w:val="22"/>
          <w:szCs w:val="22"/>
          <w:u w:val="single"/>
        </w:rPr>
        <w:t>. That must change.</w:t>
      </w:r>
    </w:p>
    <w:p w14:paraId="19BB08A2" w14:textId="77777777" w:rsidR="00866B2E" w:rsidRPr="00780572" w:rsidRDefault="00866B2E" w:rsidP="00866B2E">
      <w:pPr>
        <w:rPr>
          <w:rStyle w:val="Emphasis"/>
        </w:rPr>
      </w:pPr>
      <w:r w:rsidRPr="00FE18F7">
        <w:rPr>
          <w:rStyle w:val="Style13ptBold"/>
          <w:b w:val="0"/>
          <w:bCs/>
          <w:sz w:val="22"/>
          <w:szCs w:val="22"/>
          <w:highlight w:val="green"/>
          <w:u w:val="single"/>
        </w:rPr>
        <w:t>The global economic system as we know it is a relic</w:t>
      </w:r>
      <w:r w:rsidRPr="00780572">
        <w:rPr>
          <w:rStyle w:val="Style13ptBold"/>
          <w:b w:val="0"/>
          <w:bCs/>
          <w:sz w:val="22"/>
          <w:szCs w:val="22"/>
          <w:u w:val="single"/>
        </w:rPr>
        <w:t xml:space="preserve">; it requires reform, top to bottom. </w:t>
      </w:r>
      <w:r w:rsidRPr="00FE18F7">
        <w:rPr>
          <w:rStyle w:val="Style13ptBold"/>
          <w:b w:val="0"/>
          <w:bCs/>
          <w:sz w:val="22"/>
          <w:szCs w:val="22"/>
          <w:highlight w:val="green"/>
          <w:u w:val="single"/>
        </w:rPr>
        <w:t xml:space="preserve">We should begin with one of its leading institutions, </w:t>
      </w:r>
      <w:r w:rsidRPr="00FE18F7">
        <w:rPr>
          <w:rStyle w:val="Emphasis"/>
          <w:highlight w:val="green"/>
        </w:rPr>
        <w:t>the World Trade Organization.</w:t>
      </w:r>
    </w:p>
    <w:p w14:paraId="3746FFB3" w14:textId="77777777" w:rsidR="00866B2E" w:rsidRPr="00780572" w:rsidRDefault="00866B2E" w:rsidP="00866B2E">
      <w:pPr>
        <w:rPr>
          <w:rStyle w:val="Emphasis"/>
        </w:rPr>
      </w:pPr>
      <w:r w:rsidRPr="00FE18F7">
        <w:rPr>
          <w:rStyle w:val="Emphasis"/>
          <w:highlight w:val="green"/>
        </w:rPr>
        <w:t>We should abolish it.</w:t>
      </w:r>
    </w:p>
    <w:p w14:paraId="39CC4F7E" w14:textId="77777777" w:rsidR="00866B2E" w:rsidRPr="00D906AD" w:rsidRDefault="00866B2E" w:rsidP="00866B2E"/>
    <w:p w14:paraId="6E1269F7" w14:textId="77777777" w:rsidR="00866B2E" w:rsidRDefault="00866B2E" w:rsidP="00866B2E">
      <w:pPr>
        <w:pStyle w:val="Heading4"/>
      </w:pPr>
      <w:r>
        <w:t>Solves the case---abolition allows free trade and permits nations govern without the pitfalls of the WTO</w:t>
      </w:r>
    </w:p>
    <w:p w14:paraId="537816B9" w14:textId="77777777" w:rsidR="00866B2E" w:rsidRPr="00780572" w:rsidRDefault="00866B2E" w:rsidP="00866B2E">
      <w:pPr>
        <w:rPr>
          <w:b/>
          <w:bCs/>
        </w:rPr>
      </w:pPr>
      <w:r>
        <w:t xml:space="preserve">Josh </w:t>
      </w:r>
      <w:r w:rsidRPr="00780572">
        <w:rPr>
          <w:b/>
          <w:bCs/>
          <w:sz w:val="26"/>
          <w:szCs w:val="26"/>
        </w:rPr>
        <w:t>Hawley 20</w:t>
      </w:r>
      <w:r>
        <w:t xml:space="preserve">. Senator from Missouri, JD @ Yale, “The W.T.O. Should Be Abolished,” New York Times, May 5, 2020, </w:t>
      </w:r>
      <w:hyperlink r:id="rId13" w:history="1">
        <w:r w:rsidRPr="00BF39D7">
          <w:rPr>
            <w:rStyle w:val="Hyperlink"/>
          </w:rPr>
          <w:t>https://www.nytimes.com/2020/05/05/opinion/hawley-abolish-wto-china.html</w:t>
        </w:r>
      </w:hyperlink>
      <w:r>
        <w:t xml:space="preserve">, </w:t>
      </w:r>
      <w:r w:rsidRPr="00780572">
        <w:rPr>
          <w:b/>
          <w:bCs/>
        </w:rPr>
        <w:t>RJP, DebateDrills</w:t>
      </w:r>
    </w:p>
    <w:p w14:paraId="410CA9EC" w14:textId="77777777" w:rsidR="00866B2E" w:rsidRPr="00780572" w:rsidRDefault="00866B2E" w:rsidP="00866B2E">
      <w:pPr>
        <w:rPr>
          <w:rStyle w:val="Emphasis"/>
        </w:rPr>
      </w:pPr>
      <w:r w:rsidRPr="00FE18F7">
        <w:rPr>
          <w:highlight w:val="green"/>
          <w:u w:val="single"/>
        </w:rPr>
        <w:t>Abandoning the W.T.O. is a start</w:t>
      </w:r>
      <w:r w:rsidRPr="00D906AD">
        <w:t xml:space="preserve">. </w:t>
      </w:r>
      <w:r w:rsidRPr="00FE18F7">
        <w:rPr>
          <w:highlight w:val="green"/>
          <w:u w:val="single"/>
        </w:rPr>
        <w:t xml:space="preserve">The United States must </w:t>
      </w:r>
      <w:r w:rsidRPr="00FE18F7">
        <w:rPr>
          <w:rStyle w:val="Emphasis"/>
          <w:highlight w:val="green"/>
        </w:rPr>
        <w:t>seek new arrangements</w:t>
      </w:r>
      <w:r w:rsidRPr="00780572">
        <w:rPr>
          <w:u w:val="single"/>
        </w:rPr>
        <w:t xml:space="preserve"> and new rules</w:t>
      </w:r>
      <w:r w:rsidRPr="00D906AD">
        <w:t xml:space="preserve">, in concert with other free nations, </w:t>
      </w:r>
      <w:r w:rsidRPr="00780572">
        <w:rPr>
          <w:u w:val="single"/>
        </w:rPr>
        <w:t>to restore America’s economic sovereignty</w:t>
      </w:r>
      <w:r w:rsidRPr="00D906AD">
        <w:t xml:space="preserve"> and allow this country to practice again the capitalism that made it strong. </w:t>
      </w:r>
      <w:r w:rsidRPr="00FE18F7">
        <w:rPr>
          <w:highlight w:val="green"/>
          <w:u w:val="single"/>
        </w:rPr>
        <w:t xml:space="preserve">History can be our guide. </w:t>
      </w:r>
      <w:r w:rsidRPr="00FE18F7">
        <w:rPr>
          <w:rStyle w:val="Emphasis"/>
          <w:highlight w:val="green"/>
        </w:rPr>
        <w:t>For nearly</w:t>
      </w:r>
      <w:r w:rsidRPr="00780572">
        <w:rPr>
          <w:rStyle w:val="Emphasis"/>
        </w:rPr>
        <w:t xml:space="preserve"> </w:t>
      </w:r>
      <w:r w:rsidRPr="00FE18F7">
        <w:rPr>
          <w:rStyle w:val="Emphasis"/>
          <w:highlight w:val="green"/>
        </w:rPr>
        <w:t xml:space="preserve">50 years </w:t>
      </w:r>
      <w:r w:rsidRPr="00FE18F7">
        <w:rPr>
          <w:highlight w:val="green"/>
          <w:u w:val="single"/>
        </w:rPr>
        <w:t>before the W.T.O.’s founding, the United States and</w:t>
      </w:r>
      <w:r w:rsidRPr="00780572">
        <w:rPr>
          <w:u w:val="single"/>
        </w:rPr>
        <w:t xml:space="preserve"> its </w:t>
      </w:r>
      <w:r w:rsidRPr="00FE18F7">
        <w:rPr>
          <w:highlight w:val="green"/>
          <w:u w:val="single"/>
        </w:rPr>
        <w:t>allies maintained</w:t>
      </w:r>
      <w:r w:rsidRPr="00780572">
        <w:rPr>
          <w:u w:val="single"/>
        </w:rPr>
        <w:t xml:space="preserve"> a network of reciprocal </w:t>
      </w:r>
      <w:r w:rsidRPr="00FE18F7">
        <w:rPr>
          <w:highlight w:val="green"/>
          <w:u w:val="single"/>
        </w:rPr>
        <w:t>trade that protected our national interests</w:t>
      </w:r>
      <w:r w:rsidRPr="00780572">
        <w:rPr>
          <w:u w:val="single"/>
        </w:rPr>
        <w:t xml:space="preserve"> and the nation’s workers. We can do it again, for the 21st century. That means returning production to this country, securing our critical supply chains and encouraging domestic innovation and manufacturing</w:t>
      </w:r>
      <w:r w:rsidRPr="00D906AD">
        <w:t xml:space="preserve">. It means striking trade deals that are truly mutual and truly beneficial for America and walking away </w:t>
      </w:r>
      <w:r w:rsidRPr="00D906AD">
        <w:lastRenderedPageBreak/>
        <w:t xml:space="preserve">when they are not. </w:t>
      </w:r>
      <w:r w:rsidRPr="00FE18F7">
        <w:rPr>
          <w:highlight w:val="green"/>
          <w:u w:val="single"/>
        </w:rPr>
        <w:t xml:space="preserve">It means building a </w:t>
      </w:r>
      <w:r w:rsidRPr="00FE18F7">
        <w:rPr>
          <w:rStyle w:val="Emphasis"/>
          <w:highlight w:val="green"/>
        </w:rPr>
        <w:t>new network</w:t>
      </w:r>
      <w:r w:rsidRPr="00FE18F7">
        <w:rPr>
          <w:highlight w:val="green"/>
          <w:u w:val="single"/>
        </w:rPr>
        <w:t xml:space="preserve"> of trusted friends and partners to </w:t>
      </w:r>
      <w:r w:rsidRPr="00FE18F7">
        <w:rPr>
          <w:rStyle w:val="Emphasis"/>
          <w:highlight w:val="green"/>
        </w:rPr>
        <w:t>resist Chinese economic imperialism.</w:t>
      </w:r>
    </w:p>
    <w:p w14:paraId="1DDFA019" w14:textId="77777777" w:rsidR="00866B2E" w:rsidRDefault="00866B2E" w:rsidP="00866B2E">
      <w:pPr>
        <w:pStyle w:val="Heading4"/>
      </w:pPr>
      <w:r>
        <w:t>Counterplan competes ---</w:t>
      </w:r>
    </w:p>
    <w:p w14:paraId="270D9EFF" w14:textId="77777777" w:rsidR="00866B2E" w:rsidRDefault="00866B2E" w:rsidP="00866B2E">
      <w:pPr>
        <w:pStyle w:val="Heading4"/>
      </w:pPr>
      <w:r>
        <w:t>1] Normal means---it’s a TRIPs waiver, which doesn’t make sense if TRIPs and the WTO doesn’t exist</w:t>
      </w:r>
    </w:p>
    <w:p w14:paraId="50997427" w14:textId="77777777" w:rsidR="00866B2E" w:rsidRPr="00594A42" w:rsidRDefault="00866B2E" w:rsidP="00866B2E">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14"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15" w:history="1">
        <w:r w:rsidRPr="00CC2A6A">
          <w:rPr>
            <w:rStyle w:val="Hyperlink"/>
            <w:szCs w:val="22"/>
          </w:rPr>
          <w:t>https://www.cato.org/free-trade-bulletin/unnecessary-proposal-wto-waiver-intellectual-property-rights-covid-19-vaccines</w:t>
        </w:r>
      </w:hyperlink>
      <w:r>
        <w:rPr>
          <w:color w:val="1A1714"/>
          <w:szCs w:val="22"/>
        </w:rPr>
        <w:t xml:space="preserve">, </w:t>
      </w:r>
      <w:r w:rsidRPr="006003AF">
        <w:rPr>
          <w:b/>
          <w:bCs/>
          <w:szCs w:val="22"/>
        </w:rPr>
        <w:t>RJP, DebateDrills</w:t>
      </w:r>
    </w:p>
    <w:p w14:paraId="2A09DC01" w14:textId="77777777" w:rsidR="00866B2E" w:rsidRPr="00594A42" w:rsidRDefault="00866B2E" w:rsidP="00866B2E"/>
    <w:p w14:paraId="5749D20D" w14:textId="77777777" w:rsidR="00866B2E" w:rsidRPr="00594A42" w:rsidRDefault="00866B2E" w:rsidP="00866B2E">
      <w:pPr>
        <w:shd w:val="clear" w:color="auto" w:fill="FFFFFF"/>
        <w:spacing w:after="100" w:afterAutospacing="1"/>
        <w:rPr>
          <w:color w:val="1A1714"/>
          <w:spacing w:val="2"/>
          <w:szCs w:val="22"/>
        </w:rPr>
      </w:pPr>
      <w:r w:rsidRPr="00594A42">
        <w:rPr>
          <w:color w:val="1A1714"/>
          <w:spacing w:val="2"/>
          <w:szCs w:val="22"/>
        </w:rPr>
        <w:t xml:space="preserve">In a sign of their increasing frustration with global efforts to ensure that all people everywhere will have access to COVID-19 vaccines, </w:t>
      </w:r>
      <w:r w:rsidRPr="00FE18F7">
        <w:rPr>
          <w:color w:val="1A1714"/>
          <w:spacing w:val="2"/>
          <w:szCs w:val="22"/>
          <w:highlight w:val="green"/>
          <w:u w:val="single"/>
        </w:rPr>
        <w:t xml:space="preserve">several developing countries have asked </w:t>
      </w:r>
      <w:r w:rsidRPr="00FE18F7">
        <w:rPr>
          <w:rStyle w:val="Emphasis"/>
          <w:highlight w:val="green"/>
        </w:rPr>
        <w:t>other members</w:t>
      </w:r>
      <w:r w:rsidRPr="00FE18F7">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FE18F7">
        <w:rPr>
          <w:color w:val="1A1714"/>
          <w:spacing w:val="2"/>
          <w:szCs w:val="22"/>
          <w:highlight w:val="green"/>
          <w:u w:val="single"/>
        </w:rPr>
        <w:t xml:space="preserve">to </w:t>
      </w:r>
      <w:r w:rsidRPr="00FE18F7">
        <w:rPr>
          <w:rStyle w:val="Emphasis"/>
          <w:highlight w:val="green"/>
        </w:rPr>
        <w:t>join them in a sweeping waiver</w:t>
      </w:r>
      <w:r w:rsidRPr="00FE18F7">
        <w:rPr>
          <w:color w:val="1A1714"/>
          <w:spacing w:val="2"/>
          <w:szCs w:val="22"/>
          <w:highlight w:val="green"/>
          <w:u w:val="single"/>
        </w:rPr>
        <w:t xml:space="preserve"> of</w:t>
      </w:r>
      <w:r w:rsidRPr="00594A42">
        <w:rPr>
          <w:color w:val="1A1714"/>
          <w:spacing w:val="2"/>
          <w:szCs w:val="22"/>
          <w:u w:val="single"/>
        </w:rPr>
        <w:t xml:space="preserve"> the intellectual property </w:t>
      </w:r>
      <w:r w:rsidRPr="00FE18F7">
        <w:rPr>
          <w:color w:val="1A1714"/>
          <w:spacing w:val="2"/>
          <w:szCs w:val="22"/>
          <w:highlight w:val="green"/>
          <w:u w:val="single"/>
        </w:rPr>
        <w:t>(IP</w:t>
      </w:r>
      <w:r w:rsidRPr="00594A42">
        <w:rPr>
          <w:color w:val="1A1714"/>
          <w:spacing w:val="2"/>
          <w:szCs w:val="22"/>
          <w:u w:val="single"/>
        </w:rPr>
        <w:t xml:space="preserve">) rights relating </w:t>
      </w:r>
      <w:r w:rsidRPr="00FE18F7">
        <w:rPr>
          <w:color w:val="1A1714"/>
          <w:spacing w:val="2"/>
          <w:szCs w:val="22"/>
          <w:highlight w:val="green"/>
          <w:u w:val="single"/>
        </w:rPr>
        <w:t>to</w:t>
      </w:r>
      <w:r w:rsidRPr="00594A42">
        <w:rPr>
          <w:color w:val="1A1714"/>
          <w:spacing w:val="2"/>
          <w:szCs w:val="22"/>
          <w:u w:val="single"/>
        </w:rPr>
        <w:t xml:space="preserve"> those </w:t>
      </w:r>
      <w:r w:rsidRPr="00FE18F7">
        <w:rPr>
          <w:color w:val="1A1714"/>
          <w:spacing w:val="2"/>
          <w:szCs w:val="22"/>
          <w:highlight w:val="green"/>
          <w:u w:val="single"/>
        </w:rPr>
        <w:t>vaccines</w:t>
      </w:r>
      <w:r w:rsidRPr="00594A42">
        <w:rPr>
          <w:color w:val="1A1714"/>
          <w:spacing w:val="2"/>
          <w:szCs w:val="22"/>
          <w:u w:val="single"/>
        </w:rPr>
        <w:t xml:space="preserve">. Their waiver request raises anew the recurring debate </w:t>
      </w:r>
      <w:r w:rsidRPr="00FE18F7">
        <w:rPr>
          <w:rStyle w:val="Emphasis"/>
          <w:highlight w:val="green"/>
        </w:rPr>
        <w:t>within the WTO</w:t>
      </w:r>
      <w:r w:rsidRPr="00594A42">
        <w:rPr>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460C25B2" w14:textId="77777777" w:rsidR="00866B2E" w:rsidRPr="00594A42" w:rsidRDefault="00866B2E" w:rsidP="00866B2E">
      <w:pPr>
        <w:shd w:val="clear" w:color="auto" w:fill="FFFFFF"/>
        <w:rPr>
          <w:color w:val="1A1714"/>
          <w:spacing w:val="2"/>
          <w:sz w:val="21"/>
          <w:szCs w:val="21"/>
        </w:rPr>
      </w:pPr>
    </w:p>
    <w:p w14:paraId="5B0F09DC" w14:textId="77777777" w:rsidR="00866B2E" w:rsidRDefault="00866B2E" w:rsidP="00866B2E">
      <w:pPr>
        <w:pStyle w:val="Heading4"/>
      </w:pPr>
      <w:r>
        <w:t>2] “Member” is defined as part of a group---the counterplan abolishes the broader group</w:t>
      </w:r>
    </w:p>
    <w:p w14:paraId="6AFA21D9" w14:textId="77777777" w:rsidR="00866B2E" w:rsidRPr="00780572" w:rsidRDefault="00866B2E" w:rsidP="00866B2E">
      <w:r w:rsidRPr="00780572">
        <w:rPr>
          <w:b/>
          <w:bCs/>
          <w:sz w:val="26"/>
          <w:szCs w:val="26"/>
        </w:rPr>
        <w:t>Merriam Webster n.d.</w:t>
      </w:r>
      <w:r>
        <w:t xml:space="preserve"> “</w:t>
      </w:r>
      <w:r w:rsidRPr="00FE18F7">
        <w:rPr>
          <w:rStyle w:val="Emphasis"/>
          <w:highlight w:val="green"/>
        </w:rPr>
        <w:t>Member</w:t>
      </w:r>
      <w:r>
        <w:t xml:space="preserve">,” </w:t>
      </w:r>
      <w:hyperlink r:id="rId16" w:history="1">
        <w:r w:rsidRPr="00BF39D7">
          <w:rPr>
            <w:rStyle w:val="Hyperlink"/>
          </w:rPr>
          <w:t>https://www.merriam-webster.com/dictionary/member</w:t>
        </w:r>
      </w:hyperlink>
      <w:r>
        <w:t xml:space="preserve">, </w:t>
      </w:r>
      <w:r w:rsidRPr="00780572">
        <w:rPr>
          <w:b/>
          <w:bCs/>
        </w:rPr>
        <w:t>RJP, DebateDrills</w:t>
      </w:r>
    </w:p>
    <w:p w14:paraId="18F17560" w14:textId="77777777" w:rsidR="00866B2E" w:rsidRPr="00780572" w:rsidRDefault="00866B2E" w:rsidP="00866B2E">
      <w:pPr>
        <w:rPr>
          <w:u w:val="single"/>
          <w:bdr w:val="none" w:sz="0" w:space="0" w:color="auto" w:frame="1"/>
        </w:rPr>
      </w:pPr>
      <w:r w:rsidRPr="00FE18F7">
        <w:rPr>
          <w:rFonts w:ascii="inherit" w:hAnsi="inherit"/>
          <w:b/>
          <w:bCs/>
          <w:highlight w:val="green"/>
          <w:u w:val="single"/>
          <w:bdr w:val="none" w:sz="0" w:space="0" w:color="auto" w:frame="1"/>
        </w:rPr>
        <w:t>: </w:t>
      </w:r>
      <w:r w:rsidRPr="00FE18F7">
        <w:rPr>
          <w:highlight w:val="green"/>
          <w:u w:val="single"/>
          <w:bdr w:val="none" w:sz="0" w:space="0" w:color="auto" w:frame="1"/>
        </w:rPr>
        <w:t>one of the individuals composing a group</w:t>
      </w:r>
    </w:p>
    <w:p w14:paraId="02309AF4" w14:textId="77777777" w:rsidR="00866B2E" w:rsidRPr="00D906AD" w:rsidRDefault="00866B2E" w:rsidP="00866B2E">
      <w:pPr>
        <w:pStyle w:val="Heading4"/>
      </w:pPr>
      <w:r>
        <w:t>3] “Member of” means “to be contained in” “to be included in” and “be part of” --- none of those are possible if the broader group is gone.</w:t>
      </w:r>
      <w:r>
        <w:rPr>
          <w:rStyle w:val="FootnoteReference"/>
        </w:rPr>
        <w:footnoteReference w:id="1"/>
      </w:r>
    </w:p>
    <w:p w14:paraId="4081FC2A" w14:textId="77777777" w:rsidR="00C811EB" w:rsidRPr="00411A2D" w:rsidRDefault="00C811EB" w:rsidP="00C811EB">
      <w:pPr>
        <w:jc w:val="both"/>
        <w:rPr>
          <w:rFonts w:asciiTheme="minorHAnsi" w:hAnsiTheme="minorHAnsi" w:cstheme="minorHAnsi"/>
          <w:b/>
          <w:u w:val="single"/>
        </w:rPr>
      </w:pPr>
    </w:p>
    <w:p w14:paraId="0BED8E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26D97" w14:textId="77777777" w:rsidR="00663BBD" w:rsidRDefault="00663BBD" w:rsidP="00866B2E">
      <w:pPr>
        <w:spacing w:after="0" w:line="240" w:lineRule="auto"/>
      </w:pPr>
      <w:r>
        <w:separator/>
      </w:r>
    </w:p>
  </w:endnote>
  <w:endnote w:type="continuationSeparator" w:id="0">
    <w:p w14:paraId="086AA07B" w14:textId="77777777" w:rsidR="00663BBD" w:rsidRDefault="00663BBD" w:rsidP="00866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192B" w14:textId="77777777" w:rsidR="00663BBD" w:rsidRDefault="00663BBD" w:rsidP="00866B2E">
      <w:pPr>
        <w:spacing w:after="0" w:line="240" w:lineRule="auto"/>
      </w:pPr>
      <w:r>
        <w:separator/>
      </w:r>
    </w:p>
  </w:footnote>
  <w:footnote w:type="continuationSeparator" w:id="0">
    <w:p w14:paraId="15390DB8" w14:textId="77777777" w:rsidR="00663BBD" w:rsidRDefault="00663BBD" w:rsidP="00866B2E">
      <w:pPr>
        <w:spacing w:after="0" w:line="240" w:lineRule="auto"/>
      </w:pPr>
      <w:r>
        <w:continuationSeparator/>
      </w:r>
    </w:p>
  </w:footnote>
  <w:footnote w:id="1">
    <w:p w14:paraId="1DB52329" w14:textId="77777777" w:rsidR="00866B2E" w:rsidRDefault="00866B2E" w:rsidP="00866B2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1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93A"/>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56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BBD"/>
    <w:rsid w:val="00674A78"/>
    <w:rsid w:val="00696A16"/>
    <w:rsid w:val="00696B62"/>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26999"/>
    <w:rsid w:val="0073369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66B2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AE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57460"/>
    <w:rsid w:val="00C72AFE"/>
    <w:rsid w:val="00C811EB"/>
    <w:rsid w:val="00C81619"/>
    <w:rsid w:val="00CA013C"/>
    <w:rsid w:val="00CA6D6D"/>
    <w:rsid w:val="00CC7A4E"/>
    <w:rsid w:val="00CD1359"/>
    <w:rsid w:val="00CD4C83"/>
    <w:rsid w:val="00CD596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DD3F8"/>
  <w14:defaultImageDpi w14:val="300"/>
  <w15:docId w15:val="{2BFED548-178F-D742-B46F-6AE83DF7D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59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5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59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59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D59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59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962"/>
  </w:style>
  <w:style w:type="character" w:customStyle="1" w:styleId="Heading1Char">
    <w:name w:val="Heading 1 Char"/>
    <w:aliases w:val="Pocket Char"/>
    <w:basedOn w:val="DefaultParagraphFont"/>
    <w:link w:val="Heading1"/>
    <w:uiPriority w:val="9"/>
    <w:rsid w:val="00CD59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59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596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D59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D5962"/>
    <w:rPr>
      <w:b/>
      <w:sz w:val="26"/>
      <w:u w:val="none"/>
    </w:rPr>
  </w:style>
  <w:style w:type="character" w:customStyle="1" w:styleId="StyleUnderline">
    <w:name w:val="Style Underline"/>
    <w:aliases w:val="Underline"/>
    <w:basedOn w:val="DefaultParagraphFont"/>
    <w:uiPriority w:val="1"/>
    <w:qFormat/>
    <w:rsid w:val="00CD596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s,B,Debate"/>
    <w:basedOn w:val="DefaultParagraphFont"/>
    <w:link w:val="textbold"/>
    <w:uiPriority w:val="20"/>
    <w:qFormat/>
    <w:rsid w:val="00CD59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D5962"/>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
    <w:basedOn w:val="DefaultParagraphFont"/>
    <w:uiPriority w:val="99"/>
    <w:unhideWhenUsed/>
    <w:rsid w:val="00CD5962"/>
    <w:rPr>
      <w:color w:val="auto"/>
      <w:u w:val="none"/>
    </w:rPr>
  </w:style>
  <w:style w:type="paragraph" w:styleId="DocumentMap">
    <w:name w:val="Document Map"/>
    <w:basedOn w:val="Normal"/>
    <w:link w:val="DocumentMapChar"/>
    <w:uiPriority w:val="99"/>
    <w:semiHidden/>
    <w:unhideWhenUsed/>
    <w:rsid w:val="00CD59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962"/>
    <w:rPr>
      <w:rFonts w:ascii="Lucida Grande" w:hAnsi="Lucida Grande" w:cs="Lucida Grande"/>
    </w:rPr>
  </w:style>
  <w:style w:type="paragraph" w:customStyle="1" w:styleId="textbold">
    <w:name w:val="text bold"/>
    <w:basedOn w:val="Normal"/>
    <w:link w:val="Emphasis"/>
    <w:uiPriority w:val="20"/>
    <w:qFormat/>
    <w:rsid w:val="00866B2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semiHidden/>
    <w:unhideWhenUsed/>
    <w:rsid w:val="00866B2E"/>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866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6B2E"/>
    <w:rPr>
      <w:rFonts w:ascii="Calibri" w:hAnsi="Calibri" w:cs="Calibri"/>
      <w:sz w:val="20"/>
      <w:szCs w:val="20"/>
    </w:rPr>
  </w:style>
  <w:style w:type="character" w:styleId="FootnoteReference">
    <w:name w:val="footnote reference"/>
    <w:basedOn w:val="DefaultParagraphFont"/>
    <w:uiPriority w:val="99"/>
    <w:semiHidden/>
    <w:unhideWhenUsed/>
    <w:rsid w:val="00866B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0/05/05/opinion/hawley-abolish-wto-china.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0/04/30/us-weekly-jobless-claim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rriam-webster.com/dictionary/memb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5/05/opinion/hawley-abolish-wto-china.html" TargetMode="Externa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to.org/herbert-stiefel-center-trade-policy-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3773</Words>
  <Characters>20152</Characters>
  <Application>Microsoft Office Word</Application>
  <DocSecurity>0</DocSecurity>
  <Lines>258</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8</cp:revision>
  <dcterms:created xsi:type="dcterms:W3CDTF">2021-09-17T22:28:00Z</dcterms:created>
  <dcterms:modified xsi:type="dcterms:W3CDTF">2021-09-17T23:23:00Z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