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6819D" w14:textId="42BC2F69" w:rsidR="000D1750" w:rsidRDefault="000D1750" w:rsidP="00CA417E">
      <w:pPr>
        <w:pStyle w:val="Heading1"/>
      </w:pPr>
      <w:r>
        <w:t>1AR</w:t>
      </w:r>
    </w:p>
    <w:p w14:paraId="48739A13" w14:textId="69219EB8" w:rsidR="000D1750" w:rsidRDefault="000D1750" w:rsidP="000D1750"/>
    <w:p w14:paraId="43CC6A36" w14:textId="6B3CBCC9" w:rsidR="00CB3DB7" w:rsidRPr="001B1916" w:rsidRDefault="00CB3DB7" w:rsidP="00CB3DB7">
      <w:pPr>
        <w:pStyle w:val="Heading4"/>
        <w:numPr>
          <w:ilvl w:val="0"/>
          <w:numId w:val="12"/>
        </w:numPr>
        <w:rPr>
          <w:rFonts w:cs="Arial"/>
        </w:rPr>
      </w:pPr>
      <w:r>
        <w:rPr>
          <w:rFonts w:cs="Arial"/>
        </w:rPr>
        <w:t xml:space="preserve">Collapses to consequentialism: </w:t>
      </w:r>
      <w:r w:rsidR="004A2AC5">
        <w:rPr>
          <w:rFonts w:cs="Arial"/>
        </w:rPr>
        <w:t xml:space="preserve">a) </w:t>
      </w:r>
      <w:r>
        <w:rPr>
          <w:rFonts w:cs="Arial"/>
        </w:rPr>
        <w:t>they’re literally looking at consequence</w:t>
      </w:r>
      <w:r w:rsidR="001B1916">
        <w:rPr>
          <w:rFonts w:cs="Arial"/>
        </w:rPr>
        <w:t>s</w:t>
      </w:r>
      <w:r w:rsidR="004A2AC5">
        <w:rPr>
          <w:rFonts w:cs="Arial"/>
        </w:rPr>
        <w:t xml:space="preserve"> b) looking at what is painful or pleasurable</w:t>
      </w:r>
    </w:p>
    <w:p w14:paraId="02DDB100" w14:textId="65212C2B" w:rsidR="009C05C2" w:rsidRPr="00181A1A" w:rsidRDefault="009C05C2" w:rsidP="00181A1A">
      <w:pPr>
        <w:pStyle w:val="Heading4"/>
        <w:numPr>
          <w:ilvl w:val="0"/>
          <w:numId w:val="12"/>
        </w:numPr>
        <w:rPr>
          <w:rFonts w:cs="Arial"/>
        </w:rPr>
      </w:pPr>
      <w:r w:rsidRPr="00FD5352">
        <w:rPr>
          <w:rFonts w:cs="Arial"/>
        </w:rPr>
        <w:t>Straight up doesn’t apply to states—this is in the context of how individuals are moral through interpersonal interactions but doesn’t answer the question of how governments should formulate public policy to regulate individuals.</w:t>
      </w:r>
      <w:r w:rsidRPr="00FD5352">
        <w:tab/>
      </w:r>
    </w:p>
    <w:p w14:paraId="4A0B7104" w14:textId="6399FC82" w:rsidR="009C05C2" w:rsidRPr="00181A1A" w:rsidRDefault="009C05C2" w:rsidP="009C05C2">
      <w:pPr>
        <w:pStyle w:val="Heading4"/>
        <w:numPr>
          <w:ilvl w:val="0"/>
          <w:numId w:val="12"/>
        </w:numPr>
        <w:rPr>
          <w:rFonts w:cs="Arial"/>
          <w:color w:val="000000"/>
          <w:szCs w:val="32"/>
        </w:rPr>
      </w:pPr>
      <w:r w:rsidRPr="00FD5352">
        <w:rPr>
          <w:rFonts w:cs="Arial"/>
          <w:color w:val="000000"/>
          <w:szCs w:val="32"/>
        </w:rPr>
        <w:t>Contractarianism fails to take into account sources of motivation that exist independent of a contract. We can still be motivated to save a drowning baby and not need a contract to personally obligate us to do so.</w:t>
      </w:r>
    </w:p>
    <w:p w14:paraId="33FB7521" w14:textId="67AD462D" w:rsidR="009C05C2" w:rsidRDefault="009C05C2" w:rsidP="009C05C2">
      <w:pPr>
        <w:pStyle w:val="Heading4"/>
        <w:numPr>
          <w:ilvl w:val="0"/>
          <w:numId w:val="12"/>
        </w:numPr>
        <w:rPr>
          <w:rFonts w:cs="Arial"/>
          <w:color w:val="000000"/>
          <w:szCs w:val="32"/>
        </w:rPr>
      </w:pPr>
      <w:r w:rsidRPr="00FD5352">
        <w:rPr>
          <w:rFonts w:cs="Arial"/>
          <w:color w:val="000000"/>
          <w:szCs w:val="32"/>
        </w:rPr>
        <w:t>There is no way to resolve conflicting contractual agreements between multiple parties- any weighing between the contracts appeals to an outside ethical theory or weighing mechanism that isn’t justified by the original theory. This means that contractarianism as a whole is flawed because it can’t provide a guide for moral actions.</w:t>
      </w:r>
    </w:p>
    <w:p w14:paraId="7D6A238E" w14:textId="6BE2FE69" w:rsidR="00CB3DB7" w:rsidRDefault="00CB3DB7" w:rsidP="00CB3DB7"/>
    <w:p w14:paraId="7E46FDD9" w14:textId="4B99C4D6" w:rsidR="00CB3DB7" w:rsidRPr="00CB3DB7" w:rsidRDefault="00CB3DB7" w:rsidP="00CB3DB7">
      <w:r>
        <w:t>Own desires reason wrong – contradicts itself</w:t>
      </w:r>
    </w:p>
    <w:p w14:paraId="49D2F107" w14:textId="77777777" w:rsidR="009C05C2" w:rsidRPr="000D1750" w:rsidRDefault="009C05C2" w:rsidP="000D1750"/>
    <w:p w14:paraId="07297D9B" w14:textId="1D799A05" w:rsidR="00CA417E" w:rsidRDefault="00CA417E" w:rsidP="00CA417E">
      <w:pPr>
        <w:pStyle w:val="Heading1"/>
      </w:pPr>
      <w:r>
        <w:lastRenderedPageBreak/>
        <w:t>AC</w:t>
      </w:r>
    </w:p>
    <w:p w14:paraId="680BA101" w14:textId="77777777" w:rsidR="00B72524" w:rsidRDefault="00B72524" w:rsidP="00A733A8">
      <w:pPr>
        <w:pStyle w:val="Heading2"/>
        <w:rPr>
          <w:u w:color="1E1E1E"/>
        </w:rPr>
      </w:pPr>
      <w:r>
        <w:rPr>
          <w:u w:color="1E1E1E"/>
        </w:rPr>
        <w:lastRenderedPageBreak/>
        <w:t>Underview</w:t>
      </w:r>
    </w:p>
    <w:p w14:paraId="212C95EE" w14:textId="77777777" w:rsidR="00B72524" w:rsidRPr="00F33D87" w:rsidRDefault="00B72524" w:rsidP="00B72524">
      <w:pPr>
        <w:pStyle w:val="Heading4"/>
        <w:rPr>
          <w:rFonts w:cs="Calibri"/>
        </w:rPr>
      </w:pPr>
      <w:r>
        <w:rPr>
          <w:rFonts w:cs="Calibri"/>
        </w:rPr>
        <w:t>1</w:t>
      </w:r>
      <w:r w:rsidRPr="00F33D87">
        <w:rPr>
          <w:rFonts w:cs="Calibri"/>
        </w:rPr>
        <w:t xml:space="preserve">] 1AR theory – a) AFF gets it because otherwise the neg can engage in infinite abuse, making debate impossible, b) drop the debater – </w:t>
      </w:r>
      <w:r>
        <w:rPr>
          <w:rFonts w:cs="Calibri"/>
        </w:rPr>
        <w:t>the 1AR is too short for theory and substance so ballot implications are key to check abuse</w:t>
      </w:r>
      <w:r w:rsidRPr="00F33D87">
        <w:rPr>
          <w:rFonts w:cs="Calibri"/>
        </w:rPr>
        <w:t xml:space="preserve">, c) no RVIs – </w:t>
      </w:r>
      <w:r>
        <w:rPr>
          <w:rFonts w:cs="Calibri"/>
        </w:rPr>
        <w:t>they can stick me with 6min of answers to a short arg and make the 2AR impossible</w:t>
      </w:r>
      <w:r w:rsidRPr="00F33D87">
        <w:rPr>
          <w:rFonts w:cs="Calibri"/>
        </w:rPr>
        <w:t xml:space="preserve">, d) competing interps – 1AR interps aren’t bidirectional and the neg should have to defend their norm since they have more time. </w:t>
      </w:r>
      <w:r>
        <w:rPr>
          <w:rFonts w:cs="Calibri"/>
        </w:rPr>
        <w:t xml:space="preserve">e) </w:t>
      </w:r>
      <w:r w:rsidRPr="00176544">
        <w:rPr>
          <w:rFonts w:cs="Calibri"/>
          <w:i/>
        </w:rPr>
        <w:t xml:space="preserve">Aff theory first – </w:t>
      </w:r>
      <w:r w:rsidRPr="00176544">
        <w:rPr>
          <w:i/>
        </w:rPr>
        <w:t>it’s a much larger strategic loss because 1min is ¼ of the 1AR vs 1/7 of the 1NC which means there’s more abuse if I’m devoting a larger fraction of time</w:t>
      </w:r>
      <w:r w:rsidRPr="00176544">
        <w:rPr>
          <w:rFonts w:cs="Calibri"/>
          <w:i/>
        </w:rPr>
        <w:t>.</w:t>
      </w:r>
      <w:r w:rsidRPr="00F33D87">
        <w:rPr>
          <w:rFonts w:cs="Calibri"/>
        </w:rPr>
        <w:t xml:space="preserve"> </w:t>
      </w:r>
      <w:bookmarkStart w:id="0" w:name="_Hlk13734666"/>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bookmarkEnd w:id="0"/>
    <w:p w14:paraId="46809AE3" w14:textId="77777777" w:rsidR="00B72524" w:rsidRDefault="00B72524" w:rsidP="00B72524"/>
    <w:p w14:paraId="45AF6BA5" w14:textId="77777777" w:rsidR="00041322" w:rsidRDefault="00041322" w:rsidP="00041322">
      <w:pPr>
        <w:pStyle w:val="Heading4"/>
        <w:rPr>
          <w:rFonts w:cs="Calibri"/>
        </w:rPr>
      </w:pPr>
      <w:r>
        <w:rPr>
          <w:rFonts w:cs="Calibri"/>
        </w:rPr>
        <w:t>2</w:t>
      </w:r>
      <w:r w:rsidRPr="00F33D87">
        <w:rPr>
          <w:rFonts w:cs="Calibri"/>
        </w:rPr>
        <w:t xml:space="preserve">] Aff RVIs—A] </w:t>
      </w:r>
      <w:r>
        <w:t xml:space="preserve">Topic ed – it deters friv violations and forces negs to think twice before skewing the 1AR since they know each shell is another split in the 2N – o/w on reversibility since every shell crowds out substance that we can’t get back, </w:t>
      </w:r>
      <w:r w:rsidRPr="00F33D87">
        <w:rPr>
          <w:rFonts w:cs="Calibri"/>
        </w:rPr>
        <w:t xml:space="preserve">B] Reciprocity – T is a unique avenue to the ballot that the aff can’t access – makes T structurally unfair without the RVI </w:t>
      </w:r>
    </w:p>
    <w:p w14:paraId="75C17F11" w14:textId="77777777" w:rsidR="00041322" w:rsidRDefault="00041322" w:rsidP="00041322"/>
    <w:p w14:paraId="1B349F1F" w14:textId="77777777" w:rsidR="00041322" w:rsidRPr="00466EB8" w:rsidRDefault="00041322" w:rsidP="00041322">
      <w:pPr>
        <w:pStyle w:val="Heading4"/>
        <w:rPr>
          <w:rFonts w:cs="Times New Roman"/>
        </w:rPr>
      </w:pPr>
      <w:r w:rsidRPr="00466EB8">
        <w:rPr>
          <w:rFonts w:cs="Times New Roman"/>
        </w:rPr>
        <w:t>3] Nothing in the 1AC triggers presumption or permissibility – but they should affirm:</w:t>
      </w:r>
    </w:p>
    <w:p w14:paraId="4CC92A20" w14:textId="77777777" w:rsidR="00041322" w:rsidRPr="00466EB8" w:rsidRDefault="00041322" w:rsidP="00041322">
      <w:pPr>
        <w:pStyle w:val="Heading4"/>
        <w:rPr>
          <w:rFonts w:cs="Times New Roman"/>
        </w:rPr>
      </w:pPr>
      <w:r w:rsidRPr="00466EB8">
        <w:rPr>
          <w:rFonts w:cs="Times New Roman"/>
        </w:rPr>
        <w:t>A] 1ar time skew means 1ar has to answer 7 minutes of offense and hedge against a 6 minute 2nr collapse, if the neg can’t prove the aff false you should presume its true</w:t>
      </w:r>
    </w:p>
    <w:p w14:paraId="5C61DA80" w14:textId="77777777" w:rsidR="00041322" w:rsidRPr="00466EB8" w:rsidRDefault="00041322" w:rsidP="00041322">
      <w:pPr>
        <w:pStyle w:val="Heading4"/>
        <w:rPr>
          <w:rFonts w:cs="Times New Roman"/>
        </w:rPr>
      </w:pPr>
      <w:r w:rsidRPr="00466EB8">
        <w:rPr>
          <w:rFonts w:cs="Times New Roman"/>
        </w:rPr>
        <w:t>B] You presume statements true unless proven false – If I tell you my name is Jonathan you believe me unless you have evidence to the contrary</w:t>
      </w:r>
    </w:p>
    <w:p w14:paraId="31084847" w14:textId="77777777" w:rsidR="00041322" w:rsidRPr="00466EB8" w:rsidRDefault="00041322" w:rsidP="00041322">
      <w:pPr>
        <w:pStyle w:val="Heading4"/>
        <w:rPr>
          <w:rFonts w:cs="Times New Roman"/>
        </w:rPr>
      </w:pPr>
      <w:r w:rsidRPr="00466EB8">
        <w:rPr>
          <w:rFonts w:cs="Times New Roman"/>
        </w:rPr>
        <w:t>C] Presuming statements are false is impossible – we can’t operate in the world if we can’t trust anything we hear</w:t>
      </w:r>
    </w:p>
    <w:p w14:paraId="25C9953A" w14:textId="77777777" w:rsidR="00041322" w:rsidRDefault="00041322" w:rsidP="00041322">
      <w:pPr>
        <w:pStyle w:val="Heading4"/>
        <w:rPr>
          <w:rFonts w:cs="Times New Roman"/>
        </w:rPr>
      </w:pPr>
      <w:r w:rsidRPr="00466EB8">
        <w:rPr>
          <w:rFonts w:cs="Times New Roman"/>
        </w:rPr>
        <w:t>D] triggers kill substantive education and force a 1ar restart so you should punish them for doing so</w:t>
      </w:r>
    </w:p>
    <w:p w14:paraId="189A0702" w14:textId="77777777" w:rsidR="00B72524" w:rsidRDefault="00B72524" w:rsidP="00B72524"/>
    <w:p w14:paraId="5DC44540" w14:textId="498BF099" w:rsidR="00CA417E" w:rsidRDefault="00CA417E" w:rsidP="00CA417E">
      <w:pPr>
        <w:pStyle w:val="Heading3"/>
      </w:pPr>
      <w:r>
        <w:lastRenderedPageBreak/>
        <w:t xml:space="preserve">Advantage - Econ </w:t>
      </w:r>
    </w:p>
    <w:p w14:paraId="4DA18CF4" w14:textId="77777777" w:rsidR="00CA417E" w:rsidRDefault="00CA417E" w:rsidP="00CA417E">
      <w:pPr>
        <w:pStyle w:val="Heading4"/>
      </w:pPr>
      <w:r>
        <w:rPr>
          <w:rFonts w:cs="Calibri"/>
          <w:color w:val="000000"/>
        </w:rPr>
        <w:t>Vaccines will not cover LMICs until at least 2023—fortunately there is massive room for supply increase</w:t>
      </w:r>
    </w:p>
    <w:p w14:paraId="49A94B46" w14:textId="77777777" w:rsidR="00CA417E" w:rsidRDefault="00CA417E" w:rsidP="00CA417E">
      <w:pPr>
        <w:pStyle w:val="NormalWeb"/>
        <w:spacing w:before="0" w:beforeAutospacing="0" w:after="0" w:afterAutospacing="0"/>
      </w:pPr>
      <w:r>
        <w:rPr>
          <w:color w:val="000000"/>
          <w:szCs w:val="22"/>
        </w:rPr>
        <w:t xml:space="preserve">Nancy S. </w:t>
      </w:r>
      <w:r>
        <w:rPr>
          <w:b/>
          <w:bCs/>
          <w:color w:val="000000"/>
          <w:szCs w:val="26"/>
        </w:rPr>
        <w:t>Jecker &amp;</w:t>
      </w:r>
      <w:r>
        <w:rPr>
          <w:color w:val="000000"/>
          <w:szCs w:val="22"/>
        </w:rPr>
        <w:t xml:space="preserve"> Caesar A. </w:t>
      </w:r>
      <w:r>
        <w:rPr>
          <w:b/>
          <w:bCs/>
          <w:color w:val="000000"/>
          <w:szCs w:val="26"/>
        </w:rPr>
        <w:t>Atuire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olor w:val="000000"/>
            <w:szCs w:val="22"/>
          </w:rPr>
          <w:t>https://jme.bmj.com/content/medethics/early/2021/07/06/medethics-2021-107555.full.pdf</w:t>
        </w:r>
      </w:hyperlink>
      <w:r>
        <w:rPr>
          <w:color w:val="000000"/>
          <w:szCs w:val="22"/>
        </w:rPr>
        <w:t xml:space="preserve">., RJP, </w:t>
      </w:r>
      <w:r>
        <w:rPr>
          <w:b/>
          <w:bCs/>
          <w:color w:val="000000"/>
          <w:szCs w:val="22"/>
        </w:rPr>
        <w:t>DebateDrills. </w:t>
      </w:r>
    </w:p>
    <w:p w14:paraId="7EB9A613" w14:textId="77777777" w:rsidR="00CA417E" w:rsidRDefault="00CA417E" w:rsidP="00CA417E"/>
    <w:p w14:paraId="33252B74" w14:textId="77777777" w:rsidR="00CA417E" w:rsidRDefault="00CA417E" w:rsidP="00CA417E">
      <w:pPr>
        <w:pStyle w:val="NormalWeb"/>
        <w:spacing w:before="0" w:beforeAutospacing="0" w:after="0" w:afterAutospacing="0"/>
      </w:pPr>
      <w:r>
        <w:rPr>
          <w:color w:val="000000"/>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color w:val="000000"/>
          <w:szCs w:val="22"/>
          <w:u w:val="single"/>
        </w:rPr>
        <w:t xml:space="preserve">vaccinating the world is an overriding goal. </w:t>
      </w:r>
      <w:r>
        <w:rPr>
          <w:color w:val="000000"/>
          <w:szCs w:val="22"/>
          <w:u w:val="single"/>
          <w:shd w:val="clear" w:color="auto" w:fill="00FF00"/>
        </w:rPr>
        <w:t xml:space="preserve">With existing IP protections intact, the world has </w:t>
      </w:r>
      <w:r>
        <w:rPr>
          <w:b/>
          <w:bCs/>
          <w:color w:val="000000"/>
          <w:szCs w:val="22"/>
          <w:shd w:val="clear" w:color="auto" w:fill="00FF00"/>
        </w:rPr>
        <w:t>fallen well short</w:t>
      </w:r>
      <w:r>
        <w:rPr>
          <w:color w:val="000000"/>
          <w:szCs w:val="22"/>
          <w:u w:val="single"/>
        </w:rPr>
        <w:t xml:space="preserve"> of this goal. Current forecasts show that at the current pace, </w:t>
      </w:r>
      <w:r>
        <w:rPr>
          <w:color w:val="000000"/>
          <w:szCs w:val="22"/>
          <w:u w:val="single"/>
          <w:shd w:val="clear" w:color="auto" w:fill="00FF00"/>
        </w:rPr>
        <w:t xml:space="preserve">there will </w:t>
      </w:r>
      <w:r>
        <w:rPr>
          <w:b/>
          <w:bCs/>
          <w:color w:val="000000"/>
          <w:szCs w:val="22"/>
          <w:shd w:val="clear" w:color="auto" w:fill="00FF00"/>
        </w:rPr>
        <w:t xml:space="preserve">not be enough vaccines to cover the world’s population </w:t>
      </w:r>
      <w:r>
        <w:rPr>
          <w:color w:val="000000"/>
          <w:szCs w:val="22"/>
          <w:u w:val="single"/>
          <w:shd w:val="clear" w:color="auto" w:fill="00FF00"/>
        </w:rPr>
        <w:t>until 2023 or 2024</w:t>
      </w:r>
      <w:r>
        <w:rPr>
          <w:color w:val="000000"/>
          <w:szCs w:val="22"/>
        </w:rPr>
        <w:t xml:space="preserve">.15 </w:t>
      </w:r>
      <w:r>
        <w:rPr>
          <w:color w:val="000000"/>
          <w:szCs w:val="22"/>
          <w:u w:val="single"/>
        </w:rPr>
        <w:t>IP protections further frustrate the goal of universal access to vaccines by limiting who can manufacturer them</w:t>
      </w:r>
      <w:r>
        <w:rPr>
          <w:color w:val="000000"/>
          <w:szCs w:val="22"/>
        </w:rPr>
        <w:t xml:space="preserve">. The WHO reports that </w:t>
      </w:r>
      <w:r>
        <w:rPr>
          <w:color w:val="000000"/>
          <w:szCs w:val="22"/>
          <w:u w:val="single"/>
          <w:shd w:val="clear" w:color="auto" w:fill="00FF00"/>
        </w:rPr>
        <w:t>80% of global sales for COVID-19 vaccines come from five</w:t>
      </w:r>
      <w:r>
        <w:rPr>
          <w:color w:val="000000"/>
          <w:szCs w:val="22"/>
          <w:u w:val="single"/>
        </w:rPr>
        <w:t xml:space="preserve"> large multinational </w:t>
      </w:r>
      <w:r>
        <w:rPr>
          <w:color w:val="000000"/>
          <w:szCs w:val="22"/>
          <w:u w:val="single"/>
          <w:shd w:val="clear" w:color="auto" w:fill="00FF00"/>
        </w:rPr>
        <w:t>corporations</w:t>
      </w:r>
      <w:r>
        <w:rPr>
          <w:color w:val="000000"/>
          <w:szCs w:val="22"/>
        </w:rPr>
        <w:t xml:space="preserve">.16 </w:t>
      </w:r>
      <w:r>
        <w:rPr>
          <w:color w:val="000000"/>
          <w:szCs w:val="22"/>
          <w:u w:val="single"/>
          <w:shd w:val="clear" w:color="auto" w:fill="00FF00"/>
        </w:rPr>
        <w:t>Increasing</w:t>
      </w:r>
      <w:r>
        <w:rPr>
          <w:color w:val="000000"/>
          <w:szCs w:val="22"/>
          <w:u w:val="single"/>
        </w:rPr>
        <w:t xml:space="preserve"> the number of </w:t>
      </w:r>
      <w:r>
        <w:rPr>
          <w:color w:val="000000"/>
          <w:szCs w:val="22"/>
          <w:u w:val="single"/>
          <w:shd w:val="clear" w:color="auto" w:fill="00FF00"/>
        </w:rPr>
        <w:t>manufacturers</w:t>
      </w:r>
      <w:r>
        <w:rPr>
          <w:color w:val="000000"/>
          <w:szCs w:val="22"/>
          <w:u w:val="single"/>
        </w:rPr>
        <w:t xml:space="preserve"> globally </w:t>
      </w:r>
      <w:r>
        <w:rPr>
          <w:color w:val="000000"/>
          <w:szCs w:val="22"/>
          <w:u w:val="single"/>
          <w:shd w:val="clear" w:color="auto" w:fill="00FF00"/>
        </w:rPr>
        <w:t>would</w:t>
      </w:r>
      <w:r>
        <w:rPr>
          <w:color w:val="000000"/>
          <w:szCs w:val="22"/>
          <w:u w:val="single"/>
        </w:rPr>
        <w:t xml:space="preserve"> not only </w:t>
      </w:r>
      <w:r>
        <w:rPr>
          <w:b/>
          <w:bCs/>
          <w:color w:val="000000"/>
          <w:szCs w:val="22"/>
          <w:shd w:val="clear" w:color="auto" w:fill="00FF00"/>
        </w:rPr>
        <w:t xml:space="preserve">increase supply, </w:t>
      </w:r>
      <w:r w:rsidRPr="003E56AA">
        <w:rPr>
          <w:color w:val="000000"/>
          <w:szCs w:val="22"/>
          <w:shd w:val="clear" w:color="auto" w:fill="FFFFFF"/>
        </w:rPr>
        <w:t>but reduce</w:t>
      </w:r>
      <w:r w:rsidRPr="003E56AA">
        <w:rPr>
          <w:color w:val="000000"/>
          <w:szCs w:val="22"/>
        </w:rPr>
        <w:t xml:space="preserve"> </w:t>
      </w:r>
      <w:r w:rsidRPr="003E56AA">
        <w:rPr>
          <w:color w:val="000000"/>
          <w:szCs w:val="22"/>
          <w:shd w:val="clear" w:color="auto" w:fill="FFFFFF"/>
        </w:rPr>
        <w:t>prices</w:t>
      </w:r>
      <w:r w:rsidRPr="003E56AA">
        <w:rPr>
          <w:color w:val="000000"/>
          <w:szCs w:val="22"/>
        </w:rPr>
        <w:t>,</w:t>
      </w:r>
      <w:r>
        <w:rPr>
          <w:color w:val="000000"/>
          <w:szCs w:val="22"/>
        </w:rPr>
        <w:t xml:space="preserve"> </w:t>
      </w:r>
      <w:r w:rsidRPr="003E56AA">
        <w:rPr>
          <w:color w:val="000000"/>
          <w:szCs w:val="22"/>
          <w:highlight w:val="green"/>
          <w:u w:val="single"/>
        </w:rPr>
        <w:t>making vaccines more affordable to L</w:t>
      </w:r>
      <w:r>
        <w:rPr>
          <w:color w:val="000000"/>
          <w:szCs w:val="22"/>
          <w:highlight w:val="green"/>
          <w:u w:val="single"/>
        </w:rPr>
        <w:t xml:space="preserve">[ow and] </w:t>
      </w:r>
      <w:r w:rsidRPr="003E56AA">
        <w:rPr>
          <w:color w:val="000000"/>
          <w:szCs w:val="22"/>
          <w:highlight w:val="green"/>
          <w:u w:val="single"/>
        </w:rPr>
        <w:t>M</w:t>
      </w:r>
      <w:r>
        <w:rPr>
          <w:color w:val="000000"/>
          <w:szCs w:val="22"/>
          <w:highlight w:val="green"/>
          <w:u w:val="single"/>
        </w:rPr>
        <w:t xml:space="preserve">[iddle] </w:t>
      </w:r>
      <w:r w:rsidRPr="003E56AA">
        <w:rPr>
          <w:color w:val="000000"/>
          <w:szCs w:val="22"/>
          <w:highlight w:val="green"/>
          <w:u w:val="single"/>
        </w:rPr>
        <w:t>I</w:t>
      </w:r>
      <w:r>
        <w:rPr>
          <w:color w:val="000000"/>
          <w:szCs w:val="22"/>
          <w:highlight w:val="green"/>
          <w:u w:val="single"/>
        </w:rPr>
        <w:t xml:space="preserve">[ncome] </w:t>
      </w:r>
      <w:r w:rsidRPr="003E56AA">
        <w:rPr>
          <w:color w:val="000000"/>
          <w:szCs w:val="22"/>
          <w:highlight w:val="green"/>
          <w:u w:val="single"/>
        </w:rPr>
        <w:t>C</w:t>
      </w:r>
      <w:r>
        <w:rPr>
          <w:color w:val="000000"/>
          <w:szCs w:val="22"/>
          <w:highlight w:val="green"/>
          <w:u w:val="single"/>
        </w:rPr>
        <w:t>[ountrie]</w:t>
      </w:r>
      <w:r w:rsidRPr="003E56AA">
        <w:rPr>
          <w:color w:val="000000"/>
          <w:szCs w:val="22"/>
          <w:highlight w:val="green"/>
          <w:u w:val="single"/>
        </w:rPr>
        <w:t>s</w:t>
      </w:r>
      <w:r>
        <w:rPr>
          <w:color w:val="000000"/>
          <w:szCs w:val="22"/>
        </w:rPr>
        <w:t xml:space="preserve">. </w:t>
      </w:r>
      <w:r>
        <w:rPr>
          <w:color w:val="000000"/>
          <w:szCs w:val="22"/>
          <w:u w:val="single"/>
        </w:rPr>
        <w:t>It would stabilise supply, minimising disruptions of the kind that occurred when India halted vaccine exports amidst a surge of COVID-19 cases.</w:t>
      </w:r>
    </w:p>
    <w:p w14:paraId="3400C10E" w14:textId="77777777" w:rsidR="00CA417E" w:rsidRPr="00220C89" w:rsidRDefault="00CA417E" w:rsidP="00CA417E">
      <w:r>
        <w:rPr>
          <w:color w:val="000000"/>
          <w:szCs w:val="22"/>
          <w:u w:val="single"/>
          <w:shd w:val="clear" w:color="auto" w:fill="00FF00"/>
        </w:rPr>
        <w:t xml:space="preserve">It might be objected that waiving IP protections will not increase supply, because it takes years to </w:t>
      </w:r>
      <w:r>
        <w:rPr>
          <w:b/>
          <w:bCs/>
          <w:color w:val="000000"/>
          <w:szCs w:val="22"/>
          <w:shd w:val="clear" w:color="auto" w:fill="00FF00"/>
        </w:rPr>
        <w:t>establish manufacturing capacity</w:t>
      </w:r>
      <w:r>
        <w:rPr>
          <w:color w:val="000000"/>
          <w:szCs w:val="22"/>
        </w:rPr>
        <w:t xml:space="preserve">. However, </w:t>
      </w:r>
      <w:r w:rsidRPr="003E56AA">
        <w:rPr>
          <w:color w:val="000000"/>
          <w:szCs w:val="22"/>
          <w:highlight w:val="green"/>
          <w:u w:val="single"/>
        </w:rPr>
        <w:t>since the pandemic began,</w:t>
      </w:r>
      <w:r>
        <w:rPr>
          <w:color w:val="000000"/>
          <w:szCs w:val="22"/>
          <w:u w:val="single"/>
        </w:rPr>
        <w:t xml:space="preserve"> </w:t>
      </w:r>
      <w:r>
        <w:rPr>
          <w:color w:val="000000"/>
          <w:szCs w:val="22"/>
          <w:u w:val="single"/>
          <w:shd w:val="clear" w:color="auto" w:fill="00FF00"/>
        </w:rPr>
        <w:t>we have learnt it takes less time. Repurposing facilities</w:t>
      </w:r>
      <w:r>
        <w:rPr>
          <w:color w:val="000000"/>
          <w:szCs w:val="22"/>
          <w:u w:val="single"/>
        </w:rPr>
        <w:t xml:space="preserve"> and vetting them for safety and quality </w:t>
      </w:r>
      <w:r>
        <w:rPr>
          <w:color w:val="000000"/>
          <w:szCs w:val="22"/>
          <w:u w:val="single"/>
          <w:shd w:val="clear" w:color="auto" w:fill="00FF00"/>
        </w:rPr>
        <w:t>can</w:t>
      </w:r>
      <w:r>
        <w:rPr>
          <w:color w:val="000000"/>
          <w:szCs w:val="22"/>
          <w:u w:val="single"/>
        </w:rPr>
        <w:t xml:space="preserve"> often </w:t>
      </w:r>
      <w:r>
        <w:rPr>
          <w:color w:val="000000"/>
          <w:szCs w:val="22"/>
          <w:u w:val="single"/>
          <w:shd w:val="clear" w:color="auto" w:fill="00FF00"/>
        </w:rPr>
        <w:t>happen</w:t>
      </w:r>
      <w:r>
        <w:rPr>
          <w:color w:val="000000"/>
          <w:szCs w:val="22"/>
          <w:u w:val="single"/>
        </w:rPr>
        <w:t xml:space="preserve"> </w:t>
      </w:r>
      <w:r>
        <w:rPr>
          <w:color w:val="000000"/>
          <w:szCs w:val="22"/>
          <w:u w:val="single"/>
          <w:shd w:val="clear" w:color="auto" w:fill="00FF00"/>
        </w:rPr>
        <w:t>in</w:t>
      </w:r>
      <w:r>
        <w:rPr>
          <w:color w:val="000000"/>
          <w:szCs w:val="22"/>
          <w:u w:val="single"/>
        </w:rPr>
        <w:t xml:space="preserve"> </w:t>
      </w:r>
      <w:r w:rsidRPr="003E56AA">
        <w:rPr>
          <w:color w:val="000000"/>
          <w:szCs w:val="22"/>
          <w:highlight w:val="green"/>
          <w:u w:val="single"/>
        </w:rPr>
        <w:t>6</w:t>
      </w:r>
      <w:r>
        <w:rPr>
          <w:color w:val="000000"/>
          <w:szCs w:val="22"/>
          <w:u w:val="single"/>
        </w:rPr>
        <w:t xml:space="preserve"> or 7</w:t>
      </w:r>
      <w:r>
        <w:rPr>
          <w:color w:val="000000"/>
          <w:szCs w:val="22"/>
          <w:u w:val="single"/>
          <w:shd w:val="clear" w:color="auto" w:fill="00FF00"/>
        </w:rPr>
        <w:t>months</w:t>
      </w:r>
      <w:r>
        <w:rPr>
          <w:color w:val="000000"/>
          <w:szCs w:val="22"/>
          <w:u w:val="single"/>
        </w:rPr>
        <w:t>, about half the time previously thought</w:t>
      </w:r>
      <w:r>
        <w:rPr>
          <w:color w:val="000000"/>
          <w:szCs w:val="22"/>
        </w:rPr>
        <w:t xml:space="preserve">.17 </w:t>
      </w:r>
      <w:r>
        <w:rPr>
          <w:color w:val="000000"/>
          <w:szCs w:val="22"/>
          <w:u w:val="single"/>
        </w:rPr>
        <w:t xml:space="preserve">Since COVID-19 will not be the last pandemic humanity faces, </w:t>
      </w:r>
      <w:r>
        <w:rPr>
          <w:color w:val="000000"/>
          <w:szCs w:val="22"/>
          <w:u w:val="single"/>
          <w:shd w:val="clear" w:color="auto" w:fill="00FF00"/>
        </w:rPr>
        <w:t xml:space="preserve">expanding manufacturing capacity is also necessary preparation for </w:t>
      </w:r>
      <w:r>
        <w:rPr>
          <w:b/>
          <w:bCs/>
          <w:color w:val="000000"/>
          <w:szCs w:val="22"/>
          <w:shd w:val="clear" w:color="auto" w:fill="00FF00"/>
        </w:rPr>
        <w:t>future pandemics</w:t>
      </w:r>
      <w:r>
        <w:rPr>
          <w:color w:val="000000"/>
          <w:szCs w:val="22"/>
          <w:u w:val="single"/>
        </w:rPr>
        <w:t>.</w:t>
      </w:r>
      <w:r>
        <w:rPr>
          <w:color w:val="000000"/>
          <w:szCs w:val="22"/>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1BFB0D9B" w14:textId="77777777" w:rsidR="00CA417E" w:rsidRPr="000D7BD5" w:rsidRDefault="00CA417E" w:rsidP="00CA417E">
      <w:pPr>
        <w:pStyle w:val="Heading4"/>
      </w:pPr>
      <w:r>
        <w:t>Unequal vaccine distribution has massive economic costs even with conservative estimates that don’t account for the Delta variant</w:t>
      </w:r>
    </w:p>
    <w:p w14:paraId="0945ACC8" w14:textId="77777777" w:rsidR="00CA417E" w:rsidRDefault="00CA417E" w:rsidP="00CA417E">
      <w:r w:rsidRPr="002013D1">
        <w:rPr>
          <w:rStyle w:val="Style13ptBold"/>
        </w:rPr>
        <w:t>Çakmakli 21</w:t>
      </w:r>
      <w:r>
        <w:t xml:space="preserve">-- </w:t>
      </w:r>
      <w:r w:rsidRPr="002013D1">
        <w:t>Çakmakl</w:t>
      </w:r>
      <w:r>
        <w:t>i</w:t>
      </w:r>
      <w:r w:rsidRPr="002013D1">
        <w:t>, Cem</w:t>
      </w:r>
      <w:r>
        <w:t xml:space="preserve"> [</w:t>
      </w:r>
      <w:r w:rsidRPr="002013D1">
        <w:t>Assistant Professor at Koç University. PhD: Pennsylvania State University</w:t>
      </w:r>
      <w:r>
        <w:t>]</w:t>
      </w:r>
      <w:r w:rsidRPr="002013D1">
        <w:t xml:space="preserve"> et al. The economic case for global vaccinations: An epidemiological model with international production networks. No. w28395. National Bureau of Economic Research, 2021.</w:t>
      </w:r>
      <w:r>
        <w:t xml:space="preserve"> (AG DebateDrills)</w:t>
      </w:r>
    </w:p>
    <w:p w14:paraId="51023458" w14:textId="77777777" w:rsidR="00CA417E" w:rsidRPr="002013D1" w:rsidRDefault="00CA417E" w:rsidP="00CA417E"/>
    <w:p w14:paraId="5C9EFCF1" w14:textId="77777777" w:rsidR="00CA417E" w:rsidRPr="00D35111" w:rsidRDefault="00CA417E" w:rsidP="00CA417E">
      <w:pPr>
        <w:rPr>
          <w:rStyle w:val="Emphasis"/>
        </w:rPr>
      </w:pPr>
      <w:r w:rsidRPr="00D35111">
        <w:rPr>
          <w:rStyle w:val="Emphasis"/>
        </w:rPr>
        <w:t xml:space="preserve">To estimate the costs of </w:t>
      </w:r>
      <w:r w:rsidRPr="00D35111">
        <w:rPr>
          <w:rStyle w:val="Emphasis"/>
          <w:highlight w:val="green"/>
        </w:rPr>
        <w:t>inequitable vaccine distribution</w:t>
      </w:r>
      <w:r w:rsidRPr="00D35111">
        <w:rPr>
          <w:rStyle w:val="Emphasis"/>
        </w:rPr>
        <w:t xml:space="preserve">, we develop a global SIR-multi-sectormacro framework and calibrate it to 65 countries-35 sectors. </w:t>
      </w:r>
      <w:r w:rsidRPr="00D35111">
        <w:rPr>
          <w:sz w:val="16"/>
        </w:rPr>
        <w:t xml:space="preserve">We incorporate sectoral heterogeneity in infections together with inter-industry and international trade and production linkages. </w:t>
      </w:r>
      <w:r w:rsidRPr="00D35111">
        <w:rPr>
          <w:rStyle w:val="Emphasis"/>
          <w:highlight w:val="green"/>
        </w:rPr>
        <w:t xml:space="preserve">Once we account </w:t>
      </w:r>
      <w:r w:rsidRPr="00D35111">
        <w:rPr>
          <w:rStyle w:val="Emphasis"/>
          <w:highlight w:val="green"/>
        </w:rPr>
        <w:lastRenderedPageBreak/>
        <w:t>for</w:t>
      </w:r>
      <w:r w:rsidRPr="00D35111">
        <w:rPr>
          <w:rStyle w:val="Emphasis"/>
        </w:rPr>
        <w:t xml:space="preserve"> this </w:t>
      </w:r>
      <w:r w:rsidRPr="00D35111">
        <w:rPr>
          <w:rStyle w:val="Emphasis"/>
          <w:highlight w:val="green"/>
        </w:rPr>
        <w:t>economic interdependence</w:t>
      </w:r>
      <w:r w:rsidRPr="00D35111">
        <w:rPr>
          <w:rStyle w:val="Emphasis"/>
        </w:rPr>
        <w:t xml:space="preserve"> of the economies, we reveal the substantial </w:t>
      </w:r>
      <w:r w:rsidRPr="00D35111">
        <w:rPr>
          <w:rStyle w:val="Emphasis"/>
          <w:highlight w:val="green"/>
        </w:rPr>
        <w:t>costs, up to 3 percent of advanced countries pre-pandemic GDPs</w:t>
      </w:r>
      <w:r w:rsidRPr="00D35111">
        <w:rPr>
          <w:rStyle w:val="Emphasis"/>
        </w:rPr>
        <w:t xml:space="preserve">, that will be borne by the vaccinated countries </w:t>
      </w:r>
      <w:r w:rsidRPr="00D35111">
        <w:rPr>
          <w:rStyle w:val="Emphasis"/>
          <w:highlight w:val="green"/>
        </w:rPr>
        <w:t>through their trade relationships with unvaccinated countries</w:t>
      </w:r>
      <w:r w:rsidRPr="00D35111">
        <w:rPr>
          <w:rStyle w:val="Emphasis"/>
        </w:rPr>
        <w:t>.</w:t>
      </w:r>
      <w:r w:rsidRPr="00D35111">
        <w:rPr>
          <w:sz w:val="16"/>
        </w:rPr>
        <w:t xml:space="preserve">36 Our framework captures the short run. </w:t>
      </w:r>
      <w:r w:rsidRPr="00D35111">
        <w:rPr>
          <w:rStyle w:val="Emphasis"/>
        </w:rPr>
        <w:t xml:space="preserve">We find that </w:t>
      </w:r>
      <w:r w:rsidRPr="00D35111">
        <w:rPr>
          <w:rStyle w:val="Emphasis"/>
          <w:highlight w:val="green"/>
        </w:rPr>
        <w:t>AEs</w:t>
      </w:r>
      <w:r w:rsidRPr="00D35111">
        <w:rPr>
          <w:rStyle w:val="Emphasis"/>
        </w:rPr>
        <w:t xml:space="preserve"> may </w:t>
      </w:r>
      <w:r w:rsidRPr="00D35111">
        <w:rPr>
          <w:rStyle w:val="Emphasis"/>
          <w:highlight w:val="green"/>
        </w:rPr>
        <w:t>bear</w:t>
      </w:r>
      <w:r w:rsidRPr="00D35111">
        <w:rPr>
          <w:rStyle w:val="Emphasis"/>
        </w:rPr>
        <w:t xml:space="preserve"> somewhere from </w:t>
      </w:r>
      <w:r w:rsidRPr="00D35111">
        <w:rPr>
          <w:rStyle w:val="Emphasis"/>
          <w:highlight w:val="green"/>
        </w:rPr>
        <w:t>13</w:t>
      </w:r>
      <w:r w:rsidRPr="00D35111">
        <w:rPr>
          <w:rStyle w:val="Emphasis"/>
        </w:rPr>
        <w:t xml:space="preserve"> percent </w:t>
      </w:r>
      <w:r w:rsidRPr="00D35111">
        <w:rPr>
          <w:rStyle w:val="Emphasis"/>
          <w:highlight w:val="green"/>
        </w:rPr>
        <w:t>to 49 percent of the global losses</w:t>
      </w:r>
      <w:r w:rsidRPr="00D35111">
        <w:rPr>
          <w:rStyle w:val="Emphasis"/>
        </w:rPr>
        <w:t xml:space="preserve"> arising from an inequitable distribution of vaccines in 2021. </w:t>
      </w:r>
      <w:r w:rsidRPr="00D35111">
        <w:rPr>
          <w:rStyle w:val="Emphasis"/>
          <w:highlight w:val="green"/>
        </w:rPr>
        <w:t>Globalization</w:t>
      </w:r>
      <w:r w:rsidRPr="00D35111">
        <w:rPr>
          <w:rStyle w:val="Emphasis"/>
        </w:rPr>
        <w:t xml:space="preserve"> might have amplified the effects of the pandemic but it </w:t>
      </w:r>
      <w:r w:rsidRPr="00D35111">
        <w:rPr>
          <w:rStyle w:val="Emphasis"/>
          <w:highlight w:val="green"/>
        </w:rPr>
        <w:t>is</w:t>
      </w:r>
      <w:r w:rsidRPr="00D35111">
        <w:rPr>
          <w:rStyle w:val="Emphasis"/>
        </w:rPr>
        <w:t xml:space="preserve"> also </w:t>
      </w:r>
      <w:r w:rsidRPr="00D35111">
        <w:rPr>
          <w:rStyle w:val="Emphasis"/>
          <w:highlight w:val="green"/>
        </w:rPr>
        <w:t>imperative for an equitable distribution of</w:t>
      </w:r>
      <w:r w:rsidRPr="00D35111">
        <w:rPr>
          <w:rStyle w:val="Emphasis"/>
        </w:rPr>
        <w:t xml:space="preserve"> the </w:t>
      </w:r>
      <w:r w:rsidRPr="00D35111">
        <w:rPr>
          <w:rStyle w:val="Emphasis"/>
          <w:highlight w:val="green"/>
        </w:rPr>
        <w:t>vaccines</w:t>
      </w:r>
      <w:r w:rsidRPr="00D35111">
        <w:rPr>
          <w:rStyle w:val="Emphasis"/>
        </w:rPr>
        <w:t xml:space="preserve"> </w:t>
      </w:r>
      <w:r w:rsidRPr="00D35111">
        <w:rPr>
          <w:rStyle w:val="Emphasis"/>
          <w:highlight w:val="green"/>
        </w:rPr>
        <w:t>because this is the only way for open economies with international linkages to have a robust recovery</w:t>
      </w:r>
      <w:r w:rsidRPr="00D35111">
        <w:rPr>
          <w:rStyle w:val="Emphasis"/>
        </w:rPr>
        <w:t>.</w:t>
      </w:r>
      <w:r w:rsidRPr="00D35111">
        <w:rPr>
          <w:sz w:val="16"/>
        </w:rPr>
        <w:t xml:space="preserve"> There are substantial uncertainties ahead of us regarding the course of vaccine distribution. </w:t>
      </w:r>
      <w:r w:rsidRPr="00D35111">
        <w:rPr>
          <w:rStyle w:val="Emphasis"/>
          <w:highlight w:val="green"/>
        </w:rPr>
        <w:t>Our estimates are based on the available information about the pandemic</w:t>
      </w:r>
      <w:r w:rsidRPr="00D35111">
        <w:rPr>
          <w:rStyle w:val="Emphasis"/>
        </w:rPr>
        <w:t xml:space="preserve">. For example, </w:t>
      </w:r>
      <w:r w:rsidRPr="00D35111">
        <w:rPr>
          <w:rStyle w:val="Emphasis"/>
          <w:highlight w:val="green"/>
        </w:rPr>
        <w:t>we did not incorporate the recent developments on the variants</w:t>
      </w:r>
      <w:r w:rsidRPr="00D35111">
        <w:rPr>
          <w:rStyle w:val="Emphasis"/>
        </w:rPr>
        <w:t xml:space="preserve"> into our analysis. To the extent that these variants threaten the efficacy of the current vaccines, there is even more urgency to make the existing vaccines globally available as soon as possible. </w:t>
      </w:r>
      <w:r w:rsidRPr="00D35111">
        <w:rPr>
          <w:rStyle w:val="Emphasis"/>
          <w:highlight w:val="green"/>
        </w:rPr>
        <w:t>Mutations that risk a prolonged pandemic would not</w:t>
      </w:r>
      <w:r w:rsidRPr="000D7BD5">
        <w:rPr>
          <w:rStyle w:val="Emphasis"/>
          <w:highlight w:val="green"/>
        </w:rPr>
        <w:t xml:space="preserve"> only have further health costs but also escalate the economic costs</w:t>
      </w:r>
      <w:r w:rsidRPr="000D7BD5">
        <w:rPr>
          <w:rStyle w:val="Emphasis"/>
        </w:rPr>
        <w:t xml:space="preserve"> that we estimated in our analysis.</w:t>
      </w:r>
    </w:p>
    <w:p w14:paraId="5A5A95BF" w14:textId="77777777" w:rsidR="00CA417E" w:rsidRDefault="00CA417E" w:rsidP="00CA417E"/>
    <w:p w14:paraId="602FA550" w14:textId="77777777" w:rsidR="00CA417E" w:rsidRPr="008C059E" w:rsidRDefault="00CA417E" w:rsidP="00CA417E">
      <w:pPr>
        <w:pStyle w:val="Heading4"/>
      </w:pPr>
      <w:r>
        <w:t>Economic loss and slow supply recovery causes inflation deanchoring and econ collapse in advanced economies as well as extreme poverty in EMDEs</w:t>
      </w:r>
    </w:p>
    <w:p w14:paraId="1EE5E19B" w14:textId="77777777" w:rsidR="00CA417E" w:rsidRPr="008C059E" w:rsidRDefault="00CA417E" w:rsidP="00CA417E">
      <w:pPr>
        <w:rPr>
          <w:rStyle w:val="Style13ptBold"/>
        </w:rPr>
      </w:pPr>
      <w:r w:rsidRPr="008C059E">
        <w:rPr>
          <w:rStyle w:val="Style13ptBold"/>
        </w:rPr>
        <w:t>World Bank 6-21</w:t>
      </w:r>
      <w:r w:rsidRPr="008C059E">
        <w:t xml:space="preserve"> – World Bank Prospects Group; June 2021 Global Economic Prospects; </w:t>
      </w:r>
      <w:hyperlink r:id="rId10" w:history="1">
        <w:r w:rsidRPr="004030B9">
          <w:rPr>
            <w:rStyle w:val="Hyperlink"/>
          </w:rPr>
          <w:t>https://openknowledge.worldbank.org/bitstream/handle/10986/35647/9781464816659.pdf</w:t>
        </w:r>
      </w:hyperlink>
      <w:r>
        <w:t xml:space="preserve"> (AG DebateDrills)</w:t>
      </w:r>
    </w:p>
    <w:p w14:paraId="740CAE3A" w14:textId="77777777" w:rsidR="00CA417E" w:rsidRPr="00EA2A63" w:rsidRDefault="00CA417E" w:rsidP="00CA417E">
      <w:pPr>
        <w:rPr>
          <w:b/>
          <w:iCs/>
          <w:u w:val="single"/>
        </w:rPr>
      </w:pPr>
      <w:r w:rsidRPr="00B13D1A">
        <w:rPr>
          <w:rStyle w:val="Emphasis"/>
          <w:highlight w:val="green"/>
        </w:rPr>
        <w:t>Since May 2020</w:t>
      </w:r>
      <w:r w:rsidRPr="00B13D1A">
        <w:rPr>
          <w:rStyle w:val="Emphasis"/>
        </w:rPr>
        <w:t xml:space="preserve">, however, </w:t>
      </w:r>
      <w:r w:rsidRPr="00B13D1A">
        <w:rPr>
          <w:rStyle w:val="Emphasis"/>
          <w:highlight w:val="green"/>
        </w:rPr>
        <w:t>inflation has</w:t>
      </w:r>
      <w:r w:rsidRPr="00B13D1A">
        <w:rPr>
          <w:rStyle w:val="Emphasis"/>
        </w:rPr>
        <w:t xml:space="preserve"> gradually </w:t>
      </w:r>
      <w:r w:rsidRPr="00B13D1A">
        <w:rPr>
          <w:rStyle w:val="Emphasis"/>
          <w:highlight w:val="green"/>
        </w:rPr>
        <w:t>picked up.</w:t>
      </w:r>
      <w:r w:rsidRPr="00B96CF8">
        <w:rPr>
          <w:sz w:val="14"/>
        </w:rPr>
        <w:t xml:space="preserve"> </w:t>
      </w:r>
      <w:r w:rsidRPr="00C1571C">
        <w:rPr>
          <w:rStyle w:val="Emphasis"/>
        </w:rPr>
        <w:t>By April 2021, inflation had risen above pre-pandemic levels, in both advanced economies and EMDEs</w:t>
      </w:r>
      <w:r w:rsidRPr="00B96CF8">
        <w:rPr>
          <w:sz w:val="14"/>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managers report growing pressures on input as well as output prices in 2021 (figure 4.1). </w:t>
      </w:r>
      <w:r w:rsidRPr="00B13D1A">
        <w:rPr>
          <w:rStyle w:val="Emphasis"/>
        </w:rPr>
        <w:t xml:space="preserve">Looking ahead, </w:t>
      </w:r>
      <w:r w:rsidRPr="00B13D1A">
        <w:rPr>
          <w:rStyle w:val="Emphasis"/>
          <w:highlight w:val="green"/>
        </w:rPr>
        <w:t>as the global economy gradually reopens</w:t>
      </w:r>
      <w:r w:rsidRPr="00B13D1A">
        <w:rPr>
          <w:rStyle w:val="Emphasis"/>
        </w:rPr>
        <w:t xml:space="preserve">, monetary and </w:t>
      </w:r>
      <w:r w:rsidRPr="00B13D1A">
        <w:rPr>
          <w:rStyle w:val="Emphasis"/>
          <w:highlight w:val="green"/>
        </w:rPr>
        <w:t>fiscal policies continue</w:t>
      </w:r>
      <w:r w:rsidRPr="00B13D1A">
        <w:rPr>
          <w:rStyle w:val="Emphasis"/>
        </w:rPr>
        <w:t xml:space="preserve"> to be accommodative </w:t>
      </w:r>
      <w:r w:rsidRPr="00B13D1A">
        <w:rPr>
          <w:rStyle w:val="Emphasis"/>
          <w:highlight w:val="green"/>
        </w:rPr>
        <w:t>to support the global recovery, and pent-up demand may be about to be unleashed in advanced economies</w:t>
      </w:r>
      <w:r w:rsidRPr="00B13D1A">
        <w:rPr>
          <w:rStyle w:val="Emphasis"/>
        </w:rPr>
        <w:t xml:space="preserve">.1 </w:t>
      </w:r>
      <w:r w:rsidRPr="00B96CF8">
        <w:rPr>
          <w:rStyle w:val="Emphasis"/>
          <w:highlight w:val="green"/>
        </w:rPr>
        <w:t>For</w:t>
      </w:r>
      <w:r w:rsidRPr="00B13D1A">
        <w:rPr>
          <w:rStyle w:val="Emphasis"/>
        </w:rPr>
        <w:t xml:space="preserve"> major </w:t>
      </w:r>
      <w:r w:rsidRPr="00B96CF8">
        <w:rPr>
          <w:rStyle w:val="Emphasis"/>
          <w:highlight w:val="green"/>
        </w:rPr>
        <w:t>advanced economies</w:t>
      </w:r>
      <w:r w:rsidRPr="00B13D1A">
        <w:rPr>
          <w:rStyle w:val="Emphasis"/>
        </w:rPr>
        <w:t xml:space="preserve">, some have raised concerns that </w:t>
      </w:r>
      <w:r w:rsidRPr="00B96CF8">
        <w:rPr>
          <w:rStyle w:val="Emphasis"/>
          <w:highlight w:val="green"/>
        </w:rPr>
        <w:t>this confluence of factors may generate significant inflation</w:t>
      </w:r>
      <w:r w:rsidRPr="00B13D1A">
        <w:rPr>
          <w:rStyle w:val="Emphasis"/>
        </w:rPr>
        <w:t>ary pressures</w:t>
      </w:r>
      <w:r w:rsidRPr="00B96CF8">
        <w:rPr>
          <w:sz w:val="14"/>
        </w:rPr>
        <w:t xml:space="preserve"> (Blanchard and Pisani-Ferry 2020; Goodhart and Pradhan 2020; Landau 2021). Others, in contrast, see little reason for concern, at least for many advanced economies, because of the temporary nature of price pressures over the short-term as well as wellanchored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RPr="00B96CF8">
        <w:rPr>
          <w:rStyle w:val="Emphasis"/>
        </w:rPr>
        <w:t xml:space="preserve">This could trigger a significant rise in risk premia and borrowing costs. </w:t>
      </w:r>
      <w:r w:rsidRPr="00B96CF8">
        <w:rPr>
          <w:rStyle w:val="Emphasis"/>
          <w:highlight w:val="green"/>
        </w:rPr>
        <w:t>EMDEs are particularly vulnerable</w:t>
      </w:r>
      <w:r w:rsidRPr="00B96CF8">
        <w:rPr>
          <w:rStyle w:val="Emphasis"/>
        </w:rPr>
        <w:t xml:space="preserve"> to such financial market disruptions because of their record high debt and a lagging economic recovery from the pandemic (chapter 1). </w:t>
      </w:r>
      <w:r w:rsidRPr="00B96CF8">
        <w:rPr>
          <w:rStyle w:val="Emphasis"/>
          <w:highlight w:val="green"/>
        </w:rPr>
        <w:t>In th</w:t>
      </w:r>
      <w:r w:rsidRPr="00B13D1A">
        <w:rPr>
          <w:rStyle w:val="Emphasis"/>
          <w:highlight w:val="green"/>
        </w:rPr>
        <w:t>e event of financial market stress</w:t>
      </w:r>
      <w:r w:rsidRPr="00B13D1A">
        <w:rPr>
          <w:rStyle w:val="Emphasis"/>
        </w:rPr>
        <w:t xml:space="preserve">, sharp exchange rate depreciations and capital outflows may force them to abruptly tighten policies in a manner that could throttle their recoveries. Even in the absence of dislocating financial market stress, </w:t>
      </w:r>
      <w:r w:rsidRPr="00B13D1A">
        <w:rPr>
          <w:rStyle w:val="Emphasis"/>
          <w:highlight w:val="green"/>
        </w:rPr>
        <w:t>E</w:t>
      </w:r>
      <w:r>
        <w:rPr>
          <w:rStyle w:val="Emphasis"/>
          <w:highlight w:val="green"/>
        </w:rPr>
        <w:t xml:space="preserve">[merging] </w:t>
      </w:r>
      <w:r w:rsidRPr="00B13D1A">
        <w:rPr>
          <w:rStyle w:val="Emphasis"/>
          <w:highlight w:val="green"/>
        </w:rPr>
        <w:t>M</w:t>
      </w:r>
      <w:r>
        <w:rPr>
          <w:rStyle w:val="Emphasis"/>
          <w:highlight w:val="green"/>
        </w:rPr>
        <w:t xml:space="preserve">[arket] </w:t>
      </w:r>
      <w:r w:rsidRPr="00B13D1A">
        <w:rPr>
          <w:rStyle w:val="Emphasis"/>
          <w:highlight w:val="green"/>
        </w:rPr>
        <w:t>D</w:t>
      </w:r>
      <w:r>
        <w:rPr>
          <w:rStyle w:val="Emphasis"/>
          <w:highlight w:val="green"/>
        </w:rPr>
        <w:t xml:space="preserve">[eveloping] </w:t>
      </w:r>
      <w:r w:rsidRPr="00B13D1A">
        <w:rPr>
          <w:rStyle w:val="Emphasis"/>
          <w:highlight w:val="green"/>
        </w:rPr>
        <w:t>E</w:t>
      </w:r>
      <w:r>
        <w:rPr>
          <w:rStyle w:val="Emphasis"/>
          <w:highlight w:val="green"/>
        </w:rPr>
        <w:t>[conomie]</w:t>
      </w:r>
      <w:r w:rsidRPr="00B13D1A">
        <w:rPr>
          <w:rStyle w:val="Emphasis"/>
          <w:highlight w:val="green"/>
        </w:rPr>
        <w:t>s may face rising inflation as global price pressures feed into domestic inflation through input prices</w:t>
      </w:r>
      <w:r w:rsidRPr="00B13D1A">
        <w:rPr>
          <w:rStyle w:val="Emphasis"/>
        </w:rPr>
        <w:t xml:space="preserve"> and exchange rate movements</w:t>
      </w:r>
      <w:r w:rsidRPr="00B96CF8">
        <w:rPr>
          <w:sz w:val="14"/>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RPr="00DB04C4">
        <w:rPr>
          <w:rStyle w:val="Emphasis"/>
        </w:rPr>
        <w:t xml:space="preserve">Persistently </w:t>
      </w:r>
      <w:r w:rsidRPr="00DB04C4">
        <w:rPr>
          <w:rStyle w:val="Emphasis"/>
          <w:highlight w:val="green"/>
        </w:rPr>
        <w:t>higher inflation would erode discretionary incomes</w:t>
      </w:r>
      <w:r w:rsidRPr="00DB04C4">
        <w:rPr>
          <w:rStyle w:val="Emphasis"/>
        </w:rPr>
        <w:t xml:space="preserve"> of the poorest households </w:t>
      </w:r>
      <w:r w:rsidRPr="00DB04C4">
        <w:rPr>
          <w:rStyle w:val="Emphasis"/>
          <w:highlight w:val="green"/>
        </w:rPr>
        <w:t>and</w:t>
      </w:r>
      <w:r w:rsidRPr="00DB04C4">
        <w:rPr>
          <w:rStyle w:val="Emphasis"/>
        </w:rPr>
        <w:t xml:space="preserve"> may </w:t>
      </w:r>
      <w:r w:rsidRPr="00DB04C4">
        <w:rPr>
          <w:rStyle w:val="Emphasis"/>
          <w:highlight w:val="green"/>
        </w:rPr>
        <w:t>tip some back into poverty</w:t>
      </w:r>
      <w:r w:rsidRPr="00DB04C4">
        <w:rPr>
          <w:rStyle w:val="Emphasis"/>
        </w:rPr>
        <w:t xml:space="preserve"> </w:t>
      </w:r>
      <w:r w:rsidRPr="00B96CF8">
        <w:rPr>
          <w:sz w:val="14"/>
        </w:rPr>
        <w:t xml:space="preserve">(Ha, Kose, and Ohnsorge 2019). </w:t>
      </w:r>
      <w:r w:rsidRPr="00B13D1A">
        <w:rPr>
          <w:rStyle w:val="Emphasis"/>
          <w:highlight w:val="green"/>
        </w:rPr>
        <w:t>This is a particularly serious risk for low-income countries</w:t>
      </w:r>
      <w:r w:rsidRPr="00B96CF8">
        <w:rPr>
          <w:sz w:val="14"/>
        </w:rPr>
        <w:t xml:space="preserve"> (LICs; box 4.2). </w:t>
      </w:r>
      <w:r w:rsidRPr="00B13D1A">
        <w:rPr>
          <w:rStyle w:val="Emphasis"/>
        </w:rPr>
        <w:t xml:space="preserve">Since food </w:t>
      </w:r>
      <w:r w:rsidRPr="00B13D1A">
        <w:rPr>
          <w:rStyle w:val="Emphasis"/>
        </w:rPr>
        <w:lastRenderedPageBreak/>
        <w:t xml:space="preserve">accounts for a substantial share of consumption in these countries, </w:t>
      </w:r>
      <w:r w:rsidRPr="00B13D1A">
        <w:rPr>
          <w:rStyle w:val="Emphasis"/>
          <w:highlight w:val="green"/>
        </w:rPr>
        <w:t>recent increase in food prices have led to higher inflation and compounded the challenges confronting the poor during the pandemic.</w:t>
      </w:r>
      <w:r w:rsidRPr="00B13D1A">
        <w:rPr>
          <w:rStyle w:val="Emphasis"/>
        </w:rPr>
        <w:t xml:space="preserve"> </w:t>
      </w:r>
    </w:p>
    <w:p w14:paraId="2584ECBF" w14:textId="77777777" w:rsidR="00CA417E" w:rsidRDefault="00CA417E" w:rsidP="00CA417E">
      <w:pPr>
        <w:pStyle w:val="Heading4"/>
      </w:pPr>
      <w:r>
        <w:t xml:space="preserve">Economic Collapse goes </w:t>
      </w:r>
      <w:r>
        <w:rPr>
          <w:u w:val="single"/>
        </w:rPr>
        <w:t>Nuclear</w:t>
      </w:r>
      <w:r>
        <w:t>.</w:t>
      </w:r>
    </w:p>
    <w:p w14:paraId="777B10A8" w14:textId="77777777" w:rsidR="00CA417E" w:rsidRPr="00CC4109" w:rsidRDefault="00CA417E" w:rsidP="00CA417E">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473B02DA" w14:textId="77777777" w:rsidR="00CA417E" w:rsidRDefault="00CA417E" w:rsidP="00CA417E">
      <w:r w:rsidRPr="00CC4109">
        <w:t xml:space="preserve">Several </w:t>
      </w:r>
      <w:r w:rsidRPr="00CC4109">
        <w:rPr>
          <w:rStyle w:val="StyleUnderline"/>
          <w:sz w:val="24"/>
        </w:rPr>
        <w:t>recent works on China and Sino–US relations have made substantial contributions to</w:t>
      </w:r>
      <w:r w:rsidRPr="00CC4109">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t xml:space="preserve">. At least four conclusions can be drawn from the review above: first, </w:t>
      </w:r>
      <w:r w:rsidRPr="00CC4109">
        <w:rPr>
          <w:rStyle w:val="StyleUnderline"/>
          <w:sz w:val="24"/>
        </w:rPr>
        <w:t>those who say that interdependence may both inhibit and drive conflict are righ</w:t>
      </w:r>
      <w:r w:rsidRPr="00CC4109">
        <w:t xml:space="preserve">t. </w:t>
      </w:r>
      <w:r w:rsidRPr="00CC4109">
        <w:rPr>
          <w:rStyle w:val="StyleUnderline"/>
          <w:sz w:val="24"/>
        </w:rPr>
        <w:t xml:space="preserve">Interdependence raises the cost of conflict for all sides but </w:t>
      </w:r>
      <w:r w:rsidRPr="00CC4109">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t xml:space="preserve">. If China and the US fail to rebalance their financial and trading relations (Roach, 2014) then </w:t>
      </w:r>
      <w:r w:rsidRPr="00CC4109">
        <w:rPr>
          <w:rStyle w:val="StyleUnderline"/>
          <w:sz w:val="24"/>
        </w:rPr>
        <w:t>a trade war could</w:t>
      </w:r>
      <w:r w:rsidRPr="00CC4109">
        <w:t xml:space="preserve"> result, </w:t>
      </w:r>
      <w:r w:rsidRPr="00CC4109">
        <w:rPr>
          <w:rStyle w:val="StyleUnderline"/>
          <w:sz w:val="24"/>
        </w:rPr>
        <w:t>interrupt</w:t>
      </w:r>
      <w:r w:rsidRPr="00CC4109">
        <w:t xml:space="preserve">ing </w:t>
      </w:r>
      <w:r w:rsidRPr="00CC4109">
        <w:rPr>
          <w:rStyle w:val="StyleUnderline"/>
          <w:sz w:val="24"/>
        </w:rPr>
        <w:t>transnational production networks, provoking social distress, and exacerbating nationalist emotions.</w:t>
      </w:r>
      <w:r w:rsidRPr="00CC4109">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t xml:space="preserve"> the only factor to protect the world from </w:t>
      </w:r>
      <w:r w:rsidRPr="00CC4109">
        <w:lastRenderedPageBreak/>
        <w:t xml:space="preserve">Armageddon, and </w:t>
      </w:r>
      <w:r w:rsidRPr="00CC4109">
        <w:rPr>
          <w:rStyle w:val="StyleUnderline"/>
          <w:sz w:val="24"/>
        </w:rPr>
        <w:t>unreliably</w:t>
      </w:r>
      <w:r w:rsidRPr="00CC4109">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t xml:space="preserve"> </w:t>
      </w:r>
      <w:r w:rsidRPr="00CC4109">
        <w:rPr>
          <w:rStyle w:val="StyleUnderline"/>
          <w:sz w:val="24"/>
        </w:rPr>
        <w:t>yield in a cyber-war or conventional limited war,</w:t>
      </w:r>
      <w:r w:rsidRPr="00CC4109">
        <w:t xml:space="preserve"> </w:t>
      </w:r>
      <w:r w:rsidRPr="00CC4109">
        <w:rPr>
          <w:rStyle w:val="StyleUnderline"/>
          <w:sz w:val="24"/>
        </w:rPr>
        <w:t xml:space="preserve">or </w:t>
      </w:r>
      <w:r w:rsidRPr="00DA3FD1">
        <w:rPr>
          <w:rStyle w:val="StyleUnderline"/>
          <w:sz w:val="24"/>
          <w:highlight w:val="green"/>
        </w:rPr>
        <w:t>third party countries might engage</w:t>
      </w:r>
      <w:r w:rsidRPr="00CC4109">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t xml:space="preserve">. </w:t>
      </w:r>
    </w:p>
    <w:p w14:paraId="3DE94EEB" w14:textId="77777777" w:rsidR="00CA417E" w:rsidRPr="00F601E6" w:rsidRDefault="00CA417E" w:rsidP="00CA417E"/>
    <w:p w14:paraId="3A857286" w14:textId="77777777" w:rsidR="00CA417E" w:rsidRDefault="00CA417E" w:rsidP="00CA417E"/>
    <w:p w14:paraId="2C8760C3" w14:textId="77777777" w:rsidR="00CA417E" w:rsidRPr="000C27FD" w:rsidRDefault="00CA417E" w:rsidP="00CA417E">
      <w:pPr>
        <w:pStyle w:val="Heading3"/>
      </w:pPr>
      <w:r>
        <w:lastRenderedPageBreak/>
        <w:t>Advantage - Disease</w:t>
      </w:r>
    </w:p>
    <w:p w14:paraId="6097E9C3" w14:textId="77777777" w:rsidR="00CA417E" w:rsidRPr="00882709" w:rsidRDefault="00CA417E" w:rsidP="00CA417E">
      <w:pPr>
        <w:pStyle w:val="Heading4"/>
        <w:rPr>
          <w:rFonts w:cs="Calibri"/>
        </w:rPr>
      </w:pPr>
      <w:r>
        <w:rPr>
          <w:rFonts w:cs="Calibri"/>
        </w:rPr>
        <w:t xml:space="preserve">The plan sets a precedent to </w:t>
      </w:r>
      <w:r>
        <w:rPr>
          <w:rFonts w:cs="Calibri"/>
          <w:u w:val="single"/>
        </w:rPr>
        <w:t xml:space="preserve">seamlessly </w:t>
      </w:r>
      <w:r>
        <w:rPr>
          <w:rFonts w:cs="Calibri"/>
        </w:rPr>
        <w:t xml:space="preserve">shift to a </w:t>
      </w:r>
      <w:r w:rsidRPr="00C35C8A">
        <w:rPr>
          <w:rFonts w:cs="Calibri"/>
          <w:u w:val="single"/>
        </w:rPr>
        <w:t>direct support model</w:t>
      </w:r>
      <w:r>
        <w:rPr>
          <w:rFonts w:cs="Calibri"/>
        </w:rPr>
        <w:t xml:space="preserve"> during pandemics--that solves future pandemics </w:t>
      </w:r>
      <w:r w:rsidRPr="00C35C8A">
        <w:rPr>
          <w:rFonts w:cs="Calibri"/>
          <w:u w:val="single"/>
        </w:rPr>
        <w:t>but</w:t>
      </w:r>
      <w:r>
        <w:rPr>
          <w:rFonts w:cs="Calibri"/>
        </w:rPr>
        <w:t xml:space="preserve"> avoids the innovation DA. </w:t>
      </w:r>
    </w:p>
    <w:p w14:paraId="3EEFBE46" w14:textId="77777777" w:rsidR="00CA417E" w:rsidRPr="00933905" w:rsidRDefault="00CA417E" w:rsidP="00CA417E">
      <w:r>
        <w:t xml:space="preserve">Brink </w:t>
      </w:r>
      <w:r w:rsidRPr="00933905">
        <w:rPr>
          <w:b/>
          <w:bCs/>
          <w:szCs w:val="26"/>
        </w:rPr>
        <w:t>Lindsey 21</w:t>
      </w:r>
      <w:r>
        <w:t xml:space="preserve">. Vice President, Niskanen Center; Writes for Brookings, “Why Intellectual Property and Pandemics Don’t Mix,” Brookings, June 3, 2021, </w:t>
      </w:r>
      <w:hyperlink r:id="rId11" w:history="1">
        <w:r w:rsidRPr="000103BE">
          <w:rPr>
            <w:rStyle w:val="Hyperlink"/>
          </w:rPr>
          <w:t>https://www.brookings.edu/blog/up-front/2021/06/03/why-intellectual-property-and-pandemics-dont-mix/</w:t>
        </w:r>
      </w:hyperlink>
      <w:r>
        <w:t xml:space="preserve">, RJP, </w:t>
      </w:r>
      <w:r w:rsidRPr="00933905">
        <w:rPr>
          <w:b/>
          <w:bCs/>
        </w:rPr>
        <w:t>DebateDrills</w:t>
      </w:r>
      <w:r>
        <w:t xml:space="preserve">. </w:t>
      </w:r>
    </w:p>
    <w:p w14:paraId="0E635481" w14:textId="77777777" w:rsidR="00CA417E" w:rsidRPr="006E4873" w:rsidRDefault="00CA417E" w:rsidP="00CA417E">
      <w:pPr>
        <w:rPr>
          <w:szCs w:val="22"/>
        </w:rPr>
      </w:pPr>
      <w:r w:rsidRPr="006E4873">
        <w:rPr>
          <w:rStyle w:val="Strong"/>
          <w:caps/>
          <w:szCs w:val="22"/>
          <w:bdr w:val="none" w:sz="0" w:space="0" w:color="auto" w:frame="1"/>
        </w:rPr>
        <w:t>PUBLIC HEALTH EMERGENCIES AND DIRECT GOVERNMENT SUPPORT</w:t>
      </w:r>
    </w:p>
    <w:p w14:paraId="13ADA0DF" w14:textId="77777777" w:rsidR="00CA417E" w:rsidRPr="006E4873" w:rsidRDefault="00CA417E" w:rsidP="00CA417E">
      <w:pPr>
        <w:rPr>
          <w:szCs w:val="22"/>
          <w:u w:val="single"/>
        </w:rPr>
      </w:pPr>
      <w:r w:rsidRPr="0043733D">
        <w:rPr>
          <w:szCs w:val="22"/>
          <w:highlight w:val="green"/>
          <w:u w:val="single"/>
        </w:rPr>
        <w:t>For pandemics</w:t>
      </w:r>
      <w:r w:rsidRPr="006E4873">
        <w:rPr>
          <w:szCs w:val="22"/>
          <w:u w:val="single"/>
        </w:rPr>
        <w:t xml:space="preserve"> and other public health emergencies, </w:t>
      </w:r>
      <w:r w:rsidRPr="0043733D">
        <w:rPr>
          <w:szCs w:val="22"/>
          <w:highlight w:val="green"/>
          <w:u w:val="single"/>
        </w:rPr>
        <w:t>patents’</w:t>
      </w:r>
      <w:r w:rsidRPr="006E4873">
        <w:rPr>
          <w:szCs w:val="22"/>
          <w:u w:val="single"/>
        </w:rPr>
        <w:t xml:space="preserve"> mix of </w:t>
      </w:r>
      <w:r w:rsidRPr="00AF7E02">
        <w:rPr>
          <w:szCs w:val="22"/>
          <w:highlight w:val="green"/>
          <w:u w:val="single"/>
        </w:rPr>
        <w:t xml:space="preserve">costs and </w:t>
      </w:r>
      <w:r w:rsidRPr="0043733D">
        <w:rPr>
          <w:szCs w:val="22"/>
          <w:highlight w:val="green"/>
          <w:u w:val="single"/>
        </w:rPr>
        <w:t xml:space="preserve">benefits is </w:t>
      </w:r>
      <w:r w:rsidRPr="0043733D">
        <w:rPr>
          <w:rStyle w:val="Emphasis"/>
          <w:highlight w:val="green"/>
        </w:rPr>
        <w:t>misaligned</w:t>
      </w:r>
      <w:r w:rsidRPr="006E4873">
        <w:rPr>
          <w:szCs w:val="22"/>
          <w:u w:val="single"/>
        </w:rPr>
        <w:t xml:space="preserve"> with what is needed for an effective policy response.</w:t>
      </w:r>
      <w:r w:rsidRPr="006E4873">
        <w:rPr>
          <w:szCs w:val="22"/>
        </w:rPr>
        <w:t xml:space="preserve"> </w:t>
      </w:r>
      <w:r w:rsidRPr="0043733D">
        <w:rPr>
          <w:szCs w:val="22"/>
          <w:highlight w:val="green"/>
          <w:u w:val="single"/>
        </w:rPr>
        <w:t>The basic patent bargain</w:t>
      </w:r>
      <w:r w:rsidRPr="006E4873">
        <w:rPr>
          <w:szCs w:val="22"/>
          <w:u w:val="single"/>
        </w:rPr>
        <w:t xml:space="preserve">, even when well struck, </w:t>
      </w:r>
      <w:r w:rsidRPr="0043733D">
        <w:rPr>
          <w:szCs w:val="22"/>
          <w:highlight w:val="green"/>
          <w:u w:val="single"/>
        </w:rPr>
        <w:t>is</w:t>
      </w:r>
      <w:r w:rsidRPr="006E4873">
        <w:rPr>
          <w:szCs w:val="22"/>
          <w:u w:val="single"/>
        </w:rPr>
        <w:t xml:space="preserve"> to pay for more </w:t>
      </w:r>
      <w:r w:rsidRPr="00AF7E02">
        <w:rPr>
          <w:szCs w:val="22"/>
          <w:highlight w:val="green"/>
          <w:u w:val="single"/>
        </w:rPr>
        <w:t>innovation down</w:t>
      </w:r>
      <w:r w:rsidRPr="00AF7E02">
        <w:rPr>
          <w:szCs w:val="22"/>
          <w:u w:val="single"/>
        </w:rPr>
        <w:t xml:space="preserve"> </w:t>
      </w:r>
      <w:r w:rsidRPr="0043733D">
        <w:rPr>
          <w:szCs w:val="22"/>
          <w:highlight w:val="green"/>
          <w:u w:val="single"/>
        </w:rPr>
        <w:t xml:space="preserve">the road with </w:t>
      </w:r>
      <w:r w:rsidRPr="0043733D">
        <w:rPr>
          <w:rStyle w:val="Emphasis"/>
          <w:highlight w:val="green"/>
        </w:rPr>
        <w:t>slower diffusion of innovation today</w:t>
      </w:r>
      <w:r w:rsidRPr="006E4873">
        <w:rPr>
          <w:szCs w:val="22"/>
          <w:u w:val="single"/>
        </w:rPr>
        <w:t xml:space="preserve">. </w:t>
      </w:r>
      <w:r w:rsidRPr="0043733D">
        <w:rPr>
          <w:szCs w:val="22"/>
          <w:highlight w:val="green"/>
          <w:u w:val="single"/>
        </w:rPr>
        <w:t xml:space="preserve">In the </w:t>
      </w:r>
      <w:r w:rsidRPr="0043733D">
        <w:rPr>
          <w:rStyle w:val="Emphasis"/>
          <w:highlight w:val="green"/>
        </w:rPr>
        <w:t>context of a pandemic</w:t>
      </w:r>
      <w:r w:rsidRPr="006E4873">
        <w:rPr>
          <w:szCs w:val="22"/>
          <w:u w:val="single"/>
        </w:rPr>
        <w:t>, that bargain is a bad one and should be rejected entirely.</w:t>
      </w:r>
      <w:r w:rsidRPr="006E4873">
        <w:rPr>
          <w:szCs w:val="22"/>
        </w:rPr>
        <w:t xml:space="preserve"> </w:t>
      </w:r>
      <w:r w:rsidRPr="006E4873">
        <w:rPr>
          <w:szCs w:val="22"/>
          <w:u w:val="single"/>
        </w:rPr>
        <w:t xml:space="preserve">Here </w:t>
      </w:r>
      <w:r w:rsidRPr="0043733D">
        <w:rPr>
          <w:szCs w:val="22"/>
          <w:highlight w:val="green"/>
          <w:u w:val="single"/>
        </w:rPr>
        <w:t>the imperative is to </w:t>
      </w:r>
      <w:r w:rsidRPr="0043733D">
        <w:rPr>
          <w:rStyle w:val="Emphasis"/>
          <w:highlight w:val="green"/>
        </w:rPr>
        <w:t>accelerate</w:t>
      </w:r>
      <w:r w:rsidRPr="006E4873">
        <w:rPr>
          <w:szCs w:val="22"/>
          <w:u w:val="single"/>
        </w:rPr>
        <w:t> the diffusion of vaccines and other treatments, not slow it down. Giving drug companies the power to hold things up by blocking competitors and raising prices pushes in the completely wrong direction.</w:t>
      </w:r>
    </w:p>
    <w:p w14:paraId="070153D9" w14:textId="77777777" w:rsidR="00CA417E" w:rsidRDefault="00CA417E" w:rsidP="00CA417E">
      <w:pPr>
        <w:rPr>
          <w:szCs w:val="22"/>
          <w:u w:val="single"/>
        </w:rPr>
      </w:pPr>
      <w:r w:rsidRPr="00C35C8A">
        <w:rPr>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43733D">
        <w:rPr>
          <w:szCs w:val="22"/>
          <w:highlight w:val="green"/>
          <w:u w:val="single"/>
        </w:rPr>
        <w:t>The most effective approach</w:t>
      </w:r>
      <w:r w:rsidRPr="00C35C8A">
        <w:rPr>
          <w:szCs w:val="22"/>
          <w:u w:val="single"/>
        </w:rPr>
        <w:t xml:space="preserve"> during a public health crisis </w:t>
      </w:r>
      <w:r w:rsidRPr="0043733D">
        <w:rPr>
          <w:szCs w:val="22"/>
          <w:highlight w:val="green"/>
          <w:u w:val="single"/>
        </w:rPr>
        <w:t>is</w:t>
      </w:r>
      <w:r w:rsidRPr="00C35C8A">
        <w:rPr>
          <w:szCs w:val="22"/>
          <w:u w:val="single"/>
        </w:rPr>
        <w:t xml:space="preserve"> </w:t>
      </w:r>
      <w:r w:rsidRPr="0043733D">
        <w:rPr>
          <w:rStyle w:val="Emphasis"/>
          <w:highlight w:val="green"/>
        </w:rPr>
        <w:t>direct government support</w:t>
      </w:r>
      <w:r w:rsidRPr="006E4873">
        <w:rPr>
          <w:szCs w:val="22"/>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r w:rsidRPr="0043733D">
        <w:rPr>
          <w:szCs w:val="22"/>
          <w:highlight w:val="green"/>
          <w:u w:val="single"/>
        </w:rPr>
        <w:t xml:space="preserve">It was direct support via </w:t>
      </w:r>
      <w:r w:rsidRPr="0043733D">
        <w:rPr>
          <w:rStyle w:val="Emphasis"/>
          <w:highlight w:val="green"/>
        </w:rPr>
        <w:t>Operation Warp Speed</w:t>
      </w:r>
      <w:r w:rsidRPr="0043733D">
        <w:rPr>
          <w:szCs w:val="22"/>
          <w:highlight w:val="green"/>
          <w:u w:val="single"/>
        </w:rPr>
        <w:t xml:space="preserve"> that made possible</w:t>
      </w:r>
      <w:r w:rsidRPr="00C35C8A">
        <w:rPr>
          <w:szCs w:val="22"/>
          <w:u w:val="single"/>
        </w:rPr>
        <w:t xml:space="preserve"> the astonishingly rapid development of </w:t>
      </w:r>
      <w:r w:rsidRPr="0043733D">
        <w:rPr>
          <w:szCs w:val="22"/>
          <w:highlight w:val="green"/>
          <w:u w:val="single"/>
        </w:rPr>
        <w:t>COVID-19 vaccines</w:t>
      </w:r>
      <w:r w:rsidRPr="00C35C8A">
        <w:rPr>
          <w:szCs w:val="22"/>
          <w:u w:val="single"/>
        </w:rPr>
        <w:t xml:space="preserve"> and then facilitated a relatively rapid rollout of vaccine distribution </w:t>
      </w:r>
      <w:r w:rsidRPr="006E4873">
        <w:rPr>
          <w:szCs w:val="22"/>
        </w:rPr>
        <w:t>(relative, that is, to most of the rest of the world). And it’s worth noting that a major reason for the faster rollout here and in the United Kingdom compared to the European Union was the latter’s </w:t>
      </w:r>
      <w:hyperlink r:id="rId12" w:history="1">
        <w:r w:rsidRPr="006E4873">
          <w:rPr>
            <w:rStyle w:val="Hyperlink"/>
            <w:szCs w:val="22"/>
            <w:bdr w:val="none" w:sz="0" w:space="0" w:color="auto" w:frame="1"/>
          </w:rPr>
          <w:t>misguided penny-pinching</w:t>
        </w:r>
      </w:hyperlink>
      <w:r w:rsidRPr="006E4873">
        <w:rPr>
          <w:szCs w:val="22"/>
        </w:rPr>
        <w:t xml:space="preserve">. The EU bargained hard with firms to keep vaccine prices low, and as a result their citizens ended up in the back of the queue as various supply line kinks were being ironed out. This is </w:t>
      </w:r>
      <w:r w:rsidRPr="00AF7E02">
        <w:rPr>
          <w:szCs w:val="22"/>
        </w:rPr>
        <w:t>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r w:rsidRPr="00AF7E02">
        <w:rPr>
          <w:szCs w:val="22"/>
          <w:u w:val="single"/>
        </w:rPr>
        <w:t xml:space="preserve">Patent law and direct support should be seen </w:t>
      </w:r>
      <w:r w:rsidRPr="00AF7E02">
        <w:rPr>
          <w:rStyle w:val="Emphasis"/>
        </w:rPr>
        <w:t>not as either-or alternatives but as complements</w:t>
      </w:r>
      <w:r w:rsidRPr="00AF7E02">
        <w:rPr>
          <w:szCs w:val="22"/>
          <w:u w:val="single"/>
        </w:rPr>
        <w:t xml:space="preserve"> that apply different incentives to different circumstances and time horizons</w:t>
      </w:r>
      <w:r w:rsidRPr="00AF7E02">
        <w:rPr>
          <w:szCs w:val="22"/>
        </w:rPr>
        <w:t xml:space="preserve">. </w:t>
      </w:r>
      <w:r w:rsidRPr="00AF7E02">
        <w:rPr>
          <w:szCs w:val="22"/>
          <w:u w:val="single"/>
        </w:rPr>
        <w:t>Patent law provides a decentralized system for encouraging innovation. The government doesn’t presume to tell the industry which new drugs are needed</w:t>
      </w:r>
      <w:r w:rsidRPr="00AF7E02">
        <w:rPr>
          <w:szCs w:val="22"/>
        </w:rPr>
        <w:t>; it simply incentivizes the development of whatever new drugs that pharmaceutical</w:t>
      </w:r>
      <w:r w:rsidRPr="006E4873">
        <w:rPr>
          <w:szCs w:val="22"/>
        </w:rPr>
        <w:t xml:space="preserve">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w:t>
      </w:r>
      <w:r>
        <w:rPr>
          <w:szCs w:val="22"/>
        </w:rPr>
        <w:t xml:space="preserve"> </w:t>
      </w:r>
      <w:r w:rsidRPr="00C35C8A">
        <w:rPr>
          <w:rStyle w:val="Emphasis"/>
        </w:rPr>
        <w:t>DIRECT SUPPORT MAKES PATENTS REDUNDANT</w:t>
      </w:r>
      <w:r>
        <w:rPr>
          <w:rStyle w:val="Emphasis"/>
        </w:rPr>
        <w:t xml:space="preserve"> </w:t>
      </w:r>
      <w:r w:rsidRPr="00C35C8A">
        <w:rPr>
          <w:szCs w:val="22"/>
          <w:u w:val="single"/>
        </w:rPr>
        <w:t xml:space="preserve">The situation is different </w:t>
      </w:r>
      <w:r w:rsidRPr="0043733D">
        <w:rPr>
          <w:szCs w:val="22"/>
          <w:highlight w:val="green"/>
          <w:u w:val="single"/>
        </w:rPr>
        <w:t>in a pandemic</w:t>
      </w:r>
      <w:r w:rsidRPr="00C35C8A">
        <w:rPr>
          <w:szCs w:val="22"/>
          <w:u w:val="single"/>
        </w:rPr>
        <w:t xml:space="preserve">. Here the </w:t>
      </w:r>
      <w:r w:rsidRPr="0043733D">
        <w:rPr>
          <w:szCs w:val="22"/>
          <w:highlight w:val="green"/>
          <w:u w:val="single"/>
        </w:rPr>
        <w:lastRenderedPageBreak/>
        <w:t>government knows exactly what it wants</w:t>
      </w:r>
      <w:r w:rsidRPr="00C35C8A">
        <w:rPr>
          <w:szCs w:val="22"/>
          <w:u w:val="single"/>
        </w:rPr>
        <w:t xml:space="preserve"> to incentivize: the </w:t>
      </w:r>
      <w:r w:rsidRPr="0043733D">
        <w:rPr>
          <w:szCs w:val="22"/>
          <w:highlight w:val="green"/>
          <w:u w:val="single"/>
        </w:rPr>
        <w:t>creation of vaccines</w:t>
      </w:r>
      <w:r w:rsidRPr="00C35C8A">
        <w:rPr>
          <w:szCs w:val="22"/>
          <w:u w:val="single"/>
        </w:rPr>
        <w:t xml:space="preserve"> to prevent the spread of a specific virus and other drugs</w:t>
      </w:r>
      <w:r w:rsidRPr="006E4873">
        <w:rPr>
          <w:szCs w:val="22"/>
        </w:rPr>
        <w:t xml:space="preserve"> to treat that virus. Under these circumstances, the decentralized approach isn’t good enough. </w:t>
      </w:r>
      <w:r w:rsidRPr="0043733D">
        <w:rPr>
          <w:szCs w:val="22"/>
          <w:highlight w:val="green"/>
          <w:u w:val="single"/>
        </w:rPr>
        <w:t xml:space="preserve">There is no time to sit back and let drug makers </w:t>
      </w:r>
      <w:r w:rsidRPr="0043733D">
        <w:rPr>
          <w:rStyle w:val="Emphasis"/>
          <w:highlight w:val="green"/>
        </w:rPr>
        <w:t>take the initiative</w:t>
      </w:r>
      <w:r w:rsidRPr="00C35C8A">
        <w:rPr>
          <w:szCs w:val="22"/>
          <w:u w:val="single"/>
        </w:rPr>
        <w:t xml:space="preserve"> on their own timeline.</w:t>
      </w:r>
      <w:r w:rsidRPr="006E4873">
        <w:rPr>
          <w:szCs w:val="22"/>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r>
        <w:rPr>
          <w:szCs w:val="22"/>
        </w:rPr>
        <w:t xml:space="preserve"> </w:t>
      </w:r>
      <w:r w:rsidRPr="006E4873">
        <w:rPr>
          <w:szCs w:val="22"/>
        </w:rPr>
        <w:t xml:space="preserve">For the pharmaceutical industry, </w:t>
      </w:r>
      <w:r w:rsidRPr="00C35C8A">
        <w:rPr>
          <w:szCs w:val="22"/>
          <w:u w:val="single"/>
        </w:rPr>
        <w:t>it is useful to conceive of patent law as the default regime for innovation promotion</w:t>
      </w:r>
      <w:r w:rsidRPr="006E4873">
        <w:rPr>
          <w:szCs w:val="22"/>
        </w:rPr>
        <w:t xml:space="preserve">. It improves pharmaceutical companies’ incentives to develop new drugs while leaving them free to decide which new drugs to pursue – and also leaving them to bear all commercial risk. </w:t>
      </w:r>
      <w:r w:rsidRPr="0043733D">
        <w:rPr>
          <w:szCs w:val="22"/>
          <w:highlight w:val="green"/>
          <w:u w:val="single"/>
        </w:rPr>
        <w:t>In a pandemic</w:t>
      </w:r>
      <w:r w:rsidRPr="00C35C8A">
        <w:rPr>
          <w:szCs w:val="22"/>
          <w:u w:val="single"/>
        </w:rPr>
        <w:t xml:space="preserve"> or other emergency, however, it is appropriate to </w:t>
      </w:r>
      <w:r w:rsidRPr="0043733D">
        <w:rPr>
          <w:rStyle w:val="Emphasis"/>
          <w:highlight w:val="green"/>
        </w:rPr>
        <w:t>shift to the direct support regime</w:t>
      </w:r>
      <w:r w:rsidRPr="00C35C8A">
        <w:rPr>
          <w:szCs w:val="22"/>
          <w:u w:val="single"/>
        </w:rPr>
        <w:t>, in which the government focuses efforts on one disease. In this regime, it is important to note, the government provides qualitatively </w:t>
      </w:r>
      <w:r w:rsidRPr="00C35C8A">
        <w:rPr>
          <w:rStyle w:val="Emphasis"/>
          <w:b w:val="0"/>
          <w:szCs w:val="22"/>
          <w:bdr w:val="none" w:sz="0" w:space="0" w:color="auto" w:frame="1"/>
        </w:rPr>
        <w:t>superior</w:t>
      </w:r>
      <w:r w:rsidRPr="00C35C8A">
        <w:rPr>
          <w:szCs w:val="22"/>
          <w:u w:val="single"/>
        </w:rPr>
        <w:t> incentives to those offered under patent law. Not only does it offer public funding to cover the up-front costs of drug development, but it also provides advance purchase commitments that guarantee a healthy return.</w:t>
      </w:r>
      <w:r>
        <w:rPr>
          <w:szCs w:val="22"/>
          <w:u w:val="single"/>
        </w:rPr>
        <w:t xml:space="preserve"> </w:t>
      </w:r>
      <w:r w:rsidRPr="006E4873">
        <w:rPr>
          <w:szCs w:val="22"/>
        </w:rPr>
        <w:t xml:space="preserve">It should therefore be clear that </w:t>
      </w:r>
      <w:r w:rsidRPr="00C35C8A">
        <w:rPr>
          <w:szCs w:val="22"/>
          <w:u w:val="single"/>
        </w:rPr>
        <w:t xml:space="preserve">the </w:t>
      </w:r>
      <w:r w:rsidRPr="0043733D">
        <w:rPr>
          <w:szCs w:val="22"/>
          <w:highlight w:val="green"/>
          <w:u w:val="single"/>
        </w:rPr>
        <w:t>pharma</w:t>
      </w:r>
      <w:r w:rsidRPr="00C35C8A">
        <w:rPr>
          <w:szCs w:val="22"/>
          <w:u w:val="single"/>
        </w:rPr>
        <w:t xml:space="preserve">ceutical industry </w:t>
      </w:r>
      <w:r w:rsidRPr="0043733D">
        <w:rPr>
          <w:szCs w:val="22"/>
          <w:highlight w:val="green"/>
          <w:u w:val="single"/>
        </w:rPr>
        <w:t xml:space="preserve">has </w:t>
      </w:r>
      <w:r w:rsidRPr="0043733D">
        <w:rPr>
          <w:rStyle w:val="Emphasis"/>
          <w:highlight w:val="green"/>
        </w:rPr>
        <w:t>no</w:t>
      </w:r>
      <w:r w:rsidRPr="00C35C8A">
        <w:rPr>
          <w:rStyle w:val="Emphasis"/>
        </w:rPr>
        <w:t xml:space="preserve"> legitimate </w:t>
      </w:r>
      <w:r w:rsidRPr="0043733D">
        <w:rPr>
          <w:rStyle w:val="Emphasis"/>
          <w:highlight w:val="green"/>
        </w:rPr>
        <w:t>basis for objecting to a TRIPS waiver</w:t>
      </w:r>
      <w:r w:rsidRPr="006E4873">
        <w:rPr>
          <w:szCs w:val="22"/>
        </w:rPr>
        <w:t xml:space="preserve">. </w:t>
      </w:r>
      <w:r w:rsidRPr="0043733D">
        <w:rPr>
          <w:szCs w:val="22"/>
          <w:highlight w:val="green"/>
          <w:u w:val="single"/>
        </w:rPr>
        <w:t>Since</w:t>
      </w:r>
      <w:r w:rsidRPr="00C35C8A">
        <w:rPr>
          <w:szCs w:val="22"/>
          <w:u w:val="single"/>
        </w:rPr>
        <w:t xml:space="preserve">, because of the public health crisis, </w:t>
      </w:r>
      <w:r w:rsidRPr="0043733D">
        <w:rPr>
          <w:szCs w:val="22"/>
          <w:highlight w:val="green"/>
          <w:u w:val="single"/>
        </w:rPr>
        <w:t>drug makers</w:t>
      </w:r>
      <w:r w:rsidRPr="00C35C8A">
        <w:rPr>
          <w:szCs w:val="22"/>
          <w:u w:val="single"/>
        </w:rPr>
        <w:t xml:space="preserve"> now </w:t>
      </w:r>
      <w:r w:rsidRPr="0043733D">
        <w:rPr>
          <w:szCs w:val="22"/>
          <w:highlight w:val="green"/>
          <w:u w:val="single"/>
        </w:rPr>
        <w:t>qualify for</w:t>
      </w:r>
      <w:r w:rsidRPr="00C35C8A">
        <w:rPr>
          <w:szCs w:val="22"/>
          <w:u w:val="single"/>
        </w:rPr>
        <w:t xml:space="preserve"> the superior </w:t>
      </w:r>
      <w:r w:rsidRPr="0043733D">
        <w:rPr>
          <w:szCs w:val="22"/>
          <w:highlight w:val="green"/>
          <w:u w:val="single"/>
        </w:rPr>
        <w:t>benefits of direct government support, they no longer</w:t>
      </w:r>
      <w:r w:rsidRPr="00C35C8A">
        <w:rPr>
          <w:szCs w:val="22"/>
          <w:u w:val="single"/>
        </w:rPr>
        <w:t xml:space="preserve"> need the default benefits of </w:t>
      </w:r>
      <w:r w:rsidRPr="0043733D">
        <w:rPr>
          <w:szCs w:val="22"/>
          <w:highlight w:val="green"/>
          <w:u w:val="single"/>
        </w:rPr>
        <w:t>patent support</w:t>
      </w:r>
      <w:r w:rsidRPr="006E4873">
        <w:rPr>
          <w:szCs w:val="22"/>
        </w:rPr>
        <w:t xml:space="preserve">. </w:t>
      </w:r>
      <w:r w:rsidRPr="0043733D">
        <w:rPr>
          <w:szCs w:val="22"/>
          <w:highlight w:val="green"/>
          <w:u w:val="single"/>
        </w:rPr>
        <w:t>Arguments that a TRIPS waiver would deprive drug makers of</w:t>
      </w:r>
      <w:r w:rsidRPr="00C35C8A">
        <w:rPr>
          <w:szCs w:val="22"/>
          <w:u w:val="single"/>
        </w:rPr>
        <w:t xml:space="preserve"> the </w:t>
      </w:r>
      <w:r w:rsidRPr="0043733D">
        <w:rPr>
          <w:szCs w:val="22"/>
          <w:highlight w:val="green"/>
          <w:u w:val="single"/>
        </w:rPr>
        <w:t>incentives</w:t>
      </w:r>
      <w:r w:rsidRPr="00C35C8A">
        <w:rPr>
          <w:szCs w:val="22"/>
          <w:u w:val="single"/>
        </w:rPr>
        <w:t xml:space="preserve"> they need to keep developing new drugs, when they are presently receiving the most favorable incentives available, </w:t>
      </w:r>
      <w:r w:rsidRPr="0043733D">
        <w:rPr>
          <w:szCs w:val="22"/>
          <w:highlight w:val="green"/>
          <w:u w:val="single"/>
        </w:rPr>
        <w:t xml:space="preserve">can be </w:t>
      </w:r>
      <w:r w:rsidRPr="0043733D">
        <w:rPr>
          <w:rStyle w:val="Emphasis"/>
          <w:highlight w:val="green"/>
        </w:rPr>
        <w:t>dismissed as</w:t>
      </w:r>
      <w:r w:rsidRPr="00C35C8A">
        <w:rPr>
          <w:rStyle w:val="Emphasis"/>
        </w:rPr>
        <w:t xml:space="preserve"> the worst sort of </w:t>
      </w:r>
      <w:r w:rsidRPr="0043733D">
        <w:rPr>
          <w:rStyle w:val="Emphasis"/>
          <w:highlight w:val="green"/>
        </w:rPr>
        <w:t>special pleading</w:t>
      </w:r>
      <w:r w:rsidRPr="00C35C8A">
        <w:rPr>
          <w:rStyle w:val="Emphasis"/>
        </w:rPr>
        <w:t>.</w:t>
      </w:r>
      <w:r>
        <w:rPr>
          <w:rStyle w:val="Emphasis"/>
          <w:b w:val="0"/>
          <w:iCs w:val="0"/>
          <w:szCs w:val="22"/>
        </w:rPr>
        <w:t xml:space="preserve"> </w:t>
      </w:r>
      <w:r w:rsidRPr="00C35C8A">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Pr>
          <w:szCs w:val="22"/>
          <w:u w:val="single"/>
        </w:rPr>
        <w:t xml:space="preserve"> </w:t>
      </w:r>
      <w:r w:rsidRPr="00C35C8A">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Pr>
          <w:szCs w:val="22"/>
          <w:u w:val="single"/>
        </w:rPr>
        <w:t xml:space="preserve"> </w:t>
      </w:r>
      <w:r w:rsidRPr="006E4873">
        <w:rPr>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3" w:history="1">
        <w:r w:rsidRPr="006E4873">
          <w:rPr>
            <w:rStyle w:val="Hyperlink"/>
            <w:szCs w:val="22"/>
            <w:bdr w:val="none" w:sz="0" w:space="0" w:color="auto" w:frame="1"/>
          </w:rPr>
          <w:t>ample, redundant global vaccine production capacity</w:t>
        </w:r>
      </w:hyperlink>
      <w:r w:rsidRPr="006E4873">
        <w:rPr>
          <w:szCs w:val="22"/>
        </w:rPr>
        <w:t xml:space="preserve"> that is widely distributed around the planet. To achieve these goals as rapidly as possible will require the active cooperation of the U.S. pharmaceutical industry, which is why the direct support model now needs to be extended. </w:t>
      </w:r>
      <w:r w:rsidRPr="00C35C8A">
        <w:rPr>
          <w:szCs w:val="22"/>
          <w:u w:val="single"/>
        </w:rPr>
        <w:t>What is needed now is an Operation Warp Speed for the world, in which we make it worth current vaccine producers’ while to share their know-how broadly and ramp up global capacity.</w:t>
      </w:r>
      <w:r>
        <w:rPr>
          <w:szCs w:val="22"/>
          <w:u w:val="single"/>
        </w:rPr>
        <w:t xml:space="preserve"> </w:t>
      </w:r>
      <w:r w:rsidRPr="006E4873">
        <w:rPr>
          <w:szCs w:val="22"/>
        </w:rPr>
        <w:t xml:space="preserve">Here again, we must recognize that the choice isn’t between people on the one hand and profits on the other. Rather, </w:t>
      </w:r>
      <w:r w:rsidRPr="0043733D">
        <w:rPr>
          <w:szCs w:val="22"/>
          <w:highlight w:val="green"/>
          <w:u w:val="single"/>
        </w:rPr>
        <w:t>the</w:t>
      </w:r>
      <w:r>
        <w:rPr>
          <w:szCs w:val="22"/>
          <w:highlight w:val="green"/>
          <w:u w:val="single"/>
        </w:rPr>
        <w:t xml:space="preserve"> </w:t>
      </w:r>
      <w:r w:rsidRPr="0043733D">
        <w:rPr>
          <w:szCs w:val="22"/>
          <w:highlight w:val="green"/>
          <w:u w:val="single"/>
        </w:rPr>
        <w:t>key to good pandemic response policy</w:t>
      </w:r>
      <w:r w:rsidRPr="00C35C8A">
        <w:rPr>
          <w:szCs w:val="22"/>
          <w:u w:val="single"/>
        </w:rPr>
        <w:t xml:space="preserve"> is ensuring that </w:t>
      </w:r>
      <w:r w:rsidRPr="0043733D">
        <w:rPr>
          <w:rStyle w:val="Emphasis"/>
          <w:highlight w:val="green"/>
        </w:rPr>
        <w:t>incentives</w:t>
      </w:r>
      <w:r w:rsidRPr="00C35C8A">
        <w:rPr>
          <w:rStyle w:val="Emphasis"/>
        </w:rPr>
        <w:t xml:space="preserve"> are structured</w:t>
      </w:r>
      <w:r w:rsidRPr="00C35C8A">
        <w:rPr>
          <w:szCs w:val="22"/>
          <w:u w:val="single"/>
        </w:rPr>
        <w:t xml:space="preserve"> so that drug company profit-seeking and global public health are </w:t>
      </w:r>
      <w:r w:rsidRPr="0043733D">
        <w:rPr>
          <w:szCs w:val="22"/>
          <w:highlight w:val="green"/>
          <w:u w:val="single"/>
        </w:rPr>
        <w:t>well aligned</w:t>
      </w:r>
      <w:r w:rsidRPr="00C35C8A">
        <w:rPr>
          <w:szCs w:val="22"/>
          <w:u w:val="single"/>
        </w:rPr>
        <w:t>. That means opting out of the default, decentralized patent bargain in favor of generous but well-focused direct government support.</w:t>
      </w:r>
    </w:p>
    <w:p w14:paraId="58FA4E39" w14:textId="77777777" w:rsidR="00CA417E" w:rsidRDefault="00CA417E" w:rsidP="00CA417E">
      <w:pPr>
        <w:pStyle w:val="Heading4"/>
        <w:rPr>
          <w:rFonts w:ascii="Times New Roman" w:hAnsi="Times New Roman"/>
          <w:sz w:val="24"/>
        </w:rPr>
      </w:pPr>
      <w:r>
        <w:rPr>
          <w:rFonts w:cs="Calibri"/>
          <w:color w:val="000000"/>
        </w:rPr>
        <w:lastRenderedPageBreak/>
        <w:t>Future Pandemics cause Extinction</w:t>
      </w:r>
    </w:p>
    <w:p w14:paraId="1597C8DC" w14:textId="77777777" w:rsidR="00CA417E" w:rsidRDefault="00CA417E" w:rsidP="00CA417E">
      <w:pPr>
        <w:pStyle w:val="NormalWeb"/>
        <w:spacing w:before="0" w:beforeAutospacing="0" w:after="160" w:afterAutospacing="0"/>
      </w:pPr>
      <w:r>
        <w:rPr>
          <w:b/>
          <w:bCs/>
          <w:color w:val="000000"/>
          <w:sz w:val="26"/>
          <w:szCs w:val="26"/>
        </w:rPr>
        <w:t>Bar-Yam 16</w:t>
      </w:r>
      <w:r>
        <w:rPr>
          <w:color w:val="000000"/>
          <w:sz w:val="16"/>
          <w:szCs w:val="16"/>
        </w:rPr>
        <w:t xml:space="preserve"> [Yaneer. Professor and President, New England Complex System Institute; PhD in Physics, MIT. “Transition to extinction: Pandemics in a connected world.” July 3. </w:t>
      </w:r>
      <w:hyperlink r:id="rId14" w:history="1">
        <w:r>
          <w:rPr>
            <w:rStyle w:val="Hyperlink"/>
            <w:color w:val="000000"/>
            <w:sz w:val="16"/>
            <w:szCs w:val="16"/>
          </w:rPr>
          <w:t>http://necsi.edu/research/social/pandemics/transition</w:t>
        </w:r>
      </w:hyperlink>
      <w:r>
        <w:rPr>
          <w:color w:val="000000"/>
          <w:sz w:val="16"/>
          <w:szCs w:val="16"/>
        </w:rPr>
        <w:t>] TR</w:t>
      </w:r>
    </w:p>
    <w:p w14:paraId="7B0165D4" w14:textId="77777777" w:rsidR="00CA417E" w:rsidRDefault="00CA417E" w:rsidP="00CA417E">
      <w:r>
        <w:rPr>
          <w:color w:val="000000"/>
          <w:sz w:val="16"/>
          <w:szCs w:val="16"/>
        </w:rPr>
        <w:t>Watch as one of the more aggressive—brighter red — strains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r>
        <w:rPr>
          <w:color w:val="000000"/>
          <w:sz w:val="12"/>
          <w:szCs w:val="12"/>
        </w:rPr>
        <w:t xml:space="preserve">¶ </w:t>
      </w:r>
      <w:r>
        <w:rPr>
          <w:color w:val="000000"/>
          <w:sz w:val="16"/>
          <w:szCs w:val="16"/>
        </w:rPr>
        <w:t xml:space="preserve">In the research I want to discuss here, </w:t>
      </w:r>
      <w:r>
        <w:rPr>
          <w:color w:val="000000"/>
          <w:szCs w:val="22"/>
          <w:u w:val="single"/>
        </w:rPr>
        <w:t>what we were interested in is the effect of adding long range transportation</w:t>
      </w:r>
      <w:r>
        <w:rPr>
          <w:color w:val="000000"/>
          <w:sz w:val="16"/>
          <w:szCs w:val="16"/>
        </w:rPr>
        <w:t xml:space="preserve"> [8]. </w:t>
      </w:r>
      <w:r>
        <w:rPr>
          <w:color w:val="000000"/>
          <w:szCs w:val="22"/>
          <w:u w:val="single"/>
        </w:rPr>
        <w:t xml:space="preserve">This includes natural means of dispersal as well as </w:t>
      </w:r>
      <w:r>
        <w:rPr>
          <w:b/>
          <w:bCs/>
          <w:color w:val="000000"/>
          <w:szCs w:val="22"/>
          <w:u w:val="single"/>
        </w:rPr>
        <w:t>unintentional dispersal by humans</w:t>
      </w:r>
      <w:r>
        <w:rPr>
          <w:color w:val="000000"/>
          <w:sz w:val="16"/>
          <w:szCs w:val="16"/>
        </w:rPr>
        <w:t xml:space="preserve">, </w:t>
      </w:r>
      <w:r>
        <w:rPr>
          <w:color w:val="000000"/>
          <w:szCs w:val="22"/>
          <w:u w:val="single"/>
        </w:rPr>
        <w:t>like adding airplane routes</w:t>
      </w:r>
      <w:r>
        <w:rPr>
          <w:color w:val="000000"/>
          <w:sz w:val="16"/>
          <w:szCs w:val="16"/>
        </w:rPr>
        <w:t>, which is being done by real world airlines (Figure 2).</w:t>
      </w:r>
      <w:r>
        <w:rPr>
          <w:color w:val="000000"/>
          <w:sz w:val="12"/>
          <w:szCs w:val="12"/>
        </w:rPr>
        <w:t xml:space="preserve">¶ </w:t>
      </w:r>
      <w:r>
        <w:rPr>
          <w:color w:val="000000"/>
          <w:szCs w:val="22"/>
          <w:u w:val="single"/>
        </w:rPr>
        <w:t xml:space="preserve">When we introduce long range transportation into the model, the success of more aggressive </w:t>
      </w:r>
      <w:r>
        <w:rPr>
          <w:b/>
          <w:bCs/>
          <w:color w:val="000000"/>
          <w:szCs w:val="22"/>
          <w:u w:val="single"/>
          <w:shd w:val="clear" w:color="auto" w:fill="00FFFF"/>
        </w:rPr>
        <w:t>strains</w:t>
      </w:r>
      <w:r>
        <w:rPr>
          <w:color w:val="000000"/>
          <w:szCs w:val="22"/>
          <w:u w:val="single"/>
        </w:rPr>
        <w:t xml:space="preserve"> changes. They can </w:t>
      </w:r>
      <w:r>
        <w:rPr>
          <w:b/>
          <w:bCs/>
          <w:color w:val="000000"/>
          <w:szCs w:val="22"/>
          <w:u w:val="single"/>
          <w:shd w:val="clear" w:color="auto" w:fill="00FFFF"/>
        </w:rPr>
        <w:t>use</w:t>
      </w:r>
      <w:r>
        <w:rPr>
          <w:color w:val="000000"/>
          <w:szCs w:val="22"/>
          <w:u w:val="single"/>
        </w:rPr>
        <w:t xml:space="preserve"> the </w:t>
      </w:r>
      <w:r>
        <w:rPr>
          <w:b/>
          <w:bCs/>
          <w:color w:val="000000"/>
          <w:szCs w:val="22"/>
          <w:u w:val="single"/>
          <w:shd w:val="clear" w:color="auto" w:fill="00FFFF"/>
        </w:rPr>
        <w:t>long range transportation to</w:t>
      </w:r>
      <w:r>
        <w:rPr>
          <w:color w:val="000000"/>
          <w:szCs w:val="22"/>
          <w:u w:val="single"/>
        </w:rPr>
        <w:t xml:space="preserve"> find new hosts and </w:t>
      </w:r>
      <w:r>
        <w:rPr>
          <w:b/>
          <w:bCs/>
          <w:color w:val="000000"/>
          <w:szCs w:val="22"/>
          <w:u w:val="single"/>
          <w:shd w:val="clear" w:color="auto" w:fill="00FFFF"/>
        </w:rPr>
        <w:t>escape local extinction</w:t>
      </w:r>
      <w:r>
        <w:rPr>
          <w:color w:val="000000"/>
          <w:sz w:val="16"/>
          <w:szCs w:val="16"/>
        </w:rPr>
        <w:t xml:space="preserve">. Figure 3 shows that </w:t>
      </w:r>
      <w:r>
        <w:rPr>
          <w:color w:val="000000"/>
          <w:szCs w:val="22"/>
          <w:u w:val="single"/>
        </w:rPr>
        <w:t xml:space="preserve">the more transportation routes introduced into the model, the </w:t>
      </w:r>
      <w:r>
        <w:rPr>
          <w:b/>
          <w:bCs/>
          <w:color w:val="000000"/>
          <w:szCs w:val="22"/>
          <w:u w:val="single"/>
        </w:rPr>
        <w:t xml:space="preserve">more </w:t>
      </w:r>
      <w:r>
        <w:rPr>
          <w:b/>
          <w:bCs/>
          <w:color w:val="000000"/>
          <w:szCs w:val="22"/>
          <w:u w:val="single"/>
          <w:shd w:val="clear" w:color="auto" w:fill="00FFFF"/>
        </w:rPr>
        <w:t>higher aggressive pathogens are able to survive and spread</w:t>
      </w:r>
      <w:r>
        <w:rPr>
          <w:color w:val="000000"/>
          <w:szCs w:val="22"/>
        </w:rPr>
        <w:t>.</w:t>
      </w:r>
      <w:r>
        <w:rPr>
          <w:color w:val="000000"/>
          <w:sz w:val="12"/>
          <w:szCs w:val="12"/>
        </w:rPr>
        <w:t xml:space="preserve">¶ </w:t>
      </w:r>
      <w:r>
        <w:rPr>
          <w:color w:val="000000"/>
          <w:szCs w:val="22"/>
          <w:u w:val="single"/>
        </w:rPr>
        <w:t xml:space="preserve">As we add more long range transportation, there is a critical point at which pathogens become so aggressive </w:t>
      </w:r>
      <w:r>
        <w:rPr>
          <w:b/>
          <w:bCs/>
          <w:color w:val="000000"/>
          <w:szCs w:val="22"/>
          <w:u w:val="single"/>
          <w:shd w:val="clear" w:color="auto" w:fill="00FFFF"/>
        </w:rPr>
        <w:t>that the entire host population dies</w:t>
      </w:r>
      <w:r>
        <w:rPr>
          <w:color w:val="000000"/>
          <w:sz w:val="16"/>
          <w:szCs w:val="16"/>
        </w:rPr>
        <w:t xml:space="preserve">. </w:t>
      </w:r>
      <w:r>
        <w:rPr>
          <w:color w:val="000000"/>
          <w:szCs w:val="22"/>
          <w:u w:val="single"/>
        </w:rPr>
        <w:t>The pathogens die at the same time, but that is not exactly a consolation to the hosts. We call this</w:t>
      </w:r>
      <w:r>
        <w:rPr>
          <w:color w:val="000000"/>
          <w:sz w:val="16"/>
          <w:szCs w:val="16"/>
        </w:rPr>
        <w:t xml:space="preserve"> the phase </w:t>
      </w:r>
      <w:r>
        <w:rPr>
          <w:color w:val="000000"/>
          <w:szCs w:val="22"/>
          <w:u w:val="single"/>
        </w:rPr>
        <w:t>transition to extinction</w:t>
      </w:r>
      <w:r>
        <w:rPr>
          <w:color w:val="000000"/>
          <w:sz w:val="16"/>
          <w:szCs w:val="16"/>
        </w:rPr>
        <w:t xml:space="preserve"> (Figure 4). </w:t>
      </w:r>
      <w:r>
        <w:rPr>
          <w:color w:val="000000"/>
          <w:szCs w:val="22"/>
          <w:u w:val="single"/>
        </w:rPr>
        <w:t xml:space="preserve">With increasing levels of global transportation, </w:t>
      </w:r>
      <w:r>
        <w:rPr>
          <w:b/>
          <w:bCs/>
          <w:color w:val="000000"/>
          <w:szCs w:val="22"/>
          <w:u w:val="single"/>
          <w:shd w:val="clear" w:color="auto" w:fill="00FFFF"/>
        </w:rPr>
        <w:t xml:space="preserve">human civilization may be approaching such a </w:t>
      </w:r>
      <w:r>
        <w:rPr>
          <w:color w:val="000000"/>
          <w:szCs w:val="22"/>
          <w:u w:val="single"/>
        </w:rPr>
        <w:t>critical</w:t>
      </w:r>
      <w:r>
        <w:rPr>
          <w:b/>
          <w:bCs/>
          <w:color w:val="000000"/>
          <w:szCs w:val="22"/>
          <w:u w:val="single"/>
          <w:shd w:val="clear" w:color="auto" w:fill="00FFFF"/>
        </w:rPr>
        <w:t xml:space="preserve"> threshold</w:t>
      </w:r>
      <w:r>
        <w:rPr>
          <w:color w:val="000000"/>
          <w:szCs w:val="22"/>
          <w:u w:val="single"/>
        </w:rPr>
        <w:t>.</w:t>
      </w:r>
      <w:r>
        <w:rPr>
          <w:color w:val="000000"/>
          <w:sz w:val="12"/>
          <w:szCs w:val="12"/>
          <w:u w:val="single"/>
        </w:rPr>
        <w:t xml:space="preserve">¶ </w:t>
      </w:r>
      <w:r>
        <w:rPr>
          <w:color w:val="000000"/>
          <w:sz w:val="16"/>
          <w:szCs w:val="16"/>
        </w:rPr>
        <w:t>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w:t>
      </w:r>
      <w:r>
        <w:rPr>
          <w:color w:val="000000"/>
          <w:sz w:val="12"/>
          <w:szCs w:val="12"/>
        </w:rPr>
        <w:t xml:space="preserve">¶ </w:t>
      </w:r>
      <w:r>
        <w:rPr>
          <w:color w:val="000000"/>
          <w:sz w:val="16"/>
          <w:szCs w:val="16"/>
        </w:rPr>
        <w:t xml:space="preserve">The traditional approach to public health uses historical evidence analyzed statistically to assess the potential impacts of a disease. As a result, many were surprised by the spread of Ebola through West Africa in 2014. </w:t>
      </w:r>
      <w:r>
        <w:rPr>
          <w:color w:val="000000"/>
          <w:szCs w:val="22"/>
          <w:u w:val="single"/>
        </w:rPr>
        <w:t>As the connectivity of the world increases, past experience is not a good guide to future events.</w:t>
      </w:r>
      <w:r>
        <w:rPr>
          <w:color w:val="000000"/>
          <w:sz w:val="12"/>
          <w:szCs w:val="12"/>
          <w:u w:val="single"/>
        </w:rPr>
        <w:t xml:space="preserve">¶ </w:t>
      </w:r>
      <w:r>
        <w:rPr>
          <w:color w:val="000000"/>
          <w:szCs w:val="22"/>
          <w:u w:val="single"/>
        </w:rPr>
        <w:t xml:space="preserve">A key point about the </w:t>
      </w:r>
      <w:r>
        <w:rPr>
          <w:b/>
          <w:bCs/>
          <w:color w:val="000000"/>
          <w:szCs w:val="22"/>
          <w:u w:val="single"/>
          <w:shd w:val="clear" w:color="auto" w:fill="00FFFF"/>
        </w:rPr>
        <w:t xml:space="preserve">phase transition to extinction is </w:t>
      </w:r>
      <w:r>
        <w:rPr>
          <w:color w:val="000000"/>
          <w:szCs w:val="22"/>
          <w:u w:val="single"/>
        </w:rPr>
        <w:t>its</w:t>
      </w:r>
      <w:r>
        <w:rPr>
          <w:b/>
          <w:bCs/>
          <w:color w:val="000000"/>
          <w:szCs w:val="22"/>
          <w:u w:val="single"/>
          <w:shd w:val="clear" w:color="auto" w:fill="00FFFF"/>
        </w:rPr>
        <w:t xml:space="preserve"> sudden</w:t>
      </w:r>
      <w:r>
        <w:rPr>
          <w:b/>
          <w:bCs/>
          <w:color w:val="000000"/>
          <w:szCs w:val="22"/>
          <w:u w:val="single"/>
        </w:rPr>
        <w:t>ness</w:t>
      </w:r>
      <w:r>
        <w:rPr>
          <w:color w:val="000000"/>
          <w:sz w:val="16"/>
          <w:szCs w:val="16"/>
        </w:rPr>
        <w:t xml:space="preserve">. </w:t>
      </w:r>
      <w:r>
        <w:rPr>
          <w:color w:val="000000"/>
          <w:szCs w:val="22"/>
          <w:u w:val="single"/>
        </w:rPr>
        <w:t xml:space="preserve">Even </w:t>
      </w:r>
      <w:r>
        <w:rPr>
          <w:b/>
          <w:bCs/>
          <w:color w:val="000000"/>
          <w:szCs w:val="22"/>
          <w:u w:val="single"/>
          <w:shd w:val="clear" w:color="auto" w:fill="00FFFF"/>
        </w:rPr>
        <w:t>a system that seems stable, can be destabilized by a few</w:t>
      </w:r>
      <w:r>
        <w:rPr>
          <w:color w:val="000000"/>
          <w:szCs w:val="22"/>
          <w:u w:val="single"/>
        </w:rPr>
        <w:t xml:space="preserve"> more long-range </w:t>
      </w:r>
      <w:r>
        <w:rPr>
          <w:b/>
          <w:bCs/>
          <w:color w:val="000000"/>
          <w:szCs w:val="22"/>
          <w:u w:val="single"/>
          <w:shd w:val="clear" w:color="auto" w:fill="00FFFF"/>
        </w:rPr>
        <w:t>connections</w:t>
      </w:r>
      <w:r>
        <w:rPr>
          <w:color w:val="000000"/>
          <w:szCs w:val="22"/>
          <w:u w:val="single"/>
        </w:rPr>
        <w:t>, and connectivity is continuing to increase.</w:t>
      </w:r>
      <w:r>
        <w:rPr>
          <w:color w:val="000000"/>
          <w:sz w:val="12"/>
          <w:szCs w:val="12"/>
          <w:u w:val="single"/>
        </w:rPr>
        <w:t xml:space="preserve">¶ </w:t>
      </w:r>
      <w:r>
        <w:rPr>
          <w:color w:val="000000"/>
          <w:sz w:val="16"/>
          <w:szCs w:val="16"/>
        </w:rPr>
        <w:t>So how close are we to the tipping point? We don’t know but it would be good to find out before it happens.</w:t>
      </w:r>
      <w:r>
        <w:rPr>
          <w:color w:val="000000"/>
          <w:sz w:val="12"/>
          <w:szCs w:val="12"/>
        </w:rPr>
        <w:t xml:space="preserve">¶ </w:t>
      </w:r>
      <w:r>
        <w:rPr>
          <w:color w:val="000000"/>
          <w:sz w:val="16"/>
          <w:szCs w:val="16"/>
        </w:rPr>
        <w:t>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w:t>
      </w:r>
      <w:r>
        <w:rPr>
          <w:color w:val="000000"/>
          <w:sz w:val="12"/>
          <w:szCs w:val="12"/>
        </w:rPr>
        <w:t xml:space="preserve">¶ </w:t>
      </w:r>
      <w:r>
        <w:rPr>
          <w:color w:val="000000"/>
          <w:sz w:val="16"/>
          <w:szCs w:val="16"/>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color w:val="000000"/>
          <w:szCs w:val="22"/>
          <w:u w:val="single"/>
        </w:rPr>
        <w:t>As the world becomes more connected, the dangers increase.</w:t>
      </w:r>
      <w:r>
        <w:rPr>
          <w:color w:val="000000"/>
          <w:sz w:val="12"/>
          <w:szCs w:val="12"/>
          <w:u w:val="single"/>
        </w:rPr>
        <w:t xml:space="preserve">¶ </w:t>
      </w:r>
      <w:r>
        <w:rPr>
          <w:color w:val="000000"/>
          <w:sz w:val="16"/>
          <w:szCs w:val="16"/>
        </w:rPr>
        <w:t xml:space="preserve">Are people in western countries safe because of higher quality health systems? </w:t>
      </w:r>
      <w:r>
        <w:rPr>
          <w:color w:val="000000"/>
          <w:szCs w:val="22"/>
          <w:u w:val="single"/>
        </w:rPr>
        <w:t xml:space="preserve">Countries like </w:t>
      </w:r>
      <w:r>
        <w:rPr>
          <w:b/>
          <w:bCs/>
          <w:color w:val="000000"/>
          <w:szCs w:val="22"/>
          <w:u w:val="single"/>
        </w:rPr>
        <w:t>the U.S.</w:t>
      </w:r>
      <w:r>
        <w:rPr>
          <w:color w:val="000000"/>
          <w:szCs w:val="22"/>
          <w:u w:val="single"/>
        </w:rPr>
        <w:t xml:space="preserve"> have highly skewed networks of </w:t>
      </w:r>
      <w:r>
        <w:rPr>
          <w:b/>
          <w:bCs/>
          <w:color w:val="000000"/>
          <w:szCs w:val="22"/>
          <w:u w:val="single"/>
          <w:shd w:val="clear" w:color="auto" w:fill="00FFFF"/>
        </w:rPr>
        <w:t>social interactions with</w:t>
      </w:r>
      <w:r>
        <w:rPr>
          <w:color w:val="000000"/>
          <w:szCs w:val="22"/>
          <w:u w:val="single"/>
        </w:rPr>
        <w:t xml:space="preserve"> some very highly connected individuals that can be </w:t>
      </w:r>
      <w:r>
        <w:rPr>
          <w:b/>
          <w:bCs/>
          <w:color w:val="000000"/>
          <w:szCs w:val="22"/>
          <w:u w:val="single"/>
        </w:rPr>
        <w:t>“</w:t>
      </w:r>
      <w:r>
        <w:rPr>
          <w:b/>
          <w:bCs/>
          <w:color w:val="000000"/>
          <w:szCs w:val="22"/>
          <w:u w:val="single"/>
          <w:shd w:val="clear" w:color="auto" w:fill="00FFFF"/>
        </w:rPr>
        <w:t>superspreaders</w:t>
      </w:r>
      <w:r>
        <w:rPr>
          <w:b/>
          <w:bCs/>
          <w:color w:val="000000"/>
          <w:szCs w:val="22"/>
          <w:u w:val="single"/>
        </w:rPr>
        <w:t>.”</w:t>
      </w:r>
      <w:r>
        <w:rPr>
          <w:color w:val="000000"/>
          <w:szCs w:val="22"/>
        </w:rPr>
        <w:t xml:space="preserve"> </w:t>
      </w:r>
      <w:r>
        <w:rPr>
          <w:color w:val="000000"/>
          <w:sz w:val="16"/>
          <w:szCs w:val="16"/>
        </w:rPr>
        <w:t xml:space="preserve">The chances of such an individual becoming infected may be low but </w:t>
      </w:r>
      <w:r>
        <w:rPr>
          <w:b/>
          <w:bCs/>
          <w:color w:val="000000"/>
          <w:szCs w:val="22"/>
          <w:u w:val="single"/>
          <w:shd w:val="clear" w:color="auto" w:fill="00FFFF"/>
        </w:rPr>
        <w:t>events like a mass outbreak pose a much greater risk</w:t>
      </w:r>
      <w:r>
        <w:rPr>
          <w:color w:val="000000"/>
          <w:szCs w:val="22"/>
        </w:rPr>
        <w:t xml:space="preserve"> </w:t>
      </w:r>
      <w:r>
        <w:rPr>
          <w:color w:val="000000"/>
          <w:sz w:val="16"/>
          <w:szCs w:val="16"/>
        </w:rPr>
        <w:t xml:space="preserve">if they do happen. </w:t>
      </w:r>
      <w:r>
        <w:rPr>
          <w:color w:val="000000"/>
          <w:szCs w:val="22"/>
          <w:u w:val="single"/>
        </w:rPr>
        <w:t xml:space="preserve">If a sick food service worker in an airport infects 100 passengers, or a contagion event happens in mass transportation, </w:t>
      </w:r>
      <w:r>
        <w:rPr>
          <w:b/>
          <w:bCs/>
          <w:color w:val="000000"/>
          <w:szCs w:val="22"/>
          <w:u w:val="single"/>
          <w:shd w:val="clear" w:color="auto" w:fill="00FFFF"/>
        </w:rPr>
        <w:t xml:space="preserve">an outbreak could </w:t>
      </w:r>
      <w:r>
        <w:rPr>
          <w:color w:val="000000"/>
          <w:szCs w:val="22"/>
          <w:u w:val="single"/>
        </w:rPr>
        <w:t xml:space="preserve">very well </w:t>
      </w:r>
      <w:r>
        <w:rPr>
          <w:b/>
          <w:bCs/>
          <w:color w:val="000000"/>
          <w:szCs w:val="22"/>
          <w:u w:val="single"/>
          <w:shd w:val="clear" w:color="auto" w:fill="00FFFF"/>
        </w:rPr>
        <w:t>prove unstoppable</w:t>
      </w:r>
      <w:r>
        <w:rPr>
          <w:color w:val="000000"/>
          <w:szCs w:val="22"/>
          <w:shd w:val="clear" w:color="auto" w:fill="00FFFF"/>
        </w:rPr>
        <w:t>.</w:t>
      </w:r>
    </w:p>
    <w:p w14:paraId="7FAC61E9" w14:textId="77777777" w:rsidR="00CA417E" w:rsidRDefault="00CA417E" w:rsidP="00CA417E">
      <w:r>
        <w:t>3</w:t>
      </w:r>
    </w:p>
    <w:p w14:paraId="13351711" w14:textId="77777777" w:rsidR="00CA417E" w:rsidRDefault="00CA417E" w:rsidP="00CA417E">
      <w:pPr>
        <w:pStyle w:val="Heading2"/>
      </w:pPr>
      <w:r>
        <w:lastRenderedPageBreak/>
        <w:t>Solvency</w:t>
      </w:r>
    </w:p>
    <w:p w14:paraId="76C29E8B" w14:textId="77777777" w:rsidR="00CA417E" w:rsidRPr="000E0BD3" w:rsidRDefault="00CA417E" w:rsidP="00CA417E">
      <w:pPr>
        <w:pStyle w:val="Heading4"/>
      </w:pPr>
      <w:r>
        <w:t>Plan: Member nations of the WTO ought to grant a TRIPS waiver for COVID medicines</w:t>
      </w:r>
    </w:p>
    <w:p w14:paraId="2349439E" w14:textId="77777777" w:rsidR="00CA417E" w:rsidRDefault="00CA417E" w:rsidP="00CA417E">
      <w:pPr>
        <w:pStyle w:val="Heading4"/>
      </w:pPr>
      <w:r>
        <w:rPr>
          <w:rFonts w:cs="Calibri"/>
          <w:color w:val="000000"/>
        </w:rPr>
        <w:t>India and South Africa have signaled ability to increase vaccine production after a TRIPS waiver—this is also our solvency advocate</w:t>
      </w:r>
    </w:p>
    <w:p w14:paraId="4CB3C775" w14:textId="77777777" w:rsidR="00CA417E" w:rsidRPr="00220C89" w:rsidRDefault="00CA417E" w:rsidP="00CA417E">
      <w:pPr>
        <w:pStyle w:val="NormalWeb"/>
        <w:spacing w:before="0" w:beforeAutospacing="0" w:after="0" w:afterAutospacing="0"/>
      </w:pPr>
      <w:r>
        <w:rPr>
          <w:color w:val="000000"/>
          <w:szCs w:val="22"/>
        </w:rPr>
        <w:t xml:space="preserve">Nancy S. </w:t>
      </w:r>
      <w:r>
        <w:rPr>
          <w:b/>
          <w:bCs/>
          <w:color w:val="000000"/>
          <w:szCs w:val="26"/>
        </w:rPr>
        <w:t>Jecker &amp;</w:t>
      </w:r>
      <w:r>
        <w:rPr>
          <w:color w:val="000000"/>
          <w:szCs w:val="22"/>
        </w:rPr>
        <w:t xml:space="preserve"> Caesar A. </w:t>
      </w:r>
      <w:r>
        <w:rPr>
          <w:b/>
          <w:bCs/>
          <w:color w:val="000000"/>
          <w:szCs w:val="26"/>
        </w:rPr>
        <w:t>Atuire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5" w:history="1">
        <w:r>
          <w:rPr>
            <w:rStyle w:val="Hyperlink"/>
            <w:rFonts w:eastAsiaTheme="majorEastAsia"/>
            <w:color w:val="000000"/>
            <w:szCs w:val="22"/>
          </w:rPr>
          <w:t>https://jme.bmj.com/content/medethics/early/2021/07/06/medethics-2021-107555.full.pdf</w:t>
        </w:r>
      </w:hyperlink>
      <w:r>
        <w:rPr>
          <w:color w:val="000000"/>
          <w:szCs w:val="22"/>
        </w:rPr>
        <w:t xml:space="preserve">., AG, </w:t>
      </w:r>
      <w:r>
        <w:rPr>
          <w:b/>
          <w:bCs/>
          <w:color w:val="000000"/>
          <w:szCs w:val="22"/>
        </w:rPr>
        <w:t>DebateDrills. </w:t>
      </w:r>
    </w:p>
    <w:p w14:paraId="27F7C326" w14:textId="77777777" w:rsidR="00CA417E" w:rsidRDefault="00CA417E" w:rsidP="00CA417E">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containing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copyright and related rights, industrial designs, patents and protection of undisclosed information. </w:t>
      </w:r>
      <w:r w:rsidRPr="009B2BE6">
        <w:rPr>
          <w:rStyle w:val="Emphasis"/>
          <w:highlight w:val="green"/>
        </w:rPr>
        <w:t>It would be annually reviewed and last for a set length, determined by the WTO Council</w:t>
      </w:r>
      <w:r w:rsidRPr="000E0BD3">
        <w:rPr>
          <w:rStyle w:val="Emphasis"/>
        </w:rPr>
        <w:t>.</w:t>
      </w:r>
      <w: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Okonjo-Iweala,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67065501" w14:textId="77777777" w:rsidR="00CA417E" w:rsidRDefault="00CA417E" w:rsidP="00CA417E"/>
    <w:p w14:paraId="78F7FD26" w14:textId="77777777" w:rsidR="00CA417E" w:rsidRDefault="00CA417E" w:rsidP="00CA417E">
      <w:pPr>
        <w:pStyle w:val="Heading4"/>
      </w:pPr>
      <w:r>
        <w:t>The plan is also a prerequisite to starting the WHO technology transfer hub</w:t>
      </w:r>
    </w:p>
    <w:p w14:paraId="5CB78953" w14:textId="77777777" w:rsidR="00CA417E" w:rsidRPr="00EC141A" w:rsidRDefault="00CA417E" w:rsidP="00CA417E">
      <w:pPr>
        <w:rPr>
          <w:rStyle w:val="Style13ptBold"/>
        </w:rPr>
      </w:pPr>
      <w:r>
        <w:rPr>
          <w:rStyle w:val="Style13ptBold"/>
        </w:rPr>
        <w:t>WHO 4/21—</w:t>
      </w:r>
      <w:r w:rsidRPr="00EC141A">
        <w:t xml:space="preserve">WHO, 4-21-2021, “Establishment of a COVID-19 mRNA vaccine technology transfer hub to scale up global manufacturing,” </w:t>
      </w:r>
      <w:hyperlink r:id="rId16" w:history="1">
        <w:r w:rsidRPr="004030B9">
          <w:rPr>
            <w:rStyle w:val="Hyperlink"/>
          </w:rPr>
          <w:t>https://www.who.int/news-room/articles-detail/establishment-of-a-covid-19-mrna-vaccine-technology-transfer-hub-to-scale-up-global-manufacturing</w:t>
        </w:r>
      </w:hyperlink>
      <w:r>
        <w:t>. (AG DebateDrills)</w:t>
      </w:r>
    </w:p>
    <w:p w14:paraId="081C0BFF" w14:textId="77777777" w:rsidR="00CA417E" w:rsidRDefault="00CA417E" w:rsidP="00CA417E">
      <w:r>
        <w:t>WHO and its partners are seeking to expand the capacity of low- and middle-income countries (LMICs) to produce COVID-19 vaccines and scale up manufacturing to increase global access to these critical tools to bring the pandemic under control.</w:t>
      </w:r>
    </w:p>
    <w:p w14:paraId="3704FD1F" w14:textId="77777777" w:rsidR="00CA417E" w:rsidRDefault="00CA417E" w:rsidP="00CA417E"/>
    <w:p w14:paraId="556F4CAD" w14:textId="77777777" w:rsidR="00CA417E" w:rsidRPr="003C022C" w:rsidRDefault="00CA417E" w:rsidP="00CA417E">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will  use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29DD6E74" w14:textId="77777777" w:rsidR="00CA417E" w:rsidRDefault="00CA417E" w:rsidP="00CA417E">
      <w:r>
        <w:lastRenderedPageBreak/>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2EE3174E" w14:textId="77777777" w:rsidR="00CA417E" w:rsidRPr="002F431E" w:rsidRDefault="00CA417E" w:rsidP="00CA417E">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5901E9E5" w14:textId="77777777" w:rsidR="00CA417E" w:rsidRPr="003C022C" w:rsidRDefault="00CA417E" w:rsidP="00CA417E">
      <w:pPr>
        <w:pStyle w:val="Heading4"/>
      </w:pPr>
      <w:r>
        <w:t>There are many countries including Canada, Bangladesh, Denmark, and African nations that have capacity to produce millions of doses</w:t>
      </w:r>
    </w:p>
    <w:p w14:paraId="3976D8DF" w14:textId="77777777" w:rsidR="00CA417E" w:rsidRDefault="00CA417E" w:rsidP="00CA417E">
      <w:r w:rsidRPr="000C2437">
        <w:rPr>
          <w:rStyle w:val="Style13ptBold"/>
        </w:rPr>
        <w:t>Meldrum and Cheng 21</w:t>
      </w:r>
      <w:r>
        <w:t xml:space="preserve">-- </w:t>
      </w:r>
      <w:r w:rsidRPr="000C2437">
        <w:t>ANDREW MELDRUM and MARIA CHENG</w:t>
      </w:r>
      <w:r>
        <w:t>, AP News, “</w:t>
      </w:r>
      <w:r w:rsidRPr="000C2437">
        <w:t>Vaccine technology transfer center to open in South Africa</w:t>
      </w:r>
      <w:r>
        <w:t xml:space="preserve">,” 6/21/2021, </w:t>
      </w:r>
      <w:hyperlink r:id="rId17" w:history="1">
        <w:r w:rsidRPr="0076238A">
          <w:rPr>
            <w:rStyle w:val="Hyperlink"/>
          </w:rPr>
          <w:t>https://apnews.com/article/united-nations-south-africa-africa-technology-coronavirus-vaccine-3cbdee395502802b55db2b5c81e6becd</w:t>
        </w:r>
      </w:hyperlink>
      <w:r>
        <w:t>. (AG, DebateDrills)</w:t>
      </w:r>
    </w:p>
    <w:p w14:paraId="1F6AC552" w14:textId="77777777" w:rsidR="00CA417E" w:rsidRDefault="00CA417E" w:rsidP="00CA417E">
      <w:r w:rsidRPr="000C2437">
        <w:rPr>
          <w:rStyle w:val="Emphasis"/>
          <w:highlight w:val="green"/>
        </w:rPr>
        <w:t>Poor countries</w:t>
      </w:r>
      <w:r w:rsidRPr="000C2437">
        <w:rPr>
          <w:rStyle w:val="Emphasis"/>
        </w:rPr>
        <w:t xml:space="preserve"> in Africa and elsewhere </w:t>
      </w:r>
      <w:r w:rsidRPr="000C2437">
        <w:rPr>
          <w:rStyle w:val="Emphasis"/>
          <w:highlight w:val="green"/>
        </w:rPr>
        <w:t>are facing dire shortages</w:t>
      </w:r>
      <w:r w:rsidRPr="000C2437">
        <w:rPr>
          <w:rStyle w:val="Emphasis"/>
        </w:rPr>
        <w:t xml:space="preserve"> of COVID-19 jabs </w:t>
      </w:r>
      <w:r w:rsidRPr="000C2437">
        <w:rPr>
          <w:rStyle w:val="Emphasis"/>
          <w:highlight w:val="green"/>
        </w:rPr>
        <w:t>despite some countries having the ability to produce vaccines</w:t>
      </w:r>
      <w:r w:rsidRPr="000C2437">
        <w:t>, lamented Lara Dovifat, a campaign and advocacy adviser for Doctors Without Borders.</w:t>
      </w:r>
      <w:r>
        <w:t xml:space="preserve"> </w:t>
      </w:r>
      <w:r w:rsidRPr="000C2437">
        <w:t>“The faster companies share the know-how, the faster we can put an end to this pandemic,” she said in a statement.</w:t>
      </w:r>
      <w:r>
        <w:t xml:space="preserve"> </w:t>
      </w:r>
      <w:r w:rsidRPr="000C2437">
        <w:rPr>
          <w:rStyle w:val="Emphasis"/>
          <w:highlight w:val="green"/>
        </w:rPr>
        <w:t>Numerous factories in Canada, Bangladesh, Denmark</w:t>
      </w:r>
      <w:r w:rsidRPr="000C2437">
        <w:rPr>
          <w:rStyle w:val="Emphasis"/>
        </w:rPr>
        <w:t xml:space="preserve"> and elsewhere </w:t>
      </w:r>
      <w:r w:rsidRPr="000C2437">
        <w:rPr>
          <w:rStyle w:val="Emphasis"/>
          <w:highlight w:val="green"/>
        </w:rPr>
        <w:t>have previously called for companies to</w:t>
      </w:r>
      <w:r w:rsidRPr="000C2437">
        <w:rPr>
          <w:rStyle w:val="Emphasis"/>
        </w:rPr>
        <w:t xml:space="preserve"> immediately </w:t>
      </w:r>
      <w:r w:rsidRPr="000C2437">
        <w:rPr>
          <w:rStyle w:val="Emphasis"/>
          <w:highlight w:val="green"/>
        </w:rPr>
        <w:t>share their technology</w:t>
      </w:r>
      <w:r w:rsidRPr="000C2437">
        <w:rPr>
          <w:rStyle w:val="Emphasis"/>
        </w:rPr>
        <w:t xml:space="preserve">, saying </w:t>
      </w:r>
      <w:r w:rsidRPr="000C2437">
        <w:rPr>
          <w:rStyle w:val="Emphasis"/>
          <w:highlight w:val="green"/>
        </w:rPr>
        <w:t>their idle production lines could be churning out millions of doses</w:t>
      </w:r>
      <w:r w:rsidRPr="000C2437">
        <w:rPr>
          <w:rStyle w:val="Emphasis"/>
        </w:rPr>
        <w:t xml:space="preserve"> </w:t>
      </w:r>
      <w:r w:rsidRPr="000C2437">
        <w:rPr>
          <w:rStyle w:val="Emphasis"/>
          <w:highlight w:val="green"/>
        </w:rPr>
        <w:t>if they weren’t hampered by i</w:t>
      </w:r>
      <w:r w:rsidRPr="000C2437">
        <w:rPr>
          <w:rStyle w:val="Emphasis"/>
        </w:rPr>
        <w:t xml:space="preserve">ntellectual </w:t>
      </w:r>
      <w:r w:rsidRPr="000C2437">
        <w:rPr>
          <w:rStyle w:val="Emphasis"/>
          <w:highlight w:val="green"/>
        </w:rPr>
        <w:t>p</w:t>
      </w:r>
      <w:r w:rsidRPr="000C2437">
        <w:rPr>
          <w:rStyle w:val="Emphasis"/>
        </w:rPr>
        <w:t>roperty and other restrictions</w:t>
      </w:r>
      <w:r w:rsidRPr="000C2437">
        <w:t>.</w:t>
      </w:r>
      <w:r>
        <w:t xml:space="preserve"> </w:t>
      </w:r>
      <w:r w:rsidRPr="000C2437">
        <w:t>More than 1 billion coronavirus vaccines have been administered globally, but fewer than 1% have been in poor countries.</w:t>
      </w:r>
      <w:r>
        <w:t xml:space="preserve"> </w:t>
      </w:r>
      <w:r w:rsidRPr="000C2437">
        <w:t>South Africa accounts for nearly 40% of Africa’s total recorded COVID-19 infections and is currently suffering a rapid surge, but vaccine rollout has been slow, marked by delayed deliveries among other factors.</w:t>
      </w:r>
      <w:r>
        <w:t xml:space="preserve"> </w:t>
      </w:r>
      <w:r w:rsidRPr="000C2437">
        <w:rPr>
          <w:rStyle w:val="Emphasis"/>
          <w:highlight w:val="green"/>
        </w:rPr>
        <w:t>South Africa currently does not manufacture any COVID-19 vaccines from scratch, but its Aspen Pharmacare assembles the J</w:t>
      </w:r>
      <w:r w:rsidRPr="000C2437">
        <w:rPr>
          <w:rStyle w:val="Emphasis"/>
        </w:rPr>
        <w:t xml:space="preserve">ohnson &amp; </w:t>
      </w:r>
      <w:r w:rsidRPr="000C2437">
        <w:rPr>
          <w:rStyle w:val="Emphasis"/>
          <w:highlight w:val="green"/>
        </w:rPr>
        <w:t>J</w:t>
      </w:r>
      <w:r w:rsidRPr="000C2437">
        <w:rPr>
          <w:rStyle w:val="Emphasis"/>
        </w:rPr>
        <w:t xml:space="preserve">ohnson </w:t>
      </w:r>
      <w:r w:rsidRPr="000C2437">
        <w:rPr>
          <w:rStyle w:val="Emphasis"/>
          <w:highlight w:val="green"/>
        </w:rPr>
        <w:t>shot</w:t>
      </w:r>
      <w:r w:rsidRPr="000C2437">
        <w:rPr>
          <w:rStyle w:val="Emphasis"/>
        </w:rPr>
        <w:t xml:space="preserve"> by blending large batches of the ingredients sent by J&amp;J and then putting the product in vials and packaging them, a process known as fill and finish.</w:t>
      </w:r>
      <w:r w:rsidRPr="000C2437">
        <w:t xml:space="preserve"> Earlier this month the company had to discard 2 million doses because they had ingredients produced in the U.S. in a factory under suspect conditions.</w:t>
      </w:r>
    </w:p>
    <w:p w14:paraId="5E209A40" w14:textId="77777777" w:rsidR="00CA417E" w:rsidRDefault="00CA417E" w:rsidP="00CA417E"/>
    <w:p w14:paraId="23CA83AF" w14:textId="77777777" w:rsidR="00CA417E" w:rsidRPr="00466EB8" w:rsidRDefault="00CA417E" w:rsidP="00CA417E">
      <w:pPr>
        <w:pStyle w:val="Heading2"/>
        <w:rPr>
          <w:rFonts w:cs="Times New Roman"/>
        </w:rPr>
      </w:pPr>
      <w:r>
        <w:rPr>
          <w:rFonts w:cs="Times New Roman"/>
        </w:rPr>
        <w:lastRenderedPageBreak/>
        <w:t>Framing</w:t>
      </w:r>
    </w:p>
    <w:p w14:paraId="2B2AA2C6" w14:textId="77777777" w:rsidR="00CA417E" w:rsidRPr="00466EB8" w:rsidRDefault="00CA417E" w:rsidP="00CA417E">
      <w:pPr>
        <w:keepNext/>
        <w:keepLines/>
        <w:spacing w:before="40"/>
        <w:outlineLvl w:val="3"/>
        <w:rPr>
          <w:rFonts w:eastAsia="Times New Roman"/>
          <w:b/>
          <w:bCs/>
          <w:szCs w:val="26"/>
        </w:rPr>
      </w:pPr>
      <w:r w:rsidRPr="00466EB8">
        <w:rPr>
          <w:rFonts w:eastAsia="Times New Roman"/>
          <w:b/>
          <w:bCs/>
          <w:szCs w:val="26"/>
        </w:rPr>
        <w:t>First, pleasure and pain are intrinsically valuable. People consistently regard pleasure and pain as good reasons for action, despite the fact that pleasure doesn’t seem to be instrumentally valuable for anything.</w:t>
      </w:r>
    </w:p>
    <w:p w14:paraId="1DB34360" w14:textId="77777777" w:rsidR="00CA417E" w:rsidRPr="00466EB8" w:rsidRDefault="00CA417E" w:rsidP="00CA417E">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012C6B42" w14:textId="77777777" w:rsidR="00CA417E" w:rsidRPr="00466EB8" w:rsidRDefault="00CA417E" w:rsidP="00F85BD2">
      <w:pPr>
        <w:tabs>
          <w:tab w:val="left" w:pos="4770"/>
        </w:tabs>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pleasure is intrinsically valuable and pain is intrinsically disvaluable</w:t>
      </w:r>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I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201B6AFE" w14:textId="77777777" w:rsidR="00CA417E" w:rsidRPr="00466EB8" w:rsidRDefault="00CA417E" w:rsidP="00CA417E">
      <w:pPr>
        <w:keepNext/>
        <w:keepLines/>
        <w:spacing w:before="40"/>
        <w:outlineLvl w:val="3"/>
        <w:rPr>
          <w:rFonts w:eastAsia="Times New Roman"/>
          <w:b/>
          <w:bCs/>
          <w:szCs w:val="26"/>
        </w:rPr>
      </w:pPr>
      <w:r w:rsidRPr="00466EB8">
        <w:rPr>
          <w:rFonts w:eastAsia="Times New Roman"/>
          <w:b/>
          <w:bCs/>
          <w:szCs w:val="26"/>
        </w:rPr>
        <w:t xml:space="preserve">Moreover, </w:t>
      </w:r>
      <w:r w:rsidRPr="00466EB8">
        <w:rPr>
          <w:rFonts w:eastAsia="Times New Roman"/>
          <w:b/>
          <w:bCs/>
          <w:i/>
          <w:szCs w:val="26"/>
        </w:rPr>
        <w:t>only</w:t>
      </w:r>
      <w:r w:rsidRPr="00466EB8">
        <w:rPr>
          <w:rFonts w:eastAsia="Times New Roman"/>
          <w:b/>
          <w:bCs/>
          <w:szCs w:val="26"/>
        </w:rPr>
        <w:t xml:space="preserve"> pleasure and pain are intrinsically valuable. All other values can be explained with reference to pleasure; Occam’s razor requires us to treat these as instrumentally valuable. </w:t>
      </w:r>
    </w:p>
    <w:p w14:paraId="56E44599" w14:textId="77777777" w:rsidR="00CA417E" w:rsidRPr="00466EB8" w:rsidRDefault="00CA417E" w:rsidP="00CA417E">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0E4EF42F" w14:textId="77777777" w:rsidR="00CA417E" w:rsidRPr="00466EB8" w:rsidRDefault="00CA417E" w:rsidP="00CA417E">
      <w:pPr>
        <w:rPr>
          <w:rFonts w:eastAsia="Calibri"/>
          <w:sz w:val="16"/>
        </w:rPr>
      </w:pPr>
      <w:r w:rsidRPr="00466EB8">
        <w:rPr>
          <w:rFonts w:eastAsia="Calibri"/>
          <w:sz w:val="16"/>
        </w:rPr>
        <w:t xml:space="preserve">I think several things should be said in response to Moore’s challenge to hedonists. First, </w:t>
      </w:r>
      <w:r w:rsidRPr="00466EB8">
        <w:rPr>
          <w:rFonts w:eastAsia="Calibri"/>
          <w:b/>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466EB8">
        <w:rPr>
          <w:rFonts w:eastAsia="Calibri"/>
          <w:sz w:val="16"/>
        </w:rPr>
        <w:t xml:space="preserve"> Possibly, this could be done through thought experiments analogous to those employed in the previous section. Second, </w:t>
      </w:r>
      <w:r w:rsidRPr="00466EB8">
        <w:rPr>
          <w:rFonts w:eastAsia="Calibri"/>
          <w:b/>
          <w:u w:val="single"/>
        </w:rPr>
        <w:t xml:space="preserve">there is something peculiar about the list of </w:t>
      </w:r>
      <w:r w:rsidRPr="00466EB8">
        <w:rPr>
          <w:rFonts w:eastAsia="Calibri"/>
          <w:b/>
          <w:highlight w:val="green"/>
          <w:u w:val="single"/>
        </w:rPr>
        <w:t xml:space="preserve">additional </w:t>
      </w:r>
      <w:r w:rsidRPr="00466EB8">
        <w:rPr>
          <w:rFonts w:eastAsia="Calibri"/>
          <w:b/>
          <w:u w:val="single"/>
        </w:rPr>
        <w:t xml:space="preserve">intrinsic </w:t>
      </w:r>
      <w:r w:rsidRPr="00466EB8">
        <w:rPr>
          <w:rFonts w:eastAsia="Calibri"/>
          <w:b/>
          <w:highlight w:val="green"/>
          <w:u w:val="single"/>
        </w:rPr>
        <w:t>values</w:t>
      </w:r>
      <w:r w:rsidRPr="00466EB8">
        <w:rPr>
          <w:rFonts w:eastAsia="Calibri"/>
          <w:sz w:val="16"/>
        </w:rPr>
        <w:t xml:space="preserve"> that counts in hedonism’s favor</w:t>
      </w:r>
      <w:r w:rsidRPr="00466EB8">
        <w:rPr>
          <w:rFonts w:eastAsia="Calibri"/>
          <w:b/>
          <w:u w:val="single"/>
        </w:rPr>
        <w:t xml:space="preserve">: the </w:t>
      </w:r>
      <w:r w:rsidRPr="00466EB8">
        <w:rPr>
          <w:rFonts w:eastAsia="Calibri"/>
          <w:b/>
          <w:u w:val="single"/>
        </w:rPr>
        <w:lastRenderedPageBreak/>
        <w:t xml:space="preserve">listed values </w:t>
      </w:r>
      <w:r w:rsidRPr="00466EB8">
        <w:rPr>
          <w:rFonts w:eastAsia="Calibri"/>
          <w:b/>
          <w:highlight w:val="green"/>
          <w:u w:val="single"/>
        </w:rPr>
        <w:t xml:space="preserve">have a </w:t>
      </w:r>
      <w:r w:rsidRPr="00466EB8">
        <w:rPr>
          <w:rFonts w:eastAsia="Calibri"/>
          <w:b/>
          <w:u w:val="single"/>
        </w:rPr>
        <w:t xml:space="preserve">strong </w:t>
      </w:r>
      <w:r w:rsidRPr="00466EB8">
        <w:rPr>
          <w:rFonts w:eastAsia="Calibri"/>
          <w:b/>
          <w:highlight w:val="green"/>
          <w:u w:val="single"/>
        </w:rPr>
        <w:t>tendency to be</w:t>
      </w:r>
      <w:r w:rsidRPr="00466EB8">
        <w:rPr>
          <w:rFonts w:eastAsia="Calibri"/>
          <w:b/>
          <w:u w:val="single"/>
        </w:rPr>
        <w:t xml:space="preserve"> well </w:t>
      </w:r>
      <w:r w:rsidRPr="00466EB8">
        <w:rPr>
          <w:rFonts w:eastAsia="Calibri"/>
          <w:b/>
          <w:highlight w:val="green"/>
          <w:u w:val="single"/>
        </w:rPr>
        <w:t>explained as</w:t>
      </w:r>
      <w:r w:rsidRPr="00466EB8">
        <w:rPr>
          <w:rFonts w:eastAsia="Calibri"/>
          <w:b/>
          <w:u w:val="single"/>
        </w:rPr>
        <w:t xml:space="preserve"> things </w:t>
      </w:r>
      <w:r w:rsidRPr="00466EB8">
        <w:rPr>
          <w:rFonts w:eastAsia="Calibri"/>
          <w:b/>
          <w:highlight w:val="green"/>
          <w:u w:val="single"/>
        </w:rPr>
        <w:t>that help promote pleasure and avert pain</w:t>
      </w:r>
      <w:r w:rsidRPr="00466EB8">
        <w:rPr>
          <w:rFonts w:eastAsia="Calibri"/>
          <w:b/>
          <w:u w:val="single"/>
        </w:rPr>
        <w:t>.</w:t>
      </w:r>
      <w:r w:rsidRPr="00466EB8">
        <w:rPr>
          <w:rFonts w:eastAsia="Calibri"/>
          <w:sz w:val="16"/>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466EB8">
        <w:rPr>
          <w:rFonts w:eastAsia="Calibri"/>
          <w:b/>
          <w:highlight w:val="green"/>
          <w:u w:val="single"/>
        </w:rPr>
        <w:t>wisdom, freedom</w:t>
      </w:r>
      <w:r w:rsidRPr="00466EB8">
        <w:rPr>
          <w:rFonts w:eastAsia="Calibri"/>
          <w:b/>
          <w:u w:val="single"/>
        </w:rPr>
        <w:t xml:space="preserve">, peace, </w:t>
      </w:r>
      <w:r w:rsidRPr="00466EB8">
        <w:rPr>
          <w:rFonts w:eastAsia="Calibri"/>
          <w:b/>
          <w:highlight w:val="green"/>
          <w:u w:val="single"/>
        </w:rPr>
        <w:t>and securit</w:t>
      </w:r>
      <w:r w:rsidRPr="00466EB8">
        <w:rPr>
          <w:rFonts w:eastAsia="Calibri"/>
          <w:b/>
          <w:u w:val="single"/>
        </w:rPr>
        <w:t xml:space="preserve">y, although they are perhaps not themselves pleasurable, </w:t>
      </w:r>
      <w:r w:rsidRPr="00466EB8">
        <w:rPr>
          <w:rFonts w:eastAsia="Calibri"/>
          <w:b/>
          <w:highlight w:val="green"/>
          <w:u w:val="single"/>
        </w:rPr>
        <w:t>are important means to achieve a happy life</w:t>
      </w:r>
      <w:r w:rsidRPr="00466EB8">
        <w:rPr>
          <w:rFonts w:eastAsia="Calibri"/>
          <w:b/>
          <w:u w:val="single"/>
        </w:rPr>
        <w:t>, and as such, they are things that hedonists would value highly.</w:t>
      </w:r>
      <w:r w:rsidRPr="00466EB8">
        <w:rPr>
          <w:rFonts w:eastAsia="Calibri"/>
          <w:sz w:val="16"/>
        </w:rPr>
        <w:t xml:space="preserve"> </w:t>
      </w:r>
      <w:r w:rsidRPr="00466EB8">
        <w:rPr>
          <w:rFonts w:eastAsia="Calibri"/>
          <w:b/>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466EB8">
        <w:rPr>
          <w:rFonts w:eastAsia="Calibri"/>
          <w:sz w:val="16"/>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466EB8">
        <w:rPr>
          <w:rFonts w:eastAsia="Calibri"/>
          <w:b/>
          <w:u w:val="single"/>
        </w:rPr>
        <w:t>the suggested non-hedonic intrinsic values are potentially explainable by appeal to just pleasure and pain</w:t>
      </w:r>
      <w:r w:rsidRPr="00466EB8">
        <w:rPr>
          <w:rFonts w:eastAsia="Calibri"/>
          <w:sz w:val="16"/>
        </w:rPr>
        <w:t xml:space="preserve"> (which, following my argument in the previous chapter, we should accept as intrinsically valuable and disvaluable), </w:t>
      </w:r>
      <w:r w:rsidRPr="00466EB8">
        <w:rPr>
          <w:rFonts w:eastAsia="Calibri"/>
          <w:b/>
          <w:u w:val="single"/>
        </w:rPr>
        <w:t>then—by appeal to Occam’s razor—</w:t>
      </w:r>
      <w:r w:rsidRPr="00466EB8">
        <w:rPr>
          <w:rFonts w:eastAsia="Calibri"/>
          <w:b/>
          <w:highlight w:val="green"/>
          <w:u w:val="single"/>
        </w:rPr>
        <w:t>we have</w:t>
      </w:r>
      <w:r w:rsidRPr="00466EB8">
        <w:rPr>
          <w:rFonts w:eastAsia="Calibri"/>
          <w:b/>
          <w:u w:val="single"/>
        </w:rPr>
        <w:t xml:space="preserve"> at least </w:t>
      </w:r>
      <w:r w:rsidRPr="00466EB8">
        <w:rPr>
          <w:rFonts w:eastAsia="Calibri"/>
          <w:b/>
          <w:highlight w:val="green"/>
          <w:u w:val="single"/>
        </w:rPr>
        <w:t>a pro tanto reason to resist</w:t>
      </w:r>
      <w:r w:rsidRPr="00466EB8">
        <w:rPr>
          <w:rFonts w:eastAsia="Calibri"/>
          <w:b/>
          <w:u w:val="single"/>
        </w:rPr>
        <w:t xml:space="preserve"> the introduction of </w:t>
      </w:r>
      <w:r w:rsidRPr="00466EB8">
        <w:rPr>
          <w:rFonts w:eastAsia="Calibri"/>
          <w:b/>
          <w:highlight w:val="green"/>
          <w:u w:val="single"/>
        </w:rPr>
        <w:t>any further intrinsic values</w:t>
      </w:r>
      <w:r w:rsidRPr="00466EB8">
        <w:rPr>
          <w:rFonts w:eastAsia="Calibri"/>
          <w:b/>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466EB8">
        <w:rPr>
          <w:rFonts w:eastAsia="Calibri"/>
          <w:sz w:val="16"/>
        </w:rPr>
        <w:t xml:space="preserve"> </w:t>
      </w:r>
      <w:r w:rsidRPr="00466EB8">
        <w:rPr>
          <w:rFonts w:eastAsia="Calibri"/>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466EB8">
        <w:rPr>
          <w:rFonts w:eastAsia="Calibri"/>
          <w:sz w:val="16"/>
        </w:rPr>
        <w:t xml:space="preserve"> The challenge can be phrased as the following question: </w:t>
      </w:r>
      <w:r w:rsidRPr="00466EB8">
        <w:rPr>
          <w:rFonts w:eastAsia="Calibri"/>
          <w:b/>
          <w:u w:val="single"/>
        </w:rPr>
        <w:t>If the non-hedonic values suggested by pluralists are truly intrinsic values in their own right, then why do they tend to point toward pleasure and away from pain?</w:t>
      </w:r>
      <w:r w:rsidRPr="00466EB8">
        <w:rPr>
          <w:rFonts w:eastAsia="Calibri"/>
          <w:sz w:val="16"/>
        </w:rPr>
        <w:t>27</w:t>
      </w:r>
    </w:p>
    <w:p w14:paraId="05FA78F5" w14:textId="77777777" w:rsidR="00CA417E" w:rsidRPr="00D672CC" w:rsidRDefault="00CA417E" w:rsidP="00CA417E">
      <w:pPr>
        <w:keepNext/>
        <w:keepLines/>
        <w:spacing w:before="40"/>
        <w:outlineLvl w:val="3"/>
        <w:rPr>
          <w:rFonts w:eastAsia="Times New Roman"/>
          <w:b/>
          <w:iCs/>
        </w:rPr>
      </w:pPr>
      <w:r w:rsidRPr="00466EB8">
        <w:rPr>
          <w:rFonts w:eastAsia="Times New Roman"/>
          <w:b/>
          <w:iCs/>
        </w:rPr>
        <w:t>Thus the standard is maximizing expected well-being. Prefer additionally:</w:t>
      </w:r>
    </w:p>
    <w:p w14:paraId="74FF0639" w14:textId="77777777" w:rsidR="00CA417E" w:rsidRPr="00466EB8" w:rsidRDefault="00CA417E" w:rsidP="00CA417E">
      <w:pPr>
        <w:keepNext/>
        <w:keepLines/>
        <w:spacing w:before="40"/>
        <w:outlineLvl w:val="3"/>
        <w:rPr>
          <w:rFonts w:eastAsia="Times New Roman"/>
          <w:b/>
          <w:iCs/>
        </w:rPr>
      </w:pPr>
      <w:r w:rsidRPr="00466EB8">
        <w:rPr>
          <w:rFonts w:eastAsia="Times New Roman"/>
          <w:b/>
          <w:iCs/>
        </w:rPr>
        <w:t>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769EB3E3" w14:textId="77777777" w:rsidR="00CA417E" w:rsidRPr="00466EB8" w:rsidRDefault="00CA417E" w:rsidP="00CA417E">
      <w:pPr>
        <w:rPr>
          <w:rFonts w:eastAsia="Calibri"/>
        </w:rPr>
      </w:pPr>
    </w:p>
    <w:p w14:paraId="4167FCFB" w14:textId="77777777" w:rsidR="00CA417E" w:rsidRPr="00466EB8" w:rsidRDefault="00CA417E" w:rsidP="00CA417E">
      <w:pPr>
        <w:keepNext/>
        <w:keepLines/>
        <w:spacing w:before="40"/>
        <w:outlineLvl w:val="3"/>
        <w:rPr>
          <w:rFonts w:eastAsia="Times New Roman"/>
          <w:b/>
          <w:iCs/>
        </w:rPr>
      </w:pPr>
      <w:r w:rsidRPr="00466EB8">
        <w:rPr>
          <w:rFonts w:eastAsia="Times New Roman"/>
          <w:b/>
          <w:iCs/>
        </w:rPr>
        <w:t>2] Reductionism – empirics prove.</w:t>
      </w:r>
    </w:p>
    <w:p w14:paraId="4D610A37" w14:textId="77777777" w:rsidR="00CA417E" w:rsidRPr="00466EB8" w:rsidRDefault="00CA417E" w:rsidP="00CA417E">
      <w:pPr>
        <w:rPr>
          <w:rFonts w:eastAsia="Calibri"/>
        </w:rPr>
      </w:pPr>
      <w:r w:rsidRPr="00466EB8">
        <w:rPr>
          <w:rFonts w:eastAsia="Calibri"/>
          <w:b/>
          <w:bCs/>
        </w:rPr>
        <w:t>Parfit 84</w:t>
      </w:r>
      <w:r w:rsidRPr="00466EB8">
        <w:rPr>
          <w:rFonts w:eastAsia="Calibri"/>
        </w:rPr>
        <w:t xml:space="preserve"> [Derek Parfit, cool hair. “Reasons and Persons” 1984. Brackets for gender]</w:t>
      </w:r>
    </w:p>
    <w:p w14:paraId="1ED1C270" w14:textId="77777777" w:rsidR="00CA417E" w:rsidRPr="00466EB8" w:rsidRDefault="00CA417E" w:rsidP="00CA417E">
      <w:pPr>
        <w:rPr>
          <w:rFonts w:eastAsia="Calibri"/>
          <w:u w:val="single"/>
        </w:rPr>
      </w:pPr>
      <w:r w:rsidRPr="00466EB8">
        <w:rPr>
          <w:rFonts w:eastAsia="Calibri"/>
          <w:sz w:val="16"/>
        </w:rPr>
        <w:t>Some recent medical cases provide striking evidence in favour of the Reductionist View. Human beings have a</w:t>
      </w:r>
      <w:r w:rsidRPr="00466EB8">
        <w:rPr>
          <w:rFonts w:eastAsia="Calibri"/>
          <w:u w:val="single"/>
        </w:rPr>
        <w:t xml:space="preserve"> lower </w:t>
      </w:r>
      <w:r w:rsidRPr="00466EB8">
        <w:rPr>
          <w:rFonts w:eastAsia="Calibri"/>
          <w:highlight w:val="green"/>
          <w:u w:val="single"/>
        </w:rPr>
        <w:t>brain</w:t>
      </w:r>
      <w:r w:rsidRPr="00466EB8">
        <w:rPr>
          <w:rFonts w:eastAsia="Calibri"/>
          <w:u w:val="single"/>
        </w:rPr>
        <w:t xml:space="preserve"> and</w:t>
      </w:r>
      <w:r w:rsidRPr="00466EB8">
        <w:rPr>
          <w:rFonts w:eastAsia="Calibri"/>
          <w:sz w:val="16"/>
        </w:rPr>
        <w:t xml:space="preserve"> two </w:t>
      </w:r>
      <w:r w:rsidRPr="00466EB8">
        <w:rPr>
          <w:rFonts w:eastAsia="Calibri"/>
          <w:u w:val="single"/>
        </w:rPr>
        <w:t xml:space="preserve">upper </w:t>
      </w:r>
      <w:r w:rsidRPr="00466EB8">
        <w:rPr>
          <w:rFonts w:eastAsia="Calibri"/>
          <w:highlight w:val="green"/>
          <w:u w:val="single"/>
        </w:rPr>
        <w:t>hemispheres</w:t>
      </w:r>
      <w:r w:rsidRPr="00466EB8">
        <w:rPr>
          <w:rFonts w:eastAsia="Calibri"/>
          <w:sz w:val="16"/>
        </w:rPr>
        <w:t xml:space="preserve">, which </w:t>
      </w:r>
      <w:r w:rsidRPr="00466EB8">
        <w:rPr>
          <w:rFonts w:eastAsia="Calibri"/>
          <w:highlight w:val="green"/>
          <w:u w:val="single"/>
        </w:rPr>
        <w:t>are connected by</w:t>
      </w:r>
      <w:r w:rsidRPr="00466EB8">
        <w:rPr>
          <w:rFonts w:eastAsia="Calibri"/>
          <w:u w:val="single"/>
        </w:rPr>
        <w:t xml:space="preserve"> a bundle of </w:t>
      </w:r>
      <w:r w:rsidRPr="00466EB8">
        <w:rPr>
          <w:rFonts w:eastAsia="Calibri"/>
          <w:highlight w:val="green"/>
          <w:u w:val="single"/>
        </w:rPr>
        <w:t>fibres</w:t>
      </w:r>
      <w:r w:rsidRPr="00466EB8">
        <w:rPr>
          <w:rFonts w:eastAsia="Calibri"/>
          <w:u w:val="single"/>
        </w:rPr>
        <w:t>.</w:t>
      </w:r>
      <w:r w:rsidRPr="00466EB8">
        <w:rPr>
          <w:rFonts w:eastAsia="Calibri"/>
          <w:sz w:val="16"/>
        </w:rPr>
        <w:t xml:space="preserve"> In treating a few people with severe epilepsy, </w:t>
      </w:r>
      <w:r w:rsidRPr="00466EB8">
        <w:rPr>
          <w:rFonts w:eastAsia="Calibri"/>
          <w:highlight w:val="green"/>
          <w:u w:val="single"/>
        </w:rPr>
        <w:t>surgeons have cut these fibres</w:t>
      </w:r>
      <w:r w:rsidRPr="00466EB8">
        <w:rPr>
          <w:rFonts w:eastAsia="Calibri"/>
          <w:u w:val="single"/>
        </w:rPr>
        <w:t>.</w:t>
      </w:r>
      <w:r w:rsidRPr="00466EB8">
        <w:rPr>
          <w:rFonts w:eastAsia="Calibri"/>
          <w:sz w:val="16"/>
        </w:rPr>
        <w:t xml:space="preserve"> The aim was to reduce the severity of epileptic fits, by confining their causes to </w:t>
      </w:r>
      <w:r w:rsidRPr="00466EB8">
        <w:rPr>
          <w:rFonts w:eastAsia="Calibri"/>
          <w:sz w:val="16"/>
        </w:rPr>
        <w:lastRenderedPageBreak/>
        <w:t xml:space="preserve">a single hemisphere. This aim was achieved. But the operations had another unintended consequence. </w:t>
      </w:r>
      <w:r w:rsidRPr="00466EB8">
        <w:rPr>
          <w:rFonts w:eastAsia="Calibri"/>
          <w:highlight w:val="green"/>
          <w:u w:val="single"/>
        </w:rPr>
        <w:t>The effect</w:t>
      </w:r>
      <w:r w:rsidRPr="00466EB8">
        <w:rPr>
          <w:rFonts w:eastAsia="Calibri"/>
          <w:sz w:val="16"/>
        </w:rPr>
        <w:t xml:space="preserve">, in the words of one surgeon, </w:t>
      </w:r>
      <w:r w:rsidRPr="00466EB8">
        <w:rPr>
          <w:rFonts w:eastAsia="Calibri"/>
          <w:highlight w:val="green"/>
          <w:u w:val="single"/>
        </w:rPr>
        <w:t xml:space="preserve">was </w:t>
      </w:r>
      <w:r w:rsidRPr="00466EB8">
        <w:rPr>
          <w:rFonts w:eastAsia="Calibri"/>
          <w:u w:val="single"/>
        </w:rPr>
        <w:t>the creation of ‘</w:t>
      </w:r>
      <w:r w:rsidRPr="00466EB8">
        <w:rPr>
          <w:rFonts w:eastAsia="Calibri"/>
          <w:highlight w:val="green"/>
          <w:u w:val="single"/>
          <w:bdr w:val="single" w:sz="18" w:space="0" w:color="auto"/>
        </w:rPr>
        <w:t>two separate spheres of consciousness.</w:t>
      </w:r>
      <w:r w:rsidRPr="00466EB8">
        <w:rPr>
          <w:rFonts w:eastAsia="Calibri"/>
          <w:u w:val="single"/>
        </w:rPr>
        <w:t xml:space="preserve">’ </w:t>
      </w:r>
    </w:p>
    <w:p w14:paraId="13D3B64C" w14:textId="77777777" w:rsidR="00570587" w:rsidRDefault="00CA417E" w:rsidP="00570587">
      <w:pPr>
        <w:rPr>
          <w:rFonts w:eastAsia="Calibri"/>
          <w:sz w:val="16"/>
        </w:rPr>
      </w:pPr>
      <w:r w:rsidRPr="00466EB8">
        <w:rPr>
          <w:rFonts w:eastAsia="Calibri"/>
          <w:u w:val="single"/>
        </w:rPr>
        <w:t xml:space="preserve">This effect was </w:t>
      </w:r>
      <w:r w:rsidRPr="00466EB8">
        <w:rPr>
          <w:rFonts w:eastAsia="Calibri"/>
          <w:highlight w:val="green"/>
          <w:u w:val="single"/>
        </w:rPr>
        <w:t>revealed b</w:t>
      </w:r>
      <w:r w:rsidRPr="00466EB8">
        <w:rPr>
          <w:rFonts w:eastAsia="Calibri"/>
          <w:u w:val="single"/>
        </w:rPr>
        <w:t>y</w:t>
      </w:r>
      <w:r w:rsidRPr="00466EB8">
        <w:rPr>
          <w:rFonts w:eastAsia="Calibri"/>
          <w:sz w:val="16"/>
        </w:rPr>
        <w:t xml:space="preserve"> various </w:t>
      </w:r>
      <w:r w:rsidRPr="00466EB8">
        <w:rPr>
          <w:rFonts w:eastAsia="Calibri"/>
          <w:highlight w:val="green"/>
          <w:u w:val="single"/>
        </w:rPr>
        <w:t>psychological tests</w:t>
      </w:r>
      <w:r w:rsidRPr="00466EB8">
        <w:rPr>
          <w:rFonts w:eastAsia="Calibri"/>
          <w:u w:val="single"/>
        </w:rPr>
        <w:t>.</w:t>
      </w:r>
      <w:r w:rsidRPr="00466EB8">
        <w:rPr>
          <w:rFonts w:eastAsia="Calibri"/>
          <w:sz w:val="16"/>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466EB8">
        <w:rPr>
          <w:rFonts w:eastAsia="Calibri"/>
          <w:highlight w:val="green"/>
          <w:u w:val="single"/>
        </w:rPr>
        <w:t xml:space="preserve">psychologists can </w:t>
      </w:r>
      <w:r w:rsidRPr="00466EB8">
        <w:rPr>
          <w:rFonts w:eastAsia="Calibri"/>
          <w:u w:val="single"/>
        </w:rPr>
        <w:t xml:space="preserve">thus </w:t>
      </w:r>
      <w:r w:rsidRPr="00466EB8">
        <w:rPr>
          <w:rFonts w:eastAsia="Calibri"/>
          <w:highlight w:val="green"/>
          <w:u w:val="single"/>
        </w:rPr>
        <w:t>present</w:t>
      </w:r>
      <w:r w:rsidRPr="00466EB8">
        <w:rPr>
          <w:rFonts w:eastAsia="Calibri"/>
          <w:sz w:val="16"/>
          <w:highlight w:val="green"/>
        </w:rPr>
        <w:t xml:space="preserve"> </w:t>
      </w:r>
      <w:r w:rsidRPr="00466EB8">
        <w:rPr>
          <w:rFonts w:eastAsia="Calibri"/>
          <w:sz w:val="16"/>
        </w:rPr>
        <w:t xml:space="preserve">to this person two different written </w:t>
      </w:r>
      <w:r w:rsidRPr="00466EB8">
        <w:rPr>
          <w:rFonts w:eastAsia="Calibri"/>
          <w:highlight w:val="green"/>
          <w:u w:val="single"/>
        </w:rPr>
        <w:t>questions in the two halves of [their]</w:t>
      </w:r>
      <w:r w:rsidRPr="00466EB8">
        <w:rPr>
          <w:rFonts w:eastAsia="Calibri"/>
          <w:strike/>
          <w:sz w:val="16"/>
          <w:highlight w:val="green"/>
          <w:u w:val="single"/>
        </w:rPr>
        <w:t xml:space="preserve"> </w:t>
      </w:r>
      <w:r w:rsidRPr="00466EB8">
        <w:rPr>
          <w:rFonts w:eastAsia="Calibri"/>
          <w:strike/>
          <w:sz w:val="16"/>
          <w:u w:val="single"/>
        </w:rPr>
        <w:t xml:space="preserve">his </w:t>
      </w:r>
      <w:r w:rsidRPr="00466EB8">
        <w:rPr>
          <w:rFonts w:eastAsia="Calibri"/>
          <w:highlight w:val="green"/>
          <w:u w:val="single"/>
        </w:rPr>
        <w:t>visual field, and</w:t>
      </w:r>
      <w:r w:rsidRPr="00466EB8">
        <w:rPr>
          <w:rFonts w:eastAsia="Calibri"/>
          <w:u w:val="single"/>
        </w:rPr>
        <w:t xml:space="preserve"> can </w:t>
      </w:r>
      <w:r w:rsidRPr="00466EB8">
        <w:rPr>
          <w:rFonts w:eastAsia="Calibri"/>
          <w:highlight w:val="green"/>
          <w:u w:val="single"/>
        </w:rPr>
        <w:t>receive</w:t>
      </w:r>
      <w:r w:rsidRPr="00466EB8">
        <w:rPr>
          <w:rFonts w:eastAsia="Calibri"/>
          <w:u w:val="single"/>
        </w:rPr>
        <w:t xml:space="preserve"> </w:t>
      </w:r>
      <w:r w:rsidRPr="00466EB8">
        <w:rPr>
          <w:rFonts w:eastAsia="Calibri"/>
          <w:u w:val="single"/>
          <w:bdr w:val="single" w:sz="18" w:space="0" w:color="auto"/>
        </w:rPr>
        <w:t xml:space="preserve">two </w:t>
      </w:r>
      <w:r w:rsidRPr="00466EB8">
        <w:rPr>
          <w:rFonts w:eastAsia="Calibri"/>
          <w:highlight w:val="green"/>
          <w:u w:val="single"/>
          <w:bdr w:val="single" w:sz="18" w:space="0" w:color="auto"/>
        </w:rPr>
        <w:t>different answers</w:t>
      </w:r>
      <w:r w:rsidRPr="00466EB8">
        <w:rPr>
          <w:rFonts w:eastAsia="Calibri"/>
          <w:sz w:val="16"/>
          <w:highlight w:val="green"/>
        </w:rPr>
        <w:t xml:space="preserve"> </w:t>
      </w:r>
      <w:r w:rsidRPr="00466EB8">
        <w:rPr>
          <w:rFonts w:eastAsia="Calibri"/>
          <w:sz w:val="16"/>
        </w:rPr>
        <w:t xml:space="preserve">written by this person’s two hands. </w:t>
      </w:r>
    </w:p>
    <w:p w14:paraId="1C85ED86" w14:textId="77777777" w:rsidR="00570587" w:rsidRDefault="00570587" w:rsidP="00570587">
      <w:pPr>
        <w:rPr>
          <w:rFonts w:eastAsia="Calibri"/>
          <w:sz w:val="16"/>
        </w:rPr>
      </w:pPr>
      <w:r>
        <w:rPr>
          <w:rFonts w:eastAsia="Times New Roman"/>
          <w:b/>
          <w:iCs/>
        </w:rPr>
        <w:t>3</w:t>
      </w:r>
      <w:r w:rsidRPr="00466EB8">
        <w:rPr>
          <w:rFonts w:eastAsia="Times New Roman"/>
          <w:b/>
          <w:iCs/>
        </w:rPr>
        <w:t xml:space="preserve">] theory: ethical frameworks must be theoretically legitimate. Any standard is an interpretation of the word ought-thus framework is functionally a topicality argument about how to define the terms of the resolution. Prefer my interpretation – </w:t>
      </w:r>
    </w:p>
    <w:p w14:paraId="14D8F619" w14:textId="4884B54F" w:rsidR="00570587" w:rsidRDefault="00570587" w:rsidP="00570587">
      <w:pPr>
        <w:rPr>
          <w:rFonts w:eastAsia="Calibri"/>
          <w:sz w:val="16"/>
        </w:rPr>
      </w:pPr>
      <w:r w:rsidRPr="00466EB8">
        <w:rPr>
          <w:rFonts w:eastAsia="Times New Roman"/>
          <w:b/>
          <w:iCs/>
        </w:rPr>
        <w:t xml:space="preserve">A] Ground: Both debaters are guaranteed access to ground to engage under util – ie Aff gets plans and advantages, while Neg gets disads and counterplans. Additionally, anything can function as a util impact as long as an external benefit is articulated, so all your offense applies. Other frameworks deny 1 side the ability to engage the other on both the impact level and the link level. </w:t>
      </w:r>
    </w:p>
    <w:p w14:paraId="3D9BEE8F" w14:textId="77777777" w:rsidR="00570587" w:rsidRDefault="00820C05" w:rsidP="00570587">
      <w:pPr>
        <w:rPr>
          <w:rFonts w:eastAsia="Calibri"/>
          <w:sz w:val="16"/>
        </w:rPr>
      </w:pPr>
      <w:r w:rsidRPr="00466EB8">
        <w:rPr>
          <w:rFonts w:eastAsia="Times New Roman"/>
          <w:b/>
          <w:bCs/>
          <w:iCs/>
        </w:rPr>
        <w:t xml:space="preserve">Use epistemic modesty for evaluating the framework debate: that means compare the probability of the framework times the magnitude of the impact under a framework. Prefer: </w:t>
      </w:r>
    </w:p>
    <w:p w14:paraId="63BB7AA8" w14:textId="77777777" w:rsidR="00570587" w:rsidRDefault="00820C05" w:rsidP="00570587">
      <w:pPr>
        <w:rPr>
          <w:rFonts w:eastAsia="Calibri"/>
          <w:sz w:val="16"/>
        </w:rPr>
      </w:pPr>
      <w:r w:rsidRPr="00466EB8">
        <w:rPr>
          <w:rFonts w:eastAsia="Times New Roman"/>
          <w:b/>
          <w:iCs/>
        </w:rPr>
        <w:t xml:space="preserve">A] Substantively true since it maximizes the probability of achieving net most moral value—beating a framework acts as mitigation to their impacts but the strength of that mitigation is contingent. </w:t>
      </w:r>
    </w:p>
    <w:p w14:paraId="08F88F41" w14:textId="1BA35333" w:rsidR="00820C05" w:rsidRPr="00570587" w:rsidRDefault="00820C05" w:rsidP="00570587">
      <w:pPr>
        <w:rPr>
          <w:rFonts w:eastAsia="Calibri"/>
          <w:sz w:val="16"/>
        </w:rPr>
      </w:pPr>
      <w:r w:rsidRPr="00466EB8">
        <w:rPr>
          <w:rFonts w:eastAsia="Times New Roman"/>
          <w:b/>
          <w:bCs/>
          <w:iCs/>
        </w:rPr>
        <w:t>B] Clash— we don’t know if our frameworks are true, but we can debate the topical question. That incentivizes debating both layers instead of solely focusing on framework.</w:t>
      </w:r>
    </w:p>
    <w:p w14:paraId="44CFF405" w14:textId="22F0A9D8" w:rsidR="00CA417E" w:rsidRPr="00466EB8" w:rsidRDefault="00CA417E" w:rsidP="00CA417E">
      <w:pPr>
        <w:keepNext/>
        <w:keepLines/>
        <w:spacing w:before="40"/>
        <w:outlineLvl w:val="3"/>
        <w:rPr>
          <w:rFonts w:eastAsia="Yu Gothic Light"/>
          <w:b/>
          <w:bCs/>
          <w:sz w:val="24"/>
        </w:rPr>
      </w:pPr>
      <w:r w:rsidRPr="00466EB8">
        <w:rPr>
          <w:rFonts w:eastAsia="Yu Gothic Light"/>
          <w:b/>
          <w:bCs/>
          <w:szCs w:val="26"/>
        </w:rPr>
        <w:t>Moral uncertainty means preventing extinction should be our highest priority.</w:t>
      </w:r>
    </w:p>
    <w:p w14:paraId="2CBD7623" w14:textId="27B79997" w:rsidR="00CA417E" w:rsidRPr="00F33D87" w:rsidRDefault="00CA417E" w:rsidP="00B72524">
      <w:r w:rsidRPr="00F33D87">
        <w:t xml:space="preserve"> </w:t>
      </w:r>
    </w:p>
    <w:p w14:paraId="7B69EB16" w14:textId="77777777" w:rsidR="00CA417E" w:rsidRPr="00623F59" w:rsidRDefault="00CA417E" w:rsidP="00CA417E"/>
    <w:p w14:paraId="296CAB0C" w14:textId="77777777" w:rsidR="00CA417E" w:rsidRPr="00456199" w:rsidRDefault="00CA417E" w:rsidP="00CA417E"/>
    <w:p w14:paraId="48EAAF2B" w14:textId="77777777" w:rsidR="00CA417E" w:rsidRPr="00050868" w:rsidRDefault="00CA417E" w:rsidP="00CA417E"/>
    <w:p w14:paraId="6E4EED38" w14:textId="77777777" w:rsidR="00CA417E" w:rsidRPr="00F601E6" w:rsidRDefault="00CA417E" w:rsidP="00CA417E"/>
    <w:p w14:paraId="4F9F27F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184160"/>
    <w:multiLevelType w:val="hybridMultilevel"/>
    <w:tmpl w:val="0C429E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885476"/>
    <w:multiLevelType w:val="hybridMultilevel"/>
    <w:tmpl w:val="FD08D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37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32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750"/>
    <w:rsid w:val="000D26A6"/>
    <w:rsid w:val="000D2B90"/>
    <w:rsid w:val="000D6ED8"/>
    <w:rsid w:val="000D717B"/>
    <w:rsid w:val="00100B28"/>
    <w:rsid w:val="00117316"/>
    <w:rsid w:val="001209B4"/>
    <w:rsid w:val="0017011C"/>
    <w:rsid w:val="001761FC"/>
    <w:rsid w:val="00181A1A"/>
    <w:rsid w:val="00182655"/>
    <w:rsid w:val="001840F2"/>
    <w:rsid w:val="00185134"/>
    <w:rsid w:val="001856C6"/>
    <w:rsid w:val="00191B5F"/>
    <w:rsid w:val="00192487"/>
    <w:rsid w:val="00193416"/>
    <w:rsid w:val="00195073"/>
    <w:rsid w:val="0019668D"/>
    <w:rsid w:val="001A25FD"/>
    <w:rsid w:val="001A5371"/>
    <w:rsid w:val="001A72C7"/>
    <w:rsid w:val="001B191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175"/>
    <w:rsid w:val="002E392E"/>
    <w:rsid w:val="002E6BBC"/>
    <w:rsid w:val="002F1BA9"/>
    <w:rsid w:val="002F6E74"/>
    <w:rsid w:val="003106B3"/>
    <w:rsid w:val="0031385D"/>
    <w:rsid w:val="003171AB"/>
    <w:rsid w:val="003223B2"/>
    <w:rsid w:val="00322973"/>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BC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E92"/>
    <w:rsid w:val="00457224"/>
    <w:rsid w:val="0047482C"/>
    <w:rsid w:val="00475436"/>
    <w:rsid w:val="0048047E"/>
    <w:rsid w:val="00482AF9"/>
    <w:rsid w:val="00490060"/>
    <w:rsid w:val="00496BB2"/>
    <w:rsid w:val="004A2AC5"/>
    <w:rsid w:val="004B37B4"/>
    <w:rsid w:val="004B72B4"/>
    <w:rsid w:val="004C0314"/>
    <w:rsid w:val="004C0D3D"/>
    <w:rsid w:val="004C213E"/>
    <w:rsid w:val="004C376C"/>
    <w:rsid w:val="004C657F"/>
    <w:rsid w:val="004D0D81"/>
    <w:rsid w:val="004D17D8"/>
    <w:rsid w:val="004D52D8"/>
    <w:rsid w:val="004E16A5"/>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587"/>
    <w:rsid w:val="00577C12"/>
    <w:rsid w:val="00580BFC"/>
    <w:rsid w:val="00581048"/>
    <w:rsid w:val="00581203"/>
    <w:rsid w:val="0058349C"/>
    <w:rsid w:val="00585FBE"/>
    <w:rsid w:val="005870E8"/>
    <w:rsid w:val="0058789C"/>
    <w:rsid w:val="00592396"/>
    <w:rsid w:val="005A4D4E"/>
    <w:rsid w:val="005A7237"/>
    <w:rsid w:val="005B21FA"/>
    <w:rsid w:val="005B3244"/>
    <w:rsid w:val="005B6EE8"/>
    <w:rsid w:val="005B7731"/>
    <w:rsid w:val="005C4515"/>
    <w:rsid w:val="005C5602"/>
    <w:rsid w:val="005C74A6"/>
    <w:rsid w:val="005D146F"/>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CCE"/>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E9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029"/>
    <w:rsid w:val="00803A12"/>
    <w:rsid w:val="00805417"/>
    <w:rsid w:val="00820C05"/>
    <w:rsid w:val="008266F9"/>
    <w:rsid w:val="008267E2"/>
    <w:rsid w:val="00826A9B"/>
    <w:rsid w:val="00834842"/>
    <w:rsid w:val="00840E7B"/>
    <w:rsid w:val="008536AF"/>
    <w:rsid w:val="00853D40"/>
    <w:rsid w:val="008564FC"/>
    <w:rsid w:val="00864E76"/>
    <w:rsid w:val="00872581"/>
    <w:rsid w:val="0087459D"/>
    <w:rsid w:val="0087680F"/>
    <w:rsid w:val="00876D81"/>
    <w:rsid w:val="00880DD7"/>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4AE"/>
    <w:rsid w:val="009775C0"/>
    <w:rsid w:val="00981F23"/>
    <w:rsid w:val="00990634"/>
    <w:rsid w:val="00991733"/>
    <w:rsid w:val="00992078"/>
    <w:rsid w:val="00992BE3"/>
    <w:rsid w:val="009A1467"/>
    <w:rsid w:val="009A6464"/>
    <w:rsid w:val="009B69F5"/>
    <w:rsid w:val="009C05C2"/>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33A8"/>
    <w:rsid w:val="00A744AA"/>
    <w:rsid w:val="00A776BA"/>
    <w:rsid w:val="00A81FD2"/>
    <w:rsid w:val="00A8441A"/>
    <w:rsid w:val="00A855CC"/>
    <w:rsid w:val="00A8674A"/>
    <w:rsid w:val="00A956D2"/>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524"/>
    <w:rsid w:val="00B75C54"/>
    <w:rsid w:val="00B8710E"/>
    <w:rsid w:val="00B92A93"/>
    <w:rsid w:val="00BA0CC0"/>
    <w:rsid w:val="00BA17A8"/>
    <w:rsid w:val="00BA3C33"/>
    <w:rsid w:val="00BB0878"/>
    <w:rsid w:val="00BB1879"/>
    <w:rsid w:val="00BC0ABE"/>
    <w:rsid w:val="00BC30DB"/>
    <w:rsid w:val="00BC64FF"/>
    <w:rsid w:val="00BC7334"/>
    <w:rsid w:val="00BC7C37"/>
    <w:rsid w:val="00BD2244"/>
    <w:rsid w:val="00BE6472"/>
    <w:rsid w:val="00BF29B8"/>
    <w:rsid w:val="00BF3DCE"/>
    <w:rsid w:val="00BF46EA"/>
    <w:rsid w:val="00C019CA"/>
    <w:rsid w:val="00C02540"/>
    <w:rsid w:val="00C07769"/>
    <w:rsid w:val="00C07D05"/>
    <w:rsid w:val="00C10856"/>
    <w:rsid w:val="00C203FA"/>
    <w:rsid w:val="00C244F5"/>
    <w:rsid w:val="00C3164F"/>
    <w:rsid w:val="00C31B5E"/>
    <w:rsid w:val="00C34D3E"/>
    <w:rsid w:val="00C35B37"/>
    <w:rsid w:val="00C3747A"/>
    <w:rsid w:val="00C37F29"/>
    <w:rsid w:val="00C47BB9"/>
    <w:rsid w:val="00C56DCC"/>
    <w:rsid w:val="00C57075"/>
    <w:rsid w:val="00C72AFE"/>
    <w:rsid w:val="00C81619"/>
    <w:rsid w:val="00C95310"/>
    <w:rsid w:val="00CA013C"/>
    <w:rsid w:val="00CA417E"/>
    <w:rsid w:val="00CA6D6D"/>
    <w:rsid w:val="00CB3DB7"/>
    <w:rsid w:val="00CC35BC"/>
    <w:rsid w:val="00CC7A4E"/>
    <w:rsid w:val="00CD1359"/>
    <w:rsid w:val="00CD4C83"/>
    <w:rsid w:val="00CE1109"/>
    <w:rsid w:val="00CE34B9"/>
    <w:rsid w:val="00D01EDC"/>
    <w:rsid w:val="00D078AA"/>
    <w:rsid w:val="00D10058"/>
    <w:rsid w:val="00D11978"/>
    <w:rsid w:val="00D15E30"/>
    <w:rsid w:val="00D16129"/>
    <w:rsid w:val="00D253AA"/>
    <w:rsid w:val="00D25DBD"/>
    <w:rsid w:val="00D26929"/>
    <w:rsid w:val="00D30CBD"/>
    <w:rsid w:val="00D30D9E"/>
    <w:rsid w:val="00D33908"/>
    <w:rsid w:val="00D354F2"/>
    <w:rsid w:val="00D36C30"/>
    <w:rsid w:val="00D37C90"/>
    <w:rsid w:val="00D43A8C"/>
    <w:rsid w:val="00D53072"/>
    <w:rsid w:val="00D56636"/>
    <w:rsid w:val="00D61A4E"/>
    <w:rsid w:val="00D634EA"/>
    <w:rsid w:val="00D713A1"/>
    <w:rsid w:val="00D7598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72"/>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BD2"/>
    <w:rsid w:val="00F94060"/>
    <w:rsid w:val="00FA56F6"/>
    <w:rsid w:val="00FB329D"/>
    <w:rsid w:val="00FC27E3"/>
    <w:rsid w:val="00FC74C7"/>
    <w:rsid w:val="00FD451D"/>
    <w:rsid w:val="00FD5B22"/>
    <w:rsid w:val="00FE1B01"/>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C19F09"/>
  <w14:defaultImageDpi w14:val="300"/>
  <w15:docId w15:val="{5084C1FA-6FC7-444E-A04D-1AB03D9A1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417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F37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FF37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F37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FF37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37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37E3"/>
  </w:style>
  <w:style w:type="character" w:customStyle="1" w:styleId="Heading1Char">
    <w:name w:val="Heading 1 Char"/>
    <w:aliases w:val="Pocket Char"/>
    <w:basedOn w:val="DefaultParagraphFont"/>
    <w:link w:val="Heading1"/>
    <w:uiPriority w:val="9"/>
    <w:rsid w:val="00FF37E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FF37E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F37E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FF37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37E3"/>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FF37E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FF37E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F37E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F37E3"/>
    <w:rPr>
      <w:color w:val="auto"/>
      <w:u w:val="none"/>
    </w:rPr>
  </w:style>
  <w:style w:type="paragraph" w:styleId="DocumentMap">
    <w:name w:val="Document Map"/>
    <w:basedOn w:val="Normal"/>
    <w:link w:val="DocumentMapChar"/>
    <w:uiPriority w:val="99"/>
    <w:semiHidden/>
    <w:unhideWhenUsed/>
    <w:rsid w:val="00FF37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37E3"/>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A417E"/>
    <w:pPr>
      <w:spacing w:before="100" w:beforeAutospacing="1" w:after="100" w:afterAutospacing="1"/>
    </w:pPr>
  </w:style>
  <w:style w:type="paragraph" w:customStyle="1" w:styleId="textbold">
    <w:name w:val="text bold"/>
    <w:basedOn w:val="Normal"/>
    <w:link w:val="Emphasis"/>
    <w:uiPriority w:val="20"/>
    <w:qFormat/>
    <w:rsid w:val="00CA417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Strong">
    <w:name w:val="Strong"/>
    <w:basedOn w:val="DefaultParagraphFont"/>
    <w:uiPriority w:val="22"/>
    <w:qFormat/>
    <w:rsid w:val="00CA417E"/>
    <w:rPr>
      <w:b/>
      <w:bCs/>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CA417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A417E"/>
    <w:rPr>
      <w:rFonts w:ascii="Calibri" w:hAnsi="Calibri" w:cs="Calibri"/>
      <w:sz w:val="22"/>
    </w:rPr>
  </w:style>
  <w:style w:type="paragraph" w:styleId="ListParagraph">
    <w:name w:val="List Paragraph"/>
    <w:basedOn w:val="Normal"/>
    <w:uiPriority w:val="34"/>
    <w:qFormat/>
    <w:rsid w:val="00CB3D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future-perfect/22397914/vaccine-mrna-adenovirus-manufacturing-process-investme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1/05/17/opinion/europe-vaccines-commission.html?smid=tw-share" TargetMode="External"/><Relationship Id="rId17" Type="http://schemas.openxmlformats.org/officeDocument/2006/relationships/hyperlink" Target="https://apnews.com/article/united-nations-south-africa-africa-technology-coronavirus-vaccine-3cbdee395502802b55db2b5c81e6becd" TargetMode="External"/><Relationship Id="rId2" Type="http://schemas.openxmlformats.org/officeDocument/2006/relationships/customXml" Target="../customXml/item2.xml"/><Relationship Id="rId16" Type="http://schemas.openxmlformats.org/officeDocument/2006/relationships/hyperlink" Target="https://www.who.int/news-room/articles-detail/establishment-of-a-covid-19-mrna-vaccine-technology-transfer-hub-to-scale-up-global-manufactur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hyperlink" Target="https://jme.bmj.com/content/medethics/early/2021/07/06/medethics-2021-107555.full.pdf" TargetMode="External"/><Relationship Id="rId10" Type="http://schemas.openxmlformats.org/officeDocument/2006/relationships/hyperlink" Target="https://openknowledge.worldbank.org/bitstream/handle/10986/35647/9781464816659.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c/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15</Pages>
  <Words>6515</Words>
  <Characters>37141</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 Chin</cp:lastModifiedBy>
  <cp:revision>42</cp:revision>
  <dcterms:created xsi:type="dcterms:W3CDTF">2021-09-18T18:35:00Z</dcterms:created>
  <dcterms:modified xsi:type="dcterms:W3CDTF">2021-09-18T19:35:00Z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