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BFD93" w14:textId="5DC05023" w:rsidR="009C1E88" w:rsidRPr="009C1E88" w:rsidRDefault="00307C00" w:rsidP="009C1E88">
      <w:pPr>
        <w:pStyle w:val="Heading1"/>
        <w:rPr>
          <w:rFonts w:asciiTheme="majorHAnsi" w:hAnsiTheme="majorHAnsi" w:cstheme="majorHAnsi"/>
        </w:rPr>
      </w:pPr>
      <w:r>
        <w:rPr>
          <w:rFonts w:asciiTheme="majorHAnsi" w:hAnsiTheme="majorHAnsi" w:cstheme="majorHAnsi"/>
        </w:rPr>
        <w:t>1AR</w:t>
      </w:r>
    </w:p>
    <w:p w14:paraId="71DDE65B" w14:textId="6248660B" w:rsidR="002439E5" w:rsidRDefault="002439E5" w:rsidP="002439E5">
      <w:pPr>
        <w:pStyle w:val="Heading4"/>
        <w:numPr>
          <w:ilvl w:val="0"/>
          <w:numId w:val="49"/>
        </w:numPr>
        <w:rPr>
          <w:rFonts w:asciiTheme="majorHAnsi" w:hAnsiTheme="majorHAnsi" w:cstheme="majorHAnsi"/>
        </w:rPr>
      </w:pPr>
      <w:r>
        <w:rPr>
          <w:rFonts w:asciiTheme="majorHAnsi" w:hAnsiTheme="majorHAnsi" w:cstheme="majorHAnsi"/>
        </w:rPr>
        <w:t>We don’t collapse – obviously util isn’tabout that</w:t>
      </w:r>
    </w:p>
    <w:p w14:paraId="38A50FA0" w14:textId="77777777" w:rsidR="002439E5" w:rsidRDefault="002439E5" w:rsidP="001A2993">
      <w:pPr>
        <w:pStyle w:val="Heading4"/>
        <w:rPr>
          <w:rFonts w:asciiTheme="majorHAnsi" w:hAnsiTheme="majorHAnsi" w:cstheme="majorHAnsi"/>
        </w:rPr>
      </w:pPr>
    </w:p>
    <w:p w14:paraId="3B0FA91D" w14:textId="68DB1AEE" w:rsidR="001A2993" w:rsidRPr="00593FB7" w:rsidRDefault="001A2993" w:rsidP="001A2993">
      <w:pPr>
        <w:pStyle w:val="Heading4"/>
        <w:rPr>
          <w:rFonts w:asciiTheme="majorHAnsi" w:hAnsiTheme="majorHAnsi" w:cstheme="majorHAnsi"/>
        </w:rPr>
      </w:pPr>
      <w:r w:rsidRPr="00593FB7">
        <w:rPr>
          <w:rFonts w:asciiTheme="majorHAnsi" w:hAnsiTheme="majorHAnsi" w:cstheme="majorHAnsi"/>
        </w:rPr>
        <w:t>Big tech has the lobbying power in Congress to enact climate reform but they’re not trying – that makes action by big tech uniquely key to change US climate policy which spills over because other countries look to the US’s diplomatic posture. Xu 17 says a 4 degrees Celsius increase would be existential. The plan solves by ensuring workers can protest anti-climate corporate lobbying.</w:t>
      </w:r>
    </w:p>
    <w:p w14:paraId="62D7932D" w14:textId="77777777" w:rsidR="001A2993" w:rsidRPr="00593FB7" w:rsidRDefault="001A2993" w:rsidP="001A2993">
      <w:pPr>
        <w:pStyle w:val="Heading4"/>
        <w:rPr>
          <w:rFonts w:asciiTheme="majorHAnsi" w:hAnsiTheme="majorHAnsi" w:cstheme="majorHAnsi"/>
        </w:rPr>
      </w:pPr>
      <w:r w:rsidRPr="00593FB7">
        <w:rPr>
          <w:rFonts w:asciiTheme="majorHAnsi" w:hAnsiTheme="majorHAnsi" w:cstheme="majorHAnsi"/>
        </w:rPr>
        <w:t>Case outweighs –</w:t>
      </w:r>
    </w:p>
    <w:p w14:paraId="033616CB" w14:textId="77777777" w:rsidR="001A2993" w:rsidRPr="00593FB7" w:rsidRDefault="001A2993" w:rsidP="001A2993">
      <w:pPr>
        <w:pStyle w:val="Heading4"/>
        <w:rPr>
          <w:rFonts w:asciiTheme="majorHAnsi" w:hAnsiTheme="majorHAnsi" w:cstheme="majorHAnsi"/>
        </w:rPr>
      </w:pPr>
      <w:r w:rsidRPr="00593FB7">
        <w:rPr>
          <w:rFonts w:asciiTheme="majorHAnsi" w:hAnsiTheme="majorHAnsi" w:cstheme="majorHAnsi"/>
        </w:rPr>
        <w:t>A] Magnitude –</w:t>
      </w:r>
    </w:p>
    <w:p w14:paraId="4D151D5F" w14:textId="77777777" w:rsidR="001A2993" w:rsidRPr="00593FB7" w:rsidRDefault="001A2993" w:rsidP="001A2993">
      <w:pPr>
        <w:pStyle w:val="Heading4"/>
        <w:rPr>
          <w:rFonts w:asciiTheme="majorHAnsi" w:hAnsiTheme="majorHAnsi" w:cstheme="majorHAnsi"/>
        </w:rPr>
      </w:pPr>
      <w:r w:rsidRPr="00593FB7">
        <w:rPr>
          <w:rFonts w:asciiTheme="majorHAnsi" w:hAnsiTheme="majorHAnsi" w:cstheme="majorHAnsi"/>
        </w:rPr>
        <w:t>B] Probability –</w:t>
      </w:r>
    </w:p>
    <w:p w14:paraId="6F80CB99" w14:textId="392C2998" w:rsidR="001A2993" w:rsidRDefault="007174A4" w:rsidP="001A2993">
      <w:pPr>
        <w:pStyle w:val="Heading4"/>
      </w:pPr>
      <w:r>
        <w:t>Extend solvency – they didn’t contest that.</w:t>
      </w:r>
    </w:p>
    <w:p w14:paraId="0873905E" w14:textId="47FE5A81" w:rsidR="003D6539" w:rsidRDefault="003D6539" w:rsidP="00C61468">
      <w:pPr>
        <w:pStyle w:val="Heading4"/>
        <w:numPr>
          <w:ilvl w:val="0"/>
          <w:numId w:val="48"/>
        </w:numPr>
      </w:pPr>
      <w:r>
        <w:t>No completely just government can exist</w:t>
      </w:r>
      <w:r w:rsidR="00E23234">
        <w:t>, no way to vote then</w:t>
      </w:r>
      <w:r>
        <w:t xml:space="preserve"> – </w:t>
      </w:r>
    </w:p>
    <w:p w14:paraId="5476083D" w14:textId="77777777" w:rsidR="003D6539" w:rsidRDefault="003D6539" w:rsidP="003D6539">
      <w:pPr>
        <w:rPr>
          <w:sz w:val="14"/>
          <w:szCs w:val="14"/>
        </w:rPr>
      </w:pPr>
      <w:r w:rsidRPr="007575FE">
        <w:t xml:space="preserve">Michael F. </w:t>
      </w:r>
      <w:r w:rsidRPr="007575FE">
        <w:rPr>
          <w:rStyle w:val="Style13ptBold"/>
        </w:rPr>
        <w:t>Cannon 13</w:t>
      </w:r>
      <w:r>
        <w:rPr>
          <w:rStyle w:val="Style13ptBold"/>
        </w:rPr>
        <w:t xml:space="preserve"> </w:t>
      </w:r>
      <w:r w:rsidRPr="007575FE">
        <w:rPr>
          <w:sz w:val="14"/>
          <w:szCs w:val="14"/>
        </w:rPr>
        <w:t>{Michael F. Cannon is the Cato Institute’s director of health policy studies. Cannon has been described as “an influential health</w:t>
      </w:r>
      <w:r w:rsidRPr="007575FE">
        <w:rPr>
          <w:rFonts w:hint="eastAsia"/>
          <w:sz w:val="14"/>
          <w:szCs w:val="14"/>
        </w:rPr>
        <w:t>‐​</w:t>
      </w:r>
      <w:r w:rsidRPr="007575FE">
        <w:rPr>
          <w:sz w:val="14"/>
          <w:szCs w:val="14"/>
        </w:rPr>
        <w:t>care wonk” (Washington Post), “ObamaCare’s single most relentless antagonist” (New Republic), “ObamaCare’s fiercest critic” (The Week), and “the intellectual father” of King v. Burwell (Modern Healthcare).} “There’s No Such Thing as ‘Good Government.’” Cato Institute, 7 June 2013, www.cato.org/blog/there-no-such-thing-good-government-ron-fournier-edition. Accessed 11 Nov. 2021.</w:t>
      </w:r>
    </w:p>
    <w:p w14:paraId="4F26FECD" w14:textId="77777777" w:rsidR="003D6539" w:rsidRPr="007575FE" w:rsidRDefault="003D6539" w:rsidP="003D6539">
      <w:r>
        <w:t>**Edited for gendered language</w:t>
      </w:r>
    </w:p>
    <w:p w14:paraId="2609D4DE" w14:textId="77777777" w:rsidR="003D6539" w:rsidRPr="009A1847" w:rsidRDefault="003D6539" w:rsidP="003D6539">
      <w:pPr>
        <w:rPr>
          <w:sz w:val="16"/>
        </w:rPr>
      </w:pPr>
      <w:r w:rsidRPr="007575FE">
        <w:rPr>
          <w:sz w:val="16"/>
        </w:rPr>
        <w:t xml:space="preserve">Maybe Fournier needs to brush up on his Common Sense: Society in every state is a blessing, but </w:t>
      </w:r>
      <w:r w:rsidRPr="007575FE">
        <w:rPr>
          <w:highlight w:val="green"/>
          <w:u w:val="single"/>
        </w:rPr>
        <w:t>Government</w:t>
      </w:r>
      <w:r w:rsidRPr="007575FE">
        <w:rPr>
          <w:u w:val="single"/>
        </w:rPr>
        <w:t xml:space="preserve">, even in its best state, </w:t>
      </w:r>
      <w:r w:rsidRPr="007575FE">
        <w:rPr>
          <w:highlight w:val="green"/>
          <w:u w:val="single"/>
        </w:rPr>
        <w:t xml:space="preserve">is </w:t>
      </w:r>
      <w:r w:rsidRPr="007575FE">
        <w:rPr>
          <w:u w:val="single"/>
        </w:rPr>
        <w:t xml:space="preserve">but </w:t>
      </w:r>
      <w:r w:rsidRPr="007575FE">
        <w:rPr>
          <w:highlight w:val="green"/>
          <w:u w:val="single"/>
        </w:rPr>
        <w:t>a necessary evil</w:t>
      </w:r>
      <w:r w:rsidRPr="007575FE">
        <w:rPr>
          <w:sz w:val="16"/>
        </w:rPr>
        <w:t xml:space="preserve">… Government, like dress, is the badge of lost innocence… For </w:t>
      </w:r>
      <w:r w:rsidRPr="007575FE">
        <w:rPr>
          <w:u w:val="single"/>
        </w:rPr>
        <w:t xml:space="preserve">were the impulses of conscience clear, uniform and irresistibly obeyed, </w:t>
      </w:r>
      <w:r w:rsidRPr="007575FE">
        <w:rPr>
          <w:sz w:val="16"/>
        </w:rPr>
        <w:t>man</w:t>
      </w:r>
      <w:r w:rsidRPr="007575FE">
        <w:rPr>
          <w:u w:val="single"/>
        </w:rPr>
        <w:t xml:space="preserve"> </w:t>
      </w:r>
      <w:r>
        <w:rPr>
          <w:u w:val="single"/>
        </w:rPr>
        <w:t xml:space="preserve">[one] </w:t>
      </w:r>
      <w:r w:rsidRPr="007575FE">
        <w:rPr>
          <w:u w:val="single"/>
        </w:rPr>
        <w:t>would need no other lawgiver</w:t>
      </w:r>
      <w:r w:rsidRPr="007575FE">
        <w:rPr>
          <w:sz w:val="16"/>
        </w:rPr>
        <w:t xml:space="preserve">; but </w:t>
      </w:r>
      <w:r w:rsidRPr="007575FE">
        <w:rPr>
          <w:u w:val="single"/>
        </w:rPr>
        <w:t xml:space="preserve">that not being the case, </w:t>
      </w:r>
      <w:r w:rsidRPr="007575FE">
        <w:rPr>
          <w:sz w:val="16"/>
        </w:rPr>
        <w:t>he</w:t>
      </w:r>
      <w:r w:rsidRPr="007575FE">
        <w:rPr>
          <w:u w:val="single"/>
        </w:rPr>
        <w:t xml:space="preserve"> </w:t>
      </w:r>
      <w:r>
        <w:rPr>
          <w:u w:val="single"/>
        </w:rPr>
        <w:t>[</w:t>
      </w:r>
      <w:r w:rsidRPr="007575FE">
        <w:rPr>
          <w:highlight w:val="green"/>
          <w:u w:val="single"/>
        </w:rPr>
        <w:t>one] finds it necessary to surrender</w:t>
      </w:r>
      <w:r w:rsidRPr="007575FE">
        <w:rPr>
          <w:u w:val="single"/>
        </w:rPr>
        <w:t xml:space="preserve"> up a </w:t>
      </w:r>
      <w:r w:rsidRPr="007575FE">
        <w:rPr>
          <w:highlight w:val="green"/>
          <w:u w:val="single"/>
        </w:rPr>
        <w:t>part o</w:t>
      </w:r>
      <w:r w:rsidRPr="007575FE">
        <w:rPr>
          <w:u w:val="single"/>
        </w:rPr>
        <w:t xml:space="preserve">f </w:t>
      </w:r>
      <w:r w:rsidRPr="007575FE">
        <w:rPr>
          <w:sz w:val="16"/>
        </w:rPr>
        <w:t>his</w:t>
      </w:r>
      <w:r w:rsidRPr="007575FE">
        <w:rPr>
          <w:u w:val="single"/>
        </w:rPr>
        <w:t xml:space="preserve"> </w:t>
      </w:r>
      <w:r>
        <w:rPr>
          <w:u w:val="single"/>
        </w:rPr>
        <w:t>[</w:t>
      </w:r>
      <w:r w:rsidRPr="007575FE">
        <w:rPr>
          <w:highlight w:val="green"/>
          <w:u w:val="single"/>
        </w:rPr>
        <w:t>their] property</w:t>
      </w:r>
      <w:r w:rsidRPr="007575FE">
        <w:rPr>
          <w:u w:val="single"/>
        </w:rPr>
        <w:t xml:space="preserve"> to furnish means </w:t>
      </w:r>
      <w:r w:rsidRPr="007575FE">
        <w:rPr>
          <w:highlight w:val="green"/>
          <w:u w:val="single"/>
        </w:rPr>
        <w:t>for the protection of the rest</w:t>
      </w:r>
      <w:r w:rsidRPr="007575FE">
        <w:rPr>
          <w:sz w:val="16"/>
        </w:rPr>
        <w:t xml:space="preserve">; and </w:t>
      </w:r>
      <w:r w:rsidRPr="007575FE">
        <w:rPr>
          <w:u w:val="single"/>
        </w:rPr>
        <w:t xml:space="preserve">this </w:t>
      </w:r>
      <w:r w:rsidRPr="007575FE">
        <w:rPr>
          <w:sz w:val="16"/>
        </w:rPr>
        <w:t>he</w:t>
      </w:r>
      <w:r w:rsidRPr="007575FE">
        <w:rPr>
          <w:u w:val="single"/>
        </w:rPr>
        <w:t xml:space="preserve"> </w:t>
      </w:r>
      <w:r>
        <w:rPr>
          <w:u w:val="single"/>
        </w:rPr>
        <w:t xml:space="preserve">[one] </w:t>
      </w:r>
      <w:r w:rsidRPr="007575FE">
        <w:rPr>
          <w:u w:val="single"/>
        </w:rPr>
        <w:t xml:space="preserve">is </w:t>
      </w:r>
      <w:r w:rsidRPr="007575FE">
        <w:rPr>
          <w:highlight w:val="green"/>
          <w:u w:val="single"/>
        </w:rPr>
        <w:t>induced</w:t>
      </w:r>
      <w:r w:rsidRPr="007575FE">
        <w:rPr>
          <w:u w:val="single"/>
        </w:rPr>
        <w:t xml:space="preserve"> to do by the same prudence which in every other case advises </w:t>
      </w:r>
      <w:r w:rsidRPr="007575FE">
        <w:rPr>
          <w:sz w:val="16"/>
        </w:rPr>
        <w:t>him</w:t>
      </w:r>
      <w:r>
        <w:rPr>
          <w:u w:val="single"/>
        </w:rPr>
        <w:t>[them]</w:t>
      </w:r>
      <w:r w:rsidRPr="007575FE">
        <w:rPr>
          <w:u w:val="single"/>
        </w:rPr>
        <w:t xml:space="preserve">, </w:t>
      </w:r>
      <w:r w:rsidRPr="007575FE">
        <w:rPr>
          <w:highlight w:val="green"/>
          <w:u w:val="single"/>
        </w:rPr>
        <w:t>out of two evils to choose the least</w:t>
      </w:r>
      <w:r w:rsidRPr="007575FE">
        <w:rPr>
          <w:sz w:val="16"/>
        </w:rPr>
        <w:t xml:space="preserve">. Translation: </w:t>
      </w:r>
      <w:r w:rsidRPr="007575FE">
        <w:rPr>
          <w:u w:val="single"/>
        </w:rPr>
        <w:t xml:space="preserve">there’s </w:t>
      </w:r>
      <w:r w:rsidRPr="007575FE">
        <w:rPr>
          <w:highlight w:val="green"/>
          <w:u w:val="single"/>
        </w:rPr>
        <w:t>no such thing as “good government.”</w:t>
      </w:r>
    </w:p>
    <w:p w14:paraId="2764FE52" w14:textId="512F7330" w:rsidR="00C61468" w:rsidRPr="00593FB7" w:rsidRDefault="00C61468" w:rsidP="00E30791">
      <w:pPr>
        <w:pStyle w:val="Heading4"/>
        <w:numPr>
          <w:ilvl w:val="0"/>
          <w:numId w:val="48"/>
        </w:numPr>
        <w:rPr>
          <w:rFonts w:asciiTheme="majorHAnsi" w:hAnsiTheme="majorHAnsi" w:cstheme="majorHAnsi"/>
        </w:rPr>
      </w:pPr>
      <w:r w:rsidRPr="00593FB7">
        <w:rPr>
          <w:rFonts w:asciiTheme="majorHAnsi" w:hAnsiTheme="majorHAnsi" w:cstheme="majorHAnsi"/>
        </w:rPr>
        <w:t xml:space="preserve">I meet – the United States is a just government – A] Past version of the USFG might have done terrible things but that doesn’t prove that the current version is terrible, B] The USFG is largely constrained by ethical principles like the bill of rights that prevents massive totalitarian action, C] The USFG is just in comparison to other governments – even if the US is bad, it’s still much better than North Korea or Sudan </w:t>
      </w:r>
    </w:p>
    <w:p w14:paraId="687D6641" w14:textId="3A0C32A5" w:rsidR="00C61468" w:rsidRDefault="00C61468" w:rsidP="00E30791">
      <w:pPr>
        <w:pStyle w:val="Heading4"/>
        <w:numPr>
          <w:ilvl w:val="0"/>
          <w:numId w:val="48"/>
        </w:numPr>
        <w:rPr>
          <w:rFonts w:asciiTheme="majorHAnsi" w:hAnsiTheme="majorHAnsi" w:cstheme="majorHAnsi"/>
        </w:rPr>
      </w:pPr>
      <w:r w:rsidRPr="00593FB7">
        <w:rPr>
          <w:rFonts w:asciiTheme="majorHAnsi" w:hAnsiTheme="majorHAnsi" w:cstheme="majorHAnsi"/>
        </w:rPr>
        <w:t>Counter-interp – the aff can specify any government.</w:t>
      </w:r>
    </w:p>
    <w:p w14:paraId="6E685018" w14:textId="77777777" w:rsidR="00711B2C" w:rsidRPr="00593FB7" w:rsidRDefault="00711B2C" w:rsidP="00711B2C">
      <w:pPr>
        <w:pStyle w:val="Heading4"/>
        <w:rPr>
          <w:rFonts w:asciiTheme="majorHAnsi" w:hAnsiTheme="majorHAnsi" w:cstheme="majorHAnsi"/>
        </w:rPr>
      </w:pPr>
      <w:r w:rsidRPr="00593FB7">
        <w:rPr>
          <w:rFonts w:asciiTheme="majorHAnsi" w:hAnsiTheme="majorHAnsi" w:cstheme="majorHAnsi"/>
        </w:rPr>
        <w:t>“A” implies specification.</w:t>
      </w:r>
    </w:p>
    <w:p w14:paraId="32D58E2D" w14:textId="77777777" w:rsidR="00711B2C" w:rsidRPr="00593FB7" w:rsidRDefault="00711B2C" w:rsidP="00711B2C">
      <w:pPr>
        <w:rPr>
          <w:rFonts w:asciiTheme="majorHAnsi" w:hAnsiTheme="majorHAnsi"/>
        </w:rPr>
      </w:pPr>
      <w:r w:rsidRPr="00593FB7">
        <w:rPr>
          <w:rStyle w:val="Style13ptBold"/>
          <w:rFonts w:asciiTheme="majorHAnsi" w:hAnsiTheme="majorHAnsi"/>
        </w:rPr>
        <w:t>EF</w:t>
      </w:r>
      <w:r w:rsidRPr="00593FB7">
        <w:rPr>
          <w:rFonts w:asciiTheme="majorHAnsi" w:hAnsiTheme="majorHAnsi"/>
        </w:rPr>
        <w:t xml:space="preserve"> – Education First, (“Indefinite Articles,” </w:t>
      </w:r>
      <w:hyperlink r:id="rId9" w:history="1">
        <w:r w:rsidRPr="00593FB7">
          <w:rPr>
            <w:rStyle w:val="Hyperlink"/>
            <w:rFonts w:asciiTheme="majorHAnsi" w:hAnsiTheme="majorHAnsi"/>
          </w:rPr>
          <w:t>https://www.ef.edu/english-resources/english-grammar/indefinite-articles/</w:t>
        </w:r>
      </w:hyperlink>
      <w:r w:rsidRPr="00593FB7">
        <w:rPr>
          <w:rFonts w:asciiTheme="majorHAnsi" w:hAnsiTheme="majorHAnsi"/>
        </w:rPr>
        <w:t>) Justin</w:t>
      </w:r>
    </w:p>
    <w:p w14:paraId="00FFBFA8" w14:textId="5AE96B49" w:rsidR="00711B2C" w:rsidRPr="00711B2C" w:rsidRDefault="00711B2C" w:rsidP="00711B2C">
      <w:pPr>
        <w:rPr>
          <w:rFonts w:asciiTheme="majorHAnsi" w:hAnsiTheme="majorHAnsi" w:cstheme="majorHAnsi"/>
          <w:b/>
          <w:iCs/>
          <w:u w:val="single"/>
        </w:rPr>
      </w:pPr>
      <w:r w:rsidRPr="00593FB7">
        <w:rPr>
          <w:rFonts w:asciiTheme="majorHAnsi" w:hAnsiTheme="majorHAnsi"/>
          <w:sz w:val="16"/>
        </w:rPr>
        <w:lastRenderedPageBreak/>
        <w:t xml:space="preserve">Indefinite Articles In English, </w:t>
      </w:r>
      <w:r w:rsidRPr="00593FB7">
        <w:rPr>
          <w:rFonts w:asciiTheme="majorHAnsi" w:hAnsiTheme="majorHAnsi"/>
          <w:u w:val="single"/>
        </w:rPr>
        <w:t>the two indefinite articles are a and an</w:t>
      </w:r>
      <w:r w:rsidRPr="00593FB7">
        <w:rPr>
          <w:rFonts w:asciiTheme="majorHAnsi" w:hAnsiTheme="majorHAnsi"/>
          <w:sz w:val="16"/>
        </w:rPr>
        <w:t xml:space="preserve">. Like other articles, indefinite articles are invariable. You use one or the other, depending on the first letter of the word following the article, for pronunciation reasons. Use a when the next word starts with a consonant, or before words starting in u and eu when they sound like you. Use an when the next word starts with a vowel (a,e,i,o,u) or with a mute h. Examples a boy an apple a car a helicopter an elephant a big elephant an itchy sweater an ugly duck a european a university a unit an hour an honor </w:t>
      </w:r>
      <w:r w:rsidRPr="00593FB7">
        <w:rPr>
          <w:rFonts w:asciiTheme="majorHAnsi" w:hAnsiTheme="majorHAnsi"/>
          <w:u w:val="single"/>
        </w:rPr>
        <w:t xml:space="preserve">The </w:t>
      </w:r>
      <w:r w:rsidRPr="00593FB7">
        <w:rPr>
          <w:rFonts w:asciiTheme="majorHAnsi" w:hAnsiTheme="majorHAnsi"/>
          <w:highlight w:val="green"/>
          <w:u w:val="single"/>
        </w:rPr>
        <w:t>indefinite article</w:t>
      </w:r>
      <w:r w:rsidRPr="00593FB7">
        <w:rPr>
          <w:rFonts w:asciiTheme="majorHAnsi" w:hAnsiTheme="majorHAnsi"/>
          <w:u w:val="single"/>
        </w:rPr>
        <w:t xml:space="preserve"> is </w:t>
      </w:r>
      <w:r w:rsidRPr="00593FB7">
        <w:rPr>
          <w:rStyle w:val="Emphasis"/>
          <w:rFonts w:asciiTheme="majorHAnsi" w:hAnsiTheme="majorHAnsi" w:cstheme="majorHAnsi"/>
        </w:rPr>
        <w:t>used to refer to something</w:t>
      </w:r>
      <w:r w:rsidRPr="00593FB7">
        <w:rPr>
          <w:rFonts w:asciiTheme="majorHAnsi" w:hAnsiTheme="majorHAnsi"/>
          <w:u w:val="single"/>
        </w:rPr>
        <w:t xml:space="preserve"> for the first time or to </w:t>
      </w:r>
      <w:r w:rsidRPr="00593FB7">
        <w:rPr>
          <w:rStyle w:val="Emphasis"/>
          <w:rFonts w:asciiTheme="majorHAnsi" w:hAnsiTheme="majorHAnsi" w:cstheme="majorHAnsi"/>
          <w:highlight w:val="green"/>
        </w:rPr>
        <w:t>refer to</w:t>
      </w:r>
      <w:r w:rsidRPr="00593FB7">
        <w:rPr>
          <w:rStyle w:val="Emphasis"/>
          <w:rFonts w:asciiTheme="majorHAnsi" w:hAnsiTheme="majorHAnsi" w:cstheme="majorHAnsi"/>
        </w:rPr>
        <w:t xml:space="preserve"> a </w:t>
      </w:r>
      <w:r w:rsidRPr="00593FB7">
        <w:rPr>
          <w:rStyle w:val="Emphasis"/>
          <w:rFonts w:asciiTheme="majorHAnsi" w:hAnsiTheme="majorHAnsi" w:cstheme="majorHAnsi"/>
          <w:highlight w:val="green"/>
        </w:rPr>
        <w:t>particular member</w:t>
      </w:r>
      <w:r w:rsidRPr="00593FB7">
        <w:rPr>
          <w:rStyle w:val="Emphasis"/>
          <w:rFonts w:asciiTheme="majorHAnsi" w:hAnsiTheme="majorHAnsi" w:cstheme="majorHAnsi"/>
        </w:rPr>
        <w:t xml:space="preserve"> of a group or class</w:t>
      </w:r>
      <w:r w:rsidRPr="00593FB7">
        <w:rPr>
          <w:rFonts w:asciiTheme="majorHAnsi" w:hAnsiTheme="majorHAnsi"/>
          <w:sz w:val="16"/>
        </w:rPr>
        <w:t xml:space="preserve">. Some use cases and examples are given below. Use a to refer to something for the first time. Examples Would you like a drink? I've finally got a good job. An elephant and a mouse fell in love. Naming members of a group Use a with names of jobs. Examples John is a doctor. Mary is training to be an engineer. He wants to be a dancer. Use a with nationalities and religions in the singular. Examples John is an Englishman. Kate is a Catholic. Use a with the names of days of the week when not referring to any particular day. Examples I was born on a Thursday. Could I come over on a Saturday sometime? Use a to refer to an example of something. Examples The mouse had a tiny nose . The elephant had a long trunk . It was a very strange car . </w:t>
      </w:r>
      <w:r w:rsidRPr="00593FB7">
        <w:rPr>
          <w:rFonts w:asciiTheme="majorHAnsi" w:hAnsiTheme="majorHAnsi"/>
          <w:u w:val="single"/>
        </w:rPr>
        <w:t xml:space="preserve">Use a </w:t>
      </w:r>
      <w:r w:rsidRPr="00593FB7">
        <w:rPr>
          <w:rFonts w:asciiTheme="majorHAnsi" w:hAnsiTheme="majorHAnsi"/>
          <w:highlight w:val="green"/>
          <w:u w:val="single"/>
        </w:rPr>
        <w:t xml:space="preserve">with </w:t>
      </w:r>
      <w:r w:rsidRPr="00593FB7">
        <w:rPr>
          <w:rStyle w:val="Emphasis"/>
          <w:rFonts w:asciiTheme="majorHAnsi" w:hAnsiTheme="majorHAnsi" w:cstheme="majorHAnsi"/>
          <w:highlight w:val="green"/>
        </w:rPr>
        <w:t>singular nouns</w:t>
      </w:r>
      <w:r w:rsidRPr="00593FB7">
        <w:rPr>
          <w:rFonts w:asciiTheme="majorHAnsi" w:hAnsiTheme="majorHAnsi"/>
          <w:u w:val="single"/>
        </w:rPr>
        <w:t xml:space="preserve"> after the words 'what' and 'such'. Examples What a shame ! She's such a beautiful girl . What a lovely day ! Use a </w:t>
      </w:r>
      <w:r w:rsidRPr="00593FB7">
        <w:rPr>
          <w:rFonts w:asciiTheme="majorHAnsi" w:hAnsiTheme="majorHAnsi"/>
          <w:highlight w:val="green"/>
          <w:u w:val="single"/>
        </w:rPr>
        <w:t>meaning 'one'</w:t>
      </w:r>
      <w:r w:rsidRPr="00593FB7">
        <w:rPr>
          <w:rFonts w:asciiTheme="majorHAnsi" w:hAnsiTheme="majorHAnsi"/>
          <w:u w:val="single"/>
        </w:rPr>
        <w:t xml:space="preserve">, </w:t>
      </w:r>
      <w:r w:rsidRPr="00593FB7">
        <w:rPr>
          <w:rStyle w:val="Emphasis"/>
          <w:rFonts w:asciiTheme="majorHAnsi" w:hAnsiTheme="majorHAnsi" w:cstheme="majorHAnsi"/>
        </w:rPr>
        <w:t xml:space="preserve">referring to </w:t>
      </w:r>
      <w:r w:rsidRPr="00593FB7">
        <w:rPr>
          <w:rStyle w:val="Emphasis"/>
          <w:rFonts w:asciiTheme="majorHAnsi" w:hAnsiTheme="majorHAnsi" w:cstheme="majorHAnsi"/>
          <w:highlight w:val="green"/>
        </w:rPr>
        <w:t>a single object</w:t>
      </w:r>
      <w:r w:rsidRPr="00593FB7">
        <w:rPr>
          <w:rStyle w:val="Emphasis"/>
          <w:rFonts w:asciiTheme="majorHAnsi" w:hAnsiTheme="majorHAnsi" w:cstheme="majorHAnsi"/>
        </w:rPr>
        <w:t xml:space="preserve"> or person</w:t>
      </w:r>
      <w:r w:rsidRPr="00593FB7">
        <w:rPr>
          <w:rFonts w:asciiTheme="majorHAnsi" w:hAnsiTheme="majorHAnsi"/>
          <w:u w:val="single"/>
        </w:rPr>
        <w:t xml:space="preserve">, or a single unit of measure. </w:t>
      </w:r>
      <w:r w:rsidRPr="00593FB7">
        <w:rPr>
          <w:rFonts w:asciiTheme="majorHAnsi" w:hAnsiTheme="majorHAnsi"/>
          <w:highlight w:val="green"/>
          <w:u w:val="single"/>
        </w:rPr>
        <w:t>In</w:t>
      </w:r>
      <w:r w:rsidRPr="00593FB7">
        <w:rPr>
          <w:rFonts w:asciiTheme="majorHAnsi" w:hAnsiTheme="majorHAnsi"/>
          <w:u w:val="single"/>
        </w:rPr>
        <w:t xml:space="preserve"> these </w:t>
      </w:r>
      <w:r w:rsidRPr="00593FB7">
        <w:rPr>
          <w:rFonts w:asciiTheme="majorHAnsi" w:hAnsiTheme="majorHAnsi"/>
          <w:highlight w:val="green"/>
          <w:u w:val="single"/>
        </w:rPr>
        <w:t xml:space="preserve">sentences </w:t>
      </w:r>
      <w:r w:rsidRPr="00593FB7">
        <w:rPr>
          <w:rStyle w:val="Emphasis"/>
          <w:rFonts w:asciiTheme="majorHAnsi" w:hAnsiTheme="majorHAnsi" w:cstheme="majorHAnsi"/>
          <w:highlight w:val="green"/>
        </w:rPr>
        <w:t>using "one" instead</w:t>
      </w:r>
      <w:r w:rsidRPr="00593FB7">
        <w:rPr>
          <w:rStyle w:val="Emphasis"/>
          <w:rFonts w:asciiTheme="majorHAnsi" w:hAnsiTheme="majorHAnsi" w:cstheme="majorHAnsi"/>
        </w:rPr>
        <w:t xml:space="preserve"> of the indefinite article </w:t>
      </w:r>
      <w:r w:rsidRPr="00593FB7">
        <w:rPr>
          <w:rStyle w:val="Emphasis"/>
          <w:rFonts w:asciiTheme="majorHAnsi" w:hAnsiTheme="majorHAnsi" w:cstheme="majorHAnsi"/>
          <w:highlight w:val="green"/>
        </w:rPr>
        <w:t xml:space="preserve">is </w:t>
      </w:r>
      <w:r w:rsidRPr="00593FB7">
        <w:rPr>
          <w:rStyle w:val="Emphasis"/>
          <w:rFonts w:asciiTheme="majorHAnsi" w:hAnsiTheme="majorHAnsi" w:cstheme="majorHAnsi"/>
        </w:rPr>
        <w:t xml:space="preserve">grammatically </w:t>
      </w:r>
      <w:r w:rsidRPr="00593FB7">
        <w:rPr>
          <w:rStyle w:val="Emphasis"/>
          <w:rFonts w:asciiTheme="majorHAnsi" w:hAnsiTheme="majorHAnsi" w:cstheme="majorHAnsi"/>
          <w:highlight w:val="green"/>
        </w:rPr>
        <w:t>correct</w:t>
      </w:r>
      <w:r w:rsidRPr="00593FB7">
        <w:rPr>
          <w:rFonts w:asciiTheme="majorHAnsi" w:hAnsiTheme="majorHAnsi"/>
          <w:sz w:val="16"/>
        </w:rPr>
        <w:t xml:space="preserve">. It will add emphasis to the number, and contrast with other numbers. Examples I'd like an orange and two lemons please. I'd like one orange and two lemons please. The burglar took a diamond necklace and some valuable paintings. I can think of a hundred reasons not to come. I need a kilogram of sugar. I need one kilogram of sugar. </w:t>
      </w:r>
      <w:r w:rsidRPr="00593FB7">
        <w:rPr>
          <w:rStyle w:val="Emphasis"/>
          <w:rFonts w:asciiTheme="majorHAnsi" w:hAnsiTheme="majorHAnsi" w:cstheme="majorHAnsi"/>
          <w:highlight w:val="green"/>
        </w:rPr>
        <w:t>You can't run a mile</w:t>
      </w:r>
      <w:r w:rsidRPr="00593FB7">
        <w:rPr>
          <w:rStyle w:val="Emphasis"/>
          <w:rFonts w:asciiTheme="majorHAnsi" w:hAnsiTheme="majorHAnsi" w:cstheme="majorHAnsi"/>
        </w:rPr>
        <w:t xml:space="preserve"> in 5 minutes!</w:t>
      </w:r>
    </w:p>
    <w:p w14:paraId="2DC8BCFB" w14:textId="77777777" w:rsidR="00C61468" w:rsidRPr="00593FB7" w:rsidRDefault="00C61468" w:rsidP="00C61468">
      <w:pPr>
        <w:pStyle w:val="Heading4"/>
        <w:rPr>
          <w:rFonts w:asciiTheme="majorHAnsi" w:hAnsiTheme="majorHAnsi" w:cstheme="majorHAnsi"/>
        </w:rPr>
      </w:pPr>
      <w:r w:rsidRPr="00593FB7">
        <w:rPr>
          <w:rFonts w:asciiTheme="majorHAnsi" w:hAnsiTheme="majorHAnsi" w:cstheme="majorHAnsi"/>
        </w:rPr>
        <w:t>Prefer –</w:t>
      </w:r>
    </w:p>
    <w:p w14:paraId="0906BC35" w14:textId="77777777" w:rsidR="00C61468" w:rsidRPr="00593FB7" w:rsidRDefault="00C61468" w:rsidP="00C61468">
      <w:pPr>
        <w:pStyle w:val="Heading4"/>
        <w:rPr>
          <w:rFonts w:asciiTheme="majorHAnsi" w:hAnsiTheme="majorHAnsi" w:cstheme="majorHAnsi"/>
        </w:rPr>
      </w:pPr>
      <w:r w:rsidRPr="00593FB7">
        <w:rPr>
          <w:rFonts w:asciiTheme="majorHAnsi" w:hAnsiTheme="majorHAnsi" w:cstheme="majorHAnsi"/>
        </w:rPr>
        <w:t>1] Infinite Regress – there are always things that you can point out about any government that can be considered unethical which makes affirming literally impossible because they set a standard of perfection that makes moots any aff that defends a government.</w:t>
      </w:r>
    </w:p>
    <w:p w14:paraId="626EFA9E" w14:textId="28DEB142" w:rsidR="00C61468" w:rsidRDefault="00C61468" w:rsidP="00C61468">
      <w:pPr>
        <w:pStyle w:val="Heading4"/>
        <w:rPr>
          <w:rFonts w:asciiTheme="majorHAnsi" w:hAnsiTheme="majorHAnsi" w:cstheme="majorHAnsi"/>
        </w:rPr>
      </w:pPr>
      <w:r w:rsidRPr="00593FB7">
        <w:rPr>
          <w:rFonts w:asciiTheme="majorHAnsi" w:hAnsiTheme="majorHAnsi" w:cstheme="majorHAnsi"/>
        </w:rPr>
        <w:t>2] Clash – even if you prove the US isn’t just, it’s still educational to go in-depth on the nuances of the plan – this doesn’t have to be a Topicality argument – just read a Kritik.</w:t>
      </w:r>
    </w:p>
    <w:p w14:paraId="4BC35C04" w14:textId="6B37F302" w:rsidR="003B71E0" w:rsidRDefault="00C4781F" w:rsidP="006E1BD4">
      <w:pPr>
        <w:pStyle w:val="Heading4"/>
        <w:rPr>
          <w:rFonts w:asciiTheme="majorHAnsi" w:hAnsiTheme="majorHAnsi" w:cstheme="majorHAnsi"/>
        </w:rPr>
      </w:pPr>
      <w:r>
        <w:rPr>
          <w:rFonts w:asciiTheme="majorHAnsi" w:hAnsiTheme="majorHAnsi" w:cstheme="majorHAnsi"/>
        </w:rPr>
        <w:t>3</w:t>
      </w:r>
      <w:r w:rsidRPr="00593FB7">
        <w:rPr>
          <w:rFonts w:asciiTheme="majorHAnsi" w:hAnsiTheme="majorHAnsi" w:cstheme="majorHAnsi"/>
        </w:rPr>
        <w:t>] Aff ground – no advantage applies to all PICs because each is different and implications change – outweighs since small affs lose to generics like Politics and Kritiks but the aff has none vs PICs.</w:t>
      </w:r>
    </w:p>
    <w:p w14:paraId="302C5F75" w14:textId="6ADD72D7" w:rsidR="006E1BD4" w:rsidRPr="00593FB7" w:rsidRDefault="006E1BD4" w:rsidP="006E1BD4">
      <w:pPr>
        <w:pStyle w:val="Heading4"/>
        <w:rPr>
          <w:rFonts w:asciiTheme="majorHAnsi" w:hAnsiTheme="majorHAnsi" w:cstheme="majorHAnsi"/>
        </w:rPr>
      </w:pPr>
      <w:r>
        <w:rPr>
          <w:rFonts w:asciiTheme="majorHAnsi" w:hAnsiTheme="majorHAnsi" w:cstheme="majorHAnsi"/>
        </w:rPr>
        <w:t>4</w:t>
      </w:r>
      <w:r w:rsidRPr="00593FB7">
        <w:rPr>
          <w:rFonts w:asciiTheme="majorHAnsi" w:hAnsiTheme="majorHAnsi" w:cstheme="majorHAnsi"/>
        </w:rPr>
        <w:t>] Zero limits/ground offense – there are various DAs you can read like innovation, deterrence or econ AND a lot of stuff from the 2021 Jan/Feb topic applies.</w:t>
      </w:r>
    </w:p>
    <w:p w14:paraId="5C728385" w14:textId="0E7B7DF1" w:rsidR="006E1BD4" w:rsidRDefault="006E1BD4" w:rsidP="006E1BD4"/>
    <w:p w14:paraId="329B4C03" w14:textId="0B596146" w:rsidR="00967B5E" w:rsidRPr="006E1BD4" w:rsidRDefault="00967B5E" w:rsidP="00967B5E">
      <w:pPr>
        <w:pStyle w:val="Heading4"/>
      </w:pPr>
      <w:r>
        <w:t>Turn on their case – a) stirking bc violation of contract b) ivory tower da – not everyone can leave</w:t>
      </w:r>
    </w:p>
    <w:p w14:paraId="477927A5" w14:textId="77777777" w:rsidR="003B71E0" w:rsidRPr="003B71E0" w:rsidRDefault="003B71E0" w:rsidP="003B71E0"/>
    <w:p w14:paraId="3FCD1652" w14:textId="77777777" w:rsidR="003D6539" w:rsidRPr="003D6539" w:rsidRDefault="003D6539" w:rsidP="003D6539"/>
    <w:p w14:paraId="650BAC0B" w14:textId="22676FFD" w:rsidR="005874E3" w:rsidRPr="00593FB7" w:rsidRDefault="005874E3" w:rsidP="005874E3">
      <w:pPr>
        <w:pStyle w:val="Heading1"/>
        <w:rPr>
          <w:rFonts w:asciiTheme="majorHAnsi" w:hAnsiTheme="majorHAnsi" w:cstheme="majorHAnsi"/>
        </w:rPr>
      </w:pPr>
      <w:r w:rsidRPr="00593FB7">
        <w:rPr>
          <w:rFonts w:asciiTheme="majorHAnsi" w:hAnsiTheme="majorHAnsi" w:cstheme="majorHAnsi"/>
        </w:rPr>
        <w:lastRenderedPageBreak/>
        <w:t>1AC</w:t>
      </w:r>
    </w:p>
    <w:p w14:paraId="0BD40B59" w14:textId="77777777" w:rsidR="005874E3" w:rsidRPr="00593FB7" w:rsidRDefault="005874E3" w:rsidP="005874E3">
      <w:pPr>
        <w:rPr>
          <w:rFonts w:asciiTheme="majorHAnsi" w:hAnsiTheme="majorHAnsi"/>
        </w:rPr>
      </w:pPr>
    </w:p>
    <w:p w14:paraId="60C417A4" w14:textId="77777777" w:rsidR="005874E3" w:rsidRPr="00593FB7" w:rsidRDefault="005874E3" w:rsidP="005874E3">
      <w:pPr>
        <w:pStyle w:val="Heading2"/>
        <w:rPr>
          <w:rFonts w:asciiTheme="majorHAnsi" w:hAnsiTheme="majorHAnsi" w:cstheme="majorHAnsi"/>
        </w:rPr>
      </w:pPr>
      <w:r w:rsidRPr="00593FB7">
        <w:rPr>
          <w:rFonts w:asciiTheme="majorHAnsi" w:hAnsiTheme="majorHAnsi" w:cstheme="majorHAnsi"/>
        </w:rPr>
        <w:lastRenderedPageBreak/>
        <w:t>Advantages</w:t>
      </w:r>
    </w:p>
    <w:p w14:paraId="5DCBE543" w14:textId="77777777" w:rsidR="005874E3" w:rsidRPr="00593FB7" w:rsidRDefault="005874E3" w:rsidP="005874E3">
      <w:pPr>
        <w:pStyle w:val="Heading3"/>
        <w:rPr>
          <w:rFonts w:asciiTheme="majorHAnsi" w:hAnsiTheme="majorHAnsi" w:cstheme="majorHAnsi"/>
        </w:rPr>
      </w:pPr>
      <w:r w:rsidRPr="00593FB7">
        <w:rPr>
          <w:rFonts w:asciiTheme="majorHAnsi" w:hAnsiTheme="majorHAnsi" w:cstheme="majorHAnsi"/>
        </w:rPr>
        <w:lastRenderedPageBreak/>
        <w:t>1AC – Lobbying</w:t>
      </w:r>
    </w:p>
    <w:p w14:paraId="722730C0"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Big tech holds a massive amount of political power, and their “climate change” measures are a façade to hide the actual lobbying that they do.</w:t>
      </w:r>
    </w:p>
    <w:p w14:paraId="648627CA" w14:textId="77777777" w:rsidR="005874E3" w:rsidRPr="00593FB7" w:rsidRDefault="005874E3" w:rsidP="005874E3">
      <w:pPr>
        <w:rPr>
          <w:rFonts w:asciiTheme="majorHAnsi" w:hAnsiTheme="majorHAnsi"/>
        </w:rPr>
      </w:pPr>
      <w:r w:rsidRPr="00593FB7">
        <w:rPr>
          <w:rFonts w:asciiTheme="majorHAnsi" w:hAnsiTheme="majorHAnsi"/>
          <w:b/>
          <w:bCs/>
          <w:sz w:val="26"/>
          <w:szCs w:val="26"/>
        </w:rPr>
        <w:t>Terstein 21</w:t>
      </w:r>
      <w:r w:rsidRPr="00593FB7">
        <w:rPr>
          <w:rFonts w:asciiTheme="majorHAnsi" w:hAnsiTheme="majorHAnsi"/>
        </w:rPr>
        <w:t xml:space="preserve"> [Terstein, Zoya, 1-28-2021, "Big Tech says it wants to solve climate change. Its lobbying dollars say otherwise.," </w:t>
      </w:r>
      <w:hyperlink r:id="rId10" w:history="1">
        <w:r w:rsidRPr="00593FB7">
          <w:rPr>
            <w:rStyle w:val="Hyperlink"/>
            <w:rFonts w:asciiTheme="majorHAnsi" w:hAnsiTheme="majorHAnsi"/>
          </w:rPr>
          <w:t>https://grist.org/politics/big-tech-says-it-wants-to-solve-climate-change-its-lobbying-dollars-say-otherwise/</w:t>
        </w:r>
      </w:hyperlink>
      <w:r w:rsidRPr="00593FB7">
        <w:rPr>
          <w:rFonts w:asciiTheme="majorHAnsi" w:hAnsiTheme="majorHAnsi"/>
        </w:rPr>
        <w:t>] //DDPT</w:t>
      </w:r>
    </w:p>
    <w:p w14:paraId="09B15BE9" w14:textId="77777777" w:rsidR="005874E3" w:rsidRPr="00593FB7" w:rsidRDefault="005874E3" w:rsidP="005874E3">
      <w:pPr>
        <w:rPr>
          <w:rFonts w:asciiTheme="majorHAnsi" w:hAnsiTheme="majorHAnsi"/>
          <w:u w:val="single"/>
        </w:rPr>
      </w:pPr>
      <w:r w:rsidRPr="00593FB7">
        <w:rPr>
          <w:rStyle w:val="StyleUnderline"/>
          <w:rFonts w:asciiTheme="majorHAnsi" w:hAnsiTheme="majorHAnsi"/>
        </w:rPr>
        <w:t xml:space="preserve">It’s hard to quantify </w:t>
      </w:r>
      <w:r w:rsidRPr="00593FB7">
        <w:rPr>
          <w:rStyle w:val="StyleUnderline"/>
          <w:rFonts w:asciiTheme="majorHAnsi" w:hAnsiTheme="majorHAnsi"/>
          <w:highlight w:val="green"/>
        </w:rPr>
        <w:t>political power</w:t>
      </w:r>
      <w:r w:rsidRPr="00593FB7">
        <w:rPr>
          <w:rFonts w:asciiTheme="majorHAnsi" w:hAnsiTheme="majorHAnsi"/>
          <w:sz w:val="16"/>
        </w:rPr>
        <w:t xml:space="preserve">, but it’s safe to say that </w:t>
      </w:r>
      <w:r w:rsidRPr="00593FB7">
        <w:rPr>
          <w:rStyle w:val="StyleUnderline"/>
          <w:rFonts w:asciiTheme="majorHAnsi" w:hAnsiTheme="majorHAnsi"/>
          <w:highlight w:val="green"/>
        </w:rPr>
        <w:t xml:space="preserve">big tech companies wield </w:t>
      </w:r>
      <w:hyperlink r:id="rId11" w:tgtFrame="_blank" w:history="1">
        <w:r w:rsidRPr="00593FB7">
          <w:rPr>
            <w:rStyle w:val="StyleUnderline"/>
            <w:rFonts w:asciiTheme="majorHAnsi" w:hAnsiTheme="majorHAnsi"/>
            <w:highlight w:val="green"/>
          </w:rPr>
          <w:t>a lot</w:t>
        </w:r>
      </w:hyperlink>
      <w:r w:rsidRPr="00593FB7">
        <w:rPr>
          <w:rStyle w:val="StyleUnderline"/>
          <w:rFonts w:asciiTheme="majorHAnsi" w:hAnsiTheme="majorHAnsi"/>
        </w:rPr>
        <w:t xml:space="preserve"> of it</w:t>
      </w:r>
      <w:r w:rsidRPr="00593FB7">
        <w:rPr>
          <w:rFonts w:asciiTheme="majorHAnsi" w:hAnsiTheme="majorHAnsi"/>
          <w:sz w:val="16"/>
        </w:rPr>
        <w:t xml:space="preserve">. A decade ago, companies like Amazon and Google employed </w:t>
      </w:r>
      <w:hyperlink r:id="rId12" w:tgtFrame="_blank" w:history="1">
        <w:r w:rsidRPr="00593FB7">
          <w:rPr>
            <w:rStyle w:val="Hyperlink"/>
            <w:rFonts w:asciiTheme="majorHAnsi" w:hAnsiTheme="majorHAnsi"/>
            <w:sz w:val="16"/>
          </w:rPr>
          <w:t>just a smattering of lobbyists</w:t>
        </w:r>
      </w:hyperlink>
      <w:r w:rsidRPr="00593FB7">
        <w:rPr>
          <w:rFonts w:asciiTheme="majorHAnsi" w:hAnsiTheme="majorHAnsi"/>
          <w:sz w:val="16"/>
        </w:rPr>
        <w:t xml:space="preserve"> who worked to influence D.C. policymakers on their behalf. Now, </w:t>
      </w:r>
      <w:r w:rsidRPr="00593FB7">
        <w:rPr>
          <w:rStyle w:val="StyleUnderline"/>
          <w:rFonts w:asciiTheme="majorHAnsi" w:hAnsiTheme="majorHAnsi"/>
        </w:rPr>
        <w:t xml:space="preserve">the </w:t>
      </w:r>
      <w:r w:rsidRPr="00593FB7">
        <w:rPr>
          <w:rStyle w:val="StyleUnderline"/>
          <w:rFonts w:asciiTheme="majorHAnsi" w:hAnsiTheme="majorHAnsi"/>
          <w:highlight w:val="green"/>
        </w:rPr>
        <w:t>Big</w:t>
      </w:r>
      <w:r w:rsidRPr="00593FB7">
        <w:rPr>
          <w:rStyle w:val="StyleUnderline"/>
          <w:rFonts w:asciiTheme="majorHAnsi" w:hAnsiTheme="majorHAnsi"/>
        </w:rPr>
        <w:t xml:space="preserve"> Five </w:t>
      </w:r>
      <w:r w:rsidRPr="00593FB7">
        <w:rPr>
          <w:rStyle w:val="StyleUnderline"/>
          <w:rFonts w:asciiTheme="majorHAnsi" w:hAnsiTheme="majorHAnsi"/>
          <w:highlight w:val="green"/>
        </w:rPr>
        <w:t>tech</w:t>
      </w:r>
      <w:r w:rsidRPr="00593FB7">
        <w:rPr>
          <w:rStyle w:val="StyleUnderline"/>
          <w:rFonts w:asciiTheme="majorHAnsi" w:hAnsiTheme="majorHAnsi"/>
        </w:rPr>
        <w:t xml:space="preserve"> companies — Apple, Microsoft, Facebook, Google, and Amazon — </w:t>
      </w:r>
      <w:r w:rsidRPr="00593FB7">
        <w:rPr>
          <w:rStyle w:val="StyleUnderline"/>
          <w:rFonts w:asciiTheme="majorHAnsi" w:hAnsiTheme="majorHAnsi"/>
          <w:highlight w:val="green"/>
        </w:rPr>
        <w:t>spend</w:t>
      </w:r>
      <w:r w:rsidRPr="00593FB7">
        <w:rPr>
          <w:rStyle w:val="StyleUnderline"/>
          <w:rFonts w:asciiTheme="majorHAnsi" w:hAnsiTheme="majorHAnsi"/>
        </w:rPr>
        <w:t xml:space="preserve"> tens of </w:t>
      </w:r>
      <w:r w:rsidRPr="00593FB7">
        <w:rPr>
          <w:rStyle w:val="StyleUnderline"/>
          <w:rFonts w:asciiTheme="majorHAnsi" w:hAnsiTheme="majorHAnsi"/>
          <w:highlight w:val="green"/>
        </w:rPr>
        <w:t>millions</w:t>
      </w:r>
      <w:r w:rsidRPr="00593FB7">
        <w:rPr>
          <w:rStyle w:val="StyleUnderline"/>
          <w:rFonts w:asciiTheme="majorHAnsi" w:hAnsiTheme="majorHAnsi"/>
        </w:rPr>
        <w:t xml:space="preserve"> of dollars each year </w:t>
      </w:r>
      <w:r w:rsidRPr="00593FB7">
        <w:rPr>
          <w:rStyle w:val="StyleUnderline"/>
          <w:rFonts w:asciiTheme="majorHAnsi" w:hAnsiTheme="majorHAnsi"/>
          <w:highlight w:val="green"/>
        </w:rPr>
        <w:t>lobbying Congress</w:t>
      </w:r>
      <w:r w:rsidRPr="00593FB7">
        <w:rPr>
          <w:rStyle w:val="StyleUnderline"/>
          <w:rFonts w:asciiTheme="majorHAnsi" w:hAnsiTheme="majorHAnsi"/>
        </w:rPr>
        <w:t xml:space="preserve">. In 2020, </w:t>
      </w:r>
      <w:r w:rsidRPr="00593FB7">
        <w:rPr>
          <w:rStyle w:val="StyleUnderline"/>
          <w:rFonts w:asciiTheme="majorHAnsi" w:hAnsiTheme="majorHAnsi"/>
          <w:highlight w:val="green"/>
        </w:rPr>
        <w:t>they</w:t>
      </w:r>
      <w:r w:rsidRPr="00593FB7">
        <w:rPr>
          <w:rStyle w:val="StyleUnderline"/>
          <w:rFonts w:asciiTheme="majorHAnsi" w:hAnsiTheme="majorHAnsi"/>
        </w:rPr>
        <w:t xml:space="preserve"> collectively </w:t>
      </w:r>
      <w:r w:rsidRPr="00593FB7">
        <w:rPr>
          <w:rStyle w:val="StyleUnderline"/>
          <w:rFonts w:asciiTheme="majorHAnsi" w:hAnsiTheme="majorHAnsi"/>
          <w:highlight w:val="green"/>
        </w:rPr>
        <w:t xml:space="preserve">spent </w:t>
      </w:r>
      <w:hyperlink r:id="rId13" w:tgtFrame="_blank" w:history="1">
        <w:r w:rsidRPr="00593FB7">
          <w:rPr>
            <w:rStyle w:val="StyleUnderline"/>
            <w:rFonts w:asciiTheme="majorHAnsi" w:hAnsiTheme="majorHAnsi"/>
            <w:highlight w:val="green"/>
          </w:rPr>
          <w:t>$61 million</w:t>
        </w:r>
        <w:r w:rsidRPr="00593FB7">
          <w:rPr>
            <w:rStyle w:val="StyleUnderline"/>
            <w:rFonts w:asciiTheme="majorHAnsi" w:hAnsiTheme="majorHAnsi"/>
          </w:rPr>
          <w:t xml:space="preserve"> domestically </w:t>
        </w:r>
        <w:r w:rsidRPr="00593FB7">
          <w:rPr>
            <w:rStyle w:val="StyleUnderline"/>
            <w:rFonts w:asciiTheme="majorHAnsi" w:hAnsiTheme="majorHAnsi"/>
            <w:highlight w:val="green"/>
          </w:rPr>
          <w:t>lobbying</w:t>
        </w:r>
      </w:hyperlink>
      <w:r w:rsidRPr="00593FB7">
        <w:rPr>
          <w:rStyle w:val="StyleUnderline"/>
          <w:rFonts w:asciiTheme="majorHAnsi" w:hAnsiTheme="majorHAnsi"/>
          <w:highlight w:val="green"/>
        </w:rPr>
        <w:t xml:space="preserve"> on </w:t>
      </w:r>
      <w:r w:rsidRPr="00593FB7">
        <w:rPr>
          <w:rStyle w:val="StyleUnderline"/>
          <w:rFonts w:asciiTheme="majorHAnsi" w:hAnsiTheme="majorHAnsi"/>
        </w:rPr>
        <w:t xml:space="preserve">issues that included international </w:t>
      </w:r>
      <w:r w:rsidRPr="00593FB7">
        <w:rPr>
          <w:rStyle w:val="StyleUnderline"/>
          <w:rFonts w:asciiTheme="majorHAnsi" w:hAnsiTheme="majorHAnsi"/>
          <w:highlight w:val="green"/>
        </w:rPr>
        <w:t>tax policies</w:t>
      </w:r>
      <w:r w:rsidRPr="00593FB7">
        <w:rPr>
          <w:rStyle w:val="StyleUnderline"/>
          <w:rFonts w:asciiTheme="majorHAnsi" w:hAnsiTheme="majorHAnsi"/>
        </w:rPr>
        <w:t xml:space="preserve">, </w:t>
      </w:r>
      <w:r w:rsidRPr="00593FB7">
        <w:rPr>
          <w:rStyle w:val="StyleUnderline"/>
          <w:rFonts w:asciiTheme="majorHAnsi" w:hAnsiTheme="majorHAnsi"/>
          <w:highlight w:val="green"/>
        </w:rPr>
        <w:t>copyright reform, and content policy</w:t>
      </w:r>
      <w:r w:rsidRPr="00593FB7">
        <w:rPr>
          <w:rStyle w:val="StyleUnderline"/>
          <w:rFonts w:asciiTheme="majorHAnsi" w:hAnsiTheme="majorHAnsi"/>
        </w:rPr>
        <w:t>.</w:t>
      </w:r>
      <w:r w:rsidRPr="00593FB7">
        <w:rPr>
          <w:rFonts w:asciiTheme="majorHAnsi" w:hAnsiTheme="majorHAnsi"/>
          <w:sz w:val="16"/>
        </w:rPr>
        <w:t xml:space="preserve"> Only </w:t>
      </w:r>
      <w:r w:rsidRPr="00593FB7">
        <w:rPr>
          <w:rStyle w:val="StyleUnderline"/>
          <w:rFonts w:asciiTheme="majorHAnsi" w:hAnsiTheme="majorHAnsi"/>
        </w:rPr>
        <w:t>a tiny fraction of Big Tech’s legislative lobbying</w:t>
      </w:r>
      <w:r w:rsidRPr="00593FB7">
        <w:rPr>
          <w:rFonts w:asciiTheme="majorHAnsi" w:hAnsiTheme="majorHAnsi"/>
          <w:sz w:val="16"/>
        </w:rPr>
        <w:t xml:space="preserve"> might </w:t>
      </w:r>
      <w:r w:rsidRPr="00593FB7">
        <w:rPr>
          <w:rStyle w:val="StyleUnderline"/>
          <w:rFonts w:asciiTheme="majorHAnsi" w:hAnsiTheme="majorHAnsi"/>
        </w:rPr>
        <w:t>is going toward</w:t>
      </w:r>
      <w:r w:rsidRPr="00593FB7">
        <w:rPr>
          <w:rFonts w:asciiTheme="majorHAnsi" w:hAnsiTheme="majorHAnsi"/>
          <w:sz w:val="16"/>
        </w:rPr>
        <w:t xml:space="preserve"> advocating for </w:t>
      </w:r>
      <w:r w:rsidRPr="00593FB7">
        <w:rPr>
          <w:rStyle w:val="StyleUnderline"/>
          <w:rFonts w:asciiTheme="majorHAnsi" w:hAnsiTheme="majorHAnsi"/>
        </w:rPr>
        <w:t>climate policy</w:t>
      </w:r>
      <w:r w:rsidRPr="00593FB7">
        <w:rPr>
          <w:rFonts w:asciiTheme="majorHAnsi" w:hAnsiTheme="majorHAnsi"/>
          <w:sz w:val="16"/>
        </w:rPr>
        <w:t xml:space="preserve">, according to a </w:t>
      </w:r>
      <w:hyperlink r:id="rId14" w:tgtFrame="_blank" w:history="1">
        <w:r w:rsidRPr="00593FB7">
          <w:rPr>
            <w:rStyle w:val="Hyperlink"/>
            <w:rFonts w:asciiTheme="majorHAnsi" w:hAnsiTheme="majorHAnsi"/>
            <w:sz w:val="16"/>
          </w:rPr>
          <w:t>new report</w:t>
        </w:r>
      </w:hyperlink>
      <w:r w:rsidRPr="00593FB7">
        <w:rPr>
          <w:rFonts w:asciiTheme="majorHAnsi" w:hAnsiTheme="majorHAnsi"/>
          <w:sz w:val="16"/>
        </w:rPr>
        <w:t xml:space="preserve"> from the think tank InfluenceMap. Between 2019 and 2020, </w:t>
      </w:r>
      <w:r w:rsidRPr="00593FB7">
        <w:rPr>
          <w:rStyle w:val="StyleUnderline"/>
          <w:rFonts w:asciiTheme="majorHAnsi" w:hAnsiTheme="majorHAnsi"/>
          <w:highlight w:val="green"/>
        </w:rPr>
        <w:t xml:space="preserve">just 4 percent </w:t>
      </w:r>
      <w:r w:rsidRPr="00593FB7">
        <w:rPr>
          <w:rStyle w:val="StyleUnderline"/>
          <w:rFonts w:asciiTheme="majorHAnsi" w:hAnsiTheme="majorHAnsi"/>
        </w:rPr>
        <w:t xml:space="preserve">of Apple, Alphabet </w:t>
      </w:r>
      <w:r w:rsidRPr="00593FB7">
        <w:rPr>
          <w:rFonts w:asciiTheme="majorHAnsi" w:hAnsiTheme="majorHAnsi"/>
          <w:sz w:val="16"/>
        </w:rPr>
        <w:t xml:space="preserve">(Google’s parent company), </w:t>
      </w:r>
      <w:r w:rsidRPr="00593FB7">
        <w:rPr>
          <w:rStyle w:val="StyleUnderline"/>
          <w:rFonts w:asciiTheme="majorHAnsi" w:hAnsiTheme="majorHAnsi"/>
        </w:rPr>
        <w:t xml:space="preserve">Amazon, Facebook, and Microsoft’s self-reported lobbying activities </w:t>
      </w:r>
      <w:r w:rsidRPr="00593FB7">
        <w:rPr>
          <w:rStyle w:val="StyleUnderline"/>
          <w:rFonts w:asciiTheme="majorHAnsi" w:hAnsiTheme="majorHAnsi"/>
          <w:highlight w:val="green"/>
        </w:rPr>
        <w:t>targeted climate</w:t>
      </w:r>
      <w:r w:rsidRPr="00593FB7">
        <w:rPr>
          <w:rStyle w:val="StyleUnderline"/>
          <w:rFonts w:asciiTheme="majorHAnsi" w:hAnsiTheme="majorHAnsi"/>
        </w:rPr>
        <w:t xml:space="preserve">-related </w:t>
      </w:r>
      <w:r w:rsidRPr="00593FB7">
        <w:rPr>
          <w:rStyle w:val="StyleUnderline"/>
          <w:rFonts w:asciiTheme="majorHAnsi" w:hAnsiTheme="majorHAnsi"/>
          <w:highlight w:val="green"/>
        </w:rPr>
        <w:t>policy at the federal level</w:t>
      </w:r>
      <w:r w:rsidRPr="00593FB7">
        <w:rPr>
          <w:rFonts w:asciiTheme="majorHAnsi" w:hAnsiTheme="majorHAnsi"/>
          <w:sz w:val="16"/>
        </w:rPr>
        <w:t xml:space="preserve">. In Europe, </w:t>
      </w:r>
      <w:r w:rsidRPr="00593FB7">
        <w:rPr>
          <w:rStyle w:val="StyleUnderline"/>
          <w:rFonts w:asciiTheme="majorHAnsi" w:hAnsiTheme="majorHAnsi"/>
        </w:rPr>
        <w:t xml:space="preserve">these </w:t>
      </w:r>
      <w:r w:rsidRPr="00593FB7">
        <w:rPr>
          <w:rStyle w:val="StyleUnderline"/>
          <w:rFonts w:asciiTheme="majorHAnsi" w:hAnsiTheme="majorHAnsi"/>
          <w:highlight w:val="green"/>
        </w:rPr>
        <w:t>companies do even less lobbying on climate</w:t>
      </w:r>
      <w:r w:rsidRPr="00593FB7">
        <w:rPr>
          <w:rFonts w:asciiTheme="majorHAnsi" w:hAnsiTheme="majorHAnsi"/>
          <w:sz w:val="16"/>
        </w:rPr>
        <w:t xml:space="preserve"> — InfluenceMap says </w:t>
      </w:r>
      <w:r w:rsidRPr="00593FB7">
        <w:rPr>
          <w:rStyle w:val="StyleUnderline"/>
          <w:rFonts w:asciiTheme="majorHAnsi" w:hAnsiTheme="majorHAnsi"/>
          <w:highlight w:val="green"/>
        </w:rPr>
        <w:t>they have been</w:t>
      </w:r>
      <w:r w:rsidRPr="00593FB7">
        <w:rPr>
          <w:rStyle w:val="StyleUnderline"/>
          <w:rFonts w:asciiTheme="majorHAnsi" w:hAnsiTheme="majorHAnsi"/>
        </w:rPr>
        <w:t xml:space="preserve"> “largely </w:t>
      </w:r>
      <w:r w:rsidRPr="00593FB7">
        <w:rPr>
          <w:rStyle w:val="StyleUnderline"/>
          <w:rFonts w:asciiTheme="majorHAnsi" w:hAnsiTheme="majorHAnsi"/>
          <w:highlight w:val="green"/>
        </w:rPr>
        <w:t>silent on the EU’s</w:t>
      </w:r>
      <w:r w:rsidRPr="00593FB7">
        <w:rPr>
          <w:rStyle w:val="StyleUnderline"/>
          <w:rFonts w:asciiTheme="majorHAnsi" w:hAnsiTheme="majorHAnsi"/>
        </w:rPr>
        <w:t xml:space="preserve"> ambitious </w:t>
      </w:r>
      <w:r w:rsidRPr="00593FB7">
        <w:rPr>
          <w:rStyle w:val="StyleUnderline"/>
          <w:rFonts w:asciiTheme="majorHAnsi" w:hAnsiTheme="majorHAnsi"/>
          <w:highlight w:val="green"/>
        </w:rPr>
        <w:t>climate</w:t>
      </w:r>
      <w:r w:rsidRPr="00593FB7">
        <w:rPr>
          <w:rStyle w:val="StyleUnderline"/>
          <w:rFonts w:asciiTheme="majorHAnsi" w:hAnsiTheme="majorHAnsi"/>
        </w:rPr>
        <w:t xml:space="preserve"> policy </w:t>
      </w:r>
      <w:r w:rsidRPr="00593FB7">
        <w:rPr>
          <w:rStyle w:val="StyleUnderline"/>
          <w:rFonts w:asciiTheme="majorHAnsi" w:hAnsiTheme="majorHAnsi"/>
          <w:highlight w:val="green"/>
        </w:rPr>
        <w:t>agenda</w:t>
      </w:r>
      <w:r w:rsidRPr="00593FB7">
        <w:rPr>
          <w:rStyle w:val="StyleUnderline"/>
          <w:rFonts w:asciiTheme="majorHAnsi" w:hAnsiTheme="majorHAnsi"/>
        </w:rPr>
        <w:t xml:space="preserve">.” </w:t>
      </w:r>
      <w:r w:rsidRPr="00593FB7">
        <w:rPr>
          <w:rStyle w:val="StyleUnderline"/>
          <w:rFonts w:asciiTheme="majorHAnsi" w:hAnsiTheme="majorHAnsi"/>
          <w:highlight w:val="green"/>
        </w:rPr>
        <w:t>This halfhearted effort</w:t>
      </w:r>
      <w:r w:rsidRPr="00593FB7">
        <w:rPr>
          <w:rStyle w:val="StyleUnderline"/>
          <w:rFonts w:asciiTheme="majorHAnsi" w:hAnsiTheme="majorHAnsi"/>
        </w:rPr>
        <w:t xml:space="preserve"> to promote climate-friendly policies </w:t>
      </w:r>
      <w:r w:rsidRPr="00593FB7">
        <w:rPr>
          <w:rStyle w:val="StyleUnderline"/>
          <w:rFonts w:asciiTheme="majorHAnsi" w:hAnsiTheme="majorHAnsi"/>
          <w:highlight w:val="green"/>
        </w:rPr>
        <w:t>stands in</w:t>
      </w:r>
      <w:r w:rsidRPr="00593FB7">
        <w:rPr>
          <w:rStyle w:val="StyleUnderline"/>
          <w:rFonts w:asciiTheme="majorHAnsi" w:hAnsiTheme="majorHAnsi"/>
        </w:rPr>
        <w:t xml:space="preserve"> sharp </w:t>
      </w:r>
      <w:r w:rsidRPr="00593FB7">
        <w:rPr>
          <w:rStyle w:val="StyleUnderline"/>
          <w:rFonts w:asciiTheme="majorHAnsi" w:hAnsiTheme="majorHAnsi"/>
          <w:highlight w:val="green"/>
        </w:rPr>
        <w:t>contrast</w:t>
      </w:r>
      <w:r w:rsidRPr="00593FB7">
        <w:rPr>
          <w:rStyle w:val="StyleUnderline"/>
          <w:rFonts w:asciiTheme="majorHAnsi" w:hAnsiTheme="majorHAnsi"/>
        </w:rPr>
        <w:t xml:space="preserve"> </w:t>
      </w:r>
      <w:r w:rsidRPr="00593FB7">
        <w:rPr>
          <w:rStyle w:val="StyleUnderline"/>
          <w:rFonts w:asciiTheme="majorHAnsi" w:hAnsiTheme="majorHAnsi"/>
          <w:highlight w:val="green"/>
        </w:rPr>
        <w:t>to Big Tech’s</w:t>
      </w:r>
      <w:r w:rsidRPr="00593FB7">
        <w:rPr>
          <w:rStyle w:val="StyleUnderline"/>
          <w:rFonts w:asciiTheme="majorHAnsi" w:hAnsiTheme="majorHAnsi"/>
        </w:rPr>
        <w:t xml:space="preserve"> much-publicized </w:t>
      </w:r>
      <w:r w:rsidRPr="00593FB7">
        <w:rPr>
          <w:rStyle w:val="StyleUnderline"/>
          <w:rFonts w:asciiTheme="majorHAnsi" w:hAnsiTheme="majorHAnsi"/>
          <w:highlight w:val="green"/>
        </w:rPr>
        <w:t>promises</w:t>
      </w:r>
      <w:r w:rsidRPr="00593FB7">
        <w:rPr>
          <w:rStyle w:val="StyleUnderline"/>
          <w:rFonts w:asciiTheme="majorHAnsi" w:hAnsiTheme="majorHAnsi"/>
        </w:rPr>
        <w:t xml:space="preserve"> to lead the rest of the business sector</w:t>
      </w:r>
      <w:r w:rsidRPr="00593FB7">
        <w:rPr>
          <w:rFonts w:asciiTheme="majorHAnsi" w:hAnsiTheme="majorHAnsi"/>
          <w:sz w:val="16"/>
        </w:rPr>
        <w:t xml:space="preserve">, and indeed the entire world, toward a greener future. Apple, for instance, revealed a plan last summer to make its supply chain and products carbon neutral by 2030, something CEO Tim Cook said will be good for the planet and its products. “With our commitment to carbon neutrality, we hope to be a ripple in the pond that creates a much larger change,” </w:t>
      </w:r>
      <w:hyperlink r:id="rId15" w:tgtFrame="_blank" w:history="1">
        <w:r w:rsidRPr="00593FB7">
          <w:rPr>
            <w:rStyle w:val="Hyperlink"/>
            <w:rFonts w:asciiTheme="majorHAnsi" w:hAnsiTheme="majorHAnsi"/>
            <w:sz w:val="16"/>
          </w:rPr>
          <w:t>Cook said</w:t>
        </w:r>
      </w:hyperlink>
      <w:r w:rsidRPr="00593FB7">
        <w:rPr>
          <w:rFonts w:asciiTheme="majorHAnsi" w:hAnsiTheme="majorHAnsi"/>
          <w:sz w:val="16"/>
        </w:rPr>
        <w:t xml:space="preserve">. In 2019, Amazon unveiled a climate plan that aims to get the company to meet the decarbonization requirements of the Paris Agreement 10 years early. “If we can do this, anyone can do this,” Amazon founder Jeff Bezos </w:t>
      </w:r>
      <w:hyperlink r:id="rId16" w:tgtFrame="_blank" w:history="1">
        <w:r w:rsidRPr="00593FB7">
          <w:rPr>
            <w:rStyle w:val="Hyperlink"/>
            <w:rFonts w:asciiTheme="majorHAnsi" w:hAnsiTheme="majorHAnsi"/>
            <w:sz w:val="16"/>
          </w:rPr>
          <w:t>said</w:t>
        </w:r>
      </w:hyperlink>
      <w:r w:rsidRPr="00593FB7">
        <w:rPr>
          <w:rFonts w:asciiTheme="majorHAnsi" w:hAnsiTheme="majorHAnsi"/>
          <w:sz w:val="16"/>
        </w:rPr>
        <w:t xml:space="preserve"> at the time. “Climate change is a crisis we will only be able to address if we all work together on a global scale,” Facebook founder Mark Zuckerberg </w:t>
      </w:r>
      <w:hyperlink r:id="rId17" w:tgtFrame="_blank" w:history="1">
        <w:r w:rsidRPr="00593FB7">
          <w:rPr>
            <w:rStyle w:val="Hyperlink"/>
            <w:rFonts w:asciiTheme="majorHAnsi" w:hAnsiTheme="majorHAnsi"/>
            <w:sz w:val="16"/>
          </w:rPr>
          <w:t>said</w:t>
        </w:r>
      </w:hyperlink>
      <w:r w:rsidRPr="00593FB7">
        <w:rPr>
          <w:rFonts w:asciiTheme="majorHAnsi" w:hAnsiTheme="majorHAnsi"/>
          <w:sz w:val="16"/>
        </w:rPr>
        <w:t xml:space="preserve">. Facebook aims to make its global operations </w:t>
      </w:r>
      <w:hyperlink r:id="rId18" w:tgtFrame="_blank" w:history="1">
        <w:r w:rsidRPr="00593FB7">
          <w:rPr>
            <w:rStyle w:val="Hyperlink"/>
            <w:rFonts w:asciiTheme="majorHAnsi" w:hAnsiTheme="majorHAnsi"/>
            <w:sz w:val="16"/>
          </w:rPr>
          <w:t>net-zero</w:t>
        </w:r>
      </w:hyperlink>
      <w:r w:rsidRPr="00593FB7">
        <w:rPr>
          <w:rFonts w:asciiTheme="majorHAnsi" w:hAnsiTheme="majorHAnsi"/>
          <w:sz w:val="16"/>
        </w:rPr>
        <w:t xml:space="preserve">, starting with making its value chain net-zero by 2030. “We will support new public policy initiatives to accelerate carbon reduction and removal opportunities,” Microsoft president Brad Smith </w:t>
      </w:r>
      <w:hyperlink r:id="rId19" w:tgtFrame="_blank" w:history="1">
        <w:r w:rsidRPr="00593FB7">
          <w:rPr>
            <w:rStyle w:val="Hyperlink"/>
            <w:rFonts w:asciiTheme="majorHAnsi" w:hAnsiTheme="majorHAnsi"/>
            <w:sz w:val="16"/>
          </w:rPr>
          <w:t>wrote</w:t>
        </w:r>
      </w:hyperlink>
      <w:r w:rsidRPr="00593FB7">
        <w:rPr>
          <w:rFonts w:asciiTheme="majorHAnsi" w:hAnsiTheme="majorHAnsi"/>
          <w:sz w:val="16"/>
        </w:rPr>
        <w:t xml:space="preserve"> in January last year, outlining seven principles the company will adhere to in its quest to remove more emissions than it produces by 2030 and eliminate all of its emissions since 1975 by mid-century. “We know that no company, no matter how ambitious, can solve a challenge like climate change alone,” Google said in its </w:t>
      </w:r>
      <w:hyperlink r:id="rId20" w:tgtFrame="_blank" w:history="1">
        <w:r w:rsidRPr="00593FB7">
          <w:rPr>
            <w:rStyle w:val="Hyperlink"/>
            <w:rFonts w:asciiTheme="majorHAnsi" w:hAnsiTheme="majorHAnsi"/>
            <w:sz w:val="16"/>
          </w:rPr>
          <w:t>sustainability report</w:t>
        </w:r>
      </w:hyperlink>
      <w:r w:rsidRPr="00593FB7">
        <w:rPr>
          <w:rFonts w:asciiTheme="majorHAnsi" w:hAnsiTheme="majorHAnsi"/>
          <w:sz w:val="16"/>
        </w:rPr>
        <w:t xml:space="preserve"> last September. It’s clear that </w:t>
      </w:r>
      <w:r w:rsidRPr="00593FB7">
        <w:rPr>
          <w:rStyle w:val="StyleUnderline"/>
          <w:rFonts w:asciiTheme="majorHAnsi" w:hAnsiTheme="majorHAnsi"/>
        </w:rPr>
        <w:t>these companies like to talk about climate action</w:t>
      </w:r>
      <w:r w:rsidRPr="00593FB7">
        <w:rPr>
          <w:rFonts w:asciiTheme="majorHAnsi" w:hAnsiTheme="majorHAnsi"/>
          <w:sz w:val="16"/>
        </w:rPr>
        <w:t xml:space="preserve"> being a collective effort. But despite the many detailed climate plans and pledges, </w:t>
      </w:r>
      <w:r w:rsidRPr="00593FB7">
        <w:rPr>
          <w:rStyle w:val="StyleUnderline"/>
          <w:rFonts w:asciiTheme="majorHAnsi" w:hAnsiTheme="majorHAnsi"/>
          <w:highlight w:val="green"/>
        </w:rPr>
        <w:t>Big Tech has done</w:t>
      </w:r>
      <w:r w:rsidRPr="00593FB7">
        <w:rPr>
          <w:rStyle w:val="StyleUnderline"/>
          <w:rFonts w:asciiTheme="majorHAnsi" w:hAnsiTheme="majorHAnsi"/>
        </w:rPr>
        <w:t xml:space="preserve"> strikingly </w:t>
      </w:r>
      <w:r w:rsidRPr="00593FB7">
        <w:rPr>
          <w:rStyle w:val="StyleUnderline"/>
          <w:rFonts w:asciiTheme="majorHAnsi" w:hAnsiTheme="majorHAnsi"/>
          <w:highlight w:val="green"/>
        </w:rPr>
        <w:t xml:space="preserve">little </w:t>
      </w:r>
      <w:r w:rsidRPr="00593FB7">
        <w:rPr>
          <w:rStyle w:val="StyleUnderline"/>
          <w:rFonts w:asciiTheme="majorHAnsi" w:hAnsiTheme="majorHAnsi"/>
        </w:rPr>
        <w:t xml:space="preserve">government-level </w:t>
      </w:r>
      <w:r w:rsidRPr="00593FB7">
        <w:rPr>
          <w:rStyle w:val="StyleUnderline"/>
          <w:rFonts w:asciiTheme="majorHAnsi" w:hAnsiTheme="majorHAnsi"/>
          <w:highlight w:val="green"/>
        </w:rPr>
        <w:t>work to bring</w:t>
      </w:r>
      <w:r w:rsidRPr="00593FB7">
        <w:rPr>
          <w:rStyle w:val="StyleUnderline"/>
          <w:rFonts w:asciiTheme="majorHAnsi" w:hAnsiTheme="majorHAnsi"/>
        </w:rPr>
        <w:t xml:space="preserve"> about the global-scale </w:t>
      </w:r>
      <w:r w:rsidRPr="00593FB7">
        <w:rPr>
          <w:rStyle w:val="StyleUnderline"/>
          <w:rFonts w:asciiTheme="majorHAnsi" w:hAnsiTheme="majorHAnsi"/>
          <w:highlight w:val="green"/>
        </w:rPr>
        <w:t>climate action</w:t>
      </w:r>
      <w:r w:rsidRPr="00593FB7">
        <w:rPr>
          <w:rStyle w:val="StyleUnderline"/>
          <w:rFonts w:asciiTheme="majorHAnsi" w:hAnsiTheme="majorHAnsi"/>
        </w:rPr>
        <w:t xml:space="preserve"> it says it wants to see</w:t>
      </w:r>
      <w:r w:rsidRPr="00593FB7">
        <w:rPr>
          <w:rFonts w:asciiTheme="majorHAnsi" w:hAnsiTheme="majorHAnsi"/>
          <w:sz w:val="16"/>
        </w:rPr>
        <w:t xml:space="preserve">. </w:t>
      </w:r>
      <w:r w:rsidRPr="00593FB7">
        <w:rPr>
          <w:rStyle w:val="StyleUnderline"/>
          <w:rFonts w:asciiTheme="majorHAnsi" w:hAnsiTheme="majorHAnsi"/>
        </w:rPr>
        <w:t xml:space="preserve">The little </w:t>
      </w:r>
      <w:r w:rsidRPr="00593FB7">
        <w:rPr>
          <w:rStyle w:val="StyleUnderline"/>
          <w:rFonts w:asciiTheme="majorHAnsi" w:hAnsiTheme="majorHAnsi"/>
          <w:highlight w:val="green"/>
        </w:rPr>
        <w:t>lobbying</w:t>
      </w:r>
      <w:r w:rsidRPr="00593FB7">
        <w:rPr>
          <w:rStyle w:val="StyleUnderline"/>
          <w:rFonts w:asciiTheme="majorHAnsi" w:hAnsiTheme="majorHAnsi"/>
        </w:rPr>
        <w:t xml:space="preserve"> the Big Five do has been largely </w:t>
      </w:r>
      <w:r w:rsidRPr="00593FB7">
        <w:rPr>
          <w:rStyle w:val="StyleUnderline"/>
          <w:rFonts w:asciiTheme="majorHAnsi" w:hAnsiTheme="majorHAnsi"/>
          <w:highlight w:val="green"/>
        </w:rPr>
        <w:t>focused on technical rules</w:t>
      </w:r>
      <w:r w:rsidRPr="00593FB7">
        <w:rPr>
          <w:rStyle w:val="StyleUnderline"/>
          <w:rFonts w:asciiTheme="majorHAnsi" w:hAnsiTheme="majorHAnsi"/>
        </w:rPr>
        <w:t xml:space="preserve"> that are directly tied to these companies’ abilities to stick to their climate commitments</w:t>
      </w:r>
      <w:r w:rsidRPr="00593FB7">
        <w:rPr>
          <w:rFonts w:asciiTheme="majorHAnsi" w:hAnsiTheme="majorHAnsi"/>
          <w:sz w:val="16"/>
        </w:rPr>
        <w:t xml:space="preserve">, like procuring enough renewable energy. Meanwhile, </w:t>
      </w:r>
      <w:r w:rsidRPr="00593FB7">
        <w:rPr>
          <w:rStyle w:val="StyleUnderline"/>
          <w:rFonts w:asciiTheme="majorHAnsi" w:hAnsiTheme="majorHAnsi"/>
          <w:highlight w:val="green"/>
        </w:rPr>
        <w:t xml:space="preserve">the world is </w:t>
      </w:r>
      <w:hyperlink r:id="rId21" w:tgtFrame="_blank" w:history="1">
        <w:r w:rsidRPr="00593FB7">
          <w:rPr>
            <w:rStyle w:val="StyleUnderline"/>
            <w:rFonts w:asciiTheme="majorHAnsi" w:hAnsiTheme="majorHAnsi"/>
            <w:highlight w:val="green"/>
          </w:rPr>
          <w:t>nowhere near</w:t>
        </w:r>
      </w:hyperlink>
      <w:r w:rsidRPr="00593FB7">
        <w:rPr>
          <w:rStyle w:val="StyleUnderline"/>
          <w:rFonts w:asciiTheme="majorHAnsi" w:hAnsiTheme="majorHAnsi"/>
          <w:highlight w:val="green"/>
        </w:rPr>
        <w:t xml:space="preserve"> where it needs to be </w:t>
      </w:r>
      <w:r w:rsidRPr="00593FB7">
        <w:rPr>
          <w:rStyle w:val="StyleUnderline"/>
          <w:rFonts w:asciiTheme="majorHAnsi" w:hAnsiTheme="majorHAnsi"/>
        </w:rPr>
        <w:t xml:space="preserve">to meet the climate targets outlined in the Paris Agreement. </w:t>
      </w:r>
      <w:r w:rsidRPr="00593FB7">
        <w:rPr>
          <w:rFonts w:asciiTheme="majorHAnsi" w:hAnsiTheme="majorHAnsi"/>
          <w:sz w:val="16"/>
        </w:rPr>
        <w:t xml:space="preserve">“Relative to their scale, </w:t>
      </w:r>
      <w:r w:rsidRPr="00593FB7">
        <w:rPr>
          <w:rStyle w:val="StyleUnderline"/>
          <w:rFonts w:asciiTheme="majorHAnsi" w:hAnsiTheme="majorHAnsi"/>
        </w:rPr>
        <w:t>they invest very little in saving the planet</w:t>
      </w:r>
      <w:r w:rsidRPr="00593FB7">
        <w:rPr>
          <w:rFonts w:asciiTheme="majorHAnsi" w:hAnsiTheme="majorHAnsi"/>
          <w:sz w:val="16"/>
        </w:rPr>
        <w:t xml:space="preserve">,” </w:t>
      </w:r>
      <w:r w:rsidRPr="00593FB7">
        <w:rPr>
          <w:rStyle w:val="StyleUnderline"/>
          <w:rFonts w:asciiTheme="majorHAnsi" w:hAnsiTheme="majorHAnsi"/>
        </w:rPr>
        <w:t>Nic Bryant</w:t>
      </w:r>
      <w:r w:rsidRPr="00593FB7">
        <w:rPr>
          <w:rFonts w:asciiTheme="majorHAnsi" w:hAnsiTheme="majorHAnsi"/>
          <w:sz w:val="16"/>
        </w:rPr>
        <w:t xml:space="preserve">, a spokesperson for the climate activist group Extinction Rebellion, </w:t>
      </w:r>
      <w:r w:rsidRPr="00593FB7">
        <w:rPr>
          <w:rStyle w:val="StyleUnderline"/>
          <w:rFonts w:asciiTheme="majorHAnsi" w:hAnsiTheme="majorHAnsi"/>
        </w:rPr>
        <w:t>told Grist, referring to tech companies.</w:t>
      </w:r>
      <w:r w:rsidRPr="00593FB7">
        <w:rPr>
          <w:rFonts w:asciiTheme="majorHAnsi" w:hAnsiTheme="majorHAnsi"/>
          <w:sz w:val="16"/>
        </w:rPr>
        <w:t xml:space="preserve"> </w:t>
      </w:r>
      <w:r w:rsidRPr="00593FB7">
        <w:rPr>
          <w:rStyle w:val="StyleUnderline"/>
          <w:rFonts w:asciiTheme="majorHAnsi" w:hAnsiTheme="majorHAnsi"/>
        </w:rPr>
        <w:t>“These companies could and should be leading the way.”</w:t>
      </w:r>
    </w:p>
    <w:p w14:paraId="741F9FDB"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Terstein continues:</w:t>
      </w:r>
    </w:p>
    <w:p w14:paraId="7C4486D2" w14:textId="77777777" w:rsidR="005874E3" w:rsidRPr="00593FB7" w:rsidRDefault="005874E3" w:rsidP="005874E3">
      <w:pPr>
        <w:rPr>
          <w:rStyle w:val="StyleUnderline"/>
          <w:rFonts w:asciiTheme="majorHAnsi" w:hAnsiTheme="majorHAnsi"/>
        </w:rPr>
      </w:pPr>
      <w:r w:rsidRPr="00593FB7">
        <w:rPr>
          <w:rStyle w:val="StyleUnderline"/>
          <w:rFonts w:asciiTheme="majorHAnsi" w:hAnsiTheme="majorHAnsi"/>
        </w:rPr>
        <w:t xml:space="preserve">Further </w:t>
      </w:r>
      <w:r w:rsidRPr="00593FB7">
        <w:rPr>
          <w:rStyle w:val="StyleUnderline"/>
          <w:rFonts w:asciiTheme="majorHAnsi" w:hAnsiTheme="majorHAnsi"/>
          <w:highlight w:val="green"/>
        </w:rPr>
        <w:t>complicating Big Tech’s stance</w:t>
      </w:r>
      <w:r w:rsidRPr="00593FB7">
        <w:rPr>
          <w:rFonts w:asciiTheme="majorHAnsi" w:hAnsiTheme="majorHAnsi"/>
          <w:sz w:val="16"/>
        </w:rPr>
        <w:t xml:space="preserve"> on climate </w:t>
      </w:r>
      <w:r w:rsidRPr="00593FB7">
        <w:rPr>
          <w:rStyle w:val="StyleUnderline"/>
          <w:rFonts w:asciiTheme="majorHAnsi" w:hAnsiTheme="majorHAnsi"/>
          <w:highlight w:val="green"/>
        </w:rPr>
        <w:t>are its</w:t>
      </w:r>
      <w:r w:rsidRPr="00593FB7">
        <w:rPr>
          <w:rFonts w:asciiTheme="majorHAnsi" w:hAnsiTheme="majorHAnsi"/>
          <w:sz w:val="16"/>
        </w:rPr>
        <w:t xml:space="preserve"> membership in </w:t>
      </w:r>
      <w:r w:rsidRPr="00593FB7">
        <w:rPr>
          <w:rStyle w:val="StyleUnderline"/>
          <w:rFonts w:asciiTheme="majorHAnsi" w:hAnsiTheme="majorHAnsi"/>
        </w:rPr>
        <w:t xml:space="preserve">industry </w:t>
      </w:r>
      <w:r w:rsidRPr="00593FB7">
        <w:rPr>
          <w:rStyle w:val="StyleUnderline"/>
          <w:rFonts w:asciiTheme="majorHAnsi" w:hAnsiTheme="majorHAnsi"/>
          <w:highlight w:val="green"/>
        </w:rPr>
        <w:t>associations</w:t>
      </w:r>
      <w:r w:rsidRPr="00593FB7">
        <w:rPr>
          <w:rFonts w:asciiTheme="majorHAnsi" w:hAnsiTheme="majorHAnsi"/>
          <w:sz w:val="16"/>
        </w:rPr>
        <w:t xml:space="preserve">. InfluenceMap scored each of the Big Five tech companies on the climate-friendliness of the industry groups they belong to. </w:t>
      </w:r>
      <w:r w:rsidRPr="00593FB7">
        <w:rPr>
          <w:rStyle w:val="StyleUnderline"/>
          <w:rFonts w:asciiTheme="majorHAnsi" w:hAnsiTheme="majorHAnsi"/>
        </w:rPr>
        <w:t xml:space="preserve">These are organizations like the </w:t>
      </w:r>
      <w:r w:rsidRPr="00593FB7">
        <w:rPr>
          <w:rStyle w:val="StyleUnderline"/>
          <w:rFonts w:asciiTheme="majorHAnsi" w:hAnsiTheme="majorHAnsi"/>
          <w:highlight w:val="green"/>
        </w:rPr>
        <w:t>Chamber of Commerce</w:t>
      </w:r>
      <w:r w:rsidRPr="00593FB7">
        <w:rPr>
          <w:rFonts w:asciiTheme="majorHAnsi" w:hAnsiTheme="majorHAnsi"/>
          <w:sz w:val="16"/>
        </w:rPr>
        <w:t>, the </w:t>
      </w:r>
      <w:hyperlink r:id="rId22" w:tgtFrame="_blank" w:history="1">
        <w:r w:rsidRPr="00593FB7">
          <w:rPr>
            <w:rStyle w:val="Hyperlink"/>
            <w:rFonts w:asciiTheme="majorHAnsi" w:hAnsiTheme="majorHAnsi"/>
            <w:sz w:val="16"/>
          </w:rPr>
          <w:t>most powerful trade organization in the world</w:t>
        </w:r>
      </w:hyperlink>
      <w:r w:rsidRPr="00593FB7">
        <w:rPr>
          <w:rFonts w:asciiTheme="majorHAnsi" w:hAnsiTheme="majorHAnsi"/>
          <w:sz w:val="16"/>
        </w:rPr>
        <w:t xml:space="preserve">, </w:t>
      </w:r>
      <w:r w:rsidRPr="00593FB7">
        <w:rPr>
          <w:rStyle w:val="StyleUnderline"/>
          <w:rFonts w:asciiTheme="majorHAnsi" w:hAnsiTheme="majorHAnsi"/>
        </w:rPr>
        <w:t>which has </w:t>
      </w:r>
      <w:hyperlink r:id="rId23" w:tgtFrame="_blank" w:history="1">
        <w:r w:rsidRPr="00593FB7">
          <w:rPr>
            <w:rStyle w:val="StyleUnderline"/>
            <w:rFonts w:asciiTheme="majorHAnsi" w:hAnsiTheme="majorHAnsi"/>
          </w:rPr>
          <w:t>lobbied extensively against climate policy</w:t>
        </w:r>
      </w:hyperlink>
      <w:r w:rsidRPr="00593FB7">
        <w:rPr>
          <w:rFonts w:asciiTheme="majorHAnsi" w:hAnsiTheme="majorHAnsi"/>
          <w:sz w:val="16"/>
        </w:rPr>
        <w:t xml:space="preserve">, as well as groups with progressive agendas like the Renewable Energy Buyers Alliance. By looking at </w:t>
      </w:r>
      <w:r w:rsidRPr="00593FB7">
        <w:rPr>
          <w:rStyle w:val="StyleUnderline"/>
          <w:rFonts w:asciiTheme="majorHAnsi" w:hAnsiTheme="majorHAnsi"/>
        </w:rPr>
        <w:t>Big Tech’s membership in industry associations</w:t>
      </w:r>
      <w:r w:rsidRPr="00593FB7">
        <w:rPr>
          <w:rFonts w:asciiTheme="majorHAnsi" w:hAnsiTheme="majorHAnsi"/>
          <w:sz w:val="16"/>
        </w:rPr>
        <w:t xml:space="preserve"> across the board, InfluenceMap </w:t>
      </w:r>
      <w:r w:rsidRPr="00593FB7">
        <w:rPr>
          <w:rStyle w:val="StyleUnderline"/>
          <w:rFonts w:asciiTheme="majorHAnsi" w:hAnsiTheme="majorHAnsi"/>
        </w:rPr>
        <w:t>found</w:t>
      </w:r>
      <w:r w:rsidRPr="00593FB7">
        <w:rPr>
          <w:rFonts w:asciiTheme="majorHAnsi" w:hAnsiTheme="majorHAnsi"/>
          <w:sz w:val="16"/>
        </w:rPr>
        <w:t xml:space="preserve"> </w:t>
      </w:r>
      <w:r w:rsidRPr="00593FB7">
        <w:rPr>
          <w:rStyle w:val="StyleUnderline"/>
          <w:rFonts w:asciiTheme="majorHAnsi" w:hAnsiTheme="majorHAnsi"/>
          <w:highlight w:val="green"/>
        </w:rPr>
        <w:t>“misalignment between</w:t>
      </w:r>
      <w:r w:rsidRPr="00593FB7">
        <w:rPr>
          <w:rStyle w:val="StyleUnderline"/>
          <w:rFonts w:asciiTheme="majorHAnsi" w:hAnsiTheme="majorHAnsi"/>
        </w:rPr>
        <w:t xml:space="preserve"> the </w:t>
      </w:r>
      <w:r w:rsidRPr="00593FB7">
        <w:rPr>
          <w:rStyle w:val="StyleUnderline"/>
          <w:rFonts w:asciiTheme="majorHAnsi" w:hAnsiTheme="majorHAnsi"/>
          <w:highlight w:val="green"/>
        </w:rPr>
        <w:t xml:space="preserve">companies’ </w:t>
      </w:r>
      <w:r w:rsidRPr="00593FB7">
        <w:rPr>
          <w:rStyle w:val="StyleUnderline"/>
          <w:rFonts w:asciiTheme="majorHAnsi" w:hAnsiTheme="majorHAnsi"/>
        </w:rPr>
        <w:t xml:space="preserve">own climate lobbying </w:t>
      </w:r>
      <w:r w:rsidRPr="00593FB7">
        <w:rPr>
          <w:rStyle w:val="StyleUnderline"/>
          <w:rFonts w:asciiTheme="majorHAnsi" w:hAnsiTheme="majorHAnsi"/>
          <w:highlight w:val="green"/>
        </w:rPr>
        <w:t>positions</w:t>
      </w:r>
      <w:r w:rsidRPr="00593FB7">
        <w:rPr>
          <w:rStyle w:val="StyleUnderline"/>
          <w:rFonts w:asciiTheme="majorHAnsi" w:hAnsiTheme="majorHAnsi"/>
        </w:rPr>
        <w:t xml:space="preserve"> </w:t>
      </w:r>
      <w:r w:rsidRPr="00593FB7">
        <w:rPr>
          <w:rStyle w:val="StyleUnderline"/>
          <w:rFonts w:asciiTheme="majorHAnsi" w:hAnsiTheme="majorHAnsi"/>
          <w:highlight w:val="green"/>
        </w:rPr>
        <w:t xml:space="preserve">and </w:t>
      </w:r>
      <w:r w:rsidRPr="00593FB7">
        <w:rPr>
          <w:rStyle w:val="StyleUnderline"/>
          <w:rFonts w:asciiTheme="majorHAnsi" w:hAnsiTheme="majorHAnsi"/>
        </w:rPr>
        <w:lastRenderedPageBreak/>
        <w:t xml:space="preserve">those of their </w:t>
      </w:r>
      <w:r w:rsidRPr="00593FB7">
        <w:rPr>
          <w:rStyle w:val="StyleUnderline"/>
          <w:rFonts w:asciiTheme="majorHAnsi" w:hAnsiTheme="majorHAnsi"/>
          <w:highlight w:val="green"/>
        </w:rPr>
        <w:t>industry associations</w:t>
      </w:r>
      <w:r w:rsidRPr="00593FB7">
        <w:rPr>
          <w:rStyle w:val="StyleUnderline"/>
          <w:rFonts w:asciiTheme="majorHAnsi" w:hAnsiTheme="majorHAnsi"/>
        </w:rPr>
        <w:t>.”</w:t>
      </w:r>
      <w:r w:rsidRPr="00593FB7">
        <w:rPr>
          <w:rFonts w:asciiTheme="majorHAnsi" w:hAnsiTheme="majorHAnsi"/>
          <w:sz w:val="16"/>
        </w:rPr>
        <w:t>“</w:t>
      </w:r>
      <w:r w:rsidRPr="00593FB7">
        <w:rPr>
          <w:rStyle w:val="StyleUnderline"/>
          <w:rFonts w:asciiTheme="majorHAnsi" w:hAnsiTheme="majorHAnsi"/>
          <w:highlight w:val="green"/>
        </w:rPr>
        <w:t>Big Tech has no problem shelling out</w:t>
      </w:r>
      <w:r w:rsidRPr="00593FB7">
        <w:rPr>
          <w:rStyle w:val="StyleUnderline"/>
          <w:rFonts w:asciiTheme="majorHAnsi" w:hAnsiTheme="majorHAnsi"/>
        </w:rPr>
        <w:t xml:space="preserve"> tens of </w:t>
      </w:r>
      <w:r w:rsidRPr="00593FB7">
        <w:rPr>
          <w:rStyle w:val="StyleUnderline"/>
          <w:rFonts w:asciiTheme="majorHAnsi" w:hAnsiTheme="majorHAnsi"/>
          <w:highlight w:val="green"/>
        </w:rPr>
        <w:t>millions</w:t>
      </w:r>
      <w:r w:rsidRPr="00593FB7">
        <w:rPr>
          <w:rFonts w:asciiTheme="majorHAnsi" w:hAnsiTheme="majorHAnsi"/>
          <w:sz w:val="16"/>
        </w:rPr>
        <w:t xml:space="preserve"> of dollars jockeying </w:t>
      </w:r>
      <w:r w:rsidRPr="00593FB7">
        <w:rPr>
          <w:rStyle w:val="StyleUnderline"/>
          <w:rFonts w:asciiTheme="majorHAnsi" w:hAnsiTheme="majorHAnsi"/>
          <w:highlight w:val="green"/>
        </w:rPr>
        <w:t>for</w:t>
      </w:r>
      <w:r w:rsidRPr="00593FB7">
        <w:rPr>
          <w:rStyle w:val="StyleUnderline"/>
          <w:rFonts w:asciiTheme="majorHAnsi" w:hAnsiTheme="majorHAnsi"/>
        </w:rPr>
        <w:t xml:space="preserve"> their own interests</w:t>
      </w:r>
      <w:r w:rsidRPr="00593FB7">
        <w:rPr>
          <w:rFonts w:asciiTheme="majorHAnsi" w:hAnsiTheme="majorHAnsi"/>
          <w:sz w:val="16"/>
        </w:rPr>
        <w:t xml:space="preserve"> </w:t>
      </w:r>
      <w:r w:rsidRPr="00593FB7">
        <w:rPr>
          <w:rStyle w:val="StyleUnderline"/>
          <w:rFonts w:asciiTheme="majorHAnsi" w:hAnsiTheme="majorHAnsi"/>
        </w:rPr>
        <w:t xml:space="preserve">in </w:t>
      </w:r>
      <w:r w:rsidRPr="00593FB7">
        <w:rPr>
          <w:rStyle w:val="StyleUnderline"/>
          <w:rFonts w:asciiTheme="majorHAnsi" w:hAnsiTheme="majorHAnsi"/>
          <w:highlight w:val="green"/>
        </w:rPr>
        <w:t>Washington</w:t>
      </w:r>
      <w:r w:rsidRPr="00593FB7">
        <w:rPr>
          <w:rFonts w:asciiTheme="majorHAnsi" w:hAnsiTheme="majorHAnsi"/>
          <w:sz w:val="16"/>
        </w:rPr>
        <w:t xml:space="preserve">, so we know </w:t>
      </w:r>
      <w:r w:rsidRPr="00593FB7">
        <w:rPr>
          <w:rStyle w:val="StyleUnderline"/>
          <w:rFonts w:asciiTheme="majorHAnsi" w:hAnsiTheme="majorHAnsi"/>
        </w:rPr>
        <w:t>their failure</w:t>
      </w:r>
      <w:r w:rsidRPr="00593FB7">
        <w:rPr>
          <w:rFonts w:asciiTheme="majorHAnsi" w:hAnsiTheme="majorHAnsi"/>
          <w:sz w:val="16"/>
        </w:rPr>
        <w:t xml:space="preserve"> to lobby </w:t>
      </w:r>
      <w:r w:rsidRPr="00593FB7">
        <w:rPr>
          <w:rStyle w:val="StyleUnderline"/>
          <w:rFonts w:asciiTheme="majorHAnsi" w:hAnsiTheme="majorHAnsi"/>
        </w:rPr>
        <w:t>for climate solutions is not due to a lack of means</w:t>
      </w:r>
      <w:r w:rsidRPr="00593FB7">
        <w:rPr>
          <w:rFonts w:asciiTheme="majorHAnsi" w:hAnsiTheme="majorHAnsi"/>
          <w:sz w:val="16"/>
        </w:rPr>
        <w:t xml:space="preserve">, </w:t>
      </w:r>
      <w:r w:rsidRPr="00593FB7">
        <w:rPr>
          <w:rStyle w:val="StyleUnderline"/>
          <w:rFonts w:asciiTheme="majorHAnsi" w:hAnsiTheme="majorHAnsi"/>
        </w:rPr>
        <w:t>but a lack of will</w:t>
      </w:r>
      <w:r w:rsidRPr="00593FB7">
        <w:rPr>
          <w:rFonts w:asciiTheme="majorHAnsi" w:hAnsiTheme="majorHAnsi"/>
          <w:sz w:val="16"/>
        </w:rPr>
        <w:t>,” David Arkush, director of the climate program at the nonprofit consumer advocacy organization Public Citizen, told Grist. “</w:t>
      </w:r>
      <w:r w:rsidRPr="00593FB7">
        <w:rPr>
          <w:rStyle w:val="StyleUnderline"/>
          <w:rFonts w:asciiTheme="majorHAnsi" w:hAnsiTheme="majorHAnsi"/>
        </w:rPr>
        <w:t>If they’re serious about climate, they need to push for government climate action at the scale and speed we need.”</w:t>
      </w:r>
    </w:p>
    <w:p w14:paraId="6BF526A4" w14:textId="77777777" w:rsidR="005874E3" w:rsidRPr="00593FB7" w:rsidRDefault="005874E3" w:rsidP="005874E3">
      <w:pPr>
        <w:rPr>
          <w:rStyle w:val="StyleUnderline"/>
          <w:rFonts w:asciiTheme="majorHAnsi" w:hAnsiTheme="majorHAnsi"/>
        </w:rPr>
      </w:pPr>
    </w:p>
    <w:p w14:paraId="36D84143" w14:textId="77777777" w:rsidR="005874E3" w:rsidRPr="00593FB7" w:rsidRDefault="005874E3" w:rsidP="005874E3">
      <w:pPr>
        <w:pStyle w:val="Heading4"/>
        <w:rPr>
          <w:rStyle w:val="StyleUnderline"/>
          <w:rFonts w:asciiTheme="majorHAnsi" w:hAnsiTheme="majorHAnsi" w:cstheme="majorHAnsi"/>
          <w:sz w:val="26"/>
          <w:u w:val="none"/>
        </w:rPr>
      </w:pPr>
      <w:r w:rsidRPr="00593FB7">
        <w:rPr>
          <w:rStyle w:val="StyleUnderline"/>
          <w:rFonts w:asciiTheme="majorHAnsi" w:hAnsiTheme="majorHAnsi" w:cstheme="majorHAnsi"/>
          <w:sz w:val="26"/>
          <w:u w:val="none"/>
        </w:rPr>
        <w:t>Big tech lobbying is uniquely key to effective climate action – it’s the only way to ensure federal policy change.</w:t>
      </w:r>
    </w:p>
    <w:p w14:paraId="214C7F88" w14:textId="77777777" w:rsidR="005874E3" w:rsidRPr="00593FB7" w:rsidRDefault="005874E3" w:rsidP="005874E3">
      <w:pPr>
        <w:rPr>
          <w:rStyle w:val="StyleUnderline"/>
          <w:rFonts w:asciiTheme="majorHAnsi" w:hAnsiTheme="majorHAnsi"/>
          <w:u w:val="none"/>
        </w:rPr>
      </w:pPr>
      <w:r w:rsidRPr="002F2F91">
        <w:rPr>
          <w:rStyle w:val="StyleUnderline"/>
          <w:rFonts w:asciiTheme="majorHAnsi" w:hAnsiTheme="majorHAnsi"/>
          <w:b/>
          <w:sz w:val="26"/>
          <w:szCs w:val="26"/>
          <w:u w:val="none"/>
        </w:rPr>
        <w:t>Winston 19</w:t>
      </w:r>
      <w:r w:rsidRPr="00593FB7">
        <w:rPr>
          <w:rStyle w:val="StyleUnderline"/>
          <w:rFonts w:asciiTheme="majorHAnsi" w:hAnsiTheme="majorHAnsi"/>
          <w:u w:val="none"/>
        </w:rPr>
        <w:t xml:space="preserve"> [Winston, Andrew, Harvard Business Review, 10-15-2019, "Corporate Action on Climate Change Has to Include Lobbying," </w:t>
      </w:r>
      <w:hyperlink r:id="rId24" w:history="1">
        <w:r w:rsidRPr="00593FB7">
          <w:rPr>
            <w:rStyle w:val="Hyperlink"/>
            <w:rFonts w:asciiTheme="majorHAnsi" w:hAnsiTheme="majorHAnsi"/>
          </w:rPr>
          <w:t>https://hbr.org/2019/10/corporate-action-on-climate-change-has-to-include-lobbying</w:t>
        </w:r>
      </w:hyperlink>
      <w:r w:rsidRPr="00593FB7">
        <w:rPr>
          <w:rStyle w:val="StyleUnderline"/>
          <w:rFonts w:asciiTheme="majorHAnsi" w:hAnsiTheme="majorHAnsi"/>
          <w:u w:val="none"/>
        </w:rPr>
        <w:t>] //DDPT</w:t>
      </w:r>
    </w:p>
    <w:p w14:paraId="0EC5563B" w14:textId="77777777" w:rsidR="005874E3" w:rsidRPr="00593FB7" w:rsidRDefault="005874E3" w:rsidP="005874E3">
      <w:pPr>
        <w:rPr>
          <w:rFonts w:asciiTheme="majorHAnsi" w:hAnsiTheme="majorHAnsi"/>
          <w:sz w:val="16"/>
        </w:rPr>
      </w:pPr>
      <w:r w:rsidRPr="00593FB7">
        <w:rPr>
          <w:rFonts w:asciiTheme="majorHAnsi" w:hAnsiTheme="majorHAnsi"/>
          <w:sz w:val="16"/>
        </w:rPr>
        <w:t xml:space="preserve">The </w:t>
      </w:r>
      <w:r w:rsidRPr="00593FB7">
        <w:rPr>
          <w:rStyle w:val="StyleUnderline"/>
          <w:rFonts w:asciiTheme="majorHAnsi" w:hAnsiTheme="majorHAnsi"/>
        </w:rPr>
        <w:t>business</w:t>
      </w:r>
      <w:r w:rsidRPr="00593FB7">
        <w:rPr>
          <w:rFonts w:asciiTheme="majorHAnsi" w:hAnsiTheme="majorHAnsi"/>
          <w:sz w:val="16"/>
        </w:rPr>
        <w:t xml:space="preserve"> world has </w:t>
      </w:r>
      <w:r w:rsidRPr="00593FB7">
        <w:rPr>
          <w:rStyle w:val="StyleUnderline"/>
          <w:rFonts w:asciiTheme="majorHAnsi" w:hAnsiTheme="majorHAnsi"/>
        </w:rPr>
        <w:t>recently started acting on climate change in earnest</w:t>
      </w:r>
      <w:r w:rsidRPr="00593FB7">
        <w:rPr>
          <w:rFonts w:asciiTheme="majorHAnsi" w:hAnsiTheme="majorHAnsi"/>
          <w:sz w:val="16"/>
        </w:rPr>
        <w:t xml:space="preserve">. Hundreds of </w:t>
      </w:r>
      <w:r w:rsidRPr="00593FB7">
        <w:rPr>
          <w:rStyle w:val="StyleUnderline"/>
          <w:rFonts w:asciiTheme="majorHAnsi" w:hAnsiTheme="majorHAnsi"/>
        </w:rPr>
        <w:t xml:space="preserve">the world’s largest </w:t>
      </w:r>
      <w:r w:rsidRPr="00593FB7">
        <w:rPr>
          <w:rStyle w:val="StyleUnderline"/>
          <w:rFonts w:asciiTheme="majorHAnsi" w:hAnsiTheme="majorHAnsi"/>
          <w:highlight w:val="green"/>
        </w:rPr>
        <w:t>companies</w:t>
      </w:r>
      <w:r w:rsidRPr="00593FB7">
        <w:rPr>
          <w:rFonts w:asciiTheme="majorHAnsi" w:hAnsiTheme="majorHAnsi"/>
          <w:sz w:val="16"/>
        </w:rPr>
        <w:t xml:space="preserve"> have </w:t>
      </w:r>
      <w:r w:rsidRPr="00593FB7">
        <w:rPr>
          <w:rStyle w:val="StyleUnderline"/>
          <w:rFonts w:asciiTheme="majorHAnsi" w:hAnsiTheme="majorHAnsi"/>
        </w:rPr>
        <w:t xml:space="preserve">agreed to use </w:t>
      </w:r>
      <w:hyperlink r:id="rId25" w:history="1">
        <w:r w:rsidRPr="00593FB7">
          <w:rPr>
            <w:rStyle w:val="StyleUnderline"/>
            <w:rFonts w:asciiTheme="majorHAnsi" w:hAnsiTheme="majorHAnsi"/>
          </w:rPr>
          <w:t>100% renewable energy</w:t>
        </w:r>
      </w:hyperlink>
      <w:r w:rsidRPr="00593FB7">
        <w:rPr>
          <w:rStyle w:val="StyleUnderline"/>
          <w:rFonts w:asciiTheme="majorHAnsi" w:hAnsiTheme="majorHAnsi"/>
        </w:rPr>
        <w:t xml:space="preserve"> and </w:t>
      </w:r>
      <w:r w:rsidRPr="00593FB7">
        <w:rPr>
          <w:rStyle w:val="StyleUnderline"/>
          <w:rFonts w:asciiTheme="majorHAnsi" w:hAnsiTheme="majorHAnsi"/>
          <w:highlight w:val="green"/>
        </w:rPr>
        <w:t xml:space="preserve">set </w:t>
      </w:r>
      <w:hyperlink r:id="rId26" w:history="1">
        <w:r w:rsidRPr="00593FB7">
          <w:rPr>
            <w:rStyle w:val="StyleUnderline"/>
            <w:rFonts w:asciiTheme="majorHAnsi" w:hAnsiTheme="majorHAnsi"/>
            <w:highlight w:val="green"/>
          </w:rPr>
          <w:t>targets</w:t>
        </w:r>
      </w:hyperlink>
      <w:r w:rsidRPr="00593FB7">
        <w:rPr>
          <w:rStyle w:val="StyleUnderline"/>
          <w:rFonts w:asciiTheme="majorHAnsi" w:hAnsiTheme="majorHAnsi"/>
        </w:rPr>
        <w:t xml:space="preserve"> that commit them </w:t>
      </w:r>
      <w:r w:rsidRPr="00593FB7">
        <w:rPr>
          <w:rStyle w:val="StyleUnderline"/>
          <w:rFonts w:asciiTheme="majorHAnsi" w:hAnsiTheme="majorHAnsi"/>
          <w:highlight w:val="green"/>
        </w:rPr>
        <w:t>to reduce</w:t>
      </w:r>
      <w:r w:rsidRPr="00593FB7">
        <w:rPr>
          <w:rStyle w:val="StyleUnderline"/>
          <w:rFonts w:asciiTheme="majorHAnsi" w:hAnsiTheme="majorHAnsi"/>
        </w:rPr>
        <w:t xml:space="preserve"> </w:t>
      </w:r>
      <w:r w:rsidRPr="00593FB7">
        <w:rPr>
          <w:rStyle w:val="StyleUnderline"/>
          <w:rFonts w:asciiTheme="majorHAnsi" w:hAnsiTheme="majorHAnsi"/>
          <w:highlight w:val="green"/>
        </w:rPr>
        <w:t>emissions</w:t>
      </w:r>
      <w:r w:rsidRPr="00593FB7">
        <w:rPr>
          <w:rFonts w:asciiTheme="majorHAnsi" w:hAnsiTheme="majorHAnsi"/>
          <w:sz w:val="16"/>
        </w:rPr>
        <w:t xml:space="preserve"> at the pace that science demands. </w:t>
      </w:r>
      <w:r w:rsidRPr="00593FB7">
        <w:rPr>
          <w:rStyle w:val="StyleUnderline"/>
          <w:rFonts w:asciiTheme="majorHAnsi" w:hAnsiTheme="majorHAnsi"/>
        </w:rPr>
        <w:t xml:space="preserve">Companies are </w:t>
      </w:r>
      <w:hyperlink r:id="rId27" w:history="1">
        <w:r w:rsidRPr="00593FB7">
          <w:rPr>
            <w:rStyle w:val="StyleUnderline"/>
            <w:rFonts w:asciiTheme="majorHAnsi" w:hAnsiTheme="majorHAnsi"/>
          </w:rPr>
          <w:t>buying many gigawatts of renewable energy</w:t>
        </w:r>
      </w:hyperlink>
      <w:r w:rsidRPr="00593FB7">
        <w:rPr>
          <w:rFonts w:asciiTheme="majorHAnsi" w:hAnsiTheme="majorHAnsi"/>
          <w:sz w:val="16"/>
        </w:rPr>
        <w:t xml:space="preserve">, slashing their own energy use, and innovating to create products that help customers reduce their emissions. </w:t>
      </w:r>
      <w:r w:rsidRPr="00593FB7">
        <w:rPr>
          <w:rStyle w:val="StyleUnderline"/>
          <w:rFonts w:asciiTheme="majorHAnsi" w:hAnsiTheme="majorHAnsi"/>
        </w:rPr>
        <w:t xml:space="preserve">But </w:t>
      </w:r>
      <w:r w:rsidRPr="00593FB7">
        <w:rPr>
          <w:rStyle w:val="StyleUnderline"/>
          <w:rFonts w:asciiTheme="majorHAnsi" w:hAnsiTheme="majorHAnsi"/>
          <w:highlight w:val="green"/>
        </w:rPr>
        <w:t>it’s not</w:t>
      </w:r>
      <w:r w:rsidRPr="00593FB7">
        <w:rPr>
          <w:rStyle w:val="StyleUnderline"/>
          <w:rFonts w:asciiTheme="majorHAnsi" w:hAnsiTheme="majorHAnsi"/>
        </w:rPr>
        <w:t xml:space="preserve"> nearly </w:t>
      </w:r>
      <w:r w:rsidRPr="00593FB7">
        <w:rPr>
          <w:rStyle w:val="StyleUnderline"/>
          <w:rFonts w:asciiTheme="majorHAnsi" w:hAnsiTheme="majorHAnsi"/>
          <w:highlight w:val="green"/>
        </w:rPr>
        <w:t>enough</w:t>
      </w:r>
      <w:r w:rsidRPr="00593FB7">
        <w:rPr>
          <w:rStyle w:val="StyleUnderline"/>
          <w:rFonts w:asciiTheme="majorHAnsi" w:hAnsiTheme="majorHAnsi"/>
        </w:rPr>
        <w:t xml:space="preserve">. </w:t>
      </w:r>
      <w:r w:rsidRPr="00593FB7">
        <w:rPr>
          <w:rFonts w:asciiTheme="majorHAnsi" w:hAnsiTheme="majorHAnsi"/>
          <w:sz w:val="16"/>
        </w:rPr>
        <w:t xml:space="preserve">The </w:t>
      </w:r>
      <w:r w:rsidRPr="00593FB7">
        <w:rPr>
          <w:rStyle w:val="StyleUnderline"/>
          <w:rFonts w:asciiTheme="majorHAnsi" w:hAnsiTheme="majorHAnsi"/>
        </w:rPr>
        <w:t>climate crisis is upon us</w:t>
      </w:r>
      <w:r w:rsidRPr="00593FB7">
        <w:rPr>
          <w:rFonts w:asciiTheme="majorHAnsi" w:hAnsiTheme="majorHAnsi"/>
          <w:sz w:val="16"/>
        </w:rPr>
        <w:t xml:space="preserve">, and </w:t>
      </w:r>
      <w:r w:rsidRPr="00593FB7">
        <w:rPr>
          <w:rStyle w:val="StyleUnderline"/>
          <w:rFonts w:asciiTheme="majorHAnsi" w:hAnsiTheme="majorHAnsi"/>
        </w:rPr>
        <w:t xml:space="preserve">there’s </w:t>
      </w:r>
      <w:r w:rsidRPr="00593FB7">
        <w:rPr>
          <w:rStyle w:val="StyleUnderline"/>
          <w:rFonts w:asciiTheme="majorHAnsi" w:hAnsiTheme="majorHAnsi"/>
          <w:highlight w:val="green"/>
        </w:rPr>
        <w:t>no time to wait for voluntary corporate action</w:t>
      </w:r>
      <w:r w:rsidRPr="00593FB7">
        <w:rPr>
          <w:rStyle w:val="StyleUnderline"/>
          <w:rFonts w:asciiTheme="majorHAnsi" w:hAnsiTheme="majorHAnsi"/>
        </w:rPr>
        <w:t xml:space="preserve"> to tackle the challenge</w:t>
      </w:r>
      <w:r w:rsidRPr="00593FB7">
        <w:rPr>
          <w:rFonts w:asciiTheme="majorHAnsi" w:hAnsiTheme="majorHAnsi"/>
          <w:sz w:val="16"/>
        </w:rPr>
        <w:t xml:space="preserve">. </w:t>
      </w:r>
      <w:r w:rsidRPr="00593FB7">
        <w:rPr>
          <w:rStyle w:val="StyleUnderline"/>
          <w:rFonts w:asciiTheme="majorHAnsi" w:hAnsiTheme="majorHAnsi"/>
          <w:highlight w:val="green"/>
        </w:rPr>
        <w:t>We need the collective</w:t>
      </w:r>
      <w:r w:rsidRPr="00593FB7">
        <w:rPr>
          <w:rStyle w:val="StyleUnderline"/>
          <w:rFonts w:asciiTheme="majorHAnsi" w:hAnsiTheme="majorHAnsi"/>
        </w:rPr>
        <w:t xml:space="preserve"> will that </w:t>
      </w:r>
      <w:r w:rsidRPr="00593FB7">
        <w:rPr>
          <w:rStyle w:val="StyleUnderline"/>
          <w:rFonts w:asciiTheme="majorHAnsi" w:hAnsiTheme="majorHAnsi"/>
          <w:highlight w:val="green"/>
        </w:rPr>
        <w:t>government provides</w:t>
      </w:r>
      <w:r w:rsidRPr="00593FB7">
        <w:rPr>
          <w:rFonts w:asciiTheme="majorHAnsi" w:hAnsiTheme="majorHAnsi"/>
          <w:sz w:val="16"/>
        </w:rPr>
        <w:t xml:space="preserve">. </w:t>
      </w:r>
      <w:r w:rsidRPr="00593FB7">
        <w:rPr>
          <w:rStyle w:val="StyleUnderline"/>
          <w:rFonts w:asciiTheme="majorHAnsi" w:hAnsiTheme="majorHAnsi"/>
        </w:rPr>
        <w:t>Many in business will rebel against this idea</w:t>
      </w:r>
      <w:r w:rsidRPr="00593FB7">
        <w:rPr>
          <w:rFonts w:asciiTheme="majorHAnsi" w:hAnsiTheme="majorHAnsi"/>
          <w:sz w:val="16"/>
        </w:rPr>
        <w:t xml:space="preserve">, </w:t>
      </w:r>
      <w:r w:rsidRPr="00593FB7">
        <w:rPr>
          <w:rStyle w:val="StyleUnderline"/>
          <w:rFonts w:asciiTheme="majorHAnsi" w:hAnsiTheme="majorHAnsi"/>
        </w:rPr>
        <w:t xml:space="preserve">but </w:t>
      </w:r>
      <w:r w:rsidRPr="00593FB7">
        <w:rPr>
          <w:rStyle w:val="StyleUnderline"/>
          <w:rFonts w:asciiTheme="majorHAnsi" w:hAnsiTheme="majorHAnsi"/>
          <w:highlight w:val="green"/>
        </w:rPr>
        <w:t>we are</w:t>
      </w:r>
      <w:r w:rsidRPr="00593FB7">
        <w:rPr>
          <w:rStyle w:val="StyleUnderline"/>
          <w:rFonts w:asciiTheme="majorHAnsi" w:hAnsiTheme="majorHAnsi"/>
        </w:rPr>
        <w:t xml:space="preserve"> long </w:t>
      </w:r>
      <w:r w:rsidRPr="00593FB7">
        <w:rPr>
          <w:rStyle w:val="StyleUnderline"/>
          <w:rFonts w:asciiTheme="majorHAnsi" w:hAnsiTheme="majorHAnsi"/>
          <w:highlight w:val="green"/>
        </w:rPr>
        <w:t>past the point where free markets</w:t>
      </w:r>
      <w:r w:rsidRPr="00593FB7">
        <w:rPr>
          <w:rFonts w:asciiTheme="majorHAnsi" w:hAnsiTheme="majorHAnsi"/>
          <w:sz w:val="16"/>
        </w:rPr>
        <w:t xml:space="preserve"> alone </w:t>
      </w:r>
      <w:r w:rsidRPr="00593FB7">
        <w:rPr>
          <w:rStyle w:val="StyleUnderline"/>
          <w:rFonts w:asciiTheme="majorHAnsi" w:hAnsiTheme="majorHAnsi"/>
          <w:highlight w:val="green"/>
        </w:rPr>
        <w:t>could solve</w:t>
      </w:r>
      <w:r w:rsidRPr="00593FB7">
        <w:rPr>
          <w:rStyle w:val="StyleUnderline"/>
          <w:rFonts w:asciiTheme="majorHAnsi" w:hAnsiTheme="majorHAnsi"/>
        </w:rPr>
        <w:t xml:space="preserve"> the challenge in time</w:t>
      </w:r>
      <w:r w:rsidRPr="00593FB7">
        <w:rPr>
          <w:rFonts w:asciiTheme="majorHAnsi" w:hAnsiTheme="majorHAnsi"/>
          <w:sz w:val="16"/>
        </w:rPr>
        <w:t xml:space="preserve"> (if such a possibility ever even existed). </w:t>
      </w:r>
      <w:r w:rsidRPr="00593FB7">
        <w:rPr>
          <w:rStyle w:val="StyleUnderline"/>
          <w:rFonts w:asciiTheme="majorHAnsi" w:hAnsiTheme="majorHAnsi"/>
          <w:highlight w:val="green"/>
        </w:rPr>
        <w:t>Business needs to</w:t>
      </w:r>
      <w:r w:rsidRPr="00593FB7">
        <w:rPr>
          <w:rFonts w:asciiTheme="majorHAnsi" w:hAnsiTheme="majorHAnsi"/>
          <w:sz w:val="16"/>
        </w:rPr>
        <w:t xml:space="preserve">, </w:t>
      </w:r>
      <w:hyperlink r:id="rId28" w:history="1">
        <w:r w:rsidRPr="00593FB7">
          <w:rPr>
            <w:rStyle w:val="Hyperlink"/>
            <w:rFonts w:asciiTheme="majorHAnsi" w:hAnsiTheme="majorHAnsi"/>
            <w:sz w:val="16"/>
          </w:rPr>
          <w:t>in the words of Environmental Defense Fund president Fred Krupp</w:t>
        </w:r>
      </w:hyperlink>
      <w:r w:rsidRPr="00593FB7">
        <w:rPr>
          <w:rFonts w:asciiTheme="majorHAnsi" w:hAnsiTheme="majorHAnsi"/>
          <w:sz w:val="16"/>
        </w:rPr>
        <w:t>, “</w:t>
      </w:r>
      <w:r w:rsidRPr="00593FB7">
        <w:rPr>
          <w:rStyle w:val="StyleUnderline"/>
          <w:rFonts w:asciiTheme="majorHAnsi" w:hAnsiTheme="majorHAnsi"/>
          <w:highlight w:val="green"/>
        </w:rPr>
        <w:t xml:space="preserve">unleash </w:t>
      </w:r>
      <w:r w:rsidRPr="00593FB7">
        <w:rPr>
          <w:rStyle w:val="StyleUnderline"/>
          <w:rFonts w:asciiTheme="majorHAnsi" w:hAnsiTheme="majorHAnsi"/>
        </w:rPr>
        <w:t xml:space="preserve">the most powerful tool they have to fight climate change: their </w:t>
      </w:r>
      <w:r w:rsidRPr="00593FB7">
        <w:rPr>
          <w:rStyle w:val="StyleUnderline"/>
          <w:rFonts w:asciiTheme="majorHAnsi" w:hAnsiTheme="majorHAnsi"/>
          <w:highlight w:val="green"/>
        </w:rPr>
        <w:t>political influence</w:t>
      </w:r>
      <w:r w:rsidRPr="00593FB7">
        <w:rPr>
          <w:rStyle w:val="StyleUnderline"/>
          <w:rFonts w:asciiTheme="majorHAnsi" w:hAnsiTheme="majorHAnsi"/>
        </w:rPr>
        <w:t xml:space="preserve">.” </w:t>
      </w:r>
      <w:r w:rsidRPr="00593FB7">
        <w:rPr>
          <w:rFonts w:asciiTheme="majorHAnsi" w:hAnsiTheme="majorHAnsi"/>
          <w:sz w:val="16"/>
        </w:rPr>
        <w:t xml:space="preserve">This is the logic and imperative behind </w:t>
      </w:r>
      <w:hyperlink r:id="rId29" w:history="1">
        <w:r w:rsidRPr="00593FB7">
          <w:rPr>
            <w:rStyle w:val="Hyperlink"/>
            <w:rFonts w:asciiTheme="majorHAnsi" w:hAnsiTheme="majorHAnsi"/>
            <w:sz w:val="16"/>
          </w:rPr>
          <w:t>an announcement today</w:t>
        </w:r>
      </w:hyperlink>
      <w:r w:rsidRPr="00593FB7">
        <w:rPr>
          <w:rFonts w:asciiTheme="majorHAnsi" w:hAnsiTheme="majorHAnsi"/>
          <w:sz w:val="16"/>
        </w:rPr>
        <w:t xml:space="preserve"> from 11 environmental and sustainability organizations that have significant influence on the world’s largest companies and on policymakers. Using a full-page ad in The New York Times, </w:t>
      </w:r>
      <w:r w:rsidRPr="00593FB7">
        <w:rPr>
          <w:rStyle w:val="StyleUnderline"/>
          <w:rFonts w:asciiTheme="majorHAnsi" w:hAnsiTheme="majorHAnsi"/>
        </w:rPr>
        <w:t>the group is calling for business to advocate for policies</w:t>
      </w:r>
      <w:r w:rsidRPr="00593FB7">
        <w:rPr>
          <w:rFonts w:asciiTheme="majorHAnsi" w:hAnsiTheme="majorHAnsi"/>
          <w:sz w:val="16"/>
        </w:rPr>
        <w:t xml:space="preserve">, </w:t>
      </w:r>
      <w:r w:rsidRPr="00593FB7">
        <w:rPr>
          <w:rStyle w:val="StyleUnderline"/>
          <w:rFonts w:asciiTheme="majorHAnsi" w:hAnsiTheme="majorHAnsi"/>
        </w:rPr>
        <w:t>at all levels of government</w:t>
      </w:r>
      <w:r w:rsidRPr="00593FB7">
        <w:rPr>
          <w:rFonts w:asciiTheme="majorHAnsi" w:hAnsiTheme="majorHAnsi"/>
          <w:sz w:val="16"/>
        </w:rPr>
        <w:t xml:space="preserve">, </w:t>
      </w:r>
      <w:r w:rsidRPr="00593FB7">
        <w:rPr>
          <w:rStyle w:val="StyleUnderline"/>
          <w:rFonts w:asciiTheme="majorHAnsi" w:hAnsiTheme="majorHAnsi"/>
        </w:rPr>
        <w:t>that are consistent with what climate science is telling us we need to do</w:t>
      </w:r>
      <w:r w:rsidRPr="00593FB7">
        <w:rPr>
          <w:rFonts w:asciiTheme="majorHAnsi" w:hAnsiTheme="majorHAnsi"/>
          <w:sz w:val="16"/>
        </w:rPr>
        <w:t xml:space="preserve"> — what they’re calling a “science-based climate policy agenda.” The statement also calls for companies to adjust their trade associations’ advocacy to align with climate science. (The signatories are the heads of BSR, C2ES, CDP, Ceres, Conservation International, Environmental Defense Fund, The Climate Group, The Nature Conservancy, the Union of Concerned Scientists, World Resources Institute, and WWF U.S.) In support of this public plea, </w:t>
      </w:r>
      <w:r w:rsidRPr="00593FB7">
        <w:rPr>
          <w:rStyle w:val="StyleUnderline"/>
          <w:rFonts w:asciiTheme="majorHAnsi" w:hAnsiTheme="majorHAnsi"/>
        </w:rPr>
        <w:t>the Sustainable Food Policy Allian</w:t>
      </w:r>
      <w:r w:rsidRPr="00593FB7">
        <w:rPr>
          <w:rFonts w:asciiTheme="majorHAnsi" w:hAnsiTheme="majorHAnsi"/>
          <w:sz w:val="16"/>
        </w:rPr>
        <w:t xml:space="preserve">ce — which includes food and consumer products giants Nestle, Unilever, Mars, and Danone — </w:t>
      </w:r>
      <w:r w:rsidRPr="00593FB7">
        <w:rPr>
          <w:rStyle w:val="StyleUnderline"/>
          <w:rFonts w:asciiTheme="majorHAnsi" w:hAnsiTheme="majorHAnsi"/>
        </w:rPr>
        <w:t>is running the same letter in Roll Call with the message “we agree.”</w:t>
      </w:r>
      <w:r w:rsidRPr="00593FB7">
        <w:rPr>
          <w:rFonts w:asciiTheme="majorHAnsi" w:hAnsiTheme="majorHAnsi"/>
          <w:sz w:val="16"/>
        </w:rPr>
        <w:t xml:space="preserve"> </w:t>
      </w:r>
      <w:r w:rsidRPr="00593FB7">
        <w:rPr>
          <w:rStyle w:val="StyleUnderline"/>
          <w:rFonts w:asciiTheme="majorHAnsi" w:hAnsiTheme="majorHAnsi"/>
        </w:rPr>
        <w:t xml:space="preserve">The new statement is also building on a </w:t>
      </w:r>
      <w:hyperlink r:id="rId30" w:history="1">
        <w:r w:rsidRPr="00593FB7">
          <w:rPr>
            <w:rStyle w:val="StyleUnderline"/>
            <w:rFonts w:asciiTheme="majorHAnsi" w:hAnsiTheme="majorHAnsi"/>
          </w:rPr>
          <w:t>similar call to action last month</w:t>
        </w:r>
      </w:hyperlink>
      <w:r w:rsidRPr="00593FB7">
        <w:rPr>
          <w:rFonts w:asciiTheme="majorHAnsi" w:hAnsiTheme="majorHAnsi"/>
          <w:sz w:val="16"/>
        </w:rPr>
        <w:t xml:space="preserve"> from 200 investors with more than $6 trillion in assets. It’s about time. </w:t>
      </w:r>
      <w:r w:rsidRPr="00593FB7">
        <w:rPr>
          <w:rStyle w:val="StyleUnderline"/>
          <w:rFonts w:asciiTheme="majorHAnsi" w:hAnsiTheme="majorHAnsi"/>
          <w:highlight w:val="green"/>
        </w:rPr>
        <w:t xml:space="preserve">Companies </w:t>
      </w:r>
      <w:r w:rsidRPr="00593FB7">
        <w:rPr>
          <w:rStyle w:val="StyleUnderline"/>
          <w:rFonts w:asciiTheme="majorHAnsi" w:hAnsiTheme="majorHAnsi"/>
        </w:rPr>
        <w:t xml:space="preserve">have long </w:t>
      </w:r>
      <w:r w:rsidRPr="00593FB7">
        <w:rPr>
          <w:rStyle w:val="StyleUnderline"/>
          <w:rFonts w:asciiTheme="majorHAnsi" w:hAnsiTheme="majorHAnsi"/>
          <w:highlight w:val="green"/>
        </w:rPr>
        <w:t>allowed a chasm to open</w:t>
      </w:r>
      <w:r w:rsidRPr="00593FB7">
        <w:rPr>
          <w:rFonts w:asciiTheme="majorHAnsi" w:hAnsiTheme="majorHAnsi"/>
          <w:sz w:val="16"/>
        </w:rPr>
        <w:t xml:space="preserve"> up </w:t>
      </w:r>
      <w:r w:rsidRPr="00593FB7">
        <w:rPr>
          <w:rStyle w:val="StyleUnderline"/>
          <w:rFonts w:asciiTheme="majorHAnsi" w:hAnsiTheme="majorHAnsi"/>
          <w:highlight w:val="green"/>
        </w:rPr>
        <w:t>between</w:t>
      </w:r>
      <w:r w:rsidRPr="00593FB7">
        <w:rPr>
          <w:rStyle w:val="StyleUnderline"/>
          <w:rFonts w:asciiTheme="majorHAnsi" w:hAnsiTheme="majorHAnsi"/>
        </w:rPr>
        <w:t xml:space="preserve"> their own </w:t>
      </w:r>
      <w:r w:rsidRPr="00593FB7">
        <w:rPr>
          <w:rStyle w:val="StyleUnderline"/>
          <w:rFonts w:asciiTheme="majorHAnsi" w:hAnsiTheme="majorHAnsi"/>
          <w:highlight w:val="green"/>
        </w:rPr>
        <w:t>statements and actions</w:t>
      </w:r>
      <w:r w:rsidRPr="00593FB7">
        <w:rPr>
          <w:rStyle w:val="StyleUnderline"/>
          <w:rFonts w:asciiTheme="majorHAnsi" w:hAnsiTheme="majorHAnsi"/>
        </w:rPr>
        <w:t xml:space="preserve"> on climate and what their</w:t>
      </w:r>
      <w:r w:rsidRPr="00593FB7">
        <w:rPr>
          <w:rFonts w:asciiTheme="majorHAnsi" w:hAnsiTheme="majorHAnsi"/>
          <w:sz w:val="16"/>
        </w:rPr>
        <w:t xml:space="preserve"> government relations and </w:t>
      </w:r>
      <w:r w:rsidRPr="00593FB7">
        <w:rPr>
          <w:rStyle w:val="StyleUnderline"/>
          <w:rFonts w:asciiTheme="majorHAnsi" w:hAnsiTheme="majorHAnsi"/>
        </w:rPr>
        <w:t>lobbying teams are doing in the halls of power.</w:t>
      </w:r>
      <w:r w:rsidRPr="00593FB7">
        <w:rPr>
          <w:rFonts w:asciiTheme="majorHAnsi" w:hAnsiTheme="majorHAnsi"/>
          <w:sz w:val="16"/>
        </w:rPr>
        <w:t xml:space="preserve"> Most of </w:t>
      </w:r>
      <w:r w:rsidRPr="00593FB7">
        <w:rPr>
          <w:rStyle w:val="StyleUnderline"/>
          <w:rFonts w:asciiTheme="majorHAnsi" w:hAnsiTheme="majorHAnsi"/>
        </w:rPr>
        <w:t xml:space="preserve">these </w:t>
      </w:r>
      <w:r w:rsidRPr="00593FB7">
        <w:rPr>
          <w:rStyle w:val="StyleUnderline"/>
          <w:rFonts w:asciiTheme="majorHAnsi" w:hAnsiTheme="majorHAnsi"/>
          <w:highlight w:val="green"/>
        </w:rPr>
        <w:t>companies</w:t>
      </w:r>
      <w:r w:rsidRPr="00593FB7">
        <w:rPr>
          <w:rFonts w:asciiTheme="majorHAnsi" w:hAnsiTheme="majorHAnsi"/>
          <w:sz w:val="16"/>
        </w:rPr>
        <w:t xml:space="preserve"> have also </w:t>
      </w:r>
      <w:r w:rsidRPr="00593FB7">
        <w:rPr>
          <w:rStyle w:val="StyleUnderline"/>
          <w:rFonts w:asciiTheme="majorHAnsi" w:hAnsiTheme="majorHAnsi"/>
        </w:rPr>
        <w:t xml:space="preserve">conveniently </w:t>
      </w:r>
      <w:r w:rsidRPr="00593FB7">
        <w:rPr>
          <w:rStyle w:val="StyleUnderline"/>
          <w:rFonts w:asciiTheme="majorHAnsi" w:hAnsiTheme="majorHAnsi"/>
          <w:highlight w:val="green"/>
        </w:rPr>
        <w:t>ignore</w:t>
      </w:r>
      <w:r w:rsidRPr="00593FB7">
        <w:rPr>
          <w:rStyle w:val="StyleUnderline"/>
          <w:rFonts w:asciiTheme="majorHAnsi" w:hAnsiTheme="majorHAnsi"/>
        </w:rPr>
        <w:t>d</w:t>
      </w:r>
      <w:r w:rsidRPr="00593FB7">
        <w:rPr>
          <w:rFonts w:asciiTheme="majorHAnsi" w:hAnsiTheme="majorHAnsi"/>
          <w:sz w:val="16"/>
        </w:rPr>
        <w:t xml:space="preserve"> that </w:t>
      </w:r>
      <w:r w:rsidRPr="00593FB7">
        <w:rPr>
          <w:rStyle w:val="StyleUnderline"/>
          <w:rFonts w:asciiTheme="majorHAnsi" w:hAnsiTheme="majorHAnsi"/>
        </w:rPr>
        <w:t xml:space="preserve">their own </w:t>
      </w:r>
      <w:r w:rsidRPr="00593FB7">
        <w:rPr>
          <w:rStyle w:val="StyleUnderline"/>
          <w:rFonts w:asciiTheme="majorHAnsi" w:hAnsiTheme="majorHAnsi"/>
          <w:highlight w:val="green"/>
        </w:rPr>
        <w:t xml:space="preserve">industry </w:t>
      </w:r>
      <w:r w:rsidRPr="00593FB7">
        <w:rPr>
          <w:rStyle w:val="StyleUnderline"/>
          <w:rFonts w:asciiTheme="majorHAnsi" w:hAnsiTheme="majorHAnsi"/>
        </w:rPr>
        <w:t xml:space="preserve">and trade </w:t>
      </w:r>
      <w:r w:rsidRPr="00593FB7">
        <w:rPr>
          <w:rStyle w:val="StyleUnderline"/>
          <w:rFonts w:asciiTheme="majorHAnsi" w:hAnsiTheme="majorHAnsi"/>
          <w:highlight w:val="green"/>
        </w:rPr>
        <w:t xml:space="preserve">associations </w:t>
      </w:r>
      <w:r w:rsidRPr="00593FB7">
        <w:rPr>
          <w:rStyle w:val="StyleUnderline"/>
          <w:rFonts w:asciiTheme="majorHAnsi" w:hAnsiTheme="majorHAnsi"/>
        </w:rPr>
        <w:t>have</w:t>
      </w:r>
      <w:r w:rsidRPr="00593FB7">
        <w:rPr>
          <w:rFonts w:asciiTheme="majorHAnsi" w:hAnsiTheme="majorHAnsi"/>
          <w:sz w:val="16"/>
        </w:rPr>
        <w:t xml:space="preserve"> generally </w:t>
      </w:r>
      <w:r w:rsidRPr="00593FB7">
        <w:rPr>
          <w:rStyle w:val="StyleUnderline"/>
          <w:rFonts w:asciiTheme="majorHAnsi" w:hAnsiTheme="majorHAnsi"/>
        </w:rPr>
        <w:t xml:space="preserve">been </w:t>
      </w:r>
      <w:r w:rsidRPr="00593FB7">
        <w:rPr>
          <w:rStyle w:val="StyleUnderline"/>
          <w:rFonts w:asciiTheme="majorHAnsi" w:hAnsiTheme="majorHAnsi"/>
          <w:highlight w:val="green"/>
        </w:rPr>
        <w:t>fighting climate policy</w:t>
      </w:r>
      <w:r w:rsidRPr="00593FB7">
        <w:rPr>
          <w:rFonts w:asciiTheme="majorHAnsi" w:hAnsiTheme="majorHAnsi"/>
          <w:sz w:val="16"/>
        </w:rPr>
        <w:t xml:space="preserve"> every step of the way. It’s an important discussion to have right now and this initiative could have an impact. I want to offer some thoughts on the context and where the policy discussion could, or should, go. This isn’t the first attempt</w:t>
      </w:r>
      <w:r w:rsidRPr="00593FB7">
        <w:rPr>
          <w:rStyle w:val="StyleUnderline"/>
          <w:rFonts w:asciiTheme="majorHAnsi" w:hAnsiTheme="majorHAnsi"/>
          <w:sz w:val="16"/>
          <w:u w:val="none"/>
        </w:rPr>
        <w:t>.</w:t>
      </w:r>
      <w:r w:rsidRPr="00593FB7">
        <w:rPr>
          <w:rStyle w:val="StyleUnderline"/>
          <w:rFonts w:asciiTheme="majorHAnsi" w:hAnsiTheme="majorHAnsi"/>
        </w:rPr>
        <w:t xml:space="preserve"> </w:t>
      </w:r>
      <w:r w:rsidRPr="00593FB7">
        <w:rPr>
          <w:rStyle w:val="StyleUnderline"/>
          <w:rFonts w:asciiTheme="majorHAnsi" w:hAnsiTheme="majorHAnsi"/>
          <w:sz w:val="16"/>
          <w:u w:val="none"/>
        </w:rPr>
        <w:t>In 2006</w:t>
      </w:r>
      <w:r w:rsidRPr="00593FB7">
        <w:rPr>
          <w:rFonts w:asciiTheme="majorHAnsi" w:hAnsiTheme="majorHAnsi"/>
          <w:sz w:val="16"/>
        </w:rPr>
        <w:t xml:space="preserve">, some of these same NGOs formed the </w:t>
      </w:r>
      <w:hyperlink r:id="rId31" w:history="1">
        <w:r w:rsidRPr="00593FB7">
          <w:rPr>
            <w:rStyle w:val="Hyperlink"/>
            <w:rFonts w:asciiTheme="majorHAnsi" w:hAnsiTheme="majorHAnsi"/>
            <w:sz w:val="16"/>
          </w:rPr>
          <w:t>U.S. Climate Action Partnership</w:t>
        </w:r>
      </w:hyperlink>
      <w:r w:rsidRPr="00593FB7">
        <w:rPr>
          <w:rFonts w:asciiTheme="majorHAnsi" w:hAnsiTheme="majorHAnsi"/>
          <w:sz w:val="16"/>
        </w:rPr>
        <w:t xml:space="preserve"> with notable business partners such as Alcoa, BP, Caterpillar, Dupont, and GE. While the call to action was vague, it was an important message from some heavy industry players that they wanted pro-climate policies. But when the Waxman-Markey cap-and-trade climate bill </w:t>
      </w:r>
      <w:hyperlink r:id="rId32" w:history="1">
        <w:r w:rsidRPr="00593FB7">
          <w:rPr>
            <w:rStyle w:val="Hyperlink"/>
            <w:rFonts w:asciiTheme="majorHAnsi" w:hAnsiTheme="majorHAnsi"/>
            <w:sz w:val="16"/>
          </w:rPr>
          <w:t>failed in the U.S. Senate in 2009</w:t>
        </w:r>
      </w:hyperlink>
      <w:r w:rsidRPr="00593FB7">
        <w:rPr>
          <w:rFonts w:asciiTheme="majorHAnsi" w:hAnsiTheme="majorHAnsi"/>
          <w:sz w:val="16"/>
        </w:rPr>
        <w:t xml:space="preserve">, and climate policy entered the wilderness for years, the partnership petered away. Over the last decade, </w:t>
      </w:r>
      <w:r w:rsidRPr="00593FB7">
        <w:rPr>
          <w:rStyle w:val="StyleUnderline"/>
          <w:rFonts w:asciiTheme="majorHAnsi" w:hAnsiTheme="majorHAnsi"/>
        </w:rPr>
        <w:t xml:space="preserve">the </w:t>
      </w:r>
      <w:r w:rsidRPr="00593FB7">
        <w:rPr>
          <w:rStyle w:val="StyleUnderline"/>
          <w:rFonts w:asciiTheme="majorHAnsi" w:hAnsiTheme="majorHAnsi"/>
          <w:highlight w:val="green"/>
        </w:rPr>
        <w:t>nonprofit</w:t>
      </w:r>
      <w:r w:rsidRPr="00593FB7">
        <w:rPr>
          <w:rStyle w:val="StyleUnderline"/>
          <w:rFonts w:asciiTheme="majorHAnsi" w:hAnsiTheme="majorHAnsi"/>
        </w:rPr>
        <w:t xml:space="preserve"> Ceres</w:t>
      </w:r>
      <w:r w:rsidRPr="00593FB7">
        <w:rPr>
          <w:rFonts w:asciiTheme="majorHAnsi" w:hAnsiTheme="majorHAnsi"/>
          <w:sz w:val="16"/>
        </w:rPr>
        <w:t xml:space="preserve">, a signer on this latest statement, </w:t>
      </w:r>
      <w:r w:rsidRPr="00593FB7">
        <w:rPr>
          <w:rStyle w:val="StyleUnderline"/>
          <w:rFonts w:asciiTheme="majorHAnsi" w:hAnsiTheme="majorHAnsi"/>
        </w:rPr>
        <w:t xml:space="preserve">has </w:t>
      </w:r>
      <w:r w:rsidRPr="00593FB7">
        <w:rPr>
          <w:rStyle w:val="StyleUnderline"/>
          <w:rFonts w:asciiTheme="majorHAnsi" w:hAnsiTheme="majorHAnsi"/>
          <w:highlight w:val="green"/>
        </w:rPr>
        <w:t>convened</w:t>
      </w:r>
      <w:r w:rsidRPr="00593FB7">
        <w:rPr>
          <w:rStyle w:val="StyleUnderline"/>
          <w:rFonts w:asciiTheme="majorHAnsi" w:hAnsiTheme="majorHAnsi"/>
        </w:rPr>
        <w:t xml:space="preserve"> the Business for Innovative Climate and Energy Policy</w:t>
      </w:r>
      <w:r w:rsidRPr="00593FB7">
        <w:rPr>
          <w:rFonts w:asciiTheme="majorHAnsi" w:hAnsiTheme="majorHAnsi"/>
          <w:sz w:val="16"/>
        </w:rPr>
        <w:t xml:space="preserve">, or </w:t>
      </w:r>
      <w:hyperlink r:id="rId33" w:history="1">
        <w:r w:rsidRPr="00593FB7">
          <w:rPr>
            <w:rStyle w:val="Hyperlink"/>
            <w:rFonts w:asciiTheme="majorHAnsi" w:hAnsiTheme="majorHAnsi"/>
            <w:sz w:val="16"/>
          </w:rPr>
          <w:t>BICEP</w:t>
        </w:r>
      </w:hyperlink>
      <w:r w:rsidRPr="00593FB7">
        <w:rPr>
          <w:rFonts w:asciiTheme="majorHAnsi" w:hAnsiTheme="majorHAnsi"/>
          <w:sz w:val="16"/>
        </w:rPr>
        <w:t xml:space="preserve">, </w:t>
      </w:r>
      <w:r w:rsidRPr="00593FB7">
        <w:rPr>
          <w:rStyle w:val="StyleUnderline"/>
          <w:rFonts w:asciiTheme="majorHAnsi" w:hAnsiTheme="majorHAnsi"/>
          <w:highlight w:val="green"/>
        </w:rPr>
        <w:t xml:space="preserve">to bring company leaders in to talk </w:t>
      </w:r>
      <w:r w:rsidRPr="00593FB7">
        <w:rPr>
          <w:rStyle w:val="StyleUnderline"/>
          <w:rFonts w:asciiTheme="majorHAnsi" w:hAnsiTheme="majorHAnsi"/>
        </w:rPr>
        <w:t>to legislators.</w:t>
      </w:r>
      <w:r w:rsidRPr="00593FB7">
        <w:rPr>
          <w:rFonts w:asciiTheme="majorHAnsi" w:hAnsiTheme="majorHAnsi"/>
          <w:sz w:val="16"/>
        </w:rPr>
        <w:t xml:space="preserve"> And more recently, </w:t>
      </w:r>
      <w:r w:rsidRPr="00593FB7">
        <w:rPr>
          <w:rStyle w:val="StyleUnderline"/>
          <w:rFonts w:asciiTheme="majorHAnsi" w:hAnsiTheme="majorHAnsi"/>
        </w:rPr>
        <w:t xml:space="preserve">a group of </w:t>
      </w:r>
      <w:r w:rsidRPr="00593FB7">
        <w:rPr>
          <w:rStyle w:val="StyleUnderline"/>
          <w:rFonts w:asciiTheme="majorHAnsi" w:hAnsiTheme="majorHAnsi"/>
          <w:highlight w:val="green"/>
        </w:rPr>
        <w:t>scientists</w:t>
      </w:r>
      <w:r w:rsidRPr="00593FB7">
        <w:rPr>
          <w:rFonts w:asciiTheme="majorHAnsi" w:hAnsiTheme="majorHAnsi"/>
          <w:sz w:val="16"/>
        </w:rPr>
        <w:t xml:space="preserve"> and former high-ranking government officials (mostly Republican), </w:t>
      </w:r>
      <w:r w:rsidRPr="00593FB7">
        <w:rPr>
          <w:rStyle w:val="StyleUnderline"/>
          <w:rFonts w:asciiTheme="majorHAnsi" w:hAnsiTheme="majorHAnsi"/>
        </w:rPr>
        <w:t xml:space="preserve">launched the </w:t>
      </w:r>
      <w:hyperlink r:id="rId34" w:history="1">
        <w:r w:rsidRPr="00593FB7">
          <w:rPr>
            <w:rStyle w:val="StyleUnderline"/>
            <w:rFonts w:asciiTheme="majorHAnsi" w:hAnsiTheme="majorHAnsi"/>
          </w:rPr>
          <w:t>Climate Leadership Council</w:t>
        </w:r>
      </w:hyperlink>
      <w:r w:rsidRPr="00593FB7">
        <w:rPr>
          <w:rFonts w:asciiTheme="majorHAnsi" w:hAnsiTheme="majorHAnsi"/>
          <w:sz w:val="16"/>
        </w:rPr>
        <w:t xml:space="preserve">, </w:t>
      </w:r>
      <w:r w:rsidRPr="00593FB7">
        <w:rPr>
          <w:rStyle w:val="StyleUnderline"/>
          <w:rFonts w:asciiTheme="majorHAnsi" w:hAnsiTheme="majorHAnsi"/>
        </w:rPr>
        <w:t xml:space="preserve">which is </w:t>
      </w:r>
      <w:r w:rsidRPr="00593FB7">
        <w:rPr>
          <w:rStyle w:val="StyleUnderline"/>
          <w:rFonts w:asciiTheme="majorHAnsi" w:hAnsiTheme="majorHAnsi"/>
          <w:highlight w:val="green"/>
        </w:rPr>
        <w:t>pushing for</w:t>
      </w:r>
      <w:r w:rsidRPr="00593FB7">
        <w:rPr>
          <w:rStyle w:val="StyleUnderline"/>
          <w:rFonts w:asciiTheme="majorHAnsi" w:hAnsiTheme="majorHAnsi"/>
        </w:rPr>
        <w:t xml:space="preserve"> </w:t>
      </w:r>
      <w:hyperlink r:id="rId35" w:history="1">
        <w:r w:rsidRPr="00593FB7">
          <w:rPr>
            <w:rStyle w:val="StyleUnderline"/>
            <w:rFonts w:asciiTheme="majorHAnsi" w:hAnsiTheme="majorHAnsi"/>
          </w:rPr>
          <w:t xml:space="preserve">a package of </w:t>
        </w:r>
        <w:r w:rsidRPr="00593FB7">
          <w:rPr>
            <w:rStyle w:val="StyleUnderline"/>
            <w:rFonts w:asciiTheme="majorHAnsi" w:hAnsiTheme="majorHAnsi"/>
            <w:highlight w:val="green"/>
          </w:rPr>
          <w:t>policies</w:t>
        </w:r>
      </w:hyperlink>
      <w:r w:rsidRPr="00593FB7">
        <w:rPr>
          <w:rStyle w:val="StyleUnderline"/>
          <w:rFonts w:asciiTheme="majorHAnsi" w:hAnsiTheme="majorHAnsi"/>
        </w:rPr>
        <w:t xml:space="preserve"> that includes a carbon fee and “dividend” that </w:t>
      </w:r>
      <w:r w:rsidRPr="00593FB7">
        <w:rPr>
          <w:rStyle w:val="StyleUnderline"/>
          <w:rFonts w:asciiTheme="majorHAnsi" w:hAnsiTheme="majorHAnsi"/>
        </w:rPr>
        <w:lastRenderedPageBreak/>
        <w:t xml:space="preserve">returns most of the revenue to citizens. </w:t>
      </w:r>
      <w:r w:rsidRPr="00593FB7">
        <w:rPr>
          <w:rFonts w:asciiTheme="majorHAnsi" w:hAnsiTheme="majorHAnsi"/>
          <w:sz w:val="16"/>
        </w:rPr>
        <w:t xml:space="preserve">But </w:t>
      </w:r>
      <w:r w:rsidRPr="00593FB7">
        <w:rPr>
          <w:rStyle w:val="StyleUnderline"/>
          <w:rFonts w:asciiTheme="majorHAnsi" w:hAnsiTheme="majorHAnsi"/>
          <w:highlight w:val="green"/>
        </w:rPr>
        <w:t>none of these</w:t>
      </w:r>
      <w:r w:rsidRPr="00593FB7">
        <w:rPr>
          <w:rStyle w:val="StyleUnderline"/>
          <w:rFonts w:asciiTheme="majorHAnsi" w:hAnsiTheme="majorHAnsi"/>
        </w:rPr>
        <w:t xml:space="preserve"> have really </w:t>
      </w:r>
      <w:r w:rsidRPr="00593FB7">
        <w:rPr>
          <w:rStyle w:val="StyleUnderline"/>
          <w:rFonts w:asciiTheme="majorHAnsi" w:hAnsiTheme="majorHAnsi"/>
          <w:highlight w:val="green"/>
        </w:rPr>
        <w:t>got</w:t>
      </w:r>
      <w:r w:rsidRPr="00593FB7">
        <w:rPr>
          <w:rStyle w:val="StyleUnderline"/>
          <w:rFonts w:asciiTheme="majorHAnsi" w:hAnsiTheme="majorHAnsi"/>
        </w:rPr>
        <w:t xml:space="preserve">ten </w:t>
      </w:r>
      <w:r w:rsidRPr="00593FB7">
        <w:rPr>
          <w:rStyle w:val="StyleUnderline"/>
          <w:rFonts w:asciiTheme="majorHAnsi" w:hAnsiTheme="majorHAnsi"/>
          <w:highlight w:val="green"/>
        </w:rPr>
        <w:t>the</w:t>
      </w:r>
      <w:r w:rsidRPr="00593FB7">
        <w:rPr>
          <w:rStyle w:val="StyleUnderline"/>
          <w:rFonts w:asciiTheme="majorHAnsi" w:hAnsiTheme="majorHAnsi"/>
        </w:rPr>
        <w:t xml:space="preserve"> kind of </w:t>
      </w:r>
      <w:r w:rsidRPr="00593FB7">
        <w:rPr>
          <w:rStyle w:val="StyleUnderline"/>
          <w:rFonts w:asciiTheme="majorHAnsi" w:hAnsiTheme="majorHAnsi"/>
          <w:highlight w:val="green"/>
        </w:rPr>
        <w:t>traction we need.</w:t>
      </w:r>
      <w:r w:rsidRPr="00593FB7">
        <w:rPr>
          <w:rStyle w:val="StyleUnderline"/>
          <w:rFonts w:asciiTheme="majorHAnsi" w:hAnsiTheme="majorHAnsi"/>
        </w:rPr>
        <w:t xml:space="preserve"> </w:t>
      </w:r>
      <w:r w:rsidRPr="00593FB7">
        <w:rPr>
          <w:rFonts w:asciiTheme="majorHAnsi" w:hAnsiTheme="majorHAnsi"/>
          <w:sz w:val="16"/>
        </w:rPr>
        <w:t xml:space="preserve">This time could be different. A few shifts in the world may make this push more effective. First, </w:t>
      </w:r>
      <w:r w:rsidRPr="00593FB7">
        <w:rPr>
          <w:rStyle w:val="StyleUnderline"/>
          <w:rFonts w:asciiTheme="majorHAnsi" w:hAnsiTheme="majorHAnsi"/>
        </w:rPr>
        <w:t>climate change is real and affecting businesses today</w:t>
      </w:r>
      <w:r w:rsidRPr="00593FB7">
        <w:rPr>
          <w:rFonts w:asciiTheme="majorHAnsi" w:hAnsiTheme="majorHAnsi"/>
          <w:sz w:val="16"/>
        </w:rPr>
        <w:t xml:space="preserve">. </w:t>
      </w:r>
      <w:r w:rsidRPr="00593FB7">
        <w:rPr>
          <w:rStyle w:val="StyleUnderline"/>
          <w:rFonts w:asciiTheme="majorHAnsi" w:hAnsiTheme="majorHAnsi"/>
        </w:rPr>
        <w:t xml:space="preserve">We’re not just discussing a model of future weather and costs; we’re seeing very real and massively expensive disruptions to operations, supply chains, and communities. </w:t>
      </w:r>
      <w:r w:rsidRPr="00593FB7">
        <w:rPr>
          <w:rFonts w:asciiTheme="majorHAnsi" w:hAnsiTheme="majorHAnsi"/>
          <w:sz w:val="16"/>
        </w:rPr>
        <w:t xml:space="preserve">Second, </w:t>
      </w:r>
      <w:r w:rsidRPr="00593FB7">
        <w:rPr>
          <w:rStyle w:val="StyleUnderline"/>
          <w:rFonts w:asciiTheme="majorHAnsi" w:hAnsiTheme="majorHAnsi"/>
          <w:sz w:val="16"/>
          <w:u w:val="none"/>
        </w:rPr>
        <w:t>with increasing transparency</w:t>
      </w:r>
      <w:r w:rsidRPr="00593FB7">
        <w:rPr>
          <w:rFonts w:asciiTheme="majorHAnsi" w:hAnsiTheme="majorHAnsi"/>
          <w:sz w:val="16"/>
        </w:rPr>
        <w:t xml:space="preserve">, it’s much harder to hide the disconnect between what companies are saying they’re doing and what they’re actually advocating for behind the scenes. A </w:t>
      </w:r>
      <w:hyperlink r:id="rId36" w:history="1">
        <w:r w:rsidRPr="00593FB7">
          <w:rPr>
            <w:rStyle w:val="Hyperlink"/>
            <w:rFonts w:asciiTheme="majorHAnsi" w:hAnsiTheme="majorHAnsi"/>
            <w:sz w:val="16"/>
          </w:rPr>
          <w:t>just-released analysis of corporate lobbying</w:t>
        </w:r>
      </w:hyperlink>
      <w:r w:rsidRPr="00593FB7">
        <w:rPr>
          <w:rFonts w:asciiTheme="majorHAnsi" w:hAnsiTheme="majorHAnsi"/>
          <w:sz w:val="16"/>
        </w:rPr>
        <w:t xml:space="preserve"> shows that </w:t>
      </w:r>
      <w:r w:rsidRPr="00593FB7">
        <w:rPr>
          <w:rStyle w:val="StyleUnderline"/>
          <w:rFonts w:asciiTheme="majorHAnsi" w:hAnsiTheme="majorHAnsi"/>
        </w:rPr>
        <w:t xml:space="preserve">major auto companies, while talking up their efforts on electric vehicles, have lobbied aggressively to fight any real climate policy. </w:t>
      </w:r>
      <w:r w:rsidRPr="00593FB7">
        <w:rPr>
          <w:rFonts w:asciiTheme="majorHAnsi" w:hAnsiTheme="majorHAnsi"/>
          <w:sz w:val="16"/>
        </w:rPr>
        <w:t xml:space="preserve">Third, </w:t>
      </w:r>
      <w:r w:rsidRPr="00593FB7">
        <w:rPr>
          <w:rStyle w:val="StyleUnderline"/>
          <w:rFonts w:asciiTheme="majorHAnsi" w:hAnsiTheme="majorHAnsi"/>
        </w:rPr>
        <w:t>stakeholders</w:t>
      </w:r>
      <w:r w:rsidRPr="00593FB7">
        <w:rPr>
          <w:rFonts w:asciiTheme="majorHAnsi" w:hAnsiTheme="majorHAnsi"/>
          <w:sz w:val="16"/>
        </w:rPr>
        <w:t xml:space="preserve"> — </w:t>
      </w:r>
      <w:r w:rsidRPr="00593FB7">
        <w:rPr>
          <w:rStyle w:val="StyleUnderline"/>
          <w:rFonts w:asciiTheme="majorHAnsi" w:hAnsiTheme="majorHAnsi"/>
        </w:rPr>
        <w:t xml:space="preserve">customers, </w:t>
      </w:r>
      <w:r w:rsidRPr="00593FB7">
        <w:rPr>
          <w:rStyle w:val="StyleUnderline"/>
          <w:rFonts w:asciiTheme="majorHAnsi" w:hAnsiTheme="majorHAnsi"/>
          <w:highlight w:val="green"/>
        </w:rPr>
        <w:t xml:space="preserve">employees, </w:t>
      </w:r>
      <w:r w:rsidRPr="00593FB7">
        <w:rPr>
          <w:rStyle w:val="StyleUnderline"/>
          <w:rFonts w:asciiTheme="majorHAnsi" w:hAnsiTheme="majorHAnsi"/>
        </w:rPr>
        <w:t>and communities</w:t>
      </w:r>
      <w:r w:rsidRPr="00593FB7">
        <w:rPr>
          <w:rFonts w:asciiTheme="majorHAnsi" w:hAnsiTheme="majorHAnsi"/>
          <w:sz w:val="16"/>
        </w:rPr>
        <w:t xml:space="preserve"> — </w:t>
      </w:r>
      <w:r w:rsidRPr="00593FB7">
        <w:rPr>
          <w:rStyle w:val="StyleUnderline"/>
          <w:rFonts w:asciiTheme="majorHAnsi" w:hAnsiTheme="majorHAnsi"/>
        </w:rPr>
        <w:t xml:space="preserve">are </w:t>
      </w:r>
      <w:r w:rsidRPr="00593FB7">
        <w:rPr>
          <w:rStyle w:val="StyleUnderline"/>
          <w:rFonts w:asciiTheme="majorHAnsi" w:hAnsiTheme="majorHAnsi"/>
          <w:highlight w:val="green"/>
        </w:rPr>
        <w:t xml:space="preserve">demanding more action </w:t>
      </w:r>
      <w:r w:rsidRPr="00593FB7">
        <w:rPr>
          <w:rStyle w:val="StyleUnderline"/>
          <w:rFonts w:asciiTheme="majorHAnsi" w:hAnsiTheme="majorHAnsi"/>
        </w:rPr>
        <w:t>and are less tolerant of inconsistencies</w:t>
      </w:r>
      <w:r w:rsidRPr="00593FB7">
        <w:rPr>
          <w:rFonts w:asciiTheme="majorHAnsi" w:hAnsiTheme="majorHAnsi"/>
          <w:sz w:val="16"/>
        </w:rPr>
        <w:t xml:space="preserve"> on this issue. Recently </w:t>
      </w:r>
      <w:hyperlink r:id="rId37" w:history="1">
        <w:r w:rsidRPr="00593FB7">
          <w:rPr>
            <w:rStyle w:val="StyleUnderline"/>
            <w:rFonts w:asciiTheme="majorHAnsi" w:hAnsiTheme="majorHAnsi"/>
          </w:rPr>
          <w:t>Microsoft employees staged a walkout</w:t>
        </w:r>
      </w:hyperlink>
      <w:r w:rsidRPr="00593FB7">
        <w:rPr>
          <w:rStyle w:val="StyleUnderline"/>
          <w:rFonts w:asciiTheme="majorHAnsi" w:hAnsiTheme="majorHAnsi"/>
        </w:rPr>
        <w:t xml:space="preserve"> for climate</w:t>
      </w:r>
      <w:r w:rsidRPr="00593FB7">
        <w:rPr>
          <w:rFonts w:asciiTheme="majorHAnsi" w:hAnsiTheme="majorHAnsi"/>
          <w:sz w:val="16"/>
        </w:rPr>
        <w:t xml:space="preserve">, and almost </w:t>
      </w:r>
      <w:r w:rsidRPr="00593FB7">
        <w:rPr>
          <w:rStyle w:val="StyleUnderline"/>
          <w:rFonts w:asciiTheme="majorHAnsi" w:hAnsiTheme="majorHAnsi"/>
        </w:rPr>
        <w:t xml:space="preserve">8,700 Amazon employees have </w:t>
      </w:r>
      <w:hyperlink r:id="rId38" w:history="1">
        <w:r w:rsidRPr="00593FB7">
          <w:rPr>
            <w:rStyle w:val="StyleUnderline"/>
            <w:rFonts w:asciiTheme="majorHAnsi" w:hAnsiTheme="majorHAnsi"/>
          </w:rPr>
          <w:t>signed an open letter</w:t>
        </w:r>
      </w:hyperlink>
      <w:r w:rsidRPr="00593FB7">
        <w:rPr>
          <w:rStyle w:val="StyleUnderline"/>
          <w:rFonts w:asciiTheme="majorHAnsi" w:hAnsiTheme="majorHAnsi"/>
        </w:rPr>
        <w:t xml:space="preserve"> calling on their CEO to lead on the issue</w:t>
      </w:r>
      <w:r w:rsidRPr="00593FB7">
        <w:rPr>
          <w:rFonts w:asciiTheme="majorHAnsi" w:hAnsiTheme="majorHAnsi"/>
          <w:sz w:val="16"/>
        </w:rPr>
        <w:t xml:space="preserve">. (Amazon then announced it would go climate-neutral by 2040 and </w:t>
      </w:r>
      <w:hyperlink r:id="rId39" w:history="1">
        <w:r w:rsidRPr="00593FB7">
          <w:rPr>
            <w:rStyle w:val="Hyperlink"/>
            <w:rFonts w:asciiTheme="majorHAnsi" w:hAnsiTheme="majorHAnsi"/>
            <w:sz w:val="16"/>
          </w:rPr>
          <w:t>buy 100,000 electric vans</w:t>
        </w:r>
      </w:hyperlink>
      <w:r w:rsidRPr="00593FB7">
        <w:rPr>
          <w:rFonts w:asciiTheme="majorHAnsi" w:hAnsiTheme="majorHAnsi"/>
          <w:sz w:val="16"/>
        </w:rPr>
        <w:t xml:space="preserve">). There’s clearly pressure on business to take a broader role in society, which is why about 200 big-company CEOs signed a </w:t>
      </w:r>
      <w:hyperlink r:id="rId40" w:history="1">
        <w:r w:rsidRPr="00593FB7">
          <w:rPr>
            <w:rStyle w:val="Hyperlink"/>
            <w:rFonts w:asciiTheme="majorHAnsi" w:hAnsiTheme="majorHAnsi"/>
            <w:sz w:val="16"/>
          </w:rPr>
          <w:t>statement from the Business Roundtable</w:t>
        </w:r>
      </w:hyperlink>
      <w:r w:rsidRPr="00593FB7">
        <w:rPr>
          <w:rFonts w:asciiTheme="majorHAnsi" w:hAnsiTheme="majorHAnsi"/>
          <w:sz w:val="16"/>
        </w:rPr>
        <w:t xml:space="preserve"> pledging that they would focus on stakeholder needs, not just shareholder value.</w:t>
      </w:r>
    </w:p>
    <w:p w14:paraId="4389D666" w14:textId="77777777" w:rsidR="005874E3" w:rsidRPr="00593FB7" w:rsidRDefault="005874E3" w:rsidP="005874E3">
      <w:pPr>
        <w:rPr>
          <w:rFonts w:asciiTheme="majorHAnsi" w:hAnsiTheme="majorHAnsi"/>
          <w:sz w:val="16"/>
        </w:rPr>
      </w:pPr>
    </w:p>
    <w:p w14:paraId="19F2CD0A"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US climate action specifically spills over and spurs global climate action.</w:t>
      </w:r>
    </w:p>
    <w:p w14:paraId="12B0C523" w14:textId="77777777" w:rsidR="005874E3" w:rsidRPr="00593FB7" w:rsidRDefault="005874E3" w:rsidP="005874E3">
      <w:pPr>
        <w:rPr>
          <w:rFonts w:asciiTheme="majorHAnsi" w:hAnsiTheme="majorHAnsi"/>
        </w:rPr>
      </w:pPr>
      <w:r w:rsidRPr="00593FB7">
        <w:rPr>
          <w:rStyle w:val="Style13ptBold"/>
          <w:rFonts w:asciiTheme="majorHAnsi" w:hAnsiTheme="majorHAnsi"/>
        </w:rPr>
        <w:t>Geman 6/7</w:t>
      </w:r>
      <w:r w:rsidRPr="00593FB7">
        <w:rPr>
          <w:rFonts w:asciiTheme="majorHAnsi" w:hAnsiTheme="majorHAnsi"/>
        </w:rPr>
        <w:t>/21 [National Journal Energy and Environment Correspondent, reporter for Axios, Ben, “The global stakes of Biden's infrastructure negotiations.” https://www.axios.com/biden-infrastructure-bill-climate-change-87b70d16-fdec-4c84-84a6-e7532c592f15.html]</w:t>
      </w:r>
    </w:p>
    <w:p w14:paraId="228794A7" w14:textId="77777777" w:rsidR="005874E3" w:rsidRPr="00593FB7" w:rsidRDefault="005874E3" w:rsidP="005874E3">
      <w:pPr>
        <w:rPr>
          <w:rFonts w:asciiTheme="majorHAnsi" w:hAnsiTheme="majorHAnsi"/>
          <w:sz w:val="16"/>
        </w:rPr>
      </w:pPr>
      <w:r w:rsidRPr="00593FB7">
        <w:rPr>
          <w:rFonts w:asciiTheme="majorHAnsi" w:hAnsiTheme="majorHAnsi"/>
          <w:sz w:val="16"/>
        </w:rPr>
        <w:t xml:space="preserve">The </w:t>
      </w:r>
      <w:r w:rsidRPr="00593FB7">
        <w:rPr>
          <w:rStyle w:val="StyleUnderline"/>
          <w:rFonts w:asciiTheme="majorHAnsi" w:hAnsiTheme="majorHAnsi"/>
          <w:highlight w:val="green"/>
        </w:rPr>
        <w:t>infrastructure</w:t>
      </w:r>
      <w:r w:rsidRPr="00593FB7">
        <w:rPr>
          <w:rStyle w:val="StyleUnderline"/>
          <w:rFonts w:asciiTheme="majorHAnsi" w:hAnsiTheme="majorHAnsi"/>
        </w:rPr>
        <w:t xml:space="preserve"> drama</w:t>
      </w:r>
      <w:r w:rsidRPr="00593FB7">
        <w:rPr>
          <w:rFonts w:asciiTheme="majorHAnsi" w:hAnsiTheme="majorHAnsi"/>
          <w:sz w:val="16"/>
        </w:rPr>
        <w:t xml:space="preserve"> enveloping Capitol Hill </w:t>
      </w:r>
      <w:r w:rsidRPr="00593FB7">
        <w:rPr>
          <w:rStyle w:val="StyleUnderline"/>
          <w:rFonts w:asciiTheme="majorHAnsi" w:hAnsiTheme="majorHAnsi"/>
        </w:rPr>
        <w:t xml:space="preserve">could </w:t>
      </w:r>
      <w:r w:rsidRPr="00593FB7">
        <w:rPr>
          <w:rStyle w:val="Emphasis"/>
          <w:rFonts w:asciiTheme="majorHAnsi" w:hAnsiTheme="majorHAnsi" w:cstheme="majorHAnsi"/>
          <w:b w:val="0"/>
          <w:bCs/>
          <w:highlight w:val="green"/>
        </w:rPr>
        <w:t>spill onto</w:t>
      </w:r>
      <w:r w:rsidRPr="00593FB7">
        <w:rPr>
          <w:rStyle w:val="Emphasis"/>
          <w:rFonts w:asciiTheme="majorHAnsi" w:hAnsiTheme="majorHAnsi" w:cstheme="majorHAnsi"/>
          <w:b w:val="0"/>
          <w:bCs/>
        </w:rPr>
        <w:t xml:space="preserve"> the global </w:t>
      </w:r>
      <w:r w:rsidRPr="00593FB7">
        <w:rPr>
          <w:rStyle w:val="Emphasis"/>
          <w:rFonts w:asciiTheme="majorHAnsi" w:hAnsiTheme="majorHAnsi" w:cstheme="majorHAnsi"/>
          <w:b w:val="0"/>
          <w:bCs/>
          <w:highlight w:val="green"/>
        </w:rPr>
        <w:t>climate stage</w:t>
      </w:r>
      <w:r w:rsidRPr="00593FB7">
        <w:rPr>
          <w:rFonts w:asciiTheme="majorHAnsi" w:hAnsiTheme="majorHAnsi"/>
          <w:sz w:val="16"/>
        </w:rPr>
        <w:t xml:space="preserve">. Why it matters: </w:t>
      </w:r>
      <w:r w:rsidRPr="00593FB7">
        <w:rPr>
          <w:rStyle w:val="StyleUnderline"/>
          <w:rFonts w:asciiTheme="majorHAnsi" w:hAnsiTheme="majorHAnsi"/>
        </w:rPr>
        <w:t xml:space="preserve">Major new </w:t>
      </w:r>
      <w:r w:rsidRPr="00593FB7">
        <w:rPr>
          <w:rStyle w:val="StyleUnderline"/>
          <w:rFonts w:asciiTheme="majorHAnsi" w:hAnsiTheme="majorHAnsi"/>
          <w:highlight w:val="green"/>
        </w:rPr>
        <w:t xml:space="preserve">U.S. </w:t>
      </w:r>
      <w:r w:rsidRPr="00593FB7">
        <w:rPr>
          <w:rStyle w:val="StyleUnderline"/>
          <w:rFonts w:asciiTheme="majorHAnsi" w:hAnsiTheme="majorHAnsi"/>
        </w:rPr>
        <w:t xml:space="preserve">investments and </w:t>
      </w:r>
      <w:r w:rsidRPr="00593FB7">
        <w:rPr>
          <w:rStyle w:val="StyleUnderline"/>
          <w:rFonts w:asciiTheme="majorHAnsi" w:hAnsiTheme="majorHAnsi"/>
          <w:highlight w:val="green"/>
        </w:rPr>
        <w:t>policies</w:t>
      </w:r>
      <w:r w:rsidRPr="00593FB7">
        <w:rPr>
          <w:rStyle w:val="StyleUnderline"/>
          <w:rFonts w:asciiTheme="majorHAnsi" w:hAnsiTheme="majorHAnsi"/>
        </w:rPr>
        <w:t xml:space="preserve"> could help </w:t>
      </w:r>
      <w:r w:rsidRPr="00593FB7">
        <w:rPr>
          <w:rStyle w:val="StyleUnderline"/>
          <w:rFonts w:asciiTheme="majorHAnsi" w:hAnsiTheme="majorHAnsi"/>
          <w:highlight w:val="green"/>
        </w:rPr>
        <w:t>spur other nations to take more aggressive</w:t>
      </w:r>
      <w:r w:rsidRPr="00593FB7">
        <w:rPr>
          <w:rStyle w:val="StyleUnderline"/>
          <w:rFonts w:asciiTheme="majorHAnsi" w:hAnsiTheme="majorHAnsi"/>
        </w:rPr>
        <w:t xml:space="preserve"> and tangible </w:t>
      </w:r>
      <w:r w:rsidRPr="00593FB7">
        <w:rPr>
          <w:rStyle w:val="StyleUnderline"/>
          <w:rFonts w:asciiTheme="majorHAnsi" w:hAnsiTheme="majorHAnsi"/>
          <w:highlight w:val="green"/>
        </w:rPr>
        <w:t>steps to cut emissions</w:t>
      </w:r>
      <w:r w:rsidRPr="00593FB7">
        <w:rPr>
          <w:rFonts w:asciiTheme="majorHAnsi" w:hAnsiTheme="majorHAnsi"/>
          <w:sz w:val="16"/>
        </w:rPr>
        <w:t xml:space="preserve">. But </w:t>
      </w:r>
      <w:r w:rsidRPr="00593FB7">
        <w:rPr>
          <w:rStyle w:val="Emphasis"/>
          <w:rFonts w:asciiTheme="majorHAnsi" w:hAnsiTheme="majorHAnsi" w:cstheme="majorHAnsi"/>
          <w:b w:val="0"/>
          <w:bCs/>
          <w:highlight w:val="green"/>
        </w:rPr>
        <w:t>failure</w:t>
      </w:r>
      <w:r w:rsidRPr="00593FB7">
        <w:rPr>
          <w:rFonts w:asciiTheme="majorHAnsi" w:hAnsiTheme="majorHAnsi"/>
          <w:sz w:val="16"/>
          <w:highlight w:val="green"/>
        </w:rPr>
        <w:t xml:space="preserve"> </w:t>
      </w:r>
      <w:r w:rsidRPr="00593FB7">
        <w:rPr>
          <w:rStyle w:val="StyleUnderline"/>
          <w:rFonts w:asciiTheme="majorHAnsi" w:hAnsiTheme="majorHAnsi"/>
          <w:highlight w:val="green"/>
        </w:rPr>
        <w:t>to steer major</w:t>
      </w:r>
      <w:r w:rsidRPr="00593FB7">
        <w:rPr>
          <w:rStyle w:val="StyleUnderline"/>
          <w:rFonts w:asciiTheme="majorHAnsi" w:hAnsiTheme="majorHAnsi"/>
        </w:rPr>
        <w:t xml:space="preserve"> new </w:t>
      </w:r>
      <w:r w:rsidRPr="00593FB7">
        <w:rPr>
          <w:rStyle w:val="StyleUnderline"/>
          <w:rFonts w:asciiTheme="majorHAnsi" w:hAnsiTheme="majorHAnsi"/>
          <w:highlight w:val="green"/>
        </w:rPr>
        <w:t>initiatives</w:t>
      </w:r>
      <w:r w:rsidRPr="00593FB7">
        <w:rPr>
          <w:rStyle w:val="StyleUnderline"/>
          <w:rFonts w:asciiTheme="majorHAnsi" w:hAnsiTheme="majorHAnsi"/>
        </w:rPr>
        <w:t xml:space="preserve"> through Congress could </w:t>
      </w:r>
      <w:r w:rsidRPr="00593FB7">
        <w:rPr>
          <w:rStyle w:val="Emphasis"/>
          <w:rFonts w:asciiTheme="majorHAnsi" w:hAnsiTheme="majorHAnsi" w:cstheme="majorHAnsi"/>
          <w:b w:val="0"/>
          <w:bCs/>
          <w:highlight w:val="green"/>
        </w:rPr>
        <w:t>hinder the White House diplomatic posture</w:t>
      </w:r>
      <w:r w:rsidRPr="00593FB7">
        <w:rPr>
          <w:rStyle w:val="StyleUnderline"/>
          <w:rFonts w:asciiTheme="majorHAnsi" w:hAnsiTheme="majorHAnsi"/>
        </w:rPr>
        <w:t xml:space="preserve"> as the U.N. conference looms.</w:t>
      </w:r>
      <w:r w:rsidRPr="00593FB7">
        <w:rPr>
          <w:rFonts w:asciiTheme="majorHAnsi" w:hAnsiTheme="majorHAnsi"/>
          <w:u w:val="single"/>
        </w:rPr>
        <w:t xml:space="preserve"> </w:t>
      </w:r>
      <w:r w:rsidRPr="00593FB7">
        <w:rPr>
          <w:rFonts w:asciiTheme="majorHAnsi" w:hAnsiTheme="majorHAnsi"/>
          <w:sz w:val="16"/>
        </w:rPr>
        <w:t xml:space="preserve">State of play: The White House is negotiating with Republicans amid all kinds of uncertainty over whether Democrats can pass legislation without GOP backing. President </w:t>
      </w:r>
      <w:r w:rsidRPr="00593FB7">
        <w:rPr>
          <w:rStyle w:val="StyleUnderline"/>
          <w:rFonts w:asciiTheme="majorHAnsi" w:hAnsiTheme="majorHAnsi"/>
        </w:rPr>
        <w:t>Biden has proposed major investments in electric vehicles, grid tech, mass transit, clean energy tax incentives and many other initiatives</w:t>
      </w:r>
      <w:r w:rsidRPr="00593FB7">
        <w:rPr>
          <w:rFonts w:asciiTheme="majorHAnsi" w:hAnsiTheme="majorHAnsi"/>
          <w:sz w:val="16"/>
        </w:rPr>
        <w:t>. The negotiations with Republicans — who object to the plan's steep price tag and expansive definition of infrastructure — come ahead of November's critical United Nations climate summit. What they're saying: "</w:t>
      </w:r>
      <w:r w:rsidRPr="00593FB7">
        <w:rPr>
          <w:rStyle w:val="StyleUnderline"/>
          <w:rFonts w:asciiTheme="majorHAnsi" w:hAnsiTheme="majorHAnsi"/>
        </w:rPr>
        <w:t>Because of the importance of American leadership on climate</w:t>
      </w:r>
      <w:r w:rsidRPr="00593FB7">
        <w:rPr>
          <w:rStyle w:val="Emphasis"/>
          <w:rFonts w:asciiTheme="majorHAnsi" w:hAnsiTheme="majorHAnsi" w:cstheme="majorHAnsi"/>
        </w:rPr>
        <w:t xml:space="preserve">, </w:t>
      </w:r>
      <w:r w:rsidRPr="00593FB7">
        <w:rPr>
          <w:rStyle w:val="Emphasis"/>
          <w:rFonts w:asciiTheme="majorHAnsi" w:hAnsiTheme="majorHAnsi" w:cstheme="majorHAnsi"/>
          <w:b w:val="0"/>
          <w:bCs/>
          <w:highlight w:val="green"/>
        </w:rPr>
        <w:t>the</w:t>
      </w:r>
      <w:r w:rsidRPr="00593FB7">
        <w:rPr>
          <w:rStyle w:val="Emphasis"/>
          <w:rFonts w:asciiTheme="majorHAnsi" w:hAnsiTheme="majorHAnsi" w:cstheme="majorHAnsi"/>
          <w:b w:val="0"/>
          <w:bCs/>
        </w:rPr>
        <w:t xml:space="preserve"> rest of the </w:t>
      </w:r>
      <w:r w:rsidRPr="00593FB7">
        <w:rPr>
          <w:rStyle w:val="Emphasis"/>
          <w:rFonts w:asciiTheme="majorHAnsi" w:hAnsiTheme="majorHAnsi" w:cstheme="majorHAnsi"/>
          <w:b w:val="0"/>
          <w:bCs/>
          <w:highlight w:val="green"/>
        </w:rPr>
        <w:t>world</w:t>
      </w:r>
      <w:r w:rsidRPr="00593FB7">
        <w:rPr>
          <w:rStyle w:val="Emphasis"/>
          <w:rFonts w:asciiTheme="majorHAnsi" w:hAnsiTheme="majorHAnsi" w:cstheme="majorHAnsi"/>
          <w:b w:val="0"/>
          <w:bCs/>
        </w:rPr>
        <w:t xml:space="preserve"> </w:t>
      </w:r>
      <w:r w:rsidRPr="00593FB7">
        <w:rPr>
          <w:rStyle w:val="Emphasis"/>
          <w:rFonts w:asciiTheme="majorHAnsi" w:hAnsiTheme="majorHAnsi" w:cstheme="majorHAnsi"/>
          <w:b w:val="0"/>
          <w:bCs/>
          <w:highlight w:val="green"/>
        </w:rPr>
        <w:t>is</w:t>
      </w:r>
      <w:r w:rsidRPr="00593FB7">
        <w:rPr>
          <w:rStyle w:val="Emphasis"/>
          <w:rFonts w:asciiTheme="majorHAnsi" w:hAnsiTheme="majorHAnsi" w:cstheme="majorHAnsi"/>
          <w:b w:val="0"/>
          <w:bCs/>
        </w:rPr>
        <w:t xml:space="preserve"> definitely </w:t>
      </w:r>
      <w:r w:rsidRPr="00593FB7">
        <w:rPr>
          <w:rStyle w:val="Emphasis"/>
          <w:rFonts w:asciiTheme="majorHAnsi" w:hAnsiTheme="majorHAnsi" w:cstheme="majorHAnsi"/>
          <w:b w:val="0"/>
          <w:bCs/>
          <w:highlight w:val="green"/>
        </w:rPr>
        <w:t>watching</w:t>
      </w:r>
      <w:r w:rsidRPr="00593FB7">
        <w:rPr>
          <w:rStyle w:val="Emphasis"/>
          <w:rFonts w:asciiTheme="majorHAnsi" w:hAnsiTheme="majorHAnsi" w:cstheme="majorHAnsi"/>
          <w:b w:val="0"/>
          <w:bCs/>
        </w:rPr>
        <w:t xml:space="preserve"> what happens on Capitol Hill</w:t>
      </w:r>
      <w:r w:rsidRPr="00593FB7">
        <w:rPr>
          <w:rFonts w:asciiTheme="majorHAnsi" w:hAnsiTheme="majorHAnsi"/>
          <w:sz w:val="16"/>
        </w:rPr>
        <w:t xml:space="preserve">," </w:t>
      </w:r>
      <w:r w:rsidRPr="00593FB7">
        <w:rPr>
          <w:rStyle w:val="StyleUnderline"/>
          <w:rFonts w:asciiTheme="majorHAnsi" w:hAnsiTheme="majorHAnsi"/>
        </w:rPr>
        <w:t>said the Environmental Defense Fund's</w:t>
      </w:r>
      <w:r w:rsidRPr="00593FB7">
        <w:rPr>
          <w:rFonts w:asciiTheme="majorHAnsi" w:hAnsiTheme="majorHAnsi"/>
          <w:sz w:val="16"/>
        </w:rPr>
        <w:t xml:space="preserve"> Nathaniel </w:t>
      </w:r>
      <w:r w:rsidRPr="00593FB7">
        <w:rPr>
          <w:rStyle w:val="StyleUnderline"/>
          <w:rFonts w:asciiTheme="majorHAnsi" w:hAnsiTheme="majorHAnsi"/>
        </w:rPr>
        <w:t>Keohane</w:t>
      </w:r>
      <w:r w:rsidRPr="00593FB7">
        <w:rPr>
          <w:rFonts w:asciiTheme="majorHAnsi" w:hAnsiTheme="majorHAnsi"/>
          <w:sz w:val="16"/>
        </w:rPr>
        <w:t xml:space="preserve">. Keohane, who leads EDF's climate program, said </w:t>
      </w:r>
      <w:r w:rsidRPr="00593FB7">
        <w:rPr>
          <w:rStyle w:val="StyleUnderline"/>
          <w:rFonts w:asciiTheme="majorHAnsi" w:hAnsiTheme="majorHAnsi"/>
        </w:rPr>
        <w:t>major U.S. investments</w:t>
      </w:r>
      <w:r w:rsidRPr="00593FB7">
        <w:rPr>
          <w:rFonts w:asciiTheme="majorHAnsi" w:hAnsiTheme="majorHAnsi"/>
          <w:sz w:val="16"/>
        </w:rPr>
        <w:t xml:space="preserve"> will bolster the country's economy and competitiveness. But they'</w:t>
      </w:r>
      <w:r w:rsidRPr="00593FB7">
        <w:rPr>
          <w:rStyle w:val="StyleUnderline"/>
          <w:rFonts w:asciiTheme="majorHAnsi" w:hAnsiTheme="majorHAnsi"/>
        </w:rPr>
        <w:t>re</w:t>
      </w:r>
      <w:r w:rsidRPr="00593FB7">
        <w:rPr>
          <w:rFonts w:asciiTheme="majorHAnsi" w:hAnsiTheme="majorHAnsi"/>
          <w:sz w:val="16"/>
        </w:rPr>
        <w:t xml:space="preserve"> also </w:t>
      </w:r>
      <w:r w:rsidRPr="00593FB7">
        <w:rPr>
          <w:rStyle w:val="Emphasis"/>
          <w:rFonts w:asciiTheme="majorHAnsi" w:hAnsiTheme="majorHAnsi" w:cstheme="majorHAnsi"/>
          <w:b w:val="0"/>
          <w:bCs/>
        </w:rPr>
        <w:t>consequential internationally</w:t>
      </w:r>
      <w:r w:rsidRPr="00593FB7">
        <w:rPr>
          <w:rFonts w:asciiTheme="majorHAnsi" w:hAnsiTheme="majorHAnsi"/>
          <w:sz w:val="16"/>
        </w:rPr>
        <w:t>, he said. "</w:t>
      </w:r>
      <w:r w:rsidRPr="00593FB7">
        <w:rPr>
          <w:rStyle w:val="StyleUnderline"/>
          <w:rFonts w:asciiTheme="majorHAnsi" w:hAnsiTheme="majorHAnsi"/>
          <w:highlight w:val="green"/>
        </w:rPr>
        <w:t>The more the U.S</w:t>
      </w:r>
      <w:r w:rsidRPr="00593FB7">
        <w:rPr>
          <w:rStyle w:val="StyleUnderline"/>
          <w:rFonts w:asciiTheme="majorHAnsi" w:hAnsiTheme="majorHAnsi"/>
        </w:rPr>
        <w:t xml:space="preserve">. can </w:t>
      </w:r>
      <w:r w:rsidRPr="00593FB7">
        <w:rPr>
          <w:rStyle w:val="StyleUnderline"/>
          <w:rFonts w:asciiTheme="majorHAnsi" w:hAnsiTheme="majorHAnsi"/>
          <w:highlight w:val="green"/>
        </w:rPr>
        <w:t>demonstrate leadership</w:t>
      </w:r>
      <w:r w:rsidRPr="00593FB7">
        <w:rPr>
          <w:rStyle w:val="StyleUnderline"/>
          <w:rFonts w:asciiTheme="majorHAnsi" w:hAnsiTheme="majorHAnsi"/>
        </w:rPr>
        <w:t xml:space="preserve"> — not only in the ambition of its targets but in the ambition</w:t>
      </w:r>
      <w:r w:rsidRPr="00593FB7">
        <w:rPr>
          <w:rFonts w:asciiTheme="majorHAnsi" w:hAnsiTheme="majorHAnsi"/>
          <w:sz w:val="16"/>
        </w:rPr>
        <w:t xml:space="preserve"> of its implementation </w:t>
      </w:r>
      <w:r w:rsidRPr="00593FB7">
        <w:rPr>
          <w:rStyle w:val="StyleUnderline"/>
          <w:rFonts w:asciiTheme="majorHAnsi" w:hAnsiTheme="majorHAnsi"/>
        </w:rPr>
        <w:t>and</w:t>
      </w:r>
      <w:r w:rsidRPr="00593FB7">
        <w:rPr>
          <w:rFonts w:asciiTheme="majorHAnsi" w:hAnsiTheme="majorHAnsi"/>
          <w:sz w:val="16"/>
        </w:rPr>
        <w:t xml:space="preserve"> the </w:t>
      </w:r>
      <w:r w:rsidRPr="00593FB7">
        <w:rPr>
          <w:rStyle w:val="StyleUnderline"/>
          <w:rFonts w:asciiTheme="majorHAnsi" w:hAnsiTheme="majorHAnsi"/>
        </w:rPr>
        <w:t xml:space="preserve">seriousness of its implementation — </w:t>
      </w:r>
      <w:r w:rsidRPr="00593FB7">
        <w:rPr>
          <w:rStyle w:val="StyleUnderline"/>
          <w:rFonts w:asciiTheme="majorHAnsi" w:hAnsiTheme="majorHAnsi"/>
          <w:highlight w:val="green"/>
        </w:rPr>
        <w:t>the more likely we</w:t>
      </w:r>
      <w:r w:rsidRPr="00593FB7">
        <w:rPr>
          <w:rStyle w:val="StyleUnderline"/>
          <w:rFonts w:asciiTheme="majorHAnsi" w:hAnsiTheme="majorHAnsi"/>
        </w:rPr>
        <w:t xml:space="preserve"> are to </w:t>
      </w:r>
      <w:r w:rsidRPr="00593FB7">
        <w:rPr>
          <w:rStyle w:val="StyleUnderline"/>
          <w:rFonts w:asciiTheme="majorHAnsi" w:hAnsiTheme="majorHAnsi"/>
          <w:highlight w:val="green"/>
        </w:rPr>
        <w:t xml:space="preserve">see the rest of the world </w:t>
      </w:r>
      <w:r w:rsidRPr="00593FB7">
        <w:rPr>
          <w:rStyle w:val="StyleUnderline"/>
          <w:rFonts w:asciiTheme="majorHAnsi" w:hAnsiTheme="majorHAnsi"/>
        </w:rPr>
        <w:t xml:space="preserve">stepping into its ambition and </w:t>
      </w:r>
      <w:r w:rsidRPr="00593FB7">
        <w:rPr>
          <w:rStyle w:val="StyleUnderline"/>
          <w:rFonts w:asciiTheme="majorHAnsi" w:hAnsiTheme="majorHAnsi"/>
          <w:highlight w:val="green"/>
        </w:rPr>
        <w:t>accelerating</w:t>
      </w:r>
      <w:r w:rsidRPr="00593FB7">
        <w:rPr>
          <w:rStyle w:val="StyleUnderline"/>
          <w:rFonts w:asciiTheme="majorHAnsi" w:hAnsiTheme="majorHAnsi"/>
        </w:rPr>
        <w:t xml:space="preserve"> its own </w:t>
      </w:r>
      <w:r w:rsidRPr="00593FB7">
        <w:rPr>
          <w:rStyle w:val="StyleUnderline"/>
          <w:rFonts w:asciiTheme="majorHAnsi" w:hAnsiTheme="majorHAnsi"/>
          <w:highlight w:val="green"/>
        </w:rPr>
        <w:t>climate action</w:t>
      </w:r>
      <w:r w:rsidRPr="00593FB7">
        <w:rPr>
          <w:rFonts w:asciiTheme="majorHAnsi" w:hAnsiTheme="majorHAnsi"/>
          <w:sz w:val="16"/>
        </w:rPr>
        <w:t xml:space="preserve">," he said. Catch up fast: In April </w:t>
      </w:r>
      <w:r w:rsidRPr="00593FB7">
        <w:rPr>
          <w:rStyle w:val="StyleUnderline"/>
          <w:rFonts w:asciiTheme="majorHAnsi" w:hAnsiTheme="majorHAnsi"/>
        </w:rPr>
        <w:t xml:space="preserve">the </w:t>
      </w:r>
      <w:r w:rsidRPr="00593FB7">
        <w:rPr>
          <w:rStyle w:val="StyleUnderline"/>
          <w:rFonts w:asciiTheme="majorHAnsi" w:hAnsiTheme="majorHAnsi"/>
          <w:highlight w:val="green"/>
        </w:rPr>
        <w:t>White House set</w:t>
      </w:r>
      <w:r w:rsidRPr="00593FB7">
        <w:rPr>
          <w:rStyle w:val="StyleUnderline"/>
          <w:rFonts w:asciiTheme="majorHAnsi" w:hAnsiTheme="majorHAnsi"/>
        </w:rPr>
        <w:t xml:space="preserve"> a voluntary </w:t>
      </w:r>
      <w:r w:rsidRPr="00593FB7">
        <w:rPr>
          <w:rStyle w:val="StyleUnderline"/>
          <w:rFonts w:asciiTheme="majorHAnsi" w:hAnsiTheme="majorHAnsi"/>
          <w:highlight w:val="green"/>
        </w:rPr>
        <w:t xml:space="preserve">target </w:t>
      </w:r>
      <w:r w:rsidRPr="00593FB7">
        <w:rPr>
          <w:rStyle w:val="StyleUnderline"/>
          <w:rFonts w:asciiTheme="majorHAnsi" w:hAnsiTheme="majorHAnsi"/>
        </w:rPr>
        <w:t>under</w:t>
      </w:r>
      <w:r w:rsidRPr="00593FB7">
        <w:rPr>
          <w:rFonts w:asciiTheme="majorHAnsi" w:hAnsiTheme="majorHAnsi"/>
          <w:sz w:val="16"/>
        </w:rPr>
        <w:t xml:space="preserve"> the </w:t>
      </w:r>
      <w:r w:rsidRPr="00593FB7">
        <w:rPr>
          <w:rStyle w:val="StyleUnderline"/>
          <w:rFonts w:asciiTheme="majorHAnsi" w:hAnsiTheme="majorHAnsi"/>
        </w:rPr>
        <w:t>Paris</w:t>
      </w:r>
      <w:r w:rsidRPr="00593FB7">
        <w:rPr>
          <w:rFonts w:asciiTheme="majorHAnsi" w:hAnsiTheme="majorHAnsi"/>
          <w:sz w:val="16"/>
        </w:rPr>
        <w:t xml:space="preserve"> Agreement </w:t>
      </w:r>
      <w:r w:rsidRPr="00593FB7">
        <w:rPr>
          <w:rStyle w:val="StyleUnderline"/>
          <w:rFonts w:asciiTheme="majorHAnsi" w:hAnsiTheme="majorHAnsi"/>
        </w:rPr>
        <w:t xml:space="preserve">of </w:t>
      </w:r>
      <w:r w:rsidRPr="00593FB7">
        <w:rPr>
          <w:rStyle w:val="StyleUnderline"/>
          <w:rFonts w:asciiTheme="majorHAnsi" w:hAnsiTheme="majorHAnsi"/>
          <w:highlight w:val="green"/>
        </w:rPr>
        <w:t xml:space="preserve">cutting </w:t>
      </w:r>
      <w:r w:rsidRPr="00593FB7">
        <w:rPr>
          <w:rStyle w:val="StyleUnderline"/>
          <w:rFonts w:asciiTheme="majorHAnsi" w:hAnsiTheme="majorHAnsi"/>
        </w:rPr>
        <w:t xml:space="preserve">U.S. </w:t>
      </w:r>
      <w:r w:rsidRPr="00593FB7">
        <w:rPr>
          <w:rStyle w:val="StyleUnderline"/>
          <w:rFonts w:asciiTheme="majorHAnsi" w:hAnsiTheme="majorHAnsi"/>
          <w:highlight w:val="green"/>
        </w:rPr>
        <w:t>emissions</w:t>
      </w:r>
      <w:r w:rsidRPr="00593FB7">
        <w:rPr>
          <w:rStyle w:val="StyleUnderline"/>
          <w:rFonts w:asciiTheme="majorHAnsi" w:hAnsiTheme="majorHAnsi"/>
        </w:rPr>
        <w:t xml:space="preserve"> by 50% below 2005 levels by 2030</w:t>
      </w:r>
      <w:r w:rsidRPr="00593FB7">
        <w:rPr>
          <w:rFonts w:asciiTheme="majorHAnsi" w:hAnsiTheme="majorHAnsi"/>
          <w:sz w:val="16"/>
        </w:rPr>
        <w:t xml:space="preserve">.But </w:t>
      </w:r>
      <w:r w:rsidRPr="00593FB7">
        <w:rPr>
          <w:rStyle w:val="StyleUnderline"/>
          <w:rFonts w:asciiTheme="majorHAnsi" w:hAnsiTheme="majorHAnsi"/>
        </w:rPr>
        <w:t>that's much harder to achieve absent Capitol Hill approval of new investments and incentives</w:t>
      </w:r>
      <w:r w:rsidRPr="00593FB7">
        <w:rPr>
          <w:rFonts w:asciiTheme="majorHAnsi" w:hAnsiTheme="majorHAnsi"/>
          <w:sz w:val="16"/>
        </w:rPr>
        <w:t>. The Atlantic Council's Margaret Jackson said Biden's climate initiatives thus far have borne some fruit, pointing to several nations strengthening their Paris targets. But Jackson, who has written about the importance of congressional action, also tells Axios: "</w:t>
      </w:r>
      <w:r w:rsidRPr="00593FB7">
        <w:rPr>
          <w:rStyle w:val="StyleUnderline"/>
          <w:rFonts w:asciiTheme="majorHAnsi" w:hAnsiTheme="majorHAnsi"/>
        </w:rPr>
        <w:t>U.S. allies and partners are still somewhat skeptical in terms of how much this administration can really accomplish, and will it be lasting</w:t>
      </w:r>
      <w:r w:rsidRPr="00593FB7">
        <w:rPr>
          <w:rFonts w:asciiTheme="majorHAnsi" w:hAnsiTheme="majorHAnsi"/>
          <w:sz w:val="16"/>
        </w:rPr>
        <w:t>."</w:t>
      </w:r>
    </w:p>
    <w:p w14:paraId="465E8257" w14:textId="77777777" w:rsidR="005874E3" w:rsidRPr="00593FB7" w:rsidRDefault="005874E3" w:rsidP="005874E3">
      <w:pPr>
        <w:rPr>
          <w:rFonts w:asciiTheme="majorHAnsi" w:hAnsiTheme="majorHAnsi"/>
          <w:sz w:val="16"/>
        </w:rPr>
      </w:pPr>
    </w:p>
    <w:p w14:paraId="32BB1BDF"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lastRenderedPageBreak/>
        <w:t>Warming causes extinction.</w:t>
      </w:r>
    </w:p>
    <w:p w14:paraId="4F2912CD" w14:textId="77777777" w:rsidR="005874E3" w:rsidRPr="00593FB7" w:rsidRDefault="005874E3" w:rsidP="005874E3">
      <w:pPr>
        <w:rPr>
          <w:rFonts w:asciiTheme="majorHAnsi" w:hAnsiTheme="majorHAnsi"/>
          <w:sz w:val="16"/>
          <w:szCs w:val="16"/>
        </w:rPr>
      </w:pPr>
      <w:r w:rsidRPr="00593FB7">
        <w:rPr>
          <w:rFonts w:asciiTheme="majorHAnsi" w:hAnsiTheme="majorHAnsi"/>
          <w:b/>
          <w:bCs/>
          <w:sz w:val="26"/>
          <w:szCs w:val="26"/>
        </w:rPr>
        <w:t>Xu 17</w:t>
      </w:r>
      <w:r w:rsidRPr="00593FB7">
        <w:rPr>
          <w:rFonts w:asciiTheme="majorHAnsi" w:hAnsiTheme="majorHAnsi"/>
          <w:sz w:val="26"/>
          <w:szCs w:val="26"/>
        </w:rPr>
        <w:t xml:space="preserve"> </w:t>
      </w:r>
      <w:r w:rsidRPr="00593FB7">
        <w:rPr>
          <w:rFonts w:asciiTheme="majorHAnsi" w:hAnsiTheme="majorHAnsi"/>
        </w:rPr>
        <w:t xml:space="preserve">[Yangyang </w:t>
      </w:r>
      <w:r w:rsidRPr="00593FB7">
        <w:rPr>
          <w:rStyle w:val="Style13ptBold"/>
          <w:rFonts w:asciiTheme="majorHAnsi" w:hAnsiTheme="majorHAnsi"/>
        </w:rPr>
        <w:t>Xu 17</w:t>
      </w:r>
      <w:r w:rsidRPr="00593FB7">
        <w:rPr>
          <w:rFonts w:asciiTheme="majorHAnsi" w:hAnsiTheme="majorHAnsi"/>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75C325AD" w14:textId="018284CB" w:rsidR="005874E3" w:rsidRPr="00593FB7" w:rsidRDefault="005874E3" w:rsidP="005874E3">
      <w:pPr>
        <w:rPr>
          <w:rFonts w:asciiTheme="majorHAnsi" w:hAnsiTheme="majorHAnsi"/>
          <w:sz w:val="14"/>
        </w:rPr>
      </w:pPr>
      <w:r w:rsidRPr="00593FB7">
        <w:rPr>
          <w:rStyle w:val="StyleUnderline"/>
          <w:rFonts w:asciiTheme="majorHAnsi" w:hAnsiTheme="majorHAnsi"/>
        </w:rPr>
        <w:t>We are proposing the following</w:t>
      </w:r>
      <w:r w:rsidRPr="00593FB7">
        <w:rPr>
          <w:rFonts w:asciiTheme="majorHAnsi" w:hAnsiTheme="majorHAnsi"/>
          <w:sz w:val="14"/>
        </w:rPr>
        <w:t xml:space="preserve"> extension to the DAI </w:t>
      </w:r>
      <w:r w:rsidRPr="00593FB7">
        <w:rPr>
          <w:rStyle w:val="StyleUnderline"/>
          <w:rFonts w:asciiTheme="majorHAnsi" w:hAnsiTheme="majorHAnsi"/>
        </w:rPr>
        <w:t>risk categorization: warming greater than 1.5 °C as “dangerous</w:t>
      </w:r>
      <w:r w:rsidRPr="00593FB7">
        <w:rPr>
          <w:rFonts w:asciiTheme="majorHAnsi" w:hAnsiTheme="majorHAnsi"/>
          <w:sz w:val="14"/>
        </w:rPr>
        <w:t xml:space="preserve">”; </w:t>
      </w:r>
      <w:r w:rsidRPr="00593FB7">
        <w:rPr>
          <w:rStyle w:val="StyleUnderline"/>
          <w:rFonts w:asciiTheme="majorHAnsi" w:hAnsiTheme="majorHAnsi"/>
        </w:rPr>
        <w:t xml:space="preserve">warming greater than 3 °C as “catastrophic?”; and </w:t>
      </w:r>
      <w:r w:rsidRPr="00593FB7">
        <w:rPr>
          <w:rStyle w:val="StyleUnderline"/>
          <w:rFonts w:asciiTheme="majorHAnsi" w:hAnsiTheme="majorHAnsi"/>
          <w:highlight w:val="green"/>
        </w:rPr>
        <w:t>warming in excess of</w:t>
      </w:r>
      <w:r w:rsidRPr="00593FB7">
        <w:rPr>
          <w:rFonts w:asciiTheme="majorHAnsi" w:hAnsiTheme="majorHAnsi"/>
          <w:sz w:val="14"/>
          <w:highlight w:val="green"/>
        </w:rPr>
        <w:t xml:space="preserve"> </w:t>
      </w:r>
      <w:r w:rsidRPr="00593FB7">
        <w:rPr>
          <w:rStyle w:val="StyleUnderline"/>
          <w:rFonts w:asciiTheme="majorHAnsi" w:hAnsiTheme="majorHAnsi"/>
          <w:highlight w:val="green"/>
        </w:rPr>
        <w:t>5 °</w:t>
      </w:r>
      <w:r w:rsidRPr="00593FB7">
        <w:rPr>
          <w:rStyle w:val="StyleUnderline"/>
          <w:rFonts w:asciiTheme="majorHAnsi" w:hAnsiTheme="majorHAnsi"/>
        </w:rPr>
        <w:t>C as “unknown</w:t>
      </w:r>
      <w:r w:rsidRPr="00593FB7">
        <w:rPr>
          <w:rFonts w:asciiTheme="majorHAnsi" w:hAnsiTheme="majorHAnsi"/>
          <w:sz w:val="14"/>
        </w:rPr>
        <w:t xml:space="preserve">??,” with the understanding that </w:t>
      </w:r>
      <w:r w:rsidRPr="00593FB7">
        <w:rPr>
          <w:rStyle w:val="StyleUnderline"/>
          <w:rFonts w:asciiTheme="majorHAnsi" w:hAnsiTheme="majorHAnsi"/>
        </w:rPr>
        <w:t xml:space="preserve">changes of this magnitude, not experienced in the last 20+ million years, </w:t>
      </w:r>
      <w:r w:rsidRPr="00593FB7">
        <w:rPr>
          <w:rStyle w:val="StyleUnderline"/>
          <w:rFonts w:asciiTheme="majorHAnsi" w:hAnsiTheme="majorHAnsi"/>
          <w:highlight w:val="green"/>
        </w:rPr>
        <w:t xml:space="preserve">pose </w:t>
      </w:r>
      <w:r w:rsidRPr="00593FB7">
        <w:rPr>
          <w:rStyle w:val="Emphasis"/>
          <w:rFonts w:asciiTheme="majorHAnsi" w:hAnsiTheme="majorHAnsi" w:cstheme="majorHAnsi"/>
          <w:b w:val="0"/>
          <w:bCs/>
          <w:highlight w:val="green"/>
        </w:rPr>
        <w:t>existential threats</w:t>
      </w:r>
      <w:r w:rsidRPr="00593FB7">
        <w:rPr>
          <w:rStyle w:val="StyleUnderline"/>
          <w:rFonts w:asciiTheme="majorHAnsi" w:hAnsiTheme="majorHAnsi"/>
        </w:rPr>
        <w:t xml:space="preserve"> to a majority of the population</w:t>
      </w:r>
      <w:r w:rsidRPr="00593FB7">
        <w:rPr>
          <w:rFonts w:asciiTheme="majorHAnsi" w:hAnsiTheme="majorHAnsi"/>
          <w:sz w:val="14"/>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sidRPr="00593FB7">
        <w:rPr>
          <w:rStyle w:val="StyleUnderline"/>
          <w:rFonts w:asciiTheme="majorHAnsi" w:hAnsiTheme="majorHAnsi"/>
        </w:rPr>
        <w:t xml:space="preserve">Our </w:t>
      </w:r>
      <w:r w:rsidRPr="00593FB7">
        <w:rPr>
          <w:rStyle w:val="StyleUnderline"/>
          <w:rFonts w:asciiTheme="majorHAnsi" w:hAnsiTheme="majorHAnsi"/>
          <w:highlight w:val="green"/>
        </w:rPr>
        <w:t>criteria for</w:t>
      </w:r>
      <w:r w:rsidRPr="00593FB7">
        <w:rPr>
          <w:rStyle w:val="StyleUnderline"/>
          <w:rFonts w:asciiTheme="majorHAnsi" w:hAnsiTheme="majorHAnsi"/>
        </w:rPr>
        <w:t xml:space="preserve"> extending the risk category</w:t>
      </w:r>
      <w:r w:rsidRPr="00593FB7">
        <w:rPr>
          <w:rFonts w:asciiTheme="majorHAnsi" w:hAnsiTheme="majorHAnsi"/>
          <w:sz w:val="14"/>
        </w:rPr>
        <w:t xml:space="preserve"> beyond DAI </w:t>
      </w:r>
      <w:r w:rsidRPr="00593FB7">
        <w:rPr>
          <w:rStyle w:val="StyleUnderline"/>
          <w:rFonts w:asciiTheme="majorHAnsi" w:hAnsiTheme="majorHAnsi"/>
        </w:rPr>
        <w:t>include</w:t>
      </w:r>
      <w:r w:rsidRPr="00593FB7">
        <w:rPr>
          <w:rFonts w:asciiTheme="majorHAnsi" w:hAnsiTheme="majorHAnsi"/>
          <w:sz w:val="14"/>
        </w:rPr>
        <w:t xml:space="preserve"> the </w:t>
      </w:r>
      <w:r w:rsidRPr="00593FB7">
        <w:rPr>
          <w:rStyle w:val="StyleUnderline"/>
          <w:rFonts w:asciiTheme="majorHAnsi" w:hAnsiTheme="majorHAnsi"/>
        </w:rPr>
        <w:t xml:space="preserve">potential </w:t>
      </w:r>
      <w:r w:rsidRPr="00593FB7">
        <w:rPr>
          <w:rStyle w:val="StyleUnderline"/>
          <w:rFonts w:asciiTheme="majorHAnsi" w:hAnsiTheme="majorHAnsi"/>
          <w:highlight w:val="green"/>
        </w:rPr>
        <w:t>risks of climate change to</w:t>
      </w:r>
      <w:r w:rsidRPr="00593FB7">
        <w:rPr>
          <w:rStyle w:val="StyleUnderline"/>
          <w:rFonts w:asciiTheme="majorHAnsi" w:hAnsiTheme="majorHAnsi"/>
        </w:rPr>
        <w:t xml:space="preserve"> the physical climate system, </w:t>
      </w:r>
      <w:r w:rsidRPr="00593FB7">
        <w:rPr>
          <w:rStyle w:val="StyleUnderline"/>
          <w:rFonts w:asciiTheme="majorHAnsi" w:hAnsiTheme="majorHAnsi"/>
          <w:highlight w:val="green"/>
        </w:rPr>
        <w:t>the ecosystem</w:t>
      </w:r>
      <w:r w:rsidRPr="00593FB7">
        <w:rPr>
          <w:rStyle w:val="StyleUnderline"/>
          <w:rFonts w:asciiTheme="majorHAnsi" w:hAnsiTheme="majorHAnsi"/>
        </w:rPr>
        <w:t xml:space="preserve">, human health, </w:t>
      </w:r>
      <w:r w:rsidRPr="00593FB7">
        <w:rPr>
          <w:rStyle w:val="StyleUnderline"/>
          <w:rFonts w:asciiTheme="majorHAnsi" w:hAnsiTheme="majorHAnsi"/>
          <w:highlight w:val="green"/>
        </w:rPr>
        <w:t xml:space="preserve">and </w:t>
      </w:r>
      <w:r w:rsidRPr="00593FB7">
        <w:rPr>
          <w:rStyle w:val="Emphasis"/>
          <w:rFonts w:asciiTheme="majorHAnsi" w:hAnsiTheme="majorHAnsi" w:cstheme="majorHAnsi"/>
          <w:b w:val="0"/>
          <w:bCs/>
          <w:highlight w:val="green"/>
        </w:rPr>
        <w:t>species extinction</w:t>
      </w:r>
      <w:r w:rsidRPr="00593FB7">
        <w:rPr>
          <w:rFonts w:asciiTheme="majorHAnsi" w:hAnsiTheme="majorHAnsi"/>
          <w:sz w:val="14"/>
        </w:rPr>
        <w:t xml:space="preserve">. Let us first consider the category of catastrophic (3 to 5 °C warming). </w:t>
      </w:r>
      <w:r w:rsidRPr="00593FB7">
        <w:rPr>
          <w:rStyle w:val="StyleUnderline"/>
          <w:rFonts w:asciiTheme="majorHAnsi" w:hAnsiTheme="majorHAnsi"/>
        </w:rPr>
        <w:t xml:space="preserve">The </w:t>
      </w:r>
      <w:r w:rsidRPr="00593FB7">
        <w:rPr>
          <w:rStyle w:val="StyleUnderline"/>
          <w:rFonts w:asciiTheme="majorHAnsi" w:hAnsiTheme="majorHAnsi"/>
          <w:highlight w:val="green"/>
        </w:rPr>
        <w:t>first</w:t>
      </w:r>
      <w:r w:rsidRPr="00593FB7">
        <w:rPr>
          <w:rStyle w:val="StyleUnderline"/>
          <w:rFonts w:asciiTheme="majorHAnsi" w:hAnsiTheme="majorHAnsi"/>
        </w:rPr>
        <w:t xml:space="preserve"> major concern </w:t>
      </w:r>
      <w:r w:rsidRPr="00593FB7">
        <w:rPr>
          <w:rStyle w:val="StyleUnderline"/>
          <w:rFonts w:asciiTheme="majorHAnsi" w:hAnsiTheme="majorHAnsi"/>
          <w:highlight w:val="green"/>
        </w:rPr>
        <w:t>is</w:t>
      </w:r>
      <w:r w:rsidRPr="00593FB7">
        <w:rPr>
          <w:rFonts w:asciiTheme="majorHAnsi" w:hAnsiTheme="majorHAnsi"/>
          <w:sz w:val="14"/>
        </w:rPr>
        <w:t xml:space="preserve"> the issue of </w:t>
      </w:r>
      <w:r w:rsidRPr="00593FB7">
        <w:rPr>
          <w:rStyle w:val="Emphasis"/>
          <w:rFonts w:asciiTheme="majorHAnsi" w:hAnsiTheme="majorHAnsi" w:cstheme="majorHAnsi"/>
          <w:b w:val="0"/>
          <w:bCs/>
          <w:highlight w:val="green"/>
        </w:rPr>
        <w:t>tipping points</w:t>
      </w:r>
      <w:r w:rsidRPr="00593FB7">
        <w:rPr>
          <w:rFonts w:asciiTheme="majorHAnsi" w:hAnsiTheme="majorHAnsi"/>
          <w:sz w:val="14"/>
        </w:rPr>
        <w:t xml:space="preserve">. Several studies (48, 49) have concluded that </w:t>
      </w:r>
      <w:r w:rsidRPr="00593FB7">
        <w:rPr>
          <w:rStyle w:val="StyleUnderline"/>
          <w:rFonts w:asciiTheme="majorHAnsi" w:hAnsiTheme="majorHAnsi"/>
          <w:highlight w:val="green"/>
        </w:rPr>
        <w:t>3 to 5 °C</w:t>
      </w:r>
      <w:r w:rsidRPr="00593FB7">
        <w:rPr>
          <w:rStyle w:val="StyleUnderline"/>
          <w:rFonts w:asciiTheme="majorHAnsi" w:hAnsiTheme="majorHAnsi"/>
        </w:rPr>
        <w:t xml:space="preserve"> global warming </w:t>
      </w:r>
      <w:r w:rsidRPr="00593FB7">
        <w:rPr>
          <w:rStyle w:val="StyleUnderline"/>
          <w:rFonts w:asciiTheme="majorHAnsi" w:hAnsiTheme="majorHAnsi"/>
          <w:highlight w:val="green"/>
        </w:rPr>
        <w:t>is</w:t>
      </w:r>
      <w:r w:rsidRPr="00593FB7">
        <w:rPr>
          <w:rStyle w:val="StyleUnderline"/>
          <w:rFonts w:asciiTheme="majorHAnsi" w:hAnsiTheme="majorHAnsi"/>
        </w:rPr>
        <w:t xml:space="preserve"> likely to be </w:t>
      </w:r>
      <w:r w:rsidRPr="00593FB7">
        <w:rPr>
          <w:rStyle w:val="StyleUnderline"/>
          <w:rFonts w:asciiTheme="majorHAnsi" w:hAnsiTheme="majorHAnsi"/>
          <w:highlight w:val="green"/>
        </w:rPr>
        <w:t>the threshold for tipping points</w:t>
      </w:r>
      <w:r w:rsidRPr="00593FB7">
        <w:rPr>
          <w:rStyle w:val="StyleUnderline"/>
          <w:rFonts w:asciiTheme="majorHAnsi" w:hAnsiTheme="majorHAnsi"/>
        </w:rPr>
        <w:t xml:space="preserve"> such as the collapse of the western Antarctic ice sheet, shutdown of deep water circulation</w:t>
      </w:r>
      <w:r w:rsidRPr="00593FB7">
        <w:rPr>
          <w:rFonts w:asciiTheme="majorHAnsi" w:hAnsiTheme="majorHAnsi"/>
          <w:sz w:val="14"/>
        </w:rPr>
        <w:t xml:space="preserve"> in the North Atlantic, </w:t>
      </w:r>
      <w:r w:rsidRPr="00593FB7">
        <w:rPr>
          <w:rStyle w:val="StyleUnderline"/>
          <w:rFonts w:asciiTheme="majorHAnsi" w:hAnsiTheme="majorHAnsi"/>
        </w:rPr>
        <w:t>dieback of Amazon rainforests</w:t>
      </w:r>
      <w:r w:rsidRPr="00593FB7">
        <w:rPr>
          <w:rFonts w:asciiTheme="majorHAnsi" w:hAnsiTheme="majorHAnsi"/>
          <w:sz w:val="14"/>
        </w:rPr>
        <w:t xml:space="preserve"> as well as boreal forests, and </w:t>
      </w:r>
      <w:r w:rsidRPr="00593FB7">
        <w:rPr>
          <w:rStyle w:val="StyleUnderline"/>
          <w:rFonts w:asciiTheme="majorHAnsi" w:hAnsiTheme="majorHAnsi"/>
        </w:rPr>
        <w:t>collapse of the West African monsoon</w:t>
      </w:r>
      <w:r w:rsidRPr="00593FB7">
        <w:rPr>
          <w:rFonts w:asciiTheme="majorHAnsi" w:hAnsiTheme="majorHAnsi"/>
          <w:sz w:val="14"/>
        </w:rPr>
        <w:t xml:space="preserve">, among others. While </w:t>
      </w:r>
      <w:r w:rsidRPr="00593FB7">
        <w:rPr>
          <w:rStyle w:val="StyleUnderline"/>
          <w:rFonts w:asciiTheme="majorHAnsi" w:hAnsiTheme="majorHAnsi"/>
        </w:rPr>
        <w:t xml:space="preserve">natural scientists refer to these as </w:t>
      </w:r>
      <w:r w:rsidRPr="00593FB7">
        <w:rPr>
          <w:rStyle w:val="Emphasis"/>
          <w:rFonts w:asciiTheme="majorHAnsi" w:hAnsiTheme="majorHAnsi" w:cstheme="majorHAnsi"/>
          <w:b w:val="0"/>
          <w:bCs/>
          <w:highlight w:val="green"/>
        </w:rPr>
        <w:t>abrupt and irreversible climate changes</w:t>
      </w:r>
      <w:r w:rsidRPr="00593FB7">
        <w:rPr>
          <w:rFonts w:asciiTheme="majorHAnsi" w:hAnsiTheme="majorHAnsi"/>
          <w:sz w:val="14"/>
        </w:rPr>
        <w:t xml:space="preserve">, economists refer to them as catastrophic events (49). </w:t>
      </w:r>
      <w:r w:rsidRPr="00593FB7">
        <w:rPr>
          <w:rStyle w:val="StyleUnderline"/>
          <w:rFonts w:asciiTheme="majorHAnsi" w:hAnsiTheme="majorHAnsi"/>
        </w:rPr>
        <w:t>Warming of such magnitudes</w:t>
      </w:r>
      <w:r w:rsidRPr="00593FB7">
        <w:rPr>
          <w:rFonts w:asciiTheme="majorHAnsi" w:hAnsiTheme="majorHAnsi"/>
          <w:sz w:val="14"/>
        </w:rPr>
        <w:t xml:space="preserve"> also </w:t>
      </w:r>
      <w:r w:rsidRPr="00593FB7">
        <w:rPr>
          <w:rStyle w:val="StyleUnderline"/>
          <w:rFonts w:asciiTheme="majorHAnsi" w:hAnsiTheme="majorHAnsi"/>
        </w:rPr>
        <w:t xml:space="preserve">has </w:t>
      </w:r>
      <w:r w:rsidRPr="00593FB7">
        <w:rPr>
          <w:rStyle w:val="Emphasis"/>
          <w:rFonts w:asciiTheme="majorHAnsi" w:hAnsiTheme="majorHAnsi" w:cstheme="majorHAnsi"/>
          <w:b w:val="0"/>
          <w:bCs/>
        </w:rPr>
        <w:t>catastrophic human health effects</w:t>
      </w:r>
      <w:r w:rsidRPr="00593FB7">
        <w:rPr>
          <w:rFonts w:asciiTheme="majorHAnsi" w:hAnsiTheme="majorHAnsi"/>
          <w:sz w:val="14"/>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w:t>
      </w:r>
      <w:r w:rsidRPr="00D209A7">
        <w:rPr>
          <w:sz w:val="14"/>
        </w:rPr>
        <w:t>the</w:t>
      </w:r>
      <w:r w:rsidRPr="00593FB7">
        <w:rPr>
          <w:rFonts w:asciiTheme="majorHAnsi" w:hAnsiTheme="majorHAnsi"/>
          <w:sz w:val="14"/>
        </w:rPr>
        <w:t xml:space="preserv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593FB7">
        <w:rPr>
          <w:rStyle w:val="StyleUnderline"/>
          <w:rFonts w:asciiTheme="majorHAnsi" w:hAnsiTheme="majorHAnsi"/>
        </w:rPr>
        <w:t>2 °C warming would double the land area subject to deadly heat and expose 48% of the population</w:t>
      </w:r>
      <w:r w:rsidRPr="00593FB7">
        <w:rPr>
          <w:rFonts w:asciiTheme="majorHAnsi" w:hAnsiTheme="majorHAnsi"/>
          <w:sz w:val="14"/>
        </w:rPr>
        <w:t xml:space="preserve">. A </w:t>
      </w:r>
      <w:r w:rsidRPr="00593FB7">
        <w:rPr>
          <w:rStyle w:val="StyleUnderline"/>
          <w:rFonts w:asciiTheme="majorHAnsi" w:hAnsiTheme="majorHAnsi"/>
          <w:highlight w:val="green"/>
        </w:rPr>
        <w:t>4 °C</w:t>
      </w:r>
      <w:r w:rsidRPr="00593FB7">
        <w:rPr>
          <w:rFonts w:asciiTheme="majorHAnsi" w:hAnsiTheme="majorHAnsi"/>
          <w:sz w:val="14"/>
        </w:rPr>
        <w:t xml:space="preserve"> warming by 2100 </w:t>
      </w:r>
      <w:r w:rsidRPr="00593FB7">
        <w:rPr>
          <w:rStyle w:val="StyleUnderline"/>
          <w:rFonts w:asciiTheme="majorHAnsi" w:hAnsiTheme="majorHAnsi"/>
        </w:rPr>
        <w:t>would subject</w:t>
      </w:r>
      <w:r w:rsidRPr="00593FB7">
        <w:rPr>
          <w:rFonts w:asciiTheme="majorHAnsi" w:hAnsiTheme="majorHAnsi"/>
          <w:sz w:val="14"/>
        </w:rPr>
        <w:t xml:space="preserve"> 47% of the land area and almost </w:t>
      </w:r>
      <w:r w:rsidRPr="00593FB7">
        <w:rPr>
          <w:rStyle w:val="StyleUnderline"/>
          <w:rFonts w:asciiTheme="majorHAnsi" w:hAnsiTheme="majorHAnsi"/>
        </w:rPr>
        <w:t xml:space="preserve">74% of the world population to deadly heat, which </w:t>
      </w:r>
      <w:r w:rsidRPr="00593FB7">
        <w:rPr>
          <w:rStyle w:val="StyleUnderline"/>
          <w:rFonts w:asciiTheme="majorHAnsi" w:hAnsiTheme="majorHAnsi"/>
          <w:highlight w:val="green"/>
        </w:rPr>
        <w:t xml:space="preserve">could pose </w:t>
      </w:r>
      <w:r w:rsidRPr="00593FB7">
        <w:rPr>
          <w:rStyle w:val="Emphasis"/>
          <w:rFonts w:asciiTheme="majorHAnsi" w:hAnsiTheme="majorHAnsi" w:cstheme="majorHAnsi"/>
          <w:b w:val="0"/>
          <w:bCs/>
          <w:highlight w:val="green"/>
        </w:rPr>
        <w:t>existential risks to humans</w:t>
      </w:r>
      <w:r w:rsidRPr="00593FB7">
        <w:rPr>
          <w:rFonts w:asciiTheme="majorHAnsi" w:hAnsiTheme="majorHAnsi"/>
          <w:sz w:val="14"/>
        </w:rPr>
        <w:t xml:space="preserve"> and mammals alike </w:t>
      </w:r>
      <w:r w:rsidRPr="00593FB7">
        <w:rPr>
          <w:rStyle w:val="StyleUnderline"/>
          <w:rFonts w:asciiTheme="majorHAnsi" w:hAnsiTheme="majorHAnsi"/>
        </w:rPr>
        <w:t>unless massive adaptation measures are implemented</w:t>
      </w:r>
      <w:r w:rsidRPr="00593FB7">
        <w:rPr>
          <w:rFonts w:asciiTheme="majorHAnsi" w:hAnsiTheme="majorHAnsi"/>
          <w:sz w:val="14"/>
        </w:rPr>
        <w:t xml:space="preserve">, such as providing air conditioning to the entire population or a massive relocation of most of the population to safer climates. </w:t>
      </w:r>
    </w:p>
    <w:p w14:paraId="5A894A91" w14:textId="77777777" w:rsidR="005874E3" w:rsidRPr="00593FB7" w:rsidRDefault="005874E3" w:rsidP="005874E3">
      <w:pPr>
        <w:pStyle w:val="Heading3"/>
        <w:rPr>
          <w:rFonts w:asciiTheme="majorHAnsi" w:hAnsiTheme="majorHAnsi" w:cstheme="majorHAnsi"/>
        </w:rPr>
      </w:pPr>
      <w:bookmarkStart w:id="0" w:name="_Hlk87025493"/>
      <w:r w:rsidRPr="00593FB7">
        <w:rPr>
          <w:rFonts w:asciiTheme="majorHAnsi" w:hAnsiTheme="majorHAnsi" w:cstheme="majorHAnsi"/>
        </w:rPr>
        <w:lastRenderedPageBreak/>
        <w:t>1AC – AI</w:t>
      </w:r>
    </w:p>
    <w:p w14:paraId="5FFE8C18"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US companies are on track to develop lethal AI weapons now.</w:t>
      </w:r>
    </w:p>
    <w:p w14:paraId="43515261" w14:textId="77777777" w:rsidR="005874E3" w:rsidRPr="00593FB7" w:rsidRDefault="005874E3" w:rsidP="005874E3">
      <w:pPr>
        <w:rPr>
          <w:rFonts w:asciiTheme="majorHAnsi" w:hAnsiTheme="majorHAnsi"/>
        </w:rPr>
      </w:pPr>
      <w:r w:rsidRPr="00593FB7">
        <w:rPr>
          <w:rFonts w:asciiTheme="majorHAnsi" w:hAnsiTheme="majorHAnsi"/>
          <w:b/>
          <w:bCs/>
          <w:sz w:val="26"/>
          <w:szCs w:val="26"/>
        </w:rPr>
        <w:t>Dellinger 19</w:t>
      </w:r>
      <w:r w:rsidRPr="00593FB7">
        <w:rPr>
          <w:rFonts w:asciiTheme="majorHAnsi" w:hAnsiTheme="majorHAnsi"/>
        </w:rPr>
        <w:t xml:space="preserve"> [AJ Dellinger, 8-22-2019, "Could advancements in AI eventually lead to ‘Terminator’-style killer robots?," Mic, </w:t>
      </w:r>
      <w:hyperlink r:id="rId41" w:history="1">
        <w:r w:rsidRPr="00593FB7">
          <w:rPr>
            <w:rStyle w:val="Hyperlink"/>
            <w:rFonts w:asciiTheme="majorHAnsi" w:hAnsiTheme="majorHAnsi"/>
          </w:rPr>
          <w:t>https://www.mic.com/p/microsoft-amazon-other-big-tech-companies-are-putting-us-at-risk-of-a-killer-ai-study-says-18689833</w:t>
        </w:r>
      </w:hyperlink>
      <w:r w:rsidRPr="00593FB7">
        <w:rPr>
          <w:rFonts w:asciiTheme="majorHAnsi" w:hAnsiTheme="majorHAnsi"/>
        </w:rPr>
        <w:t>] //PT</w:t>
      </w:r>
    </w:p>
    <w:p w14:paraId="21D22F07" w14:textId="77777777" w:rsidR="005874E3" w:rsidRPr="00593FB7" w:rsidRDefault="005874E3" w:rsidP="005874E3">
      <w:pPr>
        <w:pStyle w:val="NormalWeb"/>
        <w:shd w:val="clear" w:color="auto" w:fill="FFFFFF"/>
        <w:rPr>
          <w:rStyle w:val="StyleUnderline"/>
          <w:rFonts w:asciiTheme="majorHAnsi" w:hAnsiTheme="majorHAnsi"/>
        </w:rPr>
      </w:pPr>
      <w:r w:rsidRPr="00593FB7">
        <w:rPr>
          <w:rStyle w:val="StyleUnderline"/>
          <w:rFonts w:asciiTheme="majorHAnsi" w:hAnsiTheme="majorHAnsi"/>
          <w:highlight w:val="green"/>
        </w:rPr>
        <w:t>Tech companie</w:t>
      </w:r>
      <w:r w:rsidRPr="00593FB7">
        <w:rPr>
          <w:rStyle w:val="StyleUnderline"/>
          <w:rFonts w:asciiTheme="majorHAnsi" w:hAnsiTheme="majorHAnsi"/>
        </w:rPr>
        <w:t xml:space="preserve">s are happy to </w:t>
      </w:r>
      <w:r w:rsidRPr="00593FB7">
        <w:rPr>
          <w:rStyle w:val="StyleUnderline"/>
          <w:rFonts w:asciiTheme="majorHAnsi" w:hAnsiTheme="majorHAnsi"/>
          <w:highlight w:val="green"/>
        </w:rPr>
        <w:t>tout</w:t>
      </w:r>
      <w:r w:rsidRPr="00593FB7">
        <w:rPr>
          <w:rStyle w:val="StyleUnderline"/>
          <w:rFonts w:asciiTheme="majorHAnsi" w:hAnsiTheme="majorHAnsi"/>
        </w:rPr>
        <w:t xml:space="preserve"> their </w:t>
      </w:r>
      <w:r w:rsidRPr="00593FB7">
        <w:rPr>
          <w:rStyle w:val="StyleUnderline"/>
          <w:rFonts w:asciiTheme="majorHAnsi" w:hAnsiTheme="majorHAnsi"/>
          <w:highlight w:val="green"/>
        </w:rPr>
        <w:t>innovations</w:t>
      </w:r>
      <w:r w:rsidRPr="00593FB7">
        <w:rPr>
          <w:rFonts w:asciiTheme="majorHAnsi" w:hAnsiTheme="majorHAnsi"/>
          <w:color w:val="000000"/>
          <w:sz w:val="16"/>
          <w:shd w:val="clear" w:color="auto" w:fill="FFFFFF"/>
        </w:rPr>
        <w:t xml:space="preserve"> and latest developments, </w:t>
      </w:r>
      <w:r w:rsidRPr="00593FB7">
        <w:rPr>
          <w:rStyle w:val="StyleUnderline"/>
          <w:rFonts w:asciiTheme="majorHAnsi" w:hAnsiTheme="majorHAnsi"/>
        </w:rPr>
        <w:t>but</w:t>
      </w:r>
      <w:r w:rsidRPr="00593FB7">
        <w:rPr>
          <w:rFonts w:asciiTheme="majorHAnsi" w:hAnsiTheme="majorHAnsi"/>
          <w:color w:val="000000"/>
          <w:sz w:val="16"/>
          <w:shd w:val="clear" w:color="auto" w:fill="FFFFFF"/>
        </w:rPr>
        <w:t xml:space="preserve"> one organization is warning that </w:t>
      </w:r>
      <w:r w:rsidRPr="00593FB7">
        <w:rPr>
          <w:rStyle w:val="StyleUnderline"/>
          <w:rFonts w:asciiTheme="majorHAnsi" w:hAnsiTheme="majorHAnsi"/>
          <w:highlight w:val="green"/>
        </w:rPr>
        <w:t>not all advancements are good</w:t>
      </w:r>
      <w:r w:rsidRPr="00593FB7">
        <w:rPr>
          <w:rStyle w:val="StyleUnderline"/>
          <w:rFonts w:asciiTheme="majorHAnsi" w:hAnsiTheme="majorHAnsi"/>
        </w:rPr>
        <w:t xml:space="preserve"> ones</w:t>
      </w:r>
      <w:r w:rsidRPr="00593FB7">
        <w:rPr>
          <w:rFonts w:asciiTheme="majorHAnsi" w:hAnsiTheme="majorHAnsi"/>
          <w:color w:val="000000"/>
          <w:sz w:val="16"/>
          <w:shd w:val="clear" w:color="auto" w:fill="FFFFFF"/>
        </w:rPr>
        <w:t xml:space="preserve">. Dutch nonprofit </w:t>
      </w:r>
      <w:r w:rsidRPr="00593FB7">
        <w:rPr>
          <w:rStyle w:val="StyleUnderline"/>
          <w:rFonts w:asciiTheme="majorHAnsi" w:hAnsiTheme="majorHAnsi"/>
          <w:highlight w:val="green"/>
        </w:rPr>
        <w:t>PAX</w:t>
      </w:r>
      <w:r w:rsidRPr="00593FB7">
        <w:rPr>
          <w:rFonts w:asciiTheme="majorHAnsi" w:hAnsiTheme="majorHAnsi"/>
          <w:color w:val="000000"/>
          <w:sz w:val="16"/>
          <w:shd w:val="clear" w:color="auto" w:fill="FFFFFF"/>
        </w:rPr>
        <w:t xml:space="preserve">, an organization that advocates for peace, </w:t>
      </w:r>
      <w:r w:rsidRPr="00593FB7">
        <w:rPr>
          <w:rStyle w:val="StyleUnderline"/>
          <w:rFonts w:asciiTheme="majorHAnsi" w:hAnsiTheme="majorHAnsi"/>
        </w:rPr>
        <w:t xml:space="preserve">recently </w:t>
      </w:r>
      <w:r w:rsidRPr="00593FB7">
        <w:rPr>
          <w:rStyle w:val="StyleUnderline"/>
          <w:rFonts w:asciiTheme="majorHAnsi" w:hAnsiTheme="majorHAnsi"/>
          <w:highlight w:val="green"/>
        </w:rPr>
        <w:t>looked into how the tech sector is handling</w:t>
      </w:r>
      <w:r w:rsidRPr="00593FB7">
        <w:rPr>
          <w:rStyle w:val="StyleUnderline"/>
          <w:rFonts w:asciiTheme="majorHAnsi" w:hAnsiTheme="majorHAnsi"/>
        </w:rPr>
        <w:t xml:space="preserve"> the development of </w:t>
      </w:r>
      <w:r w:rsidRPr="00593FB7">
        <w:rPr>
          <w:rStyle w:val="StyleUnderline"/>
          <w:rFonts w:asciiTheme="majorHAnsi" w:hAnsiTheme="majorHAnsi"/>
          <w:highlight w:val="green"/>
        </w:rPr>
        <w:t>a</w:t>
      </w:r>
      <w:r w:rsidRPr="00593FB7">
        <w:rPr>
          <w:rStyle w:val="StyleUnderline"/>
          <w:rFonts w:asciiTheme="majorHAnsi" w:hAnsiTheme="majorHAnsi"/>
        </w:rPr>
        <w:t xml:space="preserve">rtificial </w:t>
      </w:r>
      <w:r w:rsidRPr="00593FB7">
        <w:rPr>
          <w:rStyle w:val="StyleUnderline"/>
          <w:rFonts w:asciiTheme="majorHAnsi" w:hAnsiTheme="majorHAnsi"/>
          <w:highlight w:val="green"/>
        </w:rPr>
        <w:t>i</w:t>
      </w:r>
      <w:r w:rsidRPr="00593FB7">
        <w:rPr>
          <w:rStyle w:val="StyleUnderline"/>
          <w:rFonts w:asciiTheme="majorHAnsi" w:hAnsiTheme="majorHAnsi"/>
        </w:rPr>
        <w:t xml:space="preserve">ntelligence </w:t>
      </w:r>
      <w:r w:rsidRPr="00593FB7">
        <w:rPr>
          <w:rStyle w:val="StyleUnderline"/>
          <w:rFonts w:asciiTheme="majorHAnsi" w:hAnsiTheme="majorHAnsi"/>
          <w:highlight w:val="green"/>
        </w:rPr>
        <w:t>and its</w:t>
      </w:r>
      <w:r w:rsidRPr="00593FB7">
        <w:rPr>
          <w:rFonts w:asciiTheme="majorHAnsi" w:hAnsiTheme="majorHAnsi"/>
          <w:color w:val="000000"/>
          <w:sz w:val="16"/>
          <w:shd w:val="clear" w:color="auto" w:fill="FFFFFF"/>
        </w:rPr>
        <w:t xml:space="preserve"> potential to become </w:t>
      </w:r>
      <w:r w:rsidRPr="00593FB7">
        <w:rPr>
          <w:rStyle w:val="StyleUnderline"/>
          <w:rFonts w:asciiTheme="majorHAnsi" w:hAnsiTheme="majorHAnsi"/>
        </w:rPr>
        <w:t xml:space="preserve">an automated </w:t>
      </w:r>
      <w:r w:rsidRPr="00593FB7">
        <w:rPr>
          <w:rStyle w:val="StyleUnderline"/>
          <w:rFonts w:asciiTheme="majorHAnsi" w:hAnsiTheme="majorHAnsi"/>
          <w:highlight w:val="green"/>
        </w:rPr>
        <w:t>destructive force</w:t>
      </w:r>
      <w:r w:rsidRPr="00593FB7">
        <w:rPr>
          <w:rStyle w:val="StyleUnderline"/>
          <w:rFonts w:asciiTheme="majorHAnsi" w:hAnsiTheme="majorHAnsi"/>
        </w:rPr>
        <w:t xml:space="preserve"> that could turn on humanity</w:t>
      </w:r>
      <w:r w:rsidRPr="00593FB7">
        <w:rPr>
          <w:rFonts w:asciiTheme="majorHAnsi" w:hAnsiTheme="majorHAnsi"/>
          <w:color w:val="000000"/>
          <w:sz w:val="16"/>
          <w:shd w:val="clear" w:color="auto" w:fill="FFFFFF"/>
        </w:rPr>
        <w:t xml:space="preserve">. What it found is that </w:t>
      </w:r>
      <w:r w:rsidRPr="00593FB7">
        <w:rPr>
          <w:rStyle w:val="StyleUnderline"/>
          <w:rFonts w:asciiTheme="majorHAnsi" w:hAnsiTheme="majorHAnsi"/>
        </w:rPr>
        <w:t>just seven of the 50 companies it investigated partake in "best practices" to mitigate</w:t>
      </w:r>
      <w:r w:rsidRPr="00593FB7">
        <w:rPr>
          <w:rFonts w:asciiTheme="majorHAnsi" w:hAnsiTheme="majorHAnsi"/>
          <w:color w:val="000000"/>
          <w:sz w:val="16"/>
          <w:shd w:val="clear" w:color="auto" w:fill="FFFFFF"/>
        </w:rPr>
        <w:t xml:space="preserve"> the risk of </w:t>
      </w:r>
      <w:r w:rsidRPr="00593FB7">
        <w:rPr>
          <w:rStyle w:val="StyleUnderline"/>
          <w:rFonts w:asciiTheme="majorHAnsi" w:hAnsiTheme="majorHAnsi"/>
        </w:rPr>
        <w:t>an eventual AI apocalypse</w:t>
      </w:r>
      <w:r w:rsidRPr="00593FB7">
        <w:rPr>
          <w:rFonts w:asciiTheme="majorHAnsi" w:hAnsiTheme="majorHAnsi"/>
          <w:color w:val="000000"/>
          <w:sz w:val="16"/>
          <w:shd w:val="clear" w:color="auto" w:fill="FFFFFF"/>
        </w:rPr>
        <w:t xml:space="preserve">. </w:t>
      </w:r>
      <w:r w:rsidRPr="00593FB7">
        <w:rPr>
          <w:rStyle w:val="StyleUnderline"/>
          <w:rFonts w:asciiTheme="majorHAnsi" w:hAnsiTheme="majorHAnsi"/>
        </w:rPr>
        <w:t>Twenty-one firms</w:t>
      </w:r>
      <w:r w:rsidRPr="00593FB7">
        <w:rPr>
          <w:rFonts w:asciiTheme="majorHAnsi" w:hAnsiTheme="majorHAnsi"/>
          <w:color w:val="000000"/>
          <w:sz w:val="16"/>
          <w:shd w:val="clear" w:color="auto" w:fill="FFFFFF"/>
        </w:rPr>
        <w:t xml:space="preserve">, </w:t>
      </w:r>
      <w:r w:rsidRPr="00593FB7">
        <w:rPr>
          <w:rStyle w:val="StyleUnderline"/>
          <w:rFonts w:asciiTheme="majorHAnsi" w:hAnsiTheme="majorHAnsi"/>
        </w:rPr>
        <w:t>including</w:t>
      </w:r>
      <w:r w:rsidRPr="00593FB7">
        <w:rPr>
          <w:rFonts w:asciiTheme="majorHAnsi" w:hAnsiTheme="majorHAnsi"/>
          <w:color w:val="000000"/>
          <w:sz w:val="16"/>
          <w:shd w:val="clear" w:color="auto" w:fill="FFFFFF"/>
        </w:rPr>
        <w:t xml:space="preserve"> the likes of </w:t>
      </w:r>
      <w:hyperlink r:id="rId42" w:tgtFrame="_blank" w:history="1">
        <w:r w:rsidRPr="00593FB7">
          <w:rPr>
            <w:rStyle w:val="StyleUnderline"/>
            <w:rFonts w:asciiTheme="majorHAnsi" w:eastAsiaTheme="majorEastAsia" w:hAnsiTheme="majorHAnsi"/>
            <w:highlight w:val="green"/>
          </w:rPr>
          <w:t>Amazon and Microsoft, were marked as "high concern."</w:t>
        </w:r>
      </w:hyperlink>
      <w:r w:rsidRPr="00593FB7">
        <w:rPr>
          <w:rStyle w:val="StyleUnderline"/>
          <w:rFonts w:asciiTheme="majorHAnsi" w:hAnsiTheme="majorHAnsi"/>
        </w:rPr>
        <w:t xml:space="preserve"> PAX's research focused on answering three different questions</w:t>
      </w:r>
      <w:r w:rsidRPr="00593FB7">
        <w:rPr>
          <w:rFonts w:asciiTheme="majorHAnsi" w:hAnsiTheme="majorHAnsi"/>
          <w:color w:val="000000"/>
          <w:sz w:val="16"/>
        </w:rPr>
        <w:t xml:space="preserve">: </w:t>
      </w:r>
      <w:r w:rsidRPr="00593FB7">
        <w:rPr>
          <w:rStyle w:val="StyleUnderline"/>
          <w:rFonts w:asciiTheme="majorHAnsi" w:hAnsiTheme="majorHAnsi"/>
        </w:rPr>
        <w:t>Is the company developing technology relevant to</w:t>
      </w:r>
      <w:r w:rsidRPr="00593FB7">
        <w:rPr>
          <w:rFonts w:asciiTheme="majorHAnsi" w:hAnsiTheme="majorHAnsi"/>
          <w:color w:val="000000"/>
          <w:sz w:val="16"/>
        </w:rPr>
        <w:t xml:space="preserve"> the potential development of </w:t>
      </w:r>
      <w:r w:rsidRPr="00593FB7">
        <w:rPr>
          <w:rStyle w:val="StyleUnderline"/>
          <w:rFonts w:asciiTheme="majorHAnsi" w:hAnsiTheme="majorHAnsi"/>
        </w:rPr>
        <w:t>lethal autonomous weapons</w:t>
      </w:r>
      <w:r w:rsidRPr="00593FB7">
        <w:rPr>
          <w:rFonts w:asciiTheme="majorHAnsi" w:hAnsiTheme="majorHAnsi"/>
          <w:color w:val="000000"/>
          <w:sz w:val="16"/>
        </w:rPr>
        <w:t xml:space="preserve">, </w:t>
      </w:r>
      <w:r w:rsidRPr="00593FB7">
        <w:rPr>
          <w:rStyle w:val="StyleUnderline"/>
          <w:rFonts w:asciiTheme="majorHAnsi" w:hAnsiTheme="majorHAnsi"/>
        </w:rPr>
        <w:t>is the firm working on military projects</w:t>
      </w:r>
      <w:r w:rsidRPr="00593FB7">
        <w:rPr>
          <w:rFonts w:asciiTheme="majorHAnsi" w:hAnsiTheme="majorHAnsi"/>
          <w:color w:val="000000"/>
          <w:sz w:val="16"/>
        </w:rPr>
        <w:t xml:space="preserve"> that may enable deadly force, and </w:t>
      </w:r>
      <w:r w:rsidRPr="00593FB7">
        <w:rPr>
          <w:rStyle w:val="StyleUnderline"/>
          <w:rFonts w:asciiTheme="majorHAnsi" w:hAnsiTheme="majorHAnsi"/>
        </w:rPr>
        <w:t>has the company committed to not contributing to the development of autonomous weapons</w:t>
      </w:r>
      <w:r w:rsidRPr="00593FB7">
        <w:rPr>
          <w:rFonts w:asciiTheme="majorHAnsi" w:hAnsiTheme="majorHAnsi"/>
          <w:color w:val="000000"/>
          <w:sz w:val="16"/>
        </w:rPr>
        <w:t xml:space="preserve">? Companies were given high marks for committing themselves to not contributing to the development of potentially deadly machines. Meanwhile, </w:t>
      </w:r>
      <w:r w:rsidRPr="00593FB7">
        <w:rPr>
          <w:rStyle w:val="StyleUnderline"/>
          <w:rFonts w:asciiTheme="majorHAnsi" w:hAnsiTheme="majorHAnsi"/>
        </w:rPr>
        <w:t>companies that freely work alongside the military without a clear plan</w:t>
      </w:r>
      <w:r w:rsidRPr="00593FB7">
        <w:rPr>
          <w:rFonts w:asciiTheme="majorHAnsi" w:hAnsiTheme="majorHAnsi"/>
          <w:color w:val="000000"/>
          <w:sz w:val="16"/>
        </w:rPr>
        <w:t xml:space="preserve"> in place to prevent their technology from being used for lethal purposes </w:t>
      </w:r>
      <w:r w:rsidRPr="00593FB7">
        <w:rPr>
          <w:rStyle w:val="StyleUnderline"/>
          <w:rFonts w:asciiTheme="majorHAnsi" w:hAnsiTheme="majorHAnsi"/>
        </w:rPr>
        <w:t xml:space="preserve">received demerits. </w:t>
      </w:r>
      <w:r w:rsidRPr="00593FB7">
        <w:rPr>
          <w:rFonts w:asciiTheme="majorHAnsi" w:hAnsiTheme="majorHAnsi"/>
          <w:color w:val="000000"/>
          <w:sz w:val="16"/>
        </w:rPr>
        <w:t xml:space="preserve">Given that, </w:t>
      </w:r>
      <w:r w:rsidRPr="00593FB7">
        <w:rPr>
          <w:rStyle w:val="StyleUnderline"/>
          <w:rFonts w:asciiTheme="majorHAnsi" w:hAnsiTheme="majorHAnsi"/>
        </w:rPr>
        <w:t xml:space="preserve">it's not surprising that </w:t>
      </w:r>
      <w:r w:rsidRPr="00593FB7">
        <w:rPr>
          <w:rStyle w:val="StyleUnderline"/>
          <w:rFonts w:asciiTheme="majorHAnsi" w:hAnsiTheme="majorHAnsi"/>
          <w:highlight w:val="green"/>
        </w:rPr>
        <w:t>Amazon and Microsoft</w:t>
      </w:r>
      <w:r w:rsidRPr="00593FB7">
        <w:rPr>
          <w:rStyle w:val="StyleUnderline"/>
          <w:rFonts w:asciiTheme="majorHAnsi" w:hAnsiTheme="majorHAnsi"/>
        </w:rPr>
        <w:t xml:space="preserve"> would </w:t>
      </w:r>
      <w:r w:rsidRPr="00593FB7">
        <w:rPr>
          <w:rStyle w:val="StyleUnderline"/>
          <w:rFonts w:asciiTheme="majorHAnsi" w:hAnsiTheme="majorHAnsi"/>
          <w:highlight w:val="green"/>
        </w:rPr>
        <w:t>sit atop the list of companies that</w:t>
      </w:r>
      <w:r w:rsidRPr="00593FB7">
        <w:rPr>
          <w:rFonts w:asciiTheme="majorHAnsi" w:hAnsiTheme="majorHAnsi"/>
          <w:color w:val="000000"/>
          <w:sz w:val="16"/>
        </w:rPr>
        <w:t xml:space="preserve"> just may </w:t>
      </w:r>
      <w:r w:rsidRPr="00593FB7">
        <w:rPr>
          <w:rStyle w:val="StyleUnderline"/>
          <w:rFonts w:asciiTheme="majorHAnsi" w:hAnsiTheme="majorHAnsi"/>
          <w:highlight w:val="green"/>
        </w:rPr>
        <w:t>push us toward</w:t>
      </w:r>
      <w:r w:rsidRPr="00593FB7">
        <w:rPr>
          <w:rStyle w:val="StyleUnderline"/>
          <w:rFonts w:asciiTheme="majorHAnsi" w:hAnsiTheme="majorHAnsi"/>
        </w:rPr>
        <w:t xml:space="preserve"> a future filled with </w:t>
      </w:r>
      <w:r w:rsidRPr="00593FB7">
        <w:rPr>
          <w:rStyle w:val="StyleUnderline"/>
          <w:rFonts w:asciiTheme="majorHAnsi" w:hAnsiTheme="majorHAnsi"/>
          <w:highlight w:val="green"/>
        </w:rPr>
        <w:t>killer robots</w:t>
      </w:r>
      <w:r w:rsidRPr="00593FB7">
        <w:rPr>
          <w:rFonts w:asciiTheme="majorHAnsi" w:hAnsiTheme="majorHAnsi"/>
          <w:color w:val="000000"/>
          <w:sz w:val="16"/>
        </w:rPr>
        <w:t xml:space="preserve">. </w:t>
      </w:r>
      <w:r w:rsidRPr="00593FB7">
        <w:rPr>
          <w:rStyle w:val="StyleUnderline"/>
          <w:rFonts w:asciiTheme="majorHAnsi" w:hAnsiTheme="majorHAnsi"/>
          <w:highlight w:val="green"/>
        </w:rPr>
        <w:t>The two</w:t>
      </w:r>
      <w:r w:rsidRPr="00593FB7">
        <w:rPr>
          <w:rStyle w:val="StyleUnderline"/>
          <w:rFonts w:asciiTheme="majorHAnsi" w:hAnsiTheme="majorHAnsi"/>
        </w:rPr>
        <w:t xml:space="preserve"> have </w:t>
      </w:r>
      <w:r w:rsidRPr="00593FB7">
        <w:rPr>
          <w:rStyle w:val="StyleUnderline"/>
          <w:rFonts w:asciiTheme="majorHAnsi" w:hAnsiTheme="majorHAnsi"/>
          <w:highlight w:val="green"/>
        </w:rPr>
        <w:t>spent</w:t>
      </w:r>
      <w:r w:rsidRPr="00593FB7">
        <w:rPr>
          <w:rFonts w:asciiTheme="majorHAnsi" w:hAnsiTheme="majorHAnsi"/>
          <w:color w:val="000000"/>
          <w:sz w:val="16"/>
        </w:rPr>
        <w:t xml:space="preserve"> the better part of the </w:t>
      </w:r>
      <w:r w:rsidRPr="00593FB7">
        <w:rPr>
          <w:rStyle w:val="StyleUnderline"/>
          <w:rFonts w:asciiTheme="majorHAnsi" w:hAnsiTheme="majorHAnsi"/>
          <w:highlight w:val="green"/>
        </w:rPr>
        <w:t>last year locked in</w:t>
      </w:r>
      <w:r w:rsidRPr="00593FB7">
        <w:rPr>
          <w:rFonts w:asciiTheme="majorHAnsi" w:hAnsiTheme="majorHAnsi"/>
          <w:color w:val="000000"/>
          <w:sz w:val="16"/>
        </w:rPr>
        <w:t xml:space="preserve"> an ongoing </w:t>
      </w:r>
      <w:r w:rsidRPr="00593FB7">
        <w:rPr>
          <w:rStyle w:val="StyleUnderline"/>
          <w:rFonts w:asciiTheme="majorHAnsi" w:hAnsiTheme="majorHAnsi"/>
          <w:highlight w:val="green"/>
        </w:rPr>
        <w:t>competition to land a</w:t>
      </w:r>
      <w:r w:rsidRPr="00593FB7">
        <w:rPr>
          <w:rStyle w:val="StyleUnderline"/>
          <w:rFonts w:asciiTheme="majorHAnsi" w:hAnsiTheme="majorHAnsi"/>
        </w:rPr>
        <w:t xml:space="preserve"> massive </w:t>
      </w:r>
      <w:r w:rsidRPr="00593FB7">
        <w:rPr>
          <w:rStyle w:val="StyleUnderline"/>
          <w:rFonts w:asciiTheme="majorHAnsi" w:hAnsiTheme="majorHAnsi"/>
          <w:highlight w:val="green"/>
        </w:rPr>
        <w:t>government</w:t>
      </w:r>
      <w:r w:rsidRPr="00593FB7">
        <w:rPr>
          <w:rStyle w:val="StyleUnderline"/>
          <w:rFonts w:asciiTheme="majorHAnsi" w:hAnsiTheme="majorHAnsi"/>
        </w:rPr>
        <w:t xml:space="preserve"> </w:t>
      </w:r>
      <w:r w:rsidRPr="00593FB7">
        <w:rPr>
          <w:rStyle w:val="StyleUnderline"/>
          <w:rFonts w:asciiTheme="majorHAnsi" w:hAnsiTheme="majorHAnsi"/>
          <w:highlight w:val="green"/>
        </w:rPr>
        <w:t>contract</w:t>
      </w:r>
      <w:r w:rsidRPr="00593FB7">
        <w:rPr>
          <w:rStyle w:val="StyleUnderline"/>
          <w:rFonts w:asciiTheme="majorHAnsi" w:hAnsiTheme="majorHAnsi"/>
        </w:rPr>
        <w:t xml:space="preserve"> </w:t>
      </w:r>
      <w:r w:rsidRPr="00593FB7">
        <w:rPr>
          <w:rStyle w:val="StyleUnderline"/>
          <w:rFonts w:asciiTheme="majorHAnsi" w:hAnsiTheme="majorHAnsi"/>
          <w:highlight w:val="green"/>
        </w:rPr>
        <w:t xml:space="preserve">to </w:t>
      </w:r>
      <w:hyperlink r:id="rId43" w:history="1">
        <w:r w:rsidRPr="00593FB7">
          <w:rPr>
            <w:rStyle w:val="StyleUnderline"/>
            <w:rFonts w:asciiTheme="majorHAnsi" w:eastAsiaTheme="majorEastAsia" w:hAnsiTheme="majorHAnsi"/>
            <w:highlight w:val="green"/>
          </w:rPr>
          <w:t>build the Pentagon a "war cloud"</w:t>
        </w:r>
      </w:hyperlink>
      <w:r w:rsidRPr="00593FB7">
        <w:rPr>
          <w:rStyle w:val="StyleUnderline"/>
          <w:rFonts w:asciiTheme="majorHAnsi" w:hAnsiTheme="majorHAnsi"/>
        </w:rPr>
        <w:t xml:space="preserve"> </w:t>
      </w:r>
      <w:r w:rsidRPr="00593FB7">
        <w:rPr>
          <w:rStyle w:val="StyleUnderline"/>
          <w:rFonts w:asciiTheme="majorHAnsi" w:hAnsiTheme="majorHAnsi"/>
          <w:highlight w:val="green"/>
        </w:rPr>
        <w:t>known as</w:t>
      </w:r>
      <w:r w:rsidRPr="00593FB7">
        <w:rPr>
          <w:rStyle w:val="StyleUnderline"/>
          <w:rFonts w:asciiTheme="majorHAnsi" w:hAnsiTheme="majorHAnsi"/>
        </w:rPr>
        <w:t xml:space="preserve"> the </w:t>
      </w:r>
      <w:hyperlink r:id="rId44" w:tgtFrame="_blank" w:history="1">
        <w:r w:rsidRPr="00593FB7">
          <w:rPr>
            <w:rStyle w:val="StyleUnderline"/>
            <w:rFonts w:asciiTheme="majorHAnsi" w:eastAsiaTheme="majorEastAsia" w:hAnsiTheme="majorHAnsi"/>
          </w:rPr>
          <w:t>Joint Enterprise Defense Infrastructure</w:t>
        </w:r>
      </w:hyperlink>
      <w:r w:rsidRPr="00593FB7">
        <w:rPr>
          <w:rStyle w:val="StyleUnderline"/>
          <w:rFonts w:asciiTheme="majorHAnsi" w:hAnsiTheme="majorHAnsi"/>
        </w:rPr>
        <w:t xml:space="preserve">, or </w:t>
      </w:r>
      <w:r w:rsidRPr="00593FB7">
        <w:rPr>
          <w:rStyle w:val="StyleUnderline"/>
          <w:rFonts w:asciiTheme="majorHAnsi" w:hAnsiTheme="majorHAnsi"/>
          <w:highlight w:val="green"/>
        </w:rPr>
        <w:t>JEDI</w:t>
      </w:r>
      <w:r w:rsidRPr="00593FB7">
        <w:rPr>
          <w:rFonts w:asciiTheme="majorHAnsi" w:hAnsiTheme="majorHAnsi"/>
          <w:color w:val="000000"/>
          <w:sz w:val="16"/>
        </w:rPr>
        <w:t xml:space="preserve">. The project would equip the United States Department of Defense with a cloud infrastructure that would allow branches of the military to freely share information, from sensitive documents to mission plans, across multiple theaters. </w:t>
      </w:r>
      <w:r w:rsidRPr="00593FB7">
        <w:rPr>
          <w:rStyle w:val="StyleUnderline"/>
          <w:rFonts w:asciiTheme="majorHAnsi" w:hAnsiTheme="majorHAnsi"/>
        </w:rPr>
        <w:t>The appeal of tackling the proposal is clear for Amazon and Microsoft</w:t>
      </w:r>
      <w:r w:rsidRPr="00593FB7">
        <w:rPr>
          <w:rFonts w:asciiTheme="majorHAnsi" w:hAnsiTheme="majorHAnsi"/>
          <w:color w:val="000000"/>
          <w:sz w:val="16"/>
        </w:rPr>
        <w:t xml:space="preserve">: </w:t>
      </w:r>
      <w:r w:rsidRPr="00593FB7">
        <w:rPr>
          <w:rStyle w:val="StyleUnderline"/>
          <w:rFonts w:asciiTheme="majorHAnsi" w:hAnsiTheme="majorHAnsi"/>
          <w:highlight w:val="green"/>
        </w:rPr>
        <w:t>it carries a $10 billion contract</w:t>
      </w:r>
      <w:r w:rsidRPr="00593FB7">
        <w:rPr>
          <w:rStyle w:val="StyleUnderline"/>
          <w:rFonts w:asciiTheme="majorHAnsi" w:hAnsiTheme="majorHAnsi"/>
        </w:rPr>
        <w:t xml:space="preserve"> that will be rewarded to the company that can provide the service the government is looking for</w:t>
      </w:r>
      <w:r w:rsidRPr="00593FB7">
        <w:rPr>
          <w:rFonts w:asciiTheme="majorHAnsi" w:hAnsiTheme="majorHAnsi"/>
          <w:color w:val="000000"/>
          <w:sz w:val="16"/>
        </w:rPr>
        <w:t xml:space="preserve">. </w:t>
      </w:r>
      <w:r w:rsidRPr="00593FB7">
        <w:rPr>
          <w:rStyle w:val="StyleUnderline"/>
          <w:rFonts w:asciiTheme="majorHAnsi" w:hAnsiTheme="majorHAnsi"/>
        </w:rPr>
        <w:t>But</w:t>
      </w:r>
      <w:r w:rsidRPr="00593FB7">
        <w:rPr>
          <w:rFonts w:asciiTheme="majorHAnsi" w:hAnsiTheme="majorHAnsi"/>
          <w:color w:val="000000"/>
          <w:sz w:val="16"/>
        </w:rPr>
        <w:t xml:space="preserve">, in winning the contract and building the war-enabling technology that the military wants, </w:t>
      </w:r>
      <w:r w:rsidRPr="00593FB7">
        <w:rPr>
          <w:rStyle w:val="StyleUnderline"/>
          <w:rFonts w:asciiTheme="majorHAnsi" w:hAnsiTheme="majorHAnsi"/>
        </w:rPr>
        <w:t xml:space="preserve">one of </w:t>
      </w:r>
      <w:r w:rsidRPr="00593FB7">
        <w:rPr>
          <w:rStyle w:val="StyleUnderline"/>
          <w:rFonts w:asciiTheme="majorHAnsi" w:hAnsiTheme="majorHAnsi"/>
          <w:highlight w:val="green"/>
        </w:rPr>
        <w:t>these companies will</w:t>
      </w:r>
      <w:r w:rsidRPr="00593FB7">
        <w:rPr>
          <w:rStyle w:val="StyleUnderline"/>
          <w:rFonts w:asciiTheme="majorHAnsi" w:hAnsiTheme="majorHAnsi"/>
        </w:rPr>
        <w:t xml:space="preserve"> undoubtedly </w:t>
      </w:r>
      <w:r w:rsidRPr="00593FB7">
        <w:rPr>
          <w:rStyle w:val="StyleUnderline"/>
          <w:rFonts w:asciiTheme="majorHAnsi" w:hAnsiTheme="majorHAnsi"/>
          <w:highlight w:val="green"/>
        </w:rPr>
        <w:t>contribute to</w:t>
      </w:r>
      <w:r w:rsidRPr="00593FB7">
        <w:rPr>
          <w:rStyle w:val="StyleUnderline"/>
          <w:rFonts w:asciiTheme="majorHAnsi" w:hAnsiTheme="majorHAnsi"/>
        </w:rPr>
        <w:t xml:space="preserve"> the </w:t>
      </w:r>
      <w:r w:rsidRPr="00593FB7">
        <w:rPr>
          <w:rStyle w:val="StyleUnderline"/>
          <w:rFonts w:asciiTheme="majorHAnsi" w:hAnsiTheme="majorHAnsi"/>
          <w:highlight w:val="green"/>
        </w:rPr>
        <w:t>deaths of humans</w:t>
      </w:r>
      <w:r w:rsidRPr="00593FB7">
        <w:rPr>
          <w:rFonts w:asciiTheme="majorHAnsi" w:hAnsiTheme="majorHAnsi"/>
          <w:color w:val="000000"/>
          <w:sz w:val="16"/>
        </w:rPr>
        <w:t>. U.S. Department of Defense Chief Management Officer John H. Gibson II has made that abundantly clear in talking about JEDI, stating publicly that "</w:t>
      </w:r>
      <w:hyperlink r:id="rId45" w:tgtFrame="_blank" w:history="1">
        <w:r w:rsidRPr="00593FB7">
          <w:rPr>
            <w:rStyle w:val="Hyperlink"/>
            <w:rFonts w:asciiTheme="majorHAnsi" w:eastAsiaTheme="majorEastAsia" w:hAnsiTheme="majorHAnsi"/>
            <w:sz w:val="16"/>
          </w:rPr>
          <w:t>This program is truly about increasing the lethality of our department</w:t>
        </w:r>
      </w:hyperlink>
      <w:r w:rsidRPr="00593FB7">
        <w:rPr>
          <w:rFonts w:asciiTheme="majorHAnsi" w:hAnsiTheme="majorHAnsi"/>
          <w:color w:val="000000"/>
          <w:sz w:val="16"/>
        </w:rPr>
        <w:t xml:space="preserve">." The </w:t>
      </w:r>
      <w:r w:rsidRPr="00593FB7">
        <w:rPr>
          <w:rStyle w:val="StyleUnderline"/>
          <w:rFonts w:asciiTheme="majorHAnsi" w:hAnsiTheme="majorHAnsi"/>
          <w:highlight w:val="green"/>
        </w:rPr>
        <w:t>criticisms</w:t>
      </w:r>
      <w:r w:rsidRPr="00593FB7">
        <w:rPr>
          <w:rFonts w:asciiTheme="majorHAnsi" w:hAnsiTheme="majorHAnsi"/>
          <w:color w:val="000000"/>
          <w:sz w:val="16"/>
        </w:rPr>
        <w:t xml:space="preserve"> of the companies </w:t>
      </w:r>
      <w:r w:rsidRPr="00593FB7">
        <w:rPr>
          <w:rStyle w:val="StyleUnderline"/>
          <w:rFonts w:asciiTheme="majorHAnsi" w:hAnsiTheme="majorHAnsi"/>
          <w:highlight w:val="green"/>
        </w:rPr>
        <w:t>extend beyond</w:t>
      </w:r>
      <w:r w:rsidRPr="00593FB7">
        <w:rPr>
          <w:rFonts w:asciiTheme="majorHAnsi" w:hAnsiTheme="majorHAnsi"/>
          <w:color w:val="000000"/>
          <w:sz w:val="16"/>
        </w:rPr>
        <w:t xml:space="preserve"> just their interest in taking on </w:t>
      </w:r>
      <w:r w:rsidRPr="00593FB7">
        <w:rPr>
          <w:rStyle w:val="StyleUnderline"/>
          <w:rFonts w:asciiTheme="majorHAnsi" w:hAnsiTheme="majorHAnsi"/>
          <w:highlight w:val="green"/>
        </w:rPr>
        <w:t>the JEDI project</w:t>
      </w:r>
      <w:r w:rsidRPr="00593FB7">
        <w:rPr>
          <w:rStyle w:val="StyleUnderline"/>
          <w:rFonts w:asciiTheme="majorHAnsi" w:hAnsiTheme="majorHAnsi"/>
        </w:rPr>
        <w:t>.</w:t>
      </w:r>
      <w:r w:rsidRPr="00593FB7">
        <w:rPr>
          <w:rFonts w:asciiTheme="majorHAnsi" w:hAnsiTheme="majorHAnsi"/>
          <w:color w:val="000000"/>
          <w:sz w:val="16"/>
        </w:rPr>
        <w:t xml:space="preserve"> </w:t>
      </w:r>
      <w:r w:rsidRPr="00593FB7">
        <w:rPr>
          <w:rStyle w:val="StyleUnderline"/>
          <w:rFonts w:asciiTheme="majorHAnsi" w:hAnsiTheme="majorHAnsi"/>
          <w:highlight w:val="green"/>
        </w:rPr>
        <w:t>Microsoft</w:t>
      </w:r>
      <w:r w:rsidRPr="00593FB7">
        <w:rPr>
          <w:rStyle w:val="StyleUnderline"/>
          <w:rFonts w:asciiTheme="majorHAnsi" w:hAnsiTheme="majorHAnsi"/>
        </w:rPr>
        <w:t xml:space="preserve"> has taken heat</w:t>
      </w:r>
      <w:r w:rsidRPr="00593FB7">
        <w:rPr>
          <w:rFonts w:asciiTheme="majorHAnsi" w:hAnsiTheme="majorHAnsi"/>
          <w:color w:val="000000"/>
          <w:sz w:val="16"/>
        </w:rPr>
        <w:t xml:space="preserve"> in the </w:t>
      </w:r>
      <w:r w:rsidRPr="00593FB7">
        <w:rPr>
          <w:rStyle w:val="StyleUnderline"/>
          <w:rFonts w:asciiTheme="majorHAnsi" w:hAnsiTheme="majorHAnsi"/>
        </w:rPr>
        <w:t xml:space="preserve">past for </w:t>
      </w:r>
      <w:hyperlink r:id="rId46" w:tgtFrame="_blank" w:history="1">
        <w:r w:rsidRPr="00593FB7">
          <w:rPr>
            <w:rStyle w:val="StyleUnderline"/>
            <w:rFonts w:asciiTheme="majorHAnsi" w:eastAsiaTheme="majorEastAsia" w:hAnsiTheme="majorHAnsi"/>
            <w:highlight w:val="green"/>
          </w:rPr>
          <w:t>providing</w:t>
        </w:r>
        <w:r w:rsidRPr="00593FB7">
          <w:rPr>
            <w:rStyle w:val="StyleUnderline"/>
            <w:rFonts w:asciiTheme="majorHAnsi" w:eastAsiaTheme="majorEastAsia" w:hAnsiTheme="majorHAnsi"/>
          </w:rPr>
          <w:t xml:space="preserve"> its </w:t>
        </w:r>
        <w:r w:rsidRPr="00593FB7">
          <w:rPr>
            <w:rStyle w:val="StyleUnderline"/>
            <w:rFonts w:asciiTheme="majorHAnsi" w:eastAsiaTheme="majorEastAsia" w:hAnsiTheme="majorHAnsi"/>
            <w:highlight w:val="green"/>
          </w:rPr>
          <w:t>tech</w:t>
        </w:r>
        <w:r w:rsidRPr="00593FB7">
          <w:rPr>
            <w:rStyle w:val="StyleUnderline"/>
            <w:rFonts w:asciiTheme="majorHAnsi" w:eastAsiaTheme="majorEastAsia" w:hAnsiTheme="majorHAnsi"/>
          </w:rPr>
          <w:t xml:space="preserve">nology </w:t>
        </w:r>
        <w:r w:rsidRPr="00593FB7">
          <w:rPr>
            <w:rStyle w:val="StyleUnderline"/>
            <w:rFonts w:asciiTheme="majorHAnsi" w:eastAsiaTheme="majorEastAsia" w:hAnsiTheme="majorHAnsi"/>
            <w:highlight w:val="green"/>
          </w:rPr>
          <w:t>to</w:t>
        </w:r>
        <w:r w:rsidRPr="00593FB7">
          <w:rPr>
            <w:rStyle w:val="StyleUnderline"/>
            <w:rFonts w:asciiTheme="majorHAnsi" w:eastAsiaTheme="majorEastAsia" w:hAnsiTheme="majorHAnsi"/>
          </w:rPr>
          <w:t xml:space="preserve"> the U.S. Immigration and Customs Enforcement</w:t>
        </w:r>
      </w:hyperlink>
      <w:r w:rsidRPr="00593FB7">
        <w:rPr>
          <w:rFonts w:asciiTheme="majorHAnsi" w:hAnsiTheme="majorHAnsi"/>
          <w:color w:val="000000"/>
          <w:sz w:val="16"/>
        </w:rPr>
        <w:t xml:space="preserve"> (</w:t>
      </w:r>
      <w:r w:rsidRPr="00593FB7">
        <w:rPr>
          <w:rStyle w:val="StyleUnderline"/>
          <w:rFonts w:asciiTheme="majorHAnsi" w:hAnsiTheme="majorHAnsi"/>
          <w:highlight w:val="green"/>
        </w:rPr>
        <w:t>ICE</w:t>
      </w:r>
      <w:r w:rsidRPr="00593FB7">
        <w:rPr>
          <w:rFonts w:asciiTheme="majorHAnsi" w:hAnsiTheme="majorHAnsi"/>
          <w:color w:val="000000"/>
          <w:sz w:val="16"/>
        </w:rPr>
        <w:t xml:space="preserve">), including providing the organization tasked with separating migrant children from their families with "facial recognition and identification" tools. Last year, </w:t>
      </w:r>
      <w:r w:rsidRPr="00593FB7">
        <w:rPr>
          <w:rStyle w:val="StyleUnderline"/>
          <w:rFonts w:asciiTheme="majorHAnsi" w:hAnsiTheme="majorHAnsi"/>
        </w:rPr>
        <w:t xml:space="preserve">the company called the separation policy "abhorrent" and said its </w:t>
      </w:r>
      <w:hyperlink r:id="rId47" w:tgtFrame="_blank" w:history="1">
        <w:r w:rsidRPr="00593FB7">
          <w:rPr>
            <w:rStyle w:val="StyleUnderline"/>
            <w:rFonts w:asciiTheme="majorHAnsi" w:eastAsiaTheme="majorEastAsia" w:hAnsiTheme="majorHAnsi"/>
          </w:rPr>
          <w:t>technology isn't being used to enable those practices</w:t>
        </w:r>
      </w:hyperlink>
      <w:r w:rsidRPr="00593FB7">
        <w:rPr>
          <w:rStyle w:val="StyleUnderline"/>
          <w:rFonts w:asciiTheme="majorHAnsi" w:hAnsiTheme="majorHAnsi"/>
        </w:rPr>
        <w:t>, though it shied away from canceling ongoing work with ICE or from taking on future contracts with the government agency</w:t>
      </w:r>
      <w:r w:rsidRPr="00593FB7">
        <w:rPr>
          <w:rFonts w:asciiTheme="majorHAnsi" w:hAnsiTheme="majorHAnsi"/>
          <w:color w:val="000000"/>
          <w:sz w:val="16"/>
        </w:rPr>
        <w:t xml:space="preserve">. Microsoft has </w:t>
      </w:r>
      <w:hyperlink r:id="rId48" w:tgtFrame="_blank" w:history="1">
        <w:r w:rsidRPr="00593FB7">
          <w:rPr>
            <w:rStyle w:val="Hyperlink"/>
            <w:rFonts w:asciiTheme="majorHAnsi" w:eastAsiaTheme="majorEastAsia" w:hAnsiTheme="majorHAnsi"/>
            <w:sz w:val="16"/>
          </w:rPr>
          <w:t>urged Congress to take steps to regulate facial recognition technology</w:t>
        </w:r>
      </w:hyperlink>
      <w:r w:rsidRPr="00593FB7">
        <w:rPr>
          <w:rFonts w:asciiTheme="majorHAnsi" w:hAnsiTheme="majorHAnsi"/>
          <w:color w:val="000000"/>
          <w:sz w:val="16"/>
        </w:rPr>
        <w:t xml:space="preserve"> before it is put to use in overzealous and potentially harmful ways, so points for recognizing the risk even if the company is profiting off it anyway. While Microsoft has at least shown a little bit of caution when it comes to deploying its technology, </w:t>
      </w:r>
      <w:r w:rsidRPr="00593FB7">
        <w:rPr>
          <w:rStyle w:val="StyleUnderline"/>
          <w:rFonts w:asciiTheme="majorHAnsi" w:hAnsiTheme="majorHAnsi"/>
        </w:rPr>
        <w:t>Amazon has been</w:t>
      </w:r>
      <w:r w:rsidRPr="00593FB7">
        <w:rPr>
          <w:rFonts w:asciiTheme="majorHAnsi" w:hAnsiTheme="majorHAnsi"/>
          <w:color w:val="000000"/>
          <w:sz w:val="16"/>
        </w:rPr>
        <w:t xml:space="preserve"> a bit more </w:t>
      </w:r>
      <w:r w:rsidRPr="00593FB7">
        <w:rPr>
          <w:rStyle w:val="StyleUnderline"/>
          <w:rFonts w:asciiTheme="majorHAnsi" w:hAnsiTheme="majorHAnsi"/>
        </w:rPr>
        <w:t>brazen in offering up facial recognition services</w:t>
      </w:r>
      <w:r w:rsidRPr="00593FB7">
        <w:rPr>
          <w:rFonts w:asciiTheme="majorHAnsi" w:hAnsiTheme="majorHAnsi"/>
          <w:color w:val="000000"/>
          <w:sz w:val="16"/>
        </w:rPr>
        <w:t xml:space="preserve">. Earlier this year, Andy Jassy — </w:t>
      </w:r>
      <w:r w:rsidRPr="00593FB7">
        <w:rPr>
          <w:rStyle w:val="StyleUnderline"/>
          <w:rFonts w:asciiTheme="majorHAnsi" w:hAnsiTheme="majorHAnsi"/>
          <w:highlight w:val="green"/>
        </w:rPr>
        <w:t>the CEO of</w:t>
      </w:r>
      <w:r w:rsidRPr="00593FB7">
        <w:rPr>
          <w:rStyle w:val="StyleUnderline"/>
          <w:rFonts w:asciiTheme="majorHAnsi" w:hAnsiTheme="majorHAnsi"/>
        </w:rPr>
        <w:t xml:space="preserve"> Amazon Web Services</w:t>
      </w:r>
      <w:r w:rsidRPr="00593FB7">
        <w:rPr>
          <w:rFonts w:asciiTheme="majorHAnsi" w:hAnsiTheme="majorHAnsi"/>
          <w:color w:val="000000"/>
          <w:sz w:val="16"/>
        </w:rPr>
        <w:t xml:space="preserve"> (</w:t>
      </w:r>
      <w:r w:rsidRPr="00593FB7">
        <w:rPr>
          <w:rStyle w:val="StyleUnderline"/>
          <w:rFonts w:asciiTheme="majorHAnsi" w:hAnsiTheme="majorHAnsi"/>
          <w:highlight w:val="green"/>
        </w:rPr>
        <w:t>AWS</w:t>
      </w:r>
      <w:r w:rsidRPr="00593FB7">
        <w:rPr>
          <w:rFonts w:asciiTheme="majorHAnsi" w:hAnsiTheme="majorHAnsi"/>
          <w:color w:val="000000"/>
          <w:sz w:val="16"/>
        </w:rPr>
        <w:t xml:space="preserve">) — </w:t>
      </w:r>
      <w:r w:rsidRPr="00593FB7">
        <w:rPr>
          <w:rStyle w:val="StyleUnderline"/>
          <w:rFonts w:asciiTheme="majorHAnsi" w:hAnsiTheme="majorHAnsi"/>
          <w:highlight w:val="green"/>
        </w:rPr>
        <w:t>said the company would offer its</w:t>
      </w:r>
      <w:r w:rsidRPr="00593FB7">
        <w:rPr>
          <w:rStyle w:val="StyleUnderline"/>
          <w:rFonts w:asciiTheme="majorHAnsi" w:hAnsiTheme="majorHAnsi"/>
        </w:rPr>
        <w:t xml:space="preserve"> </w:t>
      </w:r>
      <w:r w:rsidRPr="00593FB7">
        <w:rPr>
          <w:rStyle w:val="StyleUnderline"/>
          <w:rFonts w:asciiTheme="majorHAnsi" w:hAnsiTheme="majorHAnsi"/>
          <w:highlight w:val="green"/>
        </w:rPr>
        <w:t>tech</w:t>
      </w:r>
      <w:r w:rsidRPr="00593FB7">
        <w:rPr>
          <w:rStyle w:val="StyleUnderline"/>
          <w:rFonts w:asciiTheme="majorHAnsi" w:hAnsiTheme="majorHAnsi"/>
        </w:rPr>
        <w:t xml:space="preserve">nology </w:t>
      </w:r>
      <w:r w:rsidRPr="00593FB7">
        <w:rPr>
          <w:rStyle w:val="StyleUnderline"/>
          <w:rFonts w:asciiTheme="majorHAnsi" w:hAnsiTheme="majorHAnsi"/>
          <w:highlight w:val="green"/>
        </w:rPr>
        <w:t>to</w:t>
      </w:r>
      <w:r w:rsidRPr="00593FB7">
        <w:rPr>
          <w:rStyle w:val="StyleUnderline"/>
          <w:rFonts w:asciiTheme="majorHAnsi" w:hAnsiTheme="majorHAnsi"/>
        </w:rPr>
        <w:t xml:space="preserve"> "</w:t>
      </w:r>
      <w:hyperlink r:id="rId49" w:tgtFrame="_blank" w:history="1">
        <w:r w:rsidRPr="00593FB7">
          <w:rPr>
            <w:rStyle w:val="StyleUnderline"/>
            <w:rFonts w:asciiTheme="majorHAnsi" w:eastAsiaTheme="majorEastAsia" w:hAnsiTheme="majorHAnsi"/>
            <w:highlight w:val="green"/>
          </w:rPr>
          <w:t>any government department</w:t>
        </w:r>
        <w:r w:rsidRPr="00593FB7">
          <w:rPr>
            <w:rStyle w:val="StyleUnderline"/>
            <w:rFonts w:asciiTheme="majorHAnsi" w:eastAsiaTheme="majorEastAsia" w:hAnsiTheme="majorHAnsi"/>
          </w:rPr>
          <w:t xml:space="preserve"> that is following the law</w:t>
        </w:r>
      </w:hyperlink>
      <w:r w:rsidRPr="00593FB7">
        <w:rPr>
          <w:rStyle w:val="StyleUnderline"/>
          <w:rFonts w:asciiTheme="majorHAnsi" w:hAnsiTheme="majorHAnsi"/>
        </w:rPr>
        <w:t>."</w:t>
      </w:r>
      <w:r w:rsidRPr="00593FB7">
        <w:rPr>
          <w:rFonts w:asciiTheme="majorHAnsi" w:hAnsiTheme="majorHAnsi"/>
          <w:color w:val="000000"/>
          <w:sz w:val="16"/>
        </w:rPr>
        <w:t xml:space="preserve"> That's pretty broad, and since the government has a pretty powerful hand in deciding what exactly the law is, it can be read as </w:t>
      </w:r>
      <w:r w:rsidRPr="00593FB7">
        <w:rPr>
          <w:rStyle w:val="StyleUnderline"/>
          <w:rFonts w:asciiTheme="majorHAnsi" w:hAnsiTheme="majorHAnsi"/>
          <w:highlight w:val="green"/>
        </w:rPr>
        <w:t>Amazon offering its facial recognition project Rekognition up carte blanche</w:t>
      </w:r>
      <w:r w:rsidRPr="00593FB7">
        <w:rPr>
          <w:rStyle w:val="StyleUnderline"/>
          <w:rFonts w:asciiTheme="majorHAnsi" w:hAnsiTheme="majorHAnsi"/>
        </w:rPr>
        <w:t xml:space="preserve"> to any agency that wants to use it</w:t>
      </w:r>
      <w:r w:rsidRPr="00593FB7">
        <w:rPr>
          <w:rFonts w:asciiTheme="majorHAnsi" w:hAnsiTheme="majorHAnsi"/>
          <w:color w:val="000000"/>
          <w:sz w:val="16"/>
        </w:rPr>
        <w:t xml:space="preserve">. </w:t>
      </w:r>
      <w:r w:rsidRPr="00593FB7">
        <w:rPr>
          <w:rStyle w:val="StyleUnderline"/>
          <w:rFonts w:asciiTheme="majorHAnsi" w:hAnsiTheme="majorHAnsi"/>
        </w:rPr>
        <w:t xml:space="preserve">The company hasn't been shy about </w:t>
      </w:r>
      <w:hyperlink r:id="rId50" w:history="1">
        <w:r w:rsidRPr="00593FB7">
          <w:rPr>
            <w:rStyle w:val="StyleUnderline"/>
            <w:rFonts w:asciiTheme="majorHAnsi" w:eastAsiaTheme="majorEastAsia" w:hAnsiTheme="majorHAnsi"/>
          </w:rPr>
          <w:t>selling Rekognition to law enforcement agencies</w:t>
        </w:r>
      </w:hyperlink>
      <w:r w:rsidRPr="00593FB7">
        <w:rPr>
          <w:rFonts w:asciiTheme="majorHAnsi" w:hAnsiTheme="majorHAnsi"/>
          <w:color w:val="000000"/>
          <w:sz w:val="16"/>
        </w:rPr>
        <w:t xml:space="preserve"> across the country </w:t>
      </w:r>
      <w:r w:rsidRPr="00593FB7">
        <w:rPr>
          <w:rStyle w:val="StyleUnderline"/>
          <w:rFonts w:asciiTheme="majorHAnsi" w:hAnsiTheme="majorHAnsi"/>
        </w:rPr>
        <w:t>despite concerns it contributes to the invasion of the public's right to privacy</w:t>
      </w:r>
      <w:r w:rsidRPr="00593FB7">
        <w:rPr>
          <w:rFonts w:asciiTheme="majorHAnsi" w:hAnsiTheme="majorHAnsi"/>
          <w:color w:val="000000"/>
          <w:sz w:val="16"/>
        </w:rPr>
        <w:t xml:space="preserve">. It also hasn't been particularly dissuaded from profiting off the technology even though </w:t>
      </w:r>
      <w:r w:rsidRPr="00593FB7">
        <w:rPr>
          <w:rStyle w:val="StyleUnderline"/>
          <w:rFonts w:asciiTheme="majorHAnsi" w:hAnsiTheme="majorHAnsi"/>
          <w:highlight w:val="green"/>
        </w:rPr>
        <w:t>it's</w:t>
      </w:r>
      <w:r w:rsidRPr="00593FB7">
        <w:rPr>
          <w:rStyle w:val="StyleUnderline"/>
          <w:rFonts w:asciiTheme="majorHAnsi" w:hAnsiTheme="majorHAnsi"/>
        </w:rPr>
        <w:t xml:space="preserve"> </w:t>
      </w:r>
      <w:hyperlink r:id="rId51" w:history="1">
        <w:r w:rsidRPr="00593FB7">
          <w:rPr>
            <w:rStyle w:val="StyleUnderline"/>
            <w:rFonts w:asciiTheme="majorHAnsi" w:eastAsiaTheme="majorEastAsia" w:hAnsiTheme="majorHAnsi"/>
            <w:highlight w:val="green"/>
          </w:rPr>
          <w:t>actually pretty terrible at identifying people</w:t>
        </w:r>
      </w:hyperlink>
      <w:r w:rsidRPr="00593FB7">
        <w:rPr>
          <w:rStyle w:val="StyleUnderline"/>
          <w:rFonts w:asciiTheme="majorHAnsi" w:hAnsiTheme="majorHAnsi"/>
          <w:highlight w:val="green"/>
        </w:rPr>
        <w:t xml:space="preserve"> and </w:t>
      </w:r>
      <w:hyperlink r:id="rId52" w:tgtFrame="_blank" w:history="1">
        <w:r w:rsidRPr="00593FB7">
          <w:rPr>
            <w:rStyle w:val="StyleUnderline"/>
            <w:rFonts w:asciiTheme="majorHAnsi" w:eastAsiaTheme="majorEastAsia" w:hAnsiTheme="majorHAnsi"/>
            <w:highlight w:val="green"/>
          </w:rPr>
          <w:t xml:space="preserve">displays a clear bias </w:t>
        </w:r>
        <w:r w:rsidRPr="00593FB7">
          <w:rPr>
            <w:rStyle w:val="StyleUnderline"/>
            <w:rFonts w:asciiTheme="majorHAnsi" w:eastAsiaTheme="majorEastAsia" w:hAnsiTheme="majorHAnsi"/>
          </w:rPr>
          <w:t>when attempting to identify women and people of color</w:t>
        </w:r>
      </w:hyperlink>
      <w:r w:rsidRPr="00593FB7">
        <w:rPr>
          <w:rFonts w:asciiTheme="majorHAnsi" w:hAnsiTheme="majorHAnsi"/>
          <w:color w:val="000000"/>
          <w:sz w:val="16"/>
        </w:rPr>
        <w:t>. Add to that the concern that</w:t>
      </w:r>
      <w:r w:rsidRPr="00593FB7">
        <w:rPr>
          <w:rStyle w:val="StyleUnderline"/>
          <w:rFonts w:asciiTheme="majorHAnsi" w:hAnsiTheme="majorHAnsi"/>
        </w:rPr>
        <w:t xml:space="preserve"> </w:t>
      </w:r>
      <w:r w:rsidRPr="00593FB7">
        <w:rPr>
          <w:rStyle w:val="StyleUnderline"/>
          <w:rFonts w:asciiTheme="majorHAnsi" w:hAnsiTheme="majorHAnsi"/>
          <w:highlight w:val="green"/>
        </w:rPr>
        <w:t xml:space="preserve">it may one day </w:t>
      </w:r>
      <w:r w:rsidRPr="00593FB7">
        <w:rPr>
          <w:rStyle w:val="StyleUnderline"/>
          <w:rFonts w:asciiTheme="majorHAnsi" w:hAnsiTheme="majorHAnsi"/>
          <w:highlight w:val="green"/>
        </w:rPr>
        <w:lastRenderedPageBreak/>
        <w:t>contribute to</w:t>
      </w:r>
      <w:r w:rsidRPr="00593FB7">
        <w:rPr>
          <w:rStyle w:val="StyleUnderline"/>
          <w:rFonts w:asciiTheme="majorHAnsi" w:hAnsiTheme="majorHAnsi"/>
        </w:rPr>
        <w:t xml:space="preserve"> the development of </w:t>
      </w:r>
      <w:r w:rsidRPr="00593FB7">
        <w:rPr>
          <w:rStyle w:val="StyleUnderline"/>
          <w:rFonts w:asciiTheme="majorHAnsi" w:hAnsiTheme="majorHAnsi"/>
          <w:highlight w:val="green"/>
        </w:rPr>
        <w:t>automated killing machines</w:t>
      </w:r>
      <w:r w:rsidRPr="00593FB7">
        <w:rPr>
          <w:rStyle w:val="StyleUnderline"/>
          <w:rFonts w:asciiTheme="majorHAnsi" w:hAnsiTheme="majorHAnsi"/>
        </w:rPr>
        <w:t>, as PAX would suggest, and you have a real recipe for something awful.</w:t>
      </w:r>
    </w:p>
    <w:p w14:paraId="1762E694" w14:textId="77777777" w:rsidR="005874E3" w:rsidRPr="00593FB7" w:rsidRDefault="005874E3" w:rsidP="005874E3">
      <w:pPr>
        <w:pStyle w:val="NormalWeb"/>
        <w:shd w:val="clear" w:color="auto" w:fill="FFFFFF"/>
        <w:rPr>
          <w:rStyle w:val="StyleUnderline"/>
          <w:rFonts w:asciiTheme="majorHAnsi" w:hAnsiTheme="majorHAnsi"/>
        </w:rPr>
      </w:pPr>
    </w:p>
    <w:p w14:paraId="483476BC" w14:textId="77777777" w:rsidR="005874E3" w:rsidRPr="00593FB7" w:rsidRDefault="005874E3" w:rsidP="005874E3">
      <w:pPr>
        <w:pStyle w:val="Heading4"/>
        <w:rPr>
          <w:rStyle w:val="StyleUnderline"/>
          <w:rFonts w:asciiTheme="majorHAnsi" w:hAnsiTheme="majorHAnsi" w:cstheme="majorHAnsi"/>
          <w:sz w:val="26"/>
          <w:u w:val="none"/>
        </w:rPr>
      </w:pPr>
      <w:r w:rsidRPr="00593FB7">
        <w:rPr>
          <w:rStyle w:val="StyleUnderline"/>
          <w:rFonts w:asciiTheme="majorHAnsi" w:hAnsiTheme="majorHAnsi" w:cstheme="majorHAnsi"/>
          <w:sz w:val="26"/>
          <w:u w:val="none"/>
        </w:rPr>
        <w:t>These companies will sell AI weapons to the US military which will ensure the AI arms race – but workers have empirically caused them to back out of weapons development.</w:t>
      </w:r>
    </w:p>
    <w:p w14:paraId="1FBBE244" w14:textId="77777777" w:rsidR="005874E3" w:rsidRPr="00593FB7" w:rsidRDefault="005874E3" w:rsidP="005874E3">
      <w:pPr>
        <w:rPr>
          <w:rFonts w:asciiTheme="majorHAnsi" w:hAnsiTheme="majorHAnsi"/>
        </w:rPr>
      </w:pPr>
      <w:r w:rsidRPr="00593FB7">
        <w:rPr>
          <w:rFonts w:asciiTheme="majorHAnsi" w:hAnsiTheme="majorHAnsi"/>
          <w:b/>
          <w:bCs/>
          <w:sz w:val="26"/>
          <w:szCs w:val="26"/>
        </w:rPr>
        <w:t xml:space="preserve">Skolnik 3/16 </w:t>
      </w:r>
      <w:r w:rsidRPr="00593FB7">
        <w:rPr>
          <w:rFonts w:asciiTheme="majorHAnsi" w:hAnsiTheme="majorHAnsi"/>
        </w:rPr>
        <w:t xml:space="preserve">[Jon Skolnik, 3-16-2021, "Big Tech is fueling an AI "arms race": It could be terrifying — or just a giant scam," Salon, </w:t>
      </w:r>
      <w:hyperlink r:id="rId53" w:history="1">
        <w:r w:rsidRPr="00593FB7">
          <w:rPr>
            <w:rStyle w:val="Hyperlink"/>
            <w:rFonts w:asciiTheme="majorHAnsi" w:hAnsiTheme="majorHAnsi"/>
          </w:rPr>
          <w:t>https://www.salon.com/2021/03/16/big-tech-is-fueling-an-ai-arms-race-it-could-be-terrifying--or-just-a-giant-scam/</w:t>
        </w:r>
      </w:hyperlink>
      <w:r w:rsidRPr="00593FB7">
        <w:rPr>
          <w:rFonts w:asciiTheme="majorHAnsi" w:hAnsiTheme="majorHAnsi"/>
        </w:rPr>
        <w:t>] //PT</w:t>
      </w:r>
    </w:p>
    <w:p w14:paraId="05E407A0" w14:textId="459BF194" w:rsidR="005874E3" w:rsidRPr="00593FB7" w:rsidRDefault="005874E3" w:rsidP="005874E3">
      <w:pPr>
        <w:rPr>
          <w:rStyle w:val="StyleUnderline"/>
          <w:rFonts w:asciiTheme="majorHAnsi" w:hAnsiTheme="majorHAnsi"/>
        </w:rPr>
      </w:pPr>
      <w:r w:rsidRPr="00593FB7">
        <w:rPr>
          <w:rFonts w:asciiTheme="majorHAnsi" w:hAnsiTheme="majorHAnsi"/>
          <w:sz w:val="16"/>
        </w:rPr>
        <w:t xml:space="preserve">Early in the 2020 presidential campaign, Democratic candidates Pete Buttigieg and Andrew Yang </w:t>
      </w:r>
      <w:hyperlink r:id="rId54" w:history="1">
        <w:r w:rsidRPr="00593FB7">
          <w:rPr>
            <w:rStyle w:val="Hyperlink"/>
            <w:rFonts w:asciiTheme="majorHAnsi" w:hAnsiTheme="majorHAnsi"/>
            <w:sz w:val="16"/>
          </w:rPr>
          <w:t>tried to build political momentum</w:t>
        </w:r>
      </w:hyperlink>
      <w:r w:rsidRPr="00593FB7">
        <w:rPr>
          <w:rFonts w:asciiTheme="majorHAnsi" w:hAnsiTheme="majorHAnsi"/>
          <w:sz w:val="16"/>
        </w:rPr>
        <w:t xml:space="preserve"> around the claim that </w:t>
      </w:r>
      <w:r w:rsidRPr="00593FB7">
        <w:rPr>
          <w:rStyle w:val="StyleUnderline"/>
          <w:rFonts w:asciiTheme="majorHAnsi" w:hAnsiTheme="majorHAnsi"/>
          <w:highlight w:val="green"/>
        </w:rPr>
        <w:t>the</w:t>
      </w:r>
      <w:r w:rsidRPr="00593FB7">
        <w:rPr>
          <w:rStyle w:val="StyleUnderline"/>
          <w:rFonts w:asciiTheme="majorHAnsi" w:hAnsiTheme="majorHAnsi"/>
        </w:rPr>
        <w:t xml:space="preserve"> </w:t>
      </w:r>
      <w:r w:rsidRPr="00593FB7">
        <w:rPr>
          <w:rStyle w:val="StyleUnderline"/>
          <w:rFonts w:asciiTheme="majorHAnsi" w:hAnsiTheme="majorHAnsi"/>
          <w:highlight w:val="green"/>
        </w:rPr>
        <w:t>U</w:t>
      </w:r>
      <w:r w:rsidRPr="00593FB7">
        <w:rPr>
          <w:rStyle w:val="StyleUnderline"/>
          <w:rFonts w:asciiTheme="majorHAnsi" w:hAnsiTheme="majorHAnsi"/>
        </w:rPr>
        <w:t xml:space="preserve">nited </w:t>
      </w:r>
      <w:r w:rsidRPr="00593FB7">
        <w:rPr>
          <w:rStyle w:val="StyleUnderline"/>
          <w:rFonts w:asciiTheme="majorHAnsi" w:hAnsiTheme="majorHAnsi"/>
          <w:highlight w:val="green"/>
        </w:rPr>
        <w:t>S</w:t>
      </w:r>
      <w:r w:rsidRPr="00593FB7">
        <w:rPr>
          <w:rStyle w:val="StyleUnderline"/>
          <w:rFonts w:asciiTheme="majorHAnsi" w:hAnsiTheme="majorHAnsi"/>
        </w:rPr>
        <w:t xml:space="preserve">tates </w:t>
      </w:r>
      <w:r w:rsidRPr="00593FB7">
        <w:rPr>
          <w:rStyle w:val="StyleUnderline"/>
          <w:rFonts w:asciiTheme="majorHAnsi" w:hAnsiTheme="majorHAnsi"/>
          <w:highlight w:val="green"/>
        </w:rPr>
        <w:t>is losing</w:t>
      </w:r>
      <w:r w:rsidRPr="00593FB7">
        <w:rPr>
          <w:rStyle w:val="StyleUnderline"/>
          <w:rFonts w:asciiTheme="majorHAnsi" w:hAnsiTheme="majorHAnsi"/>
        </w:rPr>
        <w:t xml:space="preserve"> ground in </w:t>
      </w:r>
      <w:r w:rsidRPr="00593FB7">
        <w:rPr>
          <w:rStyle w:val="StyleUnderline"/>
          <w:rFonts w:asciiTheme="majorHAnsi" w:hAnsiTheme="majorHAnsi"/>
          <w:highlight w:val="green"/>
        </w:rPr>
        <w:t>a new arms race</w:t>
      </w:r>
      <w:r w:rsidRPr="00593FB7">
        <w:rPr>
          <w:rFonts w:asciiTheme="majorHAnsi" w:hAnsiTheme="majorHAnsi"/>
          <w:sz w:val="16"/>
        </w:rPr>
        <w:t xml:space="preserve"> with China — not </w:t>
      </w:r>
      <w:r w:rsidRPr="00593FB7">
        <w:rPr>
          <w:rStyle w:val="StyleUnderline"/>
          <w:rFonts w:asciiTheme="majorHAnsi" w:hAnsiTheme="majorHAnsi"/>
          <w:highlight w:val="green"/>
        </w:rPr>
        <w:t>over</w:t>
      </w:r>
      <w:r w:rsidRPr="00593FB7">
        <w:rPr>
          <w:rFonts w:asciiTheme="majorHAnsi" w:hAnsiTheme="majorHAnsi"/>
          <w:sz w:val="16"/>
        </w:rPr>
        <w:t xml:space="preserve"> nuclear missiles or conventional arms but </w:t>
      </w:r>
      <w:r w:rsidRPr="00593FB7">
        <w:rPr>
          <w:rStyle w:val="StyleUnderline"/>
          <w:rFonts w:asciiTheme="majorHAnsi" w:hAnsiTheme="majorHAnsi"/>
        </w:rPr>
        <w:t xml:space="preserve">artificial intelligence, or </w:t>
      </w:r>
      <w:r w:rsidRPr="00593FB7">
        <w:rPr>
          <w:rStyle w:val="StyleUnderline"/>
          <w:rFonts w:asciiTheme="majorHAnsi" w:hAnsiTheme="majorHAnsi"/>
          <w:highlight w:val="green"/>
        </w:rPr>
        <w:t>AI</w:t>
      </w:r>
      <w:r w:rsidRPr="00593FB7">
        <w:rPr>
          <w:rFonts w:asciiTheme="majorHAnsi" w:hAnsiTheme="majorHAnsi"/>
          <w:sz w:val="16"/>
        </w:rPr>
        <w:t xml:space="preserve">. Around the same time, former </w:t>
      </w:r>
      <w:r w:rsidRPr="00593FB7">
        <w:rPr>
          <w:rStyle w:val="StyleUnderline"/>
          <w:rFonts w:asciiTheme="majorHAnsi" w:hAnsiTheme="majorHAnsi"/>
        </w:rPr>
        <w:t xml:space="preserve">President </w:t>
      </w:r>
      <w:r w:rsidRPr="00593FB7">
        <w:rPr>
          <w:rStyle w:val="StyleUnderline"/>
          <w:rFonts w:asciiTheme="majorHAnsi" w:hAnsiTheme="majorHAnsi"/>
          <w:highlight w:val="green"/>
        </w:rPr>
        <w:t xml:space="preserve">Trump </w:t>
      </w:r>
      <w:hyperlink r:id="rId55" w:history="1">
        <w:r w:rsidRPr="00593FB7">
          <w:rPr>
            <w:rStyle w:val="StyleUnderline"/>
            <w:rFonts w:asciiTheme="majorHAnsi" w:hAnsiTheme="majorHAnsi"/>
            <w:highlight w:val="green"/>
          </w:rPr>
          <w:t>launched</w:t>
        </w:r>
      </w:hyperlink>
      <w:r w:rsidRPr="00593FB7">
        <w:rPr>
          <w:rStyle w:val="StyleUnderline"/>
          <w:rFonts w:asciiTheme="majorHAnsi" w:hAnsiTheme="majorHAnsi"/>
          <w:highlight w:val="green"/>
        </w:rPr>
        <w:t xml:space="preserve"> the American AI Initiative</w:t>
      </w:r>
      <w:r w:rsidRPr="00593FB7">
        <w:rPr>
          <w:rStyle w:val="StyleUnderline"/>
          <w:rFonts w:asciiTheme="majorHAnsi" w:hAnsiTheme="majorHAnsi"/>
        </w:rPr>
        <w:t xml:space="preserve">, which sought to marshal AI technologies against "adversarial nations for the security of our economy and our nation," </w:t>
      </w:r>
      <w:r w:rsidRPr="00593FB7">
        <w:rPr>
          <w:rFonts w:asciiTheme="majorHAnsi" w:hAnsiTheme="majorHAnsi"/>
          <w:sz w:val="16"/>
        </w:rPr>
        <w:t xml:space="preserve">as Trump's top technology adviser </w:t>
      </w:r>
      <w:hyperlink r:id="rId56" w:history="1">
        <w:r w:rsidRPr="00593FB7">
          <w:rPr>
            <w:rStyle w:val="Hyperlink"/>
            <w:rFonts w:asciiTheme="majorHAnsi" w:hAnsiTheme="majorHAnsi"/>
            <w:sz w:val="16"/>
          </w:rPr>
          <w:t>put it</w:t>
        </w:r>
      </w:hyperlink>
      <w:r w:rsidRPr="00593FB7">
        <w:rPr>
          <w:rFonts w:asciiTheme="majorHAnsi" w:hAnsiTheme="majorHAnsi"/>
          <w:sz w:val="16"/>
        </w:rPr>
        <w:t xml:space="preserve">. Buttigieg, </w:t>
      </w:r>
      <w:r w:rsidRPr="00593FB7">
        <w:rPr>
          <w:rStyle w:val="StyleUnderline"/>
          <w:rFonts w:asciiTheme="majorHAnsi" w:hAnsiTheme="majorHAnsi"/>
          <w:highlight w:val="green"/>
        </w:rPr>
        <w:t>Yang and</w:t>
      </w:r>
      <w:r w:rsidRPr="00593FB7">
        <w:rPr>
          <w:rStyle w:val="StyleUnderline"/>
          <w:rFonts w:asciiTheme="majorHAnsi" w:hAnsiTheme="majorHAnsi"/>
        </w:rPr>
        <w:t xml:space="preserve"> </w:t>
      </w:r>
      <w:r w:rsidRPr="00593FB7">
        <w:rPr>
          <w:rStyle w:val="StyleUnderline"/>
          <w:rFonts w:asciiTheme="majorHAnsi" w:hAnsiTheme="majorHAnsi"/>
          <w:highlight w:val="green"/>
        </w:rPr>
        <w:t>Trump</w:t>
      </w:r>
      <w:r w:rsidRPr="00593FB7">
        <w:rPr>
          <w:rFonts w:asciiTheme="majorHAnsi" w:hAnsiTheme="majorHAnsi"/>
          <w:sz w:val="16"/>
        </w:rPr>
        <w:t xml:space="preserve"> may have agreed about little else, but they </w:t>
      </w:r>
      <w:r w:rsidRPr="00593FB7">
        <w:rPr>
          <w:rStyle w:val="StyleUnderline"/>
          <w:rFonts w:asciiTheme="majorHAnsi" w:hAnsiTheme="majorHAnsi"/>
        </w:rPr>
        <w:t xml:space="preserve">appeared to </w:t>
      </w:r>
      <w:r w:rsidRPr="00593FB7">
        <w:rPr>
          <w:rStyle w:val="StyleUnderline"/>
          <w:rFonts w:asciiTheme="majorHAnsi" w:hAnsiTheme="majorHAnsi"/>
          <w:highlight w:val="green"/>
        </w:rPr>
        <w:t>go along with the</w:t>
      </w:r>
      <w:r w:rsidRPr="00593FB7">
        <w:rPr>
          <w:rStyle w:val="StyleUnderline"/>
          <w:rFonts w:asciiTheme="majorHAnsi" w:hAnsiTheme="majorHAnsi"/>
        </w:rPr>
        <w:t xml:space="preserve"> nonpartisan </w:t>
      </w:r>
      <w:r w:rsidRPr="00593FB7">
        <w:rPr>
          <w:rStyle w:val="StyleUnderline"/>
          <w:rFonts w:asciiTheme="majorHAnsi" w:hAnsiTheme="majorHAnsi"/>
          <w:highlight w:val="green"/>
        </w:rPr>
        <w:t>think tanks</w:t>
      </w:r>
      <w:r w:rsidRPr="00593FB7">
        <w:rPr>
          <w:rStyle w:val="StyleUnderline"/>
          <w:rFonts w:asciiTheme="majorHAnsi" w:hAnsiTheme="majorHAnsi"/>
        </w:rPr>
        <w:t xml:space="preserve"> and public policy organizations</w:t>
      </w:r>
      <w:r w:rsidRPr="00593FB7">
        <w:rPr>
          <w:rFonts w:asciiTheme="majorHAnsi" w:hAnsiTheme="majorHAnsi"/>
          <w:sz w:val="16"/>
        </w:rPr>
        <w:t xml:space="preserve"> –– </w:t>
      </w:r>
      <w:r w:rsidRPr="00593FB7">
        <w:rPr>
          <w:rStyle w:val="StyleUnderline"/>
          <w:rFonts w:asciiTheme="majorHAnsi" w:hAnsiTheme="majorHAnsi"/>
          <w:highlight w:val="green"/>
        </w:rPr>
        <w:t>many of them funded by weapons contractors</w:t>
      </w:r>
      <w:r w:rsidRPr="00593FB7">
        <w:rPr>
          <w:rFonts w:asciiTheme="majorHAnsi" w:hAnsiTheme="majorHAnsi"/>
          <w:sz w:val="16"/>
        </w:rPr>
        <w:t xml:space="preserve"> –– </w:t>
      </w:r>
      <w:r w:rsidRPr="00593FB7">
        <w:rPr>
          <w:rStyle w:val="StyleUnderline"/>
          <w:rFonts w:asciiTheme="majorHAnsi" w:hAnsiTheme="majorHAnsi"/>
        </w:rPr>
        <w:t>that have worked to promote the supposedly alarming possibility that China and Russia may be "beating" the U.S. in defense applications for AI</w:t>
      </w:r>
      <w:r w:rsidRPr="00593FB7">
        <w:rPr>
          <w:rFonts w:asciiTheme="majorHAnsi" w:hAnsiTheme="majorHAnsi"/>
          <w:sz w:val="16"/>
        </w:rPr>
        <w:t xml:space="preserve">. Hawkish or "centrist" research organizations like the </w:t>
      </w:r>
      <w:hyperlink r:id="rId57" w:history="1">
        <w:r w:rsidRPr="00593FB7">
          <w:rPr>
            <w:rStyle w:val="Hyperlink"/>
            <w:rFonts w:asciiTheme="majorHAnsi" w:hAnsiTheme="majorHAnsi"/>
            <w:sz w:val="16"/>
          </w:rPr>
          <w:t>Center for New American Security</w:t>
        </w:r>
      </w:hyperlink>
      <w:r w:rsidRPr="00593FB7">
        <w:rPr>
          <w:rFonts w:asciiTheme="majorHAnsi" w:hAnsiTheme="majorHAnsi"/>
          <w:sz w:val="16"/>
        </w:rPr>
        <w:t xml:space="preserve"> (</w:t>
      </w:r>
      <w:r w:rsidRPr="00593FB7">
        <w:rPr>
          <w:rStyle w:val="StyleUnderline"/>
          <w:rFonts w:asciiTheme="majorHAnsi" w:hAnsiTheme="majorHAnsi"/>
        </w:rPr>
        <w:t>CNAS</w:t>
      </w:r>
      <w:r w:rsidRPr="00593FB7">
        <w:rPr>
          <w:rFonts w:asciiTheme="majorHAnsi" w:hAnsiTheme="majorHAnsi"/>
          <w:sz w:val="16"/>
        </w:rPr>
        <w:t xml:space="preserve">), </w:t>
      </w:r>
      <w:r w:rsidRPr="00593FB7">
        <w:rPr>
          <w:rStyle w:val="StyleUnderline"/>
          <w:rFonts w:asciiTheme="majorHAnsi" w:hAnsiTheme="majorHAnsi"/>
        </w:rPr>
        <w:t xml:space="preserve">the </w:t>
      </w:r>
      <w:hyperlink r:id="rId58" w:history="1">
        <w:r w:rsidRPr="00593FB7">
          <w:rPr>
            <w:rStyle w:val="StyleUnderline"/>
            <w:rFonts w:asciiTheme="majorHAnsi" w:hAnsiTheme="majorHAnsi"/>
          </w:rPr>
          <w:t>Brookings Institution</w:t>
        </w:r>
      </w:hyperlink>
      <w:r w:rsidRPr="00593FB7">
        <w:rPr>
          <w:rStyle w:val="StyleUnderline"/>
          <w:rFonts w:asciiTheme="majorHAnsi" w:hAnsiTheme="majorHAnsi"/>
        </w:rPr>
        <w:t xml:space="preserve"> and the </w:t>
      </w:r>
      <w:hyperlink r:id="rId59" w:history="1">
        <w:r w:rsidRPr="00593FB7">
          <w:rPr>
            <w:rStyle w:val="StyleUnderline"/>
            <w:rFonts w:asciiTheme="majorHAnsi" w:hAnsiTheme="majorHAnsi"/>
          </w:rPr>
          <w:t>Heritage Foundation</w:t>
        </w:r>
      </w:hyperlink>
      <w:r w:rsidRPr="00593FB7">
        <w:rPr>
          <w:rFonts w:asciiTheme="majorHAnsi" w:hAnsiTheme="majorHAnsi"/>
          <w:sz w:val="16"/>
        </w:rPr>
        <w:t xml:space="preserve">, despite their policy and ideological differences in many areas, </w:t>
      </w:r>
      <w:r w:rsidRPr="00593FB7">
        <w:rPr>
          <w:rStyle w:val="StyleUnderline"/>
          <w:rFonts w:asciiTheme="majorHAnsi" w:hAnsiTheme="majorHAnsi"/>
        </w:rPr>
        <w:t xml:space="preserve">have argued that America must ratchet up spending on AI research and development, lest it lose its place as No. 1. </w:t>
      </w:r>
      <w:r w:rsidRPr="00593FB7">
        <w:rPr>
          <w:rFonts w:asciiTheme="majorHAnsi" w:hAnsiTheme="majorHAnsi"/>
          <w:color w:val="000000" w:themeColor="text1"/>
          <w:sz w:val="16"/>
        </w:rPr>
        <w:t xml:space="preserve">Just last week, </w:t>
      </w:r>
      <w:r w:rsidRPr="00593FB7">
        <w:rPr>
          <w:rStyle w:val="StyleUnderline"/>
          <w:rFonts w:asciiTheme="majorHAnsi" w:hAnsiTheme="majorHAnsi"/>
          <w:color w:val="000000" w:themeColor="text1"/>
        </w:rPr>
        <w:t>the</w:t>
      </w:r>
      <w:r w:rsidRPr="00593FB7">
        <w:rPr>
          <w:rFonts w:asciiTheme="majorHAnsi" w:hAnsiTheme="majorHAnsi"/>
          <w:color w:val="000000" w:themeColor="text1"/>
          <w:sz w:val="16"/>
        </w:rPr>
        <w:t xml:space="preserve"> National Security Commission on Artificial Intelligence (</w:t>
      </w:r>
      <w:r w:rsidRPr="00593FB7">
        <w:rPr>
          <w:rStyle w:val="StyleUnderline"/>
          <w:rFonts w:asciiTheme="majorHAnsi" w:hAnsiTheme="majorHAnsi"/>
          <w:color w:val="000000" w:themeColor="text1"/>
        </w:rPr>
        <w:t>NSCAI</w:t>
      </w:r>
      <w:r w:rsidRPr="00593FB7">
        <w:rPr>
          <w:rFonts w:asciiTheme="majorHAnsi" w:hAnsiTheme="majorHAnsi"/>
          <w:color w:val="000000" w:themeColor="text1"/>
          <w:sz w:val="16"/>
        </w:rPr>
        <w:t xml:space="preserve">) </w:t>
      </w:r>
      <w:r w:rsidRPr="00593FB7">
        <w:rPr>
          <w:rStyle w:val="StyleUnderline"/>
          <w:rFonts w:asciiTheme="majorHAnsi" w:hAnsiTheme="majorHAnsi"/>
          <w:color w:val="000000" w:themeColor="text1"/>
        </w:rPr>
        <w:t xml:space="preserve">published a sweeping 756-page </w:t>
      </w:r>
      <w:hyperlink r:id="rId60" w:history="1">
        <w:r w:rsidRPr="00593FB7">
          <w:rPr>
            <w:rStyle w:val="StyleUnderline"/>
            <w:rFonts w:asciiTheme="majorHAnsi" w:hAnsiTheme="majorHAnsi"/>
            <w:color w:val="000000" w:themeColor="text1"/>
          </w:rPr>
          <w:t>report</w:t>
        </w:r>
      </w:hyperlink>
      <w:r w:rsidRPr="00593FB7">
        <w:rPr>
          <w:rFonts w:asciiTheme="majorHAnsi" w:hAnsiTheme="majorHAnsi"/>
          <w:color w:val="000000" w:themeColor="text1"/>
          <w:sz w:val="16"/>
        </w:rPr>
        <w:t xml:space="preserve">, culminating two years of work following the 2019 National Defense Authorization Act, </w:t>
      </w:r>
      <w:r w:rsidRPr="00593FB7">
        <w:rPr>
          <w:rStyle w:val="StyleUnderline"/>
          <w:rFonts w:asciiTheme="majorHAnsi" w:hAnsiTheme="majorHAnsi"/>
          <w:color w:val="000000" w:themeColor="text1"/>
        </w:rPr>
        <w:t>asking Congress to authorize a $40 billion federal investment in AI</w:t>
      </w:r>
      <w:r w:rsidRPr="00593FB7">
        <w:rPr>
          <w:rFonts w:asciiTheme="majorHAnsi" w:hAnsiTheme="majorHAnsi"/>
          <w:color w:val="000000" w:themeColor="text1"/>
          <w:sz w:val="16"/>
        </w:rPr>
        <w:t xml:space="preserve"> research and development, which the NSCAI calls "a modest down payment." </w:t>
      </w:r>
      <w:r w:rsidRPr="00593FB7">
        <w:rPr>
          <w:rStyle w:val="StyleUnderline"/>
          <w:rFonts w:asciiTheme="majorHAnsi" w:hAnsiTheme="majorHAnsi"/>
          <w:color w:val="000000" w:themeColor="text1"/>
        </w:rPr>
        <w:t>The commission</w:t>
      </w:r>
      <w:r w:rsidRPr="00593FB7">
        <w:rPr>
          <w:rFonts w:asciiTheme="majorHAnsi" w:hAnsiTheme="majorHAnsi"/>
          <w:color w:val="000000" w:themeColor="text1"/>
          <w:sz w:val="16"/>
        </w:rPr>
        <w:t xml:space="preserve"> also </w:t>
      </w:r>
      <w:r w:rsidRPr="00593FB7">
        <w:rPr>
          <w:rStyle w:val="StyleUnderline"/>
          <w:rFonts w:asciiTheme="majorHAnsi" w:hAnsiTheme="majorHAnsi"/>
          <w:color w:val="000000" w:themeColor="text1"/>
        </w:rPr>
        <w:t>urged</w:t>
      </w:r>
      <w:r w:rsidRPr="00593FB7">
        <w:rPr>
          <w:rFonts w:asciiTheme="majorHAnsi" w:hAnsiTheme="majorHAnsi"/>
          <w:color w:val="000000" w:themeColor="text1"/>
          <w:sz w:val="16"/>
        </w:rPr>
        <w:t xml:space="preserve"> President </w:t>
      </w:r>
      <w:r w:rsidRPr="00593FB7">
        <w:rPr>
          <w:rStyle w:val="StyleUnderline"/>
          <w:rFonts w:asciiTheme="majorHAnsi" w:hAnsiTheme="majorHAnsi"/>
          <w:color w:val="000000" w:themeColor="text1"/>
        </w:rPr>
        <w:t>Biden</w:t>
      </w:r>
      <w:r w:rsidRPr="00593FB7">
        <w:rPr>
          <w:rFonts w:asciiTheme="majorHAnsi" w:hAnsiTheme="majorHAnsi"/>
          <w:color w:val="000000" w:themeColor="text1"/>
          <w:sz w:val="16"/>
        </w:rPr>
        <w:t xml:space="preserve"> </w:t>
      </w:r>
      <w:r w:rsidRPr="00593FB7">
        <w:rPr>
          <w:rStyle w:val="StyleUnderline"/>
          <w:rFonts w:asciiTheme="majorHAnsi" w:hAnsiTheme="majorHAnsi"/>
          <w:color w:val="000000" w:themeColor="text1"/>
        </w:rPr>
        <w:t>to reject</w:t>
      </w:r>
      <w:r w:rsidRPr="00593FB7">
        <w:rPr>
          <w:rFonts w:asciiTheme="majorHAnsi" w:hAnsiTheme="majorHAnsi"/>
          <w:color w:val="000000" w:themeColor="text1"/>
          <w:sz w:val="16"/>
        </w:rPr>
        <w:t xml:space="preserve"> the push for </w:t>
      </w:r>
      <w:r w:rsidRPr="00593FB7">
        <w:rPr>
          <w:rStyle w:val="StyleUnderline"/>
          <w:rFonts w:asciiTheme="majorHAnsi" w:hAnsiTheme="majorHAnsi"/>
          <w:color w:val="000000" w:themeColor="text1"/>
        </w:rPr>
        <w:t>a</w:t>
      </w:r>
      <w:r w:rsidRPr="00593FB7">
        <w:rPr>
          <w:rFonts w:asciiTheme="majorHAnsi" w:hAnsiTheme="majorHAnsi"/>
          <w:color w:val="000000" w:themeColor="text1"/>
          <w:sz w:val="16"/>
        </w:rPr>
        <w:t xml:space="preserve"> global </w:t>
      </w:r>
      <w:r w:rsidRPr="00593FB7">
        <w:rPr>
          <w:rStyle w:val="StyleUnderline"/>
          <w:rFonts w:asciiTheme="majorHAnsi" w:hAnsiTheme="majorHAnsi"/>
          <w:color w:val="000000" w:themeColor="text1"/>
        </w:rPr>
        <w:t xml:space="preserve">ban on AI-enabled autonomous weapons </w:t>
      </w:r>
      <w:r w:rsidRPr="00593FB7">
        <w:rPr>
          <w:rFonts w:asciiTheme="majorHAnsi" w:hAnsiTheme="majorHAnsi"/>
          <w:color w:val="000000" w:themeColor="text1"/>
          <w:sz w:val="16"/>
        </w:rPr>
        <w:t xml:space="preserve">— a ban proposed by thousands of scientists and thought leaders in an </w:t>
      </w:r>
      <w:hyperlink r:id="rId61" w:history="1">
        <w:r w:rsidRPr="00593FB7">
          <w:rPr>
            <w:rStyle w:val="Hyperlink"/>
            <w:rFonts w:asciiTheme="majorHAnsi" w:hAnsiTheme="majorHAnsi"/>
            <w:color w:val="000000" w:themeColor="text1"/>
            <w:sz w:val="16"/>
          </w:rPr>
          <w:t>open letter</w:t>
        </w:r>
      </w:hyperlink>
      <w:r w:rsidRPr="00593FB7">
        <w:rPr>
          <w:rFonts w:asciiTheme="majorHAnsi" w:hAnsiTheme="majorHAnsi"/>
          <w:color w:val="000000" w:themeColor="text1"/>
          <w:sz w:val="16"/>
        </w:rPr>
        <w:t xml:space="preserve"> written in 2015. Concerned about the threat of increasing AI sophistication in Russia and China, </w:t>
      </w:r>
      <w:r w:rsidRPr="00593FB7">
        <w:rPr>
          <w:rStyle w:val="StyleUnderline"/>
          <w:rFonts w:asciiTheme="majorHAnsi" w:hAnsiTheme="majorHAnsi"/>
          <w:color w:val="000000" w:themeColor="text1"/>
          <w:highlight w:val="green"/>
        </w:rPr>
        <w:t>the commission warned</w:t>
      </w:r>
      <w:r w:rsidRPr="00593FB7">
        <w:rPr>
          <w:rStyle w:val="StyleUnderline"/>
          <w:rFonts w:asciiTheme="majorHAnsi" w:hAnsiTheme="majorHAnsi"/>
          <w:color w:val="000000" w:themeColor="text1"/>
        </w:rPr>
        <w:t xml:space="preserve"> lawmakers </w:t>
      </w:r>
      <w:r w:rsidRPr="00593FB7">
        <w:rPr>
          <w:rStyle w:val="StyleUnderline"/>
          <w:rFonts w:asciiTheme="majorHAnsi" w:hAnsiTheme="majorHAnsi"/>
          <w:color w:val="000000" w:themeColor="text1"/>
          <w:highlight w:val="green"/>
        </w:rPr>
        <w:t>that America "will not be able to defend against AI</w:t>
      </w:r>
      <w:r w:rsidRPr="00593FB7">
        <w:rPr>
          <w:rStyle w:val="StyleUnderline"/>
          <w:rFonts w:asciiTheme="majorHAnsi" w:hAnsiTheme="majorHAnsi"/>
          <w:color w:val="000000" w:themeColor="text1"/>
        </w:rPr>
        <w:t xml:space="preserve">-enabled </w:t>
      </w:r>
      <w:r w:rsidRPr="00593FB7">
        <w:rPr>
          <w:rStyle w:val="StyleUnderline"/>
          <w:rFonts w:asciiTheme="majorHAnsi" w:hAnsiTheme="majorHAnsi"/>
          <w:color w:val="000000" w:themeColor="text1"/>
          <w:highlight w:val="green"/>
        </w:rPr>
        <w:t>threats without</w:t>
      </w:r>
      <w:r w:rsidRPr="00593FB7">
        <w:rPr>
          <w:rFonts w:asciiTheme="majorHAnsi" w:hAnsiTheme="majorHAnsi"/>
          <w:color w:val="000000" w:themeColor="text1"/>
          <w:sz w:val="16"/>
        </w:rPr>
        <w:t xml:space="preserve"> ubiquitous </w:t>
      </w:r>
      <w:r w:rsidRPr="00593FB7">
        <w:rPr>
          <w:rStyle w:val="StyleUnderline"/>
          <w:rFonts w:asciiTheme="majorHAnsi" w:hAnsiTheme="majorHAnsi"/>
          <w:color w:val="000000" w:themeColor="text1"/>
          <w:highlight w:val="green"/>
        </w:rPr>
        <w:t>AI capabilities and</w:t>
      </w:r>
      <w:r w:rsidRPr="00593FB7">
        <w:rPr>
          <w:rFonts w:asciiTheme="majorHAnsi" w:hAnsiTheme="majorHAnsi"/>
          <w:color w:val="000000" w:themeColor="text1"/>
          <w:sz w:val="16"/>
        </w:rPr>
        <w:t xml:space="preserve"> new </w:t>
      </w:r>
      <w:r w:rsidRPr="00593FB7">
        <w:rPr>
          <w:rStyle w:val="StyleUnderline"/>
          <w:rFonts w:asciiTheme="majorHAnsi" w:hAnsiTheme="majorHAnsi"/>
          <w:color w:val="000000" w:themeColor="text1"/>
          <w:highlight w:val="green"/>
        </w:rPr>
        <w:t>warfighting</w:t>
      </w:r>
      <w:r w:rsidRPr="00593FB7">
        <w:rPr>
          <w:rStyle w:val="StyleUnderline"/>
          <w:rFonts w:asciiTheme="majorHAnsi" w:hAnsiTheme="majorHAnsi"/>
          <w:color w:val="000000" w:themeColor="text1"/>
        </w:rPr>
        <w:t xml:space="preserve"> paradigms</w:t>
      </w:r>
      <w:r w:rsidRPr="00593FB7">
        <w:rPr>
          <w:rFonts w:asciiTheme="majorHAnsi" w:hAnsiTheme="majorHAnsi"/>
          <w:color w:val="000000" w:themeColor="text1"/>
          <w:sz w:val="16"/>
        </w:rPr>
        <w:t xml:space="preserve">." It offered a laundry list of recommendations to put these paradigms into action, including a "Steering Committee on Emerging Technology" within the Defense Department, an accredited university designed to produce and recruit tech talent for the defense sector, and a ramped-up investment in semiconductor manufacturing designed to keep the U.S. "two generations" ahead of China. </w:t>
      </w:r>
      <w:r w:rsidRPr="00593FB7">
        <w:rPr>
          <w:rFonts w:asciiTheme="majorHAnsi" w:eastAsia="Times New Roman" w:hAnsiTheme="majorHAnsi"/>
          <w:color w:val="222222"/>
          <w:sz w:val="16"/>
        </w:rPr>
        <w:t xml:space="preserve">One question, however, was not directly answered in the NSCAI's gigantic report or in all the think-tank policy papers that preceded it: Is this science fiction-flavored arms race against largely imaginary Chinese and Russian techno-weapons of the future really necessary? Is it remotely a good idea, or likely to improve the lives of any human beings on the planet? (Excepting, that is, those who stand to profit from it.) Jim Naureckas, the editor of Fairness and Accuracy in Reporting (FAIR) and a frequent critic of military spending, told Salon in an interview that framing of AI development as an "arms race" is irresponsible, but in the larger sweep of history is also nothing new. </w:t>
      </w:r>
      <w:r w:rsidRPr="00593FB7">
        <w:rPr>
          <w:rStyle w:val="StyleUnderline"/>
          <w:rFonts w:asciiTheme="majorHAnsi" w:hAnsiTheme="majorHAnsi"/>
        </w:rPr>
        <w:t>"</w:t>
      </w:r>
      <w:r w:rsidRPr="00593FB7">
        <w:rPr>
          <w:rStyle w:val="StyleUnderline"/>
          <w:rFonts w:asciiTheme="majorHAnsi" w:hAnsiTheme="majorHAnsi"/>
          <w:highlight w:val="green"/>
        </w:rPr>
        <w:t>The whole military industry is driven by fear</w:t>
      </w:r>
      <w:r w:rsidRPr="00593FB7">
        <w:rPr>
          <w:rStyle w:val="StyleUnderline"/>
          <w:rFonts w:asciiTheme="majorHAnsi" w:hAnsiTheme="majorHAnsi"/>
        </w:rPr>
        <w:t xml:space="preserve"> as a motivator," he said. "There's a logic to an arms race that's different from the logic of arms control." </w:t>
      </w:r>
      <w:r w:rsidRPr="00593FB7">
        <w:rPr>
          <w:rFonts w:asciiTheme="majorHAnsi" w:eastAsia="Times New Roman" w:hAnsiTheme="majorHAnsi"/>
          <w:color w:val="222222"/>
          <w:sz w:val="16"/>
        </w:rPr>
        <w:t xml:space="preserve">After its release, </w:t>
      </w:r>
      <w:r w:rsidRPr="00593FB7">
        <w:rPr>
          <w:rStyle w:val="StyleUnderline"/>
          <w:rFonts w:asciiTheme="majorHAnsi" w:hAnsiTheme="majorHAnsi"/>
          <w:highlight w:val="green"/>
        </w:rPr>
        <w:t>the NSCAI report was greeted with</w:t>
      </w:r>
      <w:r w:rsidRPr="00593FB7">
        <w:rPr>
          <w:rStyle w:val="StyleUnderline"/>
          <w:rFonts w:asciiTheme="majorHAnsi" w:hAnsiTheme="majorHAnsi"/>
        </w:rPr>
        <w:t xml:space="preserve"> a deluge of largely </w:t>
      </w:r>
      <w:r w:rsidRPr="00593FB7">
        <w:rPr>
          <w:rStyle w:val="StyleUnderline"/>
          <w:rFonts w:asciiTheme="majorHAnsi" w:hAnsiTheme="majorHAnsi"/>
          <w:highlight w:val="green"/>
        </w:rPr>
        <w:t>uncritical media coverage</w:t>
      </w:r>
      <w:r w:rsidRPr="00593FB7">
        <w:rPr>
          <w:rFonts w:asciiTheme="majorHAnsi" w:eastAsia="Times New Roman" w:hAnsiTheme="majorHAnsi"/>
          <w:color w:val="222222"/>
          <w:sz w:val="16"/>
        </w:rPr>
        <w:t xml:space="preserve">, </w:t>
      </w:r>
      <w:r w:rsidRPr="00593FB7">
        <w:rPr>
          <w:rStyle w:val="StyleUnderline"/>
          <w:rFonts w:asciiTheme="majorHAnsi" w:hAnsiTheme="majorHAnsi"/>
        </w:rPr>
        <w:t xml:space="preserve">most of it </w:t>
      </w:r>
      <w:r w:rsidRPr="00593FB7">
        <w:rPr>
          <w:rStyle w:val="StyleUnderline"/>
          <w:rFonts w:asciiTheme="majorHAnsi" w:hAnsiTheme="majorHAnsi"/>
          <w:highlight w:val="green"/>
        </w:rPr>
        <w:t>echoing concerns about</w:t>
      </w:r>
      <w:r w:rsidRPr="00593FB7">
        <w:rPr>
          <w:rFonts w:asciiTheme="majorHAnsi" w:eastAsia="Times New Roman" w:hAnsiTheme="majorHAnsi"/>
          <w:color w:val="222222"/>
          <w:sz w:val="16"/>
        </w:rPr>
        <w:t xml:space="preserve"> </w:t>
      </w:r>
      <w:r w:rsidRPr="00593FB7">
        <w:rPr>
          <w:rStyle w:val="StyleUnderline"/>
          <w:rFonts w:asciiTheme="majorHAnsi" w:hAnsiTheme="majorHAnsi"/>
        </w:rPr>
        <w:t xml:space="preserve">the U.S. </w:t>
      </w:r>
      <w:r w:rsidRPr="00593FB7">
        <w:rPr>
          <w:rStyle w:val="StyleUnderline"/>
          <w:rFonts w:asciiTheme="majorHAnsi" w:hAnsiTheme="majorHAnsi"/>
          <w:highlight w:val="green"/>
        </w:rPr>
        <w:t>losing the "AI arms race"</w:t>
      </w:r>
      <w:r w:rsidRPr="00593FB7">
        <w:rPr>
          <w:rFonts w:asciiTheme="majorHAnsi" w:eastAsia="Times New Roman" w:hAnsiTheme="majorHAnsi"/>
          <w:color w:val="222222"/>
          <w:sz w:val="16"/>
        </w:rPr>
        <w:t xml:space="preserve"> — a term not mentioned in the report itself, but certainly evoked by its framing. </w:t>
      </w:r>
      <w:r w:rsidRPr="00593FB7">
        <w:rPr>
          <w:rFonts w:asciiTheme="majorHAnsi" w:hAnsiTheme="majorHAnsi"/>
          <w:sz w:val="16"/>
        </w:rPr>
        <w:t xml:space="preserve">"Unless America acts now," a Washington Post </w:t>
      </w:r>
      <w:hyperlink r:id="rId62" w:history="1">
        <w:r w:rsidRPr="00593FB7">
          <w:rPr>
            <w:rStyle w:val="Hyperlink"/>
            <w:rFonts w:asciiTheme="majorHAnsi" w:hAnsiTheme="majorHAnsi"/>
            <w:sz w:val="16"/>
          </w:rPr>
          <w:t>headline</w:t>
        </w:r>
      </w:hyperlink>
      <w:r w:rsidRPr="00593FB7">
        <w:rPr>
          <w:rFonts w:asciiTheme="majorHAnsi" w:hAnsiTheme="majorHAnsi"/>
          <w:sz w:val="16"/>
        </w:rPr>
        <w:t xml:space="preserve"> read, "China could trounce it in artificial intelligence." "Which country is emerging as the global leader in AI?" </w:t>
      </w:r>
      <w:hyperlink r:id="rId63" w:history="1">
        <w:r w:rsidRPr="00593FB7">
          <w:rPr>
            <w:rStyle w:val="Hyperlink"/>
            <w:rFonts w:asciiTheme="majorHAnsi" w:hAnsiTheme="majorHAnsi"/>
            <w:sz w:val="16"/>
          </w:rPr>
          <w:t>echoed</w:t>
        </w:r>
      </w:hyperlink>
      <w:r w:rsidRPr="00593FB7">
        <w:rPr>
          <w:rFonts w:asciiTheme="majorHAnsi" w:hAnsiTheme="majorHAnsi"/>
          <w:sz w:val="16"/>
        </w:rPr>
        <w:t xml:space="preserve"> TechHQ. "</w:t>
      </w:r>
      <w:r w:rsidRPr="00593FB7">
        <w:rPr>
          <w:rStyle w:val="StyleUnderline"/>
          <w:rFonts w:asciiTheme="majorHAnsi" w:hAnsiTheme="majorHAnsi"/>
        </w:rPr>
        <w:t>America wakes up to the China threat</w:t>
      </w:r>
      <w:r w:rsidRPr="00593FB7">
        <w:rPr>
          <w:rFonts w:asciiTheme="majorHAnsi" w:hAnsiTheme="majorHAnsi"/>
          <w:sz w:val="16"/>
        </w:rPr>
        <w:t xml:space="preserve">," </w:t>
      </w:r>
      <w:hyperlink r:id="rId64" w:history="1">
        <w:r w:rsidRPr="00593FB7">
          <w:rPr>
            <w:rStyle w:val="Hyperlink"/>
            <w:rFonts w:asciiTheme="majorHAnsi" w:hAnsiTheme="majorHAnsi"/>
            <w:sz w:val="16"/>
          </w:rPr>
          <w:t>chimed</w:t>
        </w:r>
      </w:hyperlink>
      <w:r w:rsidRPr="00593FB7">
        <w:rPr>
          <w:rFonts w:asciiTheme="majorHAnsi" w:hAnsiTheme="majorHAnsi"/>
          <w:sz w:val="16"/>
        </w:rPr>
        <w:t xml:space="preserve"> the Wall Street Journal. As Naureckas pointed out, </w:t>
      </w:r>
      <w:r w:rsidRPr="00593FB7">
        <w:rPr>
          <w:rStyle w:val="StyleUnderline"/>
          <w:rFonts w:asciiTheme="majorHAnsi" w:hAnsiTheme="majorHAnsi"/>
          <w:highlight w:val="green"/>
        </w:rPr>
        <w:t>the notion that that the U.S. will</w:t>
      </w:r>
      <w:r w:rsidRPr="00593FB7">
        <w:rPr>
          <w:rStyle w:val="StyleUnderline"/>
          <w:rFonts w:asciiTheme="majorHAnsi" w:hAnsiTheme="majorHAnsi"/>
        </w:rPr>
        <w:t xml:space="preserve"> soon </w:t>
      </w:r>
      <w:r w:rsidRPr="00593FB7">
        <w:rPr>
          <w:rStyle w:val="StyleUnderline"/>
          <w:rFonts w:asciiTheme="majorHAnsi" w:hAnsiTheme="majorHAnsi"/>
          <w:highlight w:val="green"/>
        </w:rPr>
        <w:t>fall behind</w:t>
      </w:r>
      <w:r w:rsidRPr="00593FB7">
        <w:rPr>
          <w:rStyle w:val="StyleUnderline"/>
          <w:rFonts w:asciiTheme="majorHAnsi" w:hAnsiTheme="majorHAnsi"/>
        </w:rPr>
        <w:t xml:space="preserve"> its global competitors in military technology </w:t>
      </w:r>
      <w:r w:rsidRPr="00593FB7">
        <w:rPr>
          <w:rStyle w:val="StyleUnderline"/>
          <w:rFonts w:asciiTheme="majorHAnsi" w:hAnsiTheme="majorHAnsi"/>
          <w:highlight w:val="green"/>
        </w:rPr>
        <w:t>is a tried-and-true scare tactic</w:t>
      </w:r>
      <w:r w:rsidRPr="00593FB7">
        <w:rPr>
          <w:rStyle w:val="StyleUnderline"/>
          <w:rFonts w:asciiTheme="majorHAnsi" w:hAnsiTheme="majorHAnsi"/>
        </w:rPr>
        <w:t xml:space="preserve">, employed at various </w:t>
      </w:r>
      <w:r w:rsidRPr="00593FB7">
        <w:rPr>
          <w:rStyle w:val="StyleUnderline"/>
          <w:rFonts w:asciiTheme="majorHAnsi" w:hAnsiTheme="majorHAnsi"/>
        </w:rPr>
        <w:lastRenderedPageBreak/>
        <w:t>times</w:t>
      </w:r>
      <w:r w:rsidRPr="00593FB7">
        <w:rPr>
          <w:rFonts w:asciiTheme="majorHAnsi" w:hAnsiTheme="majorHAnsi"/>
          <w:sz w:val="16"/>
        </w:rPr>
        <w:t xml:space="preserve"> in slightly different registers </w:t>
      </w:r>
      <w:r w:rsidRPr="00593FB7">
        <w:rPr>
          <w:rStyle w:val="StyleUnderline"/>
          <w:rFonts w:asciiTheme="majorHAnsi" w:hAnsiTheme="majorHAnsi"/>
        </w:rPr>
        <w:t>by both Democrats and Republicans</w:t>
      </w:r>
      <w:r w:rsidRPr="00593FB7">
        <w:rPr>
          <w:rFonts w:asciiTheme="majorHAnsi" w:hAnsiTheme="majorHAnsi"/>
          <w:sz w:val="16"/>
        </w:rPr>
        <w:t xml:space="preserve">. In reality, U.S. military spending remains mind-bogglingly high. For the 2020 fiscal year, </w:t>
      </w:r>
      <w:r w:rsidRPr="00593FB7">
        <w:rPr>
          <w:rStyle w:val="StyleUnderline"/>
          <w:rFonts w:asciiTheme="majorHAnsi" w:hAnsiTheme="majorHAnsi"/>
        </w:rPr>
        <w:t xml:space="preserve">the Trump administration </w:t>
      </w:r>
      <w:hyperlink r:id="rId65" w:history="1">
        <w:r w:rsidRPr="00593FB7">
          <w:rPr>
            <w:rStyle w:val="StyleUnderline"/>
            <w:rFonts w:asciiTheme="majorHAnsi" w:hAnsiTheme="majorHAnsi"/>
          </w:rPr>
          <w:t>approved</w:t>
        </w:r>
      </w:hyperlink>
      <w:r w:rsidRPr="00593FB7">
        <w:rPr>
          <w:rStyle w:val="StyleUnderline"/>
          <w:rFonts w:asciiTheme="majorHAnsi" w:hAnsiTheme="majorHAnsi"/>
        </w:rPr>
        <w:t xml:space="preserve"> a military budget of $738 billion</w:t>
      </w:r>
      <w:r w:rsidRPr="00593FB7">
        <w:rPr>
          <w:rFonts w:asciiTheme="majorHAnsi" w:hAnsiTheme="majorHAnsi"/>
          <w:sz w:val="16"/>
        </w:rPr>
        <w:t xml:space="preserve">, a $21 billion increase from the previous year and it passed with overwhelming bipartisan support, facing only 48 "no" votes in the House and eight in the Senate. In 2019, the militarized budget accounted for </w:t>
      </w:r>
      <w:hyperlink r:id="rId66" w:history="1">
        <w:r w:rsidRPr="00593FB7">
          <w:rPr>
            <w:rStyle w:val="Hyperlink"/>
            <w:rFonts w:asciiTheme="majorHAnsi" w:hAnsiTheme="majorHAnsi"/>
            <w:sz w:val="16"/>
          </w:rPr>
          <w:t>64.5 percent</w:t>
        </w:r>
      </w:hyperlink>
      <w:r w:rsidRPr="00593FB7">
        <w:rPr>
          <w:rFonts w:asciiTheme="majorHAnsi" w:hAnsiTheme="majorHAnsi"/>
          <w:sz w:val="16"/>
        </w:rPr>
        <w:t xml:space="preserve"> of all federal discretionary spending. </w:t>
      </w:r>
      <w:r w:rsidRPr="00593FB7">
        <w:rPr>
          <w:rStyle w:val="StyleUnderline"/>
          <w:rFonts w:asciiTheme="majorHAnsi" w:hAnsiTheme="majorHAnsi"/>
        </w:rPr>
        <w:t>The U.S. has 800 military bases on foreign soil</w:t>
      </w:r>
      <w:r w:rsidRPr="00593FB7">
        <w:rPr>
          <w:rFonts w:asciiTheme="majorHAnsi" w:hAnsiTheme="majorHAnsi"/>
          <w:sz w:val="16"/>
        </w:rPr>
        <w:t xml:space="preserve">, far more than any other country in the world. According to </w:t>
      </w:r>
      <w:hyperlink r:id="rId67" w:anchor=":~:text=In%20what%20shouldn't%20be,and%20742%20special%20mission%20aircraft." w:history="1">
        <w:r w:rsidRPr="00593FB7">
          <w:rPr>
            <w:rStyle w:val="Hyperlink"/>
            <w:rFonts w:asciiTheme="majorHAnsi" w:hAnsiTheme="majorHAnsi"/>
            <w:sz w:val="16"/>
          </w:rPr>
          <w:t>Military.com</w:t>
        </w:r>
      </w:hyperlink>
      <w:r w:rsidRPr="00593FB7">
        <w:rPr>
          <w:rFonts w:asciiTheme="majorHAnsi" w:hAnsiTheme="majorHAnsi"/>
          <w:sz w:val="16"/>
        </w:rPr>
        <w:t xml:space="preserve">, America is the world leader in every significant category of military hardware, and has roughly 1.4 million active-duty military personnel. In 2020, the Stockholm International Peace Research Institute (SIPRI) </w:t>
      </w:r>
      <w:hyperlink r:id="rId68" w:history="1">
        <w:r w:rsidRPr="00593FB7">
          <w:rPr>
            <w:rStyle w:val="Hyperlink"/>
            <w:rFonts w:asciiTheme="majorHAnsi" w:hAnsiTheme="majorHAnsi"/>
            <w:sz w:val="16"/>
          </w:rPr>
          <w:t>found</w:t>
        </w:r>
      </w:hyperlink>
      <w:r w:rsidRPr="00593FB7">
        <w:rPr>
          <w:rFonts w:asciiTheme="majorHAnsi" w:hAnsiTheme="majorHAnsi"/>
          <w:sz w:val="16"/>
        </w:rPr>
        <w:t xml:space="preserve"> that the U.S. allocated more to its military budget than the next 10 nations combined. American military spending is about 2.7 times greater than that of China — which has a much larger population — and more than 10 times higher than Russia's, or that of any other single country. Meanwhile, </w:t>
      </w:r>
      <w:r w:rsidRPr="00593FB7">
        <w:rPr>
          <w:rStyle w:val="StyleUnderline"/>
          <w:rFonts w:asciiTheme="majorHAnsi" w:hAnsiTheme="majorHAnsi"/>
        </w:rPr>
        <w:t>bureaucratic and operational waste within the defense budget abound</w:t>
      </w:r>
      <w:r w:rsidRPr="00593FB7">
        <w:rPr>
          <w:rFonts w:asciiTheme="majorHAnsi" w:hAnsiTheme="majorHAnsi"/>
          <w:sz w:val="16"/>
        </w:rPr>
        <w:t xml:space="preserve">. In 2016, for example, it was discovered that </w:t>
      </w:r>
      <w:r w:rsidRPr="00593FB7">
        <w:rPr>
          <w:rStyle w:val="StyleUnderline"/>
          <w:rFonts w:asciiTheme="majorHAnsi" w:hAnsiTheme="majorHAnsi"/>
        </w:rPr>
        <w:t xml:space="preserve">the Pentagon had </w:t>
      </w:r>
      <w:hyperlink r:id="rId69" w:history="1">
        <w:r w:rsidRPr="00593FB7">
          <w:rPr>
            <w:rStyle w:val="StyleUnderline"/>
            <w:rFonts w:asciiTheme="majorHAnsi" w:hAnsiTheme="majorHAnsi"/>
          </w:rPr>
          <w:t>buried an internal study</w:t>
        </w:r>
      </w:hyperlink>
      <w:r w:rsidRPr="00593FB7">
        <w:rPr>
          <w:rStyle w:val="StyleUnderline"/>
          <w:rFonts w:asciiTheme="majorHAnsi" w:hAnsiTheme="majorHAnsi"/>
        </w:rPr>
        <w:t xml:space="preserve"> finding that it had spent some $125 billion in wasteful business operations</w:t>
      </w:r>
      <w:r w:rsidRPr="00593FB7">
        <w:rPr>
          <w:rFonts w:asciiTheme="majorHAnsi" w:hAnsiTheme="majorHAnsi"/>
          <w:sz w:val="16"/>
        </w:rPr>
        <w:t xml:space="preserve">. More recently, it was </w:t>
      </w:r>
      <w:hyperlink r:id="rId70" w:history="1">
        <w:r w:rsidRPr="00593FB7">
          <w:rPr>
            <w:rStyle w:val="Hyperlink"/>
            <w:rFonts w:asciiTheme="majorHAnsi" w:hAnsiTheme="majorHAnsi"/>
            <w:sz w:val="16"/>
          </w:rPr>
          <w:t>discovered</w:t>
        </w:r>
      </w:hyperlink>
      <w:r w:rsidRPr="00593FB7">
        <w:rPr>
          <w:rFonts w:asciiTheme="majorHAnsi" w:hAnsiTheme="majorHAnsi"/>
          <w:sz w:val="16"/>
        </w:rPr>
        <w:t xml:space="preserve"> that </w:t>
      </w:r>
      <w:r w:rsidRPr="00593FB7">
        <w:rPr>
          <w:rStyle w:val="StyleUnderline"/>
          <w:rFonts w:asciiTheme="majorHAnsi" w:hAnsiTheme="majorHAnsi"/>
        </w:rPr>
        <w:t>the Pentagon's F-35 fighter jet program — which costed taxpayers somewhere in the neighborhood of $1.5 trillion — has been riddled with software glitches and operational failures since 2006</w:t>
      </w:r>
      <w:r w:rsidRPr="00593FB7">
        <w:rPr>
          <w:rFonts w:asciiTheme="majorHAnsi" w:hAnsiTheme="majorHAnsi"/>
          <w:sz w:val="16"/>
        </w:rPr>
        <w:t xml:space="preserve">, </w:t>
      </w:r>
      <w:r w:rsidRPr="00593FB7">
        <w:rPr>
          <w:rStyle w:val="StyleUnderline"/>
          <w:rFonts w:asciiTheme="majorHAnsi" w:hAnsiTheme="majorHAnsi"/>
        </w:rPr>
        <w:t>rendering an untold number of fighter jets</w:t>
      </w:r>
      <w:r w:rsidRPr="00593FB7">
        <w:rPr>
          <w:rFonts w:asciiTheme="majorHAnsi" w:hAnsiTheme="majorHAnsi"/>
          <w:sz w:val="16"/>
        </w:rPr>
        <w:t xml:space="preserve"> (each one costing $100 million) </w:t>
      </w:r>
      <w:r w:rsidRPr="00593FB7">
        <w:rPr>
          <w:rStyle w:val="StyleUnderline"/>
          <w:rFonts w:asciiTheme="majorHAnsi" w:hAnsiTheme="majorHAnsi"/>
        </w:rPr>
        <w:t>not flight-ready.</w:t>
      </w:r>
      <w:r w:rsidRPr="00593FB7">
        <w:rPr>
          <w:rFonts w:asciiTheme="majorHAnsi" w:hAnsiTheme="majorHAnsi"/>
          <w:sz w:val="16"/>
        </w:rPr>
        <w:t xml:space="preserve"> In spite of all its administrative bloat and operational dysfunction, the military remains exceptionally well-funded. Why, then, would the NSCAI insist it needs billions more for a hypothetical arms race against badly underfunded opponents? The report's authors may tell a better story than the report itself. Jack Poulson, </w:t>
      </w:r>
      <w:r w:rsidRPr="00593FB7">
        <w:rPr>
          <w:rStyle w:val="StyleUnderline"/>
          <w:rFonts w:asciiTheme="majorHAnsi" w:hAnsiTheme="majorHAnsi"/>
        </w:rPr>
        <w:t>a former Google employee</w:t>
      </w:r>
      <w:r w:rsidRPr="00593FB7">
        <w:rPr>
          <w:rFonts w:asciiTheme="majorHAnsi" w:hAnsiTheme="majorHAnsi"/>
          <w:sz w:val="16"/>
        </w:rPr>
        <w:t xml:space="preserve"> who </w:t>
      </w:r>
      <w:hyperlink r:id="rId71" w:history="1">
        <w:r w:rsidRPr="00593FB7">
          <w:rPr>
            <w:rStyle w:val="Hyperlink"/>
            <w:rFonts w:asciiTheme="majorHAnsi" w:hAnsiTheme="majorHAnsi"/>
            <w:sz w:val="16"/>
          </w:rPr>
          <w:t>resigned</w:t>
        </w:r>
      </w:hyperlink>
      <w:r w:rsidRPr="00593FB7">
        <w:rPr>
          <w:rFonts w:asciiTheme="majorHAnsi" w:hAnsiTheme="majorHAnsi"/>
          <w:sz w:val="16"/>
        </w:rPr>
        <w:t xml:space="preserve"> over the company's plan to launch a censored version of its search engine in China, </w:t>
      </w:r>
      <w:r w:rsidRPr="00593FB7">
        <w:rPr>
          <w:rStyle w:val="StyleUnderline"/>
          <w:rFonts w:asciiTheme="majorHAnsi" w:hAnsiTheme="majorHAnsi"/>
        </w:rPr>
        <w:t xml:space="preserve">told Salon that </w:t>
      </w:r>
      <w:r w:rsidRPr="00593FB7">
        <w:rPr>
          <w:rStyle w:val="StyleUnderline"/>
          <w:rFonts w:asciiTheme="majorHAnsi" w:hAnsiTheme="majorHAnsi"/>
          <w:highlight w:val="green"/>
        </w:rPr>
        <w:t>profit motives</w:t>
      </w:r>
      <w:r w:rsidRPr="00593FB7">
        <w:rPr>
          <w:rStyle w:val="StyleUnderline"/>
          <w:rFonts w:asciiTheme="majorHAnsi" w:hAnsiTheme="majorHAnsi"/>
        </w:rPr>
        <w:t xml:space="preserve"> is </w:t>
      </w:r>
      <w:r w:rsidRPr="00593FB7">
        <w:rPr>
          <w:rStyle w:val="StyleUnderline"/>
          <w:rFonts w:asciiTheme="majorHAnsi" w:hAnsiTheme="majorHAnsi"/>
          <w:highlight w:val="green"/>
        </w:rPr>
        <w:t>deeply entrenched in the NSCAI report</w:t>
      </w:r>
      <w:r w:rsidRPr="00593FB7">
        <w:rPr>
          <w:rStyle w:val="StyleUnderline"/>
          <w:rFonts w:asciiTheme="majorHAnsi" w:hAnsiTheme="majorHAnsi"/>
        </w:rPr>
        <w:t xml:space="preserve">. "It should </w:t>
      </w:r>
      <w:r w:rsidRPr="00593FB7">
        <w:rPr>
          <w:rStyle w:val="StyleUnderline"/>
          <w:rFonts w:asciiTheme="majorHAnsi" w:hAnsiTheme="majorHAnsi"/>
          <w:highlight w:val="green"/>
        </w:rPr>
        <w:t>no</w:t>
      </w:r>
      <w:r w:rsidRPr="00593FB7">
        <w:rPr>
          <w:rStyle w:val="StyleUnderline"/>
          <w:rFonts w:asciiTheme="majorHAnsi" w:hAnsiTheme="majorHAnsi"/>
        </w:rPr>
        <w:t xml:space="preserve">t come as a </w:t>
      </w:r>
      <w:r w:rsidRPr="00593FB7">
        <w:rPr>
          <w:rStyle w:val="StyleUnderline"/>
          <w:rFonts w:asciiTheme="majorHAnsi" w:hAnsiTheme="majorHAnsi"/>
          <w:highlight w:val="green"/>
        </w:rPr>
        <w:t>surprise</w:t>
      </w:r>
      <w:r w:rsidRPr="00593FB7">
        <w:rPr>
          <w:rStyle w:val="StyleUnderline"/>
          <w:rFonts w:asciiTheme="majorHAnsi" w:hAnsiTheme="majorHAnsi"/>
        </w:rPr>
        <w:t xml:space="preserve"> </w:t>
      </w:r>
      <w:r w:rsidRPr="00593FB7">
        <w:rPr>
          <w:rStyle w:val="StyleUnderline"/>
          <w:rFonts w:asciiTheme="majorHAnsi" w:hAnsiTheme="majorHAnsi"/>
          <w:highlight w:val="green"/>
        </w:rPr>
        <w:t xml:space="preserve">that a commission </w:t>
      </w:r>
      <w:r w:rsidRPr="00593FB7">
        <w:rPr>
          <w:rStyle w:val="StyleUnderline"/>
          <w:rFonts w:asciiTheme="majorHAnsi" w:hAnsiTheme="majorHAnsi"/>
        </w:rPr>
        <w:t xml:space="preserve">packed </w:t>
      </w:r>
      <w:r w:rsidRPr="00593FB7">
        <w:rPr>
          <w:rStyle w:val="StyleUnderline"/>
          <w:rFonts w:asciiTheme="majorHAnsi" w:hAnsiTheme="majorHAnsi"/>
          <w:highlight w:val="green"/>
        </w:rPr>
        <w:t xml:space="preserve">with tech billionaires </w:t>
      </w:r>
      <w:r w:rsidRPr="00593FB7">
        <w:rPr>
          <w:rStyle w:val="StyleUnderline"/>
          <w:rFonts w:asciiTheme="majorHAnsi" w:hAnsiTheme="majorHAnsi"/>
        </w:rPr>
        <w:t xml:space="preserve">would </w:t>
      </w:r>
      <w:r w:rsidRPr="00593FB7">
        <w:rPr>
          <w:rStyle w:val="StyleUnderline"/>
          <w:rFonts w:asciiTheme="majorHAnsi" w:hAnsiTheme="majorHAnsi"/>
          <w:highlight w:val="green"/>
        </w:rPr>
        <w:t>call for increased</w:t>
      </w:r>
      <w:r w:rsidRPr="00593FB7">
        <w:rPr>
          <w:rStyle w:val="StyleUnderline"/>
          <w:rFonts w:asciiTheme="majorHAnsi" w:hAnsiTheme="majorHAnsi"/>
        </w:rPr>
        <w:t xml:space="preserve"> intellectual </w:t>
      </w:r>
      <w:r w:rsidRPr="00593FB7">
        <w:rPr>
          <w:rStyle w:val="StyleUnderline"/>
          <w:rFonts w:asciiTheme="majorHAnsi" w:hAnsiTheme="majorHAnsi"/>
          <w:highlight w:val="green"/>
        </w:rPr>
        <w:t>property protections</w:t>
      </w:r>
      <w:r w:rsidRPr="00593FB7">
        <w:rPr>
          <w:rStyle w:val="StyleUnderline"/>
          <w:rFonts w:asciiTheme="majorHAnsi" w:hAnsiTheme="majorHAnsi"/>
        </w:rPr>
        <w:t xml:space="preserve">, </w:t>
      </w:r>
      <w:r w:rsidRPr="00593FB7">
        <w:rPr>
          <w:rStyle w:val="StyleUnderline"/>
          <w:rFonts w:asciiTheme="majorHAnsi" w:hAnsiTheme="majorHAnsi"/>
          <w:highlight w:val="green"/>
        </w:rPr>
        <w:t>oppose regulation</w:t>
      </w:r>
      <w:r w:rsidRPr="00593FB7">
        <w:rPr>
          <w:rStyle w:val="StyleUnderline"/>
          <w:rFonts w:asciiTheme="majorHAnsi" w:hAnsiTheme="majorHAnsi"/>
        </w:rPr>
        <w:t xml:space="preserve"> (including </w:t>
      </w:r>
      <w:r w:rsidRPr="00593FB7">
        <w:rPr>
          <w:rStyle w:val="StyleUnderline"/>
          <w:rFonts w:asciiTheme="majorHAnsi" w:hAnsiTheme="majorHAnsi"/>
          <w:highlight w:val="green"/>
        </w:rPr>
        <w:t>on Lethal Autonomous Weapons</w:t>
      </w:r>
      <w:r w:rsidRPr="00593FB7">
        <w:rPr>
          <w:rStyle w:val="StyleUnderline"/>
          <w:rFonts w:asciiTheme="majorHAnsi" w:hAnsiTheme="majorHAnsi"/>
        </w:rPr>
        <w:t xml:space="preserve">), propose toothless ethics principles, </w:t>
      </w:r>
      <w:r w:rsidRPr="00593FB7">
        <w:rPr>
          <w:rStyle w:val="StyleUnderline"/>
          <w:rFonts w:asciiTheme="majorHAnsi" w:hAnsiTheme="majorHAnsi"/>
          <w:highlight w:val="green"/>
        </w:rPr>
        <w:t>and call for</w:t>
      </w:r>
      <w:r w:rsidRPr="00593FB7">
        <w:rPr>
          <w:rStyle w:val="StyleUnderline"/>
          <w:rFonts w:asciiTheme="majorHAnsi" w:hAnsiTheme="majorHAnsi"/>
        </w:rPr>
        <w:t xml:space="preserve"> more </w:t>
      </w:r>
      <w:r w:rsidRPr="00593FB7">
        <w:rPr>
          <w:rStyle w:val="StyleUnderline"/>
          <w:rFonts w:asciiTheme="majorHAnsi" w:hAnsiTheme="majorHAnsi"/>
          <w:highlight w:val="green"/>
        </w:rPr>
        <w:t>federal funding</w:t>
      </w:r>
      <w:r w:rsidRPr="00593FB7">
        <w:rPr>
          <w:rStyle w:val="StyleUnderline"/>
          <w:rFonts w:asciiTheme="majorHAnsi" w:hAnsiTheme="majorHAnsi"/>
        </w:rPr>
        <w:t xml:space="preserve"> of their industry," Poulson said in a statement. </w:t>
      </w:r>
      <w:r w:rsidRPr="00593FB7">
        <w:rPr>
          <w:rFonts w:asciiTheme="majorHAnsi" w:hAnsiTheme="majorHAnsi"/>
          <w:sz w:val="16"/>
        </w:rPr>
        <w:t xml:space="preserve">Indeed, many commission members are past and present tech executives of companies on the fore of AI — companies that have much to gain from future contracting deals with the Pentagon. The commission's chair, for example, is Eric Schmidt, the former CEO of Google, who remains — as Poulson pointed out — a major shareholder in Alphabet, Google's parent company. Google's head of AI, Andrew Moore, is also a member of the NSCAI. </w:t>
      </w:r>
      <w:r w:rsidRPr="00593FB7">
        <w:rPr>
          <w:rStyle w:val="StyleUnderline"/>
          <w:rFonts w:asciiTheme="majorHAnsi" w:hAnsiTheme="majorHAnsi"/>
          <w:highlight w:val="green"/>
        </w:rPr>
        <w:t>Google</w:t>
      </w:r>
      <w:r w:rsidRPr="00593FB7">
        <w:rPr>
          <w:rFonts w:asciiTheme="majorHAnsi" w:hAnsiTheme="majorHAnsi"/>
          <w:sz w:val="16"/>
        </w:rPr>
        <w:t xml:space="preserve"> already </w:t>
      </w:r>
      <w:r w:rsidRPr="00593FB7">
        <w:rPr>
          <w:rStyle w:val="StyleUnderline"/>
          <w:rFonts w:asciiTheme="majorHAnsi" w:hAnsiTheme="majorHAnsi"/>
        </w:rPr>
        <w:t xml:space="preserve">has an extensive history of </w:t>
      </w:r>
      <w:r w:rsidRPr="00593FB7">
        <w:rPr>
          <w:rStyle w:val="StyleUnderline"/>
          <w:rFonts w:asciiTheme="majorHAnsi" w:hAnsiTheme="majorHAnsi"/>
          <w:highlight w:val="green"/>
        </w:rPr>
        <w:t>working with the Pentagon</w:t>
      </w:r>
      <w:r w:rsidRPr="00593FB7">
        <w:rPr>
          <w:rFonts w:asciiTheme="majorHAnsi" w:hAnsiTheme="majorHAnsi"/>
          <w:sz w:val="16"/>
        </w:rPr>
        <w:t xml:space="preserve">. According to The Intercept, </w:t>
      </w:r>
      <w:r w:rsidRPr="00593FB7">
        <w:rPr>
          <w:rStyle w:val="StyleUnderline"/>
          <w:rFonts w:asciiTheme="majorHAnsi" w:hAnsiTheme="majorHAnsi"/>
        </w:rPr>
        <w:t xml:space="preserve">in a federally-funded $70 million program called Project Maven, </w:t>
      </w:r>
      <w:r w:rsidRPr="00593FB7">
        <w:rPr>
          <w:rStyle w:val="StyleUnderline"/>
          <w:rFonts w:asciiTheme="majorHAnsi" w:hAnsiTheme="majorHAnsi"/>
          <w:highlight w:val="green"/>
        </w:rPr>
        <w:t xml:space="preserve">Google </w:t>
      </w:r>
      <w:hyperlink r:id="rId72" w:history="1">
        <w:r w:rsidRPr="00593FB7">
          <w:rPr>
            <w:rStyle w:val="StyleUnderline"/>
            <w:rFonts w:asciiTheme="majorHAnsi" w:hAnsiTheme="majorHAnsi"/>
            <w:highlight w:val="green"/>
          </w:rPr>
          <w:t>developed</w:t>
        </w:r>
      </w:hyperlink>
      <w:r w:rsidRPr="00593FB7">
        <w:rPr>
          <w:rStyle w:val="StyleUnderline"/>
          <w:rFonts w:asciiTheme="majorHAnsi" w:hAnsiTheme="majorHAnsi"/>
        </w:rPr>
        <w:t xml:space="preserve"> "</w:t>
      </w:r>
      <w:r w:rsidRPr="00593FB7">
        <w:rPr>
          <w:rStyle w:val="StyleUnderline"/>
          <w:rFonts w:asciiTheme="majorHAnsi" w:hAnsiTheme="majorHAnsi"/>
          <w:highlight w:val="green"/>
        </w:rPr>
        <w:t>algorithmic warfare initiative to apply</w:t>
      </w:r>
      <w:r w:rsidRPr="00593FB7">
        <w:rPr>
          <w:rStyle w:val="StyleUnderline"/>
          <w:rFonts w:asciiTheme="majorHAnsi" w:hAnsiTheme="majorHAnsi"/>
        </w:rPr>
        <w:t xml:space="preserve"> </w:t>
      </w:r>
      <w:r w:rsidRPr="00593FB7">
        <w:rPr>
          <w:rStyle w:val="StyleUnderline"/>
          <w:rFonts w:asciiTheme="majorHAnsi" w:hAnsiTheme="majorHAnsi"/>
          <w:highlight w:val="green"/>
        </w:rPr>
        <w:t>a</w:t>
      </w:r>
      <w:r w:rsidRPr="00593FB7">
        <w:rPr>
          <w:rStyle w:val="StyleUnderline"/>
          <w:rFonts w:asciiTheme="majorHAnsi" w:hAnsiTheme="majorHAnsi"/>
        </w:rPr>
        <w:t xml:space="preserve">rtificial </w:t>
      </w:r>
      <w:r w:rsidRPr="00593FB7">
        <w:rPr>
          <w:rStyle w:val="StyleUnderline"/>
          <w:rFonts w:asciiTheme="majorHAnsi" w:hAnsiTheme="majorHAnsi"/>
          <w:highlight w:val="green"/>
        </w:rPr>
        <w:t>i</w:t>
      </w:r>
      <w:r w:rsidRPr="00593FB7">
        <w:rPr>
          <w:rStyle w:val="StyleUnderline"/>
          <w:rFonts w:asciiTheme="majorHAnsi" w:hAnsiTheme="majorHAnsi"/>
        </w:rPr>
        <w:t xml:space="preserve">ntelligence solutions </w:t>
      </w:r>
      <w:r w:rsidRPr="00593FB7">
        <w:rPr>
          <w:rStyle w:val="StyleUnderline"/>
          <w:rFonts w:asciiTheme="majorHAnsi" w:hAnsiTheme="majorHAnsi"/>
          <w:highlight w:val="green"/>
        </w:rPr>
        <w:t>to drone targeting</w:t>
      </w:r>
      <w:r w:rsidRPr="00593FB7">
        <w:rPr>
          <w:rStyle w:val="StyleUnderline"/>
          <w:rFonts w:asciiTheme="majorHAnsi" w:hAnsiTheme="majorHAnsi"/>
        </w:rPr>
        <w:t>."</w:t>
      </w:r>
      <w:r w:rsidRPr="00593FB7">
        <w:rPr>
          <w:rFonts w:asciiTheme="majorHAnsi" w:hAnsiTheme="majorHAnsi"/>
          <w:sz w:val="16"/>
        </w:rPr>
        <w:t xml:space="preserve"> </w:t>
      </w:r>
      <w:r w:rsidRPr="00593FB7">
        <w:rPr>
          <w:rStyle w:val="StyleUnderline"/>
          <w:rFonts w:asciiTheme="majorHAnsi" w:hAnsiTheme="majorHAnsi"/>
        </w:rPr>
        <w:t xml:space="preserve">The company </w:t>
      </w:r>
      <w:hyperlink r:id="rId73" w:history="1">
        <w:r w:rsidRPr="00593FB7">
          <w:rPr>
            <w:rStyle w:val="StyleUnderline"/>
            <w:rFonts w:asciiTheme="majorHAnsi" w:hAnsiTheme="majorHAnsi"/>
          </w:rPr>
          <w:t>expecting</w:t>
        </w:r>
      </w:hyperlink>
      <w:r w:rsidRPr="00593FB7">
        <w:rPr>
          <w:rStyle w:val="StyleUnderline"/>
          <w:rFonts w:asciiTheme="majorHAnsi" w:hAnsiTheme="majorHAnsi"/>
        </w:rPr>
        <w:t xml:space="preserve"> that revenue would steadily rise from $15 million to $250 million a year for such defense projects. </w:t>
      </w:r>
      <w:r w:rsidRPr="00593FB7">
        <w:rPr>
          <w:rFonts w:asciiTheme="majorHAnsi" w:hAnsiTheme="majorHAnsi"/>
          <w:sz w:val="16"/>
        </w:rPr>
        <w:t xml:space="preserve">In April of 2018, however, </w:t>
      </w:r>
      <w:r w:rsidRPr="00593FB7">
        <w:rPr>
          <w:rStyle w:val="StyleUnderline"/>
          <w:rFonts w:asciiTheme="majorHAnsi" w:hAnsiTheme="majorHAnsi"/>
        </w:rPr>
        <w:t>3</w:t>
      </w:r>
      <w:r w:rsidRPr="00593FB7">
        <w:rPr>
          <w:rStyle w:val="StyleUnderline"/>
          <w:rFonts w:asciiTheme="majorHAnsi" w:hAnsiTheme="majorHAnsi"/>
          <w:highlight w:val="green"/>
        </w:rPr>
        <w:t>,000 Google employees signed</w:t>
      </w:r>
      <w:r w:rsidRPr="00593FB7">
        <w:rPr>
          <w:rStyle w:val="StyleUnderline"/>
          <w:rFonts w:asciiTheme="majorHAnsi" w:hAnsiTheme="majorHAnsi"/>
        </w:rPr>
        <w:t xml:space="preserve"> </w:t>
      </w:r>
      <w:r w:rsidRPr="00593FB7">
        <w:rPr>
          <w:rStyle w:val="StyleUnderline"/>
          <w:rFonts w:asciiTheme="majorHAnsi" w:hAnsiTheme="majorHAnsi"/>
          <w:highlight w:val="green"/>
        </w:rPr>
        <w:t>a</w:t>
      </w:r>
      <w:r w:rsidRPr="00593FB7">
        <w:rPr>
          <w:rStyle w:val="StyleUnderline"/>
          <w:rFonts w:asciiTheme="majorHAnsi" w:hAnsiTheme="majorHAnsi"/>
        </w:rPr>
        <w:t xml:space="preserve">n open </w:t>
      </w:r>
      <w:r w:rsidRPr="00593FB7">
        <w:rPr>
          <w:rStyle w:val="StyleUnderline"/>
          <w:rFonts w:asciiTheme="majorHAnsi" w:hAnsiTheme="majorHAnsi"/>
          <w:highlight w:val="green"/>
        </w:rPr>
        <w:t>letter decrying the</w:t>
      </w:r>
      <w:r w:rsidRPr="00593FB7">
        <w:rPr>
          <w:rStyle w:val="StyleUnderline"/>
          <w:rFonts w:asciiTheme="majorHAnsi" w:hAnsiTheme="majorHAnsi"/>
        </w:rPr>
        <w:t xml:space="preserve"> company's </w:t>
      </w:r>
      <w:r w:rsidRPr="00593FB7">
        <w:rPr>
          <w:rStyle w:val="StyleUnderline"/>
          <w:rFonts w:asciiTheme="majorHAnsi" w:hAnsiTheme="majorHAnsi"/>
          <w:highlight w:val="green"/>
        </w:rPr>
        <w:t>involvement</w:t>
      </w:r>
      <w:r w:rsidRPr="00593FB7">
        <w:rPr>
          <w:rStyle w:val="StyleUnderline"/>
          <w:rFonts w:asciiTheme="majorHAnsi" w:hAnsiTheme="majorHAnsi"/>
        </w:rPr>
        <w:t xml:space="preserve"> in defense technology, a move that</w:t>
      </w:r>
      <w:r w:rsidRPr="00593FB7">
        <w:rPr>
          <w:rFonts w:asciiTheme="majorHAnsi" w:hAnsiTheme="majorHAnsi"/>
          <w:sz w:val="16"/>
        </w:rPr>
        <w:t xml:space="preserve"> eventually </w:t>
      </w:r>
      <w:r w:rsidRPr="00593FB7">
        <w:rPr>
          <w:rStyle w:val="StyleUnderline"/>
          <w:rFonts w:asciiTheme="majorHAnsi" w:hAnsiTheme="majorHAnsi"/>
        </w:rPr>
        <w:t>led to Google's ultimate decision to back out of the deal.</w:t>
      </w:r>
      <w:r w:rsidRPr="00593FB7">
        <w:rPr>
          <w:rFonts w:asciiTheme="majorHAnsi" w:hAnsiTheme="majorHAnsi"/>
          <w:sz w:val="16"/>
        </w:rPr>
        <w:t xml:space="preserve"> Schmidt strongly objected to Google's decision, calling it an "</w:t>
      </w:r>
      <w:hyperlink r:id="rId74" w:history="1">
        <w:r w:rsidRPr="00593FB7">
          <w:rPr>
            <w:rStyle w:val="Hyperlink"/>
            <w:rFonts w:asciiTheme="majorHAnsi" w:hAnsiTheme="majorHAnsi"/>
            <w:sz w:val="16"/>
          </w:rPr>
          <w:t>aberration</w:t>
        </w:r>
      </w:hyperlink>
      <w:r w:rsidRPr="00593FB7">
        <w:rPr>
          <w:rFonts w:asciiTheme="majorHAnsi" w:hAnsiTheme="majorHAnsi"/>
          <w:sz w:val="16"/>
        </w:rPr>
        <w:t xml:space="preserve">" within the tech industry, which he felt was otherwise inclined to collaborate with the Defense Department. Former Undersecretary of the Navy Robert Work, </w:t>
      </w:r>
      <w:r w:rsidRPr="00593FB7">
        <w:rPr>
          <w:rStyle w:val="StyleUnderline"/>
          <w:rFonts w:asciiTheme="majorHAnsi" w:hAnsiTheme="majorHAnsi"/>
        </w:rPr>
        <w:t xml:space="preserve">the vice chairman of NSCAI, called Google's decision "hypocritical," </w:t>
      </w:r>
      <w:hyperlink r:id="rId75" w:history="1">
        <w:r w:rsidRPr="00593FB7">
          <w:rPr>
            <w:rStyle w:val="StyleUnderline"/>
            <w:rFonts w:asciiTheme="majorHAnsi" w:hAnsiTheme="majorHAnsi"/>
          </w:rPr>
          <w:t>using language</w:t>
        </w:r>
      </w:hyperlink>
      <w:r w:rsidRPr="00593FB7">
        <w:rPr>
          <w:rStyle w:val="StyleUnderline"/>
          <w:rFonts w:asciiTheme="majorHAnsi" w:hAnsiTheme="majorHAnsi"/>
        </w:rPr>
        <w:t xml:space="preserve"> that suggested a new cold war is already underway</w:t>
      </w:r>
      <w:r w:rsidRPr="00593FB7">
        <w:rPr>
          <w:rFonts w:asciiTheme="majorHAnsi" w:hAnsiTheme="majorHAnsi"/>
          <w:sz w:val="16"/>
        </w:rPr>
        <w:t xml:space="preserve">: "Anything that's going on in the AI center in China is going to the Chinese government and then will ultimately end up in the hands of the Chinese military." Other members of the commission include </w:t>
      </w:r>
      <w:r w:rsidRPr="00593FB7">
        <w:rPr>
          <w:rStyle w:val="StyleUnderline"/>
          <w:rFonts w:asciiTheme="majorHAnsi" w:hAnsiTheme="majorHAnsi"/>
        </w:rPr>
        <w:t xml:space="preserve">Oracle CEO Safra Catz, Microsoft chief scientific officer Eric Horvitz, and Andrew Jassy, the future CEO of Amazon Web Services, all of whom received cloud awards as part of the CIA's Commercial Cloud Enterprise (C2E), as Poulson noted. </w:t>
      </w:r>
      <w:r w:rsidRPr="00593FB7">
        <w:rPr>
          <w:rFonts w:asciiTheme="majorHAnsi" w:hAnsiTheme="majorHAnsi"/>
          <w:sz w:val="16"/>
          <w:highlight w:val="green"/>
        </w:rPr>
        <w:t>O</w:t>
      </w:r>
      <w:r w:rsidRPr="00593FB7">
        <w:rPr>
          <w:rStyle w:val="StyleUnderline"/>
          <w:rFonts w:asciiTheme="majorHAnsi" w:hAnsiTheme="majorHAnsi"/>
          <w:highlight w:val="green"/>
        </w:rPr>
        <w:t>racle, Amazon and Microsoft</w:t>
      </w:r>
      <w:r w:rsidRPr="00593FB7">
        <w:rPr>
          <w:rStyle w:val="StyleUnderline"/>
          <w:rFonts w:asciiTheme="majorHAnsi" w:hAnsiTheme="majorHAnsi"/>
        </w:rPr>
        <w:t xml:space="preserve">, in fact, </w:t>
      </w:r>
      <w:r w:rsidRPr="00593FB7">
        <w:rPr>
          <w:rStyle w:val="StyleUnderline"/>
          <w:rFonts w:asciiTheme="majorHAnsi" w:hAnsiTheme="majorHAnsi"/>
          <w:highlight w:val="green"/>
        </w:rPr>
        <w:t>are</w:t>
      </w:r>
      <w:r w:rsidRPr="00593FB7">
        <w:rPr>
          <w:rStyle w:val="StyleUnderline"/>
          <w:rFonts w:asciiTheme="majorHAnsi" w:hAnsiTheme="majorHAnsi"/>
        </w:rPr>
        <w:t xml:space="preserve"> currently </w:t>
      </w:r>
      <w:r w:rsidRPr="00593FB7">
        <w:rPr>
          <w:rStyle w:val="StyleUnderline"/>
          <w:rFonts w:asciiTheme="majorHAnsi" w:hAnsiTheme="majorHAnsi"/>
          <w:highlight w:val="green"/>
        </w:rPr>
        <w:t>involved in</w:t>
      </w:r>
      <w:r w:rsidRPr="00593FB7">
        <w:rPr>
          <w:rStyle w:val="StyleUnderline"/>
          <w:rFonts w:asciiTheme="majorHAnsi" w:hAnsiTheme="majorHAnsi"/>
        </w:rPr>
        <w:t xml:space="preserve"> </w:t>
      </w:r>
      <w:r w:rsidRPr="00593FB7">
        <w:rPr>
          <w:rStyle w:val="StyleUnderline"/>
          <w:rFonts w:asciiTheme="majorHAnsi" w:hAnsiTheme="majorHAnsi"/>
          <w:highlight w:val="green"/>
        </w:rPr>
        <w:t>a</w:t>
      </w:r>
      <w:r w:rsidRPr="00593FB7">
        <w:rPr>
          <w:rStyle w:val="StyleUnderline"/>
          <w:rFonts w:asciiTheme="majorHAnsi" w:hAnsiTheme="majorHAnsi"/>
        </w:rPr>
        <w:t xml:space="preserve">n acrimonious </w:t>
      </w:r>
      <w:r w:rsidRPr="00593FB7">
        <w:rPr>
          <w:rStyle w:val="StyleUnderline"/>
          <w:rFonts w:asciiTheme="majorHAnsi" w:hAnsiTheme="majorHAnsi"/>
          <w:highlight w:val="green"/>
        </w:rPr>
        <w:t>legal battle over a</w:t>
      </w:r>
      <w:r w:rsidRPr="00593FB7">
        <w:rPr>
          <w:rStyle w:val="StyleUnderline"/>
          <w:rFonts w:asciiTheme="majorHAnsi" w:hAnsiTheme="majorHAnsi"/>
        </w:rPr>
        <w:t xml:space="preserve"> $10 billion cloud-computing </w:t>
      </w:r>
      <w:r w:rsidRPr="00593FB7">
        <w:rPr>
          <w:rStyle w:val="StyleUnderline"/>
          <w:rFonts w:asciiTheme="majorHAnsi" w:hAnsiTheme="majorHAnsi"/>
          <w:highlight w:val="green"/>
        </w:rPr>
        <w:t>contract called</w:t>
      </w:r>
      <w:r w:rsidRPr="00593FB7">
        <w:rPr>
          <w:rStyle w:val="StyleUnderline"/>
          <w:rFonts w:asciiTheme="majorHAnsi" w:hAnsiTheme="majorHAnsi"/>
        </w:rPr>
        <w:t xml:space="preserve"> </w:t>
      </w:r>
      <w:r w:rsidRPr="00593FB7">
        <w:rPr>
          <w:rFonts w:asciiTheme="majorHAnsi" w:hAnsiTheme="majorHAnsi"/>
          <w:sz w:val="16"/>
        </w:rPr>
        <w:t>the Joint Enterprise Defense Initiative (</w:t>
      </w:r>
      <w:r w:rsidRPr="00593FB7">
        <w:rPr>
          <w:rStyle w:val="StyleUnderline"/>
          <w:rFonts w:asciiTheme="majorHAnsi" w:hAnsiTheme="majorHAnsi"/>
          <w:highlight w:val="green"/>
        </w:rPr>
        <w:t>JEDI</w:t>
      </w:r>
      <w:r w:rsidRPr="00593FB7">
        <w:rPr>
          <w:rFonts w:asciiTheme="majorHAnsi" w:hAnsiTheme="majorHAnsi"/>
          <w:sz w:val="16"/>
        </w:rPr>
        <w:t xml:space="preserve">). </w:t>
      </w:r>
    </w:p>
    <w:p w14:paraId="18052C17" w14:textId="77777777" w:rsidR="005874E3" w:rsidRPr="00593FB7" w:rsidRDefault="005874E3" w:rsidP="005874E3">
      <w:pPr>
        <w:rPr>
          <w:rFonts w:asciiTheme="majorHAnsi" w:hAnsiTheme="majorHAnsi"/>
          <w:sz w:val="16"/>
        </w:rPr>
      </w:pPr>
    </w:p>
    <w:p w14:paraId="19793338"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lastRenderedPageBreak/>
        <w:t xml:space="preserve">AI weapon arms racing causes nuclear war – lack of verification methods and uncertainty about technological trajectory ensures racing likely to escalate. </w:t>
      </w:r>
    </w:p>
    <w:p w14:paraId="59AE9C0C" w14:textId="77777777" w:rsidR="005874E3" w:rsidRPr="00593FB7" w:rsidRDefault="005874E3" w:rsidP="005874E3">
      <w:pPr>
        <w:rPr>
          <w:rFonts w:asciiTheme="majorHAnsi" w:hAnsiTheme="majorHAnsi"/>
          <w:szCs w:val="16"/>
        </w:rPr>
      </w:pPr>
      <w:r w:rsidRPr="00593FB7">
        <w:rPr>
          <w:rFonts w:asciiTheme="majorHAnsi" w:hAnsiTheme="majorHAnsi"/>
          <w:b/>
        </w:rPr>
        <w:t xml:space="preserve">Horowitz 19 </w:t>
      </w:r>
      <w:r w:rsidRPr="00593FB7">
        <w:rPr>
          <w:rFonts w:asciiTheme="majorHAnsi" w:hAnsiTheme="majorHAnsi"/>
          <w:szCs w:val="16"/>
        </w:rPr>
        <w:t xml:space="preserve">[Michael C. Horowitz, Political Science Professor, Director Perry World House, and Perry Professor at the University of Pennsylvania, author of the Diffusion of Power: Causes and Consequences for International Politics and co-author of Why Leaders Fight, “When Speed Skills: Lethal Autonomous Weapon Systems, deterrence and stability, </w:t>
      </w:r>
      <w:hyperlink r:id="rId76" w:history="1">
        <w:r w:rsidRPr="00593FB7">
          <w:rPr>
            <w:rStyle w:val="Hyperlink"/>
            <w:rFonts w:asciiTheme="majorHAnsi" w:hAnsiTheme="majorHAnsi"/>
            <w:szCs w:val="16"/>
          </w:rPr>
          <w:t>https://sci-hub.st/https://www.tandfonline.com/doi/abs/10.1080/01402390.2019.1621174?src=recsys&amp;journalCode=fjss20</w:t>
        </w:r>
      </w:hyperlink>
      <w:r w:rsidRPr="00593FB7">
        <w:rPr>
          <w:rFonts w:asciiTheme="majorHAnsi" w:hAnsiTheme="majorHAnsi"/>
          <w:szCs w:val="16"/>
        </w:rPr>
        <w:t xml:space="preserve">] </w:t>
      </w:r>
    </w:p>
    <w:p w14:paraId="1AA554C0" w14:textId="77777777" w:rsidR="005874E3" w:rsidRPr="00593FB7" w:rsidRDefault="005874E3" w:rsidP="005874E3">
      <w:pPr>
        <w:rPr>
          <w:rFonts w:asciiTheme="majorHAnsi" w:hAnsiTheme="majorHAnsi"/>
          <w:sz w:val="16"/>
        </w:rPr>
      </w:pPr>
      <w:r w:rsidRPr="00593FB7">
        <w:rPr>
          <w:rFonts w:asciiTheme="majorHAnsi" w:hAnsiTheme="majorHAnsi"/>
          <w:sz w:val="16"/>
        </w:rPr>
        <w:t xml:space="preserve">55 </w:t>
      </w:r>
      <w:r w:rsidRPr="00593FB7">
        <w:rPr>
          <w:rStyle w:val="StyleUnderline"/>
          <w:rFonts w:asciiTheme="majorHAnsi" w:hAnsiTheme="majorHAnsi"/>
        </w:rPr>
        <w:t xml:space="preserve">All </w:t>
      </w:r>
      <w:r w:rsidRPr="00593FB7">
        <w:rPr>
          <w:rStyle w:val="Emphasis"/>
          <w:rFonts w:asciiTheme="majorHAnsi" w:hAnsiTheme="majorHAnsi" w:cstheme="majorHAnsi"/>
          <w:b w:val="0"/>
          <w:bCs/>
        </w:rPr>
        <w:t>arms races share</w:t>
      </w:r>
      <w:r w:rsidRPr="00593FB7">
        <w:rPr>
          <w:rStyle w:val="StyleUnderline"/>
          <w:rFonts w:asciiTheme="majorHAnsi" w:hAnsiTheme="majorHAnsi"/>
        </w:rPr>
        <w:t xml:space="preserve"> an underlying political dynamic whereby </w:t>
      </w:r>
      <w:r w:rsidRPr="00593FB7">
        <w:rPr>
          <w:rStyle w:val="Emphasis"/>
          <w:rFonts w:asciiTheme="majorHAnsi" w:hAnsiTheme="majorHAnsi" w:cstheme="majorHAnsi"/>
          <w:b w:val="0"/>
          <w:bCs/>
        </w:rPr>
        <w:t>fear of developments</w:t>
      </w:r>
      <w:r w:rsidRPr="00593FB7">
        <w:rPr>
          <w:rStyle w:val="StyleUnderline"/>
          <w:rFonts w:asciiTheme="majorHAnsi" w:hAnsiTheme="majorHAnsi"/>
        </w:rPr>
        <w:t xml:space="preserve"> by one or multiple other actors, </w:t>
      </w:r>
      <w:r w:rsidRPr="00593FB7">
        <w:rPr>
          <w:rStyle w:val="Emphasis"/>
          <w:rFonts w:asciiTheme="majorHAnsi" w:hAnsiTheme="majorHAnsi" w:cstheme="majorHAnsi"/>
          <w:b w:val="0"/>
          <w:bCs/>
        </w:rPr>
        <w:t>and</w:t>
      </w:r>
      <w:r w:rsidRPr="00593FB7">
        <w:rPr>
          <w:rStyle w:val="Emphasis"/>
          <w:rFonts w:asciiTheme="majorHAnsi" w:hAnsiTheme="majorHAnsi" w:cstheme="majorHAnsi"/>
        </w:rPr>
        <w:t xml:space="preserve"> </w:t>
      </w:r>
      <w:r w:rsidRPr="00593FB7">
        <w:rPr>
          <w:rStyle w:val="StyleUnderline"/>
          <w:rFonts w:asciiTheme="majorHAnsi" w:hAnsiTheme="majorHAnsi"/>
        </w:rPr>
        <w:t xml:space="preserve">the </w:t>
      </w:r>
      <w:r w:rsidRPr="00593FB7">
        <w:rPr>
          <w:rStyle w:val="Emphasis"/>
          <w:rFonts w:asciiTheme="majorHAnsi" w:hAnsiTheme="majorHAnsi" w:cstheme="majorHAnsi"/>
          <w:b w:val="0"/>
          <w:bCs/>
        </w:rPr>
        <w:t>inability to verify</w:t>
      </w:r>
      <w:r w:rsidRPr="00593FB7">
        <w:rPr>
          <w:rStyle w:val="StyleUnderline"/>
          <w:rFonts w:asciiTheme="majorHAnsi" w:hAnsiTheme="majorHAnsi"/>
        </w:rPr>
        <w:t xml:space="preserve"> that those actors are not developing particular capabilities, fuels more intense development of new weapon systems than would happen otherwise</w:t>
      </w:r>
      <w:r w:rsidRPr="00593FB7">
        <w:rPr>
          <w:rFonts w:asciiTheme="majorHAnsi" w:hAnsiTheme="majorHAnsi"/>
          <w:sz w:val="16"/>
        </w:rPr>
        <w:t xml:space="preserve">.56 An arms race in the area of machine autonomy would be no different in that dimension. The root would be inherently political.57 </w:t>
      </w:r>
      <w:r w:rsidRPr="00593FB7">
        <w:rPr>
          <w:rStyle w:val="StyleUnderline"/>
          <w:rFonts w:asciiTheme="majorHAnsi" w:hAnsiTheme="majorHAnsi"/>
        </w:rPr>
        <w:t>Actors would also have to believe that they would gain an advantage from the developing LAWS, or least be at a significant disadvantage if they did not develop those weapon systems</w:t>
      </w:r>
      <w:r w:rsidRPr="00593FB7">
        <w:rPr>
          <w:rFonts w:asciiTheme="majorHAnsi" w:hAnsiTheme="majorHAnsi"/>
          <w:sz w:val="16"/>
        </w:rPr>
        <w:t xml:space="preserve">. Jervis argues that </w:t>
      </w:r>
      <w:r w:rsidRPr="00593FB7">
        <w:rPr>
          <w:rStyle w:val="Emphasis"/>
          <w:rFonts w:asciiTheme="majorHAnsi" w:hAnsiTheme="majorHAnsi" w:cstheme="majorHAnsi"/>
          <w:b w:val="0"/>
          <w:bCs/>
        </w:rPr>
        <w:t xml:space="preserve">arms races occur due to a security dilemma when </w:t>
      </w:r>
      <w:r w:rsidRPr="00593FB7">
        <w:rPr>
          <w:rStyle w:val="Emphasis"/>
          <w:rFonts w:asciiTheme="majorHAnsi" w:hAnsiTheme="majorHAnsi" w:cstheme="majorHAnsi"/>
          <w:b w:val="0"/>
          <w:bCs/>
          <w:highlight w:val="green"/>
        </w:rPr>
        <w:t>states have</w:t>
      </w:r>
      <w:r w:rsidRPr="00593FB7">
        <w:rPr>
          <w:rStyle w:val="Emphasis"/>
          <w:rFonts w:asciiTheme="majorHAnsi" w:hAnsiTheme="majorHAnsi" w:cstheme="majorHAnsi"/>
          <w:b w:val="0"/>
          <w:bCs/>
        </w:rPr>
        <w:t xml:space="preserve"> </w:t>
      </w:r>
      <w:r w:rsidRPr="00593FB7">
        <w:rPr>
          <w:rStyle w:val="StyleUnderline"/>
          <w:rFonts w:asciiTheme="majorHAnsi" w:hAnsiTheme="majorHAnsi"/>
          <w:bCs/>
        </w:rPr>
        <w:t xml:space="preserve">the </w:t>
      </w:r>
      <w:r w:rsidRPr="00593FB7">
        <w:rPr>
          <w:rStyle w:val="Emphasis"/>
          <w:rFonts w:asciiTheme="majorHAnsi" w:hAnsiTheme="majorHAnsi" w:cstheme="majorHAnsi"/>
          <w:b w:val="0"/>
          <w:bCs/>
          <w:highlight w:val="green"/>
        </w:rPr>
        <w:t>ability to measure</w:t>
      </w:r>
      <w:r w:rsidRPr="00593FB7">
        <w:rPr>
          <w:rStyle w:val="Emphasis"/>
          <w:rFonts w:asciiTheme="majorHAnsi" w:hAnsiTheme="majorHAnsi" w:cstheme="majorHAnsi"/>
          <w:b w:val="0"/>
          <w:bCs/>
        </w:rPr>
        <w:t xml:space="preserve"> each other’s </w:t>
      </w:r>
      <w:r w:rsidRPr="00593FB7">
        <w:rPr>
          <w:rStyle w:val="Emphasis"/>
          <w:rFonts w:asciiTheme="majorHAnsi" w:hAnsiTheme="majorHAnsi" w:cstheme="majorHAnsi"/>
          <w:b w:val="0"/>
          <w:bCs/>
          <w:highlight w:val="green"/>
        </w:rPr>
        <w:t>capabilities, but not</w:t>
      </w:r>
      <w:r w:rsidRPr="00593FB7">
        <w:rPr>
          <w:rStyle w:val="Emphasis"/>
          <w:rFonts w:asciiTheme="majorHAnsi" w:hAnsiTheme="majorHAnsi" w:cstheme="majorHAnsi"/>
        </w:rPr>
        <w:t xml:space="preserve"> </w:t>
      </w:r>
      <w:r w:rsidRPr="00593FB7">
        <w:rPr>
          <w:rStyle w:val="StyleUnderline"/>
          <w:rFonts w:asciiTheme="majorHAnsi" w:hAnsiTheme="majorHAnsi"/>
        </w:rPr>
        <w:t xml:space="preserve">their </w:t>
      </w:r>
      <w:r w:rsidRPr="00593FB7">
        <w:rPr>
          <w:rStyle w:val="Emphasis"/>
          <w:rFonts w:asciiTheme="majorHAnsi" w:hAnsiTheme="majorHAnsi" w:cstheme="majorHAnsi"/>
          <w:b w:val="0"/>
          <w:bCs/>
          <w:highlight w:val="green"/>
        </w:rPr>
        <w:t>intentions</w:t>
      </w:r>
      <w:r w:rsidRPr="00593FB7">
        <w:rPr>
          <w:rFonts w:asciiTheme="majorHAnsi" w:hAnsiTheme="majorHAnsi"/>
          <w:sz w:val="16"/>
        </w:rPr>
        <w:t xml:space="preserve">.58 The </w:t>
      </w:r>
      <w:r w:rsidRPr="00593FB7">
        <w:rPr>
          <w:rStyle w:val="Emphasis"/>
          <w:rFonts w:asciiTheme="majorHAnsi" w:hAnsiTheme="majorHAnsi" w:cstheme="majorHAnsi"/>
          <w:b w:val="0"/>
          <w:bCs/>
        </w:rPr>
        <w:t>opacity surrounding LAWS development might generate</w:t>
      </w:r>
      <w:r w:rsidRPr="00593FB7">
        <w:rPr>
          <w:rStyle w:val="StyleUnderline"/>
          <w:rFonts w:asciiTheme="majorHAnsi" w:hAnsiTheme="majorHAnsi"/>
        </w:rPr>
        <w:t xml:space="preserve"> increased </w:t>
      </w:r>
      <w:r w:rsidRPr="00593FB7">
        <w:rPr>
          <w:rStyle w:val="Emphasis"/>
          <w:rFonts w:asciiTheme="majorHAnsi" w:hAnsiTheme="majorHAnsi" w:cstheme="majorHAnsi"/>
          <w:b w:val="0"/>
          <w:bCs/>
        </w:rPr>
        <w:t>risk</w:t>
      </w:r>
      <w:r w:rsidRPr="00593FB7">
        <w:rPr>
          <w:rStyle w:val="Emphasis"/>
          <w:rFonts w:asciiTheme="majorHAnsi" w:hAnsiTheme="majorHAnsi" w:cstheme="majorHAnsi"/>
        </w:rPr>
        <w:t xml:space="preserve"> </w:t>
      </w:r>
      <w:r w:rsidRPr="00593FB7">
        <w:rPr>
          <w:rStyle w:val="StyleUnderline"/>
          <w:rFonts w:asciiTheme="majorHAnsi" w:hAnsiTheme="majorHAnsi"/>
        </w:rPr>
        <w:t>for arms competition because of potential opacity about capabilities, in addition to the ‘normal’ opacity that exists about intentions.</w:t>
      </w:r>
      <w:r w:rsidRPr="00593FB7">
        <w:rPr>
          <w:rFonts w:asciiTheme="majorHAnsi" w:hAnsiTheme="majorHAnsi"/>
          <w:sz w:val="16"/>
        </w:rPr>
        <w:t xml:space="preserve"> First, </w:t>
      </w:r>
      <w:r w:rsidRPr="00593FB7">
        <w:rPr>
          <w:rStyle w:val="Emphasis"/>
          <w:rFonts w:asciiTheme="majorHAnsi" w:hAnsiTheme="majorHAnsi" w:cstheme="majorHAnsi"/>
          <w:b w:val="0"/>
          <w:bCs/>
          <w:highlight w:val="green"/>
        </w:rPr>
        <w:t>it will be</w:t>
      </w:r>
      <w:r w:rsidRPr="00593FB7">
        <w:rPr>
          <w:rStyle w:val="StyleUnderline"/>
          <w:rFonts w:asciiTheme="majorHAnsi" w:hAnsiTheme="majorHAnsi"/>
        </w:rPr>
        <w:t xml:space="preserve"> extremely </w:t>
      </w:r>
      <w:r w:rsidRPr="00593FB7">
        <w:rPr>
          <w:rStyle w:val="Emphasis"/>
          <w:rFonts w:asciiTheme="majorHAnsi" w:hAnsiTheme="majorHAnsi" w:cstheme="majorHAnsi"/>
          <w:b w:val="0"/>
          <w:bCs/>
          <w:highlight w:val="green"/>
        </w:rPr>
        <w:t>difficult for states to credibly demonstrate autonomous weapon capabilities</w:t>
      </w:r>
      <w:r w:rsidRPr="00593FB7">
        <w:rPr>
          <w:rStyle w:val="StyleUnderline"/>
          <w:rFonts w:asciiTheme="majorHAnsi" w:hAnsiTheme="majorHAnsi"/>
        </w:rPr>
        <w:t>.</w:t>
      </w:r>
      <w:r w:rsidRPr="00593FB7">
        <w:rPr>
          <w:rFonts w:asciiTheme="majorHAnsi" w:hAnsiTheme="majorHAnsi"/>
          <w:sz w:val="16"/>
        </w:rPr>
        <w:t xml:space="preserve"> </w:t>
      </w:r>
      <w:r w:rsidRPr="00593FB7">
        <w:rPr>
          <w:rStyle w:val="Emphasis"/>
          <w:rFonts w:asciiTheme="majorHAnsi" w:hAnsiTheme="majorHAnsi" w:cstheme="majorHAnsi"/>
          <w:b w:val="0"/>
          <w:bCs/>
          <w:highlight w:val="green"/>
        </w:rPr>
        <w:t>The difference</w:t>
      </w:r>
      <w:r w:rsidRPr="00593FB7">
        <w:rPr>
          <w:rStyle w:val="StyleUnderline"/>
          <w:rFonts w:asciiTheme="majorHAnsi" w:hAnsiTheme="majorHAnsi"/>
        </w:rPr>
        <w:t xml:space="preserve"> between a remotely piloted system and an autonomous system </w:t>
      </w:r>
      <w:r w:rsidRPr="00593FB7">
        <w:rPr>
          <w:rStyle w:val="Emphasis"/>
          <w:rFonts w:asciiTheme="majorHAnsi" w:hAnsiTheme="majorHAnsi" w:cstheme="majorHAnsi"/>
          <w:b w:val="0"/>
          <w:bCs/>
          <w:highlight w:val="green"/>
        </w:rPr>
        <w:t>is software</w:t>
      </w:r>
      <w:r w:rsidRPr="00593FB7">
        <w:rPr>
          <w:rFonts w:asciiTheme="majorHAnsi" w:hAnsiTheme="majorHAnsi"/>
          <w:sz w:val="16"/>
        </w:rPr>
        <w:t xml:space="preserve">, not hardware, </w:t>
      </w:r>
      <w:r w:rsidRPr="00593FB7">
        <w:rPr>
          <w:rStyle w:val="Emphasis"/>
          <w:rFonts w:asciiTheme="majorHAnsi" w:hAnsiTheme="majorHAnsi" w:cstheme="majorHAnsi"/>
          <w:b w:val="0"/>
          <w:bCs/>
          <w:highlight w:val="green"/>
        </w:rPr>
        <w:t>meaning verification</w:t>
      </w:r>
      <w:r w:rsidRPr="00593FB7">
        <w:rPr>
          <w:rStyle w:val="StyleUnderline"/>
          <w:rFonts w:asciiTheme="majorHAnsi" w:hAnsiTheme="majorHAnsi"/>
        </w:rPr>
        <w:t xml:space="preserve"> that a given country </w:t>
      </w:r>
      <w:r w:rsidRPr="00593FB7">
        <w:rPr>
          <w:rStyle w:val="Emphasis"/>
          <w:rFonts w:asciiTheme="majorHAnsi" w:hAnsiTheme="majorHAnsi" w:cstheme="majorHAnsi"/>
          <w:b w:val="0"/>
          <w:bCs/>
          <w:highlight w:val="green"/>
        </w:rPr>
        <w:t>is</w:t>
      </w:r>
      <w:r w:rsidRPr="00593FB7">
        <w:rPr>
          <w:rStyle w:val="StyleUnderline"/>
          <w:rFonts w:asciiTheme="majorHAnsi" w:hAnsiTheme="majorHAnsi"/>
        </w:rPr>
        <w:t xml:space="preserve"> operating an autonomous system at all would be </w:t>
      </w:r>
      <w:r w:rsidRPr="00593FB7">
        <w:rPr>
          <w:rStyle w:val="Emphasis"/>
          <w:rFonts w:asciiTheme="majorHAnsi" w:hAnsiTheme="majorHAnsi" w:cstheme="majorHAnsi"/>
          <w:b w:val="0"/>
          <w:bCs/>
          <w:highlight w:val="green"/>
        </w:rPr>
        <w:t>difficult</w:t>
      </w:r>
      <w:r w:rsidRPr="00593FB7">
        <w:rPr>
          <w:rStyle w:val="StyleUnderline"/>
          <w:rFonts w:asciiTheme="majorHAnsi" w:hAnsiTheme="majorHAnsi"/>
        </w:rPr>
        <w:t>.</w:t>
      </w:r>
      <w:r w:rsidRPr="00593FB7">
        <w:rPr>
          <w:rFonts w:asciiTheme="majorHAnsi" w:hAnsiTheme="majorHAnsi"/>
          <w:sz w:val="16"/>
        </w:rPr>
        <w:t xml:space="preserve"> </w:t>
      </w:r>
      <w:r w:rsidRPr="00593FB7">
        <w:rPr>
          <w:rStyle w:val="StyleUnderline"/>
          <w:rFonts w:asciiTheme="majorHAnsi" w:hAnsiTheme="majorHAnsi"/>
        </w:rPr>
        <w:t xml:space="preserve">Second, </w:t>
      </w:r>
      <w:r w:rsidRPr="00593FB7">
        <w:rPr>
          <w:rStyle w:val="Emphasis"/>
          <w:rFonts w:asciiTheme="majorHAnsi" w:hAnsiTheme="majorHAnsi" w:cstheme="majorHAnsi"/>
          <w:b w:val="0"/>
          <w:bCs/>
          <w:highlight w:val="green"/>
        </w:rPr>
        <w:t>uncertainty about</w:t>
      </w:r>
      <w:r w:rsidRPr="00593FB7">
        <w:rPr>
          <w:rStyle w:val="StyleUnderline"/>
          <w:rFonts w:asciiTheme="majorHAnsi" w:hAnsiTheme="majorHAnsi"/>
        </w:rPr>
        <w:t xml:space="preserve"> the </w:t>
      </w:r>
      <w:r w:rsidRPr="00593FB7">
        <w:rPr>
          <w:rStyle w:val="Emphasis"/>
          <w:rFonts w:asciiTheme="majorHAnsi" w:hAnsiTheme="majorHAnsi" w:cstheme="majorHAnsi"/>
          <w:b w:val="0"/>
          <w:bCs/>
          <w:highlight w:val="green"/>
        </w:rPr>
        <w:t>technological trajectory</w:t>
      </w:r>
      <w:r w:rsidRPr="00593FB7">
        <w:rPr>
          <w:rStyle w:val="StyleUnderline"/>
          <w:rFonts w:asciiTheme="majorHAnsi" w:hAnsiTheme="majorHAnsi"/>
        </w:rPr>
        <w:t xml:space="preserve"> of machine learning and specific military applications </w:t>
      </w:r>
      <w:r w:rsidRPr="00593FB7">
        <w:rPr>
          <w:rStyle w:val="Emphasis"/>
          <w:rFonts w:asciiTheme="majorHAnsi" w:hAnsiTheme="majorHAnsi" w:cstheme="majorHAnsi"/>
          <w:b w:val="0"/>
          <w:bCs/>
          <w:highlight w:val="green"/>
        </w:rPr>
        <w:t>means</w:t>
      </w:r>
      <w:r w:rsidRPr="00593FB7">
        <w:rPr>
          <w:rStyle w:val="StyleUnderline"/>
          <w:rFonts w:asciiTheme="majorHAnsi" w:hAnsiTheme="majorHAnsi"/>
        </w:rPr>
        <w:t xml:space="preserve"> that </w:t>
      </w:r>
      <w:r w:rsidRPr="00593FB7">
        <w:rPr>
          <w:rStyle w:val="Emphasis"/>
          <w:rFonts w:asciiTheme="majorHAnsi" w:hAnsiTheme="majorHAnsi" w:cstheme="majorHAnsi"/>
          <w:b w:val="0"/>
          <w:bCs/>
          <w:highlight w:val="green"/>
        </w:rPr>
        <w:t>countries</w:t>
      </w:r>
      <w:r w:rsidRPr="00593FB7">
        <w:rPr>
          <w:rStyle w:val="StyleUnderline"/>
          <w:rFonts w:asciiTheme="majorHAnsi" w:hAnsiTheme="majorHAnsi"/>
        </w:rPr>
        <w:t xml:space="preserve"> might </w:t>
      </w:r>
      <w:r w:rsidRPr="00593FB7">
        <w:rPr>
          <w:rStyle w:val="Emphasis"/>
          <w:rFonts w:asciiTheme="majorHAnsi" w:hAnsiTheme="majorHAnsi" w:cstheme="majorHAnsi"/>
          <w:b w:val="0"/>
          <w:bCs/>
          <w:highlight w:val="green"/>
        </w:rPr>
        <w:t>have significant uncertainty</w:t>
      </w:r>
      <w:r w:rsidRPr="00593FB7">
        <w:rPr>
          <w:rStyle w:val="StyleUnderline"/>
          <w:rFonts w:asciiTheme="majorHAnsi" w:hAnsiTheme="majorHAnsi"/>
        </w:rPr>
        <w:t xml:space="preserve"> about other countries’ capabilities.</w:t>
      </w:r>
      <w:r w:rsidRPr="00593FB7">
        <w:rPr>
          <w:rFonts w:asciiTheme="majorHAnsi" w:hAnsiTheme="majorHAnsi"/>
          <w:sz w:val="16"/>
        </w:rPr>
        <w:t xml:space="preserve"> </w:t>
      </w:r>
      <w:r w:rsidRPr="00593FB7">
        <w:rPr>
          <w:rStyle w:val="StyleUnderline"/>
          <w:rFonts w:asciiTheme="majorHAnsi" w:hAnsiTheme="majorHAnsi"/>
        </w:rPr>
        <w:t>Thus, countries might invest a lot in AI applications to military systems due to fear of what others are developing.</w:t>
      </w:r>
      <w:r w:rsidRPr="00593FB7">
        <w:rPr>
          <w:rFonts w:asciiTheme="majorHAnsi" w:hAnsiTheme="majorHAnsi"/>
          <w:sz w:val="16"/>
        </w:rPr>
        <w:t xml:space="preserve"> The heightened role of uncertainty about what other countries are developing would make an LAWS arms competition different than many historical arms races – for example, the Anglo-German naval arms race prior to World War I. In the Anglo-German naval arms race case, both sides could see the ships being produced by the other side because those ships left port for testing, and were subject to reporting by spies who could observe construction patterns.59 Even though there was some uncertainty about the specific capabilities of battleships and battlecruisers, each side could count the number and size of the guns deployed on each ship. </w:t>
      </w:r>
      <w:r w:rsidRPr="00593FB7">
        <w:rPr>
          <w:rStyle w:val="Emphasis"/>
          <w:rFonts w:asciiTheme="majorHAnsi" w:hAnsiTheme="majorHAnsi" w:cstheme="majorHAnsi"/>
          <w:b w:val="0"/>
          <w:bCs/>
          <w:highlight w:val="green"/>
        </w:rPr>
        <w:t>Third</w:t>
      </w:r>
      <w:r w:rsidRPr="00593FB7">
        <w:rPr>
          <w:rStyle w:val="StyleUnderline"/>
          <w:rFonts w:asciiTheme="majorHAnsi" w:hAnsiTheme="majorHAnsi"/>
        </w:rPr>
        <w:t xml:space="preserve">, the </w:t>
      </w:r>
      <w:r w:rsidRPr="00593FB7">
        <w:rPr>
          <w:rStyle w:val="Emphasis"/>
          <w:rFonts w:asciiTheme="majorHAnsi" w:hAnsiTheme="majorHAnsi" w:cstheme="majorHAnsi"/>
          <w:b w:val="0"/>
          <w:bCs/>
          <w:highlight w:val="green"/>
        </w:rPr>
        <w:t>rules of</w:t>
      </w:r>
      <w:r w:rsidRPr="00593FB7">
        <w:rPr>
          <w:rStyle w:val="Emphasis"/>
          <w:rFonts w:asciiTheme="majorHAnsi" w:hAnsiTheme="majorHAnsi" w:cstheme="majorHAnsi"/>
          <w:highlight w:val="green"/>
        </w:rPr>
        <w:t xml:space="preserve"> </w:t>
      </w:r>
      <w:r w:rsidRPr="00593FB7">
        <w:rPr>
          <w:rStyle w:val="Emphasis"/>
          <w:rFonts w:asciiTheme="majorHAnsi" w:hAnsiTheme="majorHAnsi" w:cstheme="majorHAnsi"/>
          <w:b w:val="0"/>
          <w:bCs/>
          <w:highlight w:val="green"/>
        </w:rPr>
        <w:t>engagement</w:t>
      </w:r>
      <w:r w:rsidRPr="00593FB7">
        <w:rPr>
          <w:rStyle w:val="StyleUnderline"/>
          <w:rFonts w:asciiTheme="majorHAnsi" w:hAnsiTheme="majorHAnsi"/>
        </w:rPr>
        <w:t xml:space="preserve"> for LAWS </w:t>
      </w:r>
      <w:r w:rsidRPr="00593FB7">
        <w:rPr>
          <w:rStyle w:val="Emphasis"/>
          <w:rFonts w:asciiTheme="majorHAnsi" w:hAnsiTheme="majorHAnsi" w:cstheme="majorHAnsi"/>
          <w:b w:val="0"/>
          <w:bCs/>
          <w:highlight w:val="green"/>
        </w:rPr>
        <w:t>would</w:t>
      </w:r>
      <w:r w:rsidRPr="00593FB7">
        <w:rPr>
          <w:rStyle w:val="Emphasis"/>
          <w:rFonts w:asciiTheme="majorHAnsi" w:hAnsiTheme="majorHAnsi" w:cstheme="majorHAnsi"/>
        </w:rPr>
        <w:t xml:space="preserve"> </w:t>
      </w:r>
      <w:r w:rsidRPr="00593FB7">
        <w:rPr>
          <w:rStyle w:val="StyleUnderline"/>
          <w:rFonts w:asciiTheme="majorHAnsi" w:hAnsiTheme="majorHAnsi"/>
        </w:rPr>
        <w:t xml:space="preserve">also likely </w:t>
      </w:r>
      <w:r w:rsidRPr="00593FB7">
        <w:rPr>
          <w:rStyle w:val="Emphasis"/>
          <w:rFonts w:asciiTheme="majorHAnsi" w:hAnsiTheme="majorHAnsi" w:cstheme="majorHAnsi"/>
          <w:b w:val="0"/>
          <w:bCs/>
          <w:highlight w:val="green"/>
        </w:rPr>
        <w:t>be</w:t>
      </w:r>
      <w:r w:rsidRPr="00593FB7">
        <w:rPr>
          <w:rStyle w:val="Emphasis"/>
          <w:rFonts w:asciiTheme="majorHAnsi" w:hAnsiTheme="majorHAnsi" w:cstheme="majorHAnsi"/>
          <w:highlight w:val="green"/>
        </w:rPr>
        <w:t xml:space="preserve"> </w:t>
      </w:r>
      <w:r w:rsidRPr="00593FB7">
        <w:rPr>
          <w:rStyle w:val="Emphasis"/>
          <w:rFonts w:asciiTheme="majorHAnsi" w:hAnsiTheme="majorHAnsi" w:cstheme="majorHAnsi"/>
          <w:b w:val="0"/>
          <w:bCs/>
          <w:highlight w:val="green"/>
        </w:rPr>
        <w:t>unknown</w:t>
      </w:r>
      <w:r w:rsidRPr="00593FB7">
        <w:rPr>
          <w:rStyle w:val="StyleUnderline"/>
          <w:rFonts w:asciiTheme="majorHAnsi" w:hAnsiTheme="majorHAnsi"/>
        </w:rPr>
        <w:t xml:space="preserve"> – and </w:t>
      </w:r>
      <w:r w:rsidRPr="00593FB7">
        <w:rPr>
          <w:rStyle w:val="Emphasis"/>
          <w:rFonts w:asciiTheme="majorHAnsi" w:hAnsiTheme="majorHAnsi" w:cstheme="majorHAnsi"/>
          <w:b w:val="0"/>
          <w:bCs/>
          <w:highlight w:val="green"/>
        </w:rPr>
        <w:t>use of</w:t>
      </w:r>
      <w:r w:rsidRPr="00593FB7">
        <w:rPr>
          <w:rStyle w:val="StyleUnderline"/>
          <w:rFonts w:asciiTheme="majorHAnsi" w:hAnsiTheme="majorHAnsi"/>
        </w:rPr>
        <w:t xml:space="preserve"> an </w:t>
      </w:r>
      <w:r w:rsidRPr="00593FB7">
        <w:rPr>
          <w:rStyle w:val="Emphasis"/>
          <w:rFonts w:asciiTheme="majorHAnsi" w:hAnsiTheme="majorHAnsi" w:cstheme="majorHAnsi"/>
          <w:b w:val="0"/>
          <w:bCs/>
          <w:highlight w:val="green"/>
        </w:rPr>
        <w:t>LAWS</w:t>
      </w:r>
      <w:r w:rsidRPr="00593FB7">
        <w:rPr>
          <w:rStyle w:val="Emphasis"/>
          <w:rFonts w:asciiTheme="majorHAnsi" w:hAnsiTheme="majorHAnsi" w:cstheme="majorHAnsi"/>
        </w:rPr>
        <w:t xml:space="preserve"> </w:t>
      </w:r>
      <w:r w:rsidRPr="00593FB7">
        <w:rPr>
          <w:rStyle w:val="StyleUnderline"/>
          <w:rFonts w:asciiTheme="majorHAnsi" w:hAnsiTheme="majorHAnsi"/>
        </w:rPr>
        <w:t xml:space="preserve">by a state in one engagement </w:t>
      </w:r>
      <w:r w:rsidRPr="00593FB7">
        <w:rPr>
          <w:rStyle w:val="Emphasis"/>
          <w:rFonts w:asciiTheme="majorHAnsi" w:hAnsiTheme="majorHAnsi" w:cstheme="majorHAnsi"/>
          <w:b w:val="0"/>
          <w:bCs/>
          <w:highlight w:val="green"/>
        </w:rPr>
        <w:t>might not generate predictability</w:t>
      </w:r>
      <w:r w:rsidRPr="00593FB7">
        <w:rPr>
          <w:rStyle w:val="StyleUnderline"/>
          <w:rFonts w:asciiTheme="majorHAnsi" w:hAnsiTheme="majorHAnsi"/>
        </w:rPr>
        <w:t>, since a state could change the programming of the system prior to the next engagement</w:t>
      </w:r>
      <w:r w:rsidRPr="00593FB7">
        <w:rPr>
          <w:rFonts w:asciiTheme="majorHAnsi" w:hAnsiTheme="majorHAnsi"/>
          <w:sz w:val="16"/>
        </w:rPr>
        <w:t xml:space="preserve">. </w:t>
      </w:r>
      <w:r w:rsidRPr="00593FB7">
        <w:rPr>
          <w:rStyle w:val="StyleUnderline"/>
          <w:rFonts w:asciiTheme="majorHAnsi" w:hAnsiTheme="majorHAnsi"/>
        </w:rPr>
        <w:t xml:space="preserve">Thus, opacity surrounding AI capabilities could, potentially, lead to worse case assumptions about capability development by potential adversaries, thus making arms race dynamics more likely. Research on bargaining and war also suggests that </w:t>
      </w:r>
      <w:r w:rsidRPr="00593FB7">
        <w:rPr>
          <w:rStyle w:val="Emphasis"/>
          <w:rFonts w:asciiTheme="majorHAnsi" w:hAnsiTheme="majorHAnsi" w:cstheme="majorHAnsi"/>
          <w:b w:val="0"/>
          <w:bCs/>
          <w:highlight w:val="green"/>
        </w:rPr>
        <w:t>uncertainty</w:t>
      </w:r>
      <w:r w:rsidRPr="00593FB7">
        <w:rPr>
          <w:rStyle w:val="StyleUnderline"/>
          <w:rFonts w:asciiTheme="majorHAnsi" w:hAnsiTheme="majorHAnsi"/>
        </w:rPr>
        <w:t xml:space="preserve"> about capabilities </w:t>
      </w:r>
      <w:r w:rsidRPr="00593FB7">
        <w:rPr>
          <w:rStyle w:val="Emphasis"/>
          <w:rFonts w:asciiTheme="majorHAnsi" w:hAnsiTheme="majorHAnsi" w:cstheme="majorHAnsi"/>
          <w:b w:val="0"/>
          <w:bCs/>
          <w:highlight w:val="green"/>
        </w:rPr>
        <w:t>makes it harder for countries to come to agreements</w:t>
      </w:r>
      <w:r w:rsidRPr="00593FB7">
        <w:rPr>
          <w:rStyle w:val="StyleUnderline"/>
          <w:rFonts w:asciiTheme="majorHAnsi" w:hAnsiTheme="majorHAnsi"/>
        </w:rPr>
        <w:t xml:space="preserve"> when they enter into disputes.</w:t>
      </w:r>
      <w:r w:rsidRPr="00593FB7">
        <w:rPr>
          <w:rFonts w:asciiTheme="majorHAnsi" w:hAnsiTheme="majorHAnsi"/>
          <w:sz w:val="16"/>
        </w:rPr>
        <w:t xml:space="preserve"> </w:t>
      </w:r>
      <w:r w:rsidRPr="00593FB7">
        <w:rPr>
          <w:rStyle w:val="StyleUnderline"/>
          <w:rFonts w:asciiTheme="majorHAnsi" w:hAnsiTheme="majorHAnsi"/>
        </w:rPr>
        <w:t xml:space="preserve">Private information about military capabilities means </w:t>
      </w:r>
      <w:r w:rsidRPr="00593FB7">
        <w:rPr>
          <w:rStyle w:val="Emphasis"/>
          <w:rFonts w:asciiTheme="majorHAnsi" w:hAnsiTheme="majorHAnsi" w:cstheme="majorHAnsi"/>
          <w:b w:val="0"/>
          <w:bCs/>
          <w:highlight w:val="green"/>
        </w:rPr>
        <w:t>both sides can believe they are likely to win</w:t>
      </w:r>
      <w:r w:rsidRPr="00593FB7">
        <w:rPr>
          <w:rStyle w:val="StyleUnderline"/>
          <w:rFonts w:asciiTheme="majorHAnsi" w:hAnsiTheme="majorHAnsi"/>
        </w:rPr>
        <w:t xml:space="preserve"> if a dispute escalates.60 </w:t>
      </w:r>
      <w:r w:rsidRPr="00593FB7">
        <w:rPr>
          <w:rStyle w:val="Emphasis"/>
          <w:rFonts w:asciiTheme="majorHAnsi" w:hAnsiTheme="majorHAnsi" w:cstheme="majorHAnsi"/>
          <w:b w:val="0"/>
          <w:bCs/>
          <w:highlight w:val="green"/>
        </w:rPr>
        <w:t>The dispute</w:t>
      </w:r>
      <w:r w:rsidRPr="00593FB7">
        <w:rPr>
          <w:rStyle w:val="StyleUnderline"/>
          <w:rFonts w:asciiTheme="majorHAnsi" w:hAnsiTheme="majorHAnsi"/>
        </w:rPr>
        <w:t xml:space="preserve"> then </w:t>
      </w:r>
      <w:r w:rsidRPr="00593FB7">
        <w:rPr>
          <w:rStyle w:val="Emphasis"/>
          <w:rFonts w:asciiTheme="majorHAnsi" w:hAnsiTheme="majorHAnsi" w:cstheme="majorHAnsi"/>
          <w:b w:val="0"/>
          <w:bCs/>
          <w:highlight w:val="green"/>
        </w:rPr>
        <w:t>becomes</w:t>
      </w:r>
      <w:r w:rsidRPr="00593FB7">
        <w:rPr>
          <w:rStyle w:val="StyleUnderline"/>
          <w:rFonts w:asciiTheme="majorHAnsi" w:hAnsiTheme="majorHAnsi"/>
        </w:rPr>
        <w:t xml:space="preserve"> harder to resolve and </w:t>
      </w:r>
      <w:r w:rsidRPr="00593FB7">
        <w:rPr>
          <w:rStyle w:val="Emphasis"/>
          <w:rFonts w:asciiTheme="majorHAnsi" w:hAnsiTheme="majorHAnsi" w:cstheme="majorHAnsi"/>
          <w:b w:val="0"/>
          <w:bCs/>
          <w:highlight w:val="green"/>
        </w:rPr>
        <w:t>more likely to escalate</w:t>
      </w:r>
      <w:r w:rsidRPr="00593FB7">
        <w:rPr>
          <w:rFonts w:asciiTheme="majorHAnsi" w:hAnsiTheme="majorHAnsi"/>
          <w:sz w:val="16"/>
        </w:rPr>
        <w:t xml:space="preserve">. </w:t>
      </w:r>
      <w:r w:rsidRPr="00593FB7">
        <w:rPr>
          <w:rStyle w:val="StyleUnderline"/>
          <w:rFonts w:asciiTheme="majorHAnsi" w:hAnsiTheme="majorHAnsi"/>
        </w:rPr>
        <w:t>To the extent that machine learning systems generate more uncertainty due to their opacity, an arms race over machine learning systems might therefore be somewhat more likely to escalate</w:t>
      </w:r>
      <w:r w:rsidRPr="00593FB7">
        <w:rPr>
          <w:rFonts w:asciiTheme="majorHAnsi" w:hAnsiTheme="majorHAnsi"/>
          <w:sz w:val="16"/>
        </w:rPr>
        <w:t>. The extent of the effect would be difficult to determine, however.</w:t>
      </w:r>
    </w:p>
    <w:p w14:paraId="53B0FBCD" w14:textId="77777777" w:rsidR="005874E3" w:rsidRPr="00593FB7" w:rsidRDefault="005874E3" w:rsidP="005874E3">
      <w:pPr>
        <w:rPr>
          <w:rFonts w:asciiTheme="majorHAnsi" w:hAnsiTheme="majorHAnsi"/>
        </w:rPr>
      </w:pPr>
    </w:p>
    <w:p w14:paraId="47B8CE33"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lastRenderedPageBreak/>
        <w:t>Nuclear war causes extinction – ozone layer loss, firestorms, and agricultural disruption.</w:t>
      </w:r>
    </w:p>
    <w:p w14:paraId="17CB557E" w14:textId="77777777" w:rsidR="005874E3" w:rsidRPr="00593FB7" w:rsidRDefault="005874E3" w:rsidP="005874E3">
      <w:pPr>
        <w:spacing w:line="240" w:lineRule="auto"/>
        <w:rPr>
          <w:rStyle w:val="StyleUnderline"/>
          <w:rFonts w:asciiTheme="majorHAnsi" w:hAnsiTheme="majorHAnsi"/>
        </w:rPr>
      </w:pPr>
      <w:r w:rsidRPr="00593FB7">
        <w:rPr>
          <w:rStyle w:val="Style13ptBold"/>
          <w:rFonts w:asciiTheme="majorHAnsi" w:hAnsiTheme="majorHAnsi"/>
        </w:rPr>
        <w:t>Starr 17</w:t>
      </w:r>
      <w:r w:rsidRPr="00593FB7">
        <w:rPr>
          <w:rStyle w:val="StyleUnderline"/>
          <w:rFonts w:asciiTheme="majorHAnsi" w:hAnsiTheme="majorHAnsi"/>
          <w:u w:val="none"/>
        </w:rPr>
        <w:t xml:space="preserve"> </w:t>
      </w:r>
      <w:r w:rsidRPr="00593FB7">
        <w:rPr>
          <w:rStyle w:val="StyleUnderline"/>
          <w:rFonts w:asciiTheme="majorHAnsi" w:hAnsiTheme="majorHAnsi"/>
          <w:sz w:val="16"/>
          <w:szCs w:val="16"/>
          <w:u w:val="none"/>
        </w:rPr>
        <w:t>(Steven;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Jan 09, 2017; “Turning a Blind Eye Towards Armageddon — U.S. Leaders Reject Nuclear Winter Studies”; Federation of American Scientists; https://fas.org/2017/01/turning-a-blind-eye-towards-armageddon-u-s-leaders-reject-nuclear-winter-studies/; DOA December 8, 2019; JPark)</w:t>
      </w:r>
    </w:p>
    <w:p w14:paraId="6E9B89E1" w14:textId="77777777" w:rsidR="005874E3" w:rsidRPr="00593FB7" w:rsidRDefault="005874E3" w:rsidP="005874E3">
      <w:pPr>
        <w:spacing w:line="240" w:lineRule="auto"/>
        <w:rPr>
          <w:rFonts w:asciiTheme="majorHAnsi" w:hAnsiTheme="majorHAnsi"/>
          <w:u w:val="single"/>
        </w:rPr>
      </w:pPr>
      <w:r w:rsidRPr="00593FB7">
        <w:rPr>
          <w:rStyle w:val="StyleUnderline"/>
          <w:rFonts w:asciiTheme="majorHAnsi" w:hAnsiTheme="majorHAnsi"/>
        </w:rPr>
        <w:t xml:space="preserve">The detonation of </w:t>
      </w:r>
      <w:r w:rsidRPr="00593FB7">
        <w:rPr>
          <w:rStyle w:val="StyleUnderline"/>
          <w:rFonts w:asciiTheme="majorHAnsi" w:hAnsiTheme="majorHAnsi"/>
          <w:highlight w:val="green"/>
        </w:rPr>
        <w:t>an atomic bomb</w:t>
      </w:r>
      <w:r w:rsidRPr="00593FB7">
        <w:rPr>
          <w:rFonts w:asciiTheme="majorHAnsi" w:hAnsiTheme="majorHAnsi"/>
          <w:sz w:val="14"/>
        </w:rPr>
        <w:t xml:space="preserve"> with this explosive power </w:t>
      </w:r>
      <w:r w:rsidRPr="00593FB7">
        <w:rPr>
          <w:rStyle w:val="StyleUnderline"/>
          <w:rFonts w:asciiTheme="majorHAnsi" w:hAnsiTheme="majorHAnsi"/>
          <w:highlight w:val="green"/>
        </w:rPr>
        <w:t>will instantly ignite fires</w:t>
      </w:r>
      <w:r w:rsidRPr="00593FB7">
        <w:rPr>
          <w:rStyle w:val="StyleUnderline"/>
          <w:rFonts w:asciiTheme="majorHAnsi" w:hAnsiTheme="majorHAnsi"/>
        </w:rPr>
        <w:t xml:space="preserve"> over</w:t>
      </w:r>
      <w:r w:rsidRPr="00593FB7">
        <w:rPr>
          <w:rFonts w:asciiTheme="majorHAnsi" w:hAnsiTheme="majorHAnsi"/>
          <w:sz w:val="14"/>
        </w:rPr>
        <w:t xml:space="preserve"> a surface area of </w:t>
      </w:r>
      <w:r w:rsidRPr="00593FB7">
        <w:rPr>
          <w:rStyle w:val="StyleUnderline"/>
          <w:rFonts w:asciiTheme="majorHAnsi" w:hAnsiTheme="majorHAnsi"/>
        </w:rPr>
        <w:t>three to five square miles.</w:t>
      </w:r>
      <w:r w:rsidRPr="00593FB7">
        <w:rPr>
          <w:rFonts w:asciiTheme="majorHAnsi" w:hAnsiTheme="majorHAnsi"/>
          <w:sz w:val="14"/>
        </w:rPr>
        <w:t xml:space="preserve"> </w:t>
      </w:r>
      <w:r w:rsidRPr="00593FB7">
        <w:rPr>
          <w:rStyle w:val="StyleUnderline"/>
          <w:rFonts w:asciiTheme="majorHAnsi" w:hAnsiTheme="majorHAnsi"/>
        </w:rPr>
        <w:t>In</w:t>
      </w:r>
      <w:r w:rsidRPr="00593FB7">
        <w:rPr>
          <w:rFonts w:asciiTheme="majorHAnsi" w:hAnsiTheme="majorHAnsi"/>
          <w:sz w:val="14"/>
        </w:rPr>
        <w:t xml:space="preserve"> the </w:t>
      </w:r>
      <w:r w:rsidRPr="00593FB7">
        <w:rPr>
          <w:rStyle w:val="StyleUnderline"/>
          <w:rFonts w:asciiTheme="majorHAnsi" w:hAnsiTheme="majorHAnsi"/>
        </w:rPr>
        <w:t>recent studies</w:t>
      </w:r>
      <w:r w:rsidRPr="00593FB7">
        <w:rPr>
          <w:rFonts w:asciiTheme="majorHAnsi" w:hAnsiTheme="majorHAnsi"/>
          <w:sz w:val="14"/>
        </w:rPr>
        <w:t xml:space="preserve">, the </w:t>
      </w:r>
      <w:r w:rsidRPr="00593FB7">
        <w:rPr>
          <w:rStyle w:val="StyleUnderline"/>
          <w:rFonts w:asciiTheme="majorHAnsi" w:hAnsiTheme="majorHAnsi"/>
        </w:rPr>
        <w:t>scientists calculated</w:t>
      </w:r>
      <w:r w:rsidRPr="00593FB7">
        <w:rPr>
          <w:rFonts w:asciiTheme="majorHAnsi" w:hAnsiTheme="majorHAnsi"/>
          <w:sz w:val="14"/>
        </w:rPr>
        <w:t xml:space="preserve"> that </w:t>
      </w:r>
      <w:r w:rsidRPr="00593FB7">
        <w:rPr>
          <w:rStyle w:val="StyleUnderline"/>
          <w:rFonts w:asciiTheme="majorHAnsi" w:hAnsiTheme="majorHAnsi"/>
          <w:highlight w:val="green"/>
        </w:rPr>
        <w:t>the blast</w:t>
      </w:r>
      <w:r w:rsidRPr="00593FB7">
        <w:rPr>
          <w:rFonts w:asciiTheme="majorHAnsi" w:hAnsiTheme="majorHAnsi"/>
          <w:sz w:val="14"/>
        </w:rPr>
        <w:t xml:space="preserve">, fire, and radiation </w:t>
      </w:r>
      <w:r w:rsidRPr="00593FB7">
        <w:rPr>
          <w:rStyle w:val="StyleUnderline"/>
          <w:rFonts w:asciiTheme="majorHAnsi" w:hAnsiTheme="majorHAnsi"/>
        </w:rPr>
        <w:t xml:space="preserve">from a war fought with 100 </w:t>
      </w:r>
      <w:r w:rsidRPr="00593FB7">
        <w:rPr>
          <w:rFonts w:asciiTheme="majorHAnsi" w:hAnsiTheme="majorHAnsi"/>
          <w:sz w:val="14"/>
        </w:rPr>
        <w:t>atomic</w:t>
      </w:r>
      <w:r w:rsidRPr="00593FB7">
        <w:rPr>
          <w:rStyle w:val="StyleUnderline"/>
          <w:rFonts w:asciiTheme="majorHAnsi" w:hAnsiTheme="majorHAnsi"/>
        </w:rPr>
        <w:t xml:space="preserve"> bombs </w:t>
      </w:r>
      <w:r w:rsidRPr="00593FB7">
        <w:rPr>
          <w:rStyle w:val="Emphasis"/>
          <w:rFonts w:asciiTheme="majorHAnsi" w:hAnsiTheme="majorHAnsi" w:cstheme="majorHAnsi"/>
          <w:b w:val="0"/>
          <w:bCs/>
          <w:highlight w:val="green"/>
        </w:rPr>
        <w:t>could produce direct fatalities</w:t>
      </w:r>
      <w:r w:rsidRPr="00593FB7">
        <w:rPr>
          <w:rStyle w:val="StyleUnderline"/>
          <w:rFonts w:asciiTheme="majorHAnsi" w:hAnsiTheme="majorHAnsi"/>
          <w:highlight w:val="green"/>
        </w:rPr>
        <w:t xml:space="preserve"> comparable to</w:t>
      </w:r>
      <w:r w:rsidRPr="00593FB7">
        <w:rPr>
          <w:rFonts w:asciiTheme="majorHAnsi" w:hAnsiTheme="majorHAnsi"/>
          <w:sz w:val="14"/>
        </w:rPr>
        <w:t xml:space="preserve"> </w:t>
      </w:r>
      <w:r w:rsidRPr="00593FB7">
        <w:rPr>
          <w:rStyle w:val="StyleUnderline"/>
          <w:rFonts w:asciiTheme="majorHAnsi" w:hAnsiTheme="majorHAnsi"/>
        </w:rPr>
        <w:t>all</w:t>
      </w:r>
      <w:r w:rsidRPr="00593FB7">
        <w:rPr>
          <w:rFonts w:asciiTheme="majorHAnsi" w:hAnsiTheme="majorHAnsi"/>
          <w:sz w:val="14"/>
        </w:rPr>
        <w:t xml:space="preserve"> of </w:t>
      </w:r>
      <w:r w:rsidRPr="00593FB7">
        <w:rPr>
          <w:rStyle w:val="StyleUnderline"/>
          <w:rFonts w:asciiTheme="majorHAnsi" w:hAnsiTheme="majorHAnsi"/>
        </w:rPr>
        <w:t>those</w:t>
      </w:r>
      <w:r w:rsidRPr="00593FB7">
        <w:rPr>
          <w:rFonts w:asciiTheme="majorHAnsi" w:hAnsiTheme="majorHAnsi"/>
          <w:sz w:val="14"/>
        </w:rPr>
        <w:t xml:space="preserve"> worldwide </w:t>
      </w:r>
      <w:r w:rsidRPr="00593FB7">
        <w:rPr>
          <w:rStyle w:val="StyleUnderline"/>
          <w:rFonts w:asciiTheme="majorHAnsi" w:hAnsiTheme="majorHAnsi"/>
        </w:rPr>
        <w:t xml:space="preserve">in </w:t>
      </w:r>
      <w:r w:rsidRPr="00593FB7">
        <w:rPr>
          <w:rStyle w:val="StyleUnderline"/>
          <w:rFonts w:asciiTheme="majorHAnsi" w:hAnsiTheme="majorHAnsi"/>
          <w:highlight w:val="green"/>
        </w:rPr>
        <w:t>World War II</w:t>
      </w:r>
      <w:r w:rsidRPr="00593FB7">
        <w:rPr>
          <w:rFonts w:asciiTheme="majorHAnsi" w:hAnsiTheme="majorHAnsi"/>
          <w:sz w:val="14"/>
        </w:rPr>
        <w:t xml:space="preserve">, or to those once estimated for a “counterforce” nuclear war between the superpowers. However, </w:t>
      </w:r>
      <w:r w:rsidRPr="00593FB7">
        <w:rPr>
          <w:rStyle w:val="StyleUnderline"/>
          <w:rFonts w:asciiTheme="majorHAnsi" w:hAnsiTheme="majorHAnsi"/>
        </w:rPr>
        <w:t>the</w:t>
      </w:r>
      <w:r w:rsidRPr="00593FB7">
        <w:rPr>
          <w:rFonts w:asciiTheme="majorHAnsi" w:hAnsiTheme="majorHAnsi"/>
          <w:sz w:val="14"/>
        </w:rPr>
        <w:t xml:space="preserve"> long-term </w:t>
      </w:r>
      <w:r w:rsidRPr="00593FB7">
        <w:rPr>
          <w:rStyle w:val="StyleUnderline"/>
          <w:rFonts w:asciiTheme="majorHAnsi" w:hAnsiTheme="majorHAnsi"/>
        </w:rPr>
        <w:t xml:space="preserve">environmental effects </w:t>
      </w:r>
      <w:r w:rsidRPr="00593FB7">
        <w:rPr>
          <w:rFonts w:asciiTheme="majorHAnsi" w:hAnsiTheme="majorHAnsi"/>
          <w:sz w:val="14"/>
        </w:rPr>
        <w:t xml:space="preserve">of the war </w:t>
      </w:r>
      <w:r w:rsidRPr="00593FB7">
        <w:rPr>
          <w:rStyle w:val="StyleUnderline"/>
          <w:rFonts w:asciiTheme="majorHAnsi" w:hAnsiTheme="majorHAnsi"/>
        </w:rPr>
        <w:t>could</w:t>
      </w:r>
      <w:r w:rsidRPr="00593FB7">
        <w:rPr>
          <w:rFonts w:asciiTheme="majorHAnsi" w:hAnsiTheme="majorHAnsi"/>
          <w:sz w:val="14"/>
        </w:rPr>
        <w:t xml:space="preserve"> significantly </w:t>
      </w:r>
      <w:r w:rsidRPr="00593FB7">
        <w:rPr>
          <w:rStyle w:val="StyleUnderline"/>
          <w:rFonts w:asciiTheme="majorHAnsi" w:hAnsiTheme="majorHAnsi"/>
          <w:highlight w:val="green"/>
        </w:rPr>
        <w:t>disrupt the global weather for</w:t>
      </w:r>
      <w:r w:rsidRPr="00593FB7">
        <w:rPr>
          <w:rStyle w:val="StyleUnderline"/>
          <w:rFonts w:asciiTheme="majorHAnsi" w:hAnsiTheme="majorHAnsi"/>
        </w:rPr>
        <w:t xml:space="preserve"> at least </w:t>
      </w:r>
      <w:r w:rsidRPr="00593FB7">
        <w:rPr>
          <w:rStyle w:val="StyleUnderline"/>
          <w:rFonts w:asciiTheme="majorHAnsi" w:hAnsiTheme="majorHAnsi"/>
          <w:highlight w:val="green"/>
        </w:rPr>
        <w:t>a decade</w:t>
      </w:r>
      <w:r w:rsidRPr="00593FB7">
        <w:rPr>
          <w:rFonts w:asciiTheme="majorHAnsi" w:hAnsiTheme="majorHAnsi"/>
          <w:sz w:val="14"/>
        </w:rPr>
        <w:t xml:space="preserve">, which would </w:t>
      </w:r>
      <w:r w:rsidRPr="00593FB7">
        <w:rPr>
          <w:rStyle w:val="StyleUnderline"/>
          <w:rFonts w:asciiTheme="majorHAnsi" w:hAnsiTheme="majorHAnsi"/>
        </w:rPr>
        <w:t>likely result in</w:t>
      </w:r>
      <w:r w:rsidRPr="00593FB7">
        <w:rPr>
          <w:rFonts w:asciiTheme="majorHAnsi" w:hAnsiTheme="majorHAnsi"/>
          <w:sz w:val="14"/>
        </w:rPr>
        <w:t xml:space="preserve"> a vast </w:t>
      </w:r>
      <w:r w:rsidRPr="00593FB7">
        <w:rPr>
          <w:rStyle w:val="StyleUnderline"/>
          <w:rFonts w:asciiTheme="majorHAnsi" w:hAnsiTheme="majorHAnsi"/>
        </w:rPr>
        <w:t xml:space="preserve">global famine. </w:t>
      </w:r>
      <w:r w:rsidRPr="00593FB7">
        <w:rPr>
          <w:rFonts w:asciiTheme="majorHAnsi" w:hAnsiTheme="majorHAnsi"/>
          <w:sz w:val="14"/>
        </w:rPr>
        <w:t xml:space="preserve">The scientists predicted that </w:t>
      </w:r>
      <w:r w:rsidRPr="00593FB7">
        <w:rPr>
          <w:rStyle w:val="StyleUnderline"/>
          <w:rFonts w:asciiTheme="majorHAnsi" w:hAnsiTheme="majorHAnsi"/>
        </w:rPr>
        <w:t>nuclear firestorms</w:t>
      </w:r>
      <w:r w:rsidRPr="00593FB7">
        <w:rPr>
          <w:rFonts w:asciiTheme="majorHAnsi" w:hAnsiTheme="majorHAnsi"/>
          <w:sz w:val="14"/>
        </w:rPr>
        <w:t xml:space="preserve"> in the burning cities </w:t>
      </w:r>
      <w:r w:rsidRPr="00593FB7">
        <w:rPr>
          <w:rStyle w:val="StyleUnderline"/>
          <w:rFonts w:asciiTheme="majorHAnsi" w:hAnsiTheme="majorHAnsi"/>
        </w:rPr>
        <w:t>would cause</w:t>
      </w:r>
      <w:r w:rsidRPr="00593FB7">
        <w:rPr>
          <w:rFonts w:asciiTheme="majorHAnsi" w:hAnsiTheme="majorHAnsi"/>
          <w:sz w:val="14"/>
        </w:rPr>
        <w:t xml:space="preserve"> at least </w:t>
      </w:r>
      <w:r w:rsidRPr="00593FB7">
        <w:rPr>
          <w:rStyle w:val="StyleUnderline"/>
          <w:rFonts w:asciiTheme="majorHAnsi" w:hAnsiTheme="majorHAnsi"/>
          <w:highlight w:val="green"/>
        </w:rPr>
        <w:t xml:space="preserve">five million tons of </w:t>
      </w:r>
      <w:r w:rsidRPr="00593FB7">
        <w:rPr>
          <w:rStyle w:val="StyleUnderline"/>
          <w:rFonts w:asciiTheme="majorHAnsi" w:hAnsiTheme="majorHAnsi"/>
        </w:rPr>
        <w:t xml:space="preserve">black </w:t>
      </w:r>
      <w:r w:rsidRPr="00593FB7">
        <w:rPr>
          <w:rStyle w:val="StyleUnderline"/>
          <w:rFonts w:asciiTheme="majorHAnsi" w:hAnsiTheme="majorHAnsi"/>
          <w:highlight w:val="green"/>
        </w:rPr>
        <w:t xml:space="preserve">carbon smoke </w:t>
      </w:r>
      <w:r w:rsidRPr="00593FB7">
        <w:rPr>
          <w:rStyle w:val="StyleUnderline"/>
          <w:rFonts w:asciiTheme="majorHAnsi" w:hAnsiTheme="majorHAnsi"/>
        </w:rPr>
        <w:t>to</w:t>
      </w:r>
      <w:r w:rsidRPr="00593FB7">
        <w:rPr>
          <w:rFonts w:asciiTheme="majorHAnsi" w:hAnsiTheme="majorHAnsi"/>
          <w:sz w:val="14"/>
        </w:rPr>
        <w:t xml:space="preserve"> quickly </w:t>
      </w:r>
      <w:r w:rsidRPr="00593FB7">
        <w:rPr>
          <w:rStyle w:val="StyleUnderline"/>
          <w:rFonts w:asciiTheme="majorHAnsi" w:hAnsiTheme="majorHAnsi"/>
        </w:rPr>
        <w:t>rise</w:t>
      </w:r>
      <w:r w:rsidRPr="00593FB7">
        <w:rPr>
          <w:rFonts w:asciiTheme="majorHAnsi" w:hAnsiTheme="majorHAnsi"/>
          <w:sz w:val="14"/>
        </w:rPr>
        <w:t xml:space="preserve"> above cloud level into the stratosphere, where it could not be rained out. The </w:t>
      </w:r>
      <w:r w:rsidRPr="00593FB7">
        <w:rPr>
          <w:rStyle w:val="StyleUnderline"/>
          <w:rFonts w:asciiTheme="majorHAnsi" w:hAnsiTheme="majorHAnsi"/>
        </w:rPr>
        <w:t xml:space="preserve">smoke would circle the Earth </w:t>
      </w:r>
      <w:r w:rsidRPr="00593FB7">
        <w:rPr>
          <w:rStyle w:val="StyleUnderline"/>
          <w:rFonts w:asciiTheme="majorHAnsi" w:hAnsiTheme="majorHAnsi"/>
          <w:highlight w:val="green"/>
        </w:rPr>
        <w:t>in less than two weeks</w:t>
      </w:r>
      <w:r w:rsidRPr="00593FB7">
        <w:rPr>
          <w:rFonts w:asciiTheme="majorHAnsi" w:hAnsiTheme="majorHAnsi"/>
          <w:sz w:val="14"/>
        </w:rPr>
        <w:t xml:space="preserve"> </w:t>
      </w:r>
      <w:r w:rsidRPr="00593FB7">
        <w:rPr>
          <w:rStyle w:val="StyleUnderline"/>
          <w:rFonts w:asciiTheme="majorHAnsi" w:hAnsiTheme="majorHAnsi"/>
          <w:highlight w:val="green"/>
        </w:rPr>
        <w:t>and</w:t>
      </w:r>
      <w:r w:rsidRPr="00593FB7">
        <w:rPr>
          <w:rFonts w:asciiTheme="majorHAnsi" w:hAnsiTheme="majorHAnsi"/>
          <w:sz w:val="14"/>
        </w:rPr>
        <w:t xml:space="preserve"> would </w:t>
      </w:r>
      <w:r w:rsidRPr="00593FB7">
        <w:rPr>
          <w:rStyle w:val="StyleUnderline"/>
          <w:rFonts w:asciiTheme="majorHAnsi" w:hAnsiTheme="majorHAnsi"/>
        </w:rPr>
        <w:t>form a</w:t>
      </w:r>
      <w:r w:rsidRPr="00593FB7">
        <w:rPr>
          <w:rFonts w:asciiTheme="majorHAnsi" w:hAnsiTheme="majorHAnsi"/>
          <w:sz w:val="14"/>
        </w:rPr>
        <w:t xml:space="preserve"> global stratospheric </w:t>
      </w:r>
      <w:r w:rsidRPr="00593FB7">
        <w:rPr>
          <w:rStyle w:val="StyleUnderline"/>
          <w:rFonts w:asciiTheme="majorHAnsi" w:hAnsiTheme="majorHAnsi"/>
        </w:rPr>
        <w:t>smoke layer</w:t>
      </w:r>
      <w:r w:rsidRPr="00593FB7">
        <w:rPr>
          <w:rFonts w:asciiTheme="majorHAnsi" w:hAnsiTheme="majorHAnsi"/>
          <w:sz w:val="14"/>
        </w:rPr>
        <w:t xml:space="preserve"> that would </w:t>
      </w:r>
      <w:r w:rsidRPr="00593FB7">
        <w:rPr>
          <w:rStyle w:val="StyleUnderline"/>
          <w:rFonts w:asciiTheme="majorHAnsi" w:hAnsiTheme="majorHAnsi"/>
          <w:highlight w:val="green"/>
        </w:rPr>
        <w:t>remain</w:t>
      </w:r>
      <w:r w:rsidRPr="00593FB7">
        <w:rPr>
          <w:rFonts w:asciiTheme="majorHAnsi" w:hAnsiTheme="majorHAnsi"/>
          <w:sz w:val="14"/>
        </w:rPr>
        <w:t xml:space="preserve"> </w:t>
      </w:r>
      <w:r w:rsidRPr="00593FB7">
        <w:rPr>
          <w:rStyle w:val="StyleUnderline"/>
          <w:rFonts w:asciiTheme="majorHAnsi" w:hAnsiTheme="majorHAnsi"/>
          <w:highlight w:val="green"/>
        </w:rPr>
        <w:t>for more than a decade</w:t>
      </w:r>
      <w:r w:rsidRPr="00593FB7">
        <w:rPr>
          <w:rFonts w:asciiTheme="majorHAnsi" w:hAnsiTheme="majorHAnsi"/>
          <w:sz w:val="14"/>
        </w:rPr>
        <w:t xml:space="preserve">. The </w:t>
      </w:r>
      <w:r w:rsidRPr="00593FB7">
        <w:rPr>
          <w:rStyle w:val="StyleUnderline"/>
          <w:rFonts w:asciiTheme="majorHAnsi" w:hAnsiTheme="majorHAnsi"/>
        </w:rPr>
        <w:t>smoke would absorb warming sunlight</w:t>
      </w:r>
      <w:r w:rsidRPr="00593FB7">
        <w:rPr>
          <w:rFonts w:asciiTheme="majorHAnsi" w:hAnsiTheme="majorHAnsi"/>
          <w:sz w:val="14"/>
        </w:rPr>
        <w:t xml:space="preserve">, which would heat the smoke to temperatures near the boiling point of water, </w:t>
      </w:r>
      <w:r w:rsidRPr="00593FB7">
        <w:rPr>
          <w:rStyle w:val="StyleUnderline"/>
          <w:rFonts w:asciiTheme="majorHAnsi" w:hAnsiTheme="majorHAnsi"/>
          <w:highlight w:val="green"/>
        </w:rPr>
        <w:t>producing ozone losses of 20 to 50 percent</w:t>
      </w:r>
      <w:r w:rsidRPr="00593FB7">
        <w:rPr>
          <w:rStyle w:val="StyleUnderline"/>
          <w:rFonts w:asciiTheme="majorHAnsi" w:hAnsiTheme="majorHAnsi"/>
        </w:rPr>
        <w:t xml:space="preserve"> </w:t>
      </w:r>
      <w:r w:rsidRPr="00593FB7">
        <w:rPr>
          <w:rFonts w:asciiTheme="majorHAnsi" w:hAnsiTheme="majorHAnsi"/>
          <w:sz w:val="14"/>
        </w:rPr>
        <w:t xml:space="preserve">over populated areas. </w:t>
      </w:r>
      <w:r w:rsidRPr="00593FB7">
        <w:rPr>
          <w:rStyle w:val="StyleUnderline"/>
          <w:rFonts w:asciiTheme="majorHAnsi" w:hAnsiTheme="majorHAnsi"/>
        </w:rPr>
        <w:t>This would</w:t>
      </w:r>
      <w:r w:rsidRPr="00593FB7">
        <w:rPr>
          <w:rFonts w:asciiTheme="majorHAnsi" w:hAnsiTheme="majorHAnsi"/>
          <w:sz w:val="14"/>
        </w:rPr>
        <w:t xml:space="preserve"> almost double the amount of UV-B reaching the most populated regions of the mid-latitudes, and it would </w:t>
      </w:r>
      <w:r w:rsidRPr="00593FB7">
        <w:rPr>
          <w:rStyle w:val="StyleUnderline"/>
          <w:rFonts w:asciiTheme="majorHAnsi" w:hAnsiTheme="majorHAnsi"/>
        </w:rPr>
        <w:t xml:space="preserve">create UV-B indices </w:t>
      </w:r>
      <w:r w:rsidRPr="00593FB7">
        <w:rPr>
          <w:rStyle w:val="StyleUnderline"/>
          <w:rFonts w:asciiTheme="majorHAnsi" w:hAnsiTheme="majorHAnsi"/>
          <w:highlight w:val="green"/>
        </w:rPr>
        <w:t>unprecedented in</w:t>
      </w:r>
      <w:r w:rsidRPr="00593FB7">
        <w:rPr>
          <w:rStyle w:val="StyleUnderline"/>
          <w:rFonts w:asciiTheme="majorHAnsi" w:hAnsiTheme="majorHAnsi"/>
        </w:rPr>
        <w:t xml:space="preserve"> human </w:t>
      </w:r>
      <w:r w:rsidRPr="00593FB7">
        <w:rPr>
          <w:rStyle w:val="StyleUnderline"/>
          <w:rFonts w:asciiTheme="majorHAnsi" w:hAnsiTheme="majorHAnsi"/>
          <w:highlight w:val="green"/>
        </w:rPr>
        <w:t>history</w:t>
      </w:r>
      <w:r w:rsidRPr="00593FB7">
        <w:rPr>
          <w:rStyle w:val="StyleUnderline"/>
          <w:rFonts w:asciiTheme="majorHAnsi" w:hAnsiTheme="majorHAnsi"/>
        </w:rPr>
        <w:t>.</w:t>
      </w:r>
      <w:r w:rsidRPr="00593FB7">
        <w:rPr>
          <w:rFonts w:asciiTheme="majorHAnsi" w:hAnsiTheme="majorHAnsi"/>
          <w:sz w:val="14"/>
        </w:rPr>
        <w:t xml:space="preserve"> In North America and Central Europe, the time required to get a painful sunburn at mid-day in June could decrease to as little as six minutes for fair-skinned individuals. As the </w:t>
      </w:r>
      <w:r w:rsidRPr="00593FB7">
        <w:rPr>
          <w:rStyle w:val="StyleUnderline"/>
          <w:rFonts w:asciiTheme="majorHAnsi" w:hAnsiTheme="majorHAnsi"/>
        </w:rPr>
        <w:t>smoke</w:t>
      </w:r>
      <w:r w:rsidRPr="00593FB7">
        <w:rPr>
          <w:rFonts w:asciiTheme="majorHAnsi" w:hAnsiTheme="majorHAnsi"/>
          <w:sz w:val="14"/>
        </w:rPr>
        <w:t xml:space="preserve"> layer blocked warming sunlight from reaching the Earth’s surface, it </w:t>
      </w:r>
      <w:r w:rsidRPr="00593FB7">
        <w:rPr>
          <w:rStyle w:val="StyleUnderline"/>
          <w:rFonts w:asciiTheme="majorHAnsi" w:hAnsiTheme="majorHAnsi"/>
        </w:rPr>
        <w:t>would produce the coldest average surface temperatures</w:t>
      </w:r>
      <w:r w:rsidRPr="00593FB7">
        <w:rPr>
          <w:rFonts w:asciiTheme="majorHAnsi" w:hAnsiTheme="majorHAnsi"/>
          <w:sz w:val="14"/>
        </w:rPr>
        <w:t xml:space="preserve"> in the last 1,000 years. The scientists calculated that </w:t>
      </w:r>
      <w:r w:rsidRPr="00593FB7">
        <w:rPr>
          <w:rStyle w:val="StyleUnderline"/>
          <w:rFonts w:asciiTheme="majorHAnsi" w:hAnsiTheme="majorHAnsi"/>
        </w:rPr>
        <w:t>global food production would decrease by 20 to 40 percent</w:t>
      </w:r>
      <w:r w:rsidRPr="00593FB7">
        <w:rPr>
          <w:rFonts w:asciiTheme="majorHAnsi" w:hAnsiTheme="majorHAnsi"/>
          <w:sz w:val="14"/>
        </w:rPr>
        <w:t xml:space="preserve"> during a five-year period following such a war. Medical experts have predicted that the shortening of growing seasons and corresponding decreases in agricultural production could </w:t>
      </w:r>
      <w:r w:rsidRPr="00593FB7">
        <w:rPr>
          <w:rStyle w:val="StyleUnderline"/>
          <w:rFonts w:asciiTheme="majorHAnsi" w:hAnsiTheme="majorHAnsi"/>
        </w:rPr>
        <w:t xml:space="preserve">cause up to two billion people to perish from famine. </w:t>
      </w:r>
      <w:r w:rsidRPr="00593FB7">
        <w:rPr>
          <w:rFonts w:asciiTheme="majorHAnsi" w:hAnsiTheme="majorHAnsi"/>
          <w:sz w:val="14"/>
        </w:rPr>
        <w:t xml:space="preserve">The climatologists also investigated the effects of a nuclear war fought with the vastly more powerful modern </w:t>
      </w:r>
      <w:r w:rsidRPr="00593FB7">
        <w:rPr>
          <w:rStyle w:val="StyleUnderline"/>
          <w:rFonts w:asciiTheme="majorHAnsi" w:hAnsiTheme="majorHAnsi"/>
          <w:highlight w:val="green"/>
        </w:rPr>
        <w:t>thermonuclear weapons</w:t>
      </w:r>
      <w:r w:rsidRPr="00593FB7">
        <w:rPr>
          <w:rStyle w:val="StyleUnderline"/>
          <w:rFonts w:asciiTheme="majorHAnsi" w:hAnsiTheme="majorHAnsi"/>
        </w:rPr>
        <w:t xml:space="preserve"> possessed by the U</w:t>
      </w:r>
      <w:r w:rsidRPr="00593FB7">
        <w:rPr>
          <w:rFonts w:asciiTheme="majorHAnsi" w:hAnsiTheme="majorHAnsi"/>
          <w:sz w:val="14"/>
        </w:rPr>
        <w:t xml:space="preserve">nited </w:t>
      </w:r>
      <w:r w:rsidRPr="00593FB7">
        <w:rPr>
          <w:rStyle w:val="StyleUnderline"/>
          <w:rFonts w:asciiTheme="majorHAnsi" w:hAnsiTheme="majorHAnsi"/>
        </w:rPr>
        <w:t>S</w:t>
      </w:r>
      <w:r w:rsidRPr="00593FB7">
        <w:rPr>
          <w:rFonts w:asciiTheme="majorHAnsi" w:hAnsiTheme="majorHAnsi"/>
          <w:sz w:val="14"/>
        </w:rPr>
        <w:t>tates</w:t>
      </w:r>
      <w:r w:rsidRPr="00593FB7">
        <w:rPr>
          <w:rStyle w:val="StyleUnderline"/>
          <w:rFonts w:asciiTheme="majorHAnsi" w:hAnsiTheme="majorHAnsi"/>
        </w:rPr>
        <w:t>, Russia, China, France, and England</w:t>
      </w:r>
      <w:r w:rsidRPr="00593FB7">
        <w:rPr>
          <w:rFonts w:asciiTheme="majorHAnsi" w:hAnsiTheme="majorHAnsi"/>
          <w:sz w:val="14"/>
        </w:rPr>
        <w:t xml:space="preserve">. Some of the thermonuclear weapons constructed during the 1950s and 1960s </w:t>
      </w:r>
      <w:r w:rsidRPr="00593FB7">
        <w:rPr>
          <w:rStyle w:val="StyleUnderline"/>
          <w:rFonts w:asciiTheme="majorHAnsi" w:hAnsiTheme="majorHAnsi"/>
          <w:highlight w:val="green"/>
        </w:rPr>
        <w:t>were 1,000 times more</w:t>
      </w:r>
      <w:r w:rsidRPr="00593FB7">
        <w:rPr>
          <w:rStyle w:val="StyleUnderline"/>
          <w:rFonts w:asciiTheme="majorHAnsi" w:hAnsiTheme="majorHAnsi"/>
        </w:rPr>
        <w:t xml:space="preserve"> powerful </w:t>
      </w:r>
      <w:r w:rsidRPr="00593FB7">
        <w:rPr>
          <w:rStyle w:val="StyleUnderline"/>
          <w:rFonts w:asciiTheme="majorHAnsi" w:hAnsiTheme="majorHAnsi"/>
          <w:highlight w:val="green"/>
        </w:rPr>
        <w:t>than an atomic bomb</w:t>
      </w:r>
      <w:r w:rsidRPr="00593FB7">
        <w:rPr>
          <w:rStyle w:val="StyleUnderline"/>
          <w:rFonts w:asciiTheme="majorHAnsi" w:hAnsiTheme="majorHAnsi"/>
        </w:rPr>
        <w:t xml:space="preserve">. </w:t>
      </w:r>
      <w:r w:rsidRPr="00593FB7">
        <w:rPr>
          <w:rFonts w:asciiTheme="majorHAnsi" w:hAnsiTheme="majorHAnsi"/>
          <w:sz w:val="14"/>
        </w:rPr>
        <w:t xml:space="preserve">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RPr="00593FB7">
        <w:rPr>
          <w:rStyle w:val="StyleUnderline"/>
          <w:rFonts w:asciiTheme="majorHAnsi" w:hAnsiTheme="majorHAnsi"/>
        </w:rPr>
        <w:t>Strategic nuclear weapons produce</w:t>
      </w:r>
      <w:r w:rsidRPr="00593FB7">
        <w:rPr>
          <w:rFonts w:asciiTheme="majorHAnsi" w:hAnsiTheme="majorHAnsi"/>
          <w:sz w:val="14"/>
        </w:rPr>
        <w:t xml:space="preserve"> much </w:t>
      </w:r>
      <w:r w:rsidRPr="00593FB7">
        <w:rPr>
          <w:rStyle w:val="StyleUnderline"/>
          <w:rFonts w:asciiTheme="majorHAnsi" w:hAnsiTheme="majorHAnsi"/>
          <w:highlight w:val="green"/>
        </w:rPr>
        <w:t>larger nuclear firestorms</w:t>
      </w:r>
      <w:r w:rsidRPr="00593FB7">
        <w:rPr>
          <w:rStyle w:val="StyleUnderline"/>
          <w:rFonts w:asciiTheme="majorHAnsi" w:hAnsiTheme="majorHAnsi"/>
        </w:rPr>
        <w:t xml:space="preserve"> than</w:t>
      </w:r>
      <w:r w:rsidRPr="00593FB7">
        <w:rPr>
          <w:rFonts w:asciiTheme="majorHAnsi" w:hAnsiTheme="majorHAnsi"/>
          <w:sz w:val="14"/>
        </w:rPr>
        <w:t xml:space="preserve"> do </w:t>
      </w:r>
      <w:r w:rsidRPr="00593FB7">
        <w:rPr>
          <w:rStyle w:val="StyleUnderline"/>
          <w:rFonts w:asciiTheme="majorHAnsi" w:hAnsiTheme="majorHAnsi"/>
        </w:rPr>
        <w:t>atomic bombs</w:t>
      </w:r>
      <w:r w:rsidRPr="00593FB7">
        <w:rPr>
          <w:rFonts w:asciiTheme="majorHAnsi" w:hAnsiTheme="majorHAnsi"/>
          <w:sz w:val="14"/>
        </w:rPr>
        <w:t xml:space="preserve">. For example, a standard Russian 800-kiloton warhead, on an average day, will ignite fires covering a surface area of 90 to 152 square miles. </w:t>
      </w:r>
      <w:r w:rsidRPr="00593FB7">
        <w:rPr>
          <w:rStyle w:val="StyleUnderline"/>
          <w:rFonts w:asciiTheme="majorHAnsi" w:hAnsiTheme="majorHAnsi"/>
          <w:highlight w:val="green"/>
        </w:rPr>
        <w:t>A war</w:t>
      </w:r>
      <w:r w:rsidRPr="00593FB7">
        <w:rPr>
          <w:rStyle w:val="StyleUnderline"/>
          <w:rFonts w:asciiTheme="majorHAnsi" w:hAnsiTheme="majorHAnsi"/>
        </w:rPr>
        <w:t xml:space="preserve"> fought </w:t>
      </w:r>
      <w:r w:rsidRPr="00593FB7">
        <w:rPr>
          <w:rStyle w:val="StyleUnderline"/>
          <w:rFonts w:asciiTheme="majorHAnsi" w:hAnsiTheme="majorHAnsi"/>
          <w:highlight w:val="green"/>
        </w:rPr>
        <w:t>with</w:t>
      </w:r>
      <w:r w:rsidRPr="00593FB7">
        <w:rPr>
          <w:rFonts w:asciiTheme="majorHAnsi" w:hAnsiTheme="majorHAnsi"/>
          <w:sz w:val="14"/>
        </w:rPr>
        <w:t xml:space="preserve"> hundreds or </w:t>
      </w:r>
      <w:r w:rsidRPr="00593FB7">
        <w:rPr>
          <w:rStyle w:val="StyleUnderline"/>
          <w:rFonts w:asciiTheme="majorHAnsi" w:hAnsiTheme="majorHAnsi"/>
        </w:rPr>
        <w:t xml:space="preserve">thousands of U.S. and Russian </w:t>
      </w:r>
      <w:r w:rsidRPr="00593FB7">
        <w:rPr>
          <w:rStyle w:val="StyleUnderline"/>
          <w:rFonts w:asciiTheme="majorHAnsi" w:hAnsiTheme="majorHAnsi"/>
          <w:highlight w:val="green"/>
        </w:rPr>
        <w:t>strategic nuclear weapons</w:t>
      </w:r>
      <w:r w:rsidRPr="00593FB7">
        <w:rPr>
          <w:rStyle w:val="StyleUnderline"/>
          <w:rFonts w:asciiTheme="majorHAnsi" w:hAnsiTheme="majorHAnsi"/>
        </w:rPr>
        <w:t xml:space="preserve"> would ignite immense</w:t>
      </w:r>
      <w:r w:rsidRPr="00593FB7">
        <w:rPr>
          <w:rFonts w:asciiTheme="majorHAnsi" w:hAnsiTheme="majorHAnsi"/>
          <w:sz w:val="14"/>
        </w:rPr>
        <w:t xml:space="preserve"> nuclear </w:t>
      </w:r>
      <w:r w:rsidRPr="00593FB7">
        <w:rPr>
          <w:rStyle w:val="StyleUnderline"/>
          <w:rFonts w:asciiTheme="majorHAnsi" w:hAnsiTheme="majorHAnsi"/>
        </w:rPr>
        <w:t>firestorms</w:t>
      </w:r>
      <w:r w:rsidRPr="00593FB7">
        <w:rPr>
          <w:rFonts w:asciiTheme="majorHAnsi" w:hAnsiTheme="majorHAnsi"/>
          <w:sz w:val="14"/>
        </w:rPr>
        <w:t xml:space="preserve"> covering land surface areas of many thousands or tens of thousands of square miles. The scientists calculated that these fires would </w:t>
      </w:r>
      <w:r w:rsidRPr="00593FB7">
        <w:rPr>
          <w:rStyle w:val="StyleUnderline"/>
          <w:rFonts w:asciiTheme="majorHAnsi" w:hAnsiTheme="majorHAnsi"/>
          <w:highlight w:val="green"/>
        </w:rPr>
        <w:t xml:space="preserve">produce </w:t>
      </w:r>
      <w:r w:rsidRPr="00593FB7">
        <w:rPr>
          <w:rStyle w:val="StyleUnderline"/>
          <w:rFonts w:asciiTheme="majorHAnsi" w:hAnsiTheme="majorHAnsi"/>
        </w:rPr>
        <w:t xml:space="preserve">up to </w:t>
      </w:r>
      <w:r w:rsidRPr="00593FB7">
        <w:rPr>
          <w:rStyle w:val="StyleUnderline"/>
          <w:rFonts w:asciiTheme="majorHAnsi" w:hAnsiTheme="majorHAnsi"/>
          <w:highlight w:val="green"/>
        </w:rPr>
        <w:t>180 million tons</w:t>
      </w:r>
      <w:r w:rsidRPr="00593FB7">
        <w:rPr>
          <w:rStyle w:val="StyleUnderline"/>
          <w:rFonts w:asciiTheme="majorHAnsi" w:hAnsiTheme="majorHAnsi"/>
        </w:rPr>
        <w:t xml:space="preserve"> </w:t>
      </w:r>
      <w:r w:rsidRPr="00593FB7">
        <w:rPr>
          <w:rStyle w:val="StyleUnderline"/>
          <w:rFonts w:asciiTheme="majorHAnsi" w:hAnsiTheme="majorHAnsi"/>
          <w:highlight w:val="green"/>
        </w:rPr>
        <w:t xml:space="preserve">of black carbon </w:t>
      </w:r>
      <w:r w:rsidRPr="00593FB7">
        <w:rPr>
          <w:rStyle w:val="StyleUnderline"/>
          <w:rFonts w:asciiTheme="majorHAnsi" w:hAnsiTheme="majorHAnsi"/>
        </w:rPr>
        <w:t>soot and smoke</w:t>
      </w:r>
      <w:r w:rsidRPr="00593FB7">
        <w:rPr>
          <w:rFonts w:asciiTheme="majorHAnsi" w:hAnsiTheme="majorHAnsi"/>
          <w:sz w:val="14"/>
        </w:rPr>
        <w:t xml:space="preserve">, which would form a dense, global stratospheric smoke layer. The smoke would remain in the stratosphere for 10 to 20 years, </w:t>
      </w:r>
      <w:r w:rsidRPr="00593FB7">
        <w:rPr>
          <w:rStyle w:val="StyleUnderline"/>
          <w:rFonts w:asciiTheme="majorHAnsi" w:hAnsiTheme="majorHAnsi"/>
        </w:rPr>
        <w:t>and</w:t>
      </w:r>
      <w:r w:rsidRPr="00593FB7">
        <w:rPr>
          <w:rFonts w:asciiTheme="majorHAnsi" w:hAnsiTheme="majorHAnsi"/>
          <w:sz w:val="14"/>
        </w:rPr>
        <w:t xml:space="preserve"> it would </w:t>
      </w:r>
      <w:r w:rsidRPr="00593FB7">
        <w:rPr>
          <w:rStyle w:val="StyleUnderline"/>
          <w:rFonts w:asciiTheme="majorHAnsi" w:hAnsiTheme="majorHAnsi"/>
          <w:highlight w:val="green"/>
        </w:rPr>
        <w:t>block</w:t>
      </w:r>
      <w:r w:rsidRPr="00593FB7">
        <w:rPr>
          <w:rFonts w:asciiTheme="majorHAnsi" w:hAnsiTheme="majorHAnsi"/>
          <w:sz w:val="14"/>
        </w:rPr>
        <w:t xml:space="preserve"> as much as</w:t>
      </w:r>
      <w:r w:rsidRPr="00593FB7">
        <w:rPr>
          <w:rStyle w:val="StyleUnderline"/>
          <w:rFonts w:asciiTheme="majorHAnsi" w:hAnsiTheme="majorHAnsi"/>
        </w:rPr>
        <w:t xml:space="preserve"> </w:t>
      </w:r>
      <w:r w:rsidRPr="00593FB7">
        <w:rPr>
          <w:rStyle w:val="StyleUnderline"/>
          <w:rFonts w:asciiTheme="majorHAnsi" w:hAnsiTheme="majorHAnsi"/>
          <w:highlight w:val="green"/>
        </w:rPr>
        <w:t>70 percent of sunlight</w:t>
      </w:r>
      <w:r w:rsidRPr="00593FB7">
        <w:rPr>
          <w:rFonts w:asciiTheme="majorHAnsi" w:hAnsiTheme="majorHAnsi"/>
          <w:sz w:val="14"/>
        </w:rPr>
        <w:t xml:space="preserve"> from reaching the surface of the Northern Hemisphere and 35 percent from the Southern Hemisphere. So much sunlight would be blocked by the smoke that the noonday sun would resemble a full moon at midnight. Under such conditions,</w:t>
      </w:r>
      <w:r w:rsidRPr="00593FB7">
        <w:rPr>
          <w:rStyle w:val="StyleUnderline"/>
          <w:rFonts w:asciiTheme="majorHAnsi" w:hAnsiTheme="majorHAnsi"/>
        </w:rPr>
        <w:t xml:space="preserve"> it would only require a matter of days or weeks for daily</w:t>
      </w:r>
      <w:r w:rsidRPr="00593FB7">
        <w:rPr>
          <w:rFonts w:asciiTheme="majorHAnsi" w:hAnsiTheme="majorHAnsi"/>
          <w:sz w:val="14"/>
        </w:rPr>
        <w:t xml:space="preserve"> minimum </w:t>
      </w:r>
      <w:r w:rsidRPr="00593FB7">
        <w:rPr>
          <w:rStyle w:val="StyleUnderline"/>
          <w:rFonts w:asciiTheme="majorHAnsi" w:hAnsiTheme="majorHAnsi"/>
          <w:highlight w:val="green"/>
        </w:rPr>
        <w:t>temperatures to fall below freezing</w:t>
      </w:r>
      <w:r w:rsidRPr="00593FB7">
        <w:rPr>
          <w:rFonts w:asciiTheme="majorHAnsi" w:hAnsiTheme="majorHAnsi"/>
          <w:sz w:val="14"/>
        </w:rPr>
        <w:t xml:space="preserve"> in the largest agricultural areas of the Northern Hemisphere, where freezing temperatures would occur every day for a period of between one to more than two years. Average surface temperatures would become </w:t>
      </w:r>
      <w:r w:rsidRPr="00593FB7">
        <w:rPr>
          <w:rStyle w:val="StyleUnderline"/>
          <w:rFonts w:asciiTheme="majorHAnsi" w:hAnsiTheme="majorHAnsi"/>
        </w:rPr>
        <w:t xml:space="preserve">colder than </w:t>
      </w:r>
      <w:r w:rsidRPr="00593FB7">
        <w:rPr>
          <w:rFonts w:asciiTheme="majorHAnsi" w:hAnsiTheme="majorHAnsi"/>
          <w:sz w:val="14"/>
        </w:rPr>
        <w:t xml:space="preserve">those experienced 18,000 years ago at </w:t>
      </w:r>
      <w:r w:rsidRPr="00593FB7">
        <w:rPr>
          <w:rStyle w:val="StyleUnderline"/>
          <w:rFonts w:asciiTheme="majorHAnsi" w:hAnsiTheme="majorHAnsi"/>
        </w:rPr>
        <w:t>the height of the last Ice Age</w:t>
      </w:r>
      <w:r w:rsidRPr="00593FB7">
        <w:rPr>
          <w:rFonts w:asciiTheme="majorHAnsi" w:hAnsiTheme="majorHAnsi"/>
          <w:sz w:val="14"/>
        </w:rPr>
        <w:t xml:space="preserve">, and the prolonged cold would cause average rainfall to decrease by up to 90%. </w:t>
      </w:r>
      <w:r w:rsidRPr="00593FB7">
        <w:rPr>
          <w:rStyle w:val="StyleUnderline"/>
          <w:rFonts w:asciiTheme="majorHAnsi" w:hAnsiTheme="majorHAnsi"/>
          <w:highlight w:val="green"/>
        </w:rPr>
        <w:t>Growing seasons would</w:t>
      </w:r>
      <w:r w:rsidRPr="00593FB7">
        <w:rPr>
          <w:rStyle w:val="StyleUnderline"/>
          <w:rFonts w:asciiTheme="majorHAnsi" w:hAnsiTheme="majorHAnsi"/>
        </w:rPr>
        <w:t xml:space="preserve"> </w:t>
      </w:r>
      <w:r w:rsidRPr="00593FB7">
        <w:rPr>
          <w:rStyle w:val="StyleUnderline"/>
          <w:rFonts w:asciiTheme="majorHAnsi" w:hAnsiTheme="majorHAnsi"/>
          <w:highlight w:val="green"/>
        </w:rPr>
        <w:t>be</w:t>
      </w:r>
      <w:r w:rsidRPr="00593FB7">
        <w:rPr>
          <w:rFonts w:asciiTheme="majorHAnsi" w:hAnsiTheme="majorHAnsi"/>
          <w:sz w:val="14"/>
        </w:rPr>
        <w:t xml:space="preserve"> completely </w:t>
      </w:r>
      <w:r w:rsidRPr="00593FB7">
        <w:rPr>
          <w:rStyle w:val="StyleUnderline"/>
          <w:rFonts w:asciiTheme="majorHAnsi" w:hAnsiTheme="majorHAnsi"/>
          <w:highlight w:val="green"/>
        </w:rPr>
        <w:t>eliminated</w:t>
      </w:r>
      <w:r w:rsidRPr="00593FB7">
        <w:rPr>
          <w:rFonts w:asciiTheme="majorHAnsi" w:hAnsiTheme="majorHAnsi"/>
          <w:sz w:val="14"/>
        </w:rPr>
        <w:t xml:space="preserve"> for more than a decade; it would be too cold and dark to grow food crops, </w:t>
      </w:r>
      <w:r w:rsidRPr="00593FB7">
        <w:rPr>
          <w:rStyle w:val="StyleUnderline"/>
          <w:rFonts w:asciiTheme="majorHAnsi" w:hAnsiTheme="majorHAnsi"/>
          <w:highlight w:val="green"/>
        </w:rPr>
        <w:t>which</w:t>
      </w:r>
      <w:r w:rsidRPr="00593FB7">
        <w:rPr>
          <w:rStyle w:val="StyleUnderline"/>
          <w:rFonts w:asciiTheme="majorHAnsi" w:hAnsiTheme="majorHAnsi"/>
        </w:rPr>
        <w:t xml:space="preserve"> would </w:t>
      </w:r>
      <w:r w:rsidRPr="00593FB7">
        <w:rPr>
          <w:rStyle w:val="StyleUnderline"/>
          <w:rFonts w:asciiTheme="majorHAnsi" w:hAnsiTheme="majorHAnsi"/>
          <w:highlight w:val="green"/>
        </w:rPr>
        <w:t>doom the</w:t>
      </w:r>
      <w:r w:rsidRPr="00593FB7">
        <w:rPr>
          <w:rFonts w:asciiTheme="majorHAnsi" w:hAnsiTheme="majorHAnsi"/>
          <w:sz w:val="14"/>
        </w:rPr>
        <w:t xml:space="preserve"> majority of the </w:t>
      </w:r>
      <w:r w:rsidRPr="00593FB7">
        <w:rPr>
          <w:rStyle w:val="StyleUnderline"/>
          <w:rFonts w:asciiTheme="majorHAnsi" w:hAnsiTheme="majorHAnsi"/>
          <w:highlight w:val="green"/>
        </w:rPr>
        <w:t>human population</w:t>
      </w:r>
      <w:r w:rsidRPr="00593FB7">
        <w:rPr>
          <w:rStyle w:val="StyleUnderline"/>
          <w:rFonts w:asciiTheme="majorHAnsi" w:hAnsiTheme="majorHAnsi"/>
        </w:rPr>
        <w:t>.</w:t>
      </w:r>
    </w:p>
    <w:p w14:paraId="60056509" w14:textId="77777777" w:rsidR="005874E3" w:rsidRPr="00593FB7" w:rsidRDefault="005874E3" w:rsidP="005874E3">
      <w:pPr>
        <w:pStyle w:val="Heading3"/>
        <w:rPr>
          <w:rFonts w:asciiTheme="majorHAnsi" w:hAnsiTheme="majorHAnsi" w:cstheme="majorHAnsi"/>
        </w:rPr>
      </w:pPr>
      <w:bookmarkStart w:id="1" w:name="_Hlk87025497"/>
      <w:bookmarkEnd w:id="0"/>
      <w:r w:rsidRPr="00593FB7">
        <w:rPr>
          <w:rFonts w:asciiTheme="majorHAnsi" w:hAnsiTheme="majorHAnsi" w:cstheme="majorHAnsi"/>
        </w:rPr>
        <w:lastRenderedPageBreak/>
        <w:t>1AC – Solvency</w:t>
      </w:r>
    </w:p>
    <w:p w14:paraId="4A02047A"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Plan: The United States ought to recognize the unconditional right of big tech workers to strike.</w:t>
      </w:r>
    </w:p>
    <w:p w14:paraId="4A729FFA" w14:textId="77777777" w:rsidR="005874E3" w:rsidRPr="00593FB7" w:rsidRDefault="005874E3" w:rsidP="005874E3">
      <w:pPr>
        <w:rPr>
          <w:rFonts w:asciiTheme="majorHAnsi" w:hAnsiTheme="majorHAnsi"/>
        </w:rPr>
      </w:pPr>
    </w:p>
    <w:p w14:paraId="2A7003A0"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Tech worker strikes lead to quick, concrete, climate action from policymakers and tech leaders</w:t>
      </w:r>
      <w:r>
        <w:rPr>
          <w:rFonts w:asciiTheme="majorHAnsi" w:hAnsiTheme="majorHAnsi" w:cstheme="majorHAnsi"/>
        </w:rPr>
        <w:t xml:space="preserve"> – protests are a start but strikes work better</w:t>
      </w:r>
    </w:p>
    <w:p w14:paraId="2647E7BE" w14:textId="77777777" w:rsidR="005874E3" w:rsidRPr="00593FB7" w:rsidRDefault="005874E3" w:rsidP="005874E3">
      <w:pPr>
        <w:rPr>
          <w:rFonts w:asciiTheme="majorHAnsi" w:hAnsiTheme="majorHAnsi"/>
          <w:b/>
          <w:bCs/>
          <w:sz w:val="26"/>
        </w:rPr>
      </w:pPr>
      <w:r w:rsidRPr="00593FB7">
        <w:rPr>
          <w:rStyle w:val="Style13ptBold"/>
          <w:rFonts w:asciiTheme="majorHAnsi" w:hAnsiTheme="majorHAnsi"/>
        </w:rPr>
        <w:t xml:space="preserve">Baca and Greene ’19 </w:t>
      </w:r>
      <w:r w:rsidRPr="00593FB7">
        <w:rPr>
          <w:rFonts w:asciiTheme="majorHAnsi" w:hAnsiTheme="majorHAnsi"/>
          <w:sz w:val="16"/>
          <w:szCs w:val="16"/>
        </w:rPr>
        <w:t xml:space="preserve">[Amazon, Google, other tech employees protest in support of climate action, Marie Baca and Jay Greene, </w:t>
      </w:r>
      <w:hyperlink r:id="rId77" w:history="1">
        <w:r w:rsidRPr="00593FB7">
          <w:rPr>
            <w:rFonts w:asciiTheme="majorHAnsi" w:hAnsiTheme="majorHAnsi"/>
            <w:sz w:val="16"/>
            <w:szCs w:val="16"/>
          </w:rPr>
          <w:t>https://www.washingtonpost.com/technology/2019/09/20/amazon-google-other-tech-employees-protest-support-climate-action/</w:t>
        </w:r>
      </w:hyperlink>
      <w:r w:rsidRPr="00593FB7">
        <w:rPr>
          <w:rFonts w:asciiTheme="majorHAnsi" w:hAnsiTheme="majorHAnsi"/>
          <w:sz w:val="16"/>
          <w:szCs w:val="16"/>
        </w:rPr>
        <w:t>, September 20 2019, Education: Stanford University, BA in Human Biology; Stanford University, MA in Communications, Graduate Program in Journalism Marie C. Baca was a breaking news technology and business reporter in San Francisco. She left The Post in December 2019, Education: Macalester College, BA in English; Columbia University, MS in Journalism Jay Greene is a reporter for The Washington Post who is focused on technology coverage in the Pacific Northwest.] [SS]</w:t>
      </w:r>
    </w:p>
    <w:p w14:paraId="2F923CF7" w14:textId="77777777" w:rsidR="005874E3" w:rsidRPr="00593FB7" w:rsidRDefault="005874E3" w:rsidP="005874E3">
      <w:pPr>
        <w:spacing w:line="240" w:lineRule="auto"/>
        <w:rPr>
          <w:rFonts w:asciiTheme="majorHAnsi" w:hAnsiTheme="majorHAnsi"/>
          <w:bCs/>
          <w:sz w:val="16"/>
        </w:rPr>
      </w:pPr>
      <w:r w:rsidRPr="00593FB7">
        <w:rPr>
          <w:rFonts w:asciiTheme="majorHAnsi" w:hAnsiTheme="majorHAnsi"/>
          <w:bCs/>
          <w:highlight w:val="green"/>
          <w:u w:val="single"/>
        </w:rPr>
        <w:t xml:space="preserve">Thousands of workers at </w:t>
      </w:r>
      <w:r w:rsidRPr="00593FB7">
        <w:rPr>
          <w:rFonts w:asciiTheme="majorHAnsi" w:hAnsiTheme="majorHAnsi"/>
          <w:bCs/>
          <w:sz w:val="16"/>
        </w:rPr>
        <w:t xml:space="preserve">the nation’s largest </w:t>
      </w:r>
      <w:r w:rsidRPr="00593FB7">
        <w:rPr>
          <w:rFonts w:asciiTheme="majorHAnsi" w:hAnsiTheme="majorHAnsi"/>
          <w:bCs/>
          <w:highlight w:val="green"/>
          <w:u w:val="single"/>
        </w:rPr>
        <w:t xml:space="preserve">tech companies </w:t>
      </w:r>
      <w:r w:rsidRPr="00593FB7">
        <w:rPr>
          <w:rFonts w:asciiTheme="majorHAnsi" w:hAnsiTheme="majorHAnsi"/>
          <w:bCs/>
          <w:sz w:val="16"/>
        </w:rPr>
        <w:t xml:space="preserve">were expected to </w:t>
      </w:r>
      <w:r w:rsidRPr="00593FB7">
        <w:rPr>
          <w:rFonts w:asciiTheme="majorHAnsi" w:hAnsiTheme="majorHAnsi"/>
          <w:bCs/>
          <w:highlight w:val="green"/>
          <w:u w:val="single"/>
        </w:rPr>
        <w:t>walk off their jobs</w:t>
      </w:r>
      <w:r w:rsidRPr="00593FB7">
        <w:rPr>
          <w:rFonts w:asciiTheme="majorHAnsi" w:hAnsiTheme="majorHAnsi"/>
          <w:bCs/>
          <w:u w:val="single"/>
        </w:rPr>
        <w:t xml:space="preserve"> </w:t>
      </w:r>
      <w:r w:rsidRPr="00593FB7">
        <w:rPr>
          <w:rFonts w:asciiTheme="majorHAnsi" w:hAnsiTheme="majorHAnsi"/>
          <w:bCs/>
          <w:sz w:val="16"/>
        </w:rPr>
        <w:t xml:space="preserve">Friday </w:t>
      </w:r>
      <w:r w:rsidRPr="00593FB7">
        <w:rPr>
          <w:rFonts w:asciiTheme="majorHAnsi" w:hAnsiTheme="majorHAnsi"/>
          <w:bCs/>
          <w:highlight w:val="green"/>
          <w:u w:val="single"/>
        </w:rPr>
        <w:t xml:space="preserve">to urge </w:t>
      </w:r>
      <w:r w:rsidRPr="00593FB7">
        <w:rPr>
          <w:rFonts w:asciiTheme="majorHAnsi" w:hAnsiTheme="majorHAnsi"/>
          <w:bCs/>
          <w:sz w:val="16"/>
        </w:rPr>
        <w:t xml:space="preserve">industry and world </w:t>
      </w:r>
      <w:r w:rsidRPr="00593FB7">
        <w:rPr>
          <w:rFonts w:asciiTheme="majorHAnsi" w:hAnsiTheme="majorHAnsi"/>
          <w:bCs/>
          <w:highlight w:val="green"/>
          <w:u w:val="single"/>
        </w:rPr>
        <w:t xml:space="preserve">leaders to address climate change </w:t>
      </w:r>
      <w:r w:rsidRPr="00593FB7">
        <w:rPr>
          <w:rFonts w:asciiTheme="majorHAnsi" w:hAnsiTheme="majorHAnsi"/>
          <w:bCs/>
          <w:sz w:val="16"/>
        </w:rPr>
        <w:t xml:space="preserve">more aggressively, part of a larger wave of demonstrations expected to draw millions of people across the globe. The group Amazon Employees for Climate Justice said </w:t>
      </w:r>
      <w:r w:rsidRPr="00593FB7">
        <w:rPr>
          <w:rFonts w:asciiTheme="majorHAnsi" w:hAnsiTheme="majorHAnsi"/>
          <w:bCs/>
          <w:u w:val="single"/>
        </w:rPr>
        <w:t xml:space="preserve">more than </w:t>
      </w:r>
      <w:r w:rsidRPr="00593FB7">
        <w:rPr>
          <w:rFonts w:asciiTheme="majorHAnsi" w:hAnsiTheme="majorHAnsi"/>
          <w:bCs/>
          <w:highlight w:val="green"/>
          <w:u w:val="single"/>
        </w:rPr>
        <w:t xml:space="preserve">1,800 Amazon employees </w:t>
      </w:r>
      <w:r w:rsidRPr="00593FB7">
        <w:rPr>
          <w:rFonts w:asciiTheme="majorHAnsi" w:hAnsiTheme="majorHAnsi"/>
          <w:bCs/>
          <w:u w:val="single"/>
        </w:rPr>
        <w:t xml:space="preserve">in 25 cities </w:t>
      </w:r>
      <w:r w:rsidRPr="00593FB7">
        <w:rPr>
          <w:rFonts w:asciiTheme="majorHAnsi" w:hAnsiTheme="majorHAnsi"/>
          <w:bCs/>
          <w:highlight w:val="green"/>
          <w:u w:val="single"/>
        </w:rPr>
        <w:t xml:space="preserve">pledged to walk </w:t>
      </w:r>
      <w:r w:rsidRPr="00593FB7">
        <w:rPr>
          <w:rFonts w:asciiTheme="majorHAnsi" w:hAnsiTheme="majorHAnsi"/>
          <w:bCs/>
          <w:u w:val="single"/>
        </w:rPr>
        <w:t xml:space="preserve">out. </w:t>
      </w:r>
      <w:r w:rsidRPr="00593FB7">
        <w:rPr>
          <w:rFonts w:asciiTheme="majorHAnsi" w:hAnsiTheme="majorHAnsi"/>
          <w:bCs/>
          <w:highlight w:val="green"/>
          <w:u w:val="single"/>
        </w:rPr>
        <w:t>Google</w:t>
      </w:r>
      <w:r w:rsidRPr="00593FB7">
        <w:rPr>
          <w:rFonts w:asciiTheme="majorHAnsi" w:hAnsiTheme="majorHAnsi"/>
          <w:bCs/>
          <w:u w:val="single"/>
        </w:rPr>
        <w:t xml:space="preserve"> </w:t>
      </w:r>
      <w:r w:rsidRPr="00593FB7">
        <w:rPr>
          <w:rFonts w:asciiTheme="majorHAnsi" w:hAnsiTheme="majorHAnsi"/>
          <w:bCs/>
          <w:sz w:val="16"/>
        </w:rPr>
        <w:t>Workers for Action on Climate tweeted that they</w:t>
      </w:r>
      <w:r w:rsidRPr="00593FB7">
        <w:rPr>
          <w:rFonts w:asciiTheme="majorHAnsi" w:hAnsiTheme="majorHAnsi"/>
          <w:bCs/>
          <w:u w:val="single"/>
        </w:rPr>
        <w:t xml:space="preserve"> </w:t>
      </w:r>
      <w:r w:rsidRPr="00593FB7">
        <w:rPr>
          <w:rFonts w:asciiTheme="majorHAnsi" w:hAnsiTheme="majorHAnsi"/>
          <w:bCs/>
          <w:highlight w:val="green"/>
          <w:u w:val="single"/>
        </w:rPr>
        <w:t>expected</w:t>
      </w:r>
      <w:r w:rsidRPr="00593FB7">
        <w:rPr>
          <w:rFonts w:asciiTheme="majorHAnsi" w:hAnsiTheme="majorHAnsi"/>
          <w:bCs/>
          <w:sz w:val="16"/>
        </w:rPr>
        <w:t xml:space="preserve"> about </w:t>
      </w:r>
      <w:r w:rsidRPr="00593FB7">
        <w:rPr>
          <w:rFonts w:asciiTheme="majorHAnsi" w:hAnsiTheme="majorHAnsi"/>
          <w:bCs/>
          <w:highlight w:val="green"/>
          <w:u w:val="single"/>
        </w:rPr>
        <w:t>700 workers</w:t>
      </w:r>
      <w:r w:rsidRPr="00593FB7">
        <w:rPr>
          <w:rFonts w:asciiTheme="majorHAnsi" w:hAnsiTheme="majorHAnsi"/>
          <w:bCs/>
          <w:sz w:val="16"/>
          <w:highlight w:val="green"/>
        </w:rPr>
        <w:t xml:space="preserve"> </w:t>
      </w:r>
      <w:r w:rsidRPr="00593FB7">
        <w:rPr>
          <w:rFonts w:asciiTheme="majorHAnsi" w:hAnsiTheme="majorHAnsi"/>
          <w:bCs/>
          <w:highlight w:val="green"/>
          <w:u w:val="single"/>
        </w:rPr>
        <w:t>to strike</w:t>
      </w:r>
      <w:r w:rsidRPr="00593FB7">
        <w:rPr>
          <w:rFonts w:asciiTheme="majorHAnsi" w:hAnsiTheme="majorHAnsi"/>
          <w:bCs/>
          <w:sz w:val="16"/>
          <w:highlight w:val="green"/>
        </w:rPr>
        <w:t xml:space="preserve"> </w:t>
      </w:r>
      <w:r w:rsidRPr="00593FB7">
        <w:rPr>
          <w:rFonts w:asciiTheme="majorHAnsi" w:hAnsiTheme="majorHAnsi"/>
          <w:bCs/>
          <w:sz w:val="16"/>
        </w:rPr>
        <w:t xml:space="preserve">as of Thursday. Similar groups that said they were representing employees </w:t>
      </w:r>
      <w:r w:rsidRPr="00593FB7">
        <w:rPr>
          <w:rFonts w:asciiTheme="majorHAnsi" w:hAnsiTheme="majorHAnsi"/>
          <w:bCs/>
          <w:u w:val="single"/>
        </w:rPr>
        <w:t xml:space="preserve">at </w:t>
      </w:r>
      <w:r w:rsidRPr="00593FB7">
        <w:rPr>
          <w:rFonts w:asciiTheme="majorHAnsi" w:hAnsiTheme="majorHAnsi"/>
          <w:bCs/>
          <w:highlight w:val="green"/>
          <w:u w:val="single"/>
        </w:rPr>
        <w:t xml:space="preserve">Microsoft, Facebook, Twitter, </w:t>
      </w:r>
      <w:r w:rsidRPr="00593FB7">
        <w:rPr>
          <w:rFonts w:asciiTheme="majorHAnsi" w:hAnsiTheme="majorHAnsi"/>
          <w:bCs/>
          <w:u w:val="single"/>
        </w:rPr>
        <w:t xml:space="preserve">Square and other major tech companies </w:t>
      </w:r>
      <w:r w:rsidRPr="00593FB7">
        <w:rPr>
          <w:rFonts w:asciiTheme="majorHAnsi" w:hAnsiTheme="majorHAnsi"/>
          <w:bCs/>
          <w:sz w:val="16"/>
        </w:rPr>
        <w:t xml:space="preserve">tweeted that they also </w:t>
      </w:r>
      <w:r w:rsidRPr="00593FB7">
        <w:rPr>
          <w:rFonts w:asciiTheme="majorHAnsi" w:hAnsiTheme="majorHAnsi"/>
          <w:bCs/>
          <w:highlight w:val="green"/>
          <w:u w:val="single"/>
        </w:rPr>
        <w:t xml:space="preserve">expected significant numbers </w:t>
      </w:r>
      <w:r w:rsidRPr="00593FB7">
        <w:rPr>
          <w:rFonts w:asciiTheme="majorHAnsi" w:hAnsiTheme="majorHAnsi"/>
          <w:bCs/>
          <w:u w:val="single"/>
        </w:rPr>
        <w:t>of employees to walk out</w:t>
      </w:r>
      <w:r w:rsidRPr="00593FB7">
        <w:rPr>
          <w:rFonts w:asciiTheme="majorHAnsi" w:hAnsiTheme="majorHAnsi"/>
          <w:bCs/>
          <w:sz w:val="16"/>
        </w:rPr>
        <w:t>. Hundreds gathered Friday outside Amazon’s headquarters in downtown Seattle as part of the demonstrations</w:t>
      </w:r>
      <w:r w:rsidRPr="00593FB7">
        <w:rPr>
          <w:rFonts w:asciiTheme="majorHAnsi" w:hAnsiTheme="majorHAnsi"/>
          <w:bCs/>
          <w:u w:val="single"/>
        </w:rPr>
        <w:t xml:space="preserve">. </w:t>
      </w:r>
      <w:r w:rsidRPr="00593FB7">
        <w:rPr>
          <w:rFonts w:asciiTheme="majorHAnsi" w:hAnsiTheme="majorHAnsi"/>
          <w:bCs/>
          <w:highlight w:val="green"/>
          <w:u w:val="single"/>
        </w:rPr>
        <w:t>Participants chanted</w:t>
      </w:r>
      <w:r w:rsidRPr="00593FB7">
        <w:rPr>
          <w:rFonts w:asciiTheme="majorHAnsi" w:hAnsiTheme="majorHAnsi"/>
          <w:bCs/>
          <w:sz w:val="16"/>
        </w:rPr>
        <w:t xml:space="preserve">, “Hey hey, ho ho, </w:t>
      </w:r>
      <w:r w:rsidRPr="00593FB7">
        <w:rPr>
          <w:rFonts w:asciiTheme="majorHAnsi" w:hAnsiTheme="majorHAnsi"/>
          <w:bCs/>
          <w:highlight w:val="green"/>
          <w:u w:val="single"/>
        </w:rPr>
        <w:t>fossil fuels have got to go</w:t>
      </w:r>
      <w:r w:rsidRPr="00593FB7">
        <w:rPr>
          <w:rFonts w:asciiTheme="majorHAnsi" w:hAnsiTheme="majorHAnsi"/>
          <w:bCs/>
          <w:sz w:val="16"/>
          <w:highlight w:val="green"/>
        </w:rPr>
        <w:t>”</w:t>
      </w:r>
      <w:r w:rsidRPr="00593FB7">
        <w:rPr>
          <w:rFonts w:asciiTheme="majorHAnsi" w:hAnsiTheme="majorHAnsi"/>
          <w:bCs/>
          <w:sz w:val="16"/>
        </w:rPr>
        <w:t xml:space="preserve"> and held signs with messages such as “Amazon, Let’s lead. Zero Emissions By 2030.” Rebecca Sheppard, 28, works in Amazon’s air, science and tech group to make the online retail giant’s planes more efficient. She said she thought about quitting last year over her concerns about Amazon’s massive carbon footprint, but colleagues discouraged her, saying she could effect change by sticking around. “We’ve just got to double down,” she said about employee efforts to produce change. (Amazon founder and chief executive Jeff Bezos owns The Washington Post.) ‘I hope the politicians hear us’: Millions of youth around the world strike for action </w:t>
      </w:r>
      <w:r w:rsidRPr="00593FB7">
        <w:rPr>
          <w:rFonts w:asciiTheme="majorHAnsi" w:hAnsiTheme="majorHAnsi"/>
          <w:bCs/>
          <w:highlight w:val="green"/>
          <w:u w:val="single"/>
        </w:rPr>
        <w:t xml:space="preserve">The strike is being held in advance of a </w:t>
      </w:r>
      <w:r w:rsidRPr="00593FB7">
        <w:rPr>
          <w:rFonts w:asciiTheme="majorHAnsi" w:hAnsiTheme="majorHAnsi"/>
          <w:bCs/>
          <w:u w:val="single"/>
        </w:rPr>
        <w:t xml:space="preserve">Monday </w:t>
      </w:r>
      <w:r w:rsidRPr="00593FB7">
        <w:rPr>
          <w:rFonts w:asciiTheme="majorHAnsi" w:hAnsiTheme="majorHAnsi"/>
          <w:bCs/>
          <w:highlight w:val="green"/>
          <w:u w:val="single"/>
        </w:rPr>
        <w:t>climate summit at the U</w:t>
      </w:r>
      <w:r w:rsidRPr="00593FB7">
        <w:rPr>
          <w:rFonts w:asciiTheme="majorHAnsi" w:hAnsiTheme="majorHAnsi"/>
          <w:bCs/>
          <w:sz w:val="16"/>
        </w:rPr>
        <w:t xml:space="preserve">nited </w:t>
      </w:r>
      <w:r w:rsidRPr="00593FB7">
        <w:rPr>
          <w:rFonts w:asciiTheme="majorHAnsi" w:hAnsiTheme="majorHAnsi"/>
          <w:bCs/>
          <w:highlight w:val="green"/>
          <w:u w:val="single"/>
        </w:rPr>
        <w:t>N</w:t>
      </w:r>
      <w:r w:rsidRPr="00593FB7">
        <w:rPr>
          <w:rFonts w:asciiTheme="majorHAnsi" w:hAnsiTheme="majorHAnsi"/>
          <w:bCs/>
          <w:sz w:val="16"/>
        </w:rPr>
        <w:t xml:space="preserve">ations. U.N. Secretary-General António Guterres has insisted that instead of bringing “fancy speeches” with them to the meeting, the countries must offer concrete commitments such as reaching net zero emissions by 2050 or eliminating the construction of coal-fired power plants. Strike organizers expected more than 1,000 events to take place in the United States alone. </w:t>
      </w:r>
      <w:r w:rsidRPr="00593FB7">
        <w:rPr>
          <w:rFonts w:asciiTheme="majorHAnsi" w:hAnsiTheme="majorHAnsi"/>
          <w:bCs/>
          <w:highlight w:val="green"/>
          <w:u w:val="single"/>
        </w:rPr>
        <w:t xml:space="preserve">The tech workers joined millions </w:t>
      </w:r>
      <w:r w:rsidRPr="00593FB7">
        <w:rPr>
          <w:rFonts w:asciiTheme="majorHAnsi" w:hAnsiTheme="majorHAnsi"/>
          <w:bCs/>
          <w:u w:val="single"/>
        </w:rPr>
        <w:t xml:space="preserve">of youths </w:t>
      </w:r>
      <w:r w:rsidRPr="00593FB7">
        <w:rPr>
          <w:rFonts w:asciiTheme="majorHAnsi" w:hAnsiTheme="majorHAnsi"/>
          <w:bCs/>
          <w:highlight w:val="green"/>
          <w:u w:val="single"/>
        </w:rPr>
        <w:t xml:space="preserve">from more than 150 countries </w:t>
      </w:r>
      <w:r w:rsidRPr="00593FB7">
        <w:rPr>
          <w:rFonts w:asciiTheme="majorHAnsi" w:hAnsiTheme="majorHAnsi"/>
          <w:bCs/>
          <w:sz w:val="16"/>
        </w:rPr>
        <w:t xml:space="preserve">around the world who skipped school Friday in solidarity with the movement. Among them was 16-year-old Swedish climate activist Greta Thunberg, who has given a speech before the United Nations, met with political and business leaders, and has been nominated for a Nobel Peace Prize for her work. </w:t>
      </w:r>
      <w:r w:rsidRPr="00593FB7">
        <w:rPr>
          <w:rFonts w:asciiTheme="majorHAnsi" w:hAnsiTheme="majorHAnsi"/>
          <w:bCs/>
          <w:highlight w:val="green"/>
          <w:u w:val="single"/>
        </w:rPr>
        <w:t xml:space="preserve">Facebook </w:t>
      </w:r>
      <w:r w:rsidRPr="00593FB7">
        <w:rPr>
          <w:rFonts w:asciiTheme="majorHAnsi" w:hAnsiTheme="majorHAnsi"/>
          <w:bCs/>
          <w:u w:val="single"/>
        </w:rPr>
        <w:t xml:space="preserve">released a statement </w:t>
      </w:r>
      <w:r w:rsidRPr="00593FB7">
        <w:rPr>
          <w:rFonts w:asciiTheme="majorHAnsi" w:hAnsiTheme="majorHAnsi"/>
          <w:bCs/>
          <w:sz w:val="16"/>
        </w:rPr>
        <w:t xml:space="preserve">Friday </w:t>
      </w:r>
      <w:r w:rsidRPr="00593FB7">
        <w:rPr>
          <w:rFonts w:asciiTheme="majorHAnsi" w:hAnsiTheme="majorHAnsi"/>
          <w:bCs/>
          <w:u w:val="single"/>
        </w:rPr>
        <w:t>expressing its support for employees who chose to walk out</w:t>
      </w:r>
      <w:r w:rsidRPr="00593FB7">
        <w:rPr>
          <w:rFonts w:asciiTheme="majorHAnsi" w:hAnsiTheme="majorHAnsi"/>
          <w:bCs/>
          <w:sz w:val="16"/>
        </w:rPr>
        <w:t xml:space="preserve"> and said that </w:t>
      </w:r>
      <w:r w:rsidRPr="00593FB7">
        <w:rPr>
          <w:rFonts w:asciiTheme="majorHAnsi" w:hAnsiTheme="majorHAnsi"/>
          <w:bCs/>
          <w:u w:val="single"/>
        </w:rPr>
        <w:t xml:space="preserve">the company </w:t>
      </w:r>
      <w:r w:rsidRPr="00593FB7">
        <w:rPr>
          <w:rFonts w:asciiTheme="majorHAnsi" w:hAnsiTheme="majorHAnsi"/>
          <w:bCs/>
          <w:highlight w:val="green"/>
          <w:u w:val="single"/>
        </w:rPr>
        <w:t xml:space="preserve">is “building sustainability </w:t>
      </w:r>
      <w:r w:rsidRPr="00593FB7">
        <w:rPr>
          <w:rFonts w:asciiTheme="majorHAnsi" w:hAnsiTheme="majorHAnsi"/>
          <w:bCs/>
          <w:u w:val="single"/>
        </w:rPr>
        <w:t>into our operations</w:t>
      </w:r>
      <w:r w:rsidRPr="00593FB7">
        <w:rPr>
          <w:rFonts w:asciiTheme="majorHAnsi" w:hAnsiTheme="majorHAnsi"/>
          <w:bCs/>
          <w:sz w:val="16"/>
        </w:rPr>
        <w:t xml:space="preserve"> </w:t>
      </w:r>
      <w:r w:rsidRPr="00593FB7">
        <w:rPr>
          <w:rFonts w:asciiTheme="majorHAnsi" w:hAnsiTheme="majorHAnsi"/>
          <w:bCs/>
          <w:u w:val="single"/>
        </w:rPr>
        <w:t>as well as engaging the global community</w:t>
      </w:r>
      <w:r w:rsidRPr="00593FB7">
        <w:rPr>
          <w:rFonts w:asciiTheme="majorHAnsi" w:hAnsiTheme="majorHAnsi"/>
          <w:bCs/>
          <w:sz w:val="16"/>
        </w:rPr>
        <w:t xml:space="preserve"> on this important issue with our products.” Microsoft declined to comment. Google, Twitter and Square were not immediately available to comment. At Amazon, the walkout came a day after </w:t>
      </w:r>
      <w:r w:rsidRPr="00593FB7">
        <w:rPr>
          <w:rFonts w:asciiTheme="majorHAnsi" w:hAnsiTheme="majorHAnsi"/>
          <w:bCs/>
          <w:highlight w:val="green"/>
          <w:u w:val="single"/>
        </w:rPr>
        <w:t xml:space="preserve">Bezos announced a “Climate Pledge” </w:t>
      </w:r>
      <w:r w:rsidRPr="00593FB7">
        <w:rPr>
          <w:rFonts w:asciiTheme="majorHAnsi" w:hAnsiTheme="majorHAnsi"/>
          <w:bCs/>
          <w:u w:val="single"/>
        </w:rPr>
        <w:t xml:space="preserve">that would require signatories </w:t>
      </w:r>
      <w:r w:rsidRPr="00593FB7">
        <w:rPr>
          <w:rFonts w:asciiTheme="majorHAnsi" w:hAnsiTheme="majorHAnsi"/>
          <w:bCs/>
          <w:highlight w:val="green"/>
          <w:u w:val="single"/>
        </w:rPr>
        <w:t xml:space="preserve">to meet </w:t>
      </w:r>
      <w:r w:rsidRPr="00593FB7">
        <w:rPr>
          <w:rFonts w:asciiTheme="majorHAnsi" w:hAnsiTheme="majorHAnsi"/>
          <w:bCs/>
          <w:u w:val="single"/>
        </w:rPr>
        <w:t xml:space="preserve">the goals of </w:t>
      </w:r>
      <w:r w:rsidRPr="00593FB7">
        <w:rPr>
          <w:rFonts w:asciiTheme="majorHAnsi" w:hAnsiTheme="majorHAnsi"/>
          <w:bCs/>
          <w:highlight w:val="green"/>
          <w:u w:val="single"/>
        </w:rPr>
        <w:t xml:space="preserve">the Paris climate agreement a decade early. The pledge also requires </w:t>
      </w:r>
      <w:r w:rsidRPr="00593FB7">
        <w:rPr>
          <w:rFonts w:asciiTheme="majorHAnsi" w:hAnsiTheme="majorHAnsi"/>
          <w:bCs/>
          <w:u w:val="single"/>
        </w:rPr>
        <w:t xml:space="preserve">regular measuring and </w:t>
      </w:r>
      <w:r w:rsidRPr="00593FB7">
        <w:rPr>
          <w:rFonts w:asciiTheme="majorHAnsi" w:hAnsiTheme="majorHAnsi"/>
          <w:bCs/>
          <w:highlight w:val="green"/>
          <w:u w:val="single"/>
        </w:rPr>
        <w:t xml:space="preserve">reporting of emissions, as well as obtaining net zero carbon </w:t>
      </w:r>
      <w:r w:rsidRPr="00593FB7">
        <w:rPr>
          <w:rFonts w:asciiTheme="majorHAnsi" w:hAnsiTheme="majorHAnsi"/>
          <w:bCs/>
          <w:u w:val="single"/>
        </w:rPr>
        <w:t>across businesses by 2040,</w:t>
      </w:r>
      <w:r w:rsidRPr="00593FB7">
        <w:rPr>
          <w:rFonts w:asciiTheme="majorHAnsi" w:hAnsiTheme="majorHAnsi"/>
          <w:bCs/>
          <w:sz w:val="16"/>
        </w:rPr>
        <w:t xml:space="preserve"> among other stipulations. U.S. takes a low profile as nations gather in New York to debate steps to combat climate change Bezos said </w:t>
      </w:r>
      <w:r w:rsidRPr="00593FB7">
        <w:rPr>
          <w:rFonts w:asciiTheme="majorHAnsi" w:hAnsiTheme="majorHAnsi"/>
          <w:bCs/>
          <w:highlight w:val="green"/>
          <w:u w:val="single"/>
        </w:rPr>
        <w:t xml:space="preserve">Amazon would </w:t>
      </w:r>
      <w:r w:rsidRPr="00593FB7">
        <w:rPr>
          <w:rFonts w:asciiTheme="majorHAnsi" w:hAnsiTheme="majorHAnsi"/>
          <w:bCs/>
          <w:u w:val="single"/>
        </w:rPr>
        <w:t xml:space="preserve">be the first company to </w:t>
      </w:r>
      <w:r w:rsidRPr="00593FB7">
        <w:rPr>
          <w:rFonts w:asciiTheme="majorHAnsi" w:hAnsiTheme="majorHAnsi"/>
          <w:bCs/>
          <w:highlight w:val="green"/>
          <w:u w:val="single"/>
        </w:rPr>
        <w:t>sign the pledge</w:t>
      </w:r>
      <w:r w:rsidRPr="00593FB7">
        <w:rPr>
          <w:rFonts w:asciiTheme="majorHAnsi" w:hAnsiTheme="majorHAnsi"/>
          <w:bCs/>
          <w:sz w:val="16"/>
        </w:rPr>
        <w:t xml:space="preserve">. Critics, who have long claimed Amazon does little to offset the emissions it produces, say the pact lacks transparency and standardized rules for what is measured and reported. Amazon declined to comment on the walkout. In Seattle, workers who walked out held signs that opposed deals with gas and oil companies. The crowd booed when a speaker noted that Amazon funds climate-denying lobbyists. There was also a speaker from Google. </w:t>
      </w:r>
      <w:r w:rsidRPr="00593FB7">
        <w:rPr>
          <w:rFonts w:asciiTheme="majorHAnsi" w:hAnsiTheme="majorHAnsi"/>
          <w:bCs/>
          <w:u w:val="single"/>
        </w:rPr>
        <w:t>Sarah Read, a</w:t>
      </w:r>
      <w:r w:rsidRPr="00593FB7">
        <w:rPr>
          <w:rFonts w:asciiTheme="majorHAnsi" w:hAnsiTheme="majorHAnsi"/>
          <w:bCs/>
          <w:sz w:val="16"/>
        </w:rPr>
        <w:t xml:space="preserve"> user experience </w:t>
      </w:r>
      <w:r w:rsidRPr="00593FB7">
        <w:rPr>
          <w:rFonts w:asciiTheme="majorHAnsi" w:hAnsiTheme="majorHAnsi"/>
          <w:bCs/>
          <w:u w:val="single"/>
        </w:rPr>
        <w:t xml:space="preserve">researcher </w:t>
      </w:r>
      <w:r w:rsidRPr="00593FB7">
        <w:rPr>
          <w:rFonts w:asciiTheme="majorHAnsi" w:hAnsiTheme="majorHAnsi"/>
          <w:bCs/>
          <w:sz w:val="16"/>
        </w:rPr>
        <w:t xml:space="preserve">with Prime Video, said Thursday’s announcement shows employees are having an impact. She said she </w:t>
      </w:r>
      <w:r w:rsidRPr="00593FB7">
        <w:rPr>
          <w:rFonts w:asciiTheme="majorHAnsi" w:hAnsiTheme="majorHAnsi"/>
          <w:bCs/>
          <w:u w:val="single"/>
        </w:rPr>
        <w:t xml:space="preserve">believes </w:t>
      </w:r>
      <w:r w:rsidRPr="00593FB7">
        <w:rPr>
          <w:rFonts w:asciiTheme="majorHAnsi" w:hAnsiTheme="majorHAnsi"/>
          <w:bCs/>
          <w:highlight w:val="green"/>
          <w:u w:val="single"/>
        </w:rPr>
        <w:t xml:space="preserve">the Climate Pact is related to an employee-sponsored </w:t>
      </w:r>
      <w:r w:rsidRPr="00593FB7">
        <w:rPr>
          <w:rFonts w:asciiTheme="majorHAnsi" w:hAnsiTheme="majorHAnsi"/>
          <w:bCs/>
          <w:u w:val="single"/>
        </w:rPr>
        <w:t xml:space="preserve">shareholder </w:t>
      </w:r>
      <w:r w:rsidRPr="00593FB7">
        <w:rPr>
          <w:rFonts w:asciiTheme="majorHAnsi" w:hAnsiTheme="majorHAnsi"/>
          <w:bCs/>
          <w:highlight w:val="green"/>
          <w:u w:val="single"/>
        </w:rPr>
        <w:t xml:space="preserve">resolution that would have required the company </w:t>
      </w:r>
      <w:r w:rsidRPr="00593FB7">
        <w:rPr>
          <w:rFonts w:asciiTheme="majorHAnsi" w:hAnsiTheme="majorHAnsi"/>
          <w:bCs/>
          <w:u w:val="single"/>
        </w:rPr>
        <w:t xml:space="preserve">create a plan </w:t>
      </w:r>
      <w:r w:rsidRPr="00593FB7">
        <w:rPr>
          <w:rFonts w:asciiTheme="majorHAnsi" w:hAnsiTheme="majorHAnsi"/>
          <w:bCs/>
          <w:highlight w:val="green"/>
          <w:u w:val="single"/>
        </w:rPr>
        <w:t>to address climate change,</w:t>
      </w:r>
      <w:r w:rsidRPr="00593FB7">
        <w:rPr>
          <w:rFonts w:asciiTheme="majorHAnsi" w:hAnsiTheme="majorHAnsi"/>
          <w:bCs/>
          <w:sz w:val="16"/>
        </w:rPr>
        <w:t xml:space="preserve"> a resolution that failed in </w:t>
      </w:r>
      <w:r w:rsidRPr="00593FB7">
        <w:rPr>
          <w:rFonts w:asciiTheme="majorHAnsi" w:hAnsiTheme="majorHAnsi"/>
          <w:bCs/>
          <w:sz w:val="16"/>
        </w:rPr>
        <w:lastRenderedPageBreak/>
        <w:t>spring. Amazon CEO Jeff Bezos announces new ‘Climate Pledge’ ahead of employee protests “</w:t>
      </w:r>
      <w:r w:rsidRPr="00593FB7">
        <w:rPr>
          <w:rFonts w:asciiTheme="majorHAnsi" w:hAnsiTheme="majorHAnsi"/>
          <w:bCs/>
          <w:highlight w:val="green"/>
          <w:u w:val="single"/>
        </w:rPr>
        <w:t xml:space="preserve">It’s a direct response to </w:t>
      </w:r>
      <w:r w:rsidRPr="00593FB7">
        <w:rPr>
          <w:rFonts w:asciiTheme="majorHAnsi" w:hAnsiTheme="majorHAnsi"/>
          <w:bCs/>
          <w:u w:val="single"/>
        </w:rPr>
        <w:t xml:space="preserve">Amazon </w:t>
      </w:r>
      <w:r w:rsidRPr="00593FB7">
        <w:rPr>
          <w:rFonts w:asciiTheme="majorHAnsi" w:hAnsiTheme="majorHAnsi"/>
          <w:bCs/>
          <w:highlight w:val="green"/>
          <w:u w:val="single"/>
        </w:rPr>
        <w:t xml:space="preserve">employees </w:t>
      </w:r>
      <w:r w:rsidRPr="00593FB7">
        <w:rPr>
          <w:rFonts w:asciiTheme="majorHAnsi" w:hAnsiTheme="majorHAnsi"/>
          <w:bCs/>
          <w:u w:val="single"/>
        </w:rPr>
        <w:t xml:space="preserve">standing up, </w:t>
      </w:r>
      <w:r w:rsidRPr="00593FB7">
        <w:rPr>
          <w:rFonts w:asciiTheme="majorHAnsi" w:hAnsiTheme="majorHAnsi"/>
          <w:bCs/>
          <w:highlight w:val="green"/>
          <w:u w:val="single"/>
        </w:rPr>
        <w:t>speaking out</w:t>
      </w:r>
      <w:r w:rsidRPr="00593FB7">
        <w:rPr>
          <w:rFonts w:asciiTheme="majorHAnsi" w:hAnsiTheme="majorHAnsi"/>
          <w:bCs/>
          <w:u w:val="single"/>
        </w:rPr>
        <w:t xml:space="preserve"> </w:t>
      </w:r>
      <w:r w:rsidRPr="00593FB7">
        <w:rPr>
          <w:rFonts w:asciiTheme="majorHAnsi" w:hAnsiTheme="majorHAnsi"/>
          <w:bCs/>
          <w:sz w:val="16"/>
        </w:rPr>
        <w:t>and saying this is important to them,” Read said.</w:t>
      </w:r>
    </w:p>
    <w:p w14:paraId="18399A83" w14:textId="77777777" w:rsidR="005874E3" w:rsidRPr="00593FB7" w:rsidRDefault="005874E3" w:rsidP="005874E3">
      <w:pPr>
        <w:rPr>
          <w:rFonts w:asciiTheme="majorHAnsi" w:hAnsiTheme="majorHAnsi"/>
          <w:bCs/>
          <w:sz w:val="14"/>
        </w:rPr>
      </w:pPr>
    </w:p>
    <w:p w14:paraId="119863BA" w14:textId="77777777" w:rsidR="005874E3" w:rsidRPr="00593FB7" w:rsidRDefault="005874E3" w:rsidP="005874E3">
      <w:pPr>
        <w:rPr>
          <w:rFonts w:asciiTheme="majorHAnsi" w:hAnsiTheme="majorHAnsi"/>
          <w:sz w:val="16"/>
        </w:rPr>
      </w:pPr>
    </w:p>
    <w:p w14:paraId="101AD0FB" w14:textId="77777777" w:rsidR="00700F59" w:rsidRPr="00593FB7" w:rsidRDefault="00700F59" w:rsidP="00700F59">
      <w:pPr>
        <w:pStyle w:val="Heading4"/>
        <w:rPr>
          <w:rFonts w:asciiTheme="majorHAnsi" w:hAnsiTheme="majorHAnsi" w:cstheme="majorHAnsi"/>
        </w:rPr>
      </w:pPr>
      <w:r w:rsidRPr="00593FB7">
        <w:rPr>
          <w:rFonts w:asciiTheme="majorHAnsi" w:hAnsiTheme="majorHAnsi" w:cstheme="majorHAnsi"/>
        </w:rPr>
        <w:t>Strikes are key to preventing companies from developing lethal AI.</w:t>
      </w:r>
    </w:p>
    <w:p w14:paraId="6FCFEDB2" w14:textId="77777777" w:rsidR="00700F59" w:rsidRPr="00593FB7" w:rsidRDefault="00700F59" w:rsidP="00700F59">
      <w:pPr>
        <w:rPr>
          <w:rFonts w:asciiTheme="majorHAnsi" w:hAnsiTheme="majorHAnsi"/>
          <w:bCs/>
        </w:rPr>
      </w:pPr>
      <w:r w:rsidRPr="00593FB7">
        <w:rPr>
          <w:rFonts w:asciiTheme="majorHAnsi" w:hAnsiTheme="majorHAnsi"/>
          <w:b/>
          <w:sz w:val="26"/>
          <w:szCs w:val="26"/>
        </w:rPr>
        <w:t>Tiku 18</w:t>
      </w:r>
      <w:r w:rsidRPr="00593FB7">
        <w:rPr>
          <w:rFonts w:asciiTheme="majorHAnsi" w:hAnsiTheme="majorHAnsi"/>
          <w:bCs/>
        </w:rPr>
        <w:t xml:space="preserve"> [Nitasha Tiku, 10-4-2018, "The Year Tech Workers Realized They Were Workers," Wired, </w:t>
      </w:r>
      <w:hyperlink r:id="rId78" w:history="1">
        <w:r w:rsidRPr="00593FB7">
          <w:rPr>
            <w:rStyle w:val="Hyperlink"/>
            <w:rFonts w:asciiTheme="majorHAnsi" w:hAnsiTheme="majorHAnsi"/>
            <w:bCs/>
          </w:rPr>
          <w:t>https://www.wired.com/story/why-hotel-workers-strike-reverberated-through-tech/</w:t>
        </w:r>
      </w:hyperlink>
      <w:r w:rsidRPr="00593FB7">
        <w:rPr>
          <w:rFonts w:asciiTheme="majorHAnsi" w:hAnsiTheme="majorHAnsi"/>
          <w:bCs/>
        </w:rPr>
        <w:t>]</w:t>
      </w:r>
    </w:p>
    <w:p w14:paraId="02D713AF" w14:textId="7B4E27E9" w:rsidR="00700F59" w:rsidRPr="00700F59" w:rsidRDefault="00700F59" w:rsidP="00700F59">
      <w:pPr>
        <w:rPr>
          <w:rFonts w:asciiTheme="majorHAnsi" w:hAnsiTheme="majorHAnsi"/>
          <w:sz w:val="16"/>
        </w:rPr>
      </w:pPr>
      <w:r w:rsidRPr="00593FB7">
        <w:rPr>
          <w:rFonts w:asciiTheme="majorHAnsi" w:hAnsiTheme="majorHAnsi"/>
          <w:sz w:val="16"/>
        </w:rPr>
        <w:t xml:space="preserve">2018 WAS THE year that </w:t>
      </w:r>
      <w:r w:rsidRPr="00593FB7">
        <w:rPr>
          <w:rStyle w:val="StyleUnderline"/>
          <w:rFonts w:asciiTheme="majorHAnsi" w:hAnsiTheme="majorHAnsi"/>
        </w:rPr>
        <w:t>Big Tech’s mission statements came back to haunt it</w:t>
      </w:r>
      <w:r w:rsidRPr="00593FB7">
        <w:rPr>
          <w:rFonts w:asciiTheme="majorHAnsi" w:hAnsiTheme="majorHAnsi"/>
          <w:sz w:val="16"/>
        </w:rPr>
        <w:t xml:space="preserve">. When </w:t>
      </w:r>
      <w:r w:rsidRPr="00593FB7">
        <w:rPr>
          <w:rStyle w:val="StyleUnderline"/>
          <w:rFonts w:asciiTheme="majorHAnsi" w:hAnsiTheme="majorHAnsi"/>
          <w:highlight w:val="green"/>
        </w:rPr>
        <w:t xml:space="preserve">employees </w:t>
      </w:r>
      <w:r w:rsidRPr="00593FB7">
        <w:rPr>
          <w:rStyle w:val="StyleUnderline"/>
          <w:rFonts w:asciiTheme="majorHAnsi" w:hAnsiTheme="majorHAnsi"/>
        </w:rPr>
        <w:t xml:space="preserve">felt that their </w:t>
      </w:r>
      <w:r w:rsidRPr="00593FB7">
        <w:rPr>
          <w:rStyle w:val="StyleUnderline"/>
          <w:rFonts w:asciiTheme="majorHAnsi" w:hAnsiTheme="majorHAnsi"/>
          <w:highlight w:val="green"/>
        </w:rPr>
        <w:t>products were damaging the world</w:t>
      </w:r>
      <w:r w:rsidRPr="00593FB7">
        <w:rPr>
          <w:rStyle w:val="StyleUnderline"/>
          <w:rFonts w:asciiTheme="majorHAnsi" w:hAnsiTheme="majorHAnsi"/>
        </w:rPr>
        <w:t xml:space="preserve"> and that </w:t>
      </w:r>
      <w:r w:rsidRPr="00593FB7">
        <w:rPr>
          <w:rStyle w:val="StyleUnderline"/>
          <w:rFonts w:asciiTheme="majorHAnsi" w:hAnsiTheme="majorHAnsi"/>
          <w:highlight w:val="green"/>
        </w:rPr>
        <w:t>management wouldn't</w:t>
      </w:r>
      <w:r w:rsidRPr="00593FB7">
        <w:rPr>
          <w:rFonts w:asciiTheme="majorHAnsi" w:hAnsiTheme="majorHAnsi"/>
          <w:sz w:val="16"/>
        </w:rPr>
        <w:t xml:space="preserve"> </w:t>
      </w:r>
      <w:r w:rsidRPr="00593FB7">
        <w:rPr>
          <w:rFonts w:asciiTheme="majorHAnsi" w:hAnsiTheme="majorHAnsi"/>
          <w:highlight w:val="green"/>
          <w:u w:val="single"/>
        </w:rPr>
        <w:t>listen</w:t>
      </w:r>
      <w:r w:rsidRPr="00593FB7">
        <w:rPr>
          <w:rStyle w:val="StyleUnderline"/>
          <w:rFonts w:asciiTheme="majorHAnsi" w:hAnsiTheme="majorHAnsi"/>
        </w:rPr>
        <w:t xml:space="preserve">, </w:t>
      </w:r>
      <w:hyperlink r:id="rId79" w:history="1">
        <w:r w:rsidRPr="00593FB7">
          <w:rPr>
            <w:rStyle w:val="StyleUnderline"/>
            <w:rFonts w:asciiTheme="majorHAnsi" w:hAnsiTheme="majorHAnsi"/>
            <w:highlight w:val="green"/>
          </w:rPr>
          <w:t>they went public</w:t>
        </w:r>
      </w:hyperlink>
      <w:r w:rsidRPr="00593FB7">
        <w:rPr>
          <w:rStyle w:val="StyleUnderline"/>
          <w:rFonts w:asciiTheme="majorHAnsi" w:hAnsiTheme="majorHAnsi"/>
        </w:rPr>
        <w:t xml:space="preserve"> with their protests</w:t>
      </w:r>
      <w:r w:rsidRPr="00593FB7">
        <w:rPr>
          <w:rFonts w:asciiTheme="majorHAnsi" w:hAnsiTheme="majorHAnsi"/>
          <w:sz w:val="16"/>
        </w:rPr>
        <w:t xml:space="preserve">. </w:t>
      </w:r>
      <w:r w:rsidRPr="00593FB7">
        <w:rPr>
          <w:rStyle w:val="StyleUnderline"/>
          <w:rFonts w:asciiTheme="majorHAnsi" w:hAnsiTheme="majorHAnsi"/>
        </w:rPr>
        <w:t>At Google and Amazon</w:t>
      </w:r>
      <w:r w:rsidRPr="00593FB7">
        <w:rPr>
          <w:rFonts w:asciiTheme="majorHAnsi" w:hAnsiTheme="majorHAnsi"/>
          <w:sz w:val="16"/>
        </w:rPr>
        <w:t xml:space="preserve">, </w:t>
      </w:r>
      <w:r w:rsidRPr="00593FB7">
        <w:rPr>
          <w:rStyle w:val="StyleUnderline"/>
          <w:rFonts w:asciiTheme="majorHAnsi" w:hAnsiTheme="majorHAnsi"/>
          <w:highlight w:val="green"/>
        </w:rPr>
        <w:t>they challenged contracts to sell</w:t>
      </w:r>
      <w:r w:rsidRPr="00593FB7">
        <w:rPr>
          <w:rStyle w:val="StyleUnderline"/>
          <w:rFonts w:asciiTheme="majorHAnsi" w:hAnsiTheme="majorHAnsi"/>
        </w:rPr>
        <w:t xml:space="preserve"> </w:t>
      </w:r>
      <w:r w:rsidRPr="00593FB7">
        <w:rPr>
          <w:rStyle w:val="StyleUnderline"/>
          <w:rFonts w:asciiTheme="majorHAnsi" w:hAnsiTheme="majorHAnsi"/>
          <w:highlight w:val="green"/>
        </w:rPr>
        <w:t>a</w:t>
      </w:r>
      <w:r w:rsidRPr="00593FB7">
        <w:rPr>
          <w:rStyle w:val="StyleUnderline"/>
          <w:rFonts w:asciiTheme="majorHAnsi" w:hAnsiTheme="majorHAnsi"/>
        </w:rPr>
        <w:t xml:space="preserve">rtificial </w:t>
      </w:r>
      <w:r w:rsidRPr="00593FB7">
        <w:rPr>
          <w:rStyle w:val="StyleUnderline"/>
          <w:rFonts w:asciiTheme="majorHAnsi" w:hAnsiTheme="majorHAnsi"/>
          <w:highlight w:val="green"/>
        </w:rPr>
        <w:t>i</w:t>
      </w:r>
      <w:r w:rsidRPr="00593FB7">
        <w:rPr>
          <w:rStyle w:val="StyleUnderline"/>
          <w:rFonts w:asciiTheme="majorHAnsi" w:hAnsiTheme="majorHAnsi"/>
        </w:rPr>
        <w:t xml:space="preserve">ntelligence and facial-recognition technology </w:t>
      </w:r>
      <w:r w:rsidRPr="00593FB7">
        <w:rPr>
          <w:rStyle w:val="StyleUnderline"/>
          <w:rFonts w:asciiTheme="majorHAnsi" w:hAnsiTheme="majorHAnsi"/>
          <w:highlight w:val="green"/>
        </w:rPr>
        <w:t xml:space="preserve">to the </w:t>
      </w:r>
      <w:hyperlink r:id="rId80" w:history="1">
        <w:r w:rsidRPr="00593FB7">
          <w:rPr>
            <w:rStyle w:val="StyleUnderline"/>
            <w:rFonts w:asciiTheme="majorHAnsi" w:hAnsiTheme="majorHAnsi"/>
            <w:highlight w:val="green"/>
          </w:rPr>
          <w:t>Pentagon</w:t>
        </w:r>
      </w:hyperlink>
      <w:r w:rsidRPr="00593FB7">
        <w:rPr>
          <w:rStyle w:val="StyleUnderline"/>
          <w:rFonts w:asciiTheme="majorHAnsi" w:hAnsiTheme="majorHAnsi"/>
          <w:highlight w:val="green"/>
        </w:rPr>
        <w:t xml:space="preserve"> and police</w:t>
      </w:r>
      <w:r w:rsidRPr="00593FB7">
        <w:rPr>
          <w:rStyle w:val="StyleUnderline"/>
          <w:rFonts w:asciiTheme="majorHAnsi" w:hAnsiTheme="majorHAnsi"/>
        </w:rPr>
        <w:t>.</w:t>
      </w:r>
      <w:r w:rsidRPr="00593FB7">
        <w:rPr>
          <w:rFonts w:asciiTheme="majorHAnsi" w:hAnsiTheme="majorHAnsi"/>
          <w:sz w:val="16"/>
        </w:rPr>
        <w:t xml:space="preserve"> </w:t>
      </w:r>
      <w:r w:rsidRPr="00593FB7">
        <w:rPr>
          <w:rStyle w:val="StyleUnderline"/>
          <w:rFonts w:asciiTheme="majorHAnsi" w:hAnsiTheme="majorHAnsi"/>
        </w:rPr>
        <w:t xml:space="preserve">At </w:t>
      </w:r>
      <w:hyperlink r:id="rId81" w:history="1">
        <w:r w:rsidRPr="00593FB7">
          <w:rPr>
            <w:rStyle w:val="StyleUnderline"/>
            <w:rFonts w:asciiTheme="majorHAnsi" w:hAnsiTheme="majorHAnsi"/>
          </w:rPr>
          <w:t>Microsoft</w:t>
        </w:r>
      </w:hyperlink>
      <w:r w:rsidRPr="00593FB7">
        <w:rPr>
          <w:rStyle w:val="StyleUnderline"/>
          <w:rFonts w:asciiTheme="majorHAnsi" w:hAnsiTheme="majorHAnsi"/>
        </w:rPr>
        <w:t xml:space="preserve"> and </w:t>
      </w:r>
      <w:hyperlink r:id="rId82" w:history="1">
        <w:r w:rsidRPr="00593FB7">
          <w:rPr>
            <w:rStyle w:val="StyleUnderline"/>
            <w:rFonts w:asciiTheme="majorHAnsi" w:hAnsiTheme="majorHAnsi"/>
          </w:rPr>
          <w:t>Salesforce</w:t>
        </w:r>
      </w:hyperlink>
      <w:r w:rsidRPr="00593FB7">
        <w:rPr>
          <w:rStyle w:val="StyleUnderline"/>
          <w:rFonts w:asciiTheme="majorHAnsi" w:hAnsiTheme="majorHAnsi"/>
        </w:rPr>
        <w:t xml:space="preserve">, workers argued against selling cloud computing services to agencies separating families at the border. </w:t>
      </w:r>
      <w:r w:rsidRPr="00593FB7">
        <w:rPr>
          <w:rStyle w:val="StyleUnderline"/>
          <w:rFonts w:asciiTheme="majorHAnsi" w:hAnsiTheme="majorHAnsi"/>
          <w:highlight w:val="green"/>
        </w:rPr>
        <w:t>Tech</w:t>
      </w:r>
      <w:r w:rsidRPr="00593FB7">
        <w:rPr>
          <w:rStyle w:val="StyleUnderline"/>
          <w:rFonts w:asciiTheme="majorHAnsi" w:hAnsiTheme="majorHAnsi"/>
        </w:rPr>
        <w:t>nology</w:t>
      </w:r>
      <w:r w:rsidRPr="00593FB7">
        <w:rPr>
          <w:rStyle w:val="StyleUnderline"/>
          <w:rFonts w:asciiTheme="majorHAnsi" w:hAnsiTheme="majorHAnsi"/>
          <w:highlight w:val="green"/>
        </w:rPr>
        <w:t>’s</w:t>
      </w:r>
      <w:r w:rsidRPr="00593FB7">
        <w:rPr>
          <w:rStyle w:val="StyleUnderline"/>
          <w:rFonts w:asciiTheme="majorHAnsi" w:hAnsiTheme="majorHAnsi"/>
        </w:rPr>
        <w:t xml:space="preserve"> unintended </w:t>
      </w:r>
      <w:r w:rsidRPr="00593FB7">
        <w:rPr>
          <w:rStyle w:val="StyleUnderline"/>
          <w:rFonts w:asciiTheme="majorHAnsi" w:hAnsiTheme="majorHAnsi"/>
          <w:highlight w:val="green"/>
        </w:rPr>
        <w:t>consequences were</w:t>
      </w:r>
      <w:r w:rsidRPr="00593FB7">
        <w:rPr>
          <w:rFonts w:asciiTheme="majorHAnsi" w:hAnsiTheme="majorHAnsi"/>
          <w:sz w:val="16"/>
        </w:rPr>
        <w:t xml:space="preserve"> also </w:t>
      </w:r>
      <w:r w:rsidRPr="00593FB7">
        <w:rPr>
          <w:rStyle w:val="StyleUnderline"/>
          <w:rFonts w:asciiTheme="majorHAnsi" w:hAnsiTheme="majorHAnsi"/>
          <w:highlight w:val="green"/>
        </w:rPr>
        <w:t>central to</w:t>
      </w:r>
      <w:r w:rsidRPr="00593FB7">
        <w:rPr>
          <w:rStyle w:val="StyleUnderline"/>
          <w:rFonts w:asciiTheme="majorHAnsi" w:hAnsiTheme="majorHAnsi"/>
        </w:rPr>
        <w:t xml:space="preserve"> the most </w:t>
      </w:r>
      <w:r w:rsidRPr="00593FB7">
        <w:rPr>
          <w:rStyle w:val="StyleUnderline"/>
          <w:rFonts w:asciiTheme="majorHAnsi" w:hAnsiTheme="majorHAnsi"/>
          <w:highlight w:val="green"/>
        </w:rPr>
        <w:t>disruptive labor action</w:t>
      </w:r>
      <w:r w:rsidRPr="00593FB7">
        <w:rPr>
          <w:rStyle w:val="StyleUnderline"/>
          <w:rFonts w:asciiTheme="majorHAnsi" w:hAnsiTheme="majorHAnsi"/>
        </w:rPr>
        <w:t xml:space="preserve"> in the Bay Area this year</w:t>
      </w:r>
      <w:r w:rsidRPr="00593FB7">
        <w:rPr>
          <w:rFonts w:asciiTheme="majorHAnsi" w:hAnsiTheme="majorHAnsi"/>
          <w:sz w:val="16"/>
        </w:rPr>
        <w:t xml:space="preserve">, </w:t>
      </w:r>
      <w:r w:rsidRPr="00593FB7">
        <w:rPr>
          <w:rStyle w:val="StyleUnderline"/>
          <w:rFonts w:asciiTheme="majorHAnsi" w:hAnsiTheme="majorHAnsi"/>
        </w:rPr>
        <w:t>a strike by</w:t>
      </w:r>
      <w:r w:rsidRPr="00593FB7">
        <w:rPr>
          <w:rFonts w:asciiTheme="majorHAnsi" w:hAnsiTheme="majorHAnsi"/>
          <w:sz w:val="16"/>
        </w:rPr>
        <w:t xml:space="preserve"> nearly </w:t>
      </w:r>
      <w:r w:rsidRPr="00593FB7">
        <w:rPr>
          <w:rStyle w:val="StyleUnderline"/>
          <w:rFonts w:asciiTheme="majorHAnsi" w:hAnsiTheme="majorHAnsi"/>
        </w:rPr>
        <w:t>8,000 Marriott employees</w:t>
      </w:r>
      <w:r w:rsidRPr="00593FB7">
        <w:rPr>
          <w:rFonts w:asciiTheme="majorHAnsi" w:hAnsiTheme="majorHAnsi"/>
          <w:sz w:val="16"/>
        </w:rPr>
        <w:t xml:space="preserve">, including many in downtown San Francisco, just a dockless scooter ride from the headquarters of many major tech firms. Unite Here, </w:t>
      </w:r>
      <w:r w:rsidRPr="00593FB7">
        <w:rPr>
          <w:rStyle w:val="StyleUnderline"/>
          <w:rFonts w:asciiTheme="majorHAnsi" w:hAnsiTheme="majorHAnsi"/>
        </w:rPr>
        <w:t xml:space="preserve">the </w:t>
      </w:r>
      <w:r w:rsidRPr="00593FB7">
        <w:rPr>
          <w:rStyle w:val="StyleUnderline"/>
          <w:rFonts w:asciiTheme="majorHAnsi" w:hAnsiTheme="majorHAnsi"/>
          <w:highlight w:val="green"/>
        </w:rPr>
        <w:t>union</w:t>
      </w:r>
      <w:r w:rsidRPr="00593FB7">
        <w:rPr>
          <w:rStyle w:val="StyleUnderline"/>
          <w:rFonts w:asciiTheme="majorHAnsi" w:hAnsiTheme="majorHAnsi"/>
        </w:rPr>
        <w:t xml:space="preserve"> representing strikers in eight cities</w:t>
      </w:r>
      <w:r w:rsidRPr="00593FB7">
        <w:rPr>
          <w:rFonts w:asciiTheme="majorHAnsi" w:hAnsiTheme="majorHAnsi"/>
          <w:sz w:val="16"/>
        </w:rPr>
        <w:t xml:space="preserve">, including San Jose and Oakland, </w:t>
      </w:r>
      <w:r w:rsidRPr="00593FB7">
        <w:rPr>
          <w:rStyle w:val="StyleUnderline"/>
          <w:rFonts w:asciiTheme="majorHAnsi" w:hAnsiTheme="majorHAnsi"/>
          <w:highlight w:val="green"/>
        </w:rPr>
        <w:t>demanded limits on automation</w:t>
      </w:r>
      <w:r w:rsidRPr="00593FB7">
        <w:rPr>
          <w:rStyle w:val="StyleUnderline"/>
          <w:rFonts w:asciiTheme="majorHAnsi" w:hAnsiTheme="majorHAnsi"/>
        </w:rPr>
        <w:t xml:space="preserve"> like facial recognition at the front desk or the use of Alexa in lieu of a concierge</w:t>
      </w:r>
      <w:r w:rsidRPr="00593FB7">
        <w:rPr>
          <w:rFonts w:asciiTheme="majorHAnsi" w:hAnsiTheme="majorHAnsi"/>
          <w:sz w:val="16"/>
        </w:rPr>
        <w:t xml:space="preserve">. </w:t>
      </w:r>
      <w:r w:rsidRPr="00593FB7">
        <w:rPr>
          <w:rStyle w:val="StyleUnderline"/>
          <w:rFonts w:asciiTheme="majorHAnsi" w:hAnsiTheme="majorHAnsi"/>
        </w:rPr>
        <w:t>Marriott agreed to notify workers</w:t>
      </w:r>
      <w:r w:rsidRPr="00593FB7">
        <w:rPr>
          <w:rFonts w:asciiTheme="majorHAnsi" w:hAnsiTheme="majorHAnsi"/>
          <w:sz w:val="16"/>
        </w:rPr>
        <w:t xml:space="preserve"> 150 days before implementing new technology </w:t>
      </w:r>
      <w:r w:rsidRPr="00593FB7">
        <w:rPr>
          <w:rStyle w:val="StyleUnderline"/>
          <w:rFonts w:asciiTheme="majorHAnsi" w:hAnsiTheme="majorHAnsi"/>
        </w:rPr>
        <w:t>and to give workers committee representation while the technology is still in development</w:t>
      </w:r>
      <w:r w:rsidRPr="00593FB7">
        <w:rPr>
          <w:rFonts w:asciiTheme="majorHAnsi" w:hAnsiTheme="majorHAnsi"/>
          <w:sz w:val="16"/>
        </w:rPr>
        <w:t xml:space="preserve">, among other protections. </w:t>
      </w:r>
      <w:r w:rsidRPr="00593FB7">
        <w:rPr>
          <w:rStyle w:val="StyleUnderline"/>
          <w:rFonts w:asciiTheme="majorHAnsi" w:hAnsiTheme="majorHAnsi"/>
        </w:rPr>
        <w:t>Union organizers say they wouldn’t have won the changes without the strike</w:t>
      </w:r>
      <w:r w:rsidRPr="00593FB7">
        <w:rPr>
          <w:rFonts w:asciiTheme="majorHAnsi" w:hAnsiTheme="majorHAnsi"/>
          <w:sz w:val="16"/>
        </w:rPr>
        <w:t xml:space="preserve">, </w:t>
      </w:r>
      <w:r w:rsidRPr="00593FB7">
        <w:rPr>
          <w:rStyle w:val="StyleUnderline"/>
          <w:rFonts w:asciiTheme="majorHAnsi" w:hAnsiTheme="majorHAnsi"/>
        </w:rPr>
        <w:t>which lasted two months</w:t>
      </w:r>
      <w:r w:rsidRPr="00593FB7">
        <w:rPr>
          <w:rFonts w:asciiTheme="majorHAnsi" w:hAnsiTheme="majorHAnsi"/>
          <w:sz w:val="16"/>
        </w:rPr>
        <w:t xml:space="preserve">. When </w:t>
      </w:r>
      <w:r w:rsidRPr="00593FB7">
        <w:rPr>
          <w:rStyle w:val="StyleUnderline"/>
          <w:rFonts w:asciiTheme="majorHAnsi" w:hAnsiTheme="majorHAnsi"/>
          <w:highlight w:val="green"/>
        </w:rPr>
        <w:t>Google employees</w:t>
      </w:r>
      <w:r w:rsidRPr="00593FB7">
        <w:rPr>
          <w:rStyle w:val="StyleUnderline"/>
          <w:rFonts w:asciiTheme="majorHAnsi" w:hAnsiTheme="majorHAnsi"/>
        </w:rPr>
        <w:t xml:space="preserve"> and contractors </w:t>
      </w:r>
      <w:hyperlink r:id="rId83" w:history="1">
        <w:r w:rsidRPr="00593FB7">
          <w:rPr>
            <w:rStyle w:val="StyleUnderline"/>
            <w:rFonts w:asciiTheme="majorHAnsi" w:hAnsiTheme="majorHAnsi"/>
          </w:rPr>
          <w:t xml:space="preserve">briefly </w:t>
        </w:r>
        <w:r w:rsidRPr="00593FB7">
          <w:rPr>
            <w:rStyle w:val="StyleUnderline"/>
            <w:rFonts w:asciiTheme="majorHAnsi" w:hAnsiTheme="majorHAnsi"/>
            <w:highlight w:val="green"/>
          </w:rPr>
          <w:t>stepped away</w:t>
        </w:r>
      </w:hyperlink>
      <w:r w:rsidRPr="00593FB7">
        <w:rPr>
          <w:rStyle w:val="StyleUnderline"/>
          <w:rFonts w:asciiTheme="majorHAnsi" w:hAnsiTheme="majorHAnsi"/>
        </w:rPr>
        <w:t xml:space="preserve"> from their desks </w:t>
      </w:r>
      <w:r w:rsidRPr="00593FB7">
        <w:rPr>
          <w:rStyle w:val="StyleUnderline"/>
          <w:rFonts w:asciiTheme="majorHAnsi" w:hAnsiTheme="majorHAnsi"/>
          <w:highlight w:val="green"/>
        </w:rPr>
        <w:t xml:space="preserve">to protest </w:t>
      </w:r>
      <w:r w:rsidRPr="00593FB7">
        <w:rPr>
          <w:rStyle w:val="StyleUnderline"/>
          <w:rFonts w:asciiTheme="majorHAnsi" w:hAnsiTheme="majorHAnsi"/>
        </w:rPr>
        <w:t xml:space="preserve">the company’s </w:t>
      </w:r>
      <w:r w:rsidRPr="00593FB7">
        <w:rPr>
          <w:rStyle w:val="StyleUnderline"/>
          <w:rFonts w:asciiTheme="majorHAnsi" w:hAnsiTheme="majorHAnsi"/>
          <w:highlight w:val="green"/>
        </w:rPr>
        <w:t>policies</w:t>
      </w:r>
      <w:r w:rsidRPr="00593FB7">
        <w:rPr>
          <w:rStyle w:val="StyleUnderline"/>
          <w:rFonts w:asciiTheme="majorHAnsi" w:hAnsiTheme="majorHAnsi"/>
        </w:rPr>
        <w:t xml:space="preserve"> on sexual harassment on November 1</w:t>
      </w:r>
      <w:r w:rsidRPr="00593FB7">
        <w:rPr>
          <w:rFonts w:asciiTheme="majorHAnsi" w:hAnsiTheme="majorHAnsi"/>
          <w:sz w:val="16"/>
        </w:rPr>
        <w:t xml:space="preserve">, Marriott workers in San Francisco had already been striking for 27 days, with 32 days still ahead of them—just like Marriott workers in San Jose, where Google plans to build a controversial new mega-campus. Both </w:t>
      </w:r>
      <w:r w:rsidRPr="00593FB7">
        <w:rPr>
          <w:rStyle w:val="StyleUnderline"/>
          <w:rFonts w:asciiTheme="majorHAnsi" w:hAnsiTheme="majorHAnsi"/>
        </w:rPr>
        <w:t>the</w:t>
      </w:r>
      <w:r w:rsidRPr="00593FB7">
        <w:rPr>
          <w:rFonts w:asciiTheme="majorHAnsi" w:hAnsiTheme="majorHAnsi"/>
          <w:sz w:val="16"/>
        </w:rPr>
        <w:t xml:space="preserve"> highly </w:t>
      </w:r>
      <w:r w:rsidRPr="00593FB7">
        <w:rPr>
          <w:rStyle w:val="StyleUnderline"/>
          <w:rFonts w:asciiTheme="majorHAnsi" w:hAnsiTheme="majorHAnsi"/>
        </w:rPr>
        <w:t xml:space="preserve">paid </w:t>
      </w:r>
      <w:r w:rsidRPr="00593FB7">
        <w:rPr>
          <w:rStyle w:val="StyleUnderline"/>
          <w:rFonts w:asciiTheme="majorHAnsi" w:hAnsiTheme="majorHAnsi"/>
          <w:highlight w:val="green"/>
        </w:rPr>
        <w:t>engineers</w:t>
      </w:r>
      <w:r w:rsidRPr="00593FB7">
        <w:rPr>
          <w:rStyle w:val="StyleUnderline"/>
          <w:rFonts w:asciiTheme="majorHAnsi" w:hAnsiTheme="majorHAnsi"/>
        </w:rPr>
        <w:t xml:space="preserve"> </w:t>
      </w:r>
      <w:r w:rsidRPr="00593FB7">
        <w:rPr>
          <w:rStyle w:val="StyleUnderline"/>
          <w:rFonts w:asciiTheme="majorHAnsi" w:hAnsiTheme="majorHAnsi"/>
          <w:highlight w:val="green"/>
        </w:rPr>
        <w:t>and</w:t>
      </w:r>
      <w:r w:rsidRPr="00593FB7">
        <w:rPr>
          <w:rStyle w:val="StyleUnderline"/>
          <w:rFonts w:asciiTheme="majorHAnsi" w:hAnsiTheme="majorHAnsi"/>
        </w:rPr>
        <w:t xml:space="preserve"> the</w:t>
      </w:r>
      <w:r w:rsidRPr="00593FB7">
        <w:rPr>
          <w:rFonts w:asciiTheme="majorHAnsi" w:hAnsiTheme="majorHAnsi"/>
          <w:sz w:val="16"/>
        </w:rPr>
        <w:t xml:space="preserve"> low-paid </w:t>
      </w:r>
      <w:r w:rsidRPr="00593FB7">
        <w:rPr>
          <w:rStyle w:val="StyleUnderline"/>
          <w:rFonts w:asciiTheme="majorHAnsi" w:hAnsiTheme="majorHAnsi"/>
          <w:highlight w:val="green"/>
        </w:rPr>
        <w:t>housekeepers want a seat at the table when it comes t</w:t>
      </w:r>
      <w:r w:rsidRPr="00593FB7">
        <w:rPr>
          <w:rStyle w:val="StyleUnderline"/>
          <w:rFonts w:asciiTheme="majorHAnsi" w:hAnsiTheme="majorHAnsi"/>
        </w:rPr>
        <w:t xml:space="preserve">o deploying </w:t>
      </w:r>
      <w:r w:rsidRPr="00593FB7">
        <w:rPr>
          <w:rStyle w:val="StyleUnderline"/>
          <w:rFonts w:asciiTheme="majorHAnsi" w:hAnsiTheme="majorHAnsi"/>
          <w:highlight w:val="green"/>
        </w:rPr>
        <w:t>tech</w:t>
      </w:r>
      <w:r w:rsidRPr="00593FB7">
        <w:rPr>
          <w:rStyle w:val="StyleUnderline"/>
          <w:rFonts w:asciiTheme="majorHAnsi" w:hAnsiTheme="majorHAnsi"/>
        </w:rPr>
        <w:t>nology</w:t>
      </w:r>
      <w:r w:rsidRPr="00593FB7">
        <w:rPr>
          <w:rFonts w:asciiTheme="majorHAnsi" w:hAnsiTheme="majorHAnsi"/>
          <w:sz w:val="16"/>
        </w:rPr>
        <w:t xml:space="preserve">. </w:t>
      </w:r>
      <w:r w:rsidRPr="00593FB7">
        <w:rPr>
          <w:rStyle w:val="StyleUnderline"/>
          <w:rFonts w:asciiTheme="majorHAnsi" w:hAnsiTheme="majorHAnsi"/>
        </w:rPr>
        <w:t>Both sets of workers are also demanding changes in how their employers handle sexual harassment</w:t>
      </w:r>
      <w:r w:rsidRPr="00593FB7">
        <w:rPr>
          <w:rFonts w:asciiTheme="majorHAnsi" w:hAnsiTheme="majorHAnsi"/>
          <w:sz w:val="16"/>
        </w:rPr>
        <w:t xml:space="preserve">. A week after the walkout, </w:t>
      </w:r>
      <w:r w:rsidRPr="00593FB7">
        <w:rPr>
          <w:rStyle w:val="StyleUnderline"/>
          <w:rFonts w:asciiTheme="majorHAnsi" w:hAnsiTheme="majorHAnsi"/>
        </w:rPr>
        <w:t>Google tweaked its arbitration policy for sexual harassment claims</w:t>
      </w:r>
      <w:r w:rsidRPr="00593FB7">
        <w:rPr>
          <w:rFonts w:asciiTheme="majorHAnsi" w:hAnsiTheme="majorHAnsi"/>
          <w:sz w:val="16"/>
        </w:rPr>
        <w:t xml:space="preserve">. </w:t>
      </w:r>
      <w:r w:rsidRPr="00593FB7">
        <w:rPr>
          <w:rStyle w:val="StyleUnderline"/>
          <w:rFonts w:asciiTheme="majorHAnsi" w:hAnsiTheme="majorHAnsi"/>
        </w:rPr>
        <w:t>Facebook, Airbnb, and Square soon followed</w:t>
      </w:r>
      <w:r w:rsidRPr="00593FB7">
        <w:rPr>
          <w:rFonts w:asciiTheme="majorHAnsi" w:hAnsiTheme="majorHAnsi"/>
          <w:sz w:val="16"/>
        </w:rPr>
        <w:t xml:space="preserve">. In Marriott’s case, the union secured GPS-enabled silent panic buttons for all workers and policy changes, like removing and banning guests who harass women, and the right not to serve a guest who they believe harassed them. In fact, </w:t>
      </w:r>
      <w:r w:rsidRPr="00593FB7">
        <w:rPr>
          <w:rStyle w:val="StyleUnderline"/>
          <w:rFonts w:asciiTheme="majorHAnsi" w:hAnsiTheme="majorHAnsi"/>
        </w:rPr>
        <w:t>the parallels between the two high-profile movements</w:t>
      </w:r>
      <w:r w:rsidRPr="00593FB7">
        <w:rPr>
          <w:rFonts w:asciiTheme="majorHAnsi" w:hAnsiTheme="majorHAnsi"/>
          <w:sz w:val="16"/>
        </w:rPr>
        <w:t>—despite vast differences in market power, class, and income—</w:t>
      </w:r>
      <w:r w:rsidRPr="00593FB7">
        <w:rPr>
          <w:rStyle w:val="StyleUnderline"/>
          <w:rFonts w:asciiTheme="majorHAnsi" w:hAnsiTheme="majorHAnsi"/>
        </w:rPr>
        <w:t xml:space="preserve">suggest that </w:t>
      </w:r>
      <w:r w:rsidRPr="00593FB7">
        <w:rPr>
          <w:rStyle w:val="StyleUnderline"/>
          <w:rFonts w:asciiTheme="majorHAnsi" w:hAnsiTheme="majorHAnsi"/>
          <w:highlight w:val="green"/>
        </w:rPr>
        <w:t>Google employees’ sense of exceptionalism may be starting to crack</w:t>
      </w:r>
      <w:r w:rsidRPr="00593FB7">
        <w:rPr>
          <w:rFonts w:asciiTheme="majorHAnsi" w:hAnsiTheme="majorHAnsi"/>
          <w:sz w:val="16"/>
          <w:highlight w:val="green"/>
        </w:rPr>
        <w:t>,</w:t>
      </w:r>
      <w:r w:rsidRPr="00593FB7">
        <w:rPr>
          <w:rFonts w:asciiTheme="majorHAnsi" w:hAnsiTheme="majorHAnsi"/>
          <w:sz w:val="16"/>
        </w:rPr>
        <w:t xml:space="preserve"> </w:t>
      </w:r>
      <w:r w:rsidRPr="00593FB7">
        <w:rPr>
          <w:rStyle w:val="StyleUnderline"/>
          <w:rFonts w:asciiTheme="majorHAnsi" w:hAnsiTheme="majorHAnsi"/>
        </w:rPr>
        <w:t>along with illusions about how Google operates</w:t>
      </w:r>
      <w:r w:rsidRPr="00593FB7">
        <w:rPr>
          <w:rFonts w:asciiTheme="majorHAnsi" w:hAnsiTheme="majorHAnsi"/>
          <w:sz w:val="16"/>
        </w:rPr>
        <w:t xml:space="preserve">. If tech’s moment of reckoning has taught us that </w:t>
      </w:r>
      <w:r w:rsidRPr="00593FB7">
        <w:rPr>
          <w:rStyle w:val="StyleUnderline"/>
          <w:rFonts w:asciiTheme="majorHAnsi" w:hAnsiTheme="majorHAnsi"/>
        </w:rPr>
        <w:t>Silicon Valley is the same old capitalism</w:t>
      </w:r>
      <w:r w:rsidRPr="00593FB7">
        <w:rPr>
          <w:rFonts w:asciiTheme="majorHAnsi" w:hAnsiTheme="majorHAnsi"/>
          <w:sz w:val="16"/>
        </w:rPr>
        <w:t xml:space="preserve">, then perhaps </w:t>
      </w:r>
      <w:r w:rsidRPr="00593FB7">
        <w:rPr>
          <w:rStyle w:val="StyleUnderline"/>
          <w:rFonts w:asciiTheme="majorHAnsi" w:hAnsiTheme="majorHAnsi"/>
          <w:highlight w:val="green"/>
        </w:rPr>
        <w:t>Googlers are not a new kind of worker</w:t>
      </w:r>
      <w:r w:rsidRPr="00593FB7">
        <w:rPr>
          <w:rFonts w:asciiTheme="majorHAnsi" w:hAnsiTheme="majorHAnsi"/>
          <w:sz w:val="16"/>
        </w:rPr>
        <w:t xml:space="preserve">, and maybe some traditional labor rules apply: like </w:t>
      </w:r>
      <w:r w:rsidRPr="00593FB7">
        <w:rPr>
          <w:rStyle w:val="StyleUnderline"/>
          <w:rFonts w:asciiTheme="majorHAnsi" w:hAnsiTheme="majorHAnsi"/>
        </w:rPr>
        <w:t xml:space="preserve">the </w:t>
      </w:r>
      <w:r w:rsidRPr="00593FB7">
        <w:rPr>
          <w:rStyle w:val="StyleUnderline"/>
          <w:rFonts w:asciiTheme="majorHAnsi" w:hAnsiTheme="majorHAnsi"/>
          <w:highlight w:val="green"/>
        </w:rPr>
        <w:t>need</w:t>
      </w:r>
      <w:r w:rsidRPr="00593FB7">
        <w:rPr>
          <w:rStyle w:val="StyleUnderline"/>
          <w:rFonts w:asciiTheme="majorHAnsi" w:hAnsiTheme="majorHAnsi"/>
        </w:rPr>
        <w:t xml:space="preserve"> for </w:t>
      </w:r>
      <w:r w:rsidRPr="00593FB7">
        <w:rPr>
          <w:rStyle w:val="StyleUnderline"/>
          <w:rFonts w:asciiTheme="majorHAnsi" w:hAnsiTheme="majorHAnsi"/>
          <w:highlight w:val="green"/>
        </w:rPr>
        <w:t>collective action</w:t>
      </w:r>
      <w:r w:rsidRPr="00593FB7">
        <w:rPr>
          <w:rStyle w:val="StyleUnderline"/>
          <w:rFonts w:asciiTheme="majorHAnsi" w:hAnsiTheme="majorHAnsi"/>
        </w:rPr>
        <w:t xml:space="preserve"> in order </w:t>
      </w:r>
      <w:r w:rsidRPr="00593FB7">
        <w:rPr>
          <w:rStyle w:val="StyleUnderline"/>
          <w:rFonts w:asciiTheme="majorHAnsi" w:hAnsiTheme="majorHAnsi"/>
          <w:highlight w:val="green"/>
        </w:rPr>
        <w:t>to make structural change</w:t>
      </w:r>
      <w:r w:rsidRPr="00593FB7">
        <w:rPr>
          <w:rFonts w:asciiTheme="majorHAnsi" w:hAnsiTheme="majorHAnsi"/>
          <w:sz w:val="16"/>
        </w:rPr>
        <w:t>. But the proximity of the Marriott strike also brings into focus both the potential and the limits of the fledgling revolt within Big Tech. “When tech workers see that people who get paid way, way, way, way less than they do strike for months, it makes them realize, ‘</w:t>
      </w:r>
      <w:r w:rsidRPr="00593FB7">
        <w:rPr>
          <w:rStyle w:val="StyleUnderline"/>
          <w:rFonts w:asciiTheme="majorHAnsi" w:hAnsiTheme="majorHAnsi"/>
        </w:rPr>
        <w:t>What the fuck are we doing when we walk out for half an hour?</w:t>
      </w:r>
      <w:r w:rsidRPr="00593FB7">
        <w:rPr>
          <w:rFonts w:asciiTheme="majorHAnsi" w:hAnsiTheme="majorHAnsi"/>
          <w:sz w:val="16"/>
        </w:rPr>
        <w:t xml:space="preserve">’” says a former Google employee of the Marriott workers. “The difference in the last few months has been more people realizing that we are actually better if we organize.” </w:t>
      </w:r>
      <w:r w:rsidRPr="00593FB7">
        <w:rPr>
          <w:rStyle w:val="StyleUnderline"/>
          <w:rFonts w:asciiTheme="majorHAnsi" w:hAnsiTheme="majorHAnsi"/>
        </w:rPr>
        <w:t>The public actions that started the year</w:t>
      </w:r>
      <w:r w:rsidRPr="00593FB7">
        <w:rPr>
          <w:rFonts w:asciiTheme="majorHAnsi" w:hAnsiTheme="majorHAnsi"/>
          <w:sz w:val="16"/>
        </w:rPr>
        <w:t>---open letters, petitions, and Medium posts---</w:t>
      </w:r>
      <w:r w:rsidRPr="00593FB7">
        <w:rPr>
          <w:rStyle w:val="StyleUnderline"/>
          <w:rFonts w:asciiTheme="majorHAnsi" w:hAnsiTheme="majorHAnsi"/>
        </w:rPr>
        <w:t>are ultimately an appeal to a company’s values</w:t>
      </w:r>
      <w:r w:rsidRPr="00593FB7">
        <w:rPr>
          <w:rFonts w:asciiTheme="majorHAnsi" w:hAnsiTheme="majorHAnsi"/>
          <w:sz w:val="16"/>
        </w:rPr>
        <w:t xml:space="preserve">. But after The New York Times </w:t>
      </w:r>
      <w:hyperlink r:id="rId84" w:tgtFrame="_blank" w:history="1">
        <w:r w:rsidRPr="00593FB7">
          <w:rPr>
            <w:rStyle w:val="Hyperlink"/>
            <w:rFonts w:asciiTheme="majorHAnsi" w:hAnsiTheme="majorHAnsi"/>
            <w:sz w:val="16"/>
          </w:rPr>
          <w:t>reported</w:t>
        </w:r>
      </w:hyperlink>
      <w:r w:rsidRPr="00593FB7">
        <w:rPr>
          <w:rFonts w:asciiTheme="majorHAnsi" w:hAnsiTheme="majorHAnsi"/>
          <w:sz w:val="16"/>
        </w:rPr>
        <w:t xml:space="preserve"> that Google gave a $90 million exit package to Android founder Andy Rubin after he was accused of sexual harassment, </w:t>
      </w:r>
      <w:r w:rsidRPr="00593FB7">
        <w:rPr>
          <w:rStyle w:val="StyleUnderline"/>
          <w:rFonts w:asciiTheme="majorHAnsi" w:hAnsiTheme="majorHAnsi"/>
          <w:highlight w:val="green"/>
        </w:rPr>
        <w:t>employees lost faith</w:t>
      </w:r>
      <w:r w:rsidRPr="00593FB7">
        <w:rPr>
          <w:rFonts w:asciiTheme="majorHAnsi" w:hAnsiTheme="majorHAnsi"/>
          <w:sz w:val="16"/>
        </w:rPr>
        <w:t xml:space="preserve">. Then at a company-wide meeting, </w:t>
      </w:r>
      <w:r w:rsidRPr="00593FB7">
        <w:rPr>
          <w:rStyle w:val="StyleUnderline"/>
          <w:rFonts w:asciiTheme="majorHAnsi" w:hAnsiTheme="majorHAnsi"/>
        </w:rPr>
        <w:t>executives offered business-as-usual pablum</w:t>
      </w:r>
      <w:r w:rsidRPr="00593FB7">
        <w:rPr>
          <w:rFonts w:asciiTheme="majorHAnsi" w:hAnsiTheme="majorHAnsi"/>
          <w:sz w:val="16"/>
        </w:rPr>
        <w:t xml:space="preserve">. </w:t>
      </w:r>
      <w:r w:rsidRPr="00593FB7">
        <w:rPr>
          <w:rStyle w:val="StyleUnderline"/>
          <w:rFonts w:asciiTheme="majorHAnsi" w:hAnsiTheme="majorHAnsi"/>
          <w:highlight w:val="green"/>
        </w:rPr>
        <w:t>Disgust was universal</w:t>
      </w:r>
      <w:r w:rsidRPr="00593FB7">
        <w:rPr>
          <w:rStyle w:val="StyleUnderline"/>
          <w:rFonts w:asciiTheme="majorHAnsi" w:hAnsiTheme="majorHAnsi"/>
        </w:rPr>
        <w:t xml:space="preserve"> enough that the 20,000-person walkout was arranged in just three days. </w:t>
      </w:r>
      <w:r w:rsidRPr="00593FB7">
        <w:rPr>
          <w:rFonts w:asciiTheme="majorHAnsi" w:hAnsiTheme="majorHAnsi"/>
          <w:sz w:val="16"/>
        </w:rPr>
        <w:t xml:space="preserve">“Last year feels like it was a century ago. So much has changed,” says Stephanie Parker, one of the walkout organizers. “Seeing the cafeteria workers and security guards at Silicon Valley companies bravely demand access to benefits and </w:t>
      </w:r>
      <w:r w:rsidRPr="00593FB7">
        <w:rPr>
          <w:rFonts w:asciiTheme="majorHAnsi" w:hAnsiTheme="majorHAnsi"/>
          <w:sz w:val="16"/>
        </w:rPr>
        <w:lastRenderedPageBreak/>
        <w:t xml:space="preserve">respect was a deeply inspiring experience for me and many other tech workers this past year. It helped me to see parallels between the struggles of these service workers and my own experience as a black woman in tech, and also prepared me to identify with the struggles happening in other local industries, like the Marriott hotel strike.” Nelson Lichtenstein, a history professor and director of the Center for the Study of Work, Labor, and Democracy at UC Santa Barbara, says that over time, corporate success and growing size tend to create divisions and inequalities. “It takes a while. Sometimes it takes a generation, or a little less, for the ordinary person—not the person who’s hired on day one with stock options—to say, ‘Wait a minute, this thing isn’t working for me, and I can see some corruption in the institution.'” So far, tech-worker activism has been most visible at Google. Might workers elsewhere adopt similar tactics? Take Amazon, a company known for its aggressive anti-union tactics. This spring, white-collar employees told WIRED that their colleagues are too pragmatic and fearful of retaliation to go the way of Google activists. In December, however, employees said </w:t>
      </w:r>
      <w:r w:rsidRPr="00593FB7">
        <w:rPr>
          <w:rStyle w:val="StyleUnderline"/>
          <w:rFonts w:asciiTheme="majorHAnsi" w:hAnsiTheme="majorHAnsi"/>
          <w:highlight w:val="green"/>
        </w:rPr>
        <w:t>workers have been more vocal and restless over</w:t>
      </w:r>
      <w:r w:rsidRPr="00593FB7">
        <w:rPr>
          <w:rStyle w:val="StyleUnderline"/>
          <w:rFonts w:asciiTheme="majorHAnsi" w:hAnsiTheme="majorHAnsi"/>
        </w:rPr>
        <w:t xml:space="preserve"> issues like the </w:t>
      </w:r>
      <w:r w:rsidRPr="00593FB7">
        <w:rPr>
          <w:rStyle w:val="StyleUnderline"/>
          <w:rFonts w:asciiTheme="majorHAnsi" w:hAnsiTheme="majorHAnsi"/>
          <w:highlight w:val="green"/>
        </w:rPr>
        <w:t>facial-recognition</w:t>
      </w:r>
      <w:r w:rsidRPr="00593FB7">
        <w:rPr>
          <w:rStyle w:val="StyleUnderline"/>
          <w:rFonts w:asciiTheme="majorHAnsi" w:hAnsiTheme="majorHAnsi"/>
        </w:rPr>
        <w:t xml:space="preserve"> service Amazon sells to police departments </w:t>
      </w:r>
      <w:r w:rsidRPr="00593FB7">
        <w:rPr>
          <w:rStyle w:val="StyleUnderline"/>
          <w:rFonts w:asciiTheme="majorHAnsi" w:hAnsiTheme="majorHAnsi"/>
          <w:highlight w:val="green"/>
        </w:rPr>
        <w:t>and</w:t>
      </w:r>
      <w:r w:rsidRPr="00593FB7">
        <w:rPr>
          <w:rStyle w:val="StyleUnderline"/>
          <w:rFonts w:asciiTheme="majorHAnsi" w:hAnsiTheme="majorHAnsi"/>
        </w:rPr>
        <w:t xml:space="preserve"> </w:t>
      </w:r>
      <w:r w:rsidRPr="00593FB7">
        <w:rPr>
          <w:rStyle w:val="StyleUnderline"/>
          <w:rFonts w:asciiTheme="majorHAnsi" w:hAnsiTheme="majorHAnsi"/>
          <w:highlight w:val="green"/>
        </w:rPr>
        <w:t>Amazon’s</w:t>
      </w:r>
      <w:r w:rsidRPr="00593FB7">
        <w:rPr>
          <w:rStyle w:val="StyleUnderline"/>
          <w:rFonts w:asciiTheme="majorHAnsi" w:hAnsiTheme="majorHAnsi"/>
        </w:rPr>
        <w:t xml:space="preserve"> fierce </w:t>
      </w:r>
      <w:r w:rsidRPr="00593FB7">
        <w:rPr>
          <w:rStyle w:val="StyleUnderline"/>
          <w:rFonts w:asciiTheme="majorHAnsi" w:hAnsiTheme="majorHAnsi"/>
          <w:highlight w:val="green"/>
        </w:rPr>
        <w:t>opposition to a</w:t>
      </w:r>
      <w:r w:rsidRPr="00593FB7">
        <w:rPr>
          <w:rStyle w:val="StyleUnderline"/>
          <w:rFonts w:asciiTheme="majorHAnsi" w:hAnsiTheme="majorHAnsi"/>
        </w:rPr>
        <w:t xml:space="preserve"> </w:t>
      </w:r>
      <w:hyperlink r:id="rId85" w:history="1">
        <w:r w:rsidRPr="00593FB7">
          <w:rPr>
            <w:rStyle w:val="StyleUnderline"/>
            <w:rFonts w:asciiTheme="majorHAnsi" w:hAnsiTheme="majorHAnsi"/>
            <w:highlight w:val="green"/>
          </w:rPr>
          <w:t>proposed Seattle tax</w:t>
        </w:r>
      </w:hyperlink>
      <w:r w:rsidRPr="00593FB7">
        <w:rPr>
          <w:rStyle w:val="StyleUnderline"/>
          <w:rFonts w:asciiTheme="majorHAnsi" w:hAnsiTheme="majorHAnsi"/>
        </w:rPr>
        <w:t xml:space="preserve"> on the company </w:t>
      </w:r>
      <w:r w:rsidRPr="00593FB7">
        <w:rPr>
          <w:rStyle w:val="StyleUnderline"/>
          <w:rFonts w:asciiTheme="majorHAnsi" w:hAnsiTheme="majorHAnsi"/>
          <w:highlight w:val="green"/>
        </w:rPr>
        <w:t>that would</w:t>
      </w:r>
      <w:r w:rsidRPr="00593FB7">
        <w:rPr>
          <w:rStyle w:val="StyleUnderline"/>
          <w:rFonts w:asciiTheme="majorHAnsi" w:hAnsiTheme="majorHAnsi"/>
        </w:rPr>
        <w:t xml:space="preserve"> have </w:t>
      </w:r>
      <w:r w:rsidRPr="00593FB7">
        <w:rPr>
          <w:rStyle w:val="StyleUnderline"/>
          <w:rFonts w:asciiTheme="majorHAnsi" w:hAnsiTheme="majorHAnsi"/>
          <w:highlight w:val="green"/>
        </w:rPr>
        <w:t>fund</w:t>
      </w:r>
      <w:r w:rsidRPr="00593FB7">
        <w:rPr>
          <w:rStyle w:val="StyleUnderline"/>
          <w:rFonts w:asciiTheme="majorHAnsi" w:hAnsiTheme="majorHAnsi"/>
        </w:rPr>
        <w:t xml:space="preserve">ed </w:t>
      </w:r>
      <w:r w:rsidRPr="00593FB7">
        <w:rPr>
          <w:rStyle w:val="StyleUnderline"/>
          <w:rFonts w:asciiTheme="majorHAnsi" w:hAnsiTheme="majorHAnsi"/>
          <w:highlight w:val="green"/>
        </w:rPr>
        <w:t>homeless programs</w:t>
      </w:r>
      <w:r w:rsidRPr="00593FB7">
        <w:rPr>
          <w:rFonts w:asciiTheme="majorHAnsi" w:hAnsiTheme="majorHAnsi"/>
          <w:sz w:val="16"/>
        </w:rPr>
        <w:t>. “We’re just beginning to challenge the fear that drives what looks from the outside to be apathy,” says one Amazon employee. “Social movements are funny creatures. They sometimes pop up in unexpected places with unexpected rapidity,” says Joshua Freeman, a professor at CUNY’s School of Labor and Urban Studies. He sees in the recent protests some echoes of the 1930s, when workers who had seen themselves as “individualists”---most notably news reporters---realized they needed union support as much as blue-collar workers. Then, too, society was in tumult. "There was a general radicalization of American society in response to the Great Depression, in the sense that the corporate economy had failed most Americans,” he says. Reporters were also unhappy with their employers using their pages to “promote conservative political positions,” Freeman says. Rachel Gumpert, Unite Here’s head of communications, was not surprised to see both sets of workers organize around an issue like sexual harassment. “Sometimes your base salary doesn’t protect you,” says Gumpert. “Everybody needs to have voice in their job and dignity at work.”</w:t>
      </w:r>
    </w:p>
    <w:p w14:paraId="1E36A0FA" w14:textId="4A92F53D"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Only the unconditional right to strike solves – the Trump administration rolled back union and worker rights guaranteed by the NLRB.</w:t>
      </w:r>
    </w:p>
    <w:p w14:paraId="30CA5875" w14:textId="77777777" w:rsidR="005874E3" w:rsidRPr="00593FB7" w:rsidRDefault="005874E3" w:rsidP="005874E3">
      <w:pPr>
        <w:rPr>
          <w:rFonts w:asciiTheme="majorHAnsi" w:hAnsiTheme="majorHAnsi"/>
          <w:bCs/>
        </w:rPr>
      </w:pPr>
      <w:r w:rsidRPr="00593FB7">
        <w:rPr>
          <w:rFonts w:asciiTheme="majorHAnsi" w:hAnsiTheme="majorHAnsi"/>
          <w:b/>
          <w:sz w:val="26"/>
          <w:szCs w:val="26"/>
        </w:rPr>
        <w:t>McNicholas et al. 19</w:t>
      </w:r>
      <w:r w:rsidRPr="00593FB7">
        <w:rPr>
          <w:rFonts w:asciiTheme="majorHAnsi" w:hAnsiTheme="majorHAnsi"/>
          <w:bCs/>
        </w:rPr>
        <w:t xml:space="preserve"> [Celine McNicholas, Margaret Poydock, Lynn Rhinehart, 10-16-2019, "Unprecedented: The Trump NLRB’s attack on workers’ rights," Economic Policy Institute, https://www.epi.org/publication/unprecedented-the-trump-nlrbs-attack-on-workers-rights/]</w:t>
      </w:r>
    </w:p>
    <w:p w14:paraId="5DB05ED6" w14:textId="77777777" w:rsidR="005874E3" w:rsidRPr="00593FB7" w:rsidRDefault="005874E3" w:rsidP="005874E3">
      <w:pPr>
        <w:pStyle w:val="NormalWeb"/>
        <w:shd w:val="clear" w:color="auto" w:fill="FFFFFF"/>
        <w:spacing w:before="240" w:beforeAutospacing="0" w:after="240" w:afterAutospacing="0"/>
        <w:textAlignment w:val="baseline"/>
        <w:rPr>
          <w:rFonts w:asciiTheme="majorHAnsi" w:hAnsiTheme="majorHAnsi"/>
          <w:color w:val="333333"/>
          <w:sz w:val="14"/>
        </w:rPr>
      </w:pPr>
      <w:r w:rsidRPr="00593FB7">
        <w:rPr>
          <w:rStyle w:val="StyleUnderline"/>
          <w:rFonts w:asciiTheme="majorHAnsi" w:hAnsiTheme="majorHAnsi"/>
        </w:rPr>
        <w:t>Under the Trump administration</w:t>
      </w:r>
      <w:r w:rsidRPr="00593FB7">
        <w:rPr>
          <w:rFonts w:asciiTheme="majorHAnsi" w:hAnsiTheme="majorHAnsi"/>
          <w:color w:val="333333"/>
          <w:sz w:val="14"/>
        </w:rPr>
        <w:t xml:space="preserve">, </w:t>
      </w:r>
      <w:r w:rsidRPr="00593FB7">
        <w:rPr>
          <w:rStyle w:val="StyleUnderline"/>
          <w:rFonts w:asciiTheme="majorHAnsi" w:hAnsiTheme="majorHAnsi"/>
        </w:rPr>
        <w:t>the</w:t>
      </w:r>
      <w:r w:rsidRPr="00593FB7">
        <w:rPr>
          <w:rFonts w:asciiTheme="majorHAnsi" w:hAnsiTheme="majorHAnsi"/>
          <w:color w:val="333333"/>
          <w:sz w:val="14"/>
        </w:rPr>
        <w:t xml:space="preserve"> National Labor Relations Board (</w:t>
      </w:r>
      <w:r w:rsidRPr="00593FB7">
        <w:rPr>
          <w:rStyle w:val="StyleUnderline"/>
          <w:rFonts w:asciiTheme="majorHAnsi" w:hAnsiTheme="majorHAnsi"/>
          <w:highlight w:val="green"/>
        </w:rPr>
        <w:t>NLRB</w:t>
      </w:r>
      <w:r w:rsidRPr="00593FB7">
        <w:rPr>
          <w:rFonts w:asciiTheme="majorHAnsi" w:hAnsiTheme="majorHAnsi"/>
          <w:color w:val="333333"/>
          <w:sz w:val="14"/>
        </w:rPr>
        <w:t xml:space="preserve">) has </w:t>
      </w:r>
      <w:r w:rsidRPr="00593FB7">
        <w:rPr>
          <w:rStyle w:val="StyleUnderline"/>
          <w:rFonts w:asciiTheme="majorHAnsi" w:hAnsiTheme="majorHAnsi"/>
        </w:rPr>
        <w:t xml:space="preserve">systematically </w:t>
      </w:r>
      <w:r w:rsidRPr="00593FB7">
        <w:rPr>
          <w:rStyle w:val="StyleUnderline"/>
          <w:rFonts w:asciiTheme="majorHAnsi" w:hAnsiTheme="majorHAnsi"/>
          <w:highlight w:val="green"/>
        </w:rPr>
        <w:t>rolled back</w:t>
      </w:r>
      <w:r w:rsidRPr="00593FB7">
        <w:rPr>
          <w:rStyle w:val="StyleUnderline"/>
          <w:rFonts w:asciiTheme="majorHAnsi" w:hAnsiTheme="majorHAnsi"/>
        </w:rPr>
        <w:t xml:space="preserve"> workers’ </w:t>
      </w:r>
      <w:r w:rsidRPr="00593FB7">
        <w:rPr>
          <w:rStyle w:val="StyleUnderline"/>
          <w:rFonts w:asciiTheme="majorHAnsi" w:hAnsiTheme="majorHAnsi"/>
          <w:highlight w:val="green"/>
        </w:rPr>
        <w:t>rights to form unions and engage in collective bargaining</w:t>
      </w:r>
      <w:r w:rsidRPr="00593FB7">
        <w:rPr>
          <w:rStyle w:val="StyleUnderline"/>
          <w:rFonts w:asciiTheme="majorHAnsi" w:hAnsiTheme="majorHAnsi"/>
        </w:rPr>
        <w:t xml:space="preserve"> with their employers</w:t>
      </w:r>
      <w:r w:rsidRPr="00593FB7">
        <w:rPr>
          <w:rFonts w:asciiTheme="majorHAnsi" w:hAnsiTheme="majorHAnsi"/>
          <w:color w:val="333333"/>
          <w:sz w:val="14"/>
        </w:rPr>
        <w:t xml:space="preserve">, to the detriment of workers, their communities, and the economy. </w:t>
      </w:r>
      <w:r w:rsidRPr="00593FB7">
        <w:rPr>
          <w:rStyle w:val="StyleUnderline"/>
          <w:rFonts w:asciiTheme="majorHAnsi" w:hAnsiTheme="majorHAnsi"/>
        </w:rPr>
        <w:t>The Trump board</w:t>
      </w:r>
      <w:r w:rsidRPr="00593FB7">
        <w:rPr>
          <w:rFonts w:asciiTheme="majorHAnsi" w:hAnsiTheme="majorHAnsi"/>
          <w:color w:val="333333"/>
          <w:sz w:val="14"/>
        </w:rPr>
        <w:t xml:space="preserve"> has </w:t>
      </w:r>
      <w:r w:rsidRPr="00593FB7">
        <w:rPr>
          <w:rStyle w:val="StyleUnderline"/>
          <w:rFonts w:asciiTheme="majorHAnsi" w:hAnsiTheme="majorHAnsi"/>
        </w:rPr>
        <w:t>issued a series of</w:t>
      </w:r>
      <w:r w:rsidRPr="00593FB7">
        <w:rPr>
          <w:rFonts w:asciiTheme="majorHAnsi" w:hAnsiTheme="majorHAnsi"/>
          <w:color w:val="333333"/>
          <w:sz w:val="14"/>
        </w:rPr>
        <w:t xml:space="preserve"> significant </w:t>
      </w:r>
      <w:r w:rsidRPr="00593FB7">
        <w:rPr>
          <w:rStyle w:val="StyleUnderline"/>
          <w:rFonts w:asciiTheme="majorHAnsi" w:hAnsiTheme="majorHAnsi"/>
        </w:rPr>
        <w:t>decisions weakening worker protections under the National Labor Relations Act</w:t>
      </w:r>
      <w:r w:rsidRPr="00593FB7">
        <w:rPr>
          <w:rFonts w:asciiTheme="majorHAnsi" w:hAnsiTheme="majorHAnsi"/>
          <w:color w:val="333333"/>
          <w:sz w:val="14"/>
        </w:rPr>
        <w:t xml:space="preserve"> (NLRA/Act). Further, </w:t>
      </w:r>
      <w:r w:rsidRPr="00593FB7">
        <w:rPr>
          <w:rStyle w:val="StyleUnderline"/>
          <w:rFonts w:asciiTheme="majorHAnsi" w:hAnsiTheme="majorHAnsi"/>
        </w:rPr>
        <w:t>the board has engaged in an unprecedented number of rulemakings aimed at overturning existing worker protections</w:t>
      </w:r>
      <w:r w:rsidRPr="00593FB7">
        <w:rPr>
          <w:rFonts w:asciiTheme="majorHAnsi" w:hAnsiTheme="majorHAnsi"/>
          <w:color w:val="333333"/>
          <w:sz w:val="14"/>
        </w:rPr>
        <w:t xml:space="preserve">. Finally, </w:t>
      </w:r>
      <w:r w:rsidRPr="00593FB7">
        <w:rPr>
          <w:rStyle w:val="StyleUnderline"/>
          <w:rFonts w:asciiTheme="majorHAnsi" w:hAnsiTheme="majorHAnsi"/>
          <w:highlight w:val="green"/>
        </w:rPr>
        <w:t>the Trump</w:t>
      </w:r>
      <w:r w:rsidRPr="00593FB7">
        <w:rPr>
          <w:rStyle w:val="StyleUnderline"/>
          <w:rFonts w:asciiTheme="majorHAnsi" w:hAnsiTheme="majorHAnsi"/>
        </w:rPr>
        <w:t xml:space="preserve"> NLRB general </w:t>
      </w:r>
      <w:r w:rsidRPr="00593FB7">
        <w:rPr>
          <w:rStyle w:val="StyleUnderline"/>
          <w:rFonts w:asciiTheme="majorHAnsi" w:hAnsiTheme="majorHAnsi"/>
          <w:highlight w:val="green"/>
        </w:rPr>
        <w:t>counsel</w:t>
      </w:r>
      <w:r w:rsidRPr="00593FB7">
        <w:rPr>
          <w:rFonts w:asciiTheme="majorHAnsi" w:hAnsiTheme="majorHAnsi"/>
          <w:color w:val="333333"/>
          <w:sz w:val="14"/>
        </w:rPr>
        <w:t xml:space="preserve"> (GC) has </w:t>
      </w:r>
      <w:r w:rsidRPr="00593FB7">
        <w:rPr>
          <w:rStyle w:val="StyleUnderline"/>
          <w:rFonts w:asciiTheme="majorHAnsi" w:hAnsiTheme="majorHAnsi"/>
          <w:highlight w:val="green"/>
        </w:rPr>
        <w:t>advanced policies that leave fewer workers protected by the NLRA and</w:t>
      </w:r>
      <w:r w:rsidRPr="00593FB7">
        <w:rPr>
          <w:rStyle w:val="StyleUnderline"/>
          <w:rFonts w:asciiTheme="majorHAnsi" w:hAnsiTheme="majorHAnsi"/>
        </w:rPr>
        <w:t xml:space="preserve"> has </w:t>
      </w:r>
      <w:r w:rsidRPr="00593FB7">
        <w:rPr>
          <w:rStyle w:val="StyleUnderline"/>
          <w:rFonts w:asciiTheme="majorHAnsi" w:hAnsiTheme="majorHAnsi"/>
          <w:highlight w:val="green"/>
        </w:rPr>
        <w:t>advocated for changes</w:t>
      </w:r>
      <w:r w:rsidRPr="00593FB7">
        <w:rPr>
          <w:rStyle w:val="StyleUnderline"/>
          <w:rFonts w:asciiTheme="majorHAnsi" w:hAnsiTheme="majorHAnsi"/>
        </w:rPr>
        <w:t xml:space="preserve"> in the law </w:t>
      </w:r>
      <w:r w:rsidRPr="00593FB7">
        <w:rPr>
          <w:rStyle w:val="StyleUnderline"/>
          <w:rFonts w:asciiTheme="majorHAnsi" w:hAnsiTheme="majorHAnsi"/>
          <w:highlight w:val="green"/>
        </w:rPr>
        <w:t>that roll back workers’ rights</w:t>
      </w:r>
      <w:r w:rsidRPr="00593FB7">
        <w:rPr>
          <w:rStyle w:val="StyleUnderline"/>
          <w:rFonts w:asciiTheme="majorHAnsi" w:hAnsiTheme="majorHAnsi"/>
        </w:rPr>
        <w:t xml:space="preserve">. </w:t>
      </w:r>
      <w:r w:rsidRPr="00593FB7">
        <w:rPr>
          <w:rFonts w:asciiTheme="majorHAnsi" w:hAnsiTheme="majorHAnsi"/>
          <w:color w:val="333333"/>
          <w:sz w:val="14"/>
        </w:rPr>
        <w:t xml:space="preserve">The </w:t>
      </w:r>
      <w:r w:rsidRPr="00593FB7">
        <w:rPr>
          <w:rStyle w:val="StyleUnderline"/>
          <w:rFonts w:asciiTheme="majorHAnsi" w:hAnsiTheme="majorHAnsi"/>
          <w:highlight w:val="green"/>
        </w:rPr>
        <w:t>Trump</w:t>
      </w:r>
      <w:r w:rsidRPr="00593FB7">
        <w:rPr>
          <w:rFonts w:asciiTheme="majorHAnsi" w:hAnsiTheme="majorHAnsi"/>
          <w:color w:val="333333"/>
          <w:sz w:val="14"/>
        </w:rPr>
        <w:t xml:space="preserve"> board and GC have </w:t>
      </w:r>
      <w:r w:rsidRPr="00593FB7">
        <w:rPr>
          <w:rStyle w:val="StyleUnderline"/>
          <w:rFonts w:asciiTheme="majorHAnsi" w:hAnsiTheme="majorHAnsi"/>
          <w:highlight w:val="green"/>
        </w:rPr>
        <w:t>elevated corporate interests above</w:t>
      </w:r>
      <w:r w:rsidRPr="00593FB7">
        <w:rPr>
          <w:rFonts w:asciiTheme="majorHAnsi" w:hAnsiTheme="majorHAnsi"/>
          <w:color w:val="333333"/>
          <w:sz w:val="14"/>
        </w:rPr>
        <w:t xml:space="preserve"> those of </w:t>
      </w:r>
      <w:r w:rsidRPr="00593FB7">
        <w:rPr>
          <w:rStyle w:val="StyleUnderline"/>
          <w:rFonts w:asciiTheme="majorHAnsi" w:hAnsiTheme="majorHAnsi"/>
          <w:highlight w:val="green"/>
        </w:rPr>
        <w:t xml:space="preserve">working men and women </w:t>
      </w:r>
      <w:r w:rsidRPr="00593FB7">
        <w:rPr>
          <w:rStyle w:val="StyleUnderline"/>
          <w:rFonts w:asciiTheme="majorHAnsi" w:hAnsiTheme="majorHAnsi"/>
        </w:rPr>
        <w:t>and</w:t>
      </w:r>
      <w:r w:rsidRPr="00593FB7">
        <w:rPr>
          <w:rFonts w:asciiTheme="majorHAnsi" w:hAnsiTheme="majorHAnsi"/>
          <w:color w:val="333333"/>
          <w:sz w:val="14"/>
        </w:rPr>
        <w:t xml:space="preserve"> have </w:t>
      </w:r>
      <w:r w:rsidRPr="00593FB7">
        <w:rPr>
          <w:rStyle w:val="StyleUnderline"/>
          <w:rFonts w:asciiTheme="majorHAnsi" w:hAnsiTheme="majorHAnsi"/>
        </w:rPr>
        <w:t>routinely betrayed the statute they are responsible for administering and enforcing.</w:t>
      </w:r>
      <w:r w:rsidRPr="00593FB7">
        <w:rPr>
          <w:rFonts w:asciiTheme="majorHAnsi" w:hAnsiTheme="majorHAnsi"/>
          <w:color w:val="333333"/>
          <w:sz w:val="14"/>
        </w:rPr>
        <w:t xml:space="preserve"> This paper highlights the most egregious actions of the Trump board and GC and evaluates the impact on working people. It is critical that Congress hold the Trump NLRB accountable and that policymakers prioritize legislative reforms that will restore the original promise of our nation’s labor law—to encourage and promote the formation of unions and the practice of collective bargaining.</w:t>
      </w:r>
    </w:p>
    <w:bookmarkEnd w:id="1"/>
    <w:p w14:paraId="52332BE1" w14:textId="77777777" w:rsidR="005874E3" w:rsidRPr="00593FB7" w:rsidRDefault="005874E3" w:rsidP="005874E3">
      <w:pPr>
        <w:pStyle w:val="Heading2"/>
        <w:rPr>
          <w:rFonts w:asciiTheme="majorHAnsi" w:hAnsiTheme="majorHAnsi" w:cstheme="majorHAnsi"/>
        </w:rPr>
      </w:pPr>
      <w:r w:rsidRPr="00593FB7">
        <w:rPr>
          <w:rFonts w:asciiTheme="majorHAnsi" w:hAnsiTheme="majorHAnsi" w:cstheme="majorHAnsi"/>
        </w:rPr>
        <w:lastRenderedPageBreak/>
        <w:t>Framing</w:t>
      </w:r>
    </w:p>
    <w:p w14:paraId="10274569" w14:textId="77777777" w:rsidR="005874E3" w:rsidRPr="00593FB7" w:rsidRDefault="005874E3" w:rsidP="005874E3">
      <w:pPr>
        <w:pStyle w:val="Heading3"/>
        <w:rPr>
          <w:rFonts w:asciiTheme="majorHAnsi" w:hAnsiTheme="majorHAnsi" w:cstheme="majorHAnsi"/>
        </w:rPr>
      </w:pPr>
      <w:bookmarkStart w:id="2" w:name="_Hlk87025503"/>
      <w:r w:rsidRPr="00593FB7">
        <w:rPr>
          <w:rFonts w:asciiTheme="majorHAnsi" w:hAnsiTheme="majorHAnsi" w:cstheme="majorHAnsi"/>
        </w:rPr>
        <w:lastRenderedPageBreak/>
        <w:t>1AC – Util</w:t>
      </w:r>
    </w:p>
    <w:p w14:paraId="4D9E8B7C"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The standard is maximizing expected well-being.</w:t>
      </w:r>
    </w:p>
    <w:p w14:paraId="5659F2AE"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1] Phenomenal introspection – it’s the most epistemically reliable- historical and moral disagreement over internal conceptions of morality such as questions of race, gender, class, religion, etc. prove the fallibility of non-observational based ethics. Introspection means that we value happiness because we can determine that we each value it – just as I can observe a lemon’s yellowness, we can make those judgements about happiness.</w:t>
      </w:r>
    </w:p>
    <w:p w14:paraId="53BFE6DC"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2] Actor specificity – A] Aggregation – every policy benefit some and harms others, which also means that side constraints freeze action, B] No act-omission distinction – choosing to omit is an act itself – governments actively decide not to act so there is no omission, C] States lack wills or intentions since policies are inherently collective actions. Actor specificity comes first since different agents have different ethical standings.</w:t>
      </w:r>
    </w:p>
    <w:p w14:paraId="0408641C"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3] Only consequentialism can explain degrees of wrongness – If I break a promise to meet up for lunch that is not as bad as breaking a promise to take a dying person to the hospital. Only by evaluating the consequences of each scenario can we explain why the second one is much worse than the first.</w:t>
      </w:r>
    </w:p>
    <w:p w14:paraId="50F54603"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4] Extinction first under any other framework – A] It precludes the possibility of any kind of moral value – we can’t confer value onto anything if we’re not alive, B] Future generations mean infinite magnitude – we must look towards future lives as well.</w:t>
      </w:r>
    </w:p>
    <w:p w14:paraId="46D53B61" w14:textId="77777777" w:rsidR="0001402A" w:rsidRPr="00593FB7" w:rsidRDefault="0001402A" w:rsidP="0001402A">
      <w:pPr>
        <w:pStyle w:val="Heading3"/>
        <w:rPr>
          <w:rFonts w:asciiTheme="majorHAnsi" w:hAnsiTheme="majorHAnsi" w:cstheme="majorHAnsi"/>
        </w:rPr>
      </w:pPr>
      <w:bookmarkStart w:id="3" w:name="_Hlk87099451"/>
      <w:bookmarkEnd w:id="2"/>
      <w:r w:rsidRPr="00593FB7">
        <w:rPr>
          <w:rFonts w:asciiTheme="majorHAnsi" w:hAnsiTheme="majorHAnsi" w:cstheme="majorHAnsi"/>
        </w:rPr>
        <w:lastRenderedPageBreak/>
        <w:t>1AC – Underview</w:t>
      </w:r>
    </w:p>
    <w:p w14:paraId="6C786221" w14:textId="6164B5BC" w:rsidR="00E42E4C" w:rsidRPr="00F601E6" w:rsidRDefault="0001402A" w:rsidP="00974EB9">
      <w:pPr>
        <w:pStyle w:val="Heading4"/>
      </w:pPr>
      <w:bookmarkStart w:id="4" w:name="_Hlk32052741"/>
      <w:r w:rsidRPr="00593FB7">
        <w:rPr>
          <w:rFonts w:asciiTheme="majorHAnsi" w:hAnsiTheme="majorHAnsi" w:cstheme="majorHAnsi"/>
        </w:rPr>
        <w:t>1</w:t>
      </w:r>
      <w:bookmarkStart w:id="5" w:name="_Hlk87025522"/>
      <w:r w:rsidRPr="00593FB7">
        <w:rPr>
          <w:rFonts w:asciiTheme="majorHAnsi" w:hAnsiTheme="majorHAnsi" w:cstheme="majorHAnsi"/>
        </w:rPr>
        <w:t>]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w:t>
      </w:r>
      <w:bookmarkEnd w:id="3"/>
      <w:bookmarkEnd w:id="4"/>
      <w:bookmarkEnd w:id="5"/>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E21F65"/>
    <w:multiLevelType w:val="hybridMultilevel"/>
    <w:tmpl w:val="704C8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2D4D53"/>
    <w:multiLevelType w:val="hybridMultilevel"/>
    <w:tmpl w:val="A844AE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AE3956"/>
    <w:multiLevelType w:val="hybridMultilevel"/>
    <w:tmpl w:val="EF3C98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3B2397"/>
    <w:multiLevelType w:val="hybridMultilevel"/>
    <w:tmpl w:val="83D03C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067724"/>
    <w:multiLevelType w:val="multilevel"/>
    <w:tmpl w:val="05F4B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71111B8"/>
    <w:multiLevelType w:val="hybridMultilevel"/>
    <w:tmpl w:val="5E8CA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9374B6"/>
    <w:multiLevelType w:val="hybridMultilevel"/>
    <w:tmpl w:val="C898F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DD4903"/>
    <w:multiLevelType w:val="hybridMultilevel"/>
    <w:tmpl w:val="6FEE6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456F67"/>
    <w:multiLevelType w:val="hybridMultilevel"/>
    <w:tmpl w:val="5E8CA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855951"/>
    <w:multiLevelType w:val="hybridMultilevel"/>
    <w:tmpl w:val="373A1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2810C1"/>
    <w:multiLevelType w:val="hybridMultilevel"/>
    <w:tmpl w:val="B7AE12B4"/>
    <w:lvl w:ilvl="0" w:tplc="84F2C9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0A4B9A"/>
    <w:multiLevelType w:val="hybridMultilevel"/>
    <w:tmpl w:val="571EA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5B7CDA"/>
    <w:multiLevelType w:val="hybridMultilevel"/>
    <w:tmpl w:val="70DC3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6969E9"/>
    <w:multiLevelType w:val="hybridMultilevel"/>
    <w:tmpl w:val="CA687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CF2C5A"/>
    <w:multiLevelType w:val="hybridMultilevel"/>
    <w:tmpl w:val="E7F0A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8A3203"/>
    <w:multiLevelType w:val="hybridMultilevel"/>
    <w:tmpl w:val="952C5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D74781"/>
    <w:multiLevelType w:val="hybridMultilevel"/>
    <w:tmpl w:val="1CA67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1C6C4D"/>
    <w:multiLevelType w:val="hybridMultilevel"/>
    <w:tmpl w:val="4C722B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F256BF"/>
    <w:multiLevelType w:val="hybridMultilevel"/>
    <w:tmpl w:val="9E1AC2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8A2EA0"/>
    <w:multiLevelType w:val="hybridMultilevel"/>
    <w:tmpl w:val="B866B4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2A6DE5"/>
    <w:multiLevelType w:val="multilevel"/>
    <w:tmpl w:val="7C429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31966A5"/>
    <w:multiLevelType w:val="hybridMultilevel"/>
    <w:tmpl w:val="20444990"/>
    <w:lvl w:ilvl="0" w:tplc="9CD40FF0">
      <w:start w:val="1"/>
      <w:numFmt w:val="decimal"/>
      <w:lvlText w:val="%1."/>
      <w:lvlJc w:val="left"/>
      <w:pPr>
        <w:ind w:left="720" w:hanging="360"/>
      </w:pPr>
    </w:lvl>
    <w:lvl w:ilvl="1" w:tplc="CFA235B6">
      <w:start w:val="1"/>
      <w:numFmt w:val="lowerLetter"/>
      <w:lvlText w:val="%2."/>
      <w:lvlJc w:val="left"/>
      <w:pPr>
        <w:ind w:left="1440" w:hanging="360"/>
      </w:pPr>
    </w:lvl>
    <w:lvl w:ilvl="2" w:tplc="0F7A211C">
      <w:start w:val="1"/>
      <w:numFmt w:val="lowerRoman"/>
      <w:lvlText w:val="%3."/>
      <w:lvlJc w:val="right"/>
      <w:pPr>
        <w:ind w:left="2160" w:hanging="180"/>
      </w:pPr>
    </w:lvl>
    <w:lvl w:ilvl="3" w:tplc="7B2A7E9A">
      <w:start w:val="1"/>
      <w:numFmt w:val="decimal"/>
      <w:lvlText w:val="%4."/>
      <w:lvlJc w:val="left"/>
      <w:pPr>
        <w:ind w:left="2880" w:hanging="360"/>
      </w:pPr>
    </w:lvl>
    <w:lvl w:ilvl="4" w:tplc="657E137C">
      <w:start w:val="1"/>
      <w:numFmt w:val="lowerLetter"/>
      <w:lvlText w:val="%5."/>
      <w:lvlJc w:val="left"/>
      <w:pPr>
        <w:ind w:left="3600" w:hanging="360"/>
      </w:pPr>
    </w:lvl>
    <w:lvl w:ilvl="5" w:tplc="FCD64AF0">
      <w:start w:val="1"/>
      <w:numFmt w:val="lowerRoman"/>
      <w:lvlText w:val="%6."/>
      <w:lvlJc w:val="right"/>
      <w:pPr>
        <w:ind w:left="4320" w:hanging="180"/>
      </w:pPr>
    </w:lvl>
    <w:lvl w:ilvl="6" w:tplc="2F66B42C">
      <w:start w:val="1"/>
      <w:numFmt w:val="decimal"/>
      <w:lvlText w:val="%7."/>
      <w:lvlJc w:val="left"/>
      <w:pPr>
        <w:ind w:left="5040" w:hanging="360"/>
      </w:pPr>
    </w:lvl>
    <w:lvl w:ilvl="7" w:tplc="A5AE92D4">
      <w:start w:val="1"/>
      <w:numFmt w:val="lowerLetter"/>
      <w:lvlText w:val="%8."/>
      <w:lvlJc w:val="left"/>
      <w:pPr>
        <w:ind w:left="5760" w:hanging="360"/>
      </w:pPr>
    </w:lvl>
    <w:lvl w:ilvl="8" w:tplc="5546ED56">
      <w:start w:val="1"/>
      <w:numFmt w:val="lowerRoman"/>
      <w:lvlText w:val="%9."/>
      <w:lvlJc w:val="right"/>
      <w:pPr>
        <w:ind w:left="6480" w:hanging="180"/>
      </w:pPr>
    </w:lvl>
  </w:abstractNum>
  <w:abstractNum w:abstractNumId="46" w15:restartNumberingAfterBreak="0">
    <w:nsid w:val="762536F0"/>
    <w:multiLevelType w:val="hybridMultilevel"/>
    <w:tmpl w:val="4D029A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536C00"/>
    <w:multiLevelType w:val="hybridMultilevel"/>
    <w:tmpl w:val="28804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38"/>
  </w:num>
  <w:num w:numId="14">
    <w:abstractNumId w:val="45"/>
  </w:num>
  <w:num w:numId="15">
    <w:abstractNumId w:val="27"/>
  </w:num>
  <w:num w:numId="16">
    <w:abstractNumId w:val="42"/>
  </w:num>
  <w:num w:numId="17">
    <w:abstractNumId w:val="39"/>
  </w:num>
  <w:num w:numId="18">
    <w:abstractNumId w:val="26"/>
  </w:num>
  <w:num w:numId="19">
    <w:abstractNumId w:val="15"/>
  </w:num>
  <w:num w:numId="20">
    <w:abstractNumId w:val="41"/>
  </w:num>
  <w:num w:numId="21">
    <w:abstractNumId w:val="47"/>
  </w:num>
  <w:num w:numId="22">
    <w:abstractNumId w:val="24"/>
  </w:num>
  <w:num w:numId="23">
    <w:abstractNumId w:val="32"/>
  </w:num>
  <w:num w:numId="24">
    <w:abstractNumId w:val="25"/>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num>
  <w:num w:numId="27">
    <w:abstractNumId w:val="31"/>
  </w:num>
  <w:num w:numId="28">
    <w:abstractNumId w:val="23"/>
  </w:num>
  <w:num w:numId="29">
    <w:abstractNumId w:val="14"/>
  </w:num>
  <w:num w:numId="30">
    <w:abstractNumId w:val="28"/>
  </w:num>
  <w:num w:numId="31">
    <w:abstractNumId w:val="33"/>
  </w:num>
  <w:num w:numId="32">
    <w:abstractNumId w:val="18"/>
  </w:num>
  <w:num w:numId="33">
    <w:abstractNumId w:val="19"/>
  </w:num>
  <w:num w:numId="34">
    <w:abstractNumId w:val="35"/>
  </w:num>
  <w:num w:numId="35">
    <w:abstractNumId w:val="29"/>
  </w:num>
  <w:num w:numId="36">
    <w:abstractNumId w:val="37"/>
  </w:num>
  <w:num w:numId="37">
    <w:abstractNumId w:val="30"/>
  </w:num>
  <w:num w:numId="38">
    <w:abstractNumId w:val="21"/>
  </w:num>
  <w:num w:numId="39">
    <w:abstractNumId w:val="36"/>
  </w:num>
  <w:num w:numId="40">
    <w:abstractNumId w:val="34"/>
  </w:num>
  <w:num w:numId="41">
    <w:abstractNumId w:val="22"/>
  </w:num>
  <w:num w:numId="42">
    <w:abstractNumId w:val="12"/>
  </w:num>
  <w:num w:numId="43">
    <w:abstractNumId w:val="20"/>
  </w:num>
  <w:num w:numId="44">
    <w:abstractNumId w:val="13"/>
  </w:num>
  <w:num w:numId="45">
    <w:abstractNumId w:val="17"/>
    <w:lvlOverride w:ilvl="0">
      <w:lvl w:ilvl="0">
        <w:numFmt w:val="upperLetter"/>
        <w:lvlText w:val="%1."/>
        <w:lvlJc w:val="left"/>
      </w:lvl>
    </w:lvlOverride>
  </w:num>
  <w:num w:numId="46">
    <w:abstractNumId w:val="44"/>
    <w:lvlOverride w:ilvl="0">
      <w:lvl w:ilvl="0">
        <w:numFmt w:val="upperLetter"/>
        <w:lvlText w:val="%1."/>
        <w:lvlJc w:val="left"/>
      </w:lvl>
    </w:lvlOverride>
  </w:num>
  <w:num w:numId="47">
    <w:abstractNumId w:val="46"/>
  </w:num>
  <w:num w:numId="48">
    <w:abstractNumId w:val="11"/>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74E3"/>
    <w:rsid w:val="000029E3"/>
    <w:rsid w:val="000029E8"/>
    <w:rsid w:val="00004225"/>
    <w:rsid w:val="000066CA"/>
    <w:rsid w:val="00007264"/>
    <w:rsid w:val="000076A9"/>
    <w:rsid w:val="0001402A"/>
    <w:rsid w:val="00014FAD"/>
    <w:rsid w:val="00015D2A"/>
    <w:rsid w:val="0002490B"/>
    <w:rsid w:val="00026465"/>
    <w:rsid w:val="00030204"/>
    <w:rsid w:val="000312A0"/>
    <w:rsid w:val="0003396C"/>
    <w:rsid w:val="00035337"/>
    <w:rsid w:val="00052FB1"/>
    <w:rsid w:val="00054276"/>
    <w:rsid w:val="000547B1"/>
    <w:rsid w:val="00055434"/>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7A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2993"/>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D3C"/>
    <w:rsid w:val="0022589F"/>
    <w:rsid w:val="002343FE"/>
    <w:rsid w:val="00235F7B"/>
    <w:rsid w:val="002439E5"/>
    <w:rsid w:val="002502CF"/>
    <w:rsid w:val="00265D8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C0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1E0"/>
    <w:rsid w:val="003C5F4C"/>
    <w:rsid w:val="003D5EA8"/>
    <w:rsid w:val="003D6539"/>
    <w:rsid w:val="003D7B28"/>
    <w:rsid w:val="003E305E"/>
    <w:rsid w:val="003E34DB"/>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CE4"/>
    <w:rsid w:val="0055699B"/>
    <w:rsid w:val="0056020A"/>
    <w:rsid w:val="00563D3D"/>
    <w:rsid w:val="005659AA"/>
    <w:rsid w:val="005676E8"/>
    <w:rsid w:val="00577C12"/>
    <w:rsid w:val="00580BFC"/>
    <w:rsid w:val="00581048"/>
    <w:rsid w:val="00581203"/>
    <w:rsid w:val="0058349C"/>
    <w:rsid w:val="00585FBE"/>
    <w:rsid w:val="005870E8"/>
    <w:rsid w:val="005874E3"/>
    <w:rsid w:val="0058789C"/>
    <w:rsid w:val="005A4D4E"/>
    <w:rsid w:val="005A7237"/>
    <w:rsid w:val="005B21FA"/>
    <w:rsid w:val="005B3244"/>
    <w:rsid w:val="005B6EE8"/>
    <w:rsid w:val="005B7731"/>
    <w:rsid w:val="005C4515"/>
    <w:rsid w:val="005C5602"/>
    <w:rsid w:val="005C74A6"/>
    <w:rsid w:val="005D1A7B"/>
    <w:rsid w:val="005D3B4D"/>
    <w:rsid w:val="005D615C"/>
    <w:rsid w:val="005D6449"/>
    <w:rsid w:val="005E1860"/>
    <w:rsid w:val="005E3F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E95"/>
    <w:rsid w:val="006D6AED"/>
    <w:rsid w:val="006E1BD4"/>
    <w:rsid w:val="006E6D0B"/>
    <w:rsid w:val="006F126E"/>
    <w:rsid w:val="006F32C9"/>
    <w:rsid w:val="006F3834"/>
    <w:rsid w:val="006F5693"/>
    <w:rsid w:val="006F5D4C"/>
    <w:rsid w:val="00700F59"/>
    <w:rsid w:val="00711B2C"/>
    <w:rsid w:val="007174A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358D6"/>
    <w:rsid w:val="00840E7B"/>
    <w:rsid w:val="008536AF"/>
    <w:rsid w:val="00853D40"/>
    <w:rsid w:val="008564FC"/>
    <w:rsid w:val="00864E76"/>
    <w:rsid w:val="00872581"/>
    <w:rsid w:val="0087459D"/>
    <w:rsid w:val="008760C1"/>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B5E"/>
    <w:rsid w:val="0097151F"/>
    <w:rsid w:val="00973777"/>
    <w:rsid w:val="00974EB9"/>
    <w:rsid w:val="00976E78"/>
    <w:rsid w:val="009775C0"/>
    <w:rsid w:val="00981F23"/>
    <w:rsid w:val="00990634"/>
    <w:rsid w:val="00991733"/>
    <w:rsid w:val="00992078"/>
    <w:rsid w:val="00992BE3"/>
    <w:rsid w:val="009A1467"/>
    <w:rsid w:val="009A6464"/>
    <w:rsid w:val="009B69F5"/>
    <w:rsid w:val="009C1E88"/>
    <w:rsid w:val="009C5FF7"/>
    <w:rsid w:val="009C6292"/>
    <w:rsid w:val="009D15DB"/>
    <w:rsid w:val="009D3133"/>
    <w:rsid w:val="009E160D"/>
    <w:rsid w:val="009F1CBB"/>
    <w:rsid w:val="009F3305"/>
    <w:rsid w:val="009F6FB2"/>
    <w:rsid w:val="00A071C0"/>
    <w:rsid w:val="00A22670"/>
    <w:rsid w:val="00A24B35"/>
    <w:rsid w:val="00A271BA"/>
    <w:rsid w:val="00A27F86"/>
    <w:rsid w:val="00A36ED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D74F3"/>
    <w:rsid w:val="00BE6472"/>
    <w:rsid w:val="00BF29B8"/>
    <w:rsid w:val="00BF46EA"/>
    <w:rsid w:val="00C01A2B"/>
    <w:rsid w:val="00C07769"/>
    <w:rsid w:val="00C07D05"/>
    <w:rsid w:val="00C10856"/>
    <w:rsid w:val="00C203FA"/>
    <w:rsid w:val="00C244F5"/>
    <w:rsid w:val="00C3164F"/>
    <w:rsid w:val="00C31B5E"/>
    <w:rsid w:val="00C34D3E"/>
    <w:rsid w:val="00C35B37"/>
    <w:rsid w:val="00C3747A"/>
    <w:rsid w:val="00C37F29"/>
    <w:rsid w:val="00C4781F"/>
    <w:rsid w:val="00C47BB9"/>
    <w:rsid w:val="00C56DCC"/>
    <w:rsid w:val="00C57075"/>
    <w:rsid w:val="00C61468"/>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F0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234"/>
    <w:rsid w:val="00E3079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33F"/>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3C1E61"/>
  <w14:defaultImageDpi w14:val="300"/>
  <w15:docId w15:val="{7EF6DB79-988C-7645-8FE5-4C7D43CEA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74E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874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5874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874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5874E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5874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5874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74E3"/>
  </w:style>
  <w:style w:type="character" w:customStyle="1" w:styleId="Heading1Char">
    <w:name w:val="Heading 1 Char"/>
    <w:aliases w:val="Pocket Char"/>
    <w:basedOn w:val="DefaultParagraphFont"/>
    <w:link w:val="Heading1"/>
    <w:uiPriority w:val="9"/>
    <w:rsid w:val="005874E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5874E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874E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5874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5874E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1"/>
    <w:qFormat/>
    <w:rsid w:val="005874E3"/>
    <w:rPr>
      <w:b w:val="0"/>
      <w:sz w:val="22"/>
      <w:u w:val="single"/>
    </w:rPr>
  </w:style>
  <w:style w:type="character" w:styleId="Emphasis">
    <w:name w:val="Emphasis"/>
    <w:aliases w:val="Evidence,Minimized,minimized,Highlighted,tag2,Size 10,emphasis in card,Underlined,CD Card,ED - Tag,Bold Underline,Emphasis!!,small,Qualifications,normal card text,Shrunk,qualifications in card,qualifications,bold underline,Style1,s,B,emphasis,/"/>
    <w:basedOn w:val="DefaultParagraphFont"/>
    <w:link w:val="Emphasis1"/>
    <w:uiPriority w:val="20"/>
    <w:qFormat/>
    <w:rsid w:val="005874E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874E3"/>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5874E3"/>
    <w:rPr>
      <w:color w:val="auto"/>
      <w:u w:val="none"/>
    </w:rPr>
  </w:style>
  <w:style w:type="paragraph" w:styleId="DocumentMap">
    <w:name w:val="Document Map"/>
    <w:basedOn w:val="Normal"/>
    <w:link w:val="DocumentMapChar"/>
    <w:uiPriority w:val="99"/>
    <w:semiHidden/>
    <w:unhideWhenUsed/>
    <w:rsid w:val="005874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74E3"/>
    <w:rPr>
      <w:rFonts w:ascii="Lucida Grande" w:hAnsi="Lucida Grande" w:cs="Lucida Grande"/>
    </w:rPr>
  </w:style>
  <w:style w:type="character" w:customStyle="1" w:styleId="Heading5Char">
    <w:name w:val="Heading 5 Char"/>
    <w:basedOn w:val="DefaultParagraphFont"/>
    <w:link w:val="Heading5"/>
    <w:uiPriority w:val="9"/>
    <w:rsid w:val="005874E3"/>
    <w:rPr>
      <w:rFonts w:asciiTheme="majorHAnsi" w:eastAsiaTheme="majorEastAsia" w:hAnsiTheme="majorHAnsi" w:cstheme="majorBidi"/>
      <w:color w:val="243F60" w:themeColor="accent1" w:themeShade="7F"/>
      <w:sz w:val="22"/>
    </w:rPr>
  </w:style>
  <w:style w:type="character" w:styleId="UnresolvedMention">
    <w:name w:val="Unresolved Mention"/>
    <w:basedOn w:val="DefaultParagraphFont"/>
    <w:uiPriority w:val="99"/>
    <w:unhideWhenUsed/>
    <w:rsid w:val="005874E3"/>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874E3"/>
    <w:pPr>
      <w:spacing w:before="100" w:beforeAutospacing="1" w:after="100" w:afterAutospacing="1" w:line="240" w:lineRule="auto"/>
    </w:pPr>
    <w:rPr>
      <w:rFonts w:eastAsia="Times New Roman"/>
      <w:sz w:val="24"/>
    </w:rPr>
  </w:style>
  <w:style w:type="paragraph" w:customStyle="1" w:styleId="hang-punc-medium">
    <w:name w:val="hang-punc-medium"/>
    <w:basedOn w:val="Normal"/>
    <w:rsid w:val="005874E3"/>
    <w:pPr>
      <w:spacing w:before="100" w:beforeAutospacing="1" w:after="100" w:afterAutospacing="1" w:line="240" w:lineRule="auto"/>
    </w:pPr>
    <w:rPr>
      <w:rFonts w:eastAsia="Times New Roman"/>
      <w:sz w:val="24"/>
    </w:rPr>
  </w:style>
  <w:style w:type="character" w:styleId="Strong">
    <w:name w:val="Strong"/>
    <w:basedOn w:val="DefaultParagraphFont"/>
    <w:uiPriority w:val="22"/>
    <w:qFormat/>
    <w:rsid w:val="005874E3"/>
    <w:rPr>
      <w:b/>
      <w:bCs/>
    </w:rPr>
  </w:style>
  <w:style w:type="paragraph" w:customStyle="1" w:styleId="Emphasis1">
    <w:name w:val="Emphasis1"/>
    <w:basedOn w:val="Normal"/>
    <w:link w:val="Emphasis"/>
    <w:autoRedefine/>
    <w:uiPriority w:val="20"/>
    <w:qFormat/>
    <w:rsid w:val="005874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5874E3"/>
    <w:pPr>
      <w:widowControl w:val="0"/>
      <w:spacing w:line="240" w:lineRule="auto"/>
      <w:ind w:left="720"/>
      <w:jc w:val="both"/>
    </w:pPr>
    <w:rPr>
      <w:rFonts w:cstheme="minorBidi"/>
      <w:b/>
      <w:iCs/>
      <w:u w:val="singl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Medium Grid 21"/>
    <w:basedOn w:val="Heading1"/>
    <w:link w:val="Hyperlink"/>
    <w:autoRedefine/>
    <w:uiPriority w:val="99"/>
    <w:qFormat/>
    <w:rsid w:val="005874E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lead-in-text-callout">
    <w:name w:val="lead-in-text-callout"/>
    <w:basedOn w:val="DefaultParagraphFont"/>
    <w:rsid w:val="005874E3"/>
  </w:style>
  <w:style w:type="paragraph" w:customStyle="1" w:styleId="paywall">
    <w:name w:val="paywall"/>
    <w:basedOn w:val="Normal"/>
    <w:rsid w:val="005874E3"/>
    <w:pPr>
      <w:spacing w:before="100" w:beforeAutospacing="1" w:after="100" w:afterAutospacing="1" w:line="240" w:lineRule="auto"/>
    </w:pPr>
    <w:rPr>
      <w:rFonts w:eastAsia="Times New Roman"/>
      <w:sz w:val="24"/>
    </w:rPr>
  </w:style>
  <w:style w:type="character" w:customStyle="1" w:styleId="cite">
    <w:name w:val="cite"/>
    <w:basedOn w:val="DefaultParagraphFont"/>
    <w:rsid w:val="005874E3"/>
    <w:rPr>
      <w:rFonts w:ascii="Times New Roman" w:hAnsi="Times New Roman"/>
      <w:b/>
      <w:sz w:val="24"/>
    </w:rPr>
  </w:style>
  <w:style w:type="character" w:customStyle="1" w:styleId="underline">
    <w:name w:val="underline"/>
    <w:basedOn w:val="DefaultParagraphFont"/>
    <w:qFormat/>
    <w:rsid w:val="005874E3"/>
    <w:rPr>
      <w:rFonts w:ascii="Times New Roman" w:hAnsi="Times New Roman"/>
      <w:sz w:val="20"/>
      <w:u w:val="single"/>
    </w:rPr>
  </w:style>
  <w:style w:type="character" w:customStyle="1" w:styleId="apple-converted-space">
    <w:name w:val="apple-converted-space"/>
    <w:basedOn w:val="DefaultParagraphFont"/>
    <w:rsid w:val="005874E3"/>
  </w:style>
  <w:style w:type="character" w:customStyle="1" w:styleId="grame">
    <w:name w:val="grame"/>
    <w:basedOn w:val="DefaultParagraphFont"/>
    <w:rsid w:val="005874E3"/>
  </w:style>
  <w:style w:type="character" w:customStyle="1" w:styleId="spelle">
    <w:name w:val="spelle"/>
    <w:basedOn w:val="DefaultParagraphFont"/>
    <w:rsid w:val="005874E3"/>
  </w:style>
  <w:style w:type="character" w:customStyle="1" w:styleId="LinedDown">
    <w:name w:val="Lined Down"/>
    <w:qFormat/>
    <w:rsid w:val="005874E3"/>
    <w:rPr>
      <w:rFonts w:ascii="Georgia" w:hAnsi="Georgia" w:cs="Times New Roman"/>
      <w:b w:val="0"/>
      <w:bCs w:val="0"/>
      <w:i w:val="0"/>
      <w:iCs w:val="0"/>
      <w:color w:val="000000"/>
      <w:sz w:val="12"/>
      <w:szCs w:val="12"/>
      <w:u w:val="none"/>
    </w:rPr>
  </w:style>
  <w:style w:type="character" w:styleId="FootnoteReference">
    <w:name w:val="footnote reference"/>
    <w:aliases w:val="FN Ref,footnote reference,fr,o,FR,(NECG) Footnote Reference"/>
    <w:basedOn w:val="DefaultParagraphFont"/>
    <w:unhideWhenUsed/>
    <w:qFormat/>
    <w:rsid w:val="005874E3"/>
    <w:rPr>
      <w:vertAlign w:val="superscript"/>
    </w:rPr>
  </w:style>
  <w:style w:type="paragraph" w:styleId="FootnoteText">
    <w:name w:val="footnote text"/>
    <w:basedOn w:val="Normal"/>
    <w:link w:val="FootnoteTextChar"/>
    <w:uiPriority w:val="99"/>
    <w:unhideWhenUsed/>
    <w:qFormat/>
    <w:rsid w:val="005874E3"/>
    <w:pPr>
      <w:spacing w:after="0" w:line="240" w:lineRule="auto"/>
    </w:pPr>
    <w:rPr>
      <w:rFonts w:asciiTheme="minorHAnsi" w:hAnsiTheme="minorHAnsi" w:cstheme="minorBidi"/>
      <w:sz w:val="24"/>
    </w:rPr>
  </w:style>
  <w:style w:type="character" w:customStyle="1" w:styleId="FootnoteTextChar">
    <w:name w:val="Footnote Text Char"/>
    <w:basedOn w:val="DefaultParagraphFont"/>
    <w:link w:val="FootnoteText"/>
    <w:uiPriority w:val="99"/>
    <w:rsid w:val="005874E3"/>
  </w:style>
  <w:style w:type="paragraph" w:styleId="ListParagraph">
    <w:name w:val="List Paragraph"/>
    <w:aliases w:val="6 font"/>
    <w:basedOn w:val="Normal"/>
    <w:uiPriority w:val="99"/>
    <w:qFormat/>
    <w:rsid w:val="005874E3"/>
    <w:pPr>
      <w:ind w:left="720"/>
      <w:contextualSpacing/>
    </w:pPr>
    <w:rPr>
      <w:rFonts w:asciiTheme="minorHAnsi" w:hAnsiTheme="minorHAnsi" w:cstheme="minorBidi"/>
    </w:rPr>
  </w:style>
  <w:style w:type="paragraph" w:styleId="BodyText">
    <w:name w:val="Body Text"/>
    <w:basedOn w:val="Normal"/>
    <w:link w:val="BodyTextChar"/>
    <w:uiPriority w:val="99"/>
    <w:qFormat/>
    <w:rsid w:val="005874E3"/>
    <w:rPr>
      <w:rFonts w:eastAsia="Calibri"/>
      <w:sz w:val="24"/>
    </w:rPr>
  </w:style>
  <w:style w:type="character" w:customStyle="1" w:styleId="BodyTextChar">
    <w:name w:val="Body Text Char"/>
    <w:basedOn w:val="DefaultParagraphFont"/>
    <w:link w:val="BodyText"/>
    <w:uiPriority w:val="99"/>
    <w:rsid w:val="005874E3"/>
    <w:rPr>
      <w:rFonts w:ascii="Calibri" w:eastAsia="Calibri" w:hAnsi="Calibri" w:cs="Calibri"/>
    </w:rPr>
  </w:style>
  <w:style w:type="character" w:customStyle="1" w:styleId="smallcaps">
    <w:name w:val="smallcaps"/>
    <w:basedOn w:val="DefaultParagraphFont"/>
    <w:rsid w:val="005874E3"/>
  </w:style>
  <w:style w:type="paragraph" w:customStyle="1" w:styleId="component-root-0-2-59">
    <w:name w:val="component-root-0-2-59"/>
    <w:basedOn w:val="Normal"/>
    <w:rsid w:val="005874E3"/>
    <w:pPr>
      <w:spacing w:before="100" w:beforeAutospacing="1" w:after="100" w:afterAutospacing="1"/>
    </w:pPr>
    <w:rPr>
      <w:rFonts w:eastAsia="Times New Roman"/>
      <w:sz w:val="24"/>
    </w:rPr>
  </w:style>
  <w:style w:type="character" w:customStyle="1" w:styleId="UnresolvedMention1">
    <w:name w:val="Unresolved Mention1"/>
    <w:basedOn w:val="DefaultParagraphFont"/>
    <w:uiPriority w:val="99"/>
    <w:semiHidden/>
    <w:unhideWhenUsed/>
    <w:rsid w:val="005874E3"/>
    <w:rPr>
      <w:color w:val="605E5C"/>
      <w:shd w:val="clear" w:color="auto" w:fill="E1DFDD"/>
    </w:rPr>
  </w:style>
  <w:style w:type="paragraph" w:customStyle="1" w:styleId="UnderlinePara">
    <w:name w:val="Underline Para"/>
    <w:basedOn w:val="Normal"/>
    <w:uiPriority w:val="6"/>
    <w:qFormat/>
    <w:rsid w:val="005874E3"/>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5874E3"/>
    <w:rPr>
      <w:b/>
      <w:u w:val="single"/>
    </w:rPr>
  </w:style>
  <w:style w:type="character" w:customStyle="1" w:styleId="Minimize">
    <w:name w:val="Minimize"/>
    <w:uiPriority w:val="1"/>
    <w:qFormat/>
    <w:rsid w:val="005874E3"/>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6"/>
    <w:qFormat/>
    <w:rsid w:val="005874E3"/>
    <w:rPr>
      <w:rFonts w:ascii="Arial" w:hAnsi="Arial"/>
      <w:bCs/>
      <w:u w:val="single"/>
    </w:rPr>
  </w:style>
  <w:style w:type="paragraph" w:styleId="Title">
    <w:name w:val="Title"/>
    <w:aliases w:val="Cites and Cards,UNDERLINE,Bold Underlined,title,Block Heading,Read This"/>
    <w:basedOn w:val="Normal"/>
    <w:next w:val="Normal"/>
    <w:link w:val="TitleChar"/>
    <w:uiPriority w:val="6"/>
    <w:qFormat/>
    <w:rsid w:val="005874E3"/>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5874E3"/>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5874E3"/>
    <w:rPr>
      <w:b/>
      <w:u w:val="single"/>
    </w:rPr>
  </w:style>
  <w:style w:type="character" w:customStyle="1" w:styleId="Underline2Char">
    <w:name w:val="Underline2 Char"/>
    <w:basedOn w:val="DefaultParagraphFont"/>
    <w:link w:val="Underline2"/>
    <w:uiPriority w:val="4"/>
    <w:rsid w:val="005874E3"/>
    <w:rPr>
      <w:rFonts w:ascii="Calibri" w:hAnsi="Calibri" w:cs="Calibri"/>
      <w:b/>
      <w:sz w:val="22"/>
      <w:u w:val="single"/>
    </w:rPr>
  </w:style>
  <w:style w:type="character" w:customStyle="1" w:styleId="BoldUnderline0">
    <w:name w:val="BoldUnderline"/>
    <w:basedOn w:val="DefaultParagraphFont"/>
    <w:uiPriority w:val="1"/>
    <w:qFormat/>
    <w:rsid w:val="005874E3"/>
    <w:rPr>
      <w:rFonts w:ascii="Arial" w:hAnsi="Arial"/>
      <w:b/>
      <w:sz w:val="20"/>
      <w:u w:val="single"/>
    </w:rPr>
  </w:style>
  <w:style w:type="paragraph" w:customStyle="1" w:styleId="clay-paragraph">
    <w:name w:val="clay-paragraph"/>
    <w:basedOn w:val="Normal"/>
    <w:rsid w:val="005874E3"/>
    <w:pPr>
      <w:spacing w:before="100" w:beforeAutospacing="1" w:after="100" w:afterAutospacing="1"/>
    </w:pPr>
    <w:rPr>
      <w:rFonts w:eastAsia="Times New Roman"/>
    </w:rPr>
  </w:style>
  <w:style w:type="character" w:customStyle="1" w:styleId="gmail-styleunderline">
    <w:name w:val="gmail-styleunderline"/>
    <w:basedOn w:val="DefaultParagraphFont"/>
    <w:rsid w:val="005874E3"/>
  </w:style>
  <w:style w:type="paragraph" w:customStyle="1" w:styleId="css-182kmce">
    <w:name w:val="css-182kmce"/>
    <w:basedOn w:val="Normal"/>
    <w:rsid w:val="005874E3"/>
    <w:pPr>
      <w:spacing w:before="100" w:beforeAutospacing="1" w:after="100" w:afterAutospacing="1"/>
    </w:pPr>
    <w:rPr>
      <w:rFonts w:eastAsia="Times New Roman"/>
      <w:lang w:eastAsia="ko-KR"/>
    </w:rPr>
  </w:style>
  <w:style w:type="character" w:customStyle="1" w:styleId="inline-garnett-quote">
    <w:name w:val="inline-garnett-quote"/>
    <w:basedOn w:val="DefaultParagraphFont"/>
    <w:rsid w:val="005874E3"/>
  </w:style>
  <w:style w:type="paragraph" w:customStyle="1" w:styleId="pullquote-paragraph">
    <w:name w:val="pullquote-paragraph"/>
    <w:basedOn w:val="Normal"/>
    <w:rsid w:val="005874E3"/>
    <w:pPr>
      <w:spacing w:before="100" w:beforeAutospacing="1" w:after="100" w:afterAutospacing="1"/>
    </w:pPr>
    <w:rPr>
      <w:rFonts w:eastAsia="Times New Roman"/>
      <w:lang w:eastAsia="ko-KR"/>
    </w:rPr>
  </w:style>
  <w:style w:type="character" w:styleId="HTMLCite">
    <w:name w:val="HTML Cite"/>
    <w:basedOn w:val="DefaultParagraphFont"/>
    <w:uiPriority w:val="99"/>
    <w:unhideWhenUsed/>
    <w:rsid w:val="005874E3"/>
    <w:rPr>
      <w:i/>
      <w:iCs/>
    </w:rPr>
  </w:style>
  <w:style w:type="paragraph" w:customStyle="1" w:styleId="font--body">
    <w:name w:val="font--body"/>
    <w:basedOn w:val="Normal"/>
    <w:rsid w:val="005874E3"/>
    <w:pPr>
      <w:spacing w:before="100" w:beforeAutospacing="1" w:after="100" w:afterAutospacing="1"/>
    </w:pPr>
    <w:rPr>
      <w:rFonts w:eastAsia="Times New Roman"/>
      <w:lang w:eastAsia="ko-KR"/>
    </w:rPr>
  </w:style>
  <w:style w:type="paragraph" w:customStyle="1" w:styleId="gntarbp">
    <w:name w:val="gnt_ar_b_p"/>
    <w:basedOn w:val="Normal"/>
    <w:rsid w:val="005874E3"/>
    <w:pPr>
      <w:spacing w:before="100" w:beforeAutospacing="1" w:after="100" w:afterAutospacing="1"/>
    </w:pPr>
    <w:rPr>
      <w:rFonts w:eastAsia="Times New Roman"/>
      <w:lang w:eastAsia="ko-KR"/>
    </w:rPr>
  </w:style>
  <w:style w:type="paragraph" w:customStyle="1" w:styleId="slate-paragraph">
    <w:name w:val="slate-paragraph"/>
    <w:basedOn w:val="Normal"/>
    <w:uiPriority w:val="99"/>
    <w:rsid w:val="005874E3"/>
    <w:pPr>
      <w:spacing w:before="100" w:beforeAutospacing="1" w:after="100" w:afterAutospacing="1"/>
    </w:pPr>
    <w:rPr>
      <w:rFonts w:eastAsia="Times New Roman"/>
      <w:lang w:eastAsia="ko-KR"/>
    </w:rPr>
  </w:style>
  <w:style w:type="character" w:customStyle="1" w:styleId="numbers">
    <w:name w:val="numbers"/>
    <w:basedOn w:val="DefaultParagraphFont"/>
    <w:rsid w:val="005874E3"/>
  </w:style>
  <w:style w:type="paragraph" w:customStyle="1" w:styleId="endmarkenabled">
    <w:name w:val="endmarkenabled"/>
    <w:basedOn w:val="Normal"/>
    <w:rsid w:val="005874E3"/>
    <w:pPr>
      <w:spacing w:before="100" w:beforeAutospacing="1" w:after="100" w:afterAutospacing="1"/>
    </w:pPr>
    <w:rPr>
      <w:rFonts w:eastAsia="Times New Roman"/>
      <w:lang w:eastAsia="ko-KR"/>
    </w:rPr>
  </w:style>
  <w:style w:type="character" w:customStyle="1" w:styleId="link">
    <w:name w:val="link"/>
    <w:basedOn w:val="DefaultParagraphFont"/>
    <w:rsid w:val="005874E3"/>
  </w:style>
  <w:style w:type="paragraph" w:customStyle="1" w:styleId="css-exrw3m">
    <w:name w:val="css-exrw3m"/>
    <w:basedOn w:val="Normal"/>
    <w:rsid w:val="005874E3"/>
    <w:pPr>
      <w:spacing w:before="100" w:beforeAutospacing="1" w:after="100" w:afterAutospacing="1"/>
    </w:pPr>
    <w:rPr>
      <w:rFonts w:eastAsia="Times New Roman"/>
    </w:rPr>
  </w:style>
  <w:style w:type="character" w:customStyle="1" w:styleId="css-8l6xbc">
    <w:name w:val="css-8l6xbc"/>
    <w:basedOn w:val="DefaultParagraphFont"/>
    <w:rsid w:val="005874E3"/>
  </w:style>
  <w:style w:type="paragraph" w:customStyle="1" w:styleId="t-body-text">
    <w:name w:val="t-body-text"/>
    <w:basedOn w:val="Normal"/>
    <w:rsid w:val="005874E3"/>
    <w:pPr>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5874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4E3"/>
    <w:rPr>
      <w:rFonts w:ascii="Segoe UI" w:hAnsi="Segoe UI" w:cs="Segoe UI"/>
      <w:sz w:val="18"/>
      <w:szCs w:val="18"/>
    </w:rPr>
  </w:style>
  <w:style w:type="character" w:customStyle="1" w:styleId="caps">
    <w:name w:val="caps"/>
    <w:basedOn w:val="DefaultParagraphFont"/>
    <w:rsid w:val="005874E3"/>
  </w:style>
  <w:style w:type="paragraph" w:customStyle="1" w:styleId="c-user-cardbio">
    <w:name w:val="c-user-card__bio"/>
    <w:basedOn w:val="Normal"/>
    <w:rsid w:val="005874E3"/>
    <w:pPr>
      <w:spacing w:before="100" w:beforeAutospacing="1" w:after="100" w:afterAutospacing="1"/>
    </w:pPr>
    <w:rPr>
      <w:rFonts w:eastAsia="Times New Roman"/>
    </w:rPr>
  </w:style>
  <w:style w:type="paragraph" w:customStyle="1" w:styleId="selectionshareable">
    <w:name w:val="selectionshareable"/>
    <w:basedOn w:val="Normal"/>
    <w:rsid w:val="005874E3"/>
    <w:pPr>
      <w:spacing w:before="100" w:beforeAutospacing="1" w:after="100" w:afterAutospacing="1"/>
    </w:pPr>
    <w:rPr>
      <w:rFonts w:eastAsia="Times New Roman"/>
    </w:rPr>
  </w:style>
  <w:style w:type="character" w:customStyle="1" w:styleId="3oh-">
    <w:name w:val="_3oh-"/>
    <w:basedOn w:val="DefaultParagraphFont"/>
    <w:rsid w:val="005874E3"/>
  </w:style>
  <w:style w:type="paragraph" w:customStyle="1" w:styleId="normal1">
    <w:name w:val="normal1"/>
    <w:basedOn w:val="Normal"/>
    <w:rsid w:val="005874E3"/>
    <w:pPr>
      <w:spacing w:before="100" w:beforeAutospacing="1" w:after="100" w:afterAutospacing="1"/>
    </w:pPr>
    <w:rPr>
      <w:rFonts w:eastAsia="Times New Roman"/>
    </w:rPr>
  </w:style>
  <w:style w:type="character" w:customStyle="1" w:styleId="c-timestamplabel">
    <w:name w:val="c-timestamp__label"/>
    <w:basedOn w:val="DefaultParagraphFont"/>
    <w:rsid w:val="005874E3"/>
  </w:style>
  <w:style w:type="character" w:customStyle="1" w:styleId="c-messagelistunreaddividerlabel">
    <w:name w:val="c-message_list__unread_divider__label"/>
    <w:basedOn w:val="DefaultParagraphFont"/>
    <w:rsid w:val="005874E3"/>
  </w:style>
  <w:style w:type="character" w:customStyle="1" w:styleId="c-messagesender">
    <w:name w:val="c-message__sender"/>
    <w:basedOn w:val="DefaultParagraphFont"/>
    <w:rsid w:val="005874E3"/>
  </w:style>
  <w:style w:type="character" w:customStyle="1" w:styleId="c-reactioncount">
    <w:name w:val="c-reaction__count"/>
    <w:basedOn w:val="DefaultParagraphFont"/>
    <w:rsid w:val="005874E3"/>
  </w:style>
  <w:style w:type="paragraph" w:customStyle="1" w:styleId="Analytic">
    <w:name w:val="Analytic"/>
    <w:basedOn w:val="Normal"/>
    <w:link w:val="AnalyticChar"/>
    <w:autoRedefine/>
    <w:qFormat/>
    <w:rsid w:val="005874E3"/>
    <w:rPr>
      <w:color w:val="1F497D" w:themeColor="text2"/>
    </w:rPr>
  </w:style>
  <w:style w:type="character" w:customStyle="1" w:styleId="AnalyticChar">
    <w:name w:val="Analytic Char"/>
    <w:basedOn w:val="DefaultParagraphFont"/>
    <w:link w:val="Analytic"/>
    <w:rsid w:val="005874E3"/>
    <w:rPr>
      <w:rFonts w:ascii="Calibri" w:hAnsi="Calibri" w:cs="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874E3"/>
    <w:rPr>
      <w:rFonts w:ascii="Calibri" w:eastAsiaTheme="minorHAnsi" w:hAnsi="Calibri" w:cstheme="majorHAnsi"/>
      <w:b/>
      <w:sz w:val="22"/>
      <w:szCs w:val="22"/>
      <w:u w:val="single"/>
    </w:rPr>
  </w:style>
  <w:style w:type="paragraph" w:styleId="Header">
    <w:name w:val="header"/>
    <w:basedOn w:val="Normal"/>
    <w:link w:val="HeaderChar"/>
    <w:uiPriority w:val="99"/>
    <w:unhideWhenUsed/>
    <w:rsid w:val="005874E3"/>
    <w:pPr>
      <w:tabs>
        <w:tab w:val="center" w:pos="4680"/>
        <w:tab w:val="right" w:pos="9360"/>
      </w:tabs>
    </w:pPr>
  </w:style>
  <w:style w:type="character" w:customStyle="1" w:styleId="HeaderChar">
    <w:name w:val="Header Char"/>
    <w:basedOn w:val="DefaultParagraphFont"/>
    <w:link w:val="Header"/>
    <w:uiPriority w:val="99"/>
    <w:rsid w:val="005874E3"/>
    <w:rPr>
      <w:rFonts w:ascii="Calibri" w:hAnsi="Calibri" w:cs="Calibri"/>
      <w:sz w:val="22"/>
    </w:rPr>
  </w:style>
  <w:style w:type="paragraph" w:styleId="Footer">
    <w:name w:val="footer"/>
    <w:basedOn w:val="Normal"/>
    <w:link w:val="FooterChar"/>
    <w:uiPriority w:val="99"/>
    <w:unhideWhenUsed/>
    <w:rsid w:val="005874E3"/>
    <w:pPr>
      <w:tabs>
        <w:tab w:val="center" w:pos="4680"/>
        <w:tab w:val="right" w:pos="9360"/>
      </w:tabs>
    </w:pPr>
  </w:style>
  <w:style w:type="character" w:customStyle="1" w:styleId="FooterChar">
    <w:name w:val="Footer Char"/>
    <w:basedOn w:val="DefaultParagraphFont"/>
    <w:link w:val="Footer"/>
    <w:uiPriority w:val="99"/>
    <w:rsid w:val="005874E3"/>
    <w:rPr>
      <w:rFonts w:ascii="Calibri" w:hAnsi="Calibri" w:cs="Calibri"/>
      <w:sz w:val="22"/>
    </w:rPr>
  </w:style>
  <w:style w:type="character" w:customStyle="1" w:styleId="z-TopofFormChar">
    <w:name w:val="z-Top of Form Char"/>
    <w:basedOn w:val="DefaultParagraphFont"/>
    <w:link w:val="z-TopofForm"/>
    <w:uiPriority w:val="99"/>
    <w:semiHidden/>
    <w:rsid w:val="005874E3"/>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5874E3"/>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5874E3"/>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874E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874E3"/>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5874E3"/>
    <w:rPr>
      <w:rFonts w:ascii="Arial" w:hAnsi="Arial" w:cs="Arial"/>
      <w:vanish/>
      <w:sz w:val="16"/>
      <w:szCs w:val="16"/>
    </w:rPr>
  </w:style>
  <w:style w:type="paragraph" w:customStyle="1" w:styleId="Emphasize">
    <w:name w:val="Emphasize"/>
    <w:basedOn w:val="Normal"/>
    <w:uiPriority w:val="7"/>
    <w:qFormat/>
    <w:rsid w:val="005874E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basedOn w:val="DefaultParagraphFont"/>
    <w:uiPriority w:val="99"/>
    <w:semiHidden/>
    <w:unhideWhenUsed/>
    <w:rsid w:val="005874E3"/>
  </w:style>
  <w:style w:type="character" w:customStyle="1" w:styleId="UnderlineBold">
    <w:name w:val="Underline + Bold"/>
    <w:uiPriority w:val="1"/>
    <w:qFormat/>
    <w:rsid w:val="005874E3"/>
    <w:rPr>
      <w:b/>
      <w:sz w:val="20"/>
      <w:u w:val="single"/>
    </w:rPr>
  </w:style>
  <w:style w:type="paragraph" w:customStyle="1" w:styleId="8MIn">
    <w:name w:val="8 MIn"/>
    <w:basedOn w:val="Normal"/>
    <w:link w:val="8MInChar"/>
    <w:uiPriority w:val="4"/>
    <w:qFormat/>
    <w:rsid w:val="005874E3"/>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5874E3"/>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5874E3"/>
  </w:style>
  <w:style w:type="character" w:customStyle="1" w:styleId="c-messagekittext">
    <w:name w:val="c-message_kit__text"/>
    <w:basedOn w:val="DefaultParagraphFont"/>
    <w:rsid w:val="005874E3"/>
  </w:style>
  <w:style w:type="character" w:customStyle="1" w:styleId="UnresolvedMention10">
    <w:name w:val="Unresolved Mention10"/>
    <w:basedOn w:val="DefaultParagraphFont"/>
    <w:uiPriority w:val="99"/>
    <w:semiHidden/>
    <w:unhideWhenUsed/>
    <w:rsid w:val="005874E3"/>
    <w:rPr>
      <w:color w:val="605E5C"/>
      <w:shd w:val="clear" w:color="auto" w:fill="E1DFDD"/>
    </w:rPr>
  </w:style>
  <w:style w:type="character" w:customStyle="1" w:styleId="expertise">
    <w:name w:val="expertise"/>
    <w:basedOn w:val="DefaultParagraphFont"/>
    <w:rsid w:val="005874E3"/>
  </w:style>
  <w:style w:type="character" w:customStyle="1" w:styleId="education">
    <w:name w:val="education"/>
    <w:basedOn w:val="DefaultParagraphFont"/>
    <w:rsid w:val="005874E3"/>
  </w:style>
  <w:style w:type="character" w:customStyle="1" w:styleId="rollover-people">
    <w:name w:val="rollover-people"/>
    <w:basedOn w:val="DefaultParagraphFont"/>
    <w:rsid w:val="005874E3"/>
  </w:style>
  <w:style w:type="character" w:customStyle="1" w:styleId="UnresolvedMention2">
    <w:name w:val="Unresolved Mention2"/>
    <w:basedOn w:val="DefaultParagraphFont"/>
    <w:uiPriority w:val="99"/>
    <w:unhideWhenUsed/>
    <w:rsid w:val="005874E3"/>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
    <w:basedOn w:val="DefaultParagraphFont"/>
    <w:uiPriority w:val="6"/>
    <w:qFormat/>
    <w:rsid w:val="005874E3"/>
    <w:rPr>
      <w:b/>
      <w:bCs w:val="0"/>
      <w:sz w:val="26"/>
      <w:u w:val="single"/>
    </w:rPr>
  </w:style>
  <w:style w:type="character" w:customStyle="1" w:styleId="UnresolvedMention3">
    <w:name w:val="Unresolved Mention3"/>
    <w:basedOn w:val="DefaultParagraphFont"/>
    <w:uiPriority w:val="99"/>
    <w:rsid w:val="005874E3"/>
    <w:rPr>
      <w:color w:val="605E5C"/>
      <w:shd w:val="clear" w:color="auto" w:fill="E1DFDD"/>
    </w:rPr>
  </w:style>
  <w:style w:type="paragraph" w:customStyle="1" w:styleId="Body">
    <w:name w:val="Body"/>
    <w:link w:val="BodyChar"/>
    <w:autoRedefine/>
    <w:qFormat/>
    <w:rsid w:val="005874E3"/>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5874E3"/>
    <w:rPr>
      <w:rFonts w:ascii="Calibri" w:eastAsiaTheme="majorEastAsia" w:hAnsi="Calibri" w:cstheme="majorBidi"/>
      <w:iCs/>
      <w:color w:val="000000" w:themeColor="text1"/>
      <w:sz w:val="8"/>
      <w:szCs w:val="22"/>
    </w:rPr>
  </w:style>
  <w:style w:type="character" w:customStyle="1" w:styleId="url">
    <w:name w:val="url"/>
    <w:basedOn w:val="DefaultParagraphFont"/>
    <w:rsid w:val="005874E3"/>
  </w:style>
  <w:style w:type="character" w:customStyle="1" w:styleId="ellip">
    <w:name w:val="ellip"/>
    <w:basedOn w:val="DefaultParagraphFont"/>
    <w:rsid w:val="005874E3"/>
  </w:style>
  <w:style w:type="character" w:customStyle="1" w:styleId="nowrap">
    <w:name w:val="nowrap"/>
    <w:basedOn w:val="DefaultParagraphFont"/>
    <w:rsid w:val="005874E3"/>
  </w:style>
  <w:style w:type="paragraph" w:customStyle="1" w:styleId="msonormal0">
    <w:name w:val="msonormal"/>
    <w:basedOn w:val="Normal"/>
    <w:uiPriority w:val="99"/>
    <w:semiHidden/>
    <w:rsid w:val="005874E3"/>
    <w:pPr>
      <w:spacing w:before="100" w:beforeAutospacing="1" w:after="100" w:afterAutospacing="1" w:line="256" w:lineRule="auto"/>
    </w:pPr>
  </w:style>
  <w:style w:type="paragraph" w:styleId="Revision">
    <w:name w:val="Revision"/>
    <w:uiPriority w:val="99"/>
    <w:semiHidden/>
    <w:rsid w:val="005874E3"/>
    <w:rPr>
      <w:rFonts w:ascii="Calibri" w:hAnsi="Calibri" w:cs="Arial"/>
      <w:sz w:val="22"/>
      <w:szCs w:val="22"/>
    </w:rPr>
  </w:style>
  <w:style w:type="paragraph" w:customStyle="1" w:styleId="Tag2">
    <w:name w:val="Tag2"/>
    <w:basedOn w:val="Normal"/>
    <w:qFormat/>
    <w:rsid w:val="005874E3"/>
    <w:pPr>
      <w:spacing w:line="256" w:lineRule="auto"/>
    </w:pPr>
    <w:rPr>
      <w:b/>
    </w:rPr>
  </w:style>
  <w:style w:type="paragraph" w:customStyle="1" w:styleId="megaarticlebodyfirst-p2htdt">
    <w:name w:val="megaarticlebody_first-p_2htdt"/>
    <w:basedOn w:val="Normal"/>
    <w:uiPriority w:val="99"/>
    <w:semiHidden/>
    <w:rsid w:val="005874E3"/>
    <w:pPr>
      <w:spacing w:before="100" w:beforeAutospacing="1" w:after="100" w:afterAutospacing="1" w:line="256" w:lineRule="auto"/>
    </w:pPr>
  </w:style>
  <w:style w:type="paragraph" w:customStyle="1" w:styleId="p1">
    <w:name w:val="p1"/>
    <w:basedOn w:val="Normal"/>
    <w:uiPriority w:val="99"/>
    <w:semiHidden/>
    <w:rsid w:val="005874E3"/>
    <w:pPr>
      <w:spacing w:line="256" w:lineRule="auto"/>
    </w:pPr>
    <w:rPr>
      <w:sz w:val="20"/>
      <w:szCs w:val="20"/>
    </w:rPr>
  </w:style>
  <w:style w:type="character" w:customStyle="1" w:styleId="underlinedChar">
    <w:name w:val="underlined Char"/>
    <w:link w:val="underlined"/>
    <w:locked/>
    <w:rsid w:val="005874E3"/>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874E3"/>
    <w:pPr>
      <w:contextualSpacing/>
    </w:pPr>
    <w:rPr>
      <w:rFonts w:ascii="Times New Roman" w:eastAsia="Malgun Gothic" w:hAnsi="Times New Roman" w:cs="Times New Roman"/>
      <w:u w:val="single"/>
    </w:rPr>
  </w:style>
  <w:style w:type="paragraph" w:customStyle="1" w:styleId="Shrink6">
    <w:name w:val="Shrink 6"/>
    <w:basedOn w:val="Normal"/>
    <w:uiPriority w:val="99"/>
    <w:semiHidden/>
    <w:qFormat/>
    <w:rsid w:val="005874E3"/>
    <w:pPr>
      <w:spacing w:line="256" w:lineRule="auto"/>
    </w:pPr>
    <w:rPr>
      <w:rFonts w:eastAsia="Calibri"/>
      <w:sz w:val="12"/>
    </w:rPr>
  </w:style>
  <w:style w:type="paragraph" w:customStyle="1" w:styleId="Scrunched">
    <w:name w:val="Scrunched"/>
    <w:basedOn w:val="Normal"/>
    <w:next w:val="Normal"/>
    <w:qFormat/>
    <w:rsid w:val="005874E3"/>
    <w:pPr>
      <w:spacing w:line="256" w:lineRule="auto"/>
    </w:pPr>
  </w:style>
  <w:style w:type="character" w:styleId="EndnoteReference">
    <w:name w:val="endnote reference"/>
    <w:basedOn w:val="DefaultParagraphFont"/>
    <w:uiPriority w:val="99"/>
    <w:semiHidden/>
    <w:unhideWhenUsed/>
    <w:rsid w:val="005874E3"/>
    <w:rPr>
      <w:vertAlign w:val="superscript"/>
    </w:rPr>
  </w:style>
  <w:style w:type="character" w:customStyle="1" w:styleId="Emph">
    <w:name w:val="Emph"/>
    <w:basedOn w:val="DefaultParagraphFont"/>
    <w:uiPriority w:val="1"/>
    <w:qFormat/>
    <w:rsid w:val="005874E3"/>
    <w:rPr>
      <w:rFonts w:ascii="Arial" w:hAnsi="Arial" w:cs="Arial" w:hint="default"/>
      <w:b/>
      <w:bCs w:val="0"/>
      <w:sz w:val="20"/>
      <w:u w:val="single"/>
      <w:bdr w:val="single" w:sz="8" w:space="0" w:color="auto" w:frame="1"/>
    </w:rPr>
  </w:style>
  <w:style w:type="character" w:customStyle="1" w:styleId="BoldUnderlineChar">
    <w:name w:val="Bold Underline Char"/>
    <w:basedOn w:val="DefaultParagraphFont"/>
    <w:rsid w:val="005874E3"/>
    <w:rPr>
      <w:rFonts w:ascii="Arial" w:hAnsi="Arial" w:cs="Arial" w:hint="default"/>
      <w:b/>
      <w:bCs w:val="0"/>
      <w:u w:val="single"/>
    </w:rPr>
  </w:style>
  <w:style w:type="character" w:customStyle="1" w:styleId="ReadCard">
    <w:name w:val="ReadCard"/>
    <w:uiPriority w:val="1"/>
    <w:qFormat/>
    <w:rsid w:val="005874E3"/>
    <w:rPr>
      <w:rFonts w:ascii="Times New Roman" w:hAnsi="Times New Roman" w:cs="Times New Roman" w:hint="default"/>
      <w:b/>
      <w:bCs w:val="0"/>
      <w:sz w:val="24"/>
      <w:u w:val="single"/>
    </w:rPr>
  </w:style>
  <w:style w:type="paragraph" w:customStyle="1" w:styleId="CiteSpacing">
    <w:name w:val="Cite Spacing"/>
    <w:basedOn w:val="Normal"/>
    <w:uiPriority w:val="4"/>
    <w:qFormat/>
    <w:rsid w:val="005874E3"/>
    <w:pPr>
      <w:spacing w:before="60" w:after="60"/>
    </w:pPr>
  </w:style>
  <w:style w:type="character" w:customStyle="1" w:styleId="FooterChar1">
    <w:name w:val="Footer Char1"/>
    <w:basedOn w:val="DefaultParagraphFont"/>
    <w:uiPriority w:val="99"/>
    <w:semiHidden/>
    <w:rsid w:val="005874E3"/>
    <w:rPr>
      <w:rFonts w:ascii="Calibri" w:eastAsiaTheme="minorHAnsi" w:hAnsi="Calibri" w:cs="Calibri"/>
      <w:sz w:val="16"/>
      <w:szCs w:val="22"/>
    </w:rPr>
  </w:style>
  <w:style w:type="paragraph" w:customStyle="1" w:styleId="Cards">
    <w:name w:val="Cards"/>
    <w:next w:val="Normal"/>
    <w:link w:val="CardsChar"/>
    <w:qFormat/>
    <w:rsid w:val="005874E3"/>
    <w:pPr>
      <w:widowControl w:val="0"/>
      <w:ind w:left="432" w:right="432"/>
    </w:pPr>
    <w:rPr>
      <w:rFonts w:ascii="Times New Roman" w:eastAsia="Times New Roman" w:hAnsi="Times New Roman" w:cs="Times New Roman"/>
      <w:sz w:val="20"/>
      <w:szCs w:val="22"/>
    </w:rPr>
  </w:style>
  <w:style w:type="character" w:customStyle="1" w:styleId="CardsChar">
    <w:name w:val="Cards Char"/>
    <w:link w:val="Cards"/>
    <w:rsid w:val="005874E3"/>
    <w:rPr>
      <w:rFonts w:ascii="Times New Roman" w:eastAsia="Times New Roman" w:hAnsi="Times New Roman" w:cs="Times New Roman"/>
      <w:sz w:val="20"/>
      <w:szCs w:val="22"/>
    </w:rPr>
  </w:style>
  <w:style w:type="character" w:customStyle="1" w:styleId="DebateUnderline">
    <w:name w:val="Debate Underline"/>
    <w:qFormat/>
    <w:rsid w:val="005874E3"/>
    <w:rPr>
      <w:rFonts w:ascii="Times New Roman" w:hAnsi="Times New Roman"/>
      <w:sz w:val="20"/>
      <w:u w:val="thick"/>
    </w:rPr>
  </w:style>
  <w:style w:type="paragraph" w:customStyle="1" w:styleId="Nothing">
    <w:name w:val="Nothing"/>
    <w:link w:val="NothingChar"/>
    <w:qFormat/>
    <w:rsid w:val="005874E3"/>
    <w:rPr>
      <w:rFonts w:ascii="Times New Roman" w:eastAsia="Times New Roman" w:hAnsi="Times New Roman" w:cs="Times New Roman"/>
      <w:sz w:val="20"/>
      <w:szCs w:val="22"/>
    </w:rPr>
  </w:style>
  <w:style w:type="character" w:customStyle="1" w:styleId="NothingChar">
    <w:name w:val="Nothing Char"/>
    <w:link w:val="Nothing"/>
    <w:rsid w:val="005874E3"/>
    <w:rPr>
      <w:rFonts w:ascii="Times New Roman" w:eastAsia="Times New Roman" w:hAnsi="Times New Roman" w:cs="Times New Roman"/>
      <w:sz w:val="20"/>
      <w:szCs w:val="22"/>
    </w:rPr>
  </w:style>
  <w:style w:type="character" w:customStyle="1" w:styleId="HeaderChar1">
    <w:name w:val="Header Char1"/>
    <w:basedOn w:val="DefaultParagraphFont"/>
    <w:uiPriority w:val="99"/>
    <w:semiHidden/>
    <w:rsid w:val="005874E3"/>
    <w:rPr>
      <w:rFonts w:ascii="Calibri" w:eastAsiaTheme="minorHAnsi" w:hAnsi="Calibri" w:cs="Calibri"/>
      <w:sz w:val="16"/>
      <w:szCs w:val="22"/>
    </w:rPr>
  </w:style>
  <w:style w:type="paragraph" w:customStyle="1" w:styleId="cardtext">
    <w:name w:val="card text"/>
    <w:basedOn w:val="Normal"/>
    <w:link w:val="cardtextChar"/>
    <w:qFormat/>
    <w:rsid w:val="005874E3"/>
    <w:pPr>
      <w:ind w:left="288" w:right="288"/>
    </w:pPr>
    <w:rPr>
      <w:rFonts w:ascii="Book Antiqua" w:hAnsi="Book Antiqua" w:cs="Lucida Grande"/>
    </w:rPr>
  </w:style>
  <w:style w:type="character" w:customStyle="1" w:styleId="cardtextChar">
    <w:name w:val="card text Char"/>
    <w:basedOn w:val="DefaultParagraphFont"/>
    <w:link w:val="cardtext"/>
    <w:rsid w:val="005874E3"/>
    <w:rPr>
      <w:rFonts w:ascii="Book Antiqua" w:hAnsi="Book Antiqua" w:cs="Lucida Grande"/>
      <w:sz w:val="22"/>
    </w:rPr>
  </w:style>
  <w:style w:type="paragraph" w:customStyle="1" w:styleId="TagText">
    <w:name w:val="TagText"/>
    <w:basedOn w:val="Normal"/>
    <w:qFormat/>
    <w:rsid w:val="005874E3"/>
    <w:rPr>
      <w:rFonts w:eastAsia="Calibri"/>
      <w:b/>
    </w:rPr>
  </w:style>
  <w:style w:type="paragraph" w:customStyle="1" w:styleId="UnderlineEmphasis">
    <w:name w:val="Underline + Emphasis"/>
    <w:basedOn w:val="Normal"/>
    <w:next w:val="Normal"/>
    <w:link w:val="UnderlineEmphasisChar"/>
    <w:autoRedefine/>
    <w:qFormat/>
    <w:rsid w:val="005874E3"/>
    <w:rPr>
      <w:rFonts w:eastAsia="Calibri"/>
      <w:b/>
      <w:color w:val="000000"/>
      <w:u w:val="single"/>
    </w:rPr>
  </w:style>
  <w:style w:type="character" w:customStyle="1" w:styleId="UnderlineEmphasisChar">
    <w:name w:val="Underline + Emphasis Char"/>
    <w:basedOn w:val="DefaultParagraphFont"/>
    <w:link w:val="UnderlineEmphasis"/>
    <w:rsid w:val="005874E3"/>
    <w:rPr>
      <w:rFonts w:ascii="Calibri" w:eastAsia="Calibri" w:hAnsi="Calibri" w:cs="Calibri"/>
      <w:b/>
      <w:color w:val="000000"/>
      <w:sz w:val="22"/>
      <w:u w:val="single"/>
    </w:rPr>
  </w:style>
  <w:style w:type="character" w:customStyle="1" w:styleId="BoldUnderlineUNDO">
    <w:name w:val="Bold.Underline.UNDO"/>
    <w:uiPriority w:val="1"/>
    <w:qFormat/>
    <w:rsid w:val="005874E3"/>
    <w:rPr>
      <w:b w:val="0"/>
    </w:rPr>
  </w:style>
  <w:style w:type="character" w:customStyle="1" w:styleId="Carded">
    <w:name w:val="Carded"/>
    <w:qFormat/>
    <w:rsid w:val="005874E3"/>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semiHidden/>
    <w:rsid w:val="005874E3"/>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5874E3"/>
    <w:rPr>
      <w:bCs/>
      <w:sz w:val="20"/>
      <w:u w:val="single"/>
    </w:rPr>
  </w:style>
  <w:style w:type="character" w:customStyle="1" w:styleId="LDAnalytics">
    <w:name w:val="LD Analytics"/>
    <w:basedOn w:val="DefaultParagraphFont"/>
    <w:autoRedefine/>
    <w:uiPriority w:val="1"/>
    <w:qFormat/>
    <w:rsid w:val="005874E3"/>
  </w:style>
  <w:style w:type="paragraph" w:customStyle="1" w:styleId="evidencetext">
    <w:name w:val="evidence text"/>
    <w:basedOn w:val="Normal"/>
    <w:next w:val="Normal"/>
    <w:link w:val="evidencetextChar1"/>
    <w:qFormat/>
    <w:rsid w:val="005874E3"/>
    <w:pPr>
      <w:ind w:left="432" w:right="432"/>
    </w:pPr>
    <w:rPr>
      <w:rFonts w:eastAsia="Times New Roman"/>
      <w:color w:val="000000"/>
    </w:rPr>
  </w:style>
  <w:style w:type="character" w:customStyle="1" w:styleId="evidencetextChar1">
    <w:name w:val="evidence text Char1"/>
    <w:basedOn w:val="DefaultParagraphFont"/>
    <w:link w:val="evidencetext"/>
    <w:rsid w:val="005874E3"/>
    <w:rPr>
      <w:rFonts w:ascii="Calibri" w:eastAsia="Times New Roman" w:hAnsi="Calibri" w:cs="Calibri"/>
      <w:color w:val="000000"/>
      <w:sz w:val="22"/>
    </w:rPr>
  </w:style>
  <w:style w:type="paragraph" w:styleId="Subtitle">
    <w:name w:val="Subtitle"/>
    <w:basedOn w:val="Normal"/>
    <w:next w:val="Normal"/>
    <w:link w:val="SubtitleChar"/>
    <w:uiPriority w:val="99"/>
    <w:unhideWhenUsed/>
    <w:qFormat/>
    <w:rsid w:val="005874E3"/>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5874E3"/>
    <w:rPr>
      <w:rFonts w:ascii="Calibri" w:hAnsi="Calibri" w:cs="Calibri"/>
      <w:color w:val="5A5A5A" w:themeColor="text1" w:themeTint="A5"/>
      <w:spacing w:val="15"/>
      <w:sz w:val="22"/>
    </w:rPr>
  </w:style>
  <w:style w:type="paragraph" w:customStyle="1" w:styleId="Citation">
    <w:name w:val="Citation"/>
    <w:basedOn w:val="Normal"/>
    <w:autoRedefine/>
    <w:uiPriority w:val="1"/>
    <w:qFormat/>
    <w:rsid w:val="005874E3"/>
    <w:rPr>
      <w:rFonts w:eastAsia="Times New Roman" w:cs="Garamond"/>
      <w:bCs/>
      <w:u w:val="single"/>
    </w:rPr>
  </w:style>
  <w:style w:type="paragraph" w:customStyle="1" w:styleId="tiny">
    <w:name w:val="tiny"/>
    <w:next w:val="Normal"/>
    <w:link w:val="tinyChar"/>
    <w:autoRedefine/>
    <w:rsid w:val="005874E3"/>
    <w:pPr>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5874E3"/>
    <w:rPr>
      <w:rFonts w:ascii="Times New Roman" w:eastAsia="Malgun Gothic" w:hAnsi="Times New Roman" w:cs="Times New Roman"/>
      <w:sz w:val="12"/>
      <w:szCs w:val="22"/>
    </w:rPr>
  </w:style>
  <w:style w:type="character" w:customStyle="1" w:styleId="LDCut">
    <w:name w:val="LD Cut"/>
    <w:basedOn w:val="DefaultParagraphFont"/>
    <w:uiPriority w:val="1"/>
    <w:qFormat/>
    <w:rsid w:val="005874E3"/>
    <w:rPr>
      <w:rFonts w:ascii="Times New Roman" w:hAnsi="Times New Roman"/>
      <w:b w:val="0"/>
      <w:color w:val="auto"/>
      <w:sz w:val="12"/>
    </w:rPr>
  </w:style>
  <w:style w:type="character" w:customStyle="1" w:styleId="LDUnderline">
    <w:name w:val="LD Underline"/>
    <w:basedOn w:val="DefaultParagraphFont"/>
    <w:uiPriority w:val="1"/>
    <w:qFormat/>
    <w:rsid w:val="005874E3"/>
    <w:rPr>
      <w:rFonts w:ascii="Times New Roman" w:hAnsi="Times New Roman" w:cs="Times New Roman"/>
      <w:b/>
      <w:color w:val="auto"/>
      <w:sz w:val="24"/>
      <w:u w:val="single"/>
    </w:rPr>
  </w:style>
  <w:style w:type="character" w:customStyle="1" w:styleId="Style4Char">
    <w:name w:val="Style4 Char"/>
    <w:rsid w:val="005874E3"/>
    <w:rPr>
      <w:rFonts w:ascii="Arial Narrow" w:hAnsi="Arial Narrow"/>
      <w:szCs w:val="24"/>
      <w:u w:val="single"/>
      <w:lang w:val="en-US" w:eastAsia="en-US" w:bidi="ar-SA"/>
    </w:rPr>
  </w:style>
  <w:style w:type="character" w:customStyle="1" w:styleId="Style1Char">
    <w:name w:val="Style1 Char"/>
    <w:locked/>
    <w:rsid w:val="005874E3"/>
    <w:rPr>
      <w:rFonts w:ascii="Times New Roman" w:eastAsia="SimSun" w:hAnsi="Times New Roman"/>
      <w:szCs w:val="24"/>
      <w:u w:val="single"/>
      <w:lang w:eastAsia="zh-CN"/>
    </w:rPr>
  </w:style>
  <w:style w:type="character" w:customStyle="1" w:styleId="Style11pt">
    <w:name w:val="Style 11 pt"/>
    <w:basedOn w:val="DefaultParagraphFont"/>
    <w:rsid w:val="005874E3"/>
    <w:rPr>
      <w:sz w:val="20"/>
    </w:rPr>
  </w:style>
  <w:style w:type="character" w:customStyle="1" w:styleId="DebateHighlighted">
    <w:name w:val="Debate Highlighted"/>
    <w:rsid w:val="005874E3"/>
    <w:rPr>
      <w:rFonts w:ascii="Times New Roman" w:hAnsi="Times New Roman"/>
      <w:sz w:val="20"/>
      <w:u w:val="thick"/>
      <w:bdr w:val="none" w:sz="0" w:space="0" w:color="auto"/>
      <w:shd w:val="clear" w:color="auto" w:fill="00FFFF"/>
    </w:rPr>
  </w:style>
  <w:style w:type="paragraph" w:customStyle="1" w:styleId="Cites">
    <w:name w:val="Cites"/>
    <w:next w:val="Cards"/>
    <w:rsid w:val="005874E3"/>
    <w:pPr>
      <w:widowControl w:val="0"/>
    </w:pPr>
    <w:rPr>
      <w:rFonts w:ascii="Times New Roman" w:eastAsia="Times New Roman" w:hAnsi="Times New Roman" w:cs="Times New Roman"/>
      <w:sz w:val="20"/>
      <w:szCs w:val="22"/>
    </w:rPr>
  </w:style>
  <w:style w:type="character" w:customStyle="1" w:styleId="Author-Date">
    <w:name w:val="Author-Date"/>
    <w:rsid w:val="005874E3"/>
    <w:rPr>
      <w:b/>
      <w:sz w:val="24"/>
    </w:rPr>
  </w:style>
  <w:style w:type="character" w:customStyle="1" w:styleId="regtext">
    <w:name w:val="regtext"/>
    <w:uiPriority w:val="99"/>
    <w:rsid w:val="005874E3"/>
  </w:style>
  <w:style w:type="character" w:customStyle="1" w:styleId="Dottedunderline">
    <w:name w:val="Dotted underline"/>
    <w:rsid w:val="005874E3"/>
    <w:rPr>
      <w:u w:val="dotted"/>
    </w:rPr>
  </w:style>
  <w:style w:type="character" w:customStyle="1" w:styleId="slug-pub-date">
    <w:name w:val="slug-pub-date"/>
    <w:rsid w:val="005874E3"/>
  </w:style>
  <w:style w:type="character" w:customStyle="1" w:styleId="slug-vol">
    <w:name w:val="slug-vol"/>
    <w:rsid w:val="005874E3"/>
  </w:style>
  <w:style w:type="character" w:customStyle="1" w:styleId="slug-issue">
    <w:name w:val="slug-issue"/>
    <w:rsid w:val="005874E3"/>
  </w:style>
  <w:style w:type="character" w:customStyle="1" w:styleId="slug-pages">
    <w:name w:val="slug-pages"/>
    <w:rsid w:val="005874E3"/>
  </w:style>
  <w:style w:type="character" w:customStyle="1" w:styleId="DDIUnderline">
    <w:name w:val="DDI Underline"/>
    <w:uiPriority w:val="99"/>
    <w:rsid w:val="005874E3"/>
    <w:rPr>
      <w:sz w:val="20"/>
      <w:u w:val="thick"/>
    </w:rPr>
  </w:style>
  <w:style w:type="character" w:customStyle="1" w:styleId="CardsChar1">
    <w:name w:val="Cards Char1"/>
    <w:locked/>
    <w:rsid w:val="005874E3"/>
    <w:rPr>
      <w:rFonts w:ascii="Times New Roman" w:eastAsia="Times New Roman" w:hAnsi="Times New Roman" w:cs="Times New Roman"/>
    </w:rPr>
  </w:style>
  <w:style w:type="character" w:customStyle="1" w:styleId="DocumentMapChar1">
    <w:name w:val="Document Map Char1"/>
    <w:basedOn w:val="DefaultParagraphFont"/>
    <w:uiPriority w:val="99"/>
    <w:semiHidden/>
    <w:rsid w:val="005874E3"/>
    <w:rPr>
      <w:rFonts w:ascii="Segoe UI" w:hAnsi="Segoe UI" w:cs="Segoe UI"/>
      <w:sz w:val="16"/>
      <w:szCs w:val="16"/>
    </w:rPr>
  </w:style>
  <w:style w:type="character" w:customStyle="1" w:styleId="CardTextChar0">
    <w:name w:val="Card Text Char"/>
    <w:locked/>
    <w:rsid w:val="005874E3"/>
    <w:rPr>
      <w:rFonts w:ascii="Georgia" w:hAnsi="Georgia"/>
      <w:sz w:val="18"/>
      <w:u w:val="single"/>
    </w:rPr>
  </w:style>
  <w:style w:type="character" w:customStyle="1" w:styleId="normaltextrun">
    <w:name w:val="normaltextrun"/>
    <w:basedOn w:val="DefaultParagraphFont"/>
    <w:rsid w:val="005874E3"/>
  </w:style>
  <w:style w:type="character" w:customStyle="1" w:styleId="eop">
    <w:name w:val="eop"/>
    <w:basedOn w:val="DefaultParagraphFont"/>
    <w:rsid w:val="005874E3"/>
  </w:style>
  <w:style w:type="character" w:customStyle="1" w:styleId="spellingerror">
    <w:name w:val="spellingerror"/>
    <w:basedOn w:val="DefaultParagraphFont"/>
    <w:rsid w:val="005874E3"/>
  </w:style>
  <w:style w:type="paragraph" w:customStyle="1" w:styleId="m-2839544472620372085msonospacing">
    <w:name w:val="m_-2839544472620372085msonospacing"/>
    <w:basedOn w:val="Normal"/>
    <w:rsid w:val="005874E3"/>
    <w:pPr>
      <w:spacing w:before="100" w:beforeAutospacing="1" w:after="100" w:afterAutospacing="1"/>
    </w:pPr>
  </w:style>
  <w:style w:type="paragraph" w:customStyle="1" w:styleId="franklin-light1">
    <w:name w:val="franklin-light1"/>
    <w:basedOn w:val="Normal"/>
    <w:rsid w:val="005874E3"/>
    <w:pPr>
      <w:spacing w:before="100" w:beforeAutospacing="1" w:after="100" w:afterAutospacing="1"/>
    </w:pPr>
  </w:style>
  <w:style w:type="character" w:customStyle="1" w:styleId="powa-tease">
    <w:name w:val="powa-tease"/>
    <w:basedOn w:val="DefaultParagraphFont"/>
    <w:rsid w:val="005874E3"/>
  </w:style>
  <w:style w:type="character" w:customStyle="1" w:styleId="powa-byline">
    <w:name w:val="powa-byline"/>
    <w:basedOn w:val="DefaultParagraphFont"/>
    <w:rsid w:val="005874E3"/>
  </w:style>
  <w:style w:type="character" w:customStyle="1" w:styleId="apple-style-span">
    <w:name w:val="apple-style-span"/>
    <w:basedOn w:val="DefaultParagraphFont"/>
    <w:rsid w:val="005874E3"/>
    <w:rPr>
      <w:rFonts w:cs="Times New Roman"/>
    </w:rPr>
  </w:style>
  <w:style w:type="paragraph" w:customStyle="1" w:styleId="noindent">
    <w:name w:val="noindent"/>
    <w:basedOn w:val="Normal"/>
    <w:rsid w:val="005874E3"/>
    <w:pPr>
      <w:spacing w:before="100" w:beforeAutospacing="1" w:after="100" w:afterAutospacing="1"/>
    </w:pPr>
    <w:rPr>
      <w:rFonts w:eastAsia="Times New Roman"/>
    </w:rPr>
  </w:style>
  <w:style w:type="character" w:customStyle="1" w:styleId="st">
    <w:name w:val="st"/>
    <w:rsid w:val="005874E3"/>
  </w:style>
  <w:style w:type="character" w:customStyle="1" w:styleId="highlight2">
    <w:name w:val="highlight2"/>
    <w:basedOn w:val="DefaultParagraphFont"/>
    <w:rsid w:val="005874E3"/>
    <w:rPr>
      <w:rFonts w:ascii="Arial" w:hAnsi="Arial"/>
      <w:b/>
      <w:sz w:val="19"/>
      <w:u w:val="thick"/>
      <w:bdr w:val="none" w:sz="0" w:space="0" w:color="auto"/>
      <w:shd w:val="clear" w:color="auto" w:fill="auto"/>
    </w:rPr>
  </w:style>
  <w:style w:type="character" w:customStyle="1" w:styleId="Emphasis2">
    <w:name w:val="Emphasis2"/>
    <w:basedOn w:val="DefaultParagraphFont"/>
    <w:rsid w:val="005874E3"/>
    <w:rPr>
      <w:rFonts w:ascii="Franklin Gothic Heavy" w:hAnsi="Franklin Gothic Heavy" w:hint="default"/>
      <w:iCs/>
      <w:u w:val="single"/>
    </w:rPr>
  </w:style>
  <w:style w:type="character" w:customStyle="1" w:styleId="EmphasizeThis">
    <w:name w:val="EmphasizeThis"/>
    <w:rsid w:val="005874E3"/>
    <w:rPr>
      <w:rFonts w:ascii="Georgia" w:hAnsi="Georgia" w:hint="default"/>
      <w:b/>
      <w:bCs w:val="0"/>
      <w:iCs/>
      <w:sz w:val="24"/>
      <w:u w:val="thick"/>
    </w:rPr>
  </w:style>
  <w:style w:type="character" w:customStyle="1" w:styleId="Style3Char">
    <w:name w:val="Style3 Char"/>
    <w:rsid w:val="005874E3"/>
    <w:rPr>
      <w:rFonts w:ascii="Arial Narrow" w:hAnsi="Arial Narrow"/>
      <w:b/>
      <w:sz w:val="22"/>
      <w:szCs w:val="24"/>
      <w:lang w:val="en-US" w:eastAsia="en-US" w:bidi="ar-SA"/>
    </w:rPr>
  </w:style>
  <w:style w:type="character" w:styleId="CommentReference">
    <w:name w:val="annotation reference"/>
    <w:basedOn w:val="DefaultParagraphFont"/>
    <w:uiPriority w:val="99"/>
    <w:semiHidden/>
    <w:unhideWhenUsed/>
    <w:rsid w:val="005874E3"/>
    <w:rPr>
      <w:sz w:val="16"/>
      <w:szCs w:val="16"/>
    </w:rPr>
  </w:style>
  <w:style w:type="paragraph" w:styleId="CommentText">
    <w:name w:val="annotation text"/>
    <w:basedOn w:val="Normal"/>
    <w:link w:val="CommentTextChar"/>
    <w:uiPriority w:val="99"/>
    <w:semiHidden/>
    <w:unhideWhenUsed/>
    <w:rsid w:val="005874E3"/>
    <w:rPr>
      <w:sz w:val="20"/>
      <w:szCs w:val="20"/>
    </w:rPr>
  </w:style>
  <w:style w:type="character" w:customStyle="1" w:styleId="CommentTextChar">
    <w:name w:val="Comment Text Char"/>
    <w:basedOn w:val="DefaultParagraphFont"/>
    <w:link w:val="CommentText"/>
    <w:uiPriority w:val="99"/>
    <w:semiHidden/>
    <w:rsid w:val="005874E3"/>
    <w:rPr>
      <w:rFonts w:ascii="Calibri" w:hAnsi="Calibri" w:cs="Calibri"/>
      <w:sz w:val="20"/>
      <w:szCs w:val="20"/>
    </w:rPr>
  </w:style>
  <w:style w:type="character" w:customStyle="1" w:styleId="balancedheadline">
    <w:name w:val="balancedheadline"/>
    <w:basedOn w:val="DefaultParagraphFont"/>
    <w:rsid w:val="005874E3"/>
  </w:style>
  <w:style w:type="paragraph" w:customStyle="1" w:styleId="analytic0">
    <w:name w:val="analytic"/>
    <w:basedOn w:val="Analytic"/>
    <w:link w:val="analyticChar0"/>
    <w:autoRedefine/>
    <w:uiPriority w:val="4"/>
    <w:qFormat/>
    <w:rsid w:val="005874E3"/>
    <w:rPr>
      <w:i/>
      <w:color w:val="2D72B1"/>
    </w:rPr>
  </w:style>
  <w:style w:type="character" w:customStyle="1" w:styleId="analyticChar0">
    <w:name w:val="analytic Char"/>
    <w:basedOn w:val="DefaultParagraphFont"/>
    <w:link w:val="analytic0"/>
    <w:uiPriority w:val="4"/>
    <w:rsid w:val="005874E3"/>
    <w:rPr>
      <w:rFonts w:ascii="Calibri" w:hAnsi="Calibri" w:cs="Calibri"/>
      <w:i/>
      <w:color w:val="2D72B1"/>
      <w:sz w:val="22"/>
    </w:rPr>
  </w:style>
  <w:style w:type="paragraph" w:customStyle="1" w:styleId="ColorfulList-Accent11">
    <w:name w:val="Colorful List - Accent 11"/>
    <w:basedOn w:val="Normal"/>
    <w:uiPriority w:val="34"/>
    <w:qFormat/>
    <w:rsid w:val="005874E3"/>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5874E3"/>
    <w:rPr>
      <w:color w:val="605E5C"/>
      <w:shd w:val="clear" w:color="auto" w:fill="E1DFDD"/>
    </w:rPr>
  </w:style>
  <w:style w:type="character" w:customStyle="1" w:styleId="m-4339160018974791352style13ptbold">
    <w:name w:val="m_-4339160018974791352style13ptbold"/>
    <w:basedOn w:val="DefaultParagraphFont"/>
    <w:rsid w:val="005874E3"/>
  </w:style>
  <w:style w:type="character" w:customStyle="1" w:styleId="m-4339160018974791352styleunderline">
    <w:name w:val="m_-4339160018974791352styleunderline"/>
    <w:basedOn w:val="DefaultParagraphFont"/>
    <w:rsid w:val="005874E3"/>
  </w:style>
  <w:style w:type="character" w:customStyle="1" w:styleId="m8622195508348221850gmail-msohyperlink">
    <w:name w:val="m_8622195508348221850gmail-msohyperlink"/>
    <w:basedOn w:val="DefaultParagraphFont"/>
    <w:rsid w:val="005874E3"/>
  </w:style>
  <w:style w:type="character" w:customStyle="1" w:styleId="UnresolvedMention4">
    <w:name w:val="Unresolved Mention4"/>
    <w:basedOn w:val="DefaultParagraphFont"/>
    <w:uiPriority w:val="99"/>
    <w:semiHidden/>
    <w:unhideWhenUsed/>
    <w:rsid w:val="005874E3"/>
    <w:rPr>
      <w:color w:val="605E5C"/>
      <w:shd w:val="clear" w:color="auto" w:fill="E1DFDD"/>
    </w:rPr>
  </w:style>
  <w:style w:type="character" w:customStyle="1" w:styleId="longbio">
    <w:name w:val="long_bio"/>
    <w:basedOn w:val="DefaultParagraphFont"/>
    <w:rsid w:val="005874E3"/>
  </w:style>
  <w:style w:type="paragraph" w:customStyle="1" w:styleId="css-1ygdjhk">
    <w:name w:val="css-1ygdjhk"/>
    <w:basedOn w:val="Normal"/>
    <w:rsid w:val="005874E3"/>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5874E3"/>
    <w:rPr>
      <w:color w:val="605E5C"/>
      <w:shd w:val="clear" w:color="auto" w:fill="E1DFDD"/>
    </w:rPr>
  </w:style>
  <w:style w:type="table" w:styleId="TableGrid">
    <w:name w:val="Table Grid"/>
    <w:basedOn w:val="TableNormal"/>
    <w:uiPriority w:val="59"/>
    <w:rsid w:val="005874E3"/>
    <w:rPr>
      <w:rFonts w:ascii="Calibri" w:hAnsi="Calibri" w:cstheme="maj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5874E3"/>
    <w:rPr>
      <w:color w:val="605E5C"/>
      <w:shd w:val="clear" w:color="auto" w:fill="E1DFDD"/>
    </w:rPr>
  </w:style>
  <w:style w:type="character" w:customStyle="1" w:styleId="UnresolvedMention7">
    <w:name w:val="Unresolved Mention7"/>
    <w:basedOn w:val="DefaultParagraphFont"/>
    <w:uiPriority w:val="99"/>
    <w:semiHidden/>
    <w:unhideWhenUsed/>
    <w:rsid w:val="005874E3"/>
    <w:rPr>
      <w:color w:val="605E5C"/>
      <w:shd w:val="clear" w:color="auto" w:fill="E1DFDD"/>
    </w:rPr>
  </w:style>
  <w:style w:type="character" w:customStyle="1" w:styleId="UnresolvedMention8">
    <w:name w:val="Unresolved Mention8"/>
    <w:basedOn w:val="DefaultParagraphFont"/>
    <w:uiPriority w:val="99"/>
    <w:semiHidden/>
    <w:unhideWhenUsed/>
    <w:rsid w:val="005874E3"/>
    <w:rPr>
      <w:color w:val="605E5C"/>
      <w:shd w:val="clear" w:color="auto" w:fill="E1DFDD"/>
    </w:rPr>
  </w:style>
  <w:style w:type="paragraph" w:customStyle="1" w:styleId="CardText2">
    <w:name w:val="Card Text 2"/>
    <w:basedOn w:val="Normal"/>
    <w:link w:val="CardText2Char"/>
    <w:qFormat/>
    <w:rsid w:val="005874E3"/>
    <w:rPr>
      <w:rFonts w:eastAsia="Calibri"/>
      <w:b/>
      <w:color w:val="000000"/>
      <w:u w:val="single"/>
      <w:lang w:val="x-none" w:eastAsia="x-none"/>
    </w:rPr>
  </w:style>
  <w:style w:type="character" w:customStyle="1" w:styleId="CardText2Char">
    <w:name w:val="Card Text 2 Char"/>
    <w:link w:val="CardText2"/>
    <w:rsid w:val="005874E3"/>
    <w:rPr>
      <w:rFonts w:ascii="Calibri" w:eastAsia="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5874E3"/>
  </w:style>
  <w:style w:type="character" w:customStyle="1" w:styleId="UnresolvedMention9">
    <w:name w:val="Unresolved Mention9"/>
    <w:basedOn w:val="DefaultParagraphFont"/>
    <w:uiPriority w:val="99"/>
    <w:semiHidden/>
    <w:unhideWhenUsed/>
    <w:rsid w:val="005874E3"/>
    <w:rPr>
      <w:color w:val="605E5C"/>
      <w:shd w:val="clear" w:color="auto" w:fill="E1DFDD"/>
    </w:rPr>
  </w:style>
  <w:style w:type="character" w:customStyle="1" w:styleId="UnresolvedMention100">
    <w:name w:val="Unresolved Mention100"/>
    <w:basedOn w:val="DefaultParagraphFont"/>
    <w:uiPriority w:val="99"/>
    <w:semiHidden/>
    <w:unhideWhenUsed/>
    <w:rsid w:val="005874E3"/>
    <w:rPr>
      <w:color w:val="605E5C"/>
      <w:shd w:val="clear" w:color="auto" w:fill="E1DFDD"/>
    </w:rPr>
  </w:style>
  <w:style w:type="paragraph" w:customStyle="1" w:styleId="m8953919872937919259gmail-msolistparagraphcxspmiddle">
    <w:name w:val="m_8953919872937919259gmail-msolistparagraphcxspmiddle"/>
    <w:basedOn w:val="Normal"/>
    <w:rsid w:val="005874E3"/>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5874E3"/>
    <w:rPr>
      <w:color w:val="605E5C"/>
      <w:shd w:val="clear" w:color="auto" w:fill="E1DFDD"/>
    </w:rPr>
  </w:style>
  <w:style w:type="paragraph" w:customStyle="1" w:styleId="flashline">
    <w:name w:val="flashline"/>
    <w:basedOn w:val="Normal"/>
    <w:rsid w:val="005874E3"/>
    <w:pPr>
      <w:spacing w:before="100" w:beforeAutospacing="1" w:after="100" w:afterAutospacing="1"/>
    </w:pPr>
    <w:rPr>
      <w:rFonts w:eastAsia="Times New Roman"/>
    </w:rPr>
  </w:style>
  <w:style w:type="paragraph" w:customStyle="1" w:styleId="lbexhangwithmargin">
    <w:name w:val="lbexhangwithmargin"/>
    <w:basedOn w:val="Normal"/>
    <w:rsid w:val="005874E3"/>
    <w:pPr>
      <w:spacing w:before="100" w:beforeAutospacing="1" w:after="100" w:afterAutospacing="1"/>
    </w:pPr>
    <w:rPr>
      <w:rFonts w:eastAsia="Times New Roman"/>
    </w:rPr>
  </w:style>
  <w:style w:type="character" w:customStyle="1" w:styleId="lbexsectionlevelolc">
    <w:name w:val="lbexsectionlevelolc"/>
    <w:basedOn w:val="DefaultParagraphFont"/>
    <w:rsid w:val="005874E3"/>
  </w:style>
  <w:style w:type="character" w:customStyle="1" w:styleId="lbexallcap">
    <w:name w:val="lbexallcap"/>
    <w:basedOn w:val="DefaultParagraphFont"/>
    <w:rsid w:val="005874E3"/>
  </w:style>
  <w:style w:type="paragraph" w:customStyle="1" w:styleId="lbexindent">
    <w:name w:val="lbexindent"/>
    <w:basedOn w:val="Normal"/>
    <w:rsid w:val="005874E3"/>
    <w:pPr>
      <w:spacing w:before="100" w:beforeAutospacing="1" w:after="100" w:afterAutospacing="1"/>
    </w:pPr>
    <w:rPr>
      <w:rFonts w:eastAsia="Times New Roman"/>
    </w:rPr>
  </w:style>
  <w:style w:type="paragraph" w:customStyle="1" w:styleId="lbexindentparagraph">
    <w:name w:val="lbexindentparagraph"/>
    <w:basedOn w:val="Normal"/>
    <w:rsid w:val="005874E3"/>
    <w:pPr>
      <w:spacing w:before="100" w:beforeAutospacing="1" w:after="100" w:afterAutospacing="1"/>
    </w:pPr>
    <w:rPr>
      <w:rFonts w:eastAsia="Times New Roman"/>
    </w:rPr>
  </w:style>
  <w:style w:type="paragraph" w:customStyle="1" w:styleId="zn-bodyparagraph">
    <w:name w:val="zn-body__paragraph"/>
    <w:basedOn w:val="Normal"/>
    <w:rsid w:val="005874E3"/>
    <w:pPr>
      <w:spacing w:before="100" w:beforeAutospacing="1" w:after="100" w:afterAutospacing="1"/>
    </w:pPr>
    <w:rPr>
      <w:rFonts w:eastAsia="Times New Roman"/>
    </w:rPr>
  </w:style>
  <w:style w:type="character" w:customStyle="1" w:styleId="c-messagebody">
    <w:name w:val="c-message__body"/>
    <w:basedOn w:val="DefaultParagraphFont"/>
    <w:rsid w:val="005874E3"/>
  </w:style>
  <w:style w:type="character" w:customStyle="1" w:styleId="m7735155540857680774gmail-style13ptbold">
    <w:name w:val="m_7735155540857680774gmail-style13ptbold"/>
    <w:basedOn w:val="DefaultParagraphFont"/>
    <w:rsid w:val="005874E3"/>
  </w:style>
  <w:style w:type="character" w:customStyle="1" w:styleId="style65">
    <w:name w:val="style65"/>
    <w:basedOn w:val="DefaultParagraphFont"/>
    <w:rsid w:val="005874E3"/>
  </w:style>
  <w:style w:type="character" w:customStyle="1" w:styleId="bodytext0">
    <w:name w:val="body_text"/>
    <w:basedOn w:val="DefaultParagraphFont"/>
    <w:rsid w:val="005874E3"/>
  </w:style>
  <w:style w:type="character" w:customStyle="1" w:styleId="bio">
    <w:name w:val="bio"/>
    <w:basedOn w:val="DefaultParagraphFont"/>
    <w:rsid w:val="005874E3"/>
  </w:style>
  <w:style w:type="character" w:customStyle="1" w:styleId="citesChar">
    <w:name w:val="cites Char"/>
    <w:link w:val="cites0"/>
    <w:rsid w:val="005874E3"/>
    <w:rPr>
      <w:rFonts w:eastAsia="SimSun"/>
      <w:b/>
      <w:lang w:eastAsia="zh-CN"/>
    </w:rPr>
  </w:style>
  <w:style w:type="paragraph" w:customStyle="1" w:styleId="cites0">
    <w:name w:val="cites"/>
    <w:next w:val="Normal"/>
    <w:link w:val="citesChar"/>
    <w:autoRedefine/>
    <w:rsid w:val="005874E3"/>
    <w:pPr>
      <w:contextualSpacing/>
    </w:pPr>
    <w:rPr>
      <w:rFonts w:eastAsia="SimSun"/>
      <w:b/>
      <w:lang w:eastAsia="zh-CN"/>
    </w:rPr>
  </w:style>
  <w:style w:type="character" w:customStyle="1" w:styleId="5yl5">
    <w:name w:val="_5yl5"/>
    <w:basedOn w:val="DefaultParagraphFont"/>
    <w:rsid w:val="005874E3"/>
  </w:style>
  <w:style w:type="character" w:customStyle="1" w:styleId="text">
    <w:name w:val="text"/>
    <w:basedOn w:val="DefaultParagraphFont"/>
    <w:rsid w:val="005874E3"/>
  </w:style>
  <w:style w:type="paragraph" w:customStyle="1" w:styleId="generic-articlebody">
    <w:name w:val="generic-article__body"/>
    <w:basedOn w:val="Normal"/>
    <w:rsid w:val="005874E3"/>
    <w:pPr>
      <w:spacing w:before="100" w:beforeAutospacing="1" w:after="100" w:afterAutospacing="1"/>
    </w:pPr>
    <w:rPr>
      <w:rFonts w:eastAsia="Times New Roman"/>
    </w:rPr>
  </w:style>
  <w:style w:type="paragraph" w:styleId="CommentSubject">
    <w:name w:val="annotation subject"/>
    <w:basedOn w:val="CommentText"/>
    <w:next w:val="CommentText"/>
    <w:link w:val="CommentSubjectChar"/>
    <w:uiPriority w:val="99"/>
    <w:semiHidden/>
    <w:unhideWhenUsed/>
    <w:rsid w:val="005874E3"/>
    <w:rPr>
      <w:b/>
      <w:bCs/>
    </w:rPr>
  </w:style>
  <w:style w:type="character" w:customStyle="1" w:styleId="CommentSubjectChar">
    <w:name w:val="Comment Subject Char"/>
    <w:basedOn w:val="CommentTextChar"/>
    <w:link w:val="CommentSubject"/>
    <w:uiPriority w:val="99"/>
    <w:semiHidden/>
    <w:rsid w:val="005874E3"/>
    <w:rPr>
      <w:rFonts w:ascii="Calibri" w:hAnsi="Calibri" w:cs="Calibri"/>
      <w:b/>
      <w:bCs/>
      <w:sz w:val="20"/>
      <w:szCs w:val="20"/>
    </w:rPr>
  </w:style>
  <w:style w:type="character" w:customStyle="1" w:styleId="UnresolvedMention12">
    <w:name w:val="Unresolved Mention12"/>
    <w:basedOn w:val="DefaultParagraphFont"/>
    <w:uiPriority w:val="99"/>
    <w:rsid w:val="005874E3"/>
    <w:rPr>
      <w:color w:val="605E5C"/>
      <w:shd w:val="clear" w:color="auto" w:fill="E1DFDD"/>
    </w:rPr>
  </w:style>
  <w:style w:type="paragraph" w:customStyle="1" w:styleId="CardNotUnderlined">
    <w:name w:val="Card Not Underlined"/>
    <w:basedOn w:val="Normal"/>
    <w:autoRedefine/>
    <w:rsid w:val="005874E3"/>
    <w:rPr>
      <w:rFonts w:eastAsia="Times New Roman"/>
      <w:sz w:val="12"/>
      <w:szCs w:val="20"/>
    </w:rPr>
  </w:style>
  <w:style w:type="character" w:customStyle="1" w:styleId="UnresolvedMention13">
    <w:name w:val="Unresolved Mention13"/>
    <w:basedOn w:val="DefaultParagraphFont"/>
    <w:uiPriority w:val="99"/>
    <w:rsid w:val="005874E3"/>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874E3"/>
    <w:rPr>
      <w:rFonts w:ascii="Calibri" w:eastAsia="Times New Roman" w:hAnsi="Calibri" w:cs="Calibri"/>
    </w:rPr>
  </w:style>
  <w:style w:type="character" w:customStyle="1" w:styleId="blast">
    <w:name w:val="blast"/>
    <w:basedOn w:val="DefaultParagraphFont"/>
    <w:rsid w:val="005874E3"/>
  </w:style>
  <w:style w:type="paragraph" w:customStyle="1" w:styleId="paragraph">
    <w:name w:val="paragraph"/>
    <w:basedOn w:val="Normal"/>
    <w:rsid w:val="005874E3"/>
    <w:pPr>
      <w:spacing w:before="100" w:beforeAutospacing="1" w:after="100" w:afterAutospacing="1"/>
    </w:pPr>
    <w:rPr>
      <w:rFonts w:eastAsia="Times New Roman"/>
      <w:sz w:val="24"/>
      <w:lang w:eastAsia="ko-KR"/>
    </w:rPr>
  </w:style>
  <w:style w:type="character" w:customStyle="1" w:styleId="tooltip-container">
    <w:name w:val="tooltip-container"/>
    <w:basedOn w:val="DefaultParagraphFont"/>
    <w:rsid w:val="005874E3"/>
  </w:style>
  <w:style w:type="character" w:customStyle="1" w:styleId="cardChar">
    <w:name w:val="card Char"/>
    <w:aliases w:val="Bold Cite Char Char,Speed Cite Char"/>
    <w:basedOn w:val="DefaultParagraphFont"/>
    <w:rsid w:val="005874E3"/>
    <w:rPr>
      <w:rFonts w:ascii="Georgia" w:eastAsia="Calibri" w:hAnsi="Georgia" w:cs="Times New Roman"/>
      <w:sz w:val="24"/>
    </w:rPr>
  </w:style>
  <w:style w:type="paragraph" w:customStyle="1" w:styleId="StyleStyle49pt">
    <w:name w:val="Style Style4 + 9 pt"/>
    <w:basedOn w:val="Normal"/>
    <w:link w:val="StyleStyle49ptChar"/>
    <w:qFormat/>
    <w:rsid w:val="005874E3"/>
    <w:rPr>
      <w:rFonts w:ascii="Times New Roman" w:hAnsi="Times New Roman" w:cstheme="minorBidi"/>
      <w:u w:val="single"/>
    </w:rPr>
  </w:style>
  <w:style w:type="character" w:customStyle="1" w:styleId="StyleStyle49ptChar">
    <w:name w:val="Style Style4 + 9 pt Char"/>
    <w:basedOn w:val="DefaultParagraphFont"/>
    <w:link w:val="StyleStyle49pt"/>
    <w:rsid w:val="005874E3"/>
    <w:rPr>
      <w:rFonts w:ascii="Times New Roman" w:hAnsi="Times New Roman"/>
      <w:sz w:val="22"/>
      <w:u w:val="single"/>
    </w:rPr>
  </w:style>
  <w:style w:type="character" w:customStyle="1" w:styleId="StyleTimesNewRoman9pt">
    <w:name w:val="Style Times New Roman 9 pt"/>
    <w:basedOn w:val="DefaultParagraphFont"/>
    <w:rsid w:val="005874E3"/>
    <w:rPr>
      <w:rFonts w:ascii="Times New Roman" w:hAnsi="Times New Roman"/>
      <w:sz w:val="20"/>
    </w:rPr>
  </w:style>
  <w:style w:type="character" w:customStyle="1" w:styleId="Style9ptItalicUnderline">
    <w:name w:val="Style 9 pt Italic Underline"/>
    <w:rsid w:val="005874E3"/>
    <w:rPr>
      <w:i/>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ciencebasedtargets.org/companies-taking-action/" TargetMode="External"/><Relationship Id="rId21" Type="http://schemas.openxmlformats.org/officeDocument/2006/relationships/hyperlink" Target="https://www.theguardian.com/environment/2020/dec/12/world-is-in-danger-of-missing-paris-climate-target-summit-is-warned" TargetMode="External"/><Relationship Id="rId42" Type="http://schemas.openxmlformats.org/officeDocument/2006/relationships/hyperlink" Target="https://www.paxforpeace.nl/publications/all-publications/dont-be-evil" TargetMode="External"/><Relationship Id="rId47" Type="http://schemas.openxmlformats.org/officeDocument/2006/relationships/hyperlink" Target="https://slate.com/technology/2018/06/microsoft-is-not-helping-ice-with-any-projects-relating-to-family-separation-ceo-claims.html" TargetMode="External"/><Relationship Id="rId63" Type="http://schemas.openxmlformats.org/officeDocument/2006/relationships/hyperlink" Target="https://techhq.com/2021/03/which-country-is-emerging-as-the-global-leader-in-ai/" TargetMode="External"/><Relationship Id="rId68" Type="http://schemas.openxmlformats.org/officeDocument/2006/relationships/hyperlink" Target="https://www.pgpf.org/blog/2020/05/the-united-states-spends-more-on-defense-than-the-next-10-countries-combined" TargetMode="External"/><Relationship Id="rId84" Type="http://schemas.openxmlformats.org/officeDocument/2006/relationships/hyperlink" Target="https://www.nytimes.com/2018/10/25/technology/google-sexual-harassment-andy-rubin.html" TargetMode="External"/><Relationship Id="rId16" Type="http://schemas.openxmlformats.org/officeDocument/2006/relationships/hyperlink" Target="https://www.cnbc.com/2019/09/19/jeff-bezos-speaks-about-amazon-sustainability-in-washington-dc.html" TargetMode="External"/><Relationship Id="rId11" Type="http://schemas.openxmlformats.org/officeDocument/2006/relationships/hyperlink" Target="https://www.newyorker.com/tech/annals-of-technology/what-can-america-learn-from-europe-about-regulating-big-tech" TargetMode="External"/><Relationship Id="rId32" Type="http://schemas.openxmlformats.org/officeDocument/2006/relationships/hyperlink" Target="https://www.eenews.net/stories/1060039422" TargetMode="External"/><Relationship Id="rId37" Type="http://schemas.openxmlformats.org/officeDocument/2006/relationships/hyperlink" Target="https://www.theverge.com/2019/9/19/20874081/microsoft-employees-climate-change-letter-protest" TargetMode="External"/><Relationship Id="rId53" Type="http://schemas.openxmlformats.org/officeDocument/2006/relationships/hyperlink" Target="https://www.salon.com/2021/03/16/big-tech-is-fueling-an-ai-arms-race-it-could-be-terrifying--or-just-a-giant-scam/" TargetMode="External"/><Relationship Id="rId58" Type="http://schemas.openxmlformats.org/officeDocument/2006/relationships/hyperlink" Target="https://www.brookings.edu/blog/order-from-chaos/2018/11/06/artificial-intelligence-and-the-security-dilemma/" TargetMode="External"/><Relationship Id="rId74" Type="http://schemas.openxmlformats.org/officeDocument/2006/relationships/hyperlink" Target="https://nypost.com/2021/03/02/ai-panel-urges-us-to-boost-tech-skills-amid-chinas-rise/" TargetMode="External"/><Relationship Id="rId79" Type="http://schemas.openxmlformats.org/officeDocument/2006/relationships/hyperlink" Target="https://www.wired.com/story/why-tech-worker-dissent-is-going-viral/" TargetMode="External"/><Relationship Id="rId5" Type="http://schemas.openxmlformats.org/officeDocument/2006/relationships/numbering" Target="numbering.xml"/><Relationship Id="rId19" Type="http://schemas.openxmlformats.org/officeDocument/2006/relationships/hyperlink" Target="https://blogs.microsoft.com/blog/2020/01/16/microsoft-will-be-carbon-negative-by-2030/" TargetMode="External"/><Relationship Id="rId14" Type="http://schemas.openxmlformats.org/officeDocument/2006/relationships/hyperlink" Target="https://influencemap.org/report/Big-Tech-and-Climate-Policy-afb476c56f217ea0ab351d79096df04a" TargetMode="External"/><Relationship Id="rId22" Type="http://schemas.openxmlformats.org/officeDocument/2006/relationships/hyperlink" Target="https://www.wri.org/blog/2020/08/how-chamber-commerces-scorecard-elevates-climate-deniers" TargetMode="External"/><Relationship Id="rId27" Type="http://schemas.openxmlformats.org/officeDocument/2006/relationships/hyperlink" Target="https://www.forbes.com/sites/mikescott/2019/09/09/companies-continue-to-drive-demand-for-clean-energy/amp/?__twitter_impression=true" TargetMode="External"/><Relationship Id="rId30" Type="http://schemas.openxmlformats.org/officeDocument/2006/relationships/hyperlink" Target="https://www.ceres.org/sites/default/files/Final%20Generic%20SIGN-ON%20PACKET%20Investor%20Expectations%20on%20Climate%20Lobbying%20sign-on%20packet%20September%202019.pdf" TargetMode="External"/><Relationship Id="rId35" Type="http://schemas.openxmlformats.org/officeDocument/2006/relationships/hyperlink" Target="https://www.clcouncil.org/our-plan/" TargetMode="External"/><Relationship Id="rId43" Type="http://schemas.openxmlformats.org/officeDocument/2006/relationships/hyperlink" Target="https://www.mic.com/p/the-joint-enterprise-defense-infrastructure-plan-from-the-us-department-of-defense-could-be-derailed-by-legal-challenges-18180447" TargetMode="External"/><Relationship Id="rId48" Type="http://schemas.openxmlformats.org/officeDocument/2006/relationships/hyperlink" Target="https://www.npr.org/2018/12/06/674310978/microsoft-urges-congress-to-regulate-facial-recognition-technology" TargetMode="External"/><Relationship Id="rId56" Type="http://schemas.openxmlformats.org/officeDocument/2006/relationships/hyperlink" Target="https://www.wired.com/story/a-national-strategy-for-ai/" TargetMode="External"/><Relationship Id="rId64" Type="http://schemas.openxmlformats.org/officeDocument/2006/relationships/hyperlink" Target="https://www.wsj.com/articles/america-wakes-up-to-the-china-threat-11615311587" TargetMode="External"/><Relationship Id="rId69" Type="http://schemas.openxmlformats.org/officeDocument/2006/relationships/hyperlink" Target="https://www.washingtonpost.com/investigations/pentagon-buries-evidence-of-125-billion-in-bureaucratic-waste/2016/12/05/e0668c76-9af6-11e6-a0ed-ab0774c1eaa5_story.html" TargetMode="External"/><Relationship Id="rId77" Type="http://schemas.openxmlformats.org/officeDocument/2006/relationships/hyperlink" Target="https://www.washingtonpost.com/technology/2019/09/20/amazon-google-other-tech-employees-protest-support-climate-action/" TargetMode="External"/><Relationship Id="rId8" Type="http://schemas.openxmlformats.org/officeDocument/2006/relationships/webSettings" Target="webSettings.xml"/><Relationship Id="rId51" Type="http://schemas.openxmlformats.org/officeDocument/2006/relationships/hyperlink" Target="https://www.mic.com/articles/190457/in-an-aclu-test-amazons-facial-recognition-tech-wrongly-matched-mugshots-to-28-members-of-congress" TargetMode="External"/><Relationship Id="rId72" Type="http://schemas.openxmlformats.org/officeDocument/2006/relationships/hyperlink" Target="https://theintercept.com/2018/03/06/google-is-quietly-providing-ai-technology-for-drone-strike-targeting-project/" TargetMode="External"/><Relationship Id="rId80" Type="http://schemas.openxmlformats.org/officeDocument/2006/relationships/hyperlink" Target="https://www.wired.com/story/google-wont-renew-controversial-pentagon-ai-project/" TargetMode="External"/><Relationship Id="rId85" Type="http://schemas.openxmlformats.org/officeDocument/2006/relationships/hyperlink" Target="https://www.wired.com/story/amazon-tussles-with-seattle-as-it-seeks-a-second-home/" TargetMode="External"/><Relationship Id="rId3" Type="http://schemas.openxmlformats.org/officeDocument/2006/relationships/customXml" Target="../customXml/item3.xml"/><Relationship Id="rId12" Type="http://schemas.openxmlformats.org/officeDocument/2006/relationships/hyperlink" Target="https://www.washingtonpost.com/technology/2020/01/22/amazon-facebook-google-lobbying-2019/" TargetMode="External"/><Relationship Id="rId17" Type="http://schemas.openxmlformats.org/officeDocument/2006/relationships/hyperlink" Target="https://sustainability.fb.com/" TargetMode="External"/><Relationship Id="rId25" Type="http://schemas.openxmlformats.org/officeDocument/2006/relationships/hyperlink" Target="http://there100.org/companies" TargetMode="External"/><Relationship Id="rId33" Type="http://schemas.openxmlformats.org/officeDocument/2006/relationships/hyperlink" Target="https://www.ceres.org/networks/ceres-policy-network" TargetMode="External"/><Relationship Id="rId38" Type="http://schemas.openxmlformats.org/officeDocument/2006/relationships/hyperlink" Target="https://medium.com/@amazonemployeesclimatejustice/public-letter-to-jeff-bezos-and-the-amazon-board-of-directors-82a8405f5e38" TargetMode="External"/><Relationship Id="rId46" Type="http://schemas.openxmlformats.org/officeDocument/2006/relationships/hyperlink" Target="https://devblogs.microsoft.com/azuregov/federal-agencies-continue-to-advance-capabilities-with-azure-government/" TargetMode="External"/><Relationship Id="rId59" Type="http://schemas.openxmlformats.org/officeDocument/2006/relationships/hyperlink" Target="https://www.heritage.org/technology/commentary/america-must-counter-chinas-military-civil-union" TargetMode="External"/><Relationship Id="rId67" Type="http://schemas.openxmlformats.org/officeDocument/2006/relationships/hyperlink" Target="https://www.military.com/daily-news/2020/02/24/5-most-powerful-armies-world.html" TargetMode="External"/><Relationship Id="rId20" Type="http://schemas.openxmlformats.org/officeDocument/2006/relationships/hyperlink" Target="https://www.gstatic.com/gumdrop/sustainability/carbon-free-by-2030.pdf" TargetMode="External"/><Relationship Id="rId41" Type="http://schemas.openxmlformats.org/officeDocument/2006/relationships/hyperlink" Target="https://www.mic.com/p/microsoft-amazon-other-big-tech-companies-are-putting-us-at-risk-of-a-killer-ai-study-says-18689833" TargetMode="External"/><Relationship Id="rId54" Type="http://schemas.openxmlformats.org/officeDocument/2006/relationships/hyperlink" Target="https://venturebeat.com/2019/11/21/buttigieg-and-yang-say-ai-is-essential-to-u-s-national-security/" TargetMode="External"/><Relationship Id="rId62" Type="http://schemas.openxmlformats.org/officeDocument/2006/relationships/hyperlink" Target="https://www.washingtonpost.com/opinions/unless-america-acts-now-china-could-trounce-it-in-artificial-intelligence/2021/03/09/81f99508-805b-11eb-9ca6-54e187ee4939_story.html" TargetMode="External"/><Relationship Id="rId70" Type="http://schemas.openxmlformats.org/officeDocument/2006/relationships/hyperlink" Target="https://www.vice.com/en/article/939kxa/some-things-we-could-have-done-with-the-billions-wasted-on-a-broken-f-35" TargetMode="External"/><Relationship Id="rId75" Type="http://schemas.openxmlformats.org/officeDocument/2006/relationships/hyperlink" Target="https://www.voanews.com/silicon-valley-technology/former-us-defense-official-says-google-has-stepped-moral-hazard" TargetMode="External"/><Relationship Id="rId83" Type="http://schemas.openxmlformats.org/officeDocument/2006/relationships/hyperlink" Target="https://www.wired.com/story/google-walkout-just-latest-sign-tech-worker-unres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pple.com/newsroom/2020/07/apple-commits-to-be-100-percent-carbon-neutral-for-its-supply-chain-and-products-by-2030/" TargetMode="External"/><Relationship Id="rId23" Type="http://schemas.openxmlformats.org/officeDocument/2006/relationships/hyperlink" Target="https://drive.google.com/file/d/1vopnWHRekDcqc8yEqAQi8TnoXubs-abK/view" TargetMode="External"/><Relationship Id="rId28" Type="http://schemas.openxmlformats.org/officeDocument/2006/relationships/hyperlink" Target="https://www.wri.org/news/2019/10/release-major-environmental-groups-call-businesses-lead-climate-policy" TargetMode="External"/><Relationship Id="rId36" Type="http://schemas.openxmlformats.org/officeDocument/2006/relationships/hyperlink" Target="https://www.theguardian.com/environment/2019/oct/10/exclusive-carmakers-opponents-climate-action-us-europe-emissions" TargetMode="External"/><Relationship Id="rId49" Type="http://schemas.openxmlformats.org/officeDocument/2006/relationships/hyperlink" Target="https://venturebeat.com/2019/06/10/amazon-will-serve-any-government-agency-with-facial-recognition-technology-so-long-as-its-legal/" TargetMode="External"/><Relationship Id="rId57" Type="http://schemas.openxmlformats.org/officeDocument/2006/relationships/hyperlink" Target="https://www.cnas.org/publications/reports/understanding-chinas-ai-strategy" TargetMode="External"/><Relationship Id="rId10" Type="http://schemas.openxmlformats.org/officeDocument/2006/relationships/hyperlink" Target="https://grist.org/politics/big-tech-says-it-wants-to-solve-climate-change-its-lobbying-dollars-say-otherwise/" TargetMode="External"/><Relationship Id="rId31" Type="http://schemas.openxmlformats.org/officeDocument/2006/relationships/hyperlink" Target="https://en.wikipedia.org/wiki/U.S._Climate_Action_Partnership" TargetMode="External"/><Relationship Id="rId44" Type="http://schemas.openxmlformats.org/officeDocument/2006/relationships/hyperlink" Target="https://www.fbo.gov/index?s=opportunity&amp;mode=form&amp;id=f7f1d0314ec7c83cd0ace1636b5474a1&amp;tab=core&amp;_cview=0" TargetMode="External"/><Relationship Id="rId52" Type="http://schemas.openxmlformats.org/officeDocument/2006/relationships/hyperlink" Target="https://www.theverge.com/2019/1/25/18197137/amazon-rekognition-facial-recognition-bias-race-gender" TargetMode="External"/><Relationship Id="rId60" Type="http://schemas.openxmlformats.org/officeDocument/2006/relationships/hyperlink" Target="https://www.nscai.gov/wp-content/uploads/2021/03/Full-Report-Digital-1.pdf" TargetMode="External"/><Relationship Id="rId65" Type="http://schemas.openxmlformats.org/officeDocument/2006/relationships/hyperlink" Target="https://www.cnbc.com/2019/12/21/trump-signs-738-billion-defense-bill.html" TargetMode="External"/><Relationship Id="rId73" Type="http://schemas.openxmlformats.org/officeDocument/2006/relationships/hyperlink" Target="https://www.theverge.com/2018/6/1/17418406/google-maven-drone-imagery-ai-contract-expire" TargetMode="External"/><Relationship Id="rId78" Type="http://schemas.openxmlformats.org/officeDocument/2006/relationships/hyperlink" Target="https://www.wired.com/story/why-hotel-workers-strike-reverberated-through-tech/" TargetMode="External"/><Relationship Id="rId81" Type="http://schemas.openxmlformats.org/officeDocument/2006/relationships/hyperlink" Target="https://www.wired.com/story/microsofts-ethical-reckoning-is-here/" TargetMode="External"/><Relationship Id="rId86"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f.edu/english-resources/english-grammar/indefinite-articles/" TargetMode="External"/><Relationship Id="rId13" Type="http://schemas.openxmlformats.org/officeDocument/2006/relationships/hyperlink" Target="https://www.cnbc.com/2021/01/22/facebook-spent-more-on-lobbying-than-any-other-big-tech-company-in-2020.html" TargetMode="External"/><Relationship Id="rId18" Type="http://schemas.openxmlformats.org/officeDocument/2006/relationships/hyperlink" Target="https://sustainability.fb.com/" TargetMode="External"/><Relationship Id="rId39" Type="http://schemas.openxmlformats.org/officeDocument/2006/relationships/hyperlink" Target="https://www.freightwaves.com/news/amazon-announces-purchase-of-100000-ev-delivery-vehicles-from-rivian-the-largest-order-ever" TargetMode="External"/><Relationship Id="rId34" Type="http://schemas.openxmlformats.org/officeDocument/2006/relationships/hyperlink" Target="https://www.clcouncil.org/" TargetMode="External"/><Relationship Id="rId50" Type="http://schemas.openxmlformats.org/officeDocument/2006/relationships/hyperlink" Target="https://www.mic.com/articles/189511/amazon-sold-facial-recognition-software-to-law-enforcement-heres-why-some-say-its-dangerous" TargetMode="External"/><Relationship Id="rId55" Type="http://schemas.openxmlformats.org/officeDocument/2006/relationships/hyperlink" Target="https://thebulletin.org/2019/02/trump-orders-some-sort-of-vague-action-in-the-ai-arms-race/" TargetMode="External"/><Relationship Id="rId76" Type="http://schemas.openxmlformats.org/officeDocument/2006/relationships/hyperlink" Target="https://sci-hub.st/https://www.tandfonline.com/doi/abs/10.1080/01402390.2019.1621174?src=recsys&amp;journalCode=fjss20" TargetMode="External"/><Relationship Id="rId7" Type="http://schemas.openxmlformats.org/officeDocument/2006/relationships/settings" Target="settings.xml"/><Relationship Id="rId71" Type="http://schemas.openxmlformats.org/officeDocument/2006/relationships/hyperlink" Target="https://theintercept.com/2018/09/13/google-china-search-engine-employee-resigns/" TargetMode="External"/><Relationship Id="rId2" Type="http://schemas.openxmlformats.org/officeDocument/2006/relationships/customXml" Target="../customXml/item2.xml"/><Relationship Id="rId29" Type="http://schemas.openxmlformats.org/officeDocument/2006/relationships/hyperlink" Target="https://medium.com/@timetolead/its-time-to-lead-on-climate-policy-6f849eb114ba" TargetMode="External"/><Relationship Id="rId24" Type="http://schemas.openxmlformats.org/officeDocument/2006/relationships/hyperlink" Target="https://hbr.org/2019/10/corporate-action-on-climate-change-has-to-include-lobbying" TargetMode="External"/><Relationship Id="rId40" Type="http://schemas.openxmlformats.org/officeDocument/2006/relationships/hyperlink" Target="https://hbr.org/2019/08/is-the-business-roundtable-statement-just-empty-rhetoric" TargetMode="External"/><Relationship Id="rId45" Type="http://schemas.openxmlformats.org/officeDocument/2006/relationships/hyperlink" Target="https://www.defense.gov/Newsroom/News/Article/Article/1466699/dod-officials-highlight-role-of-cloud-infrastructure-in-supporting-warfighters/" TargetMode="External"/><Relationship Id="rId66" Type="http://schemas.openxmlformats.org/officeDocument/2006/relationships/hyperlink" Target="https://www.nationalpriorities.org/analysis/2020/militarized-budget-2020/" TargetMode="External"/><Relationship Id="rId87" Type="http://schemas.openxmlformats.org/officeDocument/2006/relationships/theme" Target="theme/theme1.xml"/><Relationship Id="rId61" Type="http://schemas.openxmlformats.org/officeDocument/2006/relationships/hyperlink" Target="https://www.vice.com/en/article/nzep5k/thousands-of-scientists-say-we-need-a-global-ban-on-autonomous-weapons" TargetMode="External"/><Relationship Id="rId82" Type="http://schemas.openxmlformats.org/officeDocument/2006/relationships/hyperlink" Target="https://www.wired.com/story/nonprofit-for-migrants-declines-a-donation-from-salesfor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19</Pages>
  <Words>10322</Words>
  <Characters>58841</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36</cp:revision>
  <dcterms:created xsi:type="dcterms:W3CDTF">2021-11-13T22:18:00Z</dcterms:created>
  <dcterms:modified xsi:type="dcterms:W3CDTF">2021-11-13T23:07:00Z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