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FC2A0" w14:textId="309522EB" w:rsidR="00E42E4C" w:rsidRDefault="000E37FD" w:rsidP="000E37FD">
      <w:pPr>
        <w:pStyle w:val="Heading1"/>
      </w:pPr>
      <w:r>
        <w:t>1NC vs Harker RM</w:t>
      </w:r>
    </w:p>
    <w:p w14:paraId="1C0A2F7D" w14:textId="77777777" w:rsidR="00E119F6" w:rsidRDefault="00E119F6" w:rsidP="00E119F6">
      <w:pPr>
        <w:pStyle w:val="Heading2"/>
      </w:pPr>
      <w:r>
        <w:t>OFF</w:t>
      </w:r>
    </w:p>
    <w:p w14:paraId="4DCC8D6D" w14:textId="77777777" w:rsidR="00E119F6" w:rsidRDefault="00E119F6" w:rsidP="00E119F6">
      <w:pPr>
        <w:pStyle w:val="Heading3"/>
      </w:pPr>
      <w:r>
        <w:t>1NC - OFF</w:t>
      </w:r>
    </w:p>
    <w:p w14:paraId="3B5A5F39" w14:textId="77777777" w:rsidR="00E119F6" w:rsidRPr="00DA1019" w:rsidRDefault="00E119F6" w:rsidP="00E119F6">
      <w:r>
        <w:t>T-Unjust</w:t>
      </w:r>
    </w:p>
    <w:p w14:paraId="1503D245" w14:textId="77777777" w:rsidR="00E119F6" w:rsidRDefault="00E119F6" w:rsidP="00E119F6">
      <w:pPr>
        <w:pStyle w:val="Heading4"/>
      </w:pPr>
      <w:r w:rsidRPr="002B1040">
        <w:rPr>
          <w:u w:val="single"/>
        </w:rPr>
        <w:t>Interp</w:t>
      </w:r>
      <w:r>
        <w:t xml:space="preserve"> – Unjust refers to a </w:t>
      </w:r>
      <w:r>
        <w:rPr>
          <w:u w:val="single"/>
        </w:rPr>
        <w:t>negative action</w:t>
      </w:r>
      <w:r>
        <w:t xml:space="preserve"> – it means </w:t>
      </w:r>
      <w:r>
        <w:rPr>
          <w:u w:val="single"/>
        </w:rPr>
        <w:t>contrary</w:t>
      </w:r>
      <w:r>
        <w:t>. The affirmative must only garner offense on a negative action on outer space that eliminates the amount of appropriation ABSENT creating a new regime for space.</w:t>
      </w:r>
    </w:p>
    <w:p w14:paraId="4EA65C42" w14:textId="77777777" w:rsidR="00E119F6" w:rsidRPr="00D92843" w:rsidRDefault="00E119F6" w:rsidP="00E119F6">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F2E3CD9" w14:textId="77777777" w:rsidR="00E119F6" w:rsidRDefault="00E119F6" w:rsidP="00E119F6">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BE127C1" w14:textId="77777777" w:rsidR="00E119F6" w:rsidRDefault="00E119F6" w:rsidP="00E119F6"/>
    <w:p w14:paraId="57BEBF33" w14:textId="77777777" w:rsidR="00E119F6" w:rsidRDefault="00E119F6" w:rsidP="00E119F6">
      <w:pPr>
        <w:pStyle w:val="Heading4"/>
      </w:pPr>
      <w:r>
        <w:rPr>
          <w:u w:val="single"/>
        </w:rPr>
        <w:t>Violation</w:t>
      </w:r>
      <w:r>
        <w:t xml:space="preserve"> –</w:t>
      </w:r>
    </w:p>
    <w:p w14:paraId="4BB9E82F" w14:textId="77777777" w:rsidR="00E119F6" w:rsidRDefault="00E119F6" w:rsidP="00E119F6">
      <w:pPr>
        <w:pStyle w:val="Heading4"/>
        <w:numPr>
          <w:ilvl w:val="0"/>
          <w:numId w:val="13"/>
        </w:numPr>
      </w:pPr>
      <w:r>
        <w:t>They create a new multilateral agreement</w:t>
      </w:r>
    </w:p>
    <w:p w14:paraId="360D390D" w14:textId="77777777" w:rsidR="00E119F6" w:rsidRPr="007638FB" w:rsidRDefault="00E119F6" w:rsidP="00E119F6">
      <w:pPr>
        <w:pStyle w:val="Heading4"/>
        <w:numPr>
          <w:ilvl w:val="0"/>
          <w:numId w:val="13"/>
        </w:numPr>
      </w:pPr>
      <w:r>
        <w:t>They “restrict” asteroid mining --- not contrary</w:t>
      </w:r>
    </w:p>
    <w:p w14:paraId="345289BB" w14:textId="77777777" w:rsidR="00E119F6" w:rsidRDefault="00E119F6" w:rsidP="00E119F6">
      <w:pPr>
        <w:pStyle w:val="Heading4"/>
      </w:pPr>
      <w:r>
        <w:t xml:space="preserve">3] </w:t>
      </w:r>
      <w:r>
        <w:rPr>
          <w:u w:val="single"/>
        </w:rPr>
        <w:t>Standards</w:t>
      </w:r>
      <w:r>
        <w:t xml:space="preserve"> – </w:t>
      </w:r>
    </w:p>
    <w:p w14:paraId="5D7A94E3" w14:textId="77777777" w:rsidR="00E119F6" w:rsidRPr="003915B7" w:rsidRDefault="00E119F6" w:rsidP="00E119F6">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 </w:t>
      </w:r>
    </w:p>
    <w:p w14:paraId="42AEAD05" w14:textId="77777777" w:rsidR="00E119F6" w:rsidRDefault="00E119F6" w:rsidP="00E119F6">
      <w:pPr>
        <w:pStyle w:val="Heading4"/>
      </w:pPr>
      <w:r>
        <w:t xml:space="preserve">b] </w:t>
      </w:r>
      <w:r>
        <w:rPr>
          <w:u w:val="single"/>
        </w:rPr>
        <w:t>Ground</w:t>
      </w:r>
      <w:r>
        <w:t xml:space="preserve"> – wrecks Neg Generics – anything short of elimination lets the 1AR spike out of NEG DAs and CPs w/ “oh we restrict it, but not that!” which mkes stable prep impossible and incentivizes writing vague plans.  And, we can’t say appropriation good since the 1AC can create </w:t>
      </w:r>
      <w:r>
        <w:rPr>
          <w:u w:val="single"/>
        </w:rPr>
        <w:t>new views</w:t>
      </w:r>
      <w:r>
        <w:t xml:space="preserve"> on space property rights that circumvent our links since they can say “multilateral” approach solves. It also makes private sector good impossible since they could always say “we maintain the private sector.”</w:t>
      </w:r>
    </w:p>
    <w:p w14:paraId="42306984" w14:textId="77777777" w:rsidR="00E119F6" w:rsidRPr="000D28D5" w:rsidRDefault="00E119F6" w:rsidP="00E119F6"/>
    <w:p w14:paraId="564CB87B" w14:textId="77777777" w:rsidR="00E119F6" w:rsidRDefault="00E119F6" w:rsidP="00E119F6">
      <w:pPr>
        <w:pStyle w:val="Heading4"/>
      </w:pPr>
      <w:r>
        <w:t>Use competing interps - Topicality is a binary question, you can’t be reasonably topical and it invites a race to the bottom of intervention</w:t>
      </w:r>
    </w:p>
    <w:p w14:paraId="584E241E" w14:textId="77777777" w:rsidR="00E119F6" w:rsidRPr="009111BD" w:rsidRDefault="00E119F6" w:rsidP="00E119F6">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48CC8025" w14:textId="77777777" w:rsidR="00E119F6" w:rsidRPr="00E93E16" w:rsidRDefault="00E119F6" w:rsidP="00E119F6">
      <w:pPr>
        <w:pStyle w:val="Heading4"/>
      </w:pPr>
      <w:r>
        <w:t>No RVIS – it’s your burden to be topical and incentivizes baiting theory</w:t>
      </w:r>
    </w:p>
    <w:p w14:paraId="685CDED6" w14:textId="77777777" w:rsidR="00E119F6" w:rsidRPr="00784ACF" w:rsidRDefault="00E119F6" w:rsidP="00E119F6"/>
    <w:p w14:paraId="4DDD97F3" w14:textId="77777777" w:rsidR="00E119F6" w:rsidRDefault="00E119F6" w:rsidP="00E119F6">
      <w:pPr>
        <w:pStyle w:val="Heading3"/>
      </w:pPr>
      <w:r>
        <w:t>1NC - OFF</w:t>
      </w:r>
    </w:p>
    <w:p w14:paraId="491B27CF" w14:textId="77777777" w:rsidR="00E119F6" w:rsidRDefault="00E119F6" w:rsidP="00E119F6">
      <w:r w:rsidRPr="00D2608B">
        <w:t>Kamo`oalewa</w:t>
      </w:r>
      <w:r>
        <w:t xml:space="preserve"> CP</w:t>
      </w:r>
    </w:p>
    <w:p w14:paraId="31D30492" w14:textId="77777777" w:rsidR="00E119F6" w:rsidRDefault="00E119F6" w:rsidP="00E119F6">
      <w:pPr>
        <w:pStyle w:val="Heading4"/>
      </w:pPr>
      <w:r>
        <w:t>CP Text:  Space faring nations should establish a multilateral agreement that restricts asteroid mining done by private entities except for on asteroid Kamo’oalewa.</w:t>
      </w:r>
    </w:p>
    <w:p w14:paraId="07631CC0" w14:textId="77777777" w:rsidR="00E119F6" w:rsidRDefault="00E119F6" w:rsidP="00E119F6">
      <w:pPr>
        <w:pStyle w:val="Heading4"/>
      </w:pPr>
      <w:r>
        <w:t>Kamo’oalewa is NEO asteroid comprised of lunar material</w:t>
      </w:r>
    </w:p>
    <w:p w14:paraId="00529EB6" w14:textId="77777777" w:rsidR="00E119F6" w:rsidRPr="00A71718" w:rsidRDefault="00E119F6" w:rsidP="00E119F6">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7C9F5EFD" w14:textId="77777777" w:rsidR="00E119F6" w:rsidRPr="003D71CA" w:rsidRDefault="00E119F6" w:rsidP="00E119F6">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r w:rsidRPr="000877AB">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Kamo`oalewa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090C1CEE" w14:textId="77777777" w:rsidR="00E119F6" w:rsidRDefault="00E119F6" w:rsidP="00E119F6">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30BE927B" w14:textId="77777777" w:rsidR="00E119F6" w:rsidRPr="00F767A0" w:rsidRDefault="00E119F6" w:rsidP="00E119F6">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1A063F1E" w14:textId="77777777" w:rsidR="00E119F6" w:rsidRPr="00E339F7" w:rsidRDefault="00E119F6" w:rsidP="00E119F6">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7CB031D8" w14:textId="77777777" w:rsidR="00E119F6" w:rsidRPr="006F4FD8" w:rsidRDefault="00E119F6" w:rsidP="00E119F6">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0E752468" w14:textId="77777777" w:rsidR="00E119F6" w:rsidRPr="006F4FD8" w:rsidRDefault="00E119F6" w:rsidP="00E119F6">
      <w:pPr>
        <w:rPr>
          <w:rFonts w:eastAsia="Times New Roman"/>
          <w:color w:val="000000"/>
          <w:sz w:val="16"/>
        </w:rPr>
      </w:pPr>
      <w:r w:rsidRPr="006F4FD8">
        <w:rPr>
          <w:rFonts w:eastAsia="Times New Roman"/>
          <w:color w:val="000000"/>
          <w:u w:val="single"/>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3F0263DA" w14:textId="77777777" w:rsidR="00E119F6" w:rsidRPr="006F4FD8" w:rsidRDefault="00E119F6" w:rsidP="00E119F6">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6F4FD8">
        <w:rPr>
          <w:rFonts w:eastAsia="Times New Roman"/>
          <w:color w:val="000000"/>
          <w:highlight w:val="green"/>
          <w:u w:val="single"/>
        </w:rPr>
        <w:t>mobilisation of labour</w:t>
      </w:r>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59BD7344" w14:textId="77777777" w:rsidR="00E119F6" w:rsidRDefault="00E119F6" w:rsidP="00E119F6">
      <w:pPr>
        <w:pStyle w:val="Heading3"/>
      </w:pPr>
      <w:r>
        <w:t>1NC - OFF</w:t>
      </w:r>
    </w:p>
    <w:p w14:paraId="53FBE612" w14:textId="77777777" w:rsidR="00E119F6" w:rsidRDefault="00E119F6" w:rsidP="00E119F6">
      <w:r>
        <w:t>Unilat CP</w:t>
      </w:r>
    </w:p>
    <w:p w14:paraId="01B62FBD" w14:textId="77777777" w:rsidR="00E119F6" w:rsidRDefault="00E119F6" w:rsidP="00E119F6">
      <w:pPr>
        <w:pStyle w:val="Heading4"/>
      </w:pPr>
      <w:bookmarkStart w:id="0" w:name="_Hlk20679335"/>
      <w:r>
        <w:t>The United States federal government should:</w:t>
      </w:r>
    </w:p>
    <w:p w14:paraId="4552080D" w14:textId="77777777" w:rsidR="00E119F6" w:rsidRDefault="00E119F6" w:rsidP="00E119F6">
      <w:pPr>
        <w:pStyle w:val="Heading4"/>
      </w:pPr>
      <w:r>
        <w:t xml:space="preserve">--Substantially increase active debris removal </w:t>
      </w:r>
    </w:p>
    <w:p w14:paraId="770BC2DF" w14:textId="77777777" w:rsidR="00E119F6" w:rsidRDefault="00E119F6" w:rsidP="00E119F6">
      <w:pPr>
        <w:pStyle w:val="Heading4"/>
      </w:pPr>
      <w:r>
        <w:t xml:space="preserve">--Should declare debris in space to be abandoned property, with the right to salvage, and make our expired satellites available for salvage </w:t>
      </w:r>
    </w:p>
    <w:p w14:paraId="193FE84A" w14:textId="77777777" w:rsidR="00E119F6" w:rsidRPr="007554B6" w:rsidRDefault="00E119F6" w:rsidP="00E119F6">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43BF1B5A" w14:textId="77777777" w:rsidR="00E119F6" w:rsidRDefault="00E119F6" w:rsidP="00E119F6">
      <w:pPr>
        <w:pStyle w:val="Heading4"/>
      </w:pPr>
      <w:r>
        <w:t xml:space="preserve">--ensure standardization and integration of all shared space situational awareness data. </w:t>
      </w:r>
    </w:p>
    <w:p w14:paraId="15891594" w14:textId="77777777" w:rsidR="00E119F6" w:rsidRDefault="00E119F6" w:rsidP="00E119F6"/>
    <w:p w14:paraId="470D85FD" w14:textId="77777777" w:rsidR="00E119F6" w:rsidRDefault="00E119F6" w:rsidP="00E119F6">
      <w:pPr>
        <w:pStyle w:val="Heading4"/>
      </w:pPr>
      <w:r>
        <w:t>Unilat solves comparatively better than international cooperation ---maintains leadership</w:t>
      </w:r>
    </w:p>
    <w:p w14:paraId="6CDA0FBA" w14:textId="77777777" w:rsidR="00E119F6" w:rsidRPr="005508E1" w:rsidRDefault="00E119F6" w:rsidP="00E119F6">
      <w:pPr>
        <w:rPr>
          <w:rStyle w:val="Hyperlink"/>
          <w:sz w:val="16"/>
          <w:szCs w:val="16"/>
        </w:rPr>
      </w:pPr>
      <w:bookmarkStart w:id="1" w:name="_Hlk20676160"/>
      <w:r w:rsidRPr="005508E1">
        <w:rPr>
          <w:rStyle w:val="Hyperlink"/>
          <w:sz w:val="16"/>
          <w:szCs w:val="16"/>
        </w:rPr>
        <w:t>--coop takes too long – proposed debris review in 1980 thru COPOUS and nothing happened</w:t>
      </w:r>
    </w:p>
    <w:p w14:paraId="049A4417" w14:textId="77777777" w:rsidR="00E119F6" w:rsidRDefault="00E119F6" w:rsidP="00E119F6">
      <w:pPr>
        <w:rPr>
          <w:rStyle w:val="Hyperlink"/>
          <w:sz w:val="16"/>
          <w:szCs w:val="16"/>
        </w:rPr>
      </w:pPr>
      <w:r w:rsidRPr="005508E1">
        <w:rPr>
          <w:rStyle w:val="Hyperlink"/>
          <w:sz w:val="16"/>
          <w:szCs w:val="16"/>
        </w:rPr>
        <w:t xml:space="preserve">--timeframe is key – need to start now </w:t>
      </w:r>
      <w:r>
        <w:rPr>
          <w:rStyle w:val="Hyperlink"/>
          <w:sz w:val="16"/>
          <w:szCs w:val="16"/>
        </w:rPr>
        <w:t>which flips solvency</w:t>
      </w:r>
    </w:p>
    <w:p w14:paraId="2D32E107" w14:textId="77777777" w:rsidR="00E119F6" w:rsidRPr="005508E1" w:rsidRDefault="00E119F6" w:rsidP="00E119F6">
      <w:pPr>
        <w:rPr>
          <w:rStyle w:val="Hyperlink"/>
          <w:sz w:val="16"/>
          <w:szCs w:val="16"/>
        </w:rPr>
      </w:pPr>
      <w:r>
        <w:rPr>
          <w:rStyle w:val="Hyperlink"/>
          <w:sz w:val="16"/>
          <w:szCs w:val="16"/>
        </w:rPr>
        <w:t xml:space="preserve">--sufficiency - </w:t>
      </w:r>
      <w:r w:rsidRPr="005508E1">
        <w:rPr>
          <w:rStyle w:val="Hyperlink"/>
          <w:sz w:val="16"/>
          <w:szCs w:val="16"/>
        </w:rPr>
        <w:t xml:space="preserve">could remove 5 pieces now and make enviro more stable </w:t>
      </w:r>
    </w:p>
    <w:p w14:paraId="13EF85A3" w14:textId="77777777" w:rsidR="00E119F6" w:rsidRPr="005508E1" w:rsidRDefault="00E119F6" w:rsidP="00E119F6">
      <w:pPr>
        <w:rPr>
          <w:rStyle w:val="Hyperlink"/>
          <w:sz w:val="16"/>
          <w:szCs w:val="16"/>
        </w:rPr>
      </w:pPr>
      <w:r w:rsidRPr="005508E1">
        <w:rPr>
          <w:rStyle w:val="Hyperlink"/>
          <w:sz w:val="16"/>
          <w:szCs w:val="16"/>
        </w:rPr>
        <w:t xml:space="preserve">--causes follow on – once we have the tech, others realize it’s feasible and do it too </w:t>
      </w:r>
    </w:p>
    <w:p w14:paraId="66E68B9D" w14:textId="77777777" w:rsidR="00E119F6" w:rsidRPr="008A631F" w:rsidRDefault="00E119F6" w:rsidP="00E119F6">
      <w:pPr>
        <w:rPr>
          <w:sz w:val="16"/>
          <w:szCs w:val="16"/>
        </w:rPr>
      </w:pPr>
      <w:r w:rsidRPr="005508E1">
        <w:rPr>
          <w:rStyle w:val="Hyperlink"/>
          <w:sz w:val="16"/>
          <w:szCs w:val="16"/>
        </w:rPr>
        <w:t xml:space="preserve">--leadership is a nb – we are seen as taking moral highground to clean up </w:t>
      </w:r>
    </w:p>
    <w:p w14:paraId="3586F83A" w14:textId="77777777" w:rsidR="00E119F6" w:rsidRDefault="00E119F6" w:rsidP="00E119F6">
      <w:bookmarkStart w:id="2" w:name="_Hlk19035862"/>
      <w:r w:rsidRPr="00BB1EBA">
        <w:rPr>
          <w:rStyle w:val="Style13ptBold"/>
        </w:rPr>
        <w:t>Ansdell 10</w:t>
      </w:r>
      <w:r>
        <w:t xml:space="preserve"> – PhD in Astronomy-U of Hawaii, MA in Space Policy-GWU</w:t>
      </w:r>
    </w:p>
    <w:bookmarkEnd w:id="1"/>
    <w:p w14:paraId="15ED9C05" w14:textId="77777777" w:rsidR="00E119F6" w:rsidRDefault="00E119F6" w:rsidP="00E119F6">
      <w:pPr>
        <w:rPr>
          <w:rStyle w:val="Hyperlink"/>
        </w:rPr>
      </w:pPr>
      <w:r w:rsidRPr="00846E29">
        <w:t>Megan</w:t>
      </w:r>
      <w:r>
        <w:t xml:space="preserve">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hyperlink r:id="rId10" w:history="1">
        <w:r w:rsidRPr="003907F4">
          <w:rPr>
            <w:rStyle w:val="Hyperlink"/>
          </w:rPr>
          <w:t>ftp://ftp.laserk.com/pub/Plenary%20session/Space-Debris-Removal.pdf</w:t>
        </w:r>
      </w:hyperlink>
    </w:p>
    <w:p w14:paraId="57872237" w14:textId="77777777" w:rsidR="00E119F6" w:rsidRDefault="00E119F6" w:rsidP="00E119F6">
      <w:pPr>
        <w:rPr>
          <w:rStyle w:val="Hyperlink"/>
        </w:rPr>
      </w:pPr>
    </w:p>
    <w:bookmarkEnd w:id="2"/>
    <w:p w14:paraId="76386CDF" w14:textId="77777777" w:rsidR="00E119F6" w:rsidRPr="00846E29" w:rsidRDefault="00E119F6" w:rsidP="00E119F6"/>
    <w:p w14:paraId="6DB59F7E" w14:textId="77777777" w:rsidR="00E119F6" w:rsidRPr="00ED3863" w:rsidRDefault="00E119F6" w:rsidP="00E119F6">
      <w:pPr>
        <w:rPr>
          <w:rStyle w:val="Emphasis"/>
        </w:rPr>
      </w:pPr>
      <w:r w:rsidRPr="00ED3863">
        <w:rPr>
          <w:rStyle w:val="Emphasis"/>
        </w:rPr>
        <w:t>US Leadership by Example</w:t>
      </w:r>
    </w:p>
    <w:p w14:paraId="6BB4A7F8" w14:textId="77777777" w:rsidR="00E119F6" w:rsidRPr="00ED3863" w:rsidRDefault="00E119F6" w:rsidP="00E119F6">
      <w:pPr>
        <w:rPr>
          <w:rStyle w:val="StyleUnderline"/>
        </w:rPr>
      </w:pPr>
      <w:r w:rsidRPr="00ED3863">
        <w:rPr>
          <w:rStyle w:val="StyleUnderline"/>
        </w:rPr>
        <w:t xml:space="preserve">Need to Initiate </w:t>
      </w:r>
      <w:r w:rsidRPr="00ED3863">
        <w:rPr>
          <w:rStyle w:val="Emphasis"/>
        </w:rPr>
        <w:t>Unilateral Action</w:t>
      </w:r>
    </w:p>
    <w:p w14:paraId="0C9CD766" w14:textId="77777777" w:rsidR="00E119F6" w:rsidRPr="00ED3863" w:rsidRDefault="00E119F6" w:rsidP="00E119F6">
      <w:pPr>
        <w:rPr>
          <w:rStyle w:val="StyleUnderline"/>
        </w:rPr>
      </w:pPr>
      <w:r w:rsidRPr="005508E1">
        <w:rPr>
          <w:rStyle w:val="Emphasis"/>
          <w:highlight w:val="cyan"/>
        </w:rPr>
        <w:t>International coop</w:t>
      </w:r>
      <w:r w:rsidRPr="00ED3863">
        <w:rPr>
          <w:rStyle w:val="Emphasis"/>
        </w:rPr>
        <w:t>eratio</w:t>
      </w:r>
      <w:r w:rsidRPr="00ED3863">
        <w:rPr>
          <w:rStyle w:val="StyleUnderline"/>
        </w:rPr>
        <w:t xml:space="preserve">n </w:t>
      </w:r>
      <w:r w:rsidRPr="003D1BA4">
        <w:rPr>
          <w:rStyle w:val="StyleUnderline"/>
        </w:rPr>
        <w:t>in space has</w:t>
      </w:r>
      <w:r w:rsidRPr="00ED3863">
        <w:rPr>
          <w:rStyle w:val="StyleUnderline"/>
        </w:rPr>
        <w:t xml:space="preserve"> </w:t>
      </w:r>
      <w:r w:rsidRPr="005508E1">
        <w:rPr>
          <w:rStyle w:val="Emphasis"/>
          <w:highlight w:val="cyan"/>
        </w:rPr>
        <w:t>rarely resulted in</w:t>
      </w:r>
      <w:r w:rsidRPr="00ED3863">
        <w:rPr>
          <w:rStyle w:val="Emphasis"/>
        </w:rPr>
        <w:t xml:space="preserve"> cost-effective or </w:t>
      </w:r>
      <w:r w:rsidRPr="005508E1">
        <w:rPr>
          <w:rStyle w:val="Emphasis"/>
          <w:highlight w:val="cyan"/>
        </w:rPr>
        <w:t>expedient solutions</w:t>
      </w:r>
      <w:r w:rsidRPr="0097614B">
        <w:t xml:space="preserve">, </w:t>
      </w:r>
      <w:r w:rsidRPr="00ED3863">
        <w:rPr>
          <w:rStyle w:val="StyleUnderline"/>
        </w:rPr>
        <w:t xml:space="preserve">especially in </w:t>
      </w:r>
      <w:r w:rsidRPr="00ED3863">
        <w:rPr>
          <w:rStyle w:val="Emphasis"/>
        </w:rPr>
        <w:t>politically-charged</w:t>
      </w:r>
      <w:r w:rsidRPr="00ED3863">
        <w:rPr>
          <w:rStyle w:val="StyleUnderline"/>
        </w:rPr>
        <w:t xml:space="preserve"> areas of </w:t>
      </w:r>
      <w:r w:rsidRPr="00ED3863">
        <w:rPr>
          <w:rStyle w:val="Emphasis"/>
        </w:rPr>
        <w:t xml:space="preserve">uncertain </w:t>
      </w:r>
      <w:r w:rsidRPr="00F64DD7">
        <w:rPr>
          <w:rStyle w:val="Emphasis"/>
        </w:rPr>
        <w:t>technological feasibility</w:t>
      </w:r>
      <w:r w:rsidRPr="00ED3863">
        <w:rPr>
          <w:rStyle w:val="StyleUnderline"/>
        </w:rPr>
        <w:t xml:space="preserve">. </w:t>
      </w:r>
      <w:r w:rsidRPr="005508E1">
        <w:rPr>
          <w:rStyle w:val="StyleUnderline"/>
        </w:rPr>
        <w:t xml:space="preserve">The </w:t>
      </w:r>
      <w:r w:rsidRPr="005508E1">
        <w:rPr>
          <w:rStyle w:val="Emphasis"/>
        </w:rPr>
        <w:t>I</w:t>
      </w:r>
      <w:r w:rsidRPr="005508E1">
        <w:rPr>
          <w:rStyle w:val="StyleUnderline"/>
        </w:rPr>
        <w:t xml:space="preserve">nternational </w:t>
      </w:r>
      <w:r w:rsidRPr="005508E1">
        <w:rPr>
          <w:rStyle w:val="Emphasis"/>
        </w:rPr>
        <w:t>S</w:t>
      </w:r>
      <w:r w:rsidRPr="005508E1">
        <w:rPr>
          <w:rStyle w:val="StyleUnderline"/>
        </w:rPr>
        <w:t xml:space="preserve">pace </w:t>
      </w:r>
      <w:r w:rsidRPr="005508E1">
        <w:rPr>
          <w:rStyle w:val="Emphasis"/>
        </w:rPr>
        <w:t>S</w:t>
      </w:r>
      <w:r w:rsidRPr="005508E1">
        <w:rPr>
          <w:rStyle w:val="StyleUnderline"/>
        </w:rPr>
        <w:t>tation, because of both political</w:t>
      </w:r>
      <w:r w:rsidRPr="005508E1">
        <w:t xml:space="preserve"> and technical </w:t>
      </w:r>
      <w:r w:rsidRPr="005508E1">
        <w:rPr>
          <w:rStyle w:val="StyleUnderline"/>
        </w:rPr>
        <w:t xml:space="preserve">setbacks, has taken over </w:t>
      </w:r>
      <w:r w:rsidRPr="005508E1">
        <w:rPr>
          <w:rStyle w:val="Emphasis"/>
        </w:rPr>
        <w:t>two decades to deploy</w:t>
      </w:r>
      <w:r w:rsidRPr="005508E1">
        <w:t xml:space="preserve"> a</w:t>
      </w:r>
      <w:r w:rsidRPr="0097614B">
        <w:t>nd cost many billions of dollars—</w:t>
      </w:r>
      <w:r w:rsidRPr="00ED3863">
        <w:rPr>
          <w:rStyle w:val="StyleUnderline"/>
        </w:rPr>
        <w:t>far more time</w:t>
      </w:r>
      <w:r w:rsidRPr="0097614B">
        <w:t xml:space="preserve"> and money </w:t>
      </w:r>
      <w:r w:rsidRPr="00ED3863">
        <w:rPr>
          <w:rStyle w:val="StyleUnderline"/>
        </w:rPr>
        <w:t>than</w:t>
      </w:r>
      <w:r w:rsidRPr="0097614B">
        <w:t xml:space="preserve"> was </w:t>
      </w:r>
      <w:r w:rsidRPr="00ED3863">
        <w:rPr>
          <w:rStyle w:val="StyleUnderline"/>
        </w:rPr>
        <w:t>originally intended</w:t>
      </w:r>
      <w:r w:rsidRPr="0097614B">
        <w:t xml:space="preserve">. </w:t>
      </w:r>
      <w:r w:rsidRPr="003D1BA4">
        <w:rPr>
          <w:rStyle w:val="Emphasis"/>
        </w:rPr>
        <w:t xml:space="preserve">Space debris </w:t>
      </w:r>
      <w:r w:rsidRPr="005508E1">
        <w:rPr>
          <w:rStyle w:val="Emphasis"/>
          <w:highlight w:val="cyan"/>
        </w:rPr>
        <w:t>mitigation</w:t>
      </w:r>
      <w:r w:rsidRPr="0097614B">
        <w:t xml:space="preserve"> </w:t>
      </w:r>
      <w:r w:rsidRPr="00ED3863">
        <w:rPr>
          <w:rStyle w:val="StyleUnderline"/>
        </w:rPr>
        <w:t>has</w:t>
      </w:r>
      <w:r w:rsidRPr="0097614B">
        <w:t xml:space="preserve"> also </w:t>
      </w:r>
      <w:r w:rsidRPr="005508E1">
        <w:rPr>
          <w:rStyle w:val="Emphasis"/>
          <w:highlight w:val="cyan"/>
        </w:rPr>
        <w:t>encountered aversion</w:t>
      </w:r>
      <w:r w:rsidRPr="0097614B">
        <w:t xml:space="preserve"> </w:t>
      </w:r>
      <w:r w:rsidRPr="00ED3863">
        <w:rPr>
          <w:rStyle w:val="StyleUnderline"/>
        </w:rPr>
        <w:t xml:space="preserve">in international forums. The topic was </w:t>
      </w:r>
      <w:r w:rsidRPr="003D1BA4">
        <w:rPr>
          <w:rStyle w:val="StyleUnderline"/>
        </w:rPr>
        <w:t xml:space="preserve">brought up </w:t>
      </w:r>
      <w:r w:rsidRPr="005508E1">
        <w:rPr>
          <w:rStyle w:val="StyleUnderline"/>
          <w:highlight w:val="cyan"/>
        </w:rPr>
        <w:t>in</w:t>
      </w:r>
      <w:r w:rsidRPr="00ED3863">
        <w:rPr>
          <w:rStyle w:val="StyleUnderline"/>
        </w:rPr>
        <w:t xml:space="preserve"> COPUOS </w:t>
      </w:r>
      <w:r w:rsidRPr="00ED3863">
        <w:rPr>
          <w:rStyle w:val="Emphasis"/>
        </w:rPr>
        <w:t xml:space="preserve">as early as </w:t>
      </w:r>
      <w:r w:rsidRPr="005508E1">
        <w:rPr>
          <w:rStyle w:val="Emphasis"/>
          <w:highlight w:val="cyan"/>
        </w:rPr>
        <w:t>1980</w:t>
      </w:r>
      <w:r w:rsidRPr="005508E1">
        <w:rPr>
          <w:highlight w:val="cyan"/>
        </w:rPr>
        <w:t xml:space="preserve">, </w:t>
      </w:r>
      <w:r w:rsidRPr="003D1BA4">
        <w:rPr>
          <w:rStyle w:val="StyleUnderline"/>
        </w:rPr>
        <w:t xml:space="preserve">yet </w:t>
      </w:r>
      <w:r w:rsidRPr="003D1BA4">
        <w:rPr>
          <w:rStyle w:val="StyleUnderline"/>
          <w:highlight w:val="cyan"/>
        </w:rPr>
        <w:t xml:space="preserve">a </w:t>
      </w:r>
      <w:r w:rsidRPr="003D1BA4">
        <w:rPr>
          <w:rStyle w:val="Emphasis"/>
          <w:highlight w:val="cyan"/>
        </w:rPr>
        <w:t>policy</w:t>
      </w:r>
      <w:r w:rsidRPr="005508E1">
        <w:rPr>
          <w:rStyle w:val="Emphasis"/>
        </w:rPr>
        <w:t xml:space="preserve"> </w:t>
      </w:r>
      <w:r w:rsidRPr="005508E1">
        <w:rPr>
          <w:rStyle w:val="Emphasis"/>
          <w:highlight w:val="cyan"/>
        </w:rPr>
        <w:t>failed to develop</w:t>
      </w:r>
      <w:r w:rsidRPr="00ED3863">
        <w:rPr>
          <w:rStyle w:val="StyleUnderline"/>
        </w:rPr>
        <w:t xml:space="preserve"> </w:t>
      </w:r>
      <w:r w:rsidRPr="003B6388">
        <w:rPr>
          <w:rStyle w:val="Emphasis"/>
        </w:rPr>
        <w:t>despite</w:t>
      </w:r>
      <w:r w:rsidRPr="003B6388">
        <w:rPr>
          <w:rStyle w:val="StyleUnderline"/>
        </w:rPr>
        <w:t xml:space="preserve"> a steady flow</w:t>
      </w:r>
      <w:r w:rsidRPr="00ED3863">
        <w:rPr>
          <w:rStyle w:val="StyleUnderline"/>
        </w:rPr>
        <w:t xml:space="preserve"> of documents on the </w:t>
      </w:r>
      <w:r w:rsidRPr="00ED3863">
        <w:rPr>
          <w:rStyle w:val="Emphasis"/>
        </w:rPr>
        <w:t>increasing danger</w:t>
      </w:r>
      <w:r w:rsidRPr="0097614B">
        <w:t xml:space="preserve"> of space debris (Perek 1991). </w:t>
      </w:r>
      <w:r w:rsidRPr="00ED3863">
        <w:rPr>
          <w:rStyle w:val="StyleUnderline"/>
        </w:rPr>
        <w:t xml:space="preserve">In fact, COPUOS did not adopt debris mitigation guidelines until </w:t>
      </w:r>
      <w:r w:rsidRPr="00ED3863">
        <w:rPr>
          <w:rStyle w:val="Emphasis"/>
        </w:rPr>
        <w:t>2007</w:t>
      </w:r>
      <w:r w:rsidRPr="0097614B">
        <w:t xml:space="preserve"> </w:t>
      </w:r>
      <w:r w:rsidRPr="00ED3863">
        <w:rPr>
          <w:rStyle w:val="StyleUnderline"/>
        </w:rPr>
        <w:t xml:space="preserve">and, </w:t>
      </w:r>
      <w:r w:rsidRPr="00ED3863">
        <w:rPr>
          <w:rStyle w:val="Emphasis"/>
        </w:rPr>
        <w:t>even then</w:t>
      </w:r>
      <w:r w:rsidRPr="0097614B">
        <w:t xml:space="preserve">, </w:t>
      </w:r>
      <w:r w:rsidRPr="00ED3863">
        <w:rPr>
          <w:rStyle w:val="StyleUnderline"/>
        </w:rPr>
        <w:t xml:space="preserve">they were legally </w:t>
      </w:r>
      <w:r w:rsidRPr="00ED3863">
        <w:rPr>
          <w:rStyle w:val="Emphasis"/>
        </w:rPr>
        <w:t>non-binding</w:t>
      </w:r>
      <w:r w:rsidRPr="00ED3863">
        <w:rPr>
          <w:rStyle w:val="StyleUnderline"/>
        </w:rPr>
        <w:t>.</w:t>
      </w:r>
    </w:p>
    <w:p w14:paraId="780012BB" w14:textId="77777777" w:rsidR="00E119F6" w:rsidRPr="00F64DD7" w:rsidRDefault="00E119F6" w:rsidP="00E119F6">
      <w:pPr>
        <w:rPr>
          <w:rStyle w:val="StyleUnderline"/>
        </w:rPr>
      </w:pPr>
      <w:r w:rsidRPr="003D1BA4">
        <w:rPr>
          <w:rStyle w:val="Emphasis"/>
        </w:rPr>
        <w:t xml:space="preserve">Space </w:t>
      </w:r>
      <w:r w:rsidRPr="005508E1">
        <w:rPr>
          <w:rStyle w:val="Emphasis"/>
          <w:highlight w:val="cyan"/>
        </w:rPr>
        <w:t>debris removal</w:t>
      </w:r>
      <w:r w:rsidRPr="00ED3863">
        <w:t xml:space="preserve"> </w:t>
      </w:r>
      <w:r w:rsidRPr="00ED3863">
        <w:rPr>
          <w:rStyle w:val="StyleUnderline"/>
        </w:rPr>
        <w:t xml:space="preserve">systems </w:t>
      </w:r>
      <w:r w:rsidRPr="005508E1">
        <w:rPr>
          <w:rStyle w:val="StyleUnderline"/>
          <w:highlight w:val="cyan"/>
        </w:rPr>
        <w:t xml:space="preserve">could </w:t>
      </w:r>
      <w:r w:rsidRPr="005508E1">
        <w:rPr>
          <w:rStyle w:val="Emphasis"/>
          <w:highlight w:val="cyan"/>
        </w:rPr>
        <w:t>take decades</w:t>
      </w:r>
      <w:r w:rsidRPr="00ED3863">
        <w:rPr>
          <w:rStyle w:val="Emphasis"/>
        </w:rPr>
        <w:t xml:space="preserve"> to develop and deploy</w:t>
      </w:r>
      <w:r w:rsidRPr="00ED3863">
        <w:t xml:space="preserve"> </w:t>
      </w:r>
      <w:r w:rsidRPr="005508E1">
        <w:rPr>
          <w:rStyle w:val="StyleUnderline"/>
          <w:highlight w:val="cyan"/>
        </w:rPr>
        <w:t>through</w:t>
      </w:r>
      <w:r w:rsidRPr="00ED3863">
        <w:rPr>
          <w:rStyle w:val="StyleUnderline"/>
        </w:rPr>
        <w:t xml:space="preserve"> </w:t>
      </w:r>
      <w:r w:rsidRPr="00ED3863">
        <w:rPr>
          <w:rStyle w:val="Emphasis"/>
        </w:rPr>
        <w:t xml:space="preserve">international </w:t>
      </w:r>
      <w:r w:rsidRPr="005508E1">
        <w:rPr>
          <w:rStyle w:val="Emphasis"/>
          <w:highlight w:val="cyan"/>
        </w:rPr>
        <w:t>partnerships</w:t>
      </w:r>
      <w:r w:rsidRPr="00ED3863">
        <w:t xml:space="preserve"> due to the many interdisciplinary challenges they face. </w:t>
      </w:r>
      <w:r w:rsidRPr="005508E1">
        <w:rPr>
          <w:rStyle w:val="Emphasis"/>
          <w:highlight w:val="cyan"/>
        </w:rPr>
        <w:t>Given the need</w:t>
      </w:r>
      <w:r w:rsidRPr="005508E1">
        <w:rPr>
          <w:rStyle w:val="StyleUnderline"/>
          <w:highlight w:val="cyan"/>
        </w:rPr>
        <w:t xml:space="preserve"> to start</w:t>
      </w:r>
      <w:r w:rsidRPr="003B6388">
        <w:rPr>
          <w:rStyle w:val="StyleUnderline"/>
        </w:rPr>
        <w:t xml:space="preserve"> actively removing</w:t>
      </w:r>
      <w:r w:rsidRPr="00ED3863">
        <w:rPr>
          <w:rStyle w:val="StyleUnderline"/>
        </w:rPr>
        <w:t xml:space="preserve"> space debris </w:t>
      </w:r>
      <w:r w:rsidRPr="005508E1">
        <w:rPr>
          <w:rStyle w:val="Emphasis"/>
          <w:highlight w:val="cyan"/>
        </w:rPr>
        <w:t>sooner</w:t>
      </w:r>
      <w:r w:rsidRPr="00ED3863">
        <w:rPr>
          <w:rStyle w:val="Emphasis"/>
        </w:rPr>
        <w:t xml:space="preserve"> rather than later</w:t>
      </w:r>
      <w:r w:rsidRPr="00ED3863">
        <w:t xml:space="preserve"> </w:t>
      </w:r>
      <w:r w:rsidRPr="00ED3863">
        <w:rPr>
          <w:rStyle w:val="StyleUnderline"/>
        </w:rPr>
        <w:t>to ensure</w:t>
      </w:r>
      <w:r w:rsidRPr="00ED3863">
        <w:t xml:space="preserve"> the </w:t>
      </w:r>
      <w:r w:rsidRPr="00ED3863">
        <w:rPr>
          <w:rStyle w:val="StyleUnderline"/>
        </w:rPr>
        <w:t>continued</w:t>
      </w:r>
      <w:r w:rsidRPr="00ED3863">
        <w:t xml:space="preserve"> benefits of satel- lite </w:t>
      </w:r>
      <w:r w:rsidRPr="00ED3863">
        <w:rPr>
          <w:rStyle w:val="StyleUnderline"/>
        </w:rPr>
        <w:t>services</w:t>
      </w:r>
      <w:r w:rsidRPr="00ED3863">
        <w:t xml:space="preserve">, </w:t>
      </w:r>
      <w:r w:rsidRPr="003B6388">
        <w:rPr>
          <w:rStyle w:val="Emphasis"/>
        </w:rPr>
        <w:t xml:space="preserve">international </w:t>
      </w:r>
      <w:r w:rsidRPr="005508E1">
        <w:rPr>
          <w:rStyle w:val="Emphasis"/>
          <w:highlight w:val="cyan"/>
        </w:rPr>
        <w:t>coop</w:t>
      </w:r>
      <w:r w:rsidRPr="008A631F">
        <w:rPr>
          <w:rStyle w:val="Emphasis"/>
        </w:rPr>
        <w:t>eration</w:t>
      </w:r>
      <w:r w:rsidRPr="005508E1">
        <w:rPr>
          <w:rStyle w:val="Emphasis"/>
          <w:highlight w:val="cyan"/>
        </w:rPr>
        <w:t xml:space="preserve"> may not be</w:t>
      </w:r>
      <w:r w:rsidRPr="003B6388">
        <w:t xml:space="preserve"> the most </w:t>
      </w:r>
      <w:r w:rsidRPr="005508E1">
        <w:rPr>
          <w:rStyle w:val="Emphasis"/>
          <w:highlight w:val="cyan"/>
        </w:rPr>
        <w:t>appropriate</w:t>
      </w:r>
      <w:r w:rsidRPr="003B6388">
        <w:t xml:space="preserve"> mechanism</w:t>
      </w:r>
      <w:r w:rsidRPr="00ED3863">
        <w:t xml:space="preserve"> </w:t>
      </w:r>
      <w:r w:rsidRPr="00ED3863">
        <w:rPr>
          <w:rStyle w:val="StyleUnderline"/>
        </w:rPr>
        <w:t xml:space="preserve">for </w:t>
      </w:r>
      <w:r w:rsidRPr="003B6388">
        <w:rPr>
          <w:rStyle w:val="StyleUnderline"/>
        </w:rPr>
        <w:t xml:space="preserve">instigating the </w:t>
      </w:r>
      <w:r w:rsidRPr="003B6388">
        <w:rPr>
          <w:rStyle w:val="Emphasis"/>
        </w:rPr>
        <w:t>first</w:t>
      </w:r>
      <w:r w:rsidRPr="003B6388">
        <w:rPr>
          <w:rStyle w:val="StyleUnderline"/>
        </w:rPr>
        <w:t xml:space="preserve"> space debris removal system</w:t>
      </w:r>
      <w:r w:rsidRPr="00ED3863">
        <w:t xml:space="preserve">. </w:t>
      </w:r>
      <w:r w:rsidRPr="003B6388">
        <w:rPr>
          <w:rStyle w:val="Emphasis"/>
        </w:rPr>
        <w:t>Instead</w:t>
      </w:r>
      <w:r w:rsidRPr="003B6388">
        <w:rPr>
          <w:rStyle w:val="StyleUnderline"/>
        </w:rPr>
        <w:t xml:space="preserve">, </w:t>
      </w:r>
      <w:r w:rsidRPr="005508E1">
        <w:rPr>
          <w:rStyle w:val="Emphasis"/>
          <w:highlight w:val="cyan"/>
        </w:rPr>
        <w:t>one country should take a</w:t>
      </w:r>
      <w:r w:rsidRPr="003B6388">
        <w:rPr>
          <w:rStyle w:val="Emphasis"/>
        </w:rPr>
        <w:t xml:space="preserve"> </w:t>
      </w:r>
      <w:r w:rsidRPr="005508E1">
        <w:rPr>
          <w:rStyle w:val="Emphasis"/>
          <w:highlight w:val="cyan"/>
        </w:rPr>
        <w:t xml:space="preserve">leadership role </w:t>
      </w:r>
      <w:r w:rsidRPr="003D1BA4">
        <w:rPr>
          <w:rStyle w:val="Emphasis"/>
        </w:rPr>
        <w:t>by establishing a national space debris removal program</w:t>
      </w:r>
      <w:r w:rsidRPr="00ED3863">
        <w:t xml:space="preserve">. </w:t>
      </w:r>
      <w:r w:rsidRPr="005508E1">
        <w:rPr>
          <w:rStyle w:val="StyleUnderline"/>
          <w:highlight w:val="cyan"/>
        </w:rPr>
        <w:t xml:space="preserve">This would </w:t>
      </w:r>
      <w:r w:rsidRPr="005508E1">
        <w:rPr>
          <w:rStyle w:val="Emphasis"/>
          <w:highlight w:val="cyan"/>
        </w:rPr>
        <w:t>accelerate tech</w:t>
      </w:r>
      <w:r w:rsidRPr="00F64DD7">
        <w:rPr>
          <w:rStyle w:val="Emphasis"/>
        </w:rPr>
        <w:t xml:space="preserve">nology </w:t>
      </w:r>
      <w:r w:rsidRPr="005508E1">
        <w:rPr>
          <w:rStyle w:val="Emphasis"/>
        </w:rPr>
        <w:t>development</w:t>
      </w:r>
      <w:r w:rsidRPr="00F64DD7">
        <w:rPr>
          <w:rStyle w:val="Emphasis"/>
        </w:rPr>
        <w:t xml:space="preserve"> and </w:t>
      </w:r>
      <w:r w:rsidRPr="005508E1">
        <w:rPr>
          <w:rStyle w:val="Emphasis"/>
          <w:highlight w:val="cyan"/>
        </w:rPr>
        <w:t>demonstration</w:t>
      </w:r>
      <w:r w:rsidRPr="005508E1">
        <w:rPr>
          <w:highlight w:val="cyan"/>
        </w:rPr>
        <w:t xml:space="preserve">, </w:t>
      </w:r>
      <w:r w:rsidRPr="005508E1">
        <w:rPr>
          <w:rStyle w:val="StyleUnderline"/>
          <w:highlight w:val="cyan"/>
        </w:rPr>
        <w:t>which would</w:t>
      </w:r>
      <w:r w:rsidRPr="00F64DD7">
        <w:rPr>
          <w:rStyle w:val="StyleUnderline"/>
        </w:rPr>
        <w:t xml:space="preserve">, </w:t>
      </w:r>
      <w:r w:rsidRPr="003B6388">
        <w:rPr>
          <w:rStyle w:val="Emphasis"/>
        </w:rPr>
        <w:t xml:space="preserve">in turn, </w:t>
      </w:r>
      <w:r w:rsidRPr="005508E1">
        <w:rPr>
          <w:rStyle w:val="Emphasis"/>
          <w:highlight w:val="cyan"/>
        </w:rPr>
        <w:t>build</w:t>
      </w:r>
      <w:r w:rsidRPr="00F64DD7">
        <w:rPr>
          <w:rStyle w:val="Emphasis"/>
        </w:rPr>
        <w:t xml:space="preserve">-up </w:t>
      </w:r>
      <w:r w:rsidRPr="005508E1">
        <w:rPr>
          <w:rStyle w:val="Emphasis"/>
          <w:highlight w:val="cyan"/>
        </w:rPr>
        <w:t>trust</w:t>
      </w:r>
      <w:r w:rsidRPr="005508E1">
        <w:rPr>
          <w:rStyle w:val="StyleUnderline"/>
          <w:highlight w:val="cyan"/>
        </w:rPr>
        <w:t xml:space="preserve"> and </w:t>
      </w:r>
      <w:r w:rsidRPr="005508E1">
        <w:rPr>
          <w:rStyle w:val="Emphasis"/>
          <w:highlight w:val="cyan"/>
        </w:rPr>
        <w:t>hasten international participation</w:t>
      </w:r>
      <w:r w:rsidRPr="003B6388">
        <w:rPr>
          <w:rStyle w:val="StyleUnderline"/>
        </w:rPr>
        <w:t xml:space="preserve"> in space debris removal.</w:t>
      </w:r>
    </w:p>
    <w:p w14:paraId="35DB965B" w14:textId="77777777" w:rsidR="00E119F6" w:rsidRDefault="00E119F6" w:rsidP="00E119F6">
      <w:r>
        <w:t>POSSIBILITIES OF LEADERSHIP</w:t>
      </w:r>
    </w:p>
    <w:p w14:paraId="4423F5CD" w14:textId="77777777" w:rsidR="00E119F6" w:rsidRPr="003B6388" w:rsidRDefault="00E119F6" w:rsidP="00E119F6">
      <w:pPr>
        <w:rPr>
          <w:rStyle w:val="StyleUnderline"/>
        </w:rPr>
      </w:pPr>
      <w:r w:rsidRPr="0097614B">
        <w:t xml:space="preserve">As previously discussed, </w:t>
      </w:r>
      <w:r w:rsidRPr="00F64DD7">
        <w:rPr>
          <w:rStyle w:val="StyleUnderline"/>
        </w:rPr>
        <w:t xml:space="preserve">a </w:t>
      </w:r>
      <w:r w:rsidRPr="005508E1">
        <w:rPr>
          <w:rStyle w:val="Emphasis"/>
        </w:rPr>
        <w:t>recent NASA study found</w:t>
      </w:r>
      <w:r w:rsidRPr="0097614B">
        <w:t xml:space="preserve"> </w:t>
      </w:r>
      <w:r w:rsidRPr="00F64DD7">
        <w:rPr>
          <w:rStyle w:val="StyleUnderline"/>
        </w:rPr>
        <w:t xml:space="preserve">that </w:t>
      </w:r>
      <w:r w:rsidRPr="005508E1">
        <w:rPr>
          <w:rStyle w:val="Emphasis"/>
          <w:highlight w:val="cyan"/>
        </w:rPr>
        <w:t>annually removing</w:t>
      </w:r>
      <w:r w:rsidRPr="00F64DD7">
        <w:rPr>
          <w:rStyle w:val="StyleUnderline"/>
        </w:rPr>
        <w:t xml:space="preserve"> as little as </w:t>
      </w:r>
      <w:r w:rsidRPr="005508E1">
        <w:rPr>
          <w:rStyle w:val="Emphasis"/>
          <w:highlight w:val="cyan"/>
        </w:rPr>
        <w:t>five</w:t>
      </w:r>
      <w:r w:rsidRPr="00F64DD7">
        <w:rPr>
          <w:rStyle w:val="Emphasis"/>
        </w:rPr>
        <w:t xml:space="preserve"> massive </w:t>
      </w:r>
      <w:r w:rsidRPr="005508E1">
        <w:rPr>
          <w:rStyle w:val="Emphasis"/>
          <w:highlight w:val="cyan"/>
        </w:rPr>
        <w:t>pieces</w:t>
      </w:r>
      <w:r w:rsidRPr="00F64DD7">
        <w:rPr>
          <w:rStyle w:val="Emphasis"/>
        </w:rPr>
        <w:t xml:space="preserve"> of debris in critical orbits</w:t>
      </w:r>
      <w:r w:rsidRPr="0097614B">
        <w:t xml:space="preserve"> </w:t>
      </w:r>
      <w:r w:rsidRPr="005508E1">
        <w:rPr>
          <w:rStyle w:val="StyleUnderline"/>
          <w:highlight w:val="cyan"/>
        </w:rPr>
        <w:t xml:space="preserve">could significantly </w:t>
      </w:r>
      <w:r w:rsidRPr="005508E1">
        <w:rPr>
          <w:rStyle w:val="Emphasis"/>
          <w:highlight w:val="cyan"/>
        </w:rPr>
        <w:t>stabilize the</w:t>
      </w:r>
      <w:r w:rsidRPr="00F64DD7">
        <w:rPr>
          <w:rStyle w:val="Emphasis"/>
        </w:rPr>
        <w:t xml:space="preserve"> long-term space debris </w:t>
      </w:r>
      <w:r w:rsidRPr="005508E1">
        <w:rPr>
          <w:rStyle w:val="Emphasis"/>
          <w:highlight w:val="cyan"/>
        </w:rPr>
        <w:t>environment</w:t>
      </w:r>
      <w:r w:rsidRPr="0097614B">
        <w:t xml:space="preserve"> (Liou and Johnson 2007). </w:t>
      </w:r>
      <w:r w:rsidRPr="00F64DD7">
        <w:rPr>
          <w:rStyle w:val="StyleUnderline"/>
        </w:rPr>
        <w:t xml:space="preserve">This suggests that </w:t>
      </w:r>
      <w:r w:rsidRPr="005508E1">
        <w:rPr>
          <w:rStyle w:val="Emphasis"/>
          <w:highlight w:val="cyan"/>
        </w:rPr>
        <w:t>it is feasible for one nation to unilaterally</w:t>
      </w:r>
      <w:r w:rsidRPr="00F64DD7">
        <w:rPr>
          <w:rStyle w:val="Emphasis"/>
        </w:rPr>
        <w:t xml:space="preserve"> develop and </w:t>
      </w:r>
      <w:r w:rsidRPr="005508E1">
        <w:rPr>
          <w:rStyle w:val="Emphasis"/>
          <w:highlight w:val="cyan"/>
        </w:rPr>
        <w:t>deploy</w:t>
      </w:r>
      <w:r w:rsidRPr="0097614B">
        <w:t xml:space="preserve"> </w:t>
      </w:r>
      <w:r w:rsidRPr="00F64DD7">
        <w:rPr>
          <w:rStyle w:val="StyleUnderline"/>
        </w:rPr>
        <w:t>an effective debris removal system.</w:t>
      </w:r>
      <w:r w:rsidRPr="0097614B">
        <w:t xml:space="preserve"> </w:t>
      </w:r>
      <w:r w:rsidRPr="00F41E77">
        <w:rPr>
          <w:rStyle w:val="Emphasis"/>
        </w:rPr>
        <w:t>As the United States is responsible for creating much</w:t>
      </w:r>
      <w:r w:rsidRPr="00F64DD7">
        <w:rPr>
          <w:rStyle w:val="StyleUnderline"/>
        </w:rPr>
        <w:t xml:space="preserve"> of the debris in Earth’s orbit, it </w:t>
      </w:r>
      <w:r w:rsidRPr="00B7627E">
        <w:rPr>
          <w:rStyle w:val="StyleUnderline"/>
        </w:rPr>
        <w:t>is a</w:t>
      </w:r>
      <w:r w:rsidRPr="00F41E77">
        <w:rPr>
          <w:rStyle w:val="StyleUnderline"/>
        </w:rPr>
        <w:t xml:space="preserve"> </w:t>
      </w:r>
      <w:r w:rsidRPr="00F41E77">
        <w:rPr>
          <w:rStyle w:val="Emphasis"/>
        </w:rPr>
        <w:t>candidate</w:t>
      </w:r>
      <w:r w:rsidRPr="00F41E77">
        <w:rPr>
          <w:rStyle w:val="StyleUnderline"/>
        </w:rPr>
        <w:t xml:space="preserve"> for </w:t>
      </w:r>
      <w:r w:rsidRPr="003B6388">
        <w:rPr>
          <w:rStyle w:val="StyleUnderline"/>
        </w:rPr>
        <w:t>taking a leadership role in removing</w:t>
      </w:r>
      <w:r w:rsidRPr="00F41E77">
        <w:rPr>
          <w:rStyle w:val="StyleUnderline"/>
        </w:rPr>
        <w:t xml:space="preserve"> it, </w:t>
      </w:r>
      <w:r w:rsidRPr="00B7627E">
        <w:rPr>
          <w:rStyle w:val="StyleUnderline"/>
        </w:rPr>
        <w:t xml:space="preserve">along with </w:t>
      </w:r>
      <w:r w:rsidRPr="00B7627E">
        <w:rPr>
          <w:rStyle w:val="Emphasis"/>
        </w:rPr>
        <w:t>other heavy polluters</w:t>
      </w:r>
      <w:r w:rsidRPr="00F41E77">
        <w:rPr>
          <w:rStyle w:val="StyleUnderline"/>
        </w:rPr>
        <w:t xml:space="preserve"> of the space environment such as </w:t>
      </w:r>
      <w:r w:rsidRPr="00F41E77">
        <w:rPr>
          <w:rStyle w:val="Emphasis"/>
        </w:rPr>
        <w:t>China</w:t>
      </w:r>
      <w:r w:rsidRPr="00F41E77">
        <w:rPr>
          <w:rStyle w:val="StyleUnderline"/>
        </w:rPr>
        <w:t xml:space="preserve"> and </w:t>
      </w:r>
      <w:r w:rsidRPr="00F41E77">
        <w:rPr>
          <w:rStyle w:val="Emphasis"/>
        </w:rPr>
        <w:t>Russia</w:t>
      </w:r>
      <w:r w:rsidRPr="00F41E77">
        <w:rPr>
          <w:rStyle w:val="StyleUnderline"/>
        </w:rPr>
        <w:t>.</w:t>
      </w:r>
    </w:p>
    <w:p w14:paraId="3299A406" w14:textId="77777777" w:rsidR="00E119F6" w:rsidRDefault="00E119F6" w:rsidP="00E119F6">
      <w:r w:rsidRPr="003B6388">
        <w:t>There are several reasons</w:t>
      </w:r>
      <w:r>
        <w:t xml:space="preserve"> why </w:t>
      </w:r>
      <w:r w:rsidRPr="005508E1">
        <w:rPr>
          <w:rStyle w:val="Emphasis"/>
          <w:highlight w:val="cyan"/>
        </w:rPr>
        <w:t>the U</w:t>
      </w:r>
      <w:r w:rsidRPr="003B6388">
        <w:rPr>
          <w:rStyle w:val="Emphasis"/>
        </w:rPr>
        <w:t>nited</w:t>
      </w:r>
      <w:r w:rsidRPr="00B7627E">
        <w:rPr>
          <w:rStyle w:val="Emphasis"/>
        </w:rPr>
        <w:t xml:space="preserve"> </w:t>
      </w:r>
      <w:r w:rsidRPr="005508E1">
        <w:rPr>
          <w:rStyle w:val="Emphasis"/>
          <w:highlight w:val="cyan"/>
        </w:rPr>
        <w:t>S</w:t>
      </w:r>
      <w:r w:rsidRPr="00B7627E">
        <w:rPr>
          <w:rStyle w:val="Emphasis"/>
        </w:rPr>
        <w:t xml:space="preserve">tates </w:t>
      </w:r>
      <w:r w:rsidRPr="005508E1">
        <w:rPr>
          <w:rStyle w:val="Emphasis"/>
          <w:highlight w:val="cyan"/>
        </w:rPr>
        <w:t xml:space="preserve">should take this leadership role, </w:t>
      </w:r>
      <w:r w:rsidRPr="003D1BA4">
        <w:rPr>
          <w:rStyle w:val="Emphasis"/>
        </w:rPr>
        <w:t>rather than China or Russia</w:t>
      </w:r>
      <w:r>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4B3638E5" w14:textId="77777777" w:rsidR="00E119F6" w:rsidRDefault="00E119F6" w:rsidP="00E119F6">
      <w:r>
        <w:t xml:space="preserve">Moreover, </w:t>
      </w:r>
      <w:r w:rsidRPr="00F41E77">
        <w:rPr>
          <w:rStyle w:val="Emphasis"/>
        </w:rPr>
        <w:t>current</w:t>
      </w:r>
      <w:r w:rsidRPr="00F41E77">
        <w:rPr>
          <w:rStyle w:val="StyleUnderline"/>
        </w:rPr>
        <w:t xml:space="preserve"> </w:t>
      </w:r>
      <w:r w:rsidRPr="00F41E77">
        <w:rPr>
          <w:rStyle w:val="Emphasis"/>
        </w:rPr>
        <w:t>U.S. National Space Policy</w:t>
      </w:r>
      <w:r w:rsidRPr="00F41E77">
        <w:rPr>
          <w:rStyle w:val="StyleUnderline"/>
        </w:rPr>
        <w:t xml:space="preserve"> </w:t>
      </w:r>
      <w:r w:rsidRPr="00F41E77">
        <w:rPr>
          <w:rStyle w:val="Emphasis"/>
        </w:rPr>
        <w:t>asserts</w:t>
      </w:r>
      <w:r>
        <w:t xml:space="preserve"> </w:t>
      </w:r>
      <w:r w:rsidRPr="00F41E77">
        <w:rPr>
          <w:rStyle w:val="StyleUnderline"/>
        </w:rPr>
        <w:t xml:space="preserve">that the </w:t>
      </w:r>
      <w:r w:rsidRPr="00B7627E">
        <w:rPr>
          <w:rStyle w:val="Emphasis"/>
        </w:rPr>
        <w:t>United States will take a “leadership</w:t>
      </w:r>
      <w:r w:rsidRPr="00F41E77">
        <w:rPr>
          <w:rStyle w:val="Emphasis"/>
        </w:rPr>
        <w:t xml:space="preserve"> role</w:t>
      </w:r>
      <w:r w:rsidRPr="00F41E77">
        <w:rPr>
          <w:rStyle w:val="StyleUnderline"/>
        </w:rPr>
        <w:t xml:space="preserve">” in </w:t>
      </w:r>
      <w:r w:rsidRPr="00F41E77">
        <w:rPr>
          <w:rStyle w:val="Emphasis"/>
        </w:rPr>
        <w:t>space debris minimization</w:t>
      </w:r>
      <w:r>
        <w:t xml:space="preserve">. </w:t>
      </w:r>
      <w:r w:rsidRPr="00F41E77">
        <w:rPr>
          <w:rStyle w:val="StyleUnderline"/>
        </w:rPr>
        <w:t xml:space="preserve">This could include the </w:t>
      </w:r>
      <w:r w:rsidRPr="00F41E77">
        <w:rPr>
          <w:rStyle w:val="Emphasis"/>
        </w:rPr>
        <w:t>development, deployment, and demonstration</w:t>
      </w:r>
      <w:r w:rsidRPr="00F41E77">
        <w:rPr>
          <w:rStyle w:val="StyleUnderline"/>
        </w:rPr>
        <w:t xml:space="preserve"> of an </w:t>
      </w:r>
      <w:r w:rsidRPr="00F41E77">
        <w:rPr>
          <w:rStyle w:val="Emphasis"/>
        </w:rPr>
        <w:t xml:space="preserve">effective </w:t>
      </w:r>
      <w:r w:rsidRPr="003B6388">
        <w:rPr>
          <w:rStyle w:val="StyleUnderline"/>
        </w:rPr>
        <w:t>space debris removal system to</w:t>
      </w:r>
      <w:r w:rsidRPr="00F41E77">
        <w:rPr>
          <w:rStyle w:val="StyleUnderline"/>
        </w:rPr>
        <w:t xml:space="preserve"> </w:t>
      </w:r>
      <w:r w:rsidRPr="00F41E77">
        <w:rPr>
          <w:rStyle w:val="Emphasis"/>
        </w:rPr>
        <w:t>remove U.S. debris</w:t>
      </w:r>
      <w:r w:rsidRPr="00F41E77">
        <w:rPr>
          <w:rStyle w:val="StyleUnderline"/>
        </w:rPr>
        <w:t xml:space="preserve"> as well as </w:t>
      </w:r>
      <w:r w:rsidRPr="003B6388">
        <w:rPr>
          <w:rStyle w:val="Emphasis"/>
        </w:rPr>
        <w:t>that of other nations</w:t>
      </w:r>
      <w:r w:rsidRPr="003B6388">
        <w:rPr>
          <w:rStyle w:val="StyleUnderline"/>
        </w:rPr>
        <w:t>, upon their request.</w:t>
      </w:r>
      <w:r>
        <w:t xml:space="preserve"> </w:t>
      </w:r>
      <w:r w:rsidRPr="005508E1">
        <w:rPr>
          <w:rStyle w:val="StyleUnderline"/>
          <w:highlight w:val="cyan"/>
        </w:rPr>
        <w:t>There could</w:t>
      </w:r>
      <w:r w:rsidRPr="00B7627E">
        <w:rPr>
          <w:rStyle w:val="StyleUnderline"/>
        </w:rPr>
        <w:t xml:space="preserve"> also </w:t>
      </w:r>
      <w:r w:rsidRPr="005508E1">
        <w:rPr>
          <w:rStyle w:val="StyleUnderline"/>
          <w:highlight w:val="cyan"/>
        </w:rPr>
        <w:t>be</w:t>
      </w:r>
      <w:r w:rsidRPr="00B7627E">
        <w:rPr>
          <w:rStyle w:val="StyleUnderline"/>
        </w:rPr>
        <w:t xml:space="preserve"> </w:t>
      </w:r>
      <w:r w:rsidRPr="005508E1">
        <w:rPr>
          <w:rStyle w:val="StyleUnderline"/>
          <w:highlight w:val="cyan"/>
        </w:rPr>
        <w:t>international</w:t>
      </w:r>
      <w:r w:rsidRPr="003B6388">
        <w:rPr>
          <w:rStyle w:val="StyleUnderline"/>
        </w:rPr>
        <w:t xml:space="preserve"> </w:t>
      </w:r>
      <w:r w:rsidRPr="005508E1">
        <w:rPr>
          <w:rStyle w:val="Emphasis"/>
          <w:highlight w:val="cyan"/>
        </w:rPr>
        <w:t>political</w:t>
      </w:r>
      <w:r w:rsidRPr="003B6388">
        <w:rPr>
          <w:rStyle w:val="Emphasis"/>
        </w:rPr>
        <w:t xml:space="preserve"> and economic</w:t>
      </w:r>
      <w:r w:rsidRPr="00B7627E">
        <w:rPr>
          <w:rStyle w:val="Emphasis"/>
        </w:rPr>
        <w:t xml:space="preserve"> </w:t>
      </w:r>
      <w:r w:rsidRPr="005508E1">
        <w:rPr>
          <w:rStyle w:val="Emphasis"/>
          <w:highlight w:val="cyan"/>
        </w:rPr>
        <w:t>advantages</w:t>
      </w:r>
      <w:r>
        <w:t xml:space="preserve"> </w:t>
      </w:r>
      <w:r w:rsidRPr="00B7627E">
        <w:rPr>
          <w:rStyle w:val="StyleUnderline"/>
        </w:rPr>
        <w:t xml:space="preserve">associated </w:t>
      </w:r>
      <w:r w:rsidRPr="005508E1">
        <w:rPr>
          <w:rStyle w:val="StyleUnderline"/>
          <w:highlight w:val="cyan"/>
        </w:rPr>
        <w:t xml:space="preserve">with being the </w:t>
      </w:r>
      <w:r w:rsidRPr="005508E1">
        <w:rPr>
          <w:rStyle w:val="Emphasis"/>
          <w:highlight w:val="cyan"/>
        </w:rPr>
        <w:t>first</w:t>
      </w:r>
      <w:r w:rsidRPr="003B6388">
        <w:rPr>
          <w:rStyle w:val="Emphasis"/>
        </w:rPr>
        <w:t xml:space="preserve"> country </w:t>
      </w:r>
      <w:r w:rsidRPr="005508E1">
        <w:rPr>
          <w:rStyle w:val="Emphasis"/>
          <w:highlight w:val="cyan"/>
        </w:rPr>
        <w:t>to develop this revolutionary</w:t>
      </w:r>
      <w:r w:rsidRPr="00B7627E">
        <w:rPr>
          <w:rStyle w:val="Emphasis"/>
        </w:rPr>
        <w:t xml:space="preserve"> </w:t>
      </w:r>
      <w:r w:rsidRPr="005508E1">
        <w:rPr>
          <w:rStyle w:val="Emphasis"/>
          <w:highlight w:val="cyan"/>
        </w:rPr>
        <w:t>tech</w:t>
      </w:r>
      <w:r w:rsidRPr="00B7627E">
        <w:rPr>
          <w:rStyle w:val="Emphasis"/>
        </w:rPr>
        <w:t>nology</w:t>
      </w:r>
      <w:r>
        <w:t xml:space="preserve">. However, there is always the danger of other nations simply benefiting from U.S. investment of its resources in this area. Thus, mechanisms should also be created to avoid a classic “free rider” situation. For example, </w:t>
      </w:r>
      <w:r w:rsidRPr="00B7627E">
        <w:rPr>
          <w:rStyle w:val="StyleUnderline"/>
        </w:rPr>
        <w:t xml:space="preserve">techniques could be employed to </w:t>
      </w:r>
      <w:r w:rsidRPr="00B7627E">
        <w:rPr>
          <w:rStyle w:val="Emphasis"/>
        </w:rPr>
        <w:t xml:space="preserve">ensure </w:t>
      </w:r>
      <w:r w:rsidRPr="005508E1">
        <w:rPr>
          <w:rStyle w:val="Emphasis"/>
          <w:highlight w:val="cyan"/>
        </w:rPr>
        <w:t>other countries</w:t>
      </w:r>
      <w:r w:rsidRPr="00B7627E">
        <w:t xml:space="preserve"> </w:t>
      </w:r>
      <w:r w:rsidRPr="00B7627E">
        <w:rPr>
          <w:rStyle w:val="StyleUnderline"/>
        </w:rPr>
        <w:t>either</w:t>
      </w:r>
      <w:r w:rsidRPr="00B7627E">
        <w:t xml:space="preserve"> </w:t>
      </w:r>
      <w:r w:rsidRPr="005508E1">
        <w:rPr>
          <w:rStyle w:val="Emphasis"/>
          <w:highlight w:val="cyan"/>
        </w:rPr>
        <w:t>join in</w:t>
      </w:r>
      <w:r w:rsidRPr="002F565A">
        <w:rPr>
          <w:rStyle w:val="StyleUnderline"/>
        </w:rPr>
        <w:t xml:space="preserve"> the effort </w:t>
      </w:r>
      <w:r w:rsidRPr="005508E1">
        <w:rPr>
          <w:rStyle w:val="StyleUnderline"/>
          <w:highlight w:val="cyan"/>
        </w:rPr>
        <w:t>later</w:t>
      </w:r>
      <w:r w:rsidRPr="00B7627E">
        <w:t xml:space="preserve"> on</w:t>
      </w:r>
      <w:r>
        <w:t xml:space="preserve"> </w:t>
      </w:r>
      <w:r w:rsidRPr="00B7627E">
        <w:rPr>
          <w:rStyle w:val="StyleUnderline"/>
        </w:rPr>
        <w:t xml:space="preserve">or </w:t>
      </w:r>
      <w:r w:rsidRPr="002F565A">
        <w:rPr>
          <w:rStyle w:val="Emphasis"/>
        </w:rPr>
        <w:t>pay</w:t>
      </w:r>
      <w:r>
        <w:t xml:space="preserve"> appropriate fees to </w:t>
      </w:r>
      <w:r w:rsidRPr="00B7627E">
        <w:rPr>
          <w:rStyle w:val="Emphasis"/>
        </w:rPr>
        <w:t xml:space="preserve">the United </w:t>
      </w:r>
      <w:r w:rsidRPr="002F565A">
        <w:rPr>
          <w:rStyle w:val="Emphasis"/>
        </w:rPr>
        <w:t>States for removal</w:t>
      </w:r>
      <w:r w:rsidRPr="002F565A">
        <w:rPr>
          <w:rStyle w:val="StyleUnderline"/>
        </w:rPr>
        <w:t xml:space="preserve"> </w:t>
      </w:r>
      <w:r w:rsidRPr="00B7627E">
        <w:t>services.</w:t>
      </w:r>
    </w:p>
    <w:p w14:paraId="7A31844D" w14:textId="77777777" w:rsidR="00E119F6" w:rsidRPr="00B7627E" w:rsidRDefault="00E119F6" w:rsidP="00E119F6">
      <w:r>
        <w:t>Recommendations for Leadership in Space Debris Removal</w:t>
      </w:r>
    </w:p>
    <w:p w14:paraId="58AD7961" w14:textId="77777777" w:rsidR="00E119F6" w:rsidRDefault="00E119F6" w:rsidP="00E119F6">
      <w:r w:rsidRPr="002F565A">
        <w:t>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w:t>
      </w:r>
      <w:r w:rsidRPr="00B7627E">
        <w:t xml:space="preserve"> </w:t>
      </w:r>
      <w:r w:rsidRPr="005508E1">
        <w:rPr>
          <w:rStyle w:val="Emphasis"/>
          <w:highlight w:val="cyan"/>
        </w:rPr>
        <w:t>early investments</w:t>
      </w:r>
      <w:r w:rsidRPr="005508E1">
        <w:rPr>
          <w:highlight w:val="cyan"/>
        </w:rPr>
        <w:t xml:space="preserve"> </w:t>
      </w:r>
      <w:r w:rsidRPr="005508E1">
        <w:rPr>
          <w:rStyle w:val="StyleUnderline"/>
          <w:highlight w:val="cyan"/>
        </w:rPr>
        <w:t>in</w:t>
      </w:r>
      <w:r w:rsidRPr="00B7627E">
        <w:rPr>
          <w:rStyle w:val="StyleUnderline"/>
        </w:rPr>
        <w:t xml:space="preserve"> a </w:t>
      </w:r>
      <w:r w:rsidRPr="005508E1">
        <w:rPr>
          <w:rStyle w:val="Emphasis"/>
          <w:highlight w:val="cyan"/>
        </w:rPr>
        <w:t>domestic</w:t>
      </w:r>
      <w:r w:rsidRPr="00B7627E">
        <w:rPr>
          <w:rStyle w:val="Emphasis"/>
        </w:rPr>
        <w:t xml:space="preserve"> space </w:t>
      </w:r>
      <w:r w:rsidRPr="005508E1">
        <w:rPr>
          <w:rStyle w:val="Emphasis"/>
          <w:highlight w:val="cyan"/>
        </w:rPr>
        <w:t>debris removal</w:t>
      </w:r>
      <w:r w:rsidRPr="00B7627E">
        <w:rPr>
          <w:rStyle w:val="Emphasis"/>
        </w:rPr>
        <w:t xml:space="preserve"> industry</w:t>
      </w:r>
      <w:r w:rsidRPr="00B7627E">
        <w:t xml:space="preserve"> </w:t>
      </w:r>
      <w:r w:rsidRPr="00B7627E">
        <w:rPr>
          <w:rStyle w:val="StyleUnderline"/>
        </w:rPr>
        <w:t xml:space="preserve">would </w:t>
      </w:r>
      <w:r w:rsidRPr="005508E1">
        <w:rPr>
          <w:rStyle w:val="Emphasis"/>
          <w:sz w:val="24"/>
          <w:highlight w:val="cyan"/>
        </w:rPr>
        <w:t>give the U</w:t>
      </w:r>
      <w:r w:rsidRPr="00B7627E">
        <w:rPr>
          <w:rStyle w:val="Emphasis"/>
          <w:sz w:val="24"/>
        </w:rPr>
        <w:t xml:space="preserve">nited </w:t>
      </w:r>
      <w:r w:rsidRPr="005508E1">
        <w:rPr>
          <w:rStyle w:val="Emphasis"/>
          <w:sz w:val="24"/>
          <w:highlight w:val="cyan"/>
        </w:rPr>
        <w:t>S</w:t>
      </w:r>
      <w:r w:rsidRPr="00B7627E">
        <w:rPr>
          <w:rStyle w:val="Emphasis"/>
          <w:sz w:val="24"/>
        </w:rPr>
        <w:t xml:space="preserve">tates </w:t>
      </w:r>
      <w:r w:rsidRPr="003D1BA4">
        <w:rPr>
          <w:rStyle w:val="Emphasis"/>
          <w:sz w:val="24"/>
          <w:highlight w:val="cyan"/>
        </w:rPr>
        <w:t>a head start</w:t>
      </w:r>
      <w:r w:rsidRPr="00B7627E">
        <w:rPr>
          <w:rStyle w:val="StyleUnderline"/>
        </w:rPr>
        <w:t xml:space="preserve"> in</w:t>
      </w:r>
      <w:r w:rsidRPr="00B7627E">
        <w:t xml:space="preserve"> what may become </w:t>
      </w:r>
      <w:r w:rsidRPr="00B7627E">
        <w:rPr>
          <w:rStyle w:val="StyleUnderline"/>
        </w:rPr>
        <w:t xml:space="preserve">a </w:t>
      </w:r>
      <w:r w:rsidRPr="00B7627E">
        <w:rPr>
          <w:rStyle w:val="Emphasis"/>
        </w:rPr>
        <w:t>critical industry</w:t>
      </w:r>
      <w:r w:rsidRPr="00B7627E">
        <w:t xml:space="preserve"> </w:t>
      </w:r>
      <w:r w:rsidRPr="00B7627E">
        <w:rPr>
          <w:rStyle w:val="StyleUnderline"/>
        </w:rPr>
        <w:t xml:space="preserve">over the </w:t>
      </w:r>
      <w:r w:rsidRPr="00B7627E">
        <w:rPr>
          <w:rStyle w:val="Emphasis"/>
        </w:rPr>
        <w:t>coming decades</w:t>
      </w:r>
      <w:r w:rsidRPr="00B7627E">
        <w:t>.</w:t>
      </w:r>
    </w:p>
    <w:p w14:paraId="12165E60" w14:textId="77777777" w:rsidR="00E119F6" w:rsidRDefault="00E119F6" w:rsidP="00E119F6">
      <w:pPr>
        <w:pStyle w:val="Heading4"/>
      </w:pPr>
      <w:r>
        <w:t xml:space="preserve">Causes international follow on --- Russia and China will go along separately later </w:t>
      </w:r>
    </w:p>
    <w:p w14:paraId="7F2F3E12" w14:textId="77777777" w:rsidR="00E119F6" w:rsidRPr="002447C5" w:rsidRDefault="00E119F6" w:rsidP="00E119F6">
      <w:r>
        <w:t xml:space="preserve">--Russia and China will go along – otherwise they’d be pariahs and feel left out </w:t>
      </w:r>
    </w:p>
    <w:p w14:paraId="526D3764" w14:textId="77777777" w:rsidR="00E119F6" w:rsidRDefault="00E119F6" w:rsidP="00E119F6">
      <w:r w:rsidRPr="00833EEB">
        <w:rPr>
          <w:rStyle w:val="Style13ptBold"/>
        </w:rPr>
        <w:t>Hays &amp; Vedda 18</w:t>
      </w:r>
      <w:r>
        <w:t xml:space="preserve"> – Sr. Space Policy Analyst-Principal DOD Space Advisor Staff &amp; Prof of Space Policy-GWU; Sr. Policy Analyst-Center for Space Policy &amp; former Prof of Space &amp; IR-UND</w:t>
      </w:r>
    </w:p>
    <w:p w14:paraId="42F2E519" w14:textId="77777777" w:rsidR="00E119F6" w:rsidRDefault="00E119F6" w:rsidP="00E119F6">
      <w:r>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833EEB">
        <w:rPr>
          <w:i/>
          <w:iCs/>
        </w:rPr>
        <w:t>Joint Force Quarterly</w:t>
      </w:r>
      <w:r>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government, 2018, </w:t>
      </w:r>
      <w:hyperlink r:id="rId11" w:history="1">
        <w:r w:rsidRPr="003907F4">
          <w:rPr>
            <w:rStyle w:val="Hyperlink"/>
          </w:rPr>
          <w:t>https://aerospace.org/sites/default/files/2018-05/Space_Policy_FINAL_interactive_0.pdf</w:t>
        </w:r>
      </w:hyperlink>
    </w:p>
    <w:p w14:paraId="7B4BCDE4" w14:textId="77777777" w:rsidR="00E119F6" w:rsidRDefault="00E119F6" w:rsidP="00E119F6"/>
    <w:p w14:paraId="26268D8E" w14:textId="77777777" w:rsidR="00E119F6" w:rsidRDefault="00E119F6" w:rsidP="00E119F6">
      <w:r>
        <w:t>“</w:t>
      </w:r>
      <w:r w:rsidRPr="005F1B64">
        <w:rPr>
          <w:rStyle w:val="StyleUnderline"/>
          <w:highlight w:val="cyan"/>
        </w:rPr>
        <w:t>The US</w:t>
      </w:r>
      <w:r w:rsidRPr="00267305">
        <w:rPr>
          <w:rStyle w:val="StyleUnderline"/>
        </w:rPr>
        <w:t xml:space="preserve"> government </w:t>
      </w:r>
      <w:r w:rsidRPr="005F1B64">
        <w:rPr>
          <w:rStyle w:val="StyleUnderline"/>
          <w:highlight w:val="cyan"/>
        </w:rPr>
        <w:t xml:space="preserve">should </w:t>
      </w:r>
      <w:r w:rsidRPr="005F1B64">
        <w:rPr>
          <w:rStyle w:val="Emphasis"/>
          <w:highlight w:val="cyan"/>
        </w:rPr>
        <w:t>support</w:t>
      </w:r>
      <w:r w:rsidRPr="00267305">
        <w:rPr>
          <w:rStyle w:val="Emphasis"/>
        </w:rPr>
        <w:t xml:space="preserve"> the </w:t>
      </w:r>
      <w:r w:rsidRPr="005F1B64">
        <w:rPr>
          <w:rStyle w:val="Emphasis"/>
          <w:highlight w:val="cyan"/>
        </w:rPr>
        <w:t>development of best practices</w:t>
      </w:r>
      <w:r w:rsidRPr="005F1B64">
        <w:rPr>
          <w:rStyle w:val="StyleUnderline"/>
          <w:highlight w:val="cyan"/>
        </w:rPr>
        <w:t xml:space="preserve"> by following</w:t>
      </w:r>
      <w:r w:rsidRPr="00267305">
        <w:rPr>
          <w:rStyle w:val="StyleUnderline"/>
        </w:rPr>
        <w:t xml:space="preserve"> the </w:t>
      </w:r>
      <w:r w:rsidRPr="00267305">
        <w:rPr>
          <w:rStyle w:val="Emphasis"/>
        </w:rPr>
        <w:t xml:space="preserve">lead of </w:t>
      </w:r>
      <w:r w:rsidRPr="005F1B64">
        <w:rPr>
          <w:rStyle w:val="Emphasis"/>
          <w:highlight w:val="cyan"/>
        </w:rPr>
        <w:t>US commercial</w:t>
      </w:r>
      <w:r w:rsidRPr="00267305">
        <w:rPr>
          <w:rStyle w:val="Emphasis"/>
        </w:rPr>
        <w:t xml:space="preserve"> </w:t>
      </w:r>
      <w:r w:rsidRPr="005F1B64">
        <w:rPr>
          <w:rStyle w:val="Emphasis"/>
          <w:highlight w:val="cyan"/>
        </w:rPr>
        <w:t>corporations</w:t>
      </w:r>
      <w:r>
        <w:t xml:space="preserve">, </w:t>
      </w:r>
      <w:r w:rsidRPr="005F1B64">
        <w:rPr>
          <w:rStyle w:val="StyleUnderline"/>
          <w:highlight w:val="cyan"/>
        </w:rPr>
        <w:t xml:space="preserve">which have </w:t>
      </w:r>
      <w:r w:rsidRPr="005F1B64">
        <w:rPr>
          <w:rStyle w:val="Emphasis"/>
          <w:highlight w:val="cyan"/>
        </w:rPr>
        <w:t>great sway internationally</w:t>
      </w:r>
      <w:r>
        <w:t xml:space="preserve">. </w:t>
      </w:r>
      <w:r w:rsidRPr="00267305">
        <w:rPr>
          <w:rStyle w:val="StyleUnderline"/>
        </w:rPr>
        <w:t>For example, in human spaceflight</w:t>
      </w:r>
      <w:r>
        <w:t xml:space="preserve">, it is likely that </w:t>
      </w:r>
      <w:r w:rsidRPr="00267305">
        <w:rPr>
          <w:rStyle w:val="StyleUnderline"/>
        </w:rPr>
        <w:t xml:space="preserve">US companies will lead the way in sub-orbital and orbital flights </w:t>
      </w:r>
      <w:r w:rsidRPr="00267305">
        <w:rPr>
          <w:rStyle w:val="Emphasis"/>
        </w:rPr>
        <w:t>at least</w:t>
      </w:r>
      <w:r w:rsidRPr="00267305">
        <w:rPr>
          <w:rStyle w:val="StyleUnderline"/>
        </w:rPr>
        <w:t xml:space="preserve"> over the </w:t>
      </w:r>
      <w:r w:rsidRPr="00267305">
        <w:rPr>
          <w:rStyle w:val="Emphasis"/>
        </w:rPr>
        <w:t>next decade</w:t>
      </w:r>
      <w:r>
        <w:t xml:space="preserve">. </w:t>
      </w:r>
      <w:r w:rsidRPr="005F1B64">
        <w:rPr>
          <w:rStyle w:val="Emphasis"/>
          <w:highlight w:val="cyan"/>
        </w:rPr>
        <w:t>Coordination is already taking place</w:t>
      </w:r>
      <w:r w:rsidRPr="00267305">
        <w:rPr>
          <w:rStyle w:val="Emphasis"/>
        </w:rPr>
        <w:t xml:space="preserve"> among these companies</w:t>
      </w:r>
      <w:r w:rsidRPr="00267305">
        <w:rPr>
          <w:rStyle w:val="StyleUnderline"/>
        </w:rPr>
        <w:t xml:space="preserve"> in this regard</w:t>
      </w:r>
      <w:r>
        <w:t xml:space="preserve">. </w:t>
      </w:r>
      <w:r w:rsidRPr="00267305">
        <w:rPr>
          <w:rStyle w:val="StyleUnderline"/>
        </w:rPr>
        <w:t xml:space="preserve">Similarly, asteroid mining companies are </w:t>
      </w:r>
      <w:r w:rsidRPr="00267305">
        <w:rPr>
          <w:rStyle w:val="Emphasis"/>
        </w:rPr>
        <w:t>already coordinating informally</w:t>
      </w:r>
      <w:r w:rsidRPr="00267305">
        <w:rPr>
          <w:rStyle w:val="StyleUnderline"/>
        </w:rPr>
        <w:t xml:space="preserve"> </w:t>
      </w:r>
      <w:r w:rsidRPr="005F1B64">
        <w:rPr>
          <w:rStyle w:val="StyleUnderline"/>
          <w:highlight w:val="cyan"/>
        </w:rPr>
        <w:t>on</w:t>
      </w:r>
      <w:r w:rsidRPr="00267305">
        <w:rPr>
          <w:rStyle w:val="StyleUnderline"/>
        </w:rPr>
        <w:t xml:space="preserve"> </w:t>
      </w:r>
      <w:r w:rsidRPr="005F1B64">
        <w:rPr>
          <w:rStyle w:val="StyleUnderline"/>
          <w:highlight w:val="cyan"/>
        </w:rPr>
        <w:t>norms</w:t>
      </w:r>
      <w:r>
        <w:t xml:space="preserve">. </w:t>
      </w:r>
      <w:r w:rsidRPr="005F1B64">
        <w:rPr>
          <w:rStyle w:val="StyleUnderline"/>
          <w:highlight w:val="cyan"/>
        </w:rPr>
        <w:t>The US</w:t>
      </w:r>
      <w:r w:rsidRPr="00267305">
        <w:rPr>
          <w:rStyle w:val="StyleUnderline"/>
        </w:rPr>
        <w:t xml:space="preserve"> Government </w:t>
      </w:r>
      <w:r w:rsidRPr="005F1B64">
        <w:rPr>
          <w:rStyle w:val="StyleUnderline"/>
          <w:highlight w:val="cyan"/>
        </w:rPr>
        <w:t>could</w:t>
      </w:r>
      <w:r w:rsidRPr="00267305">
        <w:rPr>
          <w:rStyle w:val="StyleUnderline"/>
        </w:rPr>
        <w:t xml:space="preserve"> </w:t>
      </w:r>
      <w:r w:rsidRPr="00267305">
        <w:rPr>
          <w:rStyle w:val="Emphasis"/>
        </w:rPr>
        <w:t>endorse</w:t>
      </w:r>
      <w:r w:rsidRPr="00267305">
        <w:rPr>
          <w:rStyle w:val="StyleUnderline"/>
        </w:rPr>
        <w:t xml:space="preserve"> these processes and begin to </w:t>
      </w:r>
      <w:r w:rsidRPr="005F1B64">
        <w:rPr>
          <w:rStyle w:val="Emphasis"/>
          <w:highlight w:val="cyan"/>
        </w:rPr>
        <w:t>support these norms through</w:t>
      </w:r>
      <w:r w:rsidRPr="00267305">
        <w:rPr>
          <w:rStyle w:val="Emphasis"/>
        </w:rPr>
        <w:t xml:space="preserve"> its </w:t>
      </w:r>
      <w:r w:rsidRPr="005F1B64">
        <w:rPr>
          <w:rStyle w:val="Emphasis"/>
          <w:highlight w:val="cyan"/>
        </w:rPr>
        <w:t>policy</w:t>
      </w:r>
      <w:r w:rsidRPr="00267305">
        <w:rPr>
          <w:rStyle w:val="Emphasis"/>
        </w:rPr>
        <w:t xml:space="preserve"> statements</w:t>
      </w:r>
      <w:r>
        <w:t xml:space="preserve"> (</w:t>
      </w:r>
      <w:r w:rsidRPr="00267305">
        <w:rPr>
          <w:rStyle w:val="StyleUnderline"/>
        </w:rPr>
        <w:t>such as</w:t>
      </w:r>
      <w:r>
        <w:t xml:space="preserve"> the </w:t>
      </w:r>
      <w:r w:rsidRPr="00267305">
        <w:rPr>
          <w:rStyle w:val="StyleUnderline"/>
        </w:rPr>
        <w:t>National Space Policy</w:t>
      </w:r>
      <w:r>
        <w:t xml:space="preserve">), enlisting other governments and their corporations to support them as well. </w:t>
      </w:r>
      <w:r w:rsidRPr="00267305">
        <w:rPr>
          <w:rStyle w:val="Emphasis"/>
        </w:rPr>
        <w:t xml:space="preserve">Over time, </w:t>
      </w:r>
      <w:r w:rsidRPr="005F1B64">
        <w:rPr>
          <w:rStyle w:val="Emphasis"/>
          <w:highlight w:val="cyan"/>
        </w:rPr>
        <w:t>if the bulk of Western governments</w:t>
      </w:r>
      <w:r w:rsidRPr="00267305">
        <w:rPr>
          <w:rStyle w:val="Emphasis"/>
        </w:rPr>
        <w:t xml:space="preserve"> and their corporations </w:t>
      </w:r>
      <w:r w:rsidRPr="005F1B64">
        <w:rPr>
          <w:rStyle w:val="Emphasis"/>
          <w:highlight w:val="cyan"/>
        </w:rPr>
        <w:t>adopt such standards</w:t>
      </w:r>
      <w:r>
        <w:t xml:space="preserve">, </w:t>
      </w:r>
      <w:r w:rsidRPr="005F1B64">
        <w:rPr>
          <w:rStyle w:val="Emphasis"/>
          <w:highlight w:val="cyan"/>
        </w:rPr>
        <w:t>China, Russia,</w:t>
      </w:r>
      <w:r w:rsidRPr="00267305">
        <w:rPr>
          <w:rStyle w:val="Emphasis"/>
        </w:rPr>
        <w:t xml:space="preserve"> </w:t>
      </w:r>
      <w:r w:rsidRPr="005F1B64">
        <w:rPr>
          <w:rStyle w:val="Emphasis"/>
          <w:highlight w:val="cyan"/>
        </w:rPr>
        <w:t>and other</w:t>
      </w:r>
      <w:r>
        <w:t xml:space="preserve"> possible </w:t>
      </w:r>
      <w:r w:rsidRPr="00267305">
        <w:rPr>
          <w:rStyle w:val="Emphasis"/>
        </w:rPr>
        <w:t>outlier</w:t>
      </w:r>
      <w:r w:rsidRPr="005F1B64">
        <w:rPr>
          <w:rStyle w:val="Emphasis"/>
          <w:highlight w:val="cyan"/>
        </w:rPr>
        <w:t>s</w:t>
      </w:r>
      <w:r w:rsidRPr="00267305">
        <w:rPr>
          <w:rStyle w:val="Emphasis"/>
        </w:rPr>
        <w:t xml:space="preserve"> </w:t>
      </w:r>
      <w:r w:rsidRPr="005F1B64">
        <w:rPr>
          <w:rStyle w:val="Emphasis"/>
          <w:highlight w:val="cyan"/>
        </w:rPr>
        <w:t>will</w:t>
      </w:r>
      <w:r>
        <w:t xml:space="preserve"> likely </w:t>
      </w:r>
      <w:r w:rsidRPr="00267305">
        <w:rPr>
          <w:rStyle w:val="Emphasis"/>
        </w:rPr>
        <w:t xml:space="preserve">find it beneficial to </w:t>
      </w:r>
      <w:r w:rsidRPr="005F1B64">
        <w:rPr>
          <w:rStyle w:val="Emphasis"/>
          <w:highlight w:val="cyan"/>
        </w:rPr>
        <w:t>eventually join</w:t>
      </w:r>
      <w:r>
        <w:t xml:space="preserve"> them. </w:t>
      </w:r>
      <w:r w:rsidRPr="00267305">
        <w:rPr>
          <w:rStyle w:val="StyleUnderline"/>
        </w:rPr>
        <w:t xml:space="preserve">This may be </w:t>
      </w:r>
      <w:r w:rsidRPr="005F1B64">
        <w:rPr>
          <w:rStyle w:val="Emphasis"/>
          <w:highlight w:val="cyan"/>
        </w:rPr>
        <w:t>easier than a straight political process</w:t>
      </w:r>
      <w:r w:rsidRPr="00267305">
        <w:rPr>
          <w:rStyle w:val="Emphasis"/>
        </w:rPr>
        <w:t>.</w:t>
      </w:r>
      <w:r w:rsidRPr="00267305">
        <w:t>”</w:t>
      </w:r>
    </w:p>
    <w:p w14:paraId="30113F74" w14:textId="77777777" w:rsidR="00E119F6" w:rsidRPr="00A11851" w:rsidRDefault="00E119F6" w:rsidP="00E119F6"/>
    <w:p w14:paraId="20BC07D4" w14:textId="77777777" w:rsidR="00E119F6" w:rsidRDefault="00E119F6" w:rsidP="00E119F6"/>
    <w:p w14:paraId="68851CD1" w14:textId="77777777" w:rsidR="00E119F6" w:rsidRDefault="00E119F6" w:rsidP="00E119F6">
      <w:pPr>
        <w:pStyle w:val="Heading4"/>
      </w:pPr>
      <w:bookmarkStart w:id="3" w:name="_Hlk20506190"/>
      <w:r>
        <w:t>US commercial space leadership is necessary and sufficient to solve global Chinese dominance</w:t>
      </w:r>
    </w:p>
    <w:p w14:paraId="55AF5EBB" w14:textId="77777777" w:rsidR="00E119F6" w:rsidRDefault="00E119F6" w:rsidP="00E119F6">
      <w:pPr>
        <w:rPr>
          <w:rStyle w:val="Hyperlink"/>
          <w:sz w:val="16"/>
          <w:szCs w:val="16"/>
        </w:rPr>
      </w:pPr>
      <w:bookmarkStart w:id="4" w:name="_Hlk20676253"/>
      <w:r>
        <w:rPr>
          <w:rStyle w:val="Hyperlink"/>
          <w:sz w:val="16"/>
          <w:szCs w:val="16"/>
        </w:rPr>
        <w:t xml:space="preserve">--CP promulgates a set of standards initiated by the US – makes us first mover and shores up commercial space leadership </w:t>
      </w:r>
    </w:p>
    <w:p w14:paraId="43D21FD9" w14:textId="77777777" w:rsidR="00E119F6" w:rsidRPr="004C4AB0" w:rsidRDefault="00E119F6" w:rsidP="00E119F6">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6F1CA198" w14:textId="77777777" w:rsidR="00E119F6" w:rsidRPr="004C4AB0" w:rsidRDefault="00E119F6" w:rsidP="00E119F6">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38703549" w14:textId="77777777" w:rsidR="00E119F6" w:rsidRPr="004C4AB0" w:rsidRDefault="00E119F6" w:rsidP="00E119F6">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43B90F1B" w14:textId="77777777" w:rsidR="00E119F6" w:rsidRPr="006663A4" w:rsidRDefault="00E119F6" w:rsidP="00E119F6">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bookmarkEnd w:id="4"/>
    <w:p w14:paraId="2D8553A1" w14:textId="77777777" w:rsidR="00E119F6" w:rsidRPr="0002489D" w:rsidRDefault="00E119F6" w:rsidP="00E119F6">
      <w:pPr>
        <w:rPr>
          <w:rStyle w:val="Style13ptBold"/>
          <w:b w:val="0"/>
          <w:bCs/>
          <w:sz w:val="20"/>
        </w:rPr>
      </w:pPr>
      <w:r>
        <w:rPr>
          <w:rStyle w:val="Style13ptBold"/>
        </w:rPr>
        <w:t>Autry and Kwast 19</w:t>
      </w:r>
      <w:r w:rsidRPr="0002489D">
        <w:t xml:space="preserve"> – </w:t>
      </w:r>
      <w:r>
        <w:t>Director of the Southern California Commercial Spaceflight Initiative-USC, PhD &amp; former Prof of Entrepreneurship &amp; Strategy-UC Irvine; Lt. Gen &amp; Cmdr-USAF, Prof-Air University</w:t>
      </w:r>
    </w:p>
    <w:p w14:paraId="6EE612A4" w14:textId="77777777" w:rsidR="00E119F6" w:rsidRDefault="00E119F6" w:rsidP="00E119F6">
      <w:pPr>
        <w:rPr>
          <w:rStyle w:val="Hyperlink"/>
        </w:rPr>
      </w:pPr>
      <w: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2" w:history="1">
        <w:r w:rsidRPr="0029613A">
          <w:rPr>
            <w:rStyle w:val="Hyperlink"/>
          </w:rPr>
          <w:t>https://foreignpolicy.com/2019/08/22/america-is-losing-the-second-space-race-to-china/</w:t>
        </w:r>
      </w:hyperlink>
    </w:p>
    <w:bookmarkEnd w:id="3"/>
    <w:p w14:paraId="0B65FE8A" w14:textId="77777777" w:rsidR="00E119F6" w:rsidRDefault="00E119F6" w:rsidP="00E119F6">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536C27">
        <w:rPr>
          <w:rStyle w:val="StyleUnderline"/>
          <w:highlight w:val="cyan"/>
        </w:rPr>
        <w:t>Dominating</w:t>
      </w:r>
      <w:r w:rsidRPr="005F2B8E">
        <w:rPr>
          <w:rStyle w:val="StyleUnderline"/>
        </w:rPr>
        <w:t xml:space="preserve"> the vast and dynamic environment of </w:t>
      </w:r>
      <w:r w:rsidRPr="00536C27">
        <w:rPr>
          <w:rStyle w:val="StyleUnderline"/>
          <w:highlight w:val="cyan"/>
        </w:rPr>
        <w:t xml:space="preserve">space will require </w:t>
      </w:r>
      <w:r w:rsidRPr="00536C27">
        <w:rPr>
          <w:rStyle w:val="Emphasis"/>
          <w:highlight w:val="cyan"/>
        </w:rPr>
        <w:t>revolutionary capabilities</w:t>
      </w:r>
      <w:r w:rsidRPr="00536C27">
        <w:rPr>
          <w:rStyle w:val="StyleUnderline"/>
          <w:highlight w:val="cyan"/>
        </w:rPr>
        <w:t xml:space="preserve"> </w:t>
      </w:r>
      <w:r w:rsidRPr="006C3654">
        <w:rPr>
          <w:rStyle w:val="StyleUnderline"/>
          <w:highlight w:val="cyan"/>
        </w:rPr>
        <w:t>and</w:t>
      </w:r>
      <w:r w:rsidRPr="00536C27">
        <w:rPr>
          <w:rStyle w:val="StyleUnderline"/>
        </w:rPr>
        <w:t xml:space="preserve"> </w:t>
      </w:r>
      <w:r w:rsidRPr="00536C27">
        <w:rPr>
          <w:rStyle w:val="Emphasis"/>
        </w:rPr>
        <w:t>resources</w:t>
      </w:r>
      <w:r w:rsidRPr="00084294">
        <w:rPr>
          <w:rStyle w:val="Emphasis"/>
        </w:rPr>
        <w:t xml:space="preserve"> far </w:t>
      </w:r>
      <w:r w:rsidRPr="006C3654">
        <w:rPr>
          <w:rStyle w:val="Emphasis"/>
        </w:rPr>
        <w:t>deeper</w:t>
      </w:r>
      <w:r w:rsidRPr="005F2B8E">
        <w:rPr>
          <w:rStyle w:val="StyleUnderline"/>
        </w:rPr>
        <w:t xml:space="preserve"> </w:t>
      </w:r>
      <w:r w:rsidRPr="006C3654">
        <w:rPr>
          <w:rStyle w:val="StyleUnderline"/>
        </w:rPr>
        <w:t>than traditional Department of Defense thinking</w:t>
      </w:r>
      <w:r w:rsidRPr="005F2B8E">
        <w:rPr>
          <w:rStyle w:val="StyleUnderline"/>
        </w:rPr>
        <w:t xml:space="preserve"> </w:t>
      </w:r>
      <w:r w:rsidRPr="006C3654">
        <w:rPr>
          <w:rStyle w:val="StyleUnderline"/>
        </w:rPr>
        <w:t>can</w:t>
      </w:r>
      <w:r w:rsidRPr="005F2B8E">
        <w:rPr>
          <w:rStyle w:val="StyleUnderline"/>
        </w:rPr>
        <w:t xml:space="preserve"> fund, manage, or </w:t>
      </w:r>
      <w:r w:rsidRPr="006C3654">
        <w:rPr>
          <w:rStyle w:val="StyleUnderline"/>
        </w:rPr>
        <w:t>even conceive of</w:t>
      </w:r>
      <w:r w:rsidRPr="00084294">
        <w:rPr>
          <w:rStyle w:val="StyleUnderline"/>
        </w:rPr>
        <w:t xml:space="preserve">. </w:t>
      </w:r>
      <w:r w:rsidRPr="006C3654">
        <w:rPr>
          <w:rStyle w:val="StyleUnderline"/>
        </w:rPr>
        <w:t xml:space="preserve">Success </w:t>
      </w:r>
      <w:r w:rsidRPr="00536C27">
        <w:rPr>
          <w:rStyle w:val="Emphasis"/>
          <w:highlight w:val="cyan"/>
        </w:rPr>
        <w:t>depends</w:t>
      </w:r>
      <w:r w:rsidRPr="00536C27">
        <w:rPr>
          <w:rStyle w:val="StyleUnderline"/>
          <w:highlight w:val="cyan"/>
        </w:rPr>
        <w:t xml:space="preserve"> on</w:t>
      </w:r>
      <w:r>
        <w:t xml:space="preserve"> a much more </w:t>
      </w:r>
      <w:r w:rsidRPr="00084294">
        <w:rPr>
          <w:rStyle w:val="StyleUnderline"/>
        </w:rPr>
        <w:t xml:space="preserve">active partnership with </w:t>
      </w:r>
      <w:r w:rsidRPr="006C3654">
        <w:rPr>
          <w:rStyle w:val="StyleUnderline"/>
        </w:rPr>
        <w:t xml:space="preserve">the </w:t>
      </w:r>
      <w:r w:rsidRPr="00536C27">
        <w:rPr>
          <w:rStyle w:val="Emphasis"/>
          <w:highlight w:val="cyan"/>
        </w:rPr>
        <w:t xml:space="preserve">commercial space </w:t>
      </w:r>
      <w:r w:rsidRPr="006C3654">
        <w:rPr>
          <w:rStyle w:val="Emphasis"/>
        </w:rPr>
        <w:t>industry</w:t>
      </w:r>
      <w:r w:rsidRPr="00536C27">
        <w:rPr>
          <w:rStyle w:val="StyleUnderline"/>
        </w:rPr>
        <w:t xml:space="preserve">— </w:t>
      </w:r>
      <w:r w:rsidRPr="006C3654">
        <w:rPr>
          <w:rStyle w:val="StyleUnderline"/>
        </w:rPr>
        <w:t>and</w:t>
      </w:r>
      <w:r w:rsidRPr="005F2B8E">
        <w:rPr>
          <w:rStyle w:val="StyleUnderline"/>
        </w:rPr>
        <w:t xml:space="preserve"> its </w:t>
      </w:r>
      <w:r w:rsidRPr="006C3654">
        <w:rPr>
          <w:rStyle w:val="Emphasis"/>
        </w:rPr>
        <w:t>disruptive capabilities</w:t>
      </w:r>
      <w:r>
        <w:t>.</w:t>
      </w:r>
    </w:p>
    <w:p w14:paraId="62E2A968" w14:textId="77777777" w:rsidR="00E119F6" w:rsidRPr="00536C27" w:rsidRDefault="00E119F6" w:rsidP="00E119F6">
      <w:pPr>
        <w:rPr>
          <w:rStyle w:val="StyleUnderline"/>
        </w:rPr>
      </w:pPr>
      <w:r w:rsidRPr="00084294">
        <w:rPr>
          <w:rStyle w:val="StyleUnderline"/>
        </w:rPr>
        <w:t>U.S. military space planners are preparing</w:t>
      </w:r>
      <w:r>
        <w:t xml:space="preserve"> to repeat a conflict they imagined back </w:t>
      </w:r>
      <w:r w:rsidRPr="00084294">
        <w:t>in the 1980s</w:t>
      </w:r>
      <w:r>
        <w:t xml:space="preserve">,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536C27">
        <w:rPr>
          <w:rStyle w:val="Emphasis"/>
          <w:highlight w:val="cyan"/>
        </w:rPr>
        <w:t>domination of</w:t>
      </w:r>
      <w:r w:rsidRPr="00084294">
        <w:rPr>
          <w:rStyle w:val="Emphasis"/>
        </w:rPr>
        <w:t xml:space="preserve"> the future </w:t>
      </w:r>
      <w:r w:rsidRPr="00536C27">
        <w:rPr>
          <w:rStyle w:val="Emphasis"/>
          <w:highlight w:val="cyan"/>
        </w:rPr>
        <w:t>space markets</w:t>
      </w:r>
      <w:r w:rsidRPr="00084294">
        <w:rPr>
          <w:rStyle w:val="Emphasis"/>
        </w:rPr>
        <w:t xml:space="preserve"> that </w:t>
      </w:r>
      <w:r w:rsidRPr="00536C27">
        <w:rPr>
          <w:rStyle w:val="Emphasis"/>
          <w:highlight w:val="cya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xml:space="preserve">. This will deliver space dominance </w:t>
      </w:r>
      <w:r w:rsidRPr="006C3654">
        <w:rPr>
          <w:rStyle w:val="StyleUnderline"/>
        </w:rPr>
        <w:t>and</w:t>
      </w:r>
      <w:r w:rsidRPr="006C3654">
        <w:t xml:space="preserve"> </w:t>
      </w:r>
      <w:r w:rsidRPr="006C3654">
        <w:rPr>
          <w:rStyle w:val="Emphasis"/>
          <w:highlight w:val="cyan"/>
        </w:rPr>
        <w:t>global heg</w:t>
      </w:r>
      <w:r w:rsidRPr="00536C27">
        <w:rPr>
          <w:rStyle w:val="Emphasis"/>
        </w:rPr>
        <w:t>emony</w:t>
      </w:r>
      <w:r w:rsidRPr="00536C27">
        <w:rPr>
          <w:rStyle w:val="StyleUnderline"/>
        </w:rPr>
        <w:t xml:space="preserve"> to </w:t>
      </w:r>
      <w:r w:rsidRPr="00536C27">
        <w:rPr>
          <w:rStyle w:val="Emphasis"/>
        </w:rPr>
        <w:t>China’s authoritarian rulers</w:t>
      </w:r>
      <w:r w:rsidRPr="00536C27">
        <w:rPr>
          <w:rStyle w:val="StyleUnderline"/>
        </w:rPr>
        <w:t>.</w:t>
      </w:r>
    </w:p>
    <w:p w14:paraId="2C89DA3E" w14:textId="77777777" w:rsidR="00E119F6" w:rsidRDefault="00E119F6" w:rsidP="00E119F6">
      <w:r w:rsidRPr="00536C27">
        <w:t xml:space="preserve">Despite the fact that many in </w:t>
      </w:r>
      <w:r w:rsidRPr="00536C27">
        <w:rPr>
          <w:rStyle w:val="StyleUnderline"/>
        </w:rPr>
        <w:t xml:space="preserve">the policy </w:t>
      </w:r>
      <w:r w:rsidRPr="006C3654">
        <w:rPr>
          <w:rStyle w:val="StyleUnderline"/>
          <w:highlight w:val="cyan"/>
        </w:rPr>
        <w:t>and</w:t>
      </w:r>
      <w:r w:rsidRPr="00536C27">
        <w:rPr>
          <w:rStyle w:val="StyleUnderline"/>
        </w:rPr>
        <w:t xml:space="preserve">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3F863FBC" w14:textId="77777777" w:rsidR="00E119F6" w:rsidRDefault="00E119F6" w:rsidP="00E119F6">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6C3654">
        <w:rPr>
          <w:rStyle w:val="Emphasis"/>
        </w:rPr>
        <w:t xml:space="preserve">outcome of </w:t>
      </w:r>
      <w:r w:rsidRPr="00536C27">
        <w:rPr>
          <w:rStyle w:val="Emphasis"/>
        </w:rPr>
        <w:t xml:space="preserve">this </w:t>
      </w:r>
      <w:r w:rsidRPr="006C3654">
        <w:rPr>
          <w:rStyle w:val="Emphasis"/>
        </w:rPr>
        <w:t>competition</w:t>
      </w:r>
      <w:r w:rsidRPr="006C3654">
        <w:rPr>
          <w:rStyle w:val="StyleUnderline"/>
        </w:rPr>
        <w:t xml:space="preserve"> will</w:t>
      </w:r>
      <w:r w:rsidRPr="005F2B8E">
        <w:rPr>
          <w:rStyle w:val="StyleUnderline"/>
        </w:rPr>
        <w:t xml:space="preserve"> </w:t>
      </w:r>
      <w:r w:rsidRPr="00506019">
        <w:rPr>
          <w:rStyle w:val="Emphasis"/>
        </w:rPr>
        <w:t>determine the fate of humanity</w:t>
      </w:r>
      <w:r>
        <w:t xml:space="preserve"> in the next century.</w:t>
      </w:r>
    </w:p>
    <w:p w14:paraId="1C47E684" w14:textId="77777777" w:rsidR="00E119F6" w:rsidRPr="00EA0B6B" w:rsidRDefault="00E119F6" w:rsidP="00E119F6">
      <w:pPr>
        <w:rPr>
          <w:rStyle w:val="StyleUnderline"/>
        </w:rPr>
      </w:pPr>
      <w:r w:rsidRPr="00536C27">
        <w:rPr>
          <w:rStyle w:val="StyleUnderline"/>
          <w:highlight w:val="cyan"/>
        </w:rPr>
        <w:t>China’s</w:t>
      </w:r>
      <w:r w:rsidRPr="005F2B8E">
        <w:rPr>
          <w:rStyle w:val="StyleUnderline"/>
        </w:rPr>
        <w:t xml:space="preserve"> </w:t>
      </w:r>
      <w:r w:rsidRPr="00EA0B6B">
        <w:rPr>
          <w:rStyle w:val="StyleUnderline"/>
        </w:rPr>
        <w:t xml:space="preserve">impending </w:t>
      </w:r>
      <w:r w:rsidRPr="00536C27">
        <w:rPr>
          <w:rStyle w:val="StyleUnderline"/>
          <w:highlight w:val="cyan"/>
        </w:rPr>
        <w:t xml:space="preserve">dominance will </w:t>
      </w:r>
      <w:r w:rsidRPr="00536C27">
        <w:rPr>
          <w:rStyle w:val="Emphasis"/>
          <w:highlight w:val="cyan"/>
        </w:rPr>
        <w:t>neutralize U.S</w:t>
      </w:r>
      <w:r w:rsidRPr="000A3D50">
        <w:rPr>
          <w:rStyle w:val="Emphasis"/>
        </w:rPr>
        <w:t xml:space="preserve">. geopolitical </w:t>
      </w:r>
      <w:r w:rsidRPr="00536C27">
        <w:rPr>
          <w:rStyle w:val="Emphasis"/>
          <w:highlight w:val="cyan"/>
        </w:rPr>
        <w:t>power</w:t>
      </w:r>
      <w:r w:rsidRPr="005F2B8E">
        <w:rPr>
          <w:rStyle w:val="StyleUnderline"/>
        </w:rPr>
        <w:t xml:space="preserve"> by </w:t>
      </w:r>
      <w:r w:rsidRPr="001A3CC8">
        <w:rPr>
          <w:rStyle w:val="Emphasis"/>
        </w:rPr>
        <w:t>allowing Beijing to control global information</w:t>
      </w:r>
      <w:r w:rsidRPr="000A3D50">
        <w:rPr>
          <w:rStyle w:val="Emphasis"/>
        </w:rPr>
        <w:t xml:space="preserve"> flows</w:t>
      </w:r>
      <w: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t xml:space="preserve"> people.” </w:t>
      </w:r>
      <w:r w:rsidRPr="00175B9B">
        <w:rPr>
          <w:rStyle w:val="StyleUnderline"/>
        </w:rPr>
        <w:t xml:space="preserve">It will be of little concern to global consumers that the </w:t>
      </w:r>
      <w:r w:rsidRPr="00175B9B">
        <w:rPr>
          <w:rStyle w:val="Emphasis"/>
        </w:rPr>
        <w:t>news they receive is slanted</w:t>
      </w:r>
      <w:r w:rsidRPr="00175B9B">
        <w:rPr>
          <w:rStyle w:val="StyleUnderline"/>
        </w:rPr>
        <w:t xml:space="preserve"> or</w:t>
      </w:r>
      <w:r w:rsidRPr="00175B9B">
        <w:t xml:space="preserve"> that </w:t>
      </w:r>
      <w:r w:rsidRPr="00175B9B">
        <w:rPr>
          <w:rStyle w:val="StyleUnderline"/>
        </w:rPr>
        <w:t xml:space="preserve">searches for “free speech” link to articles about </w:t>
      </w:r>
      <w:r w:rsidRPr="00175B9B">
        <w:rPr>
          <w:rStyle w:val="Emphasis"/>
        </w:rPr>
        <w:t>corruption in Western democracies</w:t>
      </w:r>
      <w:r w:rsidRPr="00175B9B">
        <w:rPr>
          <w:rStyle w:val="StyleUnderline"/>
        </w:rPr>
        <w:t>. Nor</w:t>
      </w:r>
      <w:r w:rsidRPr="00175B9B">
        <w:t xml:space="preserve"> will they care </w:t>
      </w:r>
      <w:r w:rsidRPr="00175B9B">
        <w:rPr>
          <w:rStyle w:val="StyleUnderline"/>
        </w:rPr>
        <w:t xml:space="preserve">if </w:t>
      </w:r>
      <w:r w:rsidRPr="00175B9B">
        <w:rPr>
          <w:rStyle w:val="Emphasis"/>
        </w:rPr>
        <w:t>concentration camps in Tibet and the Uighur areas</w:t>
      </w:r>
      <w:r w:rsidRPr="00175B9B">
        <w:rPr>
          <w:rStyle w:val="StyleUnderline"/>
        </w:rPr>
        <w:t xml:space="preserve"> of western China are </w:t>
      </w:r>
      <w:r w:rsidRPr="00175B9B">
        <w:rPr>
          <w:rStyle w:val="Emphasis"/>
        </w:rPr>
        <w:t>obscured</w:t>
      </w:r>
      <w:r w:rsidRPr="00175B9B">
        <w:rPr>
          <w:rStyle w:val="StyleUnderline"/>
        </w:rPr>
        <w:t xml:space="preserve">, or if </w:t>
      </w:r>
      <w:r w:rsidRPr="00175B9B">
        <w:rPr>
          <w:rStyle w:val="Emphasis"/>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0D6319EB" w14:textId="77777777" w:rsidR="00E119F6" w:rsidRDefault="00E119F6" w:rsidP="00E119F6">
      <w:pPr>
        <w:rPr>
          <w:rStyle w:val="StyleUnderline"/>
        </w:rPr>
      </w:pPr>
      <w:r w:rsidRPr="00536C27">
        <w:rPr>
          <w:rStyle w:val="StyleUnderline"/>
        </w:rPr>
        <w:t>China’s</w:t>
      </w:r>
      <w:r w:rsidRPr="005F2B8E">
        <w:rPr>
          <w:rStyle w:val="StyleUnderline"/>
        </w:rPr>
        <w:t xml:space="preserve"> aggressive investment in </w:t>
      </w:r>
      <w:r w:rsidRPr="004629E1">
        <w:rPr>
          <w:rStyle w:val="StyleUnderline"/>
        </w:rPr>
        <w:t xml:space="preserve">space solar power will allow it to provide </w:t>
      </w:r>
      <w:r w:rsidRPr="004629E1">
        <w:rPr>
          <w:rStyle w:val="Emphasis"/>
        </w:rPr>
        <w:t>cheap, clean power to the world</w:t>
      </w:r>
      <w:r w:rsidRPr="004629E1">
        <w:rPr>
          <w:rStyle w:val="StyleUnderline"/>
        </w:rPr>
        <w:t xml:space="preserve">, </w:t>
      </w:r>
      <w:r w:rsidRPr="004629E1">
        <w:rPr>
          <w:rStyle w:val="Emphasis"/>
        </w:rPr>
        <w:t>displacing U.S. energy firms</w:t>
      </w:r>
      <w:r w:rsidRPr="004629E1">
        <w:rPr>
          <w:rStyle w:val="StyleUnderline"/>
        </w:rPr>
        <w:t xml:space="preserve"> while </w:t>
      </w:r>
      <w:r w:rsidRPr="004629E1">
        <w:rPr>
          <w:rStyle w:val="Emphasis"/>
        </w:rPr>
        <w:t>placing a second yoke around the developing world</w:t>
      </w:r>
      <w:r w:rsidRPr="004629E1">
        <w:t>. Significantly</w:t>
      </w:r>
      <w:r>
        <w:t xml:space="preserve">,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2DE5F62F" w14:textId="77777777" w:rsidR="00E119F6" w:rsidRDefault="00E119F6" w:rsidP="00E119F6">
      <w:pPr>
        <w:rPr>
          <w:rStyle w:val="StyleUnderline"/>
        </w:rPr>
      </w:pPr>
      <w:r w:rsidRPr="00536C27">
        <w:rPr>
          <w:rStyle w:val="Emphasis"/>
          <w:highlight w:val="cyan"/>
        </w:rPr>
        <w:t>China’s first step</w:t>
      </w:r>
      <w:r w:rsidRPr="00536C27">
        <w:rPr>
          <w:rStyle w:val="StyleUnderline"/>
          <w:highlight w:val="cyan"/>
        </w:rPr>
        <w:t xml:space="preserve"> in</w:t>
      </w:r>
      <w:r w:rsidRPr="00084294">
        <w:rPr>
          <w:rStyle w:val="StyleUnderline"/>
        </w:rPr>
        <w:t xml:space="preserve"> this process </w:t>
      </w:r>
      <w:r w:rsidRPr="00536C27">
        <w:rPr>
          <w:rStyle w:val="StyleUnderline"/>
          <w:highlight w:val="cyan"/>
        </w:rPr>
        <w:t xml:space="preserve">is to </w:t>
      </w:r>
      <w:r w:rsidRPr="00536C27">
        <w:rPr>
          <w:rStyle w:val="Emphasis"/>
          <w:highlight w:val="cyan"/>
        </w:rPr>
        <w:t>conquer</w:t>
      </w:r>
      <w:r w:rsidRPr="000A3D50">
        <w:rPr>
          <w:rStyle w:val="Emphasis"/>
        </w:rPr>
        <w:t xml:space="preserve"> the growing small </w:t>
      </w:r>
      <w:r w:rsidRPr="00536C27">
        <w:rPr>
          <w:rStyle w:val="Emphasis"/>
          <w:highlight w:val="cyan"/>
        </w:rPr>
        <w:t xml:space="preserve">space </w:t>
      </w:r>
      <w:r w:rsidRPr="00744499">
        <w:rPr>
          <w:rStyle w:val="Emphasis"/>
        </w:rPr>
        <w:t>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234497">
        <w:rPr>
          <w:rStyle w:val="StyleUnderline"/>
        </w:rPr>
        <w:t xml:space="preserve">and </w:t>
      </w:r>
      <w:r w:rsidRPr="00536C27">
        <w:rPr>
          <w:rStyle w:val="Emphasis"/>
          <w:highlight w:val="cyan"/>
        </w:rPr>
        <w:t>secure a global</w:t>
      </w:r>
      <w:r w:rsidRPr="000A3D50">
        <w:rPr>
          <w:rStyle w:val="Emphasis"/>
        </w:rPr>
        <w:t xml:space="preserve"> commercial </w:t>
      </w:r>
      <w:r w:rsidRPr="00536C27">
        <w:rPr>
          <w:rStyle w:val="Emphasis"/>
          <w:highlight w:val="cyan"/>
        </w:rPr>
        <w:t>monopoly</w:t>
      </w:r>
      <w:r w:rsidRPr="005F2B8E">
        <w:rPr>
          <w:rStyle w:val="StyleUnderline"/>
        </w:rPr>
        <w:t xml:space="preserve">. </w:t>
      </w:r>
      <w:r w:rsidRPr="006C3654">
        <w:rPr>
          <w:rStyle w:val="Emphasis"/>
        </w:rPr>
        <w:t>Owning the launch market</w:t>
      </w:r>
      <w:r w:rsidRPr="006C3654">
        <w:rPr>
          <w:rStyle w:val="StyleUnderline"/>
        </w:rPr>
        <w:t xml:space="preserve"> will give</w:t>
      </w:r>
      <w:r w:rsidRPr="005F2B8E">
        <w:rPr>
          <w:rStyle w:val="StyleUnderline"/>
        </w:rPr>
        <w:t xml:space="preserve"> them </w:t>
      </w:r>
      <w:r w:rsidRPr="006C3654">
        <w:rPr>
          <w:rStyle w:val="StyleUnderline"/>
        </w:rPr>
        <w:t xml:space="preserve">an </w:t>
      </w:r>
      <w:r w:rsidRPr="006C3654">
        <w:rPr>
          <w:rStyle w:val="Emphasis"/>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6A222A2F" w14:textId="77777777" w:rsidR="00E119F6" w:rsidRDefault="00E119F6" w:rsidP="00E119F6">
      <w:r w:rsidRPr="00536C27">
        <w:rPr>
          <w:rStyle w:val="StyleUnderline"/>
          <w:highlight w:val="cyan"/>
        </w:rPr>
        <w:t>The</w:t>
      </w:r>
      <w:r w:rsidRPr="005F2B8E">
        <w:rPr>
          <w:rStyle w:val="StyleUnderline"/>
        </w:rPr>
        <w:t xml:space="preserve"> </w:t>
      </w:r>
      <w:r w:rsidRPr="00536C27">
        <w:rPr>
          <w:rStyle w:val="StyleUnderline"/>
          <w:highlight w:val="cyan"/>
        </w:rPr>
        <w:t>U</w:t>
      </w:r>
      <w:r w:rsidRPr="005F2B8E">
        <w:rPr>
          <w:rStyle w:val="StyleUnderline"/>
        </w:rPr>
        <w:t xml:space="preserve">nited </w:t>
      </w:r>
      <w:r w:rsidRPr="00536C27">
        <w:rPr>
          <w:rStyle w:val="StyleUnderline"/>
          <w:highlight w:val="cyan"/>
        </w:rPr>
        <w:t>S</w:t>
      </w:r>
      <w:r w:rsidRPr="005F2B8E">
        <w:rPr>
          <w:rStyle w:val="StyleUnderline"/>
        </w:rPr>
        <w:t xml:space="preserve">tates </w:t>
      </w:r>
      <w:r w:rsidRPr="00743373">
        <w:rPr>
          <w:rStyle w:val="StyleUnderline"/>
        </w:rPr>
        <w:t xml:space="preserve">can </w:t>
      </w:r>
      <w:r w:rsidRPr="00743373">
        <w:rPr>
          <w:rStyle w:val="Emphasis"/>
        </w:rPr>
        <w:t>still</w:t>
      </w:r>
      <w:r w:rsidRPr="00743373">
        <w:t xml:space="preserve"> build a strategy to </w:t>
      </w:r>
      <w:r w:rsidRPr="00743373">
        <w:rPr>
          <w:rStyle w:val="Emphasis"/>
        </w:rPr>
        <w:t>win</w:t>
      </w:r>
      <w:r w:rsidRPr="005F2B8E">
        <w:rPr>
          <w:rStyle w:val="StyleUnderline"/>
        </w:rPr>
        <w:t xml:space="preserve">. </w:t>
      </w:r>
      <w:r w:rsidRPr="00084294">
        <w:rPr>
          <w:rStyle w:val="Emphasis"/>
        </w:rPr>
        <w:t>At this moment</w:t>
      </w:r>
      <w:r w:rsidRPr="005F2B8E">
        <w:rPr>
          <w:rStyle w:val="StyleUnderline"/>
        </w:rPr>
        <w:t xml:space="preserve">, </w:t>
      </w:r>
      <w:r w:rsidRPr="006E264D">
        <w:rPr>
          <w:rStyle w:val="Emphasis"/>
        </w:rPr>
        <w:t xml:space="preserve">it </w:t>
      </w:r>
      <w:r w:rsidRPr="00536C27">
        <w:rPr>
          <w:rStyle w:val="Emphasis"/>
          <w:highlight w:val="cyan"/>
        </w:rPr>
        <w:t xml:space="preserve">holds </w:t>
      </w:r>
      <w:r w:rsidRPr="00972EFD">
        <w:rPr>
          <w:rStyle w:val="Emphasis"/>
        </w:rPr>
        <w:t xml:space="preserve">the </w:t>
      </w:r>
      <w:r w:rsidRPr="00536C27">
        <w:rPr>
          <w:rStyle w:val="Emphasis"/>
          <w:highlight w:val="cyan"/>
        </w:rPr>
        <w:t>competitive advantage</w:t>
      </w:r>
      <w:r w:rsidRPr="00536C27">
        <w:rPr>
          <w:rStyle w:val="StyleUnderline"/>
          <w:highlight w:val="cyan"/>
        </w:rPr>
        <w:t xml:space="preserve"> </w:t>
      </w:r>
      <w:r w:rsidRPr="000179E2">
        <w:rPr>
          <w:rStyle w:val="StyleUnderline"/>
        </w:rPr>
        <w:t xml:space="preserve">in </w:t>
      </w:r>
      <w:r w:rsidRPr="000179E2">
        <w:rPr>
          <w:rStyle w:val="Emphasis"/>
        </w:rPr>
        <w:t>every critical space technology</w:t>
      </w:r>
      <w:r w:rsidRPr="00084294">
        <w:rPr>
          <w:rStyle w:val="StyleUnderline"/>
        </w:rPr>
        <w:t xml:space="preserve"> </w:t>
      </w:r>
      <w:r w:rsidRPr="00536C27">
        <w:rPr>
          <w:rStyle w:val="StyleUnderline"/>
          <w:highlight w:val="cyan"/>
        </w:rPr>
        <w:t xml:space="preserve">and has </w:t>
      </w:r>
      <w:r w:rsidRPr="001348F5">
        <w:rPr>
          <w:rStyle w:val="StyleUnderline"/>
        </w:rPr>
        <w:t xml:space="preserve">the </w:t>
      </w:r>
      <w:r w:rsidRPr="001348F5">
        <w:rPr>
          <w:rStyle w:val="Emphasis"/>
        </w:rPr>
        <w:t>finest</w:t>
      </w:r>
      <w:r w:rsidRPr="000A3D50">
        <w:rPr>
          <w:rStyle w:val="Emphasis"/>
        </w:rPr>
        <w:t xml:space="preserve"> set of </w:t>
      </w:r>
      <w:r w:rsidRPr="00536C27">
        <w:rPr>
          <w:rStyle w:val="Emphasis"/>
          <w:highlight w:val="cyan"/>
        </w:rPr>
        <w:t xml:space="preserve">commercial space </w:t>
      </w:r>
      <w:r w:rsidRPr="00DD7EA4">
        <w:rPr>
          <w:rStyle w:val="Emphasis"/>
        </w:rPr>
        <w:t xml:space="preserve">firms </w:t>
      </w:r>
      <w:r w:rsidRPr="00B333A8">
        <w:rPr>
          <w:rStyle w:val="Emphasis"/>
        </w:rPr>
        <w:t>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3BB9475C" w14:textId="77777777" w:rsidR="00E119F6" w:rsidRDefault="00E119F6" w:rsidP="00E119F6">
      <w:pPr>
        <w:rPr>
          <w:rStyle w:val="StyleUnderlin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4DF358AE" w14:textId="77777777" w:rsidR="00E119F6" w:rsidRDefault="00E119F6" w:rsidP="00E119F6">
      <w:pPr>
        <w:pStyle w:val="Heading4"/>
      </w:pPr>
      <w:r>
        <w:t xml:space="preserve">Hegemony solves extinction </w:t>
      </w:r>
    </w:p>
    <w:p w14:paraId="0B9DF743" w14:textId="77777777" w:rsidR="00E119F6" w:rsidRPr="00466FDA" w:rsidRDefault="00E119F6" w:rsidP="00E119F6">
      <w:pPr>
        <w:rPr>
          <w:rStyle w:val="Style13ptBold"/>
        </w:rPr>
      </w:pPr>
      <w:r w:rsidRPr="00466FDA">
        <w:rPr>
          <w:rStyle w:val="Style13ptBold"/>
        </w:rPr>
        <w:t>Keck 14</w:t>
      </w:r>
    </w:p>
    <w:p w14:paraId="462375F8" w14:textId="77777777" w:rsidR="00E119F6" w:rsidRDefault="00E119F6" w:rsidP="00E119F6">
      <w:r>
        <w:t>Zachary Keck is Managing Editor of The Diplomat, The Diplomat, January 24, 2014, “America’s Relative Decline: Should We Panic?”, http://thediplomat.com/2014/01/americas-relative-decline-should-we-panic/</w:t>
      </w:r>
    </w:p>
    <w:p w14:paraId="59718083" w14:textId="77777777" w:rsidR="00E119F6" w:rsidRDefault="00E119F6" w:rsidP="00E119F6"/>
    <w:p w14:paraId="725BFE20" w14:textId="77777777" w:rsidR="00E119F6" w:rsidRPr="006A424A" w:rsidRDefault="00E119F6" w:rsidP="00E119F6">
      <w:pPr>
        <w:rPr>
          <w:szCs w:val="20"/>
        </w:rPr>
      </w:pPr>
      <w:r w:rsidRPr="006A424A">
        <w:rPr>
          <w:szCs w:val="20"/>
        </w:rPr>
        <w:t xml:space="preserve">Regardless of your opinion on U.S. global leadership over the last two decades, however, </w:t>
      </w:r>
      <w:r w:rsidRPr="006A424A">
        <w:rPr>
          <w:rStyle w:val="TitleChar"/>
          <w:szCs w:val="20"/>
        </w:rPr>
        <w:t>there is good reason to fear</w:t>
      </w:r>
      <w:r w:rsidRPr="006A424A">
        <w:rPr>
          <w:szCs w:val="20"/>
        </w:rPr>
        <w:t xml:space="preserve"> its Regardless of your opinion on U.S. global leadership over the last two decades, however, </w:t>
      </w:r>
      <w:r w:rsidRPr="006A424A">
        <w:rPr>
          <w:rStyle w:val="TitleChar"/>
          <w:szCs w:val="20"/>
        </w:rPr>
        <w:t>there is good reason to fear</w:t>
      </w:r>
      <w:r w:rsidRPr="006A424A">
        <w:rPr>
          <w:szCs w:val="20"/>
        </w:rPr>
        <w:t xml:space="preserve"> its </w:t>
      </w:r>
      <w:r w:rsidRPr="006A424A">
        <w:rPr>
          <w:rStyle w:val="TitleChar"/>
          <w:szCs w:val="20"/>
        </w:rPr>
        <w:t>relative decline compared with China</w:t>
      </w:r>
      <w:r w:rsidRPr="006A424A">
        <w:rPr>
          <w:szCs w:val="20"/>
        </w:rPr>
        <w:t xml:space="preserve"> and other emerging nations. To begin with, </w:t>
      </w:r>
      <w:r w:rsidRPr="006A424A">
        <w:rPr>
          <w:rStyle w:val="TitleChar"/>
          <w:szCs w:val="20"/>
        </w:rPr>
        <w:t xml:space="preserve">hegemonic </w:t>
      </w:r>
      <w:r w:rsidRPr="000F112B">
        <w:rPr>
          <w:rStyle w:val="TitleChar"/>
          <w:szCs w:val="20"/>
          <w:highlight w:val="cyan"/>
        </w:rPr>
        <w:t xml:space="preserve">transition periods </w:t>
      </w:r>
      <w:r w:rsidRPr="000530B5">
        <w:rPr>
          <w:rStyle w:val="TitleChar"/>
          <w:szCs w:val="20"/>
        </w:rPr>
        <w:t>have historically been the most</w:t>
      </w:r>
      <w:r w:rsidRPr="000F112B">
        <w:rPr>
          <w:rStyle w:val="TitleChar"/>
          <w:szCs w:val="20"/>
          <w:highlight w:val="cyan"/>
        </w:rPr>
        <w:t xml:space="preserve"> destabilizing </w:t>
      </w:r>
      <w:r w:rsidRPr="001B13D4">
        <w:rPr>
          <w:rStyle w:val="TitleChar"/>
          <w:szCs w:val="20"/>
        </w:rPr>
        <w:t>eras in history</w:t>
      </w:r>
      <w:r w:rsidRPr="006A424A">
        <w:rPr>
          <w:szCs w:val="20"/>
        </w:rPr>
        <w:t xml:space="preserve">. This is not only because of the malign intentions of the rising and established power(s). </w:t>
      </w:r>
      <w:r w:rsidRPr="006A424A">
        <w:rPr>
          <w:rStyle w:val="TitleChar"/>
          <w:szCs w:val="20"/>
        </w:rPr>
        <w:t xml:space="preserve">Even if all the parties have benign, peaceful intentions, </w:t>
      </w:r>
      <w:r w:rsidRPr="003A47D5">
        <w:rPr>
          <w:rStyle w:val="TitleChar"/>
          <w:szCs w:val="20"/>
        </w:rPr>
        <w:t xml:space="preserve">the rise of new </w:t>
      </w:r>
      <w:r w:rsidRPr="006A424A">
        <w:rPr>
          <w:rStyle w:val="TitleChar"/>
          <w:szCs w:val="20"/>
        </w:rPr>
        <w:t xml:space="preserve">global </w:t>
      </w:r>
      <w:r w:rsidRPr="003A47D5">
        <w:rPr>
          <w:rStyle w:val="TitleChar"/>
          <w:szCs w:val="20"/>
        </w:rPr>
        <w:t>powers</w:t>
      </w:r>
      <w:r w:rsidRPr="006A424A">
        <w:rPr>
          <w:rStyle w:val="TitleChar"/>
          <w:szCs w:val="20"/>
        </w:rPr>
        <w:t xml:space="preserve"> </w:t>
      </w:r>
      <w:r w:rsidRPr="003A47D5">
        <w:rPr>
          <w:rStyle w:val="TitleChar"/>
          <w:szCs w:val="20"/>
        </w:rPr>
        <w:t xml:space="preserve">necessitates revisions to </w:t>
      </w:r>
      <w:r w:rsidRPr="006A424A">
        <w:rPr>
          <w:rStyle w:val="TitleChar"/>
          <w:szCs w:val="20"/>
        </w:rPr>
        <w:t>the “</w:t>
      </w:r>
      <w:r w:rsidRPr="003A47D5">
        <w:rPr>
          <w:rStyle w:val="TitleChar"/>
          <w:szCs w:val="20"/>
        </w:rPr>
        <w:t xml:space="preserve">rules </w:t>
      </w:r>
      <w:r w:rsidRPr="006A424A">
        <w:rPr>
          <w:rStyle w:val="TitleChar"/>
          <w:szCs w:val="20"/>
        </w:rPr>
        <w:t xml:space="preserve">of the road.” </w:t>
      </w:r>
      <w:r w:rsidRPr="003A47D5">
        <w:rPr>
          <w:rStyle w:val="TitleChar"/>
          <w:szCs w:val="20"/>
        </w:rPr>
        <w:t xml:space="preserve">This is </w:t>
      </w:r>
      <w:r w:rsidRPr="006A424A">
        <w:rPr>
          <w:rStyle w:val="Emphasis"/>
          <w:szCs w:val="20"/>
        </w:rPr>
        <w:t xml:space="preserve">nearly </w:t>
      </w:r>
      <w:r w:rsidRPr="003A47D5">
        <w:rPr>
          <w:rStyle w:val="Emphasis"/>
          <w:szCs w:val="20"/>
        </w:rPr>
        <w:t>impossible</w:t>
      </w:r>
      <w:r w:rsidRPr="003A47D5">
        <w:rPr>
          <w:rStyle w:val="TitleChar"/>
          <w:szCs w:val="20"/>
        </w:rPr>
        <w:t xml:space="preserve"> to do in any organized fashion </w:t>
      </w:r>
      <w:r w:rsidRPr="006A424A">
        <w:rPr>
          <w:rStyle w:val="TitleChar"/>
          <w:szCs w:val="20"/>
        </w:rPr>
        <w:t>given the anarchic nature of the international system, where</w:t>
      </w:r>
      <w:r w:rsidRPr="006A424A">
        <w:rPr>
          <w:szCs w:val="20"/>
        </w:rPr>
        <w:t xml:space="preserve"> there is </w:t>
      </w:r>
      <w:r w:rsidRPr="006A424A">
        <w:rPr>
          <w:rStyle w:val="TitleChar"/>
          <w:szCs w:val="20"/>
        </w:rPr>
        <w:t>no central authority</w:t>
      </w:r>
      <w:r w:rsidRPr="006A424A">
        <w:rPr>
          <w:szCs w:val="20"/>
        </w:rPr>
        <w:t xml:space="preserve"> that </w:t>
      </w:r>
      <w:r w:rsidRPr="006A424A">
        <w:rPr>
          <w:rStyle w:val="TitleChar"/>
          <w:szCs w:val="20"/>
        </w:rPr>
        <w:t>can govern interactions</w:t>
      </w:r>
      <w:r w:rsidRPr="006A424A">
        <w:rPr>
          <w:szCs w:val="20"/>
        </w:rPr>
        <w:t xml:space="preserve"> between states.</w:t>
      </w:r>
    </w:p>
    <w:p w14:paraId="4E30F7FA" w14:textId="77777777" w:rsidR="00E119F6" w:rsidRPr="006A424A" w:rsidRDefault="00E119F6" w:rsidP="00E119F6">
      <w:pPr>
        <w:rPr>
          <w:szCs w:val="20"/>
        </w:rPr>
      </w:pPr>
      <w:r w:rsidRPr="006A424A">
        <w:rPr>
          <w:rStyle w:val="TitleChar"/>
          <w:szCs w:val="20"/>
        </w:rPr>
        <w:t>We are already starting to see the potential dangers of hegemonic transition periods in the Asia-Pacific</w:t>
      </w:r>
      <w:r w:rsidRPr="006A424A">
        <w:rPr>
          <w:szCs w:val="20"/>
        </w:rPr>
        <w:t xml:space="preserve"> (</w:t>
      </w:r>
      <w:r w:rsidRPr="006A424A">
        <w:rPr>
          <w:rStyle w:val="TitleChar"/>
          <w:szCs w:val="20"/>
        </w:rPr>
        <w:t>and</w:t>
      </w:r>
      <w:r w:rsidRPr="006A424A">
        <w:rPr>
          <w:szCs w:val="20"/>
        </w:rPr>
        <w:t xml:space="preserve"> arguably the </w:t>
      </w:r>
      <w:r w:rsidRPr="006A424A">
        <w:rPr>
          <w:rStyle w:val="TitleChar"/>
          <w:szCs w:val="20"/>
        </w:rPr>
        <w:t>Middle East</w:t>
      </w:r>
      <w:r w:rsidRPr="006A424A">
        <w:rPr>
          <w:szCs w:val="20"/>
        </w:rPr>
        <w:t xml:space="preserve">). </w:t>
      </w:r>
      <w:r w:rsidRPr="006A424A">
        <w:rPr>
          <w:rStyle w:val="TitleChar"/>
          <w:szCs w:val="20"/>
        </w:rPr>
        <w:t>As China grows more</w:t>
      </w:r>
      <w:r w:rsidRPr="006A424A">
        <w:rPr>
          <w:szCs w:val="20"/>
        </w:rPr>
        <w:t xml:space="preserve"> economically and militarily </w:t>
      </w:r>
      <w:r w:rsidRPr="006A424A">
        <w:rPr>
          <w:rStyle w:val="TitleChar"/>
          <w:szCs w:val="20"/>
        </w:rPr>
        <w:t>powerful, it has</w:t>
      </w:r>
      <w:r w:rsidRPr="006A424A">
        <w:rPr>
          <w:szCs w:val="20"/>
        </w:rPr>
        <w:t xml:space="preserve"> unsurprisingly </w:t>
      </w:r>
      <w:r w:rsidRPr="006A424A">
        <w:rPr>
          <w:rStyle w:val="TitleChar"/>
          <w:szCs w:val="20"/>
        </w:rPr>
        <w:t>sought to expand its influence in East Asia. This</w:t>
      </w:r>
      <w:r w:rsidRPr="006A424A">
        <w:rPr>
          <w:szCs w:val="20"/>
        </w:rPr>
        <w:t xml:space="preserve"> necessarily </w:t>
      </w:r>
      <w:r w:rsidRPr="006A424A">
        <w:rPr>
          <w:rStyle w:val="TitleChar"/>
          <w:szCs w:val="20"/>
        </w:rPr>
        <w:t>has to come at the expense of other powers</w:t>
      </w:r>
      <w:r w:rsidRPr="006A424A">
        <w:rPr>
          <w:szCs w:val="20"/>
        </w:rPr>
        <w:t xml:space="preserve">, which so far has primarily meant the U.S., Japan, Vietnam and the Philippines. Naturally, </w:t>
      </w:r>
      <w:r w:rsidRPr="006A424A">
        <w:rPr>
          <w:rStyle w:val="TitleChar"/>
          <w:szCs w:val="20"/>
        </w:rPr>
        <w:t>these</w:t>
      </w:r>
      <w:r w:rsidRPr="006A424A">
        <w:rPr>
          <w:szCs w:val="20"/>
        </w:rPr>
        <w:t xml:space="preserve"> powers </w:t>
      </w:r>
      <w:r w:rsidRPr="006A424A">
        <w:rPr>
          <w:rStyle w:val="TitleChar"/>
          <w:szCs w:val="20"/>
        </w:rPr>
        <w:t xml:space="preserve">have sought to resist Chinese encroachments on their territory and influence, and the situation </w:t>
      </w:r>
      <w:r w:rsidRPr="006A424A">
        <w:rPr>
          <w:rStyle w:val="Emphasis"/>
          <w:szCs w:val="20"/>
        </w:rPr>
        <w:t>grows more tense</w:t>
      </w:r>
      <w:r w:rsidRPr="006A424A">
        <w:rPr>
          <w:rStyle w:val="TitleChar"/>
          <w:szCs w:val="20"/>
        </w:rPr>
        <w:t xml:space="preserve"> with each passing day</w:t>
      </w:r>
      <w:r w:rsidRPr="006A424A">
        <w:rPr>
          <w:szCs w:val="20"/>
        </w:rPr>
        <w:t>. Should China eventually emerge as a global power, or should nations in other regions enjoy a similar rise as Kenny suggests, this situation will play itself out elsewhere in the years and decades ahead.</w:t>
      </w:r>
    </w:p>
    <w:p w14:paraId="47A61074" w14:textId="77777777" w:rsidR="00E119F6" w:rsidRPr="006A424A" w:rsidRDefault="00E119F6" w:rsidP="00E119F6">
      <w:pPr>
        <w:rPr>
          <w:szCs w:val="20"/>
        </w:rPr>
      </w:pPr>
      <w:r w:rsidRPr="006A424A">
        <w:rPr>
          <w:rStyle w:val="TitleChar"/>
          <w:szCs w:val="20"/>
        </w:rPr>
        <w:t>All of this highlights</w:t>
      </w:r>
      <w:r w:rsidRPr="006A424A">
        <w:rPr>
          <w:szCs w:val="20"/>
        </w:rPr>
        <w:t xml:space="preserve"> some of </w:t>
      </w:r>
      <w:r w:rsidRPr="006A424A">
        <w:rPr>
          <w:rStyle w:val="TitleChar"/>
          <w:szCs w:val="20"/>
        </w:rPr>
        <w:t>the advantages of a unipolar system</w:t>
      </w:r>
      <w:r w:rsidRPr="006A424A">
        <w:rPr>
          <w:szCs w:val="20"/>
        </w:rPr>
        <w:t xml:space="preserve">. Namely, </w:t>
      </w:r>
      <w:r w:rsidRPr="008C550E">
        <w:rPr>
          <w:rStyle w:val="TitleChar"/>
          <w:szCs w:val="20"/>
        </w:rPr>
        <w:t>although the U.S. has asserted military force</w:t>
      </w:r>
      <w:r w:rsidRPr="006A424A">
        <w:rPr>
          <w:szCs w:val="20"/>
        </w:rPr>
        <w:t xml:space="preserve"> quite </w:t>
      </w:r>
      <w:r w:rsidRPr="003A47D5">
        <w:rPr>
          <w:rStyle w:val="TitleChar"/>
          <w:szCs w:val="20"/>
        </w:rPr>
        <w:t>frequently</w:t>
      </w:r>
      <w:r w:rsidRPr="006A424A">
        <w:rPr>
          <w:szCs w:val="20"/>
        </w:rPr>
        <w:t xml:space="preserve"> in the post-Cold War era, </w:t>
      </w:r>
      <w:r w:rsidRPr="006A424A">
        <w:rPr>
          <w:rStyle w:val="TitleChar"/>
          <w:szCs w:val="20"/>
        </w:rPr>
        <w:t xml:space="preserve">it has only fought weak powers and thus </w:t>
      </w:r>
      <w:r w:rsidRPr="003A47D5">
        <w:rPr>
          <w:rStyle w:val="TitleChar"/>
          <w:szCs w:val="20"/>
        </w:rPr>
        <w:t xml:space="preserve">its </w:t>
      </w:r>
      <w:r w:rsidRPr="00BD0B1A">
        <w:rPr>
          <w:rStyle w:val="TitleChar"/>
          <w:szCs w:val="20"/>
        </w:rPr>
        <w:t xml:space="preserve">wars have been </w:t>
      </w:r>
      <w:r w:rsidRPr="00BD0B1A">
        <w:rPr>
          <w:rStyle w:val="Emphasis"/>
          <w:szCs w:val="20"/>
        </w:rPr>
        <w:t>fairly limited</w:t>
      </w:r>
      <w:r w:rsidRPr="00BD0B1A">
        <w:rPr>
          <w:rStyle w:val="TitleChar"/>
          <w:szCs w:val="20"/>
        </w:rPr>
        <w:t xml:space="preserve"> </w:t>
      </w:r>
      <w:r w:rsidRPr="006A424A">
        <w:rPr>
          <w:rStyle w:val="TitleChar"/>
          <w:szCs w:val="20"/>
        </w:rPr>
        <w:t>in terms of</w:t>
      </w:r>
      <w:r w:rsidRPr="006A424A">
        <w:rPr>
          <w:szCs w:val="20"/>
        </w:rPr>
        <w:t xml:space="preserve"> the number of </w:t>
      </w:r>
      <w:r w:rsidRPr="006A424A">
        <w:rPr>
          <w:rStyle w:val="TitleChar"/>
          <w:szCs w:val="20"/>
        </w:rPr>
        <w:t>casualties</w:t>
      </w:r>
      <w:r w:rsidRPr="006A424A">
        <w:rPr>
          <w:szCs w:val="20"/>
        </w:rPr>
        <w:t xml:space="preserve"> involved. At the same time, </w:t>
      </w:r>
      <w:r w:rsidRPr="00153F95">
        <w:rPr>
          <w:rStyle w:val="TitleChar"/>
          <w:szCs w:val="20"/>
          <w:highlight w:val="cyan"/>
        </w:rPr>
        <w:t>America’s</w:t>
      </w:r>
      <w:r w:rsidRPr="006A424A">
        <w:rPr>
          <w:rStyle w:val="TitleChar"/>
          <w:szCs w:val="20"/>
        </w:rPr>
        <w:t xml:space="preserve"> </w:t>
      </w:r>
      <w:r w:rsidRPr="00081B13">
        <w:rPr>
          <w:rStyle w:val="TitleChar"/>
          <w:szCs w:val="20"/>
        </w:rPr>
        <w:t xml:space="preserve">preponderance of </w:t>
      </w:r>
      <w:r w:rsidRPr="00B529A2">
        <w:rPr>
          <w:rStyle w:val="TitleChar"/>
          <w:szCs w:val="20"/>
          <w:highlight w:val="cyan"/>
        </w:rPr>
        <w:t xml:space="preserve">power </w:t>
      </w:r>
      <w:r w:rsidRPr="009F36D4">
        <w:rPr>
          <w:rStyle w:val="TitleChar"/>
          <w:szCs w:val="20"/>
        </w:rPr>
        <w:t xml:space="preserve">has </w:t>
      </w:r>
      <w:r w:rsidRPr="000F112B">
        <w:rPr>
          <w:rStyle w:val="TitleChar"/>
          <w:szCs w:val="20"/>
          <w:highlight w:val="cyan"/>
        </w:rPr>
        <w:t xml:space="preserve">prevented </w:t>
      </w:r>
      <w:r w:rsidRPr="006A424A">
        <w:rPr>
          <w:rStyle w:val="TitleChar"/>
          <w:szCs w:val="20"/>
        </w:rPr>
        <w:t xml:space="preserve">a </w:t>
      </w:r>
      <w:r w:rsidRPr="000F112B">
        <w:rPr>
          <w:rStyle w:val="Emphasis"/>
          <w:szCs w:val="20"/>
          <w:highlight w:val="cyan"/>
        </w:rPr>
        <w:t>great power war</w:t>
      </w:r>
      <w:r w:rsidRPr="000F112B">
        <w:rPr>
          <w:rStyle w:val="TitleChar"/>
          <w:szCs w:val="20"/>
          <w:highlight w:val="cyan"/>
        </w:rPr>
        <w:t xml:space="preserve">, </w:t>
      </w:r>
      <w:r w:rsidRPr="00B14AD5">
        <w:rPr>
          <w:rStyle w:val="TitleChar"/>
          <w:szCs w:val="20"/>
        </w:rPr>
        <w:t xml:space="preserve">and even restrained </w:t>
      </w:r>
      <w:r w:rsidRPr="006A424A">
        <w:rPr>
          <w:rStyle w:val="TitleChar"/>
          <w:szCs w:val="20"/>
        </w:rPr>
        <w:t xml:space="preserve">major </w:t>
      </w:r>
      <w:r w:rsidRPr="000F112B">
        <w:rPr>
          <w:rStyle w:val="Emphasis"/>
          <w:szCs w:val="20"/>
          <w:highlight w:val="cyan"/>
        </w:rPr>
        <w:t xml:space="preserve">regional powers </w:t>
      </w:r>
      <w:r w:rsidRPr="009D0778">
        <w:rPr>
          <w:rStyle w:val="Emphasis"/>
          <w:szCs w:val="20"/>
        </w:rPr>
        <w:t>from coming to blows</w:t>
      </w:r>
      <w:r w:rsidRPr="000F112B">
        <w:rPr>
          <w:rStyle w:val="Emphasis"/>
          <w:szCs w:val="20"/>
          <w:highlight w:val="cyan"/>
        </w:rPr>
        <w:t>.</w:t>
      </w:r>
      <w:r w:rsidRPr="006A424A">
        <w:rPr>
          <w:szCs w:val="20"/>
        </w:rPr>
        <w:t xml:space="preserve"> For instance, </w:t>
      </w:r>
      <w:r w:rsidRPr="008C550E">
        <w:rPr>
          <w:rStyle w:val="TitleChar"/>
          <w:szCs w:val="20"/>
        </w:rPr>
        <w:t>the past 25 years haven’t seen any conflicts on par with the Israeli-Arab or Iran-Iraq wars of the Cold War. As the unipolar era comes to a close, the possibility of great power conflict and especially major regional wars rises dramatically. The world will</w:t>
      </w:r>
      <w:r w:rsidRPr="006A424A">
        <w:rPr>
          <w:rStyle w:val="TitleChar"/>
          <w:szCs w:val="20"/>
        </w:rPr>
        <w:t xml:space="preserve"> also have to contend with conventionally inferior powers</w:t>
      </w:r>
      <w:r w:rsidRPr="006A424A">
        <w:rPr>
          <w:szCs w:val="20"/>
        </w:rPr>
        <w:t xml:space="preserve"> like Japan </w:t>
      </w:r>
      <w:r w:rsidRPr="006A424A">
        <w:rPr>
          <w:rStyle w:val="TitleChar"/>
          <w:szCs w:val="20"/>
        </w:rPr>
        <w:t>acquiring nuclear weapons to protect their interests</w:t>
      </w:r>
      <w:r w:rsidRPr="006A424A">
        <w:rPr>
          <w:szCs w:val="20"/>
        </w:rPr>
        <w:t xml:space="preserve"> against their newly empowered rivals.</w:t>
      </w:r>
    </w:p>
    <w:p w14:paraId="48D21BCA" w14:textId="77777777" w:rsidR="00E119F6" w:rsidRPr="006A424A" w:rsidRDefault="00E119F6" w:rsidP="00E119F6">
      <w:pPr>
        <w:rPr>
          <w:szCs w:val="20"/>
        </w:rPr>
      </w:pPr>
      <w:r w:rsidRPr="006A424A">
        <w:rPr>
          <w:szCs w:val="20"/>
        </w:rPr>
        <w:t xml:space="preserve">But </w:t>
      </w:r>
      <w:r w:rsidRPr="006A424A">
        <w:rPr>
          <w:rStyle w:val="TitleChar"/>
          <w:szCs w:val="20"/>
        </w:rPr>
        <w:t>even if the transitions</w:t>
      </w:r>
      <w:r w:rsidRPr="006A424A">
        <w:rPr>
          <w:szCs w:val="20"/>
        </w:rPr>
        <w:t xml:space="preserve"> caused by China’s and potentially other nations’ rises </w:t>
      </w:r>
      <w:r w:rsidRPr="006A424A">
        <w:rPr>
          <w:rStyle w:val="TitleChar"/>
          <w:szCs w:val="20"/>
        </w:rPr>
        <w:t>are managed successfully, there are</w:t>
      </w:r>
      <w:r w:rsidRPr="006A424A">
        <w:rPr>
          <w:szCs w:val="20"/>
        </w:rPr>
        <w:t xml:space="preserve"> still likely to be </w:t>
      </w:r>
      <w:r w:rsidRPr="006A424A">
        <w:rPr>
          <w:rStyle w:val="TitleChar"/>
          <w:szCs w:val="20"/>
        </w:rPr>
        <w:t>significant negative effects on international relations</w:t>
      </w:r>
      <w:r w:rsidRPr="006A424A">
        <w:rPr>
          <w:szCs w:val="20"/>
        </w:rPr>
        <w:t xml:space="preserve">. In today’s “globalized” world, </w:t>
      </w:r>
      <w:r w:rsidRPr="006A424A">
        <w:rPr>
          <w:rStyle w:val="TitleChar"/>
          <w:szCs w:val="20"/>
        </w:rPr>
        <w:t xml:space="preserve">it is commonly asserted that </w:t>
      </w:r>
      <w:r w:rsidRPr="008F5D81">
        <w:rPr>
          <w:rStyle w:val="TitleChar"/>
          <w:szCs w:val="20"/>
        </w:rPr>
        <w:t xml:space="preserve">many of the defining challenges </w:t>
      </w:r>
      <w:r w:rsidRPr="006A424A">
        <w:rPr>
          <w:rStyle w:val="TitleChar"/>
          <w:szCs w:val="20"/>
        </w:rPr>
        <w:t xml:space="preserve">of our era </w:t>
      </w:r>
      <w:r w:rsidRPr="002B41E5">
        <w:rPr>
          <w:rStyle w:val="TitleChar"/>
          <w:szCs w:val="20"/>
        </w:rPr>
        <w:t>can only be solved through multilateral cooperation</w:t>
      </w:r>
      <w:r w:rsidRPr="006A424A">
        <w:rPr>
          <w:rStyle w:val="TitleChar"/>
          <w:szCs w:val="20"/>
        </w:rPr>
        <w:t xml:space="preserve">. </w:t>
      </w:r>
      <w:r w:rsidRPr="008C550E">
        <w:rPr>
          <w:rStyle w:val="TitleChar"/>
          <w:szCs w:val="20"/>
        </w:rPr>
        <w:t>Examples</w:t>
      </w:r>
      <w:r w:rsidRPr="008C550E">
        <w:rPr>
          <w:szCs w:val="20"/>
        </w:rPr>
        <w:t xml:space="preserve"> of this </w:t>
      </w:r>
      <w:r w:rsidRPr="008C550E">
        <w:rPr>
          <w:rStyle w:val="TitleChar"/>
          <w:szCs w:val="20"/>
        </w:rPr>
        <w:t xml:space="preserve">include </w:t>
      </w:r>
      <w:r w:rsidRPr="000F112B">
        <w:rPr>
          <w:rStyle w:val="Emphasis"/>
          <w:szCs w:val="20"/>
          <w:highlight w:val="cyan"/>
        </w:rPr>
        <w:t>climate change</w:t>
      </w:r>
      <w:r w:rsidRPr="000F112B">
        <w:rPr>
          <w:rStyle w:val="TitleChar"/>
          <w:szCs w:val="20"/>
          <w:highlight w:val="cyan"/>
        </w:rPr>
        <w:t xml:space="preserve">, </w:t>
      </w:r>
      <w:r w:rsidRPr="006A424A">
        <w:rPr>
          <w:rStyle w:val="Emphasis"/>
          <w:szCs w:val="20"/>
        </w:rPr>
        <w:t xml:space="preserve">health </w:t>
      </w:r>
      <w:r w:rsidRPr="000F112B">
        <w:rPr>
          <w:rStyle w:val="Emphasis"/>
          <w:szCs w:val="20"/>
          <w:highlight w:val="cyan"/>
        </w:rPr>
        <w:t>pandemics</w:t>
      </w:r>
      <w:r w:rsidRPr="006A424A">
        <w:rPr>
          <w:szCs w:val="20"/>
        </w:rPr>
        <w:t xml:space="preserve">, organized crime and </w:t>
      </w:r>
      <w:r w:rsidRPr="000F112B">
        <w:rPr>
          <w:rStyle w:val="Emphasis"/>
          <w:szCs w:val="20"/>
          <w:highlight w:val="cyan"/>
        </w:rPr>
        <w:t>terrorism</w:t>
      </w:r>
      <w:r w:rsidRPr="006A424A">
        <w:rPr>
          <w:rStyle w:val="TitleChar"/>
          <w:szCs w:val="20"/>
        </w:rPr>
        <w:t xml:space="preserve">, </w:t>
      </w:r>
      <w:r w:rsidRPr="006A424A">
        <w:rPr>
          <w:rStyle w:val="Emphasis"/>
          <w:szCs w:val="20"/>
        </w:rPr>
        <w:t xml:space="preserve">global </w:t>
      </w:r>
      <w:r w:rsidRPr="000F112B">
        <w:rPr>
          <w:rStyle w:val="Emphasis"/>
          <w:szCs w:val="20"/>
          <w:highlight w:val="cyan"/>
        </w:rPr>
        <w:t>financial crises</w:t>
      </w:r>
      <w:r w:rsidRPr="000F112B">
        <w:rPr>
          <w:rStyle w:val="TitleChar"/>
          <w:szCs w:val="20"/>
          <w:highlight w:val="cyan"/>
        </w:rPr>
        <w:t xml:space="preserve">, and </w:t>
      </w:r>
      <w:r w:rsidRPr="006A424A">
        <w:rPr>
          <w:rStyle w:val="TitleChar"/>
          <w:szCs w:val="20"/>
        </w:rPr>
        <w:t xml:space="preserve">the </w:t>
      </w:r>
      <w:r w:rsidRPr="000F112B">
        <w:rPr>
          <w:rStyle w:val="Emphasis"/>
          <w:szCs w:val="20"/>
          <w:highlight w:val="cyan"/>
        </w:rPr>
        <w:t>prolif</w:t>
      </w:r>
      <w:r w:rsidRPr="006A424A">
        <w:rPr>
          <w:rStyle w:val="Emphasis"/>
          <w:szCs w:val="20"/>
        </w:rPr>
        <w:t>eration of weapons of mass destruction</w:t>
      </w:r>
      <w:r w:rsidRPr="006A424A">
        <w:rPr>
          <w:szCs w:val="20"/>
        </w:rPr>
        <w:t>, among many others.</w:t>
      </w:r>
    </w:p>
    <w:p w14:paraId="3F80F291" w14:textId="77777777" w:rsidR="00E119F6" w:rsidRDefault="00E119F6" w:rsidP="00E119F6">
      <w:r w:rsidRPr="000F112B">
        <w:rPr>
          <w:rStyle w:val="TitleChar"/>
          <w:szCs w:val="20"/>
          <w:highlight w:val="cyan"/>
        </w:rPr>
        <w:t>A unipolar system,</w:t>
      </w:r>
      <w:r w:rsidRPr="000F112B">
        <w:rPr>
          <w:szCs w:val="20"/>
          <w:highlight w:val="cyan"/>
        </w:rPr>
        <w:t xml:space="preserve"> </w:t>
      </w:r>
      <w:r w:rsidRPr="006A424A">
        <w:rPr>
          <w:szCs w:val="20"/>
        </w:rPr>
        <w:t xml:space="preserve">for all its limitations, </w:t>
      </w:r>
      <w:r w:rsidRPr="000F112B">
        <w:rPr>
          <w:rStyle w:val="TitleChar"/>
          <w:szCs w:val="20"/>
          <w:highlight w:val="cyan"/>
        </w:rPr>
        <w:t xml:space="preserve">is </w:t>
      </w:r>
      <w:r w:rsidRPr="000F112B">
        <w:rPr>
          <w:rStyle w:val="Emphasis"/>
          <w:szCs w:val="20"/>
          <w:highlight w:val="cyan"/>
        </w:rPr>
        <w:t>uniquely suited</w:t>
      </w:r>
      <w:r w:rsidRPr="000F112B">
        <w:rPr>
          <w:rStyle w:val="TitleChar"/>
          <w:szCs w:val="20"/>
          <w:highlight w:val="cyan"/>
        </w:rPr>
        <w:t xml:space="preserve"> for organizing </w:t>
      </w:r>
      <w:r w:rsidRPr="006A424A">
        <w:rPr>
          <w:rStyle w:val="TitleChar"/>
          <w:szCs w:val="20"/>
        </w:rPr>
        <w:t xml:space="preserve">effective </w:t>
      </w:r>
      <w:r w:rsidRPr="000F112B">
        <w:rPr>
          <w:rStyle w:val="Emphasis"/>
          <w:szCs w:val="20"/>
          <w:highlight w:val="cyan"/>
        </w:rPr>
        <w:t>global action</w:t>
      </w:r>
      <w:r w:rsidRPr="006A424A">
        <w:rPr>
          <w:rStyle w:val="TitleChar"/>
          <w:szCs w:val="20"/>
        </w:rPr>
        <w:t xml:space="preserve"> on these transnational issues</w:t>
      </w:r>
      <w:r w:rsidRPr="006A424A">
        <w:rPr>
          <w:szCs w:val="20"/>
        </w:rPr>
        <w:t xml:space="preserve">. This is </w:t>
      </w:r>
      <w:r w:rsidRPr="008C550E">
        <w:rPr>
          <w:szCs w:val="20"/>
        </w:rPr>
        <w:t xml:space="preserve">because </w:t>
      </w:r>
      <w:r w:rsidRPr="002B500A">
        <w:rPr>
          <w:rStyle w:val="TitleChar"/>
          <w:szCs w:val="20"/>
        </w:rPr>
        <w:t>there is a clear global leader who can take the initiative and</w:t>
      </w:r>
      <w:r w:rsidRPr="002B500A">
        <w:rPr>
          <w:szCs w:val="20"/>
        </w:rPr>
        <w:t xml:space="preserve">, to some degree, </w:t>
      </w:r>
      <w:r w:rsidRPr="002B500A">
        <w:rPr>
          <w:rStyle w:val="TitleChar"/>
          <w:szCs w:val="20"/>
        </w:rPr>
        <w:t xml:space="preserve">compel </w:t>
      </w:r>
      <w:r w:rsidRPr="003846EF">
        <w:rPr>
          <w:rStyle w:val="TitleChar"/>
          <w:szCs w:val="20"/>
        </w:rPr>
        <w:t>others</w:t>
      </w:r>
      <w:r w:rsidRPr="006A424A">
        <w:rPr>
          <w:rStyle w:val="TitleChar"/>
          <w:szCs w:val="20"/>
        </w:rPr>
        <w:t xml:space="preserve"> to fall in line</w:t>
      </w:r>
      <w:r w:rsidRPr="006A424A">
        <w:rPr>
          <w:szCs w:val="20"/>
        </w:rPr>
        <w:t xml:space="preserve">. In addition, </w:t>
      </w:r>
      <w:r w:rsidRPr="006A424A">
        <w:rPr>
          <w:rStyle w:val="TitleChar"/>
          <w:szCs w:val="20"/>
        </w:rPr>
        <w:t xml:space="preserve">the </w:t>
      </w:r>
      <w:r w:rsidRPr="005757CD">
        <w:rPr>
          <w:rStyle w:val="TitleChar"/>
          <w:szCs w:val="20"/>
        </w:rPr>
        <w:t xml:space="preserve">unipole’s preponderance of power </w:t>
      </w:r>
      <w:r w:rsidRPr="005757CD">
        <w:rPr>
          <w:rStyle w:val="Emphasis"/>
          <w:szCs w:val="20"/>
        </w:rPr>
        <w:t>lessens the intensity of competition</w:t>
      </w:r>
      <w:r w:rsidRPr="005757CD">
        <w:rPr>
          <w:rStyle w:val="TitleChar"/>
          <w:szCs w:val="20"/>
        </w:rPr>
        <w:t xml:space="preserve"> among the global players </w:t>
      </w:r>
      <w:r w:rsidRPr="006A424A">
        <w:rPr>
          <w:rStyle w:val="TitleChar"/>
          <w:szCs w:val="20"/>
        </w:rPr>
        <w:t>involved</w:t>
      </w:r>
      <w:r w:rsidRPr="006A424A">
        <w:rPr>
          <w:szCs w:val="20"/>
        </w:rPr>
        <w:t xml:space="preserve">. Thus, while there are no shortages of complaints about the limitations of global governance today, there is no question that </w:t>
      </w:r>
      <w:r w:rsidRPr="006A424A">
        <w:rPr>
          <w:rStyle w:val="TitleChar"/>
          <w:szCs w:val="20"/>
        </w:rPr>
        <w:t>global governance has been many times more effective in the last 25 years than it was during the Cold War</w:t>
      </w:r>
    </w:p>
    <w:p w14:paraId="50E68AE1" w14:textId="77777777" w:rsidR="00E119F6" w:rsidRDefault="00E119F6" w:rsidP="00E119F6"/>
    <w:bookmarkEnd w:id="0"/>
    <w:p w14:paraId="376AAA49" w14:textId="77777777" w:rsidR="00E119F6" w:rsidRDefault="00E119F6" w:rsidP="00E119F6">
      <w:pPr>
        <w:pStyle w:val="Heading3"/>
      </w:pPr>
      <w:r>
        <w:t>1NC - OFF</w:t>
      </w:r>
    </w:p>
    <w:p w14:paraId="1213967A" w14:textId="77777777" w:rsidR="00E119F6" w:rsidRDefault="00E119F6" w:rsidP="00E119F6">
      <w:r>
        <w:t>PPWT DA</w:t>
      </w:r>
    </w:p>
    <w:p w14:paraId="148085A3" w14:textId="77777777" w:rsidR="00E119F6" w:rsidRPr="00DE33BD" w:rsidRDefault="00E119F6" w:rsidP="00E119F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193845A" w14:textId="77777777" w:rsidR="00E119F6" w:rsidRPr="00DE33BD" w:rsidRDefault="00E119F6" w:rsidP="00E119F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34924C6" w14:textId="77777777" w:rsidR="00E119F6" w:rsidRPr="00DE33BD" w:rsidRDefault="00E119F6" w:rsidP="00E119F6">
      <w:pPr>
        <w:rPr>
          <w:sz w:val="16"/>
          <w:szCs w:val="16"/>
        </w:rPr>
      </w:pPr>
      <w:r w:rsidRPr="00DE33BD">
        <w:rPr>
          <w:sz w:val="16"/>
          <w:szCs w:val="16"/>
        </w:rPr>
        <w:t>V. MITIGATION VS. REMOVAL</w:t>
      </w:r>
    </w:p>
    <w:p w14:paraId="18147CA0" w14:textId="77777777" w:rsidR="00E119F6" w:rsidRPr="00DE33BD" w:rsidRDefault="00E119F6" w:rsidP="00E119F6">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4FDBE8B" w14:textId="77777777" w:rsidR="00E119F6" w:rsidRPr="00DD79F1" w:rsidRDefault="00E119F6" w:rsidP="00E119F6">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583D214" w14:textId="77777777" w:rsidR="00E119F6" w:rsidRPr="00DE33BD" w:rsidRDefault="00E119F6" w:rsidP="00E119F6">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D1F4592" w14:textId="77777777" w:rsidR="00E119F6" w:rsidRPr="00DE33BD" w:rsidRDefault="00E119F6" w:rsidP="00E119F6">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3BCD912" w14:textId="77777777" w:rsidR="00E119F6" w:rsidRDefault="00E119F6" w:rsidP="00E119F6">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t>
      </w:r>
      <w:r w:rsidRPr="00AE31DE">
        <w:rPr>
          <w:rStyle w:val="Emphasis"/>
        </w:rPr>
        <w:t xml:space="preserve">would </w:t>
      </w:r>
      <w:r w:rsidRPr="00DE33BD">
        <w:rPr>
          <w:rStyle w:val="Emphasis"/>
        </w:rPr>
        <w:t xml:space="preserve">also </w:t>
      </w:r>
      <w:r w:rsidRPr="00D35B18">
        <w:rPr>
          <w:rStyle w:val="Emphasis"/>
          <w:szCs w:val="26"/>
          <w:highlight w:val="green"/>
        </w:rPr>
        <w:t>require</w:t>
      </w:r>
      <w:r w:rsidRPr="00D35B18">
        <w:rPr>
          <w:rStyle w:val="Emphasis"/>
          <w:highlight w:val="green"/>
        </w:rPr>
        <w:t>—</w:t>
      </w:r>
      <w:r w:rsidRPr="00AD3F34">
        <w:rPr>
          <w:rStyle w:val="Emphasis"/>
        </w:rPr>
        <w:t xml:space="preserve">at a minimum—a significant </w:t>
      </w:r>
      <w:r w:rsidRPr="00D35B18">
        <w:rPr>
          <w:rStyle w:val="Emphasis"/>
          <w:highlight w:val="green"/>
        </w:rPr>
        <w:t>clarification and—</w:t>
      </w:r>
      <w:r w:rsidRPr="000F354F">
        <w:rPr>
          <w:rStyle w:val="Emphasis"/>
        </w:rPr>
        <w:t xml:space="preserve">at most —a </w:t>
      </w:r>
      <w:r w:rsidRPr="000F354F">
        <w:rPr>
          <w:rStyle w:val="Emphasis"/>
          <w:szCs w:val="26"/>
        </w:rPr>
        <w:t xml:space="preserve">complete </w:t>
      </w:r>
      <w:r w:rsidRPr="00D35B18">
        <w:rPr>
          <w:rStyle w:val="Emphasis"/>
          <w:szCs w:val="26"/>
          <w:highlight w:val="green"/>
        </w:rPr>
        <w:t>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7A2A0C">
        <w:rPr>
          <w:rStyle w:val="StyleUnderline"/>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16544C">
        <w:rPr>
          <w:rStyle w:val="Emphasis"/>
        </w:rPr>
        <w:t xml:space="preserve">unrelated </w:t>
      </w:r>
      <w:r w:rsidRPr="00D35B18">
        <w:rPr>
          <w:rStyle w:val="Emphasis"/>
          <w:highlight w:val="green"/>
        </w:rPr>
        <w:t>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 xml:space="preserve">of changing the legal framework </w:t>
      </w:r>
      <w:r w:rsidRPr="00D26432">
        <w:rPr>
          <w:rStyle w:val="StyleUnderline"/>
        </w:rPr>
        <w:t>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4EE031A6" w14:textId="77777777" w:rsidR="00E119F6" w:rsidRPr="00212B24" w:rsidRDefault="00E119F6" w:rsidP="00E119F6">
      <w:pPr>
        <w:pStyle w:val="Heading4"/>
        <w:rPr>
          <w:b w:val="0"/>
          <w:bCs w:val="0"/>
        </w:rPr>
      </w:pPr>
      <w:r>
        <w:t>Russia uses negotiations to push the PPWT---erodes US space dominance</w:t>
      </w:r>
      <w:r w:rsidRPr="00212B24">
        <w:rPr>
          <w:b w:val="0"/>
        </w:rPr>
        <w:t>---unilat solves</w:t>
      </w:r>
    </w:p>
    <w:p w14:paraId="09DD8A4B" w14:textId="77777777" w:rsidR="00E119F6" w:rsidRDefault="00E119F6" w:rsidP="00E119F6">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130F22AF" w14:textId="77777777" w:rsidR="00E119F6" w:rsidRPr="00EB170E" w:rsidRDefault="00E119F6" w:rsidP="00E119F6">
      <w:pPr>
        <w:rPr>
          <w:rStyle w:val="StyleUnderline"/>
        </w:rPr>
      </w:pPr>
      <w:r w:rsidRPr="009623EC">
        <w:rPr>
          <w:rStyle w:val="StyleUnderline"/>
        </w:rPr>
        <w:t xml:space="preserve">A </w:t>
      </w:r>
      <w:r w:rsidRPr="009623EC">
        <w:rPr>
          <w:rStyle w:val="Emphasis"/>
        </w:rPr>
        <w:t>battle for primacy in outer space</w:t>
      </w:r>
      <w:r w:rsidRPr="009623EC">
        <w:rPr>
          <w:rStyle w:val="StyleUnderline"/>
        </w:rPr>
        <w:t xml:space="preserve"> took place on August 14, 2018, among the </w:t>
      </w:r>
      <w:r w:rsidRPr="009623EC">
        <w:rPr>
          <w:rStyle w:val="Emphasis"/>
        </w:rPr>
        <w:t>Russia</w:t>
      </w:r>
      <w:r w:rsidRPr="009623EC">
        <w:rPr>
          <w:rStyle w:val="StyleUnderline"/>
        </w:rPr>
        <w:t xml:space="preserve">n Federation, </w:t>
      </w:r>
      <w:r w:rsidRPr="009623EC">
        <w:rPr>
          <w:rStyle w:val="Emphasis"/>
        </w:rPr>
        <w:t>the U</w:t>
      </w:r>
      <w:r w:rsidRPr="009623EC">
        <w:rPr>
          <w:rStyle w:val="StyleUnderline"/>
        </w:rPr>
        <w:t xml:space="preserve">nited </w:t>
      </w:r>
      <w:r w:rsidRPr="009623EC">
        <w:rPr>
          <w:rStyle w:val="Emphasis"/>
        </w:rPr>
        <w:t>S</w:t>
      </w:r>
      <w:r w:rsidRPr="009623EC">
        <w:rPr>
          <w:rStyle w:val="StyleUnderline"/>
        </w:rPr>
        <w:t>tates</w:t>
      </w:r>
      <w:r w:rsidRPr="0052042E">
        <w:rPr>
          <w:rStyle w:val="StyleUnderline"/>
        </w:rPr>
        <w:t xml:space="preserve">,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46B25955" w14:textId="77777777" w:rsidR="00E119F6" w:rsidRPr="00FE63F2" w:rsidRDefault="00E119F6" w:rsidP="00E119F6">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7B0C0E">
        <w:rPr>
          <w:rStyle w:val="StyleUnderline"/>
        </w:rPr>
        <w:t xml:space="preserve">geopolitical </w:t>
      </w:r>
      <w:r w:rsidRPr="00D35B18">
        <w:rPr>
          <w:rStyle w:val="StyleUnderline"/>
          <w:highlight w:val="green"/>
        </w:rPr>
        <w:t xml:space="preserve">end that </w:t>
      </w:r>
      <w:r w:rsidRPr="00B6568D">
        <w:rPr>
          <w:rStyle w:val="StyleUnderline"/>
        </w:rPr>
        <w:t xml:space="preserve">would </w:t>
      </w:r>
      <w:r w:rsidRPr="00D35B18">
        <w:rPr>
          <w:rStyle w:val="StyleUnderline"/>
          <w:highlight w:val="green"/>
        </w:rPr>
        <w:t xml:space="preserve">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4319EFD7" w14:textId="77777777" w:rsidR="00E119F6" w:rsidRPr="00FE63F2" w:rsidRDefault="00E119F6" w:rsidP="00E119F6">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512DC67" w14:textId="77777777" w:rsidR="00E119F6" w:rsidRPr="00FE63F2" w:rsidRDefault="00E119F6" w:rsidP="00E119F6">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4F9E3854" w14:textId="77777777" w:rsidR="00E119F6" w:rsidRPr="00FE63F2" w:rsidRDefault="00E119F6" w:rsidP="00E119F6">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03E3D15A" w14:textId="77777777" w:rsidR="00E119F6" w:rsidRPr="00E54708" w:rsidRDefault="00E119F6" w:rsidP="00E119F6">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55E30D36" w14:textId="77777777" w:rsidR="00E119F6" w:rsidRPr="00FE63F2" w:rsidRDefault="00E119F6" w:rsidP="00E119F6">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027EAE35" w14:textId="77777777" w:rsidR="00E119F6" w:rsidRPr="00FE63F2" w:rsidRDefault="00E119F6" w:rsidP="00E119F6">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8028D">
        <w:rPr>
          <w:rStyle w:val="StyleUnderline"/>
        </w:rPr>
        <w:t>is to propose legally binding 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A211C2">
        <w:rPr>
          <w:rStyle w:val="StyleUnderline"/>
        </w:rPr>
        <w:t xml:space="preserve">to </w:t>
      </w:r>
      <w:r w:rsidRPr="00A211C2">
        <w:rPr>
          <w:rStyle w:val="Emphasis"/>
        </w:rPr>
        <w:t>entice their adversary down</w:t>
      </w:r>
      <w:r w:rsidRPr="00D35B18">
        <w:rPr>
          <w:rStyle w:val="Emphasis"/>
          <w:highlight w:val="green"/>
        </w:rPr>
        <w:t>.</w:t>
      </w:r>
    </w:p>
    <w:p w14:paraId="50EDD5B5" w14:textId="77777777" w:rsidR="00E119F6" w:rsidRPr="00FE63F2" w:rsidRDefault="00E119F6" w:rsidP="00E119F6">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4F2C7246" w14:textId="77777777" w:rsidR="00E119F6" w:rsidRPr="007F01F5" w:rsidRDefault="00E119F6" w:rsidP="00E119F6">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1D061A">
        <w:rPr>
          <w:rStyle w:val="Emphasis"/>
        </w:rPr>
        <w:t>rather than</w:t>
      </w:r>
      <w:r w:rsidRPr="001D061A">
        <w:rPr>
          <w:rStyle w:val="StyleUnderline"/>
        </w:rPr>
        <w:t xml:space="preserve"> the creation of the ploughshare of </w:t>
      </w:r>
      <w:r w:rsidRPr="001D061A">
        <w:rPr>
          <w:rStyle w:val="Emphasis"/>
        </w:rPr>
        <w:t>sustainability</w:t>
      </w:r>
      <w:r w:rsidRPr="001D061A">
        <w:rPr>
          <w:rStyle w:val="StyleUnderline"/>
        </w:rPr>
        <w:t>,</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7728B906" w14:textId="77777777" w:rsidR="00E119F6" w:rsidRDefault="00E119F6" w:rsidP="00E119F6">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8B5EB8">
        <w:rPr>
          <w:rStyle w:val="Emphasis"/>
        </w:rPr>
        <w:t>the U</w:t>
      </w:r>
      <w:r w:rsidRPr="008B5EB8">
        <w:rPr>
          <w:rStyle w:val="StyleUnderline"/>
        </w:rPr>
        <w:t xml:space="preserve">nited </w:t>
      </w:r>
      <w:r w:rsidRPr="008B5EB8">
        <w:rPr>
          <w:rStyle w:val="Emphasis"/>
        </w:rPr>
        <w:t>S</w:t>
      </w:r>
      <w:r w:rsidRPr="008B5EB8">
        <w:rPr>
          <w:rStyle w:val="StyleUnderline"/>
        </w:rPr>
        <w:t xml:space="preserve">tates </w:t>
      </w:r>
      <w:r w:rsidRPr="008B5EB8">
        <w:rPr>
          <w:rStyle w:val="Emphasis"/>
        </w:rPr>
        <w:t>may have just done that and begun the shift</w:t>
      </w:r>
      <w:r w:rsidRPr="008B5EB8">
        <w:t xml:space="preserve"> </w:t>
      </w:r>
      <w:r w:rsidRPr="008B5EB8">
        <w:rPr>
          <w:rStyle w:val="StyleUnderline"/>
        </w:rPr>
        <w:t xml:space="preserve">from light-touch </w:t>
      </w:r>
      <w:r w:rsidRPr="008B5EB8">
        <w:rPr>
          <w:rStyle w:val="Emphasis"/>
        </w:rPr>
        <w:t>diplomacy</w:t>
      </w:r>
      <w:r w:rsidRPr="008B5EB8">
        <w:t xml:space="preserve"> </w:t>
      </w:r>
      <w:r w:rsidRPr="008B5EB8">
        <w:rPr>
          <w:rStyle w:val="StyleUnderline"/>
        </w:rPr>
        <w:t xml:space="preserve">to bringing its legal warriors to bear in full-contact </w:t>
      </w:r>
      <w:r w:rsidRPr="008B5EB8">
        <w:rPr>
          <w:rStyle w:val="Emphasis"/>
        </w:rPr>
        <w:t>lawfare</w:t>
      </w:r>
      <w:r w:rsidRPr="008B5EB8">
        <w:rPr>
          <w:rStyle w:val="StyleUnderline"/>
        </w:rPr>
        <w:t xml:space="preserve"> to engage and win the current war in outer space and help </w:t>
      </w:r>
      <w:r w:rsidRPr="008B5EB8">
        <w:rPr>
          <w:rStyle w:val="Emphasis"/>
        </w:rPr>
        <w:t>deter a more serious hot war</w:t>
      </w:r>
      <w:r w:rsidRPr="008B5EB8">
        <w:rPr>
          <w:rStyle w:val="StyleUnderline"/>
        </w:rPr>
        <w:t xml:space="preserve"> from occurring </w:t>
      </w:r>
      <w:r w:rsidRPr="008B5EB8">
        <w:rPr>
          <w:rStyle w:val="Emphasis"/>
        </w:rPr>
        <w:t>without sacrificing</w:t>
      </w:r>
      <w:r w:rsidRPr="008B5EB8">
        <w:t xml:space="preserve"> </w:t>
      </w:r>
      <w:r w:rsidRPr="008B5EB8">
        <w:rPr>
          <w:rStyle w:val="StyleUnderline"/>
        </w:rPr>
        <w:t>the</w:t>
      </w:r>
      <w:r w:rsidRPr="008B5EB8">
        <w:t xml:space="preserve"> </w:t>
      </w:r>
      <w:r w:rsidRPr="008B5EB8">
        <w:rPr>
          <w:rStyle w:val="Emphasis"/>
        </w:rPr>
        <w:t>superiority</w:t>
      </w:r>
      <w:r w:rsidRPr="00793169">
        <w:rPr>
          <w:rStyle w:val="StyleUnderline"/>
        </w:rPr>
        <w:t xml:space="preserve"> it possesses in outer space.</w:t>
      </w:r>
    </w:p>
    <w:p w14:paraId="704F13F6" w14:textId="77777777" w:rsidR="00E119F6" w:rsidRDefault="00E119F6" w:rsidP="00E119F6">
      <w:pPr>
        <w:pStyle w:val="Heading4"/>
      </w:pPr>
      <w:r>
        <w:t>The PPWT prohibits space-based missile defense</w:t>
      </w:r>
    </w:p>
    <w:p w14:paraId="24BDBD14" w14:textId="77777777" w:rsidR="00E119F6" w:rsidRDefault="00E119F6" w:rsidP="00E119F6">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3" w:history="1">
        <w:r w:rsidRPr="00DF3EC5">
          <w:rPr>
            <w:rStyle w:val="Hyperlink"/>
          </w:rPr>
          <w:t>https://digitalcommons.unl.edu/cgi/viewcontent.cgi?referer=&amp;httpsredir=1&amp;article=1086&amp;context=spacelaw</w:t>
        </w:r>
      </w:hyperlink>
    </w:p>
    <w:p w14:paraId="1E0B73B9" w14:textId="77777777" w:rsidR="00E119F6" w:rsidRPr="00CA7AC9" w:rsidRDefault="00E119F6" w:rsidP="00E119F6">
      <w:pPr>
        <w:rPr>
          <w:sz w:val="16"/>
          <w:szCs w:val="16"/>
        </w:rPr>
      </w:pPr>
      <w:r w:rsidRPr="00CA7AC9">
        <w:rPr>
          <w:sz w:val="16"/>
          <w:szCs w:val="16"/>
        </w:rPr>
        <w:t>B. Avoid Arms Control Traps in Space</w:t>
      </w:r>
    </w:p>
    <w:p w14:paraId="38633050" w14:textId="77777777" w:rsidR="00E119F6" w:rsidRPr="00212B24" w:rsidRDefault="00E119F6" w:rsidP="00E119F6">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0413811" w14:textId="77777777" w:rsidR="00E119F6" w:rsidRPr="00212B24" w:rsidRDefault="00E119F6" w:rsidP="00E119F6">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7110B732" w14:textId="77777777" w:rsidR="00E119F6" w:rsidRPr="00CA7AC9" w:rsidRDefault="00E119F6" w:rsidP="00E119F6">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FB27A4">
        <w:rPr>
          <w:rStyle w:val="StyleUnderline"/>
        </w:rPr>
        <w:t xml:space="preserve">Clearly </w:t>
      </w:r>
      <w:r w:rsidRPr="00D35B18">
        <w:rPr>
          <w:rStyle w:val="StyleUnderline"/>
          <w:highlight w:val="green"/>
        </w:rPr>
        <w:t xml:space="preserve">defining </w:t>
      </w:r>
      <w:r w:rsidRPr="00EB7803">
        <w:rPr>
          <w:rStyle w:val="StyleUnderline"/>
        </w:rPr>
        <w:t xml:space="preserve">a </w:t>
      </w:r>
      <w:r w:rsidRPr="00D35B18">
        <w:rPr>
          <w:rStyle w:val="StyleUnderline"/>
          <w:highlight w:val="green"/>
        </w:rPr>
        <w:t>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950DCE5" w14:textId="77777777" w:rsidR="00E119F6" w:rsidRPr="00CA7AC9" w:rsidRDefault="00E119F6" w:rsidP="00E119F6">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0B3CC6">
        <w:rPr>
          <w:rStyle w:val="Emphasis"/>
        </w:rPr>
        <w:t xml:space="preserve">the heart of </w:t>
      </w:r>
      <w:r w:rsidRPr="00D35B18">
        <w:rPr>
          <w:rStyle w:val="Emphasis"/>
          <w:highlight w:val="green"/>
        </w:rPr>
        <w:t xml:space="preserve">debates </w:t>
      </w:r>
      <w:r w:rsidRPr="00D35B18">
        <w:rPr>
          <w:rStyle w:val="StyleUnderline"/>
          <w:highlight w:val="green"/>
        </w:rPr>
        <w:t xml:space="preserve">over </w:t>
      </w:r>
      <w:r w:rsidRPr="00474434">
        <w:rPr>
          <w:rStyle w:val="StyleUnderline"/>
        </w:rPr>
        <w:t>the</w:t>
      </w:r>
      <w:r w:rsidRPr="00744B31">
        <w:rPr>
          <w:rStyle w:val="StyleUnderline"/>
        </w:rPr>
        <w:t xml:space="preserve"> status and </w:t>
      </w:r>
      <w:r w:rsidRPr="00B77B0A">
        <w:rPr>
          <w:rStyle w:val="Emphasis"/>
        </w:rPr>
        <w:t>future</w:t>
      </w:r>
      <w:r w:rsidRPr="00B77B0A">
        <w:rPr>
          <w:rStyle w:val="StyleUnderline"/>
        </w:rPr>
        <w:t xml:space="preserve"> o</w:t>
      </w:r>
      <w:r w:rsidRPr="00D35B18">
        <w:rPr>
          <w:rStyle w:val="StyleUnderline"/>
          <w:highlight w:val="green"/>
        </w:rPr>
        <w:t>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E370E0B" w14:textId="77777777" w:rsidR="00E119F6" w:rsidRPr="00212B24" w:rsidRDefault="00E119F6" w:rsidP="00E119F6">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353B93">
        <w:rPr>
          <w:rStyle w:val="StyleUnderline"/>
        </w:rPr>
        <w:t xml:space="preserve">these </w:t>
      </w:r>
      <w:r w:rsidRPr="00D35B18">
        <w:rPr>
          <w:rStyle w:val="StyleUnderline"/>
          <w:highlight w:val="green"/>
        </w:rPr>
        <w:t>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1226F19" w14:textId="77777777" w:rsidR="00E119F6" w:rsidRDefault="00E119F6" w:rsidP="00E119F6">
      <w:pPr>
        <w:pStyle w:val="Heading4"/>
      </w:pPr>
      <w:r>
        <w:t>Causes rogue state missile threats---that escalates</w:t>
      </w:r>
    </w:p>
    <w:p w14:paraId="610CE746" w14:textId="77777777" w:rsidR="00E119F6" w:rsidRPr="00826255" w:rsidRDefault="00E119F6" w:rsidP="00E119F6">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711566D" w14:textId="77777777" w:rsidR="00E119F6" w:rsidRPr="001C1B40" w:rsidRDefault="00E119F6" w:rsidP="00E119F6">
      <w:pPr>
        <w:rPr>
          <w:sz w:val="16"/>
          <w:szCs w:val="16"/>
        </w:rPr>
      </w:pPr>
      <w:r w:rsidRPr="001C1B40">
        <w:rPr>
          <w:sz w:val="16"/>
          <w:szCs w:val="16"/>
        </w:rPr>
        <w:t>U.S. Homeland Missile Defense will Stay Ahead of Rogue States’ Missile Threats</w:t>
      </w:r>
    </w:p>
    <w:p w14:paraId="7F2D5FF2" w14:textId="77777777" w:rsidR="00E119F6" w:rsidRPr="001C1B40" w:rsidRDefault="00E119F6" w:rsidP="00E119F6">
      <w:pPr>
        <w:rPr>
          <w:sz w:val="16"/>
        </w:rPr>
      </w:pPr>
      <w:r w:rsidRPr="00A86086">
        <w:rPr>
          <w:rStyle w:val="StyleUnderline"/>
        </w:rPr>
        <w:t>Technology trends point to the possibility</w:t>
      </w:r>
      <w:r w:rsidRPr="00384BA0">
        <w:rPr>
          <w:rStyle w:val="StyleUnderline"/>
        </w:rPr>
        <w:t xml:space="preserve"> of </w:t>
      </w:r>
      <w:r w:rsidRPr="001C12E1">
        <w:rPr>
          <w:rStyle w:val="Emphasis"/>
        </w:rPr>
        <w:t xml:space="preserve">increasing </w:t>
      </w:r>
      <w:r w:rsidRPr="00D35B18">
        <w:rPr>
          <w:rStyle w:val="Emphasis"/>
          <w:highlight w:val="green"/>
        </w:rPr>
        <w:t>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w:t>
      </w:r>
      <w:r w:rsidRPr="002E59C1">
        <w:rPr>
          <w:rStyle w:val="StyleUnderline"/>
        </w:rPr>
        <w:t xml:space="preserve">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0AC6CAA4" w14:textId="77777777" w:rsidR="00E119F6" w:rsidRPr="00422DF9" w:rsidRDefault="00E119F6" w:rsidP="00E119F6">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EB0DC2">
        <w:rPr>
          <w:rStyle w:val="StyleUnderline"/>
        </w:rPr>
        <w:t xml:space="preserve">DoD </w:t>
      </w:r>
      <w:r w:rsidRPr="00EB0DC2">
        <w:rPr>
          <w:rStyle w:val="Emphasis"/>
        </w:rPr>
        <w:t>will</w:t>
      </w:r>
      <w:r w:rsidRPr="00EB0DC2">
        <w:rPr>
          <w:rStyle w:val="StyleUnderline"/>
        </w:rPr>
        <w:t xml:space="preserve"> develop, acquire, and </w:t>
      </w:r>
      <w:r w:rsidRPr="00EB0DC2">
        <w:rPr>
          <w:rStyle w:val="Emphasis"/>
        </w:rPr>
        <w:t>maintain</w:t>
      </w:r>
      <w:r w:rsidRPr="00EB0DC2">
        <w:rPr>
          <w:rStyle w:val="StyleUnderline"/>
        </w:rPr>
        <w:t xml:space="preserve"> the U.S. homeland missile defense capabilities necessary to effectively protect against possible missile attacks on the homeland posed by the long-range missile arsenals of rogue states</w:t>
      </w:r>
      <w:r w:rsidRPr="00EB0DC2">
        <w:rPr>
          <w:sz w:val="16"/>
        </w:rPr>
        <w:t xml:space="preserve">, defined today as </w:t>
      </w:r>
      <w:r w:rsidRPr="00EB0DC2">
        <w:rPr>
          <w:rStyle w:val="Emphasis"/>
        </w:rPr>
        <w:t>North Korea</w:t>
      </w:r>
      <w:r w:rsidRPr="00EB0DC2">
        <w:rPr>
          <w:rStyle w:val="StyleUnderline"/>
        </w:rPr>
        <w:t xml:space="preserve"> and </w:t>
      </w:r>
      <w:r w:rsidRPr="00EB0DC2">
        <w:rPr>
          <w:rStyle w:val="Emphasis"/>
        </w:rPr>
        <w:t>Iran</w:t>
      </w:r>
      <w:r w:rsidRPr="00422DF9">
        <w:rPr>
          <w:sz w:val="16"/>
        </w:rPr>
        <w:t>, and to support the other missile defense roles identified in this MDR.</w:t>
      </w:r>
    </w:p>
    <w:p w14:paraId="0758B5A5" w14:textId="77777777" w:rsidR="00E119F6" w:rsidRPr="00A86086" w:rsidRDefault="00E119F6" w:rsidP="00E119F6">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713D3A07" w14:textId="77777777" w:rsidR="00E119F6" w:rsidRPr="00587AC9" w:rsidRDefault="00E119F6" w:rsidP="00E119F6">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54E81C7F" w14:textId="77777777" w:rsidR="00E119F6" w:rsidRPr="00252179" w:rsidRDefault="00E119F6" w:rsidP="00E119F6">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679A1B03" w14:textId="77777777" w:rsidR="00E119F6" w:rsidRDefault="00E119F6" w:rsidP="00E119F6">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1E0B2AFE" w14:textId="77777777" w:rsidR="00E119F6" w:rsidRDefault="00E119F6" w:rsidP="00E119F6">
      <w:pPr>
        <w:rPr>
          <w:sz w:val="16"/>
        </w:rPr>
      </w:pPr>
    </w:p>
    <w:p w14:paraId="2D7D1124" w14:textId="77777777" w:rsidR="00E119F6" w:rsidRDefault="00E119F6" w:rsidP="00E119F6"/>
    <w:p w14:paraId="64696404" w14:textId="77777777" w:rsidR="000E37FD" w:rsidRPr="000E37FD" w:rsidRDefault="000E37FD" w:rsidP="000E37FD"/>
    <w:sectPr w:rsidR="000E37FD" w:rsidRPr="000E37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309D3"/>
    <w:multiLevelType w:val="hybridMultilevel"/>
    <w:tmpl w:val="A39C40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807CE7"/>
    <w:multiLevelType w:val="hybridMultilevel"/>
    <w:tmpl w:val="76AE7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A956971"/>
    <w:multiLevelType w:val="hybridMultilevel"/>
    <w:tmpl w:val="DD3863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F62"/>
    <w:multiLevelType w:val="hybridMultilevel"/>
    <w:tmpl w:val="23EA2CBA"/>
    <w:lvl w:ilvl="0" w:tplc="4BEE57AE">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A11A4B"/>
    <w:multiLevelType w:val="hybridMultilevel"/>
    <w:tmpl w:val="37563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A6089F"/>
    <w:multiLevelType w:val="hybridMultilevel"/>
    <w:tmpl w:val="89588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7F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9F6"/>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28AFC"/>
  <w14:defaultImageDpi w14:val="300"/>
  <w15:docId w15:val="{2DC88E70-D6E4-6341-A109-DC0E3F96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7F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37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7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E37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9"/>
    <w:unhideWhenUsed/>
    <w:qFormat/>
    <w:rsid w:val="000E37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7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7FD"/>
  </w:style>
  <w:style w:type="character" w:customStyle="1" w:styleId="Heading1Char">
    <w:name w:val="Heading 1 Char"/>
    <w:aliases w:val="Pocket Char"/>
    <w:basedOn w:val="DefaultParagraphFont"/>
    <w:link w:val="Heading1"/>
    <w:uiPriority w:val="9"/>
    <w:rsid w:val="000E37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7FD"/>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9"/>
    <w:rsid w:val="000E37F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0E37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E37FD"/>
    <w:rPr>
      <w:b/>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Bol"/>
    <w:basedOn w:val="DefaultParagraphFont"/>
    <w:uiPriority w:val="1"/>
    <w:qFormat/>
    <w:rsid w:val="000E37FD"/>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20"/>
    <w:qFormat/>
    <w:rsid w:val="000E37F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E37FD"/>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
    <w:basedOn w:val="DefaultParagraphFont"/>
    <w:link w:val="NoSpacing"/>
    <w:uiPriority w:val="99"/>
    <w:unhideWhenUsed/>
    <w:rsid w:val="000E37FD"/>
    <w:rPr>
      <w:color w:val="auto"/>
      <w:u w:val="none"/>
    </w:rPr>
  </w:style>
  <w:style w:type="paragraph" w:styleId="DocumentMap">
    <w:name w:val="Document Map"/>
    <w:basedOn w:val="Normal"/>
    <w:link w:val="DocumentMapChar"/>
    <w:uiPriority w:val="99"/>
    <w:semiHidden/>
    <w:unhideWhenUsed/>
    <w:rsid w:val="000E37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7FD"/>
    <w:rPr>
      <w:rFonts w:ascii="Lucida Grande" w:hAnsi="Lucida Grande" w:cs="Lucida Grande"/>
    </w:rPr>
  </w:style>
  <w:style w:type="paragraph" w:styleId="ListParagraph">
    <w:name w:val="List Paragraph"/>
    <w:basedOn w:val="Normal"/>
    <w:uiPriority w:val="34"/>
    <w:qFormat/>
    <w:rsid w:val="00E119F6"/>
    <w:pPr>
      <w:ind w:left="720"/>
      <w:contextualSpacing/>
    </w:pPr>
  </w:style>
  <w:style w:type="paragraph" w:customStyle="1" w:styleId="textbold">
    <w:name w:val="text bold"/>
    <w:basedOn w:val="Normal"/>
    <w:link w:val="Emphasis"/>
    <w:autoRedefine/>
    <w:uiPriority w:val="20"/>
    <w:qFormat/>
    <w:rsid w:val="00E119F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Debate Normal Char"/>
    <w:basedOn w:val="DefaultParagraphFont"/>
    <w:link w:val="Title"/>
    <w:qFormat/>
    <w:rsid w:val="00E119F6"/>
    <w:rPr>
      <w:b/>
      <w:u w:val="single"/>
    </w:rPr>
  </w:style>
  <w:style w:type="paragraph" w:styleId="Title">
    <w:name w:val="Title"/>
    <w:aliases w:val="title,UNDERLINE,Cites and Cards,Bold Underlined,Block Heading,Debate Normal"/>
    <w:basedOn w:val="Normal"/>
    <w:link w:val="TitleChar"/>
    <w:qFormat/>
    <w:rsid w:val="00E119F6"/>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E119F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11211,card,Medium Grid 21,No Spacing22,No Spacing3,tag,No Spacing41,No Spacing111112,No Spacing31,Dont use,Tag and Ci"/>
    <w:basedOn w:val="Heading1"/>
    <w:link w:val="Hyperlink"/>
    <w:autoRedefine/>
    <w:uiPriority w:val="99"/>
    <w:qFormat/>
    <w:rsid w:val="00E119F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E119F6"/>
    <w:pPr>
      <w:pBdr>
        <w:top w:val="single" w:sz="12" w:space="0" w:color="auto"/>
        <w:left w:val="single" w:sz="12" w:space="0" w:color="auto"/>
        <w:bottom w:val="single" w:sz="12" w:space="0" w:color="auto"/>
        <w:right w:val="single" w:sz="12" w:space="0"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unl.edu/cgi/viewcontent.cgi?referer=&amp;httpsredir=1&amp;article=1086&amp;context=spacela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9/08/22/america-is-losing-the-second-space-race-to-chi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8-05/Space_Policy_FINAL_interactive_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ftp://ftp.laserk.com/pub/Plenary%20session/Space-Debris-Removal.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9248</Words>
  <Characters>52715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2022-01-15T18:28:00Z</dcterms:created>
  <dcterms:modified xsi:type="dcterms:W3CDTF">2022-01-15T18:28:00Z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