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8C30" w14:textId="76B8FFF8" w:rsidR="00E42E4C" w:rsidRDefault="003F71A2" w:rsidP="003F71A2">
      <w:pPr>
        <w:pStyle w:val="Heading1"/>
      </w:pPr>
      <w:r>
        <w:t>1NC vs Westridge TW</w:t>
      </w:r>
    </w:p>
    <w:p w14:paraId="157E4A3D" w14:textId="77777777" w:rsidR="00F72E93" w:rsidRDefault="00F72E93" w:rsidP="00F72E93">
      <w:pPr>
        <w:pStyle w:val="Heading2"/>
      </w:pPr>
      <w:r>
        <w:t>OFF</w:t>
      </w:r>
    </w:p>
    <w:p w14:paraId="28F2C181" w14:textId="77777777" w:rsidR="00F72E93" w:rsidRDefault="00F72E93" w:rsidP="00F72E93">
      <w:pPr>
        <w:pStyle w:val="Heading3"/>
      </w:pPr>
      <w:r>
        <w:t>1NC - OFF</w:t>
      </w:r>
    </w:p>
    <w:p w14:paraId="03F64650" w14:textId="77777777" w:rsidR="00F72E93" w:rsidRDefault="00F72E93" w:rsidP="00F72E93">
      <w:r>
        <w:t>Spec</w:t>
      </w:r>
    </w:p>
    <w:p w14:paraId="19F41360" w14:textId="77777777" w:rsidR="00F72E93" w:rsidRPr="003D299D" w:rsidRDefault="00F72E93" w:rsidP="00F72E93">
      <w:pPr>
        <w:pStyle w:val="Heading4"/>
        <w:rPr>
          <w:rFonts w:asciiTheme="majorHAnsi" w:hAnsiTheme="majorHAnsi" w:cstheme="majorHAnsi"/>
          <w:sz w:val="18"/>
          <w:szCs w:val="18"/>
        </w:rPr>
      </w:pPr>
      <w:r w:rsidRPr="003D299D">
        <w:rPr>
          <w:rStyle w:val="spellingerror"/>
          <w:rFonts w:asciiTheme="majorHAnsi" w:hAnsiTheme="majorHAnsi" w:cstheme="majorHAnsi"/>
          <w:b w:val="0"/>
          <w:bCs w:val="0"/>
        </w:rPr>
        <w:t>Interp</w:t>
      </w:r>
      <w:r w:rsidRPr="003D299D">
        <w:rPr>
          <w:rStyle w:val="normaltextrun"/>
          <w:rFonts w:asciiTheme="majorHAnsi" w:hAnsiTheme="majorHAnsi" w:cstheme="majorHAnsi"/>
          <w:b w:val="0"/>
          <w:bCs w:val="0"/>
        </w:rPr>
        <w:t> – The </w:t>
      </w:r>
      <w:r w:rsidRPr="003D299D">
        <w:rPr>
          <w:rStyle w:val="spellingerror"/>
          <w:rFonts w:asciiTheme="majorHAnsi" w:hAnsiTheme="majorHAnsi" w:cstheme="majorHAnsi"/>
          <w:b w:val="0"/>
          <w:bCs w:val="0"/>
        </w:rPr>
        <w:t>aff</w:t>
      </w:r>
      <w:r w:rsidRPr="003D299D">
        <w:rPr>
          <w:rStyle w:val="normaltextrun"/>
          <w:rFonts w:asciiTheme="majorHAnsi" w:hAnsiTheme="majorHAnsi" w:cstheme="majorHAnsi"/>
          <w:b w:val="0"/>
          <w:bCs w:val="0"/>
        </w:rPr>
        <w:t> must specify the sovereign rights of tribes against the plan in a delineated text in the 1AC. To clarify, you must specify the influence and decision-making powers of tribal authorities over implementation of the plan in tribal lands – they don’t.</w:t>
      </w:r>
    </w:p>
    <w:p w14:paraId="43981913" w14:textId="77777777" w:rsidR="00F72E93" w:rsidRPr="003D299D" w:rsidRDefault="00F72E93" w:rsidP="00F72E93">
      <w:pPr>
        <w:pStyle w:val="paragraph"/>
        <w:spacing w:before="0" w:beforeAutospacing="0" w:after="0" w:afterAutospacing="0"/>
        <w:textAlignment w:val="baseline"/>
        <w:rPr>
          <w:rFonts w:asciiTheme="majorHAnsi" w:hAnsiTheme="majorHAnsi" w:cstheme="majorHAnsi"/>
          <w:sz w:val="18"/>
          <w:szCs w:val="18"/>
        </w:rPr>
      </w:pPr>
      <w:r w:rsidRPr="003D299D">
        <w:rPr>
          <w:rStyle w:val="eop"/>
          <w:rFonts w:asciiTheme="majorHAnsi" w:hAnsiTheme="majorHAnsi" w:cstheme="majorHAnsi"/>
          <w:sz w:val="22"/>
          <w:szCs w:val="22"/>
        </w:rPr>
        <w:t> </w:t>
      </w:r>
    </w:p>
    <w:p w14:paraId="3D06C784" w14:textId="77777777" w:rsidR="00F72E93" w:rsidRPr="003D299D" w:rsidRDefault="00F72E93" w:rsidP="00F72E93">
      <w:pPr>
        <w:pStyle w:val="Heading4"/>
        <w:rPr>
          <w:rFonts w:asciiTheme="majorHAnsi" w:hAnsiTheme="majorHAnsi" w:cstheme="majorHAnsi"/>
          <w:sz w:val="18"/>
          <w:szCs w:val="18"/>
        </w:rPr>
      </w:pPr>
      <w:r w:rsidRPr="003D299D">
        <w:rPr>
          <w:rStyle w:val="normaltextrun"/>
          <w:rFonts w:asciiTheme="majorHAnsi" w:hAnsiTheme="majorHAnsi" w:cstheme="majorHAnsi"/>
          <w:b w:val="0"/>
          <w:bCs w:val="0"/>
        </w:rPr>
        <w:t>Ambiguity is a tool for settlers to define the terms of engagement with tribes. The liberal intentions of the 1AC don’t matter—absent defined standards, the policies will reproduce colonial domination.</w:t>
      </w:r>
      <w:r w:rsidRPr="003D299D">
        <w:rPr>
          <w:rStyle w:val="eop"/>
          <w:rFonts w:asciiTheme="majorHAnsi" w:hAnsiTheme="majorHAnsi" w:cstheme="majorHAnsi"/>
          <w:b w:val="0"/>
          <w:bCs w:val="0"/>
        </w:rPr>
        <w:t> </w:t>
      </w:r>
    </w:p>
    <w:p w14:paraId="4820F615" w14:textId="77777777" w:rsidR="00F72E93" w:rsidRDefault="00F72E93" w:rsidP="00F72E93">
      <w:pPr>
        <w:pStyle w:val="paragraph"/>
        <w:spacing w:before="0" w:beforeAutospacing="0" w:after="0" w:afterAutospacing="0"/>
        <w:textAlignment w:val="baseline"/>
        <w:rPr>
          <w:rStyle w:val="eop"/>
          <w:rFonts w:asciiTheme="majorHAnsi" w:hAnsiTheme="majorHAnsi" w:cstheme="majorHAnsi"/>
          <w:sz w:val="22"/>
          <w:szCs w:val="22"/>
        </w:rPr>
      </w:pPr>
      <w:r w:rsidRPr="003D299D">
        <w:rPr>
          <w:rStyle w:val="normaltextrun"/>
          <w:rFonts w:asciiTheme="majorHAnsi" w:eastAsiaTheme="majorEastAsia" w:hAnsiTheme="majorHAnsi" w:cstheme="majorHAnsi"/>
          <w:b/>
          <w:bCs/>
        </w:rPr>
        <w:t>Steinman 12</w:t>
      </w:r>
      <w:r w:rsidRPr="003D299D">
        <w:rPr>
          <w:rStyle w:val="normaltextrun"/>
          <w:rFonts w:asciiTheme="majorHAnsi" w:eastAsiaTheme="majorEastAsia" w:hAnsiTheme="majorHAnsi" w:cstheme="majorHAnsi"/>
          <w:sz w:val="22"/>
          <w:szCs w:val="22"/>
        </w:rPr>
        <w:t> Steinman, Erich. “Settler Colonial Power and the American Indian Sovereignty Movement: Forms of Domination, Strategies of Transformation.” American Journal of Sociology Vol. 117, No. 4, January 2012, </w:t>
      </w:r>
      <w:hyperlink r:id="rId9" w:tgtFrame="_blank" w:history="1">
        <w:r w:rsidRPr="003D299D">
          <w:rPr>
            <w:rStyle w:val="normaltextrun"/>
            <w:rFonts w:asciiTheme="majorHAnsi" w:eastAsiaTheme="majorEastAsia" w:hAnsiTheme="majorHAnsi" w:cstheme="majorHAnsi"/>
            <w:sz w:val="22"/>
            <w:szCs w:val="22"/>
          </w:rPr>
          <w:t>https://www.jstor.org/stable/10.1086/662708</w:t>
        </w:r>
      </w:hyperlink>
      <w:r w:rsidRPr="003D299D">
        <w:rPr>
          <w:rStyle w:val="normaltextrun"/>
          <w:rFonts w:asciiTheme="majorHAnsi" w:eastAsiaTheme="majorEastAsia" w:hAnsiTheme="majorHAnsi" w:cstheme="majorHAnsi"/>
          <w:sz w:val="22"/>
          <w:szCs w:val="22"/>
        </w:rPr>
        <w:t>. </w:t>
      </w:r>
      <w:r w:rsidRPr="003D299D">
        <w:rPr>
          <w:rStyle w:val="spellingerror"/>
          <w:rFonts w:asciiTheme="majorHAnsi" w:hAnsiTheme="majorHAnsi" w:cstheme="majorHAnsi"/>
          <w:szCs w:val="22"/>
        </w:rPr>
        <w:t>PeteZ</w:t>
      </w:r>
      <w:r w:rsidRPr="003D299D">
        <w:rPr>
          <w:rStyle w:val="eop"/>
          <w:rFonts w:asciiTheme="majorHAnsi" w:hAnsiTheme="majorHAnsi" w:cstheme="majorHAnsi"/>
          <w:sz w:val="22"/>
          <w:szCs w:val="22"/>
        </w:rPr>
        <w:t> </w:t>
      </w:r>
    </w:p>
    <w:p w14:paraId="338D6962" w14:textId="77777777" w:rsidR="00F72E93" w:rsidRPr="003D299D" w:rsidRDefault="00F72E93" w:rsidP="00F72E93">
      <w:pPr>
        <w:pStyle w:val="paragraph"/>
        <w:numPr>
          <w:ilvl w:val="0"/>
          <w:numId w:val="12"/>
        </w:numPr>
        <w:spacing w:before="0" w:beforeAutospacing="0" w:after="0" w:afterAutospacing="0"/>
        <w:textAlignment w:val="baseline"/>
        <w:rPr>
          <w:rFonts w:asciiTheme="majorHAnsi" w:hAnsiTheme="majorHAnsi" w:cstheme="majorHAnsi"/>
          <w:sz w:val="18"/>
          <w:szCs w:val="18"/>
        </w:rPr>
      </w:pPr>
      <w:r>
        <w:rPr>
          <w:rStyle w:val="eop"/>
          <w:rFonts w:asciiTheme="majorHAnsi" w:hAnsiTheme="majorHAnsi" w:cstheme="majorHAnsi"/>
          <w:sz w:val="22"/>
          <w:szCs w:val="22"/>
        </w:rPr>
        <w:t>Bracketed for problematic language</w:t>
      </w:r>
    </w:p>
    <w:p w14:paraId="5310A1B4" w14:textId="77777777" w:rsidR="00F72E93" w:rsidRPr="003D299D" w:rsidRDefault="00F72E93" w:rsidP="00F72E93">
      <w:pPr>
        <w:pStyle w:val="paragraph"/>
        <w:spacing w:before="0" w:beforeAutospacing="0" w:after="0" w:afterAutospacing="0"/>
        <w:textAlignment w:val="baseline"/>
        <w:rPr>
          <w:rFonts w:asciiTheme="majorHAnsi" w:hAnsiTheme="majorHAnsi" w:cstheme="majorHAnsi"/>
          <w:sz w:val="18"/>
          <w:szCs w:val="18"/>
        </w:rPr>
      </w:pPr>
      <w:r w:rsidRPr="003D299D">
        <w:rPr>
          <w:rStyle w:val="normaltextrun"/>
          <w:rFonts w:asciiTheme="majorHAnsi" w:eastAsiaTheme="majorEastAsia" w:hAnsiTheme="majorHAnsi" w:cstheme="majorHAnsi"/>
          <w:sz w:val="16"/>
          <w:szCs w:val="16"/>
        </w:rPr>
        <w:t>A traditional definition of "sovereignty" is: "The supreme, absolute, and uncontrollable power by which any independent state is governed."' 3 </w:t>
      </w:r>
      <w:r w:rsidRPr="001B6AF1">
        <w:rPr>
          <w:rStyle w:val="Emphasis"/>
          <w:rFonts w:eastAsiaTheme="majorEastAsia"/>
          <w:highlight w:val="green"/>
        </w:rPr>
        <w:t>Questions regarding the sovereign rights of tribes are</w:t>
      </w:r>
      <w:r w:rsidRPr="00036BAF">
        <w:rPr>
          <w:rStyle w:val="Emphasis"/>
          <w:rFonts w:eastAsiaTheme="majorEastAsia"/>
        </w:rPr>
        <w:t> often </w:t>
      </w:r>
      <w:r w:rsidRPr="001B6AF1">
        <w:rPr>
          <w:rStyle w:val="Emphasis"/>
          <w:rFonts w:eastAsiaTheme="majorEastAsia"/>
          <w:highlight w:val="green"/>
        </w:rPr>
        <w:t xml:space="preserve">the starting point of any federal </w:t>
      </w:r>
      <w:r w:rsidRPr="001B6AF1">
        <w:rPr>
          <w:rStyle w:val="Emphasis"/>
          <w:rFonts w:eastAsiaTheme="majorEastAsia"/>
          <w:strike/>
          <w:highlight w:val="green"/>
        </w:rPr>
        <w:t>Indian</w:t>
      </w:r>
      <w:r w:rsidRPr="001B6AF1">
        <w:rPr>
          <w:rStyle w:val="Emphasis"/>
          <w:rFonts w:eastAsiaTheme="majorEastAsia"/>
          <w:highlight w:val="green"/>
        </w:rPr>
        <w:t xml:space="preserve"> [indigenous] law issue</w:t>
      </w:r>
      <w:r w:rsidRPr="003D299D">
        <w:rPr>
          <w:rStyle w:val="normaltextrun"/>
          <w:rFonts w:asciiTheme="majorHAnsi" w:eastAsiaTheme="majorEastAsia" w:hAnsiTheme="majorHAnsi" w:cstheme="majorHAnsi"/>
          <w:sz w:val="22"/>
          <w:szCs w:val="22"/>
          <w:u w:val="single"/>
        </w:rPr>
        <w:t xml:space="preserve">. Although the whole of federal </w:t>
      </w:r>
      <w:r w:rsidRPr="00B07D3C">
        <w:rPr>
          <w:rStyle w:val="normaltextrun"/>
          <w:rFonts w:asciiTheme="majorHAnsi" w:eastAsiaTheme="majorEastAsia" w:hAnsiTheme="majorHAnsi" w:cstheme="majorHAnsi"/>
          <w:strike/>
          <w:sz w:val="22"/>
          <w:szCs w:val="22"/>
          <w:u w:val="single"/>
        </w:rPr>
        <w:t>Indian</w:t>
      </w:r>
      <w:r w:rsidRPr="003D299D">
        <w:rPr>
          <w:rStyle w:val="normaltextrun"/>
          <w:rFonts w:asciiTheme="majorHAnsi" w:eastAsiaTheme="majorEastAsia" w:hAnsiTheme="majorHAnsi" w:cstheme="majorHAnsi"/>
          <w:sz w:val="22"/>
          <w:szCs w:val="22"/>
          <w:u w:val="single"/>
        </w:rPr>
        <w:t xml:space="preserve"> </w:t>
      </w:r>
      <w:r>
        <w:rPr>
          <w:rStyle w:val="normaltextrun"/>
          <w:rFonts w:asciiTheme="majorHAnsi" w:eastAsiaTheme="majorEastAsia" w:hAnsiTheme="majorHAnsi" w:cstheme="majorHAnsi"/>
          <w:sz w:val="22"/>
          <w:szCs w:val="22"/>
          <w:u w:val="single"/>
        </w:rPr>
        <w:t xml:space="preserve">[indigenous] </w:t>
      </w:r>
      <w:r w:rsidRPr="003D299D">
        <w:rPr>
          <w:rStyle w:val="normaltextrun"/>
          <w:rFonts w:asciiTheme="majorHAnsi" w:eastAsiaTheme="majorEastAsia" w:hAnsiTheme="majorHAnsi" w:cstheme="majorHAnsi"/>
          <w:sz w:val="22"/>
          <w:szCs w:val="22"/>
          <w:u w:val="single"/>
        </w:rPr>
        <w:t>law is quite complex,</w:t>
      </w:r>
      <w:r w:rsidRPr="003D299D">
        <w:rPr>
          <w:rStyle w:val="normaltextrun"/>
          <w:rFonts w:asciiTheme="majorHAnsi" w:eastAsiaTheme="majorEastAsia" w:hAnsiTheme="majorHAnsi" w:cstheme="majorHAnsi"/>
          <w:sz w:val="16"/>
          <w:szCs w:val="16"/>
        </w:rPr>
        <w:t>14 </w:t>
      </w:r>
      <w:r w:rsidRPr="001B6AF1">
        <w:rPr>
          <w:rStyle w:val="normaltextrun"/>
          <w:rFonts w:asciiTheme="majorHAnsi" w:eastAsiaTheme="majorEastAsia" w:hAnsiTheme="majorHAnsi" w:cstheme="majorHAnsi"/>
          <w:sz w:val="22"/>
          <w:szCs w:val="22"/>
          <w:highlight w:val="green"/>
          <w:u w:val="single"/>
          <w:shd w:val="clear" w:color="auto" w:fill="00FFFF"/>
        </w:rPr>
        <w:t>the essence</w:t>
      </w:r>
      <w:r w:rsidRPr="003D299D">
        <w:rPr>
          <w:rStyle w:val="normaltextrun"/>
          <w:rFonts w:asciiTheme="majorHAnsi" w:eastAsiaTheme="majorEastAsia" w:hAnsiTheme="majorHAnsi" w:cstheme="majorHAnsi"/>
          <w:sz w:val="22"/>
          <w:szCs w:val="22"/>
          <w:u w:val="single"/>
        </w:rPr>
        <w:t> of tribal sovereignty </w:t>
      </w:r>
      <w:r w:rsidRPr="001B6AF1">
        <w:rPr>
          <w:rStyle w:val="normaltextrun"/>
          <w:rFonts w:asciiTheme="majorHAnsi" w:eastAsiaTheme="majorEastAsia" w:hAnsiTheme="majorHAnsi" w:cstheme="majorHAnsi"/>
          <w:sz w:val="22"/>
          <w:szCs w:val="22"/>
          <w:highlight w:val="green"/>
          <w:u w:val="single"/>
          <w:shd w:val="clear" w:color="auto" w:fill="00FFFF"/>
        </w:rPr>
        <w:t>is</w:t>
      </w:r>
      <w:r w:rsidRPr="003D299D">
        <w:rPr>
          <w:rStyle w:val="normaltextrun"/>
          <w:rFonts w:asciiTheme="majorHAnsi" w:eastAsiaTheme="majorEastAsia" w:hAnsiTheme="majorHAnsi" w:cstheme="majorHAnsi"/>
          <w:sz w:val="22"/>
          <w:szCs w:val="22"/>
          <w:u w:val="single"/>
        </w:rPr>
        <w:t> simply </w:t>
      </w:r>
      <w:r w:rsidRPr="001B6AF1">
        <w:rPr>
          <w:rStyle w:val="normaltextrun"/>
          <w:rFonts w:asciiTheme="majorHAnsi" w:eastAsiaTheme="majorEastAsia" w:hAnsiTheme="majorHAnsi" w:cstheme="majorHAnsi"/>
          <w:sz w:val="22"/>
          <w:szCs w:val="22"/>
          <w:highlight w:val="green"/>
          <w:u w:val="single"/>
          <w:shd w:val="clear" w:color="auto" w:fill="00FFFF"/>
        </w:rPr>
        <w:t>the extent to which a tribe can attend to its own affairs and control its</w:t>
      </w:r>
      <w:r w:rsidRPr="003D299D">
        <w:rPr>
          <w:rStyle w:val="normaltextrun"/>
          <w:rFonts w:asciiTheme="majorHAnsi" w:eastAsiaTheme="majorEastAsia" w:hAnsiTheme="majorHAnsi" w:cstheme="majorHAnsi"/>
          <w:sz w:val="22"/>
          <w:szCs w:val="22"/>
          <w:u w:val="single"/>
        </w:rPr>
        <w:t> own cultural, societal, and </w:t>
      </w:r>
      <w:r w:rsidRPr="001B6AF1">
        <w:rPr>
          <w:rStyle w:val="normaltextrun"/>
          <w:rFonts w:asciiTheme="majorHAnsi" w:eastAsiaTheme="majorEastAsia" w:hAnsiTheme="majorHAnsi" w:cstheme="majorHAnsi"/>
          <w:sz w:val="22"/>
          <w:szCs w:val="22"/>
          <w:highlight w:val="green"/>
          <w:u w:val="single"/>
          <w:shd w:val="clear" w:color="auto" w:fill="00FFFF"/>
        </w:rPr>
        <w:t>economic development free from outside restraints. Under the current lega</w:t>
      </w:r>
      <w:r w:rsidRPr="003D299D">
        <w:rPr>
          <w:rStyle w:val="normaltextrun"/>
          <w:rFonts w:asciiTheme="majorHAnsi" w:eastAsiaTheme="majorEastAsia" w:hAnsiTheme="majorHAnsi" w:cstheme="majorHAnsi"/>
          <w:sz w:val="22"/>
          <w:szCs w:val="22"/>
          <w:u w:val="single"/>
          <w:shd w:val="clear" w:color="auto" w:fill="00FFFF"/>
        </w:rPr>
        <w:t>l</w:t>
      </w:r>
      <w:r w:rsidRPr="003D299D">
        <w:rPr>
          <w:rStyle w:val="normaltextrun"/>
          <w:rFonts w:asciiTheme="majorHAnsi" w:eastAsiaTheme="majorEastAsia" w:hAnsiTheme="majorHAnsi" w:cstheme="majorHAnsi"/>
          <w:sz w:val="22"/>
          <w:szCs w:val="22"/>
          <w:u w:val="single"/>
        </w:rPr>
        <w:t> and political </w:t>
      </w:r>
      <w:r w:rsidRPr="001B6AF1">
        <w:rPr>
          <w:rStyle w:val="normaltextrun"/>
          <w:rFonts w:asciiTheme="majorHAnsi" w:eastAsiaTheme="majorEastAsia" w:hAnsiTheme="majorHAnsi" w:cstheme="majorHAnsi"/>
          <w:sz w:val="22"/>
          <w:szCs w:val="22"/>
          <w:highlight w:val="green"/>
          <w:u w:val="single"/>
          <w:shd w:val="clear" w:color="auto" w:fill="00FFFF"/>
        </w:rPr>
        <w:t>regimes, </w:t>
      </w:r>
      <w:r w:rsidRPr="001B6AF1">
        <w:rPr>
          <w:rStyle w:val="Emphasis"/>
          <w:rFonts w:eastAsiaTheme="majorEastAsia"/>
          <w:highlight w:val="green"/>
        </w:rPr>
        <w:t>the extent of tribal control is ambiguous</w:t>
      </w:r>
      <w:r w:rsidRPr="001B6AF1">
        <w:rPr>
          <w:rStyle w:val="normaltextrun"/>
          <w:rFonts w:asciiTheme="majorHAnsi" w:eastAsiaTheme="majorEastAsia" w:hAnsiTheme="majorHAnsi" w:cstheme="majorHAnsi"/>
          <w:b/>
          <w:bCs/>
          <w:sz w:val="22"/>
          <w:szCs w:val="22"/>
          <w:highlight w:val="green"/>
          <w:u w:val="single"/>
          <w:shd w:val="clear" w:color="auto" w:fill="00FFFF"/>
        </w:rPr>
        <w:t>.</w:t>
      </w:r>
      <w:r w:rsidRPr="003D299D">
        <w:rPr>
          <w:rStyle w:val="normaltextrun"/>
          <w:rFonts w:asciiTheme="majorHAnsi" w:eastAsiaTheme="majorEastAsia" w:hAnsiTheme="majorHAnsi" w:cstheme="majorHAnsi"/>
          <w:sz w:val="16"/>
          <w:szCs w:val="16"/>
        </w:rPr>
        <w:t xml:space="preserve"> The Handbook of Federal </w:t>
      </w:r>
      <w:r w:rsidRPr="00765B3E">
        <w:rPr>
          <w:rStyle w:val="normaltextrun"/>
          <w:rFonts w:asciiTheme="majorHAnsi" w:eastAsiaTheme="majorEastAsia" w:hAnsiTheme="majorHAnsi" w:cstheme="majorHAnsi"/>
          <w:strike/>
          <w:sz w:val="16"/>
          <w:szCs w:val="16"/>
        </w:rPr>
        <w:t>Indian</w:t>
      </w:r>
      <w:r w:rsidRPr="003D299D">
        <w:rPr>
          <w:rStyle w:val="normaltextrun"/>
          <w:rFonts w:asciiTheme="majorHAnsi" w:eastAsiaTheme="majorEastAsia" w:hAnsiTheme="majorHAnsi" w:cstheme="majorHAnsi"/>
          <w:sz w:val="16"/>
          <w:szCs w:val="16"/>
        </w:rPr>
        <w:t xml:space="preserve"> </w:t>
      </w:r>
      <w:r>
        <w:rPr>
          <w:rStyle w:val="normaltextrun"/>
          <w:rFonts w:asciiTheme="majorHAnsi" w:eastAsiaTheme="majorEastAsia" w:hAnsiTheme="majorHAnsi" w:cstheme="majorHAnsi"/>
          <w:sz w:val="16"/>
          <w:szCs w:val="16"/>
        </w:rPr>
        <w:t xml:space="preserve">[indigenous] </w:t>
      </w:r>
      <w:r w:rsidRPr="003D299D">
        <w:rPr>
          <w:rStyle w:val="normaltextrun"/>
          <w:rFonts w:asciiTheme="majorHAnsi" w:eastAsiaTheme="majorEastAsia" w:hAnsiTheme="majorHAnsi" w:cstheme="majorHAnsi"/>
          <w:sz w:val="16"/>
          <w:szCs w:val="16"/>
        </w:rPr>
        <w:t xml:space="preserve">Law lists three "fundamental principles" that demonstrate the anomalous and restricted nature of tribal sovereignty: (1) </w:t>
      </w:r>
      <w:r w:rsidRPr="00A92CFA">
        <w:rPr>
          <w:rStyle w:val="normaltextrun"/>
          <w:rFonts w:asciiTheme="majorHAnsi" w:eastAsiaTheme="majorEastAsia" w:hAnsiTheme="majorHAnsi" w:cstheme="majorHAnsi"/>
          <w:strike/>
          <w:sz w:val="16"/>
          <w:szCs w:val="16"/>
        </w:rPr>
        <w:t>Indian</w:t>
      </w:r>
      <w:r w:rsidRPr="003D299D">
        <w:rPr>
          <w:rStyle w:val="normaltextrun"/>
          <w:rFonts w:asciiTheme="majorHAnsi" w:eastAsiaTheme="majorEastAsia" w:hAnsiTheme="majorHAnsi" w:cstheme="majorHAnsi"/>
          <w:sz w:val="16"/>
          <w:szCs w:val="16"/>
        </w:rPr>
        <w:t xml:space="preserve"> </w:t>
      </w:r>
      <w:r>
        <w:rPr>
          <w:rStyle w:val="normaltextrun"/>
          <w:rFonts w:asciiTheme="majorHAnsi" w:eastAsiaTheme="majorEastAsia" w:hAnsiTheme="majorHAnsi" w:cstheme="majorHAnsi"/>
          <w:sz w:val="16"/>
          <w:szCs w:val="16"/>
        </w:rPr>
        <w:t xml:space="preserve">[indigenous] </w:t>
      </w:r>
      <w:r w:rsidRPr="003D299D">
        <w:rPr>
          <w:rStyle w:val="normaltextrun"/>
          <w:rFonts w:asciiTheme="majorHAnsi" w:eastAsiaTheme="majorEastAsia" w:hAnsiTheme="majorHAnsi" w:cstheme="majorHAnsi"/>
          <w:sz w:val="16"/>
          <w:szCs w:val="16"/>
        </w:rPr>
        <w:t>tribes possess all the powers of a sovereign state; (2) conquest renders the tribes subject, however, to the legislative authority of the United States and terminates the tribes' external sovereign powers, but does not affect the internal sovereign powers of the tribes; and (3) these powers are subject to qualification by treaties and congressional legislation.' 5 Cohen's three principles demonstrate the dichotomy between internal and external sovereignty16 that pervades the concept of tribal sovereignty. </w:t>
      </w:r>
      <w:r w:rsidRPr="003D299D">
        <w:rPr>
          <w:rStyle w:val="normaltextrun"/>
          <w:rFonts w:asciiTheme="majorHAnsi" w:eastAsiaTheme="majorEastAsia" w:hAnsiTheme="majorHAnsi" w:cstheme="majorHAnsi"/>
          <w:sz w:val="22"/>
          <w:szCs w:val="22"/>
          <w:u w:val="single"/>
        </w:rPr>
        <w:t>Tribes are supposedly full sovereigns with respect to their own internal affairs and interests. At the same time, however, </w:t>
      </w:r>
      <w:r w:rsidRPr="001B6AF1">
        <w:rPr>
          <w:rStyle w:val="normaltextrun"/>
          <w:rFonts w:asciiTheme="majorHAnsi" w:eastAsiaTheme="majorEastAsia" w:hAnsiTheme="majorHAnsi" w:cstheme="majorHAnsi"/>
          <w:sz w:val="22"/>
          <w:szCs w:val="22"/>
          <w:highlight w:val="green"/>
          <w:u w:val="single"/>
          <w:shd w:val="clear" w:color="auto" w:fill="00FFFF"/>
        </w:rPr>
        <w:t>the U</w:t>
      </w:r>
      <w:r w:rsidRPr="003D299D">
        <w:rPr>
          <w:rStyle w:val="normaltextrun"/>
          <w:rFonts w:asciiTheme="majorHAnsi" w:eastAsiaTheme="majorEastAsia" w:hAnsiTheme="majorHAnsi" w:cstheme="majorHAnsi"/>
          <w:sz w:val="22"/>
          <w:szCs w:val="22"/>
          <w:u w:val="single"/>
        </w:rPr>
        <w:t>nited </w:t>
      </w:r>
      <w:r w:rsidRPr="001B6AF1">
        <w:rPr>
          <w:rStyle w:val="normaltextrun"/>
          <w:rFonts w:asciiTheme="majorHAnsi" w:eastAsiaTheme="majorEastAsia" w:hAnsiTheme="majorHAnsi" w:cstheme="majorHAnsi"/>
          <w:sz w:val="22"/>
          <w:szCs w:val="22"/>
          <w:highlight w:val="green"/>
          <w:u w:val="single"/>
          <w:shd w:val="clear" w:color="auto" w:fill="00FFFF"/>
        </w:rPr>
        <w:t>S</w:t>
      </w:r>
      <w:r w:rsidRPr="003D299D">
        <w:rPr>
          <w:rStyle w:val="normaltextrun"/>
          <w:rFonts w:asciiTheme="majorHAnsi" w:eastAsiaTheme="majorEastAsia" w:hAnsiTheme="majorHAnsi" w:cstheme="majorHAnsi"/>
          <w:sz w:val="22"/>
          <w:szCs w:val="22"/>
          <w:u w:val="single"/>
        </w:rPr>
        <w:t>tates </w:t>
      </w:r>
      <w:r w:rsidRPr="001B6AF1">
        <w:rPr>
          <w:rStyle w:val="normaltextrun"/>
          <w:rFonts w:asciiTheme="majorHAnsi" w:eastAsiaTheme="majorEastAsia" w:hAnsiTheme="majorHAnsi" w:cstheme="majorHAnsi"/>
          <w:sz w:val="22"/>
          <w:szCs w:val="22"/>
          <w:highlight w:val="green"/>
          <w:u w:val="single"/>
          <w:shd w:val="clear" w:color="auto" w:fill="00FFFF"/>
        </w:rPr>
        <w:t>government has</w:t>
      </w:r>
      <w:r w:rsidRPr="003D299D">
        <w:rPr>
          <w:rStyle w:val="normaltextrun"/>
          <w:rFonts w:asciiTheme="majorHAnsi" w:eastAsiaTheme="majorEastAsia" w:hAnsiTheme="majorHAnsi" w:cstheme="majorHAnsi"/>
          <w:sz w:val="22"/>
          <w:szCs w:val="22"/>
          <w:u w:val="single"/>
        </w:rPr>
        <w:t> completely </w:t>
      </w:r>
      <w:r w:rsidRPr="001B6AF1">
        <w:rPr>
          <w:rStyle w:val="normaltextrun"/>
          <w:rFonts w:asciiTheme="majorHAnsi" w:eastAsiaTheme="majorEastAsia" w:hAnsiTheme="majorHAnsi" w:cstheme="majorHAnsi"/>
          <w:sz w:val="22"/>
          <w:szCs w:val="22"/>
          <w:highlight w:val="green"/>
          <w:u w:val="single"/>
          <w:shd w:val="clear" w:color="auto" w:fill="00FFFF"/>
        </w:rPr>
        <w:t>extinguished thei</w:t>
      </w:r>
      <w:r w:rsidRPr="001B6AF1">
        <w:rPr>
          <w:rStyle w:val="normaltextrun"/>
          <w:rFonts w:asciiTheme="majorHAnsi" w:eastAsiaTheme="majorEastAsia" w:hAnsiTheme="majorHAnsi" w:cstheme="majorHAnsi"/>
          <w:sz w:val="22"/>
          <w:szCs w:val="22"/>
          <w:highlight w:val="green"/>
          <w:u w:val="single"/>
        </w:rPr>
        <w:t>r</w:t>
      </w:r>
      <w:r w:rsidRPr="003D299D">
        <w:rPr>
          <w:rStyle w:val="normaltextrun"/>
          <w:rFonts w:asciiTheme="majorHAnsi" w:eastAsiaTheme="majorEastAsia" w:hAnsiTheme="majorHAnsi" w:cstheme="majorHAnsi"/>
          <w:sz w:val="22"/>
          <w:szCs w:val="22"/>
          <w:u w:val="single"/>
        </w:rPr>
        <w:t xml:space="preserve"> external </w:t>
      </w:r>
      <w:r w:rsidRPr="001B6AF1">
        <w:rPr>
          <w:rStyle w:val="normaltextrun"/>
          <w:rFonts w:asciiTheme="majorHAnsi" w:eastAsiaTheme="majorEastAsia" w:hAnsiTheme="majorHAnsi" w:cstheme="majorHAnsi"/>
          <w:sz w:val="22"/>
          <w:szCs w:val="22"/>
          <w:highlight w:val="green"/>
          <w:u w:val="single"/>
          <w:shd w:val="clear" w:color="auto" w:fill="00FFFF"/>
        </w:rPr>
        <w:t>sovereign powers</w:t>
      </w:r>
      <w:r w:rsidRPr="003D299D">
        <w:rPr>
          <w:rStyle w:val="normaltextrun"/>
          <w:rFonts w:asciiTheme="majorHAnsi" w:eastAsiaTheme="majorEastAsia" w:hAnsiTheme="majorHAnsi" w:cstheme="majorHAnsi"/>
          <w:sz w:val="22"/>
          <w:szCs w:val="22"/>
          <w:u w:val="single"/>
        </w:rPr>
        <w:t>.</w:t>
      </w:r>
      <w:r w:rsidRPr="003D299D">
        <w:rPr>
          <w:rStyle w:val="normaltextrun"/>
          <w:rFonts w:asciiTheme="majorHAnsi" w:eastAsiaTheme="majorEastAsia" w:hAnsiTheme="majorHAnsi" w:cstheme="majorHAnsi"/>
          <w:sz w:val="16"/>
          <w:szCs w:val="16"/>
        </w:rPr>
        <w:t>17 </w:t>
      </w:r>
      <w:r w:rsidRPr="001B6AF1">
        <w:rPr>
          <w:rStyle w:val="normaltextrun"/>
          <w:rFonts w:asciiTheme="majorHAnsi" w:eastAsiaTheme="majorEastAsia" w:hAnsiTheme="majorHAnsi" w:cstheme="majorHAnsi"/>
          <w:sz w:val="22"/>
          <w:szCs w:val="22"/>
          <w:highlight w:val="green"/>
          <w:u w:val="single"/>
          <w:shd w:val="clear" w:color="auto" w:fill="00FFFF"/>
        </w:rPr>
        <w:t>This</w:t>
      </w:r>
      <w:r w:rsidRPr="003D299D">
        <w:rPr>
          <w:rStyle w:val="normaltextrun"/>
          <w:rFonts w:asciiTheme="majorHAnsi" w:eastAsiaTheme="majorEastAsia" w:hAnsiTheme="majorHAnsi" w:cstheme="majorHAnsi"/>
          <w:sz w:val="22"/>
          <w:szCs w:val="22"/>
          <w:u w:val="single"/>
        </w:rPr>
        <w:t> state of affairs </w:t>
      </w:r>
      <w:r w:rsidRPr="001B6AF1">
        <w:rPr>
          <w:rStyle w:val="normaltextrun"/>
          <w:rFonts w:asciiTheme="majorHAnsi" w:eastAsiaTheme="majorEastAsia" w:hAnsiTheme="majorHAnsi" w:cstheme="majorHAnsi"/>
          <w:sz w:val="22"/>
          <w:szCs w:val="22"/>
          <w:highlight w:val="green"/>
          <w:u w:val="single"/>
          <w:shd w:val="clear" w:color="auto" w:fill="00FFFF"/>
        </w:rPr>
        <w:t>might not be problematic if </w:t>
      </w:r>
      <w:r w:rsidRPr="001B6AF1">
        <w:rPr>
          <w:rStyle w:val="Emphasis"/>
          <w:rFonts w:eastAsiaTheme="majorEastAsia"/>
          <w:highlight w:val="green"/>
        </w:rPr>
        <w:t>defined standards for maintaining the relationship between the tribal and federal governments</w:t>
      </w:r>
      <w:r w:rsidRPr="001B6AF1">
        <w:rPr>
          <w:rStyle w:val="normaltextrun"/>
          <w:rFonts w:asciiTheme="majorHAnsi" w:eastAsiaTheme="majorEastAsia" w:hAnsiTheme="majorHAnsi" w:cstheme="majorHAnsi"/>
          <w:sz w:val="22"/>
          <w:szCs w:val="22"/>
          <w:highlight w:val="green"/>
          <w:u w:val="single"/>
          <w:shd w:val="clear" w:color="auto" w:fill="00FFFF"/>
        </w:rPr>
        <w:t> existed</w:t>
      </w:r>
      <w:r w:rsidRPr="003D299D">
        <w:rPr>
          <w:rStyle w:val="normaltextrun"/>
          <w:rFonts w:asciiTheme="majorHAnsi" w:eastAsiaTheme="majorEastAsia" w:hAnsiTheme="majorHAnsi" w:cstheme="majorHAnsi"/>
          <w:sz w:val="22"/>
          <w:szCs w:val="22"/>
          <w:u w:val="single"/>
        </w:rPr>
        <w:t> and the relationship were based upon the consent of the tribes. </w:t>
      </w:r>
      <w:r w:rsidRPr="003D299D">
        <w:rPr>
          <w:rStyle w:val="normaltextrun"/>
          <w:rFonts w:asciiTheme="majorHAnsi" w:eastAsiaTheme="majorEastAsia" w:hAnsiTheme="majorHAnsi" w:cstheme="majorHAnsi"/>
          <w:sz w:val="16"/>
          <w:szCs w:val="16"/>
        </w:rPr>
        <w:t xml:space="preserve">The history of tribal-federal relations demonstrates, however, that neither standards nor consent exist, and that the relationship is uncertain at best. Tribal-federal relations have periodically oscillated between two diametrically opposed views on the status of </w:t>
      </w:r>
      <w:r w:rsidRPr="006F0E39">
        <w:rPr>
          <w:rStyle w:val="normaltextrun"/>
          <w:rFonts w:asciiTheme="majorHAnsi" w:eastAsiaTheme="majorEastAsia" w:hAnsiTheme="majorHAnsi" w:cstheme="majorHAnsi"/>
          <w:strike/>
          <w:sz w:val="16"/>
          <w:szCs w:val="16"/>
        </w:rPr>
        <w:t>Indian</w:t>
      </w:r>
      <w:r w:rsidRPr="003D299D">
        <w:rPr>
          <w:rStyle w:val="normaltextrun"/>
          <w:rFonts w:asciiTheme="majorHAnsi" w:eastAsiaTheme="majorEastAsia" w:hAnsiTheme="majorHAnsi" w:cstheme="majorHAnsi"/>
          <w:sz w:val="16"/>
          <w:szCs w:val="16"/>
        </w:rPr>
        <w:t xml:space="preserve"> </w:t>
      </w:r>
      <w:r>
        <w:rPr>
          <w:rStyle w:val="normaltextrun"/>
          <w:rFonts w:asciiTheme="majorHAnsi" w:eastAsiaTheme="majorEastAsia" w:hAnsiTheme="majorHAnsi" w:cstheme="majorHAnsi"/>
          <w:sz w:val="16"/>
          <w:szCs w:val="16"/>
        </w:rPr>
        <w:t xml:space="preserve">[indigenous] </w:t>
      </w:r>
      <w:r w:rsidRPr="003D299D">
        <w:rPr>
          <w:rStyle w:val="normaltextrun"/>
          <w:rFonts w:asciiTheme="majorHAnsi" w:eastAsiaTheme="majorEastAsia" w:hAnsiTheme="majorHAnsi" w:cstheme="majorHAnsi"/>
          <w:sz w:val="16"/>
          <w:szCs w:val="16"/>
        </w:rPr>
        <w:t>Tribes. At one end of the spectrum is </w:t>
      </w:r>
      <w:r w:rsidRPr="001B6AF1">
        <w:rPr>
          <w:rStyle w:val="normaltextrun"/>
          <w:rFonts w:asciiTheme="majorHAnsi" w:eastAsiaTheme="majorEastAsia" w:hAnsiTheme="majorHAnsi" w:cstheme="majorHAnsi"/>
          <w:sz w:val="22"/>
          <w:szCs w:val="22"/>
          <w:highlight w:val="green"/>
          <w:u w:val="single"/>
          <w:shd w:val="clear" w:color="auto" w:fill="00FFFF"/>
        </w:rPr>
        <w:t>the belief that tribes are independent political communities</w:t>
      </w:r>
      <w:r w:rsidRPr="003D299D">
        <w:rPr>
          <w:rStyle w:val="normaltextrun"/>
          <w:rFonts w:asciiTheme="majorHAnsi" w:eastAsiaTheme="majorEastAsia" w:hAnsiTheme="majorHAnsi" w:cstheme="majorHAnsi"/>
          <w:sz w:val="22"/>
          <w:szCs w:val="22"/>
          <w:u w:val="single"/>
        </w:rPr>
        <w:t> and should control their own development</w:t>
      </w:r>
      <w:r w:rsidRPr="003D299D">
        <w:rPr>
          <w:rStyle w:val="normaltextrun"/>
          <w:rFonts w:asciiTheme="majorHAnsi" w:eastAsiaTheme="majorEastAsia" w:hAnsiTheme="majorHAnsi" w:cstheme="majorHAnsi"/>
          <w:sz w:val="16"/>
          <w:szCs w:val="16"/>
        </w:rPr>
        <w:t>.'8 At the other end lies </w:t>
      </w:r>
      <w:r w:rsidRPr="003D299D">
        <w:rPr>
          <w:rStyle w:val="normaltextrun"/>
          <w:rFonts w:asciiTheme="majorHAnsi" w:eastAsiaTheme="majorEastAsia" w:hAnsiTheme="majorHAnsi" w:cstheme="majorHAnsi"/>
          <w:sz w:val="22"/>
          <w:szCs w:val="22"/>
          <w:u w:val="single"/>
        </w:rPr>
        <w:t xml:space="preserve">the belief that the tribal system should be dismantled and individual </w:t>
      </w:r>
      <w:r w:rsidRPr="00282BC0">
        <w:rPr>
          <w:rStyle w:val="normaltextrun"/>
          <w:rFonts w:asciiTheme="majorHAnsi" w:eastAsiaTheme="majorEastAsia" w:hAnsiTheme="majorHAnsi" w:cstheme="majorHAnsi"/>
          <w:strike/>
          <w:sz w:val="22"/>
          <w:szCs w:val="22"/>
          <w:u w:val="single"/>
        </w:rPr>
        <w:t>Indians</w:t>
      </w:r>
      <w:r w:rsidRPr="003D299D">
        <w:rPr>
          <w:rStyle w:val="normaltextrun"/>
          <w:rFonts w:asciiTheme="majorHAnsi" w:eastAsiaTheme="majorEastAsia" w:hAnsiTheme="majorHAnsi" w:cstheme="majorHAnsi"/>
          <w:sz w:val="22"/>
          <w:szCs w:val="22"/>
          <w:u w:val="single"/>
        </w:rPr>
        <w:t xml:space="preserve"> </w:t>
      </w:r>
      <w:r>
        <w:rPr>
          <w:rStyle w:val="normaltextrun"/>
          <w:rFonts w:asciiTheme="majorHAnsi" w:eastAsiaTheme="majorEastAsia" w:hAnsiTheme="majorHAnsi" w:cstheme="majorHAnsi"/>
          <w:sz w:val="22"/>
          <w:szCs w:val="22"/>
          <w:u w:val="single"/>
        </w:rPr>
        <w:t xml:space="preserve">[indigenous folks] </w:t>
      </w:r>
      <w:r w:rsidRPr="003D299D">
        <w:rPr>
          <w:rStyle w:val="normaltextrun"/>
          <w:rFonts w:asciiTheme="majorHAnsi" w:eastAsiaTheme="majorEastAsia" w:hAnsiTheme="majorHAnsi" w:cstheme="majorHAnsi"/>
          <w:sz w:val="22"/>
          <w:szCs w:val="22"/>
          <w:u w:val="single"/>
        </w:rPr>
        <w:t>should be assimilated into the greater American society.</w:t>
      </w:r>
      <w:r w:rsidRPr="003D299D">
        <w:rPr>
          <w:rStyle w:val="normaltextrun"/>
          <w:rFonts w:asciiTheme="majorHAnsi" w:eastAsiaTheme="majorEastAsia" w:hAnsiTheme="majorHAnsi" w:cstheme="majorHAnsi"/>
          <w:sz w:val="16"/>
          <w:szCs w:val="16"/>
        </w:rPr>
        <w:t>19 While these views appear to be in extreme conflict, </w:t>
      </w:r>
      <w:r w:rsidRPr="001B6AF1">
        <w:rPr>
          <w:rStyle w:val="normaltextrun"/>
          <w:rFonts w:asciiTheme="majorHAnsi" w:eastAsiaTheme="majorEastAsia" w:hAnsiTheme="majorHAnsi" w:cstheme="majorHAnsi"/>
          <w:sz w:val="22"/>
          <w:szCs w:val="22"/>
          <w:highlight w:val="green"/>
          <w:u w:val="single"/>
          <w:shd w:val="clear" w:color="auto" w:fill="00FFFF"/>
        </w:rPr>
        <w:t>their implementation produces very similar results. The U</w:t>
      </w:r>
      <w:r w:rsidRPr="003D299D">
        <w:rPr>
          <w:rStyle w:val="normaltextrun"/>
          <w:rFonts w:asciiTheme="majorHAnsi" w:eastAsiaTheme="majorEastAsia" w:hAnsiTheme="majorHAnsi" w:cstheme="majorHAnsi"/>
          <w:sz w:val="22"/>
          <w:szCs w:val="22"/>
          <w:u w:val="single"/>
        </w:rPr>
        <w:t>nited </w:t>
      </w:r>
      <w:r w:rsidRPr="001B6AF1">
        <w:rPr>
          <w:rStyle w:val="normaltextrun"/>
          <w:rFonts w:asciiTheme="majorHAnsi" w:eastAsiaTheme="majorEastAsia" w:hAnsiTheme="majorHAnsi" w:cstheme="majorHAnsi"/>
          <w:sz w:val="22"/>
          <w:szCs w:val="22"/>
          <w:highlight w:val="green"/>
          <w:u w:val="single"/>
          <w:shd w:val="clear" w:color="auto" w:fill="00FFFF"/>
        </w:rPr>
        <w:t>S</w:t>
      </w:r>
      <w:r w:rsidRPr="003D299D">
        <w:rPr>
          <w:rStyle w:val="normaltextrun"/>
          <w:rFonts w:asciiTheme="majorHAnsi" w:eastAsiaTheme="majorEastAsia" w:hAnsiTheme="majorHAnsi" w:cstheme="majorHAnsi"/>
          <w:sz w:val="22"/>
          <w:szCs w:val="22"/>
          <w:u w:val="single"/>
        </w:rPr>
        <w:t>tates government </w:t>
      </w:r>
      <w:r w:rsidRPr="001B6AF1">
        <w:rPr>
          <w:rStyle w:val="normaltextrun"/>
          <w:rFonts w:asciiTheme="majorHAnsi" w:eastAsiaTheme="majorEastAsia" w:hAnsiTheme="majorHAnsi" w:cstheme="majorHAnsi"/>
          <w:sz w:val="22"/>
          <w:szCs w:val="22"/>
          <w:highlight w:val="green"/>
          <w:u w:val="single"/>
          <w:shd w:val="clear" w:color="auto" w:fill="00FFFF"/>
        </w:rPr>
        <w:t>dominates the t</w:t>
      </w:r>
      <w:r w:rsidRPr="003D299D">
        <w:rPr>
          <w:rStyle w:val="normaltextrun"/>
          <w:rFonts w:asciiTheme="majorHAnsi" w:eastAsiaTheme="majorEastAsia" w:hAnsiTheme="majorHAnsi" w:cstheme="majorHAnsi"/>
          <w:sz w:val="22"/>
          <w:szCs w:val="22"/>
          <w:u w:val="single"/>
        </w:rPr>
        <w:t>ribal-federal </w:t>
      </w:r>
      <w:r w:rsidRPr="001B6AF1">
        <w:rPr>
          <w:rStyle w:val="normaltextrun"/>
          <w:rFonts w:asciiTheme="majorHAnsi" w:eastAsiaTheme="majorEastAsia" w:hAnsiTheme="majorHAnsi" w:cstheme="majorHAnsi"/>
          <w:sz w:val="22"/>
          <w:szCs w:val="22"/>
          <w:highlight w:val="green"/>
          <w:u w:val="single"/>
          <w:shd w:val="clear" w:color="auto" w:fill="00FFFF"/>
        </w:rPr>
        <w:t>relationship, allowing it to</w:t>
      </w:r>
      <w:r w:rsidRPr="003D299D">
        <w:rPr>
          <w:rStyle w:val="normaltextrun"/>
          <w:rFonts w:asciiTheme="majorHAnsi" w:eastAsiaTheme="majorEastAsia" w:hAnsiTheme="majorHAnsi" w:cstheme="majorHAnsi"/>
          <w:sz w:val="22"/>
          <w:szCs w:val="22"/>
          <w:u w:val="single"/>
        </w:rPr>
        <w:t> manipulate the situation </w:t>
      </w:r>
      <w:r w:rsidRPr="001B6AF1">
        <w:rPr>
          <w:rStyle w:val="normaltextrun"/>
          <w:rFonts w:asciiTheme="majorHAnsi" w:eastAsiaTheme="majorEastAsia" w:hAnsiTheme="majorHAnsi" w:cstheme="majorHAnsi"/>
          <w:sz w:val="22"/>
          <w:szCs w:val="22"/>
          <w:highlight w:val="green"/>
          <w:u w:val="single"/>
          <w:shd w:val="clear" w:color="auto" w:fill="00FFFF"/>
        </w:rPr>
        <w:t>to protect federal interest</w:t>
      </w:r>
      <w:r w:rsidRPr="001B6AF1">
        <w:rPr>
          <w:rStyle w:val="normaltextrun"/>
          <w:rFonts w:asciiTheme="majorHAnsi" w:eastAsiaTheme="majorEastAsia" w:hAnsiTheme="majorHAnsi" w:cstheme="majorHAnsi"/>
          <w:sz w:val="22"/>
          <w:szCs w:val="22"/>
          <w:highlight w:val="green"/>
          <w:u w:val="single"/>
        </w:rPr>
        <w:t>s</w:t>
      </w:r>
      <w:r w:rsidRPr="003D299D">
        <w:rPr>
          <w:rStyle w:val="normaltextrun"/>
          <w:rFonts w:asciiTheme="majorHAnsi" w:eastAsiaTheme="majorEastAsia" w:hAnsiTheme="majorHAnsi" w:cstheme="majorHAnsi"/>
          <w:sz w:val="16"/>
          <w:szCs w:val="16"/>
        </w:rPr>
        <w:t>. The following historical background will demonstrate how </w:t>
      </w:r>
      <w:r w:rsidRPr="003D299D">
        <w:rPr>
          <w:rStyle w:val="normaltextrun"/>
          <w:rFonts w:asciiTheme="majorHAnsi" w:eastAsiaTheme="majorEastAsia" w:hAnsiTheme="majorHAnsi" w:cstheme="majorHAnsi"/>
          <w:sz w:val="22"/>
          <w:szCs w:val="22"/>
          <w:u w:val="single"/>
        </w:rPr>
        <w:t>the </w:t>
      </w:r>
      <w:r w:rsidRPr="001B6AF1">
        <w:rPr>
          <w:rStyle w:val="normaltextrun"/>
          <w:rFonts w:asciiTheme="majorHAnsi" w:eastAsiaTheme="majorEastAsia" w:hAnsiTheme="majorHAnsi" w:cstheme="majorHAnsi"/>
          <w:sz w:val="22"/>
          <w:szCs w:val="22"/>
          <w:highlight w:val="green"/>
          <w:u w:val="single"/>
          <w:shd w:val="clear" w:color="auto" w:fill="00FFFF"/>
        </w:rPr>
        <w:t>lack of definition and consent</w:t>
      </w:r>
      <w:r w:rsidRPr="003D299D">
        <w:rPr>
          <w:rStyle w:val="normaltextrun"/>
          <w:rFonts w:asciiTheme="majorHAnsi" w:eastAsiaTheme="majorEastAsia" w:hAnsiTheme="majorHAnsi" w:cstheme="majorHAnsi"/>
          <w:sz w:val="22"/>
          <w:szCs w:val="22"/>
          <w:u w:val="single"/>
        </w:rPr>
        <w:t> in the relationship </w:t>
      </w:r>
      <w:r w:rsidRPr="001B6AF1">
        <w:rPr>
          <w:rStyle w:val="normaltextrun"/>
          <w:rFonts w:asciiTheme="majorHAnsi" w:eastAsiaTheme="majorEastAsia" w:hAnsiTheme="majorHAnsi" w:cstheme="majorHAnsi"/>
          <w:sz w:val="22"/>
          <w:szCs w:val="22"/>
          <w:highlight w:val="green"/>
          <w:u w:val="single"/>
          <w:shd w:val="clear" w:color="auto" w:fill="00FFFF"/>
        </w:rPr>
        <w:t>promotes federal dominance.</w:t>
      </w:r>
      <w:r w:rsidRPr="003D299D">
        <w:rPr>
          <w:rStyle w:val="eop"/>
          <w:rFonts w:asciiTheme="majorHAnsi" w:hAnsiTheme="majorHAnsi" w:cstheme="majorHAnsi"/>
          <w:sz w:val="22"/>
          <w:szCs w:val="22"/>
        </w:rPr>
        <w:t> </w:t>
      </w:r>
    </w:p>
    <w:p w14:paraId="40184CB5" w14:textId="77777777" w:rsidR="00F72E93" w:rsidRPr="003D299D" w:rsidRDefault="00F72E93" w:rsidP="00F72E93">
      <w:pPr>
        <w:pStyle w:val="Heading4"/>
        <w:rPr>
          <w:rFonts w:asciiTheme="majorHAnsi" w:hAnsiTheme="majorHAnsi" w:cstheme="majorHAnsi"/>
          <w:sz w:val="18"/>
          <w:szCs w:val="18"/>
        </w:rPr>
      </w:pPr>
      <w:r w:rsidRPr="003D299D">
        <w:rPr>
          <w:rStyle w:val="normaltextrun"/>
          <w:rFonts w:asciiTheme="majorHAnsi" w:hAnsiTheme="majorHAnsi" w:cstheme="majorHAnsi"/>
          <w:b w:val="0"/>
          <w:bCs w:val="0"/>
        </w:rPr>
        <w:t>Vote neg—</w:t>
      </w:r>
      <w:r w:rsidRPr="003D299D">
        <w:rPr>
          <w:rStyle w:val="eop"/>
          <w:rFonts w:asciiTheme="majorHAnsi" w:hAnsiTheme="majorHAnsi" w:cstheme="majorHAnsi"/>
          <w:b w:val="0"/>
          <w:bCs w:val="0"/>
        </w:rPr>
        <w:t> </w:t>
      </w:r>
    </w:p>
    <w:p w14:paraId="7F439F2E" w14:textId="77777777" w:rsidR="00F72E93" w:rsidRPr="003D299D" w:rsidRDefault="00F72E93" w:rsidP="00F72E93">
      <w:pPr>
        <w:pStyle w:val="Heading4"/>
        <w:rPr>
          <w:rFonts w:asciiTheme="majorHAnsi" w:hAnsiTheme="majorHAnsi" w:cstheme="majorHAnsi"/>
          <w:sz w:val="18"/>
          <w:szCs w:val="18"/>
        </w:rPr>
      </w:pPr>
      <w:r w:rsidRPr="003D299D">
        <w:rPr>
          <w:rStyle w:val="normaltextrun"/>
          <w:rFonts w:asciiTheme="majorHAnsi" w:hAnsiTheme="majorHAnsi" w:cstheme="majorHAnsi"/>
          <w:b w:val="0"/>
          <w:bCs w:val="0"/>
        </w:rPr>
        <w:t>1 – Critical Education – The policymaking process is not innocent. Force them to study how their practice</w:t>
      </w:r>
      <w:r>
        <w:rPr>
          <w:rStyle w:val="normaltextrun"/>
          <w:rFonts w:asciiTheme="majorHAnsi" w:hAnsiTheme="majorHAnsi" w:cstheme="majorHAnsi"/>
          <w:b w:val="0"/>
          <w:bCs w:val="0"/>
        </w:rPr>
        <w:t xml:space="preserve">s can </w:t>
      </w:r>
      <w:r>
        <w:rPr>
          <w:rStyle w:val="normaltextrun"/>
          <w:rFonts w:asciiTheme="majorHAnsi" w:hAnsiTheme="majorHAnsi" w:cstheme="majorHAnsi"/>
          <w:b w:val="0"/>
          <w:bCs w:val="0"/>
          <w:i/>
          <w:iCs/>
        </w:rPr>
        <w:t>themself</w:t>
      </w:r>
      <w:r>
        <w:rPr>
          <w:rStyle w:val="normaltextrun"/>
          <w:rFonts w:asciiTheme="majorHAnsi" w:hAnsiTheme="majorHAnsi" w:cstheme="majorHAnsi"/>
          <w:b w:val="0"/>
          <w:bCs w:val="0"/>
        </w:rPr>
        <w:t xml:space="preserve"> </w:t>
      </w:r>
      <w:r w:rsidRPr="00090123">
        <w:rPr>
          <w:rStyle w:val="normaltextrun"/>
          <w:rFonts w:asciiTheme="majorHAnsi" w:hAnsiTheme="majorHAnsi" w:cstheme="majorHAnsi"/>
          <w:b w:val="0"/>
          <w:bCs w:val="0"/>
        </w:rPr>
        <w:t>reproduce</w:t>
      </w:r>
      <w:r w:rsidRPr="003D299D">
        <w:rPr>
          <w:rStyle w:val="normaltextrun"/>
          <w:rFonts w:asciiTheme="majorHAnsi" w:hAnsiTheme="majorHAnsi" w:cstheme="majorHAnsi"/>
          <w:b w:val="0"/>
          <w:bCs w:val="0"/>
        </w:rPr>
        <w:t xml:space="preserve"> settler colonialism. For tribes, these details are </w:t>
      </w:r>
      <w:r w:rsidRPr="003D299D">
        <w:rPr>
          <w:rStyle w:val="normaltextrun"/>
          <w:rFonts w:asciiTheme="majorHAnsi" w:hAnsiTheme="majorHAnsi" w:cstheme="majorHAnsi"/>
          <w:b w:val="0"/>
          <w:bCs w:val="0"/>
          <w:u w:val="single"/>
        </w:rPr>
        <w:t>life and death</w:t>
      </w:r>
      <w:r w:rsidRPr="003D299D">
        <w:rPr>
          <w:rStyle w:val="normaltextrun"/>
          <w:rFonts w:asciiTheme="majorHAnsi" w:hAnsiTheme="majorHAnsi" w:cstheme="majorHAnsi"/>
          <w:b w:val="0"/>
          <w:bCs w:val="0"/>
        </w:rPr>
        <w:t>.</w:t>
      </w:r>
      <w:r w:rsidRPr="003D299D">
        <w:rPr>
          <w:rStyle w:val="eop"/>
          <w:rFonts w:asciiTheme="majorHAnsi" w:hAnsiTheme="majorHAnsi" w:cstheme="majorHAnsi"/>
          <w:b w:val="0"/>
          <w:bCs w:val="0"/>
        </w:rPr>
        <w:t> </w:t>
      </w:r>
    </w:p>
    <w:p w14:paraId="603EA956" w14:textId="77777777" w:rsidR="00F72E93" w:rsidRPr="003D299D" w:rsidRDefault="00F72E93" w:rsidP="00F72E93">
      <w:pPr>
        <w:pStyle w:val="Heading4"/>
        <w:rPr>
          <w:rFonts w:asciiTheme="majorHAnsi" w:hAnsiTheme="majorHAnsi" w:cstheme="majorHAnsi"/>
          <w:sz w:val="18"/>
          <w:szCs w:val="18"/>
        </w:rPr>
      </w:pPr>
      <w:r w:rsidRPr="003D299D">
        <w:rPr>
          <w:rStyle w:val="normaltextrun"/>
          <w:rFonts w:asciiTheme="majorHAnsi" w:hAnsiTheme="majorHAnsi" w:cstheme="majorHAnsi"/>
          <w:b w:val="0"/>
          <w:bCs w:val="0"/>
        </w:rPr>
        <w:t>2 – Ground – Tribal sovereignty is the </w:t>
      </w:r>
      <w:r w:rsidRPr="003D299D">
        <w:rPr>
          <w:rStyle w:val="normaltextrun"/>
          <w:rFonts w:asciiTheme="majorHAnsi" w:hAnsiTheme="majorHAnsi" w:cstheme="majorHAnsi"/>
          <w:b w:val="0"/>
          <w:bCs w:val="0"/>
          <w:u w:val="single"/>
        </w:rPr>
        <w:t>first question</w:t>
      </w:r>
      <w:r w:rsidRPr="003D299D">
        <w:rPr>
          <w:rStyle w:val="normaltextrun"/>
          <w:rFonts w:asciiTheme="majorHAnsi" w:hAnsiTheme="majorHAnsi" w:cstheme="majorHAnsi"/>
          <w:b w:val="0"/>
          <w:bCs w:val="0"/>
        </w:rPr>
        <w:t> in any debate about policies that affect natives – avoiding it is </w:t>
      </w:r>
      <w:r w:rsidRPr="003D299D">
        <w:rPr>
          <w:rStyle w:val="normaltextrun"/>
          <w:rFonts w:asciiTheme="majorHAnsi" w:hAnsiTheme="majorHAnsi" w:cstheme="majorHAnsi"/>
          <w:b w:val="0"/>
          <w:bCs w:val="0"/>
          <w:u w:val="single"/>
        </w:rPr>
        <w:t>unfair</w:t>
      </w:r>
      <w:r w:rsidRPr="003D299D">
        <w:rPr>
          <w:rStyle w:val="normaltextrun"/>
          <w:rFonts w:asciiTheme="majorHAnsi" w:hAnsiTheme="majorHAnsi" w:cstheme="majorHAnsi"/>
          <w:b w:val="0"/>
          <w:bCs w:val="0"/>
        </w:rPr>
        <w:t>, </w:t>
      </w:r>
      <w:r w:rsidRPr="003D299D">
        <w:rPr>
          <w:rStyle w:val="normaltextrun"/>
          <w:rFonts w:asciiTheme="majorHAnsi" w:hAnsiTheme="majorHAnsi" w:cstheme="majorHAnsi"/>
          <w:b w:val="0"/>
          <w:bCs w:val="0"/>
          <w:u w:val="single"/>
        </w:rPr>
        <w:t>irresponsible</w:t>
      </w:r>
      <w:r w:rsidRPr="003D299D">
        <w:rPr>
          <w:rStyle w:val="normaltextrun"/>
          <w:rFonts w:asciiTheme="majorHAnsi" w:hAnsiTheme="majorHAnsi" w:cstheme="majorHAnsi"/>
          <w:b w:val="0"/>
          <w:bCs w:val="0"/>
        </w:rPr>
        <w:t>, and </w:t>
      </w:r>
      <w:r w:rsidRPr="003D299D">
        <w:rPr>
          <w:rStyle w:val="normaltextrun"/>
          <w:rFonts w:asciiTheme="majorHAnsi" w:hAnsiTheme="majorHAnsi" w:cstheme="majorHAnsi"/>
          <w:b w:val="0"/>
          <w:bCs w:val="0"/>
          <w:u w:val="single"/>
        </w:rPr>
        <w:t>bad for education</w:t>
      </w:r>
      <w:r w:rsidRPr="003D299D">
        <w:rPr>
          <w:rStyle w:val="normaltextrun"/>
          <w:rFonts w:asciiTheme="majorHAnsi" w:hAnsiTheme="majorHAnsi" w:cstheme="majorHAnsi"/>
          <w:b w:val="0"/>
          <w:bCs w:val="0"/>
        </w:rPr>
        <w:t>.</w:t>
      </w:r>
      <w:r w:rsidRPr="003D299D">
        <w:rPr>
          <w:rStyle w:val="eop"/>
          <w:rFonts w:asciiTheme="majorHAnsi" w:hAnsiTheme="majorHAnsi" w:cstheme="majorHAnsi"/>
          <w:b w:val="0"/>
          <w:bCs w:val="0"/>
        </w:rPr>
        <w:t> </w:t>
      </w:r>
    </w:p>
    <w:p w14:paraId="5EF32B5F" w14:textId="77777777" w:rsidR="00F72E93" w:rsidRPr="003D299D" w:rsidRDefault="00F72E93" w:rsidP="00F72E93">
      <w:pPr>
        <w:pStyle w:val="Heading4"/>
        <w:rPr>
          <w:rFonts w:asciiTheme="majorHAnsi" w:hAnsiTheme="majorHAnsi" w:cstheme="majorHAnsi"/>
          <w:sz w:val="18"/>
          <w:szCs w:val="18"/>
        </w:rPr>
      </w:pPr>
      <w:r w:rsidRPr="003D299D">
        <w:rPr>
          <w:rStyle w:val="normaltextrun"/>
          <w:rFonts w:asciiTheme="majorHAnsi" w:hAnsiTheme="majorHAnsi" w:cstheme="majorHAnsi"/>
          <w:b w:val="0"/>
          <w:bCs w:val="0"/>
        </w:rPr>
        <w:t>3 – Presumption – If their framing is right, then the state will always manipulate its policies to screw over tribes – you should </w:t>
      </w:r>
      <w:r w:rsidRPr="003D299D">
        <w:rPr>
          <w:rStyle w:val="normaltextrun"/>
          <w:rFonts w:asciiTheme="majorHAnsi" w:hAnsiTheme="majorHAnsi" w:cstheme="majorHAnsi"/>
          <w:b w:val="0"/>
          <w:bCs w:val="0"/>
          <w:u w:val="single"/>
        </w:rPr>
        <w:t>presume</w:t>
      </w:r>
      <w:r w:rsidRPr="003D299D">
        <w:rPr>
          <w:rStyle w:val="normaltextrun"/>
          <w:rFonts w:asciiTheme="majorHAnsi" w:hAnsiTheme="majorHAnsi" w:cstheme="majorHAnsi"/>
          <w:b w:val="0"/>
          <w:bCs w:val="0"/>
        </w:rPr>
        <w:t> no sovereignty.</w:t>
      </w:r>
      <w:r w:rsidRPr="003D299D">
        <w:rPr>
          <w:rStyle w:val="eop"/>
          <w:rFonts w:asciiTheme="majorHAnsi" w:hAnsiTheme="majorHAnsi" w:cstheme="majorHAnsi"/>
          <w:b w:val="0"/>
          <w:bCs w:val="0"/>
        </w:rPr>
        <w:t> </w:t>
      </w:r>
    </w:p>
    <w:p w14:paraId="31D3C144" w14:textId="77777777" w:rsidR="00F72E93" w:rsidRPr="003D299D" w:rsidRDefault="00F72E93" w:rsidP="00F72E93">
      <w:pPr>
        <w:pStyle w:val="Heading4"/>
        <w:rPr>
          <w:rFonts w:asciiTheme="majorHAnsi" w:hAnsiTheme="majorHAnsi" w:cstheme="majorHAnsi"/>
          <w:sz w:val="18"/>
          <w:szCs w:val="18"/>
        </w:rPr>
      </w:pPr>
      <w:r w:rsidRPr="003D299D">
        <w:rPr>
          <w:rStyle w:val="normaltextrun"/>
          <w:rFonts w:asciiTheme="majorHAnsi" w:hAnsiTheme="majorHAnsi" w:cstheme="majorHAnsi"/>
          <w:b w:val="0"/>
          <w:bCs w:val="0"/>
        </w:rPr>
        <w:t>4 – CX doesn’t check: (A) My </w:t>
      </w:r>
      <w:r w:rsidRPr="003D299D">
        <w:rPr>
          <w:rStyle w:val="spellingerror"/>
          <w:rFonts w:asciiTheme="majorHAnsi" w:hAnsiTheme="majorHAnsi" w:cstheme="majorHAnsi"/>
          <w:b w:val="0"/>
          <w:bCs w:val="0"/>
        </w:rPr>
        <w:t>interp</w:t>
      </w:r>
      <w:r w:rsidRPr="003D299D">
        <w:rPr>
          <w:rStyle w:val="normaltextrun"/>
          <w:rFonts w:asciiTheme="majorHAnsi" w:hAnsiTheme="majorHAnsi" w:cstheme="majorHAnsi"/>
          <w:b w:val="0"/>
          <w:bCs w:val="0"/>
        </w:rPr>
        <w:t> forces them to </w:t>
      </w:r>
      <w:r w:rsidRPr="003D299D">
        <w:rPr>
          <w:rStyle w:val="normaltextrun"/>
          <w:rFonts w:asciiTheme="majorHAnsi" w:hAnsiTheme="majorHAnsi" w:cstheme="majorHAnsi"/>
          <w:b w:val="0"/>
          <w:bCs w:val="0"/>
          <w:u w:val="single"/>
        </w:rPr>
        <w:t>research</w:t>
      </w:r>
      <w:r w:rsidRPr="003D299D">
        <w:rPr>
          <w:rStyle w:val="normaltextrun"/>
          <w:rFonts w:asciiTheme="majorHAnsi" w:hAnsiTheme="majorHAnsi" w:cstheme="majorHAnsi"/>
          <w:b w:val="0"/>
          <w:bCs w:val="0"/>
        </w:rPr>
        <w:t> these issues before round. (B) I can’t prep a </w:t>
      </w:r>
      <w:r w:rsidRPr="003D299D">
        <w:rPr>
          <w:rStyle w:val="spellingerror"/>
          <w:rFonts w:asciiTheme="majorHAnsi" w:hAnsiTheme="majorHAnsi" w:cstheme="majorHAnsi"/>
          <w:b w:val="0"/>
          <w:bCs w:val="0"/>
        </w:rPr>
        <w:t>strat</w:t>
      </w:r>
      <w:r w:rsidRPr="003D299D">
        <w:rPr>
          <w:rStyle w:val="normaltextrun"/>
          <w:rFonts w:asciiTheme="majorHAnsi" w:hAnsiTheme="majorHAnsi" w:cstheme="majorHAnsi"/>
          <w:b w:val="0"/>
          <w:bCs w:val="0"/>
        </w:rPr>
        <w:t> against their </w:t>
      </w:r>
      <w:r w:rsidRPr="003D299D">
        <w:rPr>
          <w:rStyle w:val="spellingerror"/>
          <w:rFonts w:asciiTheme="majorHAnsi" w:hAnsiTheme="majorHAnsi" w:cstheme="majorHAnsi"/>
          <w:b w:val="0"/>
          <w:bCs w:val="0"/>
        </w:rPr>
        <w:t>aff</w:t>
      </w:r>
      <w:r w:rsidRPr="003D299D">
        <w:rPr>
          <w:rStyle w:val="normaltextrun"/>
          <w:rFonts w:asciiTheme="majorHAnsi" w:hAnsiTheme="majorHAnsi" w:cstheme="majorHAnsi"/>
          <w:b w:val="0"/>
          <w:bCs w:val="0"/>
        </w:rPr>
        <w:t> until CX. (C) Footnoting DA—reduces crucial issues of sovereignty to a mere afterthought. (D) Specifying sovereignty should be the default—I shouldn’t have to ask.</w:t>
      </w:r>
      <w:r w:rsidRPr="003D299D">
        <w:rPr>
          <w:rStyle w:val="eop"/>
          <w:rFonts w:asciiTheme="majorHAnsi" w:hAnsiTheme="majorHAnsi" w:cstheme="majorHAnsi"/>
          <w:b w:val="0"/>
          <w:bCs w:val="0"/>
        </w:rPr>
        <w:t> </w:t>
      </w:r>
    </w:p>
    <w:p w14:paraId="23AA1ACE" w14:textId="77777777" w:rsidR="00F72E93" w:rsidRPr="003D299D" w:rsidRDefault="00F72E93" w:rsidP="00F72E93">
      <w:pPr>
        <w:pStyle w:val="paragraph"/>
        <w:spacing w:before="0" w:beforeAutospacing="0" w:after="0" w:afterAutospacing="0"/>
        <w:textAlignment w:val="baseline"/>
        <w:rPr>
          <w:rFonts w:asciiTheme="majorHAnsi" w:hAnsiTheme="majorHAnsi" w:cstheme="majorHAnsi"/>
          <w:sz w:val="18"/>
          <w:szCs w:val="18"/>
        </w:rPr>
      </w:pPr>
      <w:r w:rsidRPr="003D299D">
        <w:rPr>
          <w:rStyle w:val="eop"/>
          <w:rFonts w:asciiTheme="majorHAnsi" w:hAnsiTheme="majorHAnsi" w:cstheme="majorHAnsi"/>
          <w:sz w:val="22"/>
          <w:szCs w:val="22"/>
        </w:rPr>
        <w:t> </w:t>
      </w:r>
    </w:p>
    <w:p w14:paraId="4FD32727" w14:textId="77777777" w:rsidR="00F72E93" w:rsidRPr="003D299D" w:rsidRDefault="00F72E93" w:rsidP="00F72E93">
      <w:pPr>
        <w:pStyle w:val="Heading4"/>
        <w:rPr>
          <w:rFonts w:asciiTheme="majorHAnsi" w:hAnsiTheme="majorHAnsi" w:cstheme="majorHAnsi"/>
          <w:sz w:val="18"/>
          <w:szCs w:val="18"/>
        </w:rPr>
      </w:pPr>
      <w:r w:rsidRPr="003D299D">
        <w:rPr>
          <w:rStyle w:val="normaltextrun"/>
          <w:rFonts w:asciiTheme="majorHAnsi" w:hAnsiTheme="majorHAnsi" w:cstheme="majorHAnsi"/>
          <w:b w:val="0"/>
          <w:bCs w:val="0"/>
        </w:rPr>
        <w:t>It’s </w:t>
      </w:r>
      <w:r w:rsidRPr="003D299D">
        <w:rPr>
          <w:rStyle w:val="contextualspellingandgrammarerror"/>
          <w:rFonts w:asciiTheme="majorHAnsi" w:hAnsiTheme="majorHAnsi" w:cstheme="majorHAnsi"/>
          <w:b w:val="0"/>
          <w:bCs w:val="0"/>
        </w:rPr>
        <w:t>drop</w:t>
      </w:r>
      <w:r w:rsidRPr="003D299D">
        <w:rPr>
          <w:rStyle w:val="normaltextrun"/>
          <w:rFonts w:asciiTheme="majorHAnsi" w:hAnsiTheme="majorHAnsi" w:cstheme="majorHAnsi"/>
          <w:b w:val="0"/>
          <w:bCs w:val="0"/>
        </w:rPr>
        <w:t> the debater – anything else advantages the </w:t>
      </w:r>
      <w:r w:rsidRPr="003D299D">
        <w:rPr>
          <w:rStyle w:val="spellingerror"/>
          <w:rFonts w:asciiTheme="majorHAnsi" w:hAnsiTheme="majorHAnsi" w:cstheme="majorHAnsi"/>
          <w:b w:val="0"/>
          <w:bCs w:val="0"/>
        </w:rPr>
        <w:t>aff</w:t>
      </w:r>
      <w:r w:rsidRPr="003D299D">
        <w:rPr>
          <w:rStyle w:val="normaltextrun"/>
          <w:rFonts w:asciiTheme="majorHAnsi" w:hAnsiTheme="majorHAnsi" w:cstheme="majorHAnsi"/>
          <w:b w:val="0"/>
          <w:bCs w:val="0"/>
        </w:rPr>
        <w:t> by letting them shift in the 1AR. No RVIs – (A) They don’t get a cookie for proving they aren’t colonialist. (B) Guts substance—we should debate the </w:t>
      </w:r>
      <w:r w:rsidRPr="003D299D">
        <w:rPr>
          <w:rStyle w:val="spellingerror"/>
          <w:rFonts w:asciiTheme="majorHAnsi" w:hAnsiTheme="majorHAnsi" w:cstheme="majorHAnsi"/>
          <w:b w:val="0"/>
          <w:bCs w:val="0"/>
        </w:rPr>
        <w:t>aff</w:t>
      </w:r>
      <w:r w:rsidRPr="003D299D">
        <w:rPr>
          <w:rStyle w:val="normaltextrun"/>
          <w:rFonts w:asciiTheme="majorHAnsi" w:hAnsiTheme="majorHAnsi" w:cstheme="majorHAnsi"/>
          <w:b w:val="0"/>
          <w:bCs w:val="0"/>
        </w:rPr>
        <w:t> whenever possible. One shell is fair—they have plenty of time in the 1AR. Competing </w:t>
      </w:r>
      <w:r w:rsidRPr="003D299D">
        <w:rPr>
          <w:rStyle w:val="spellingerror"/>
          <w:rFonts w:asciiTheme="majorHAnsi" w:hAnsiTheme="majorHAnsi" w:cstheme="majorHAnsi"/>
          <w:b w:val="0"/>
          <w:bCs w:val="0"/>
        </w:rPr>
        <w:t>interps</w:t>
      </w:r>
      <w:r w:rsidRPr="003D299D">
        <w:rPr>
          <w:rStyle w:val="normaltextrun"/>
          <w:rFonts w:asciiTheme="majorHAnsi" w:hAnsiTheme="majorHAnsi" w:cstheme="majorHAnsi"/>
          <w:b w:val="0"/>
          <w:bCs w:val="0"/>
        </w:rPr>
        <w:t> – reasonability leads to a race to the bottom where debaters get away with terrible practices. Any bright line is arbitrary—you can’t be “educational enough.”</w:t>
      </w:r>
      <w:r w:rsidRPr="003D299D">
        <w:rPr>
          <w:rStyle w:val="eop"/>
          <w:rFonts w:asciiTheme="majorHAnsi" w:hAnsiTheme="majorHAnsi" w:cstheme="majorHAnsi"/>
          <w:b w:val="0"/>
          <w:bCs w:val="0"/>
        </w:rPr>
        <w:t> </w:t>
      </w:r>
    </w:p>
    <w:p w14:paraId="7291E698" w14:textId="77777777" w:rsidR="00F72E93" w:rsidRPr="003D299D" w:rsidRDefault="00F72E93" w:rsidP="00F72E93">
      <w:pPr>
        <w:rPr>
          <w:rFonts w:asciiTheme="majorHAnsi" w:hAnsiTheme="majorHAnsi" w:cstheme="majorHAnsi"/>
        </w:rPr>
      </w:pPr>
    </w:p>
    <w:p w14:paraId="624856D8" w14:textId="77777777" w:rsidR="00F72E93" w:rsidRPr="00B65D87" w:rsidRDefault="00F72E93" w:rsidP="00F72E93"/>
    <w:p w14:paraId="0C387F9A" w14:textId="77777777" w:rsidR="00F72E93" w:rsidRDefault="00F72E93" w:rsidP="00F72E93">
      <w:pPr>
        <w:pStyle w:val="Heading3"/>
      </w:pPr>
      <w:r>
        <w:t>1NC - OFF</w:t>
      </w:r>
    </w:p>
    <w:p w14:paraId="6E83F655" w14:textId="77777777" w:rsidR="00F72E93" w:rsidRPr="00275565" w:rsidRDefault="00F72E93" w:rsidP="00F72E93">
      <w:r>
        <w:t>Consult Natives CP</w:t>
      </w:r>
    </w:p>
    <w:p w14:paraId="578E0E58" w14:textId="77777777" w:rsidR="00F72E93" w:rsidRDefault="00F72E93" w:rsidP="00F72E93">
      <w:pPr>
        <w:pStyle w:val="Heading4"/>
      </w:pPr>
      <w:r>
        <w:t>CP: States ought engage in a prior and binding consultation with indigenous nations to adopt a binding international agreement that establishes outer space as a global commons not subject to appropriation and is enforced via a system of regulatory delimiting and global liability.</w:t>
      </w:r>
    </w:p>
    <w:p w14:paraId="7FC91C5C" w14:textId="77777777" w:rsidR="00F72E93" w:rsidRDefault="00F72E93" w:rsidP="00F72E93">
      <w:pPr>
        <w:rPr>
          <w:b/>
          <w:sz w:val="26"/>
          <w:szCs w:val="26"/>
        </w:rPr>
      </w:pPr>
    </w:p>
    <w:p w14:paraId="6151DFD1" w14:textId="77777777" w:rsidR="00F72E93" w:rsidRDefault="00F72E93" w:rsidP="00F72E93">
      <w:pPr>
        <w:pStyle w:val="Heading4"/>
      </w:pPr>
      <w:r>
        <w:t>Normal means isn’t a consultation but it’s key to indigenous sovereignty</w:t>
      </w:r>
    </w:p>
    <w:p w14:paraId="1D04526F" w14:textId="77777777" w:rsidR="00F72E93" w:rsidRDefault="00F72E93" w:rsidP="00F72E93">
      <w:r>
        <w:t xml:space="preserve">Hilding </w:t>
      </w:r>
      <w:r>
        <w:rPr>
          <w:b/>
          <w:sz w:val="26"/>
          <w:szCs w:val="26"/>
        </w:rPr>
        <w:t>Neilson &amp;</w:t>
      </w:r>
      <w:r>
        <w:t xml:space="preserve"> Elena </w:t>
      </w:r>
      <w:r>
        <w:rPr>
          <w:b/>
          <w:sz w:val="26"/>
          <w:szCs w:val="26"/>
        </w:rPr>
        <w:t>Cirkovic</w:t>
      </w:r>
      <w:r>
        <w:t xml:space="preserve"> Consulting Canadians on a Framework for Future Space Exploration Activities: A Response to the Canadian Space Agency (CSA) - Part I, Völkerrechtsblog, 28.07.</w:t>
      </w:r>
      <w:r>
        <w:rPr>
          <w:b/>
          <w:sz w:val="26"/>
          <w:szCs w:val="26"/>
        </w:rPr>
        <w:t>2021</w:t>
      </w:r>
      <w:r>
        <w:t>, doi: 10.17176/20210728-135814-0. //SR</w:t>
      </w:r>
    </w:p>
    <w:p w14:paraId="49DB2951" w14:textId="77777777" w:rsidR="00F72E93" w:rsidRDefault="00F72E93" w:rsidP="00F72E93">
      <w:r>
        <w:rPr>
          <w:sz w:val="16"/>
          <w:szCs w:val="16"/>
        </w:rPr>
        <w:t xml:space="preserve">Canada’s position of support and </w:t>
      </w:r>
      <w:r>
        <w:rPr>
          <w:u w:val="single"/>
        </w:rPr>
        <w:t>leadership in space exploration has a positive and impressive history</w:t>
      </w:r>
      <w:r>
        <w:rPr>
          <w:sz w:val="16"/>
          <w:szCs w:val="16"/>
        </w:rPr>
        <w:t xml:space="preserve">. From the development of the CanadaArm and the participation in work on the International Space Station (ISS) to the new scientific contributions with respect to lunar and Martian exploration, Canada has many reasons to be proud.  However, </w:t>
      </w:r>
      <w:r>
        <w:rPr>
          <w:u w:val="single"/>
        </w:rPr>
        <w:t>it is worth noting that</w:t>
      </w:r>
      <w:r>
        <w:rPr>
          <w:sz w:val="16"/>
          <w:szCs w:val="16"/>
        </w:rPr>
        <w:t xml:space="preserve"> Canada’s role in </w:t>
      </w:r>
      <w:r w:rsidRPr="001B6AF1">
        <w:rPr>
          <w:highlight w:val="green"/>
          <w:u w:val="single"/>
        </w:rPr>
        <w:t>space exploration</w:t>
      </w:r>
      <w:r>
        <w:rPr>
          <w:u w:val="single"/>
        </w:rPr>
        <w:t xml:space="preserve"> has traditionally </w:t>
      </w:r>
      <w:r w:rsidRPr="001B6AF1">
        <w:rPr>
          <w:highlight w:val="green"/>
          <w:u w:val="single"/>
        </w:rPr>
        <w:t>neglect</w:t>
      </w:r>
      <w:r>
        <w:rPr>
          <w:u w:val="single"/>
        </w:rPr>
        <w:t xml:space="preserve">ed </w:t>
      </w:r>
      <w:r w:rsidRPr="001B6AF1">
        <w:rPr>
          <w:highlight w:val="green"/>
          <w:u w:val="single"/>
        </w:rPr>
        <w:t>to include Indigenous peoples</w:t>
      </w:r>
      <w:r>
        <w:rPr>
          <w:u w:val="single"/>
        </w:rPr>
        <w:t>, Indigenous knowledges, and Indigenous rights</w:t>
      </w:r>
      <w:r>
        <w:rPr>
          <w:sz w:val="16"/>
          <w:szCs w:val="16"/>
        </w:rPr>
        <w:t xml:space="preserve">.  In general, the </w:t>
      </w:r>
      <w:r>
        <w:rPr>
          <w:u w:val="single"/>
        </w:rPr>
        <w:t>history of</w:t>
      </w:r>
      <w:r>
        <w:rPr>
          <w:sz w:val="16"/>
          <w:szCs w:val="16"/>
        </w:rPr>
        <w:t xml:space="preserve"> Canadian </w:t>
      </w:r>
      <w:r>
        <w:rPr>
          <w:u w:val="single"/>
        </w:rPr>
        <w:t>participation in space exploration did not have a substantial and direct impact on Indigenous peoples’ rights in Canada</w:t>
      </w:r>
      <w:r>
        <w:rPr>
          <w:sz w:val="16"/>
          <w:szCs w:val="16"/>
        </w:rPr>
        <w:t xml:space="preserve">. With accelerating technological developments in the past twenty years, space has become more accessible for humans.  With these transformations, </w:t>
      </w:r>
      <w:r>
        <w:rPr>
          <w:u w:val="single"/>
        </w:rPr>
        <w:t>the</w:t>
      </w:r>
      <w:r>
        <w:rPr>
          <w:sz w:val="16"/>
          <w:szCs w:val="16"/>
        </w:rPr>
        <w:t xml:space="preserve"> current and </w:t>
      </w:r>
      <w:r>
        <w:rPr>
          <w:u w:val="single"/>
        </w:rPr>
        <w:t>proposed future of space exploration has the potential to negatively impact Indigenous peoples</w:t>
      </w:r>
      <w:r>
        <w:rPr>
          <w:sz w:val="16"/>
          <w:szCs w:val="16"/>
        </w:rPr>
        <w:t xml:space="preserve"> across Canada. One of the emerging issues for astronomers and various traditions including traditions of Indigenous peoples in Canada and elsewhere, is the launching of so-called satellite mega constellations, such as the SpaceX’s Starlink. Increasing the number of satellites in the Lower Earth’s Orbit (LEO), impacts further research. For various human cultures, Dark Skies have, among others, navigational and spiritual significance. Finally, </w:t>
      </w:r>
      <w:r>
        <w:rPr>
          <w:u w:val="single"/>
        </w:rPr>
        <w:t xml:space="preserve">the objective of our post is to </w:t>
      </w:r>
      <w:r w:rsidRPr="001B6AF1">
        <w:rPr>
          <w:highlight w:val="green"/>
          <w:u w:val="single"/>
        </w:rPr>
        <w:t>emphasize</w:t>
      </w:r>
      <w:r>
        <w:rPr>
          <w:u w:val="single"/>
        </w:rPr>
        <w:t xml:space="preserve"> the need for </w:t>
      </w:r>
      <w:r w:rsidRPr="001B6AF1">
        <w:rPr>
          <w:highlight w:val="green"/>
          <w:u w:val="single"/>
        </w:rPr>
        <w:t>greater scientific understanding</w:t>
      </w:r>
      <w:r>
        <w:rPr>
          <w:u w:val="single"/>
        </w:rPr>
        <w:t xml:space="preserve"> of the universe, which is achieved </w:t>
      </w:r>
      <w:r w:rsidRPr="001B6AF1">
        <w:rPr>
          <w:highlight w:val="green"/>
          <w:u w:val="single"/>
        </w:rPr>
        <w:t>through</w:t>
      </w:r>
      <w:r>
        <w:rPr>
          <w:u w:val="single"/>
        </w:rPr>
        <w:t xml:space="preserve"> research, education and outreach, and </w:t>
      </w:r>
      <w:r w:rsidRPr="001B6AF1">
        <w:rPr>
          <w:highlight w:val="green"/>
          <w:u w:val="single"/>
        </w:rPr>
        <w:t>inclusion of multiple knowledges</w:t>
      </w:r>
      <w:r>
        <w:rPr>
          <w:u w:val="single"/>
        </w:rPr>
        <w:t xml:space="preserve"> and ontologies. </w:t>
      </w:r>
      <w:r w:rsidRPr="001B6AF1">
        <w:rPr>
          <w:highlight w:val="green"/>
          <w:u w:val="single"/>
        </w:rPr>
        <w:t>Without consultation</w:t>
      </w:r>
      <w:r>
        <w:rPr>
          <w:u w:val="single"/>
        </w:rPr>
        <w:t xml:space="preserve"> with multiple knowledges of multicultural and multinational</w:t>
      </w:r>
      <w:r>
        <w:rPr>
          <w:sz w:val="16"/>
          <w:szCs w:val="16"/>
        </w:rPr>
        <w:t xml:space="preserve"> Canada, </w:t>
      </w:r>
      <w:r w:rsidRPr="001B6AF1">
        <w:rPr>
          <w:highlight w:val="green"/>
          <w:u w:val="single"/>
        </w:rPr>
        <w:t>future space activities</w:t>
      </w:r>
      <w:r>
        <w:rPr>
          <w:u w:val="single"/>
        </w:rPr>
        <w:t xml:space="preserve"> might </w:t>
      </w:r>
      <w:r w:rsidRPr="001B6AF1">
        <w:rPr>
          <w:highlight w:val="green"/>
          <w:u w:val="single"/>
        </w:rPr>
        <w:t>contribute to</w:t>
      </w:r>
      <w:r>
        <w:rPr>
          <w:u w:val="single"/>
        </w:rPr>
        <w:t xml:space="preserve"> the </w:t>
      </w:r>
      <w:r w:rsidRPr="001B6AF1">
        <w:rPr>
          <w:highlight w:val="green"/>
          <w:u w:val="single"/>
        </w:rPr>
        <w:t>ongoing</w:t>
      </w:r>
      <w:r>
        <w:rPr>
          <w:u w:val="single"/>
        </w:rPr>
        <w:t xml:space="preserve"> culture of </w:t>
      </w:r>
      <w:r w:rsidRPr="001B6AF1">
        <w:rPr>
          <w:highlight w:val="green"/>
          <w:u w:val="single"/>
        </w:rPr>
        <w:t>colonization</w:t>
      </w:r>
      <w:r>
        <w:rPr>
          <w:sz w:val="16"/>
          <w:szCs w:val="16"/>
        </w:rPr>
        <w:t xml:space="preserve">.  We present arguments for the ethical and legal requirements for the CSA to consult with and to be inclusive of Indigenous rights and concerns as Canada </w:t>
      </w:r>
      <w:r>
        <w:rPr>
          <w:u w:val="single"/>
        </w:rPr>
        <w:t>moves to support the Artemis Accords</w:t>
      </w:r>
      <w:r>
        <w:rPr>
          <w:sz w:val="16"/>
          <w:szCs w:val="16"/>
        </w:rPr>
        <w:t xml:space="preserve">.  The Accords trigger a variety of issues in the outer space sector, which are beyond the scope of this brief post. The authors come to this work from two perspectives: the first being a Mi’kmaw astronomer who grew up in Newfoundland and is a status member of the Qalipu Nation, and co-author, a Bosnian-Canadian legal scholar.  Thereby we stress that our contribution is an opinion and has no intent to speak for Indigenous peoples in general and/or any Indigenous-led organization in Canada, or any particular group or community in Canada. Please note that we will be using the terms Indigenous, and Aboriginal interchangeably as we engage with the language of domestic (Canadian) and international documents, publications, institutions, and relevant regulatory and/or administrative bodies. The terms Indigenous and Aboriginal refers to the three different categories of Indigenous peoples in Canada – First Nation, Inuit, and Métis.  </w:t>
      </w:r>
      <w:r>
        <w:rPr>
          <w:u w:val="single"/>
        </w:rPr>
        <w:t>We reflect upon the</w:t>
      </w:r>
      <w:r>
        <w:rPr>
          <w:sz w:val="16"/>
          <w:szCs w:val="16"/>
        </w:rPr>
        <w:t xml:space="preserve"> CSA’s </w:t>
      </w:r>
      <w:r>
        <w:rPr>
          <w:u w:val="single"/>
        </w:rPr>
        <w:t xml:space="preserve">obligation to </w:t>
      </w:r>
      <w:r w:rsidRPr="001B6AF1">
        <w:rPr>
          <w:highlight w:val="green"/>
          <w:u w:val="single"/>
        </w:rPr>
        <w:t>consult Indigenous peoples</w:t>
      </w:r>
      <w:r>
        <w:rPr>
          <w:sz w:val="16"/>
          <w:szCs w:val="16"/>
        </w:rPr>
        <w:t xml:space="preserve"> in Canada </w:t>
      </w:r>
      <w:r w:rsidRPr="001B6AF1">
        <w:rPr>
          <w:highlight w:val="green"/>
          <w:u w:val="single"/>
        </w:rPr>
        <w:t>via</w:t>
      </w:r>
      <w:r>
        <w:rPr>
          <w:u w:val="single"/>
        </w:rPr>
        <w:t xml:space="preserve"> two lenses</w:t>
      </w:r>
      <w:r>
        <w:rPr>
          <w:sz w:val="16"/>
          <w:szCs w:val="16"/>
        </w:rPr>
        <w:t xml:space="preserve">: Firstly, where does Outer Space Law intersect with the modern and historic treaties between the First Nations and Canada (Crown)?  Do these treaties include the skies and outer space?  Secondly, considering its status as an international (and bilateral) agreement, where the Artemis Accords trigger the application of the United Nations Declaration on the Rights of Indigenous Peoples. Assuming that the Artemis Accords might, and in the situations where they do, trigger any responsibilities and obligations of Canada under the UNDRIP and its domestic laws to consult the First Nations, what are the CSA’s and Canada’s obligations to First Nation, Inuit, and Métis communities and Nations?  We engage with these two points considering the following:  That the questions of Indigenous rights and title in Canada, including the </w:t>
      </w:r>
      <w:r w:rsidRPr="001B6AF1">
        <w:rPr>
          <w:highlight w:val="green"/>
          <w:u w:val="single"/>
        </w:rPr>
        <w:t>treaty rights</w:t>
      </w:r>
      <w:r>
        <w:rPr>
          <w:u w:val="single"/>
        </w:rPr>
        <w:t>, have significant impacts on how Canada consults with the First Nations and other communities and nations in Canada and pursues the ongoing and future space exploration accordingly</w:t>
      </w:r>
      <w:r>
        <w:rPr>
          <w:sz w:val="16"/>
          <w:szCs w:val="16"/>
        </w:rPr>
        <w:t xml:space="preserve">;  That these questions also require a revisiting of the allegedly prevailing narrative as proposed by some scholars and members of the global outer space sector, generally speaking,  which treats space exploration as an analogy of the colonization of the Americas.  The legal framework of our argument is that of Canadian Constitutional obligations towards indigenous peoples. The relevant cases are discussed and listed in the rest the following sections.  Brief Consideration of Indigenous Rights in Canada  Canada’s obligations to Indigenous peoples under the Canadian Constitution cannot be superseded or undermined by commitments under a bilateral agreement such as the Artemis Accords. These </w:t>
      </w:r>
      <w:r w:rsidRPr="001B6AF1">
        <w:rPr>
          <w:highlight w:val="green"/>
          <w:u w:val="single"/>
        </w:rPr>
        <w:t>legal obligations</w:t>
      </w:r>
      <w:r>
        <w:rPr>
          <w:u w:val="single"/>
        </w:rPr>
        <w:t xml:space="preserve"> include those recognized and affirmed by Section 35 of the Constitution Act, 1982, and those </w:t>
      </w:r>
      <w:r w:rsidRPr="001B6AF1">
        <w:rPr>
          <w:highlight w:val="green"/>
          <w:u w:val="single"/>
        </w:rPr>
        <w:t>set out</w:t>
      </w:r>
      <w:r>
        <w:rPr>
          <w:u w:val="single"/>
        </w:rPr>
        <w:t xml:space="preserve"> in </w:t>
      </w:r>
      <w:r w:rsidRPr="001B6AF1">
        <w:rPr>
          <w:highlight w:val="green"/>
          <w:u w:val="single"/>
        </w:rPr>
        <w:t>self-government</w:t>
      </w:r>
      <w:r>
        <w:rPr>
          <w:u w:val="single"/>
        </w:rPr>
        <w:t xml:space="preserve"> agreements</w:t>
      </w:r>
      <w:r>
        <w:rPr>
          <w:sz w:val="16"/>
          <w:szCs w:val="16"/>
        </w:rPr>
        <w:t xml:space="preserve">.  We recognize that, in 1985, the Supreme Court of Canada (SCC) concluded that treaties between Indigenous peoples and the Crown were not international treaties but were sui generis treaties (Simon v The Queen, [1985] 2 SCR 387 at para 33).  However, it is worth considering that ‘[f]or many Indigenous peoples, treaties concluded with European powers…are, above all, treaties of peace and friendship, destined to organize coexistence in – not their exclusion from – the same territory and not to regulate restrictively their lives…under the overall jurisdiction of non-Indigenous authorities’ (para 117).  </w:t>
      </w:r>
      <w:r>
        <w:rPr>
          <w:u w:val="single"/>
        </w:rPr>
        <w:t>While the United Nations, in documents including the UNDRIP, has recognized the potentially international character of Indigenous Crown treaties</w:t>
      </w:r>
      <w:r>
        <w:rPr>
          <w:sz w:val="16"/>
          <w:szCs w:val="16"/>
        </w:rPr>
        <w:t xml:space="preserve"> (UNDRIP Preamble, art 37(1)), </w:t>
      </w:r>
      <w:r>
        <w:rPr>
          <w:u w:val="single"/>
        </w:rPr>
        <w:t xml:space="preserve">we recognize that Canadian </w:t>
      </w:r>
      <w:r w:rsidRPr="001B6AF1">
        <w:rPr>
          <w:highlight w:val="green"/>
          <w:u w:val="single"/>
        </w:rPr>
        <w:t>law has yet to consider</w:t>
      </w:r>
      <w:r>
        <w:rPr>
          <w:u w:val="single"/>
        </w:rPr>
        <w:t xml:space="preserve"> this international </w:t>
      </w:r>
      <w:r w:rsidRPr="001B6AF1">
        <w:rPr>
          <w:highlight w:val="green"/>
          <w:u w:val="single"/>
        </w:rPr>
        <w:t>recognition</w:t>
      </w:r>
      <w:r>
        <w:rPr>
          <w:u w:val="single"/>
        </w:rPr>
        <w:t xml:space="preserve"> in domestic law</w:t>
      </w:r>
      <w:r>
        <w:rPr>
          <w:sz w:val="16"/>
          <w:szCs w:val="16"/>
        </w:rPr>
        <w:t xml:space="preserve">. Nevertheless, as Henderson argues ‘any Crown authority over First Nations is limited to the actual scope of their treaty delegations. </w:t>
      </w:r>
      <w:r>
        <w:rPr>
          <w:u w:val="single"/>
        </w:rPr>
        <w:t xml:space="preserve">If no authority or power is delegated to the Crown, this </w:t>
      </w:r>
      <w:r w:rsidRPr="001B6AF1">
        <w:rPr>
          <w:highlight w:val="green"/>
          <w:u w:val="single"/>
        </w:rPr>
        <w:t>power must be</w:t>
      </w:r>
      <w:r>
        <w:rPr>
          <w:u w:val="single"/>
        </w:rPr>
        <w:t xml:space="preserve"> interpreted as reserved to First Nations, respectively, and is </w:t>
      </w:r>
      <w:r w:rsidRPr="001B6AF1">
        <w:rPr>
          <w:highlight w:val="green"/>
          <w:u w:val="single"/>
        </w:rPr>
        <w:t>protected by prerogative rights and</w:t>
      </w:r>
      <w:r>
        <w:rPr>
          <w:u w:val="single"/>
        </w:rPr>
        <w:t xml:space="preserve"> the </w:t>
      </w:r>
      <w:r w:rsidRPr="001B6AF1">
        <w:rPr>
          <w:highlight w:val="green"/>
          <w:u w:val="single"/>
        </w:rPr>
        <w:t>common law</w:t>
      </w:r>
      <w:r>
        <w:rPr>
          <w:u w:val="single"/>
        </w:rPr>
        <w:t xml:space="preserve"> since neither can extinguish a foreign legal system.’</w:t>
      </w:r>
      <w:r>
        <w:rPr>
          <w:sz w:val="16"/>
          <w:szCs w:val="16"/>
        </w:rPr>
        <w:t xml:space="preserve">. There are plural and ongoing discussions on the status of Aboriginal title in Canada, as well as treaty obligations. It is beyond the scope of our comment to address the extensive international and domestic jurisprudence on the topic. However, we stress the existence of the Crown’s fiduciary duty to Aboriginal People as an aspect of various activities, including Canada’s activities in outer space (See, Annex I). Indeed, ‘The doctrine of Aboriginal rights exists… because of one simple fact: when Europeans arrived in North America, Aboriginal peoples were already here, living in communities on the land, and participating in distinctive cultures, as they had done for centuries.  It is this fact, and this fact above all others, which separates Aboriginal peoples from all other minority groups in Canadian society and which mandates their special legal status.’ (Chief Justice Lamer in R. v. Van der Peet, para 30). </w:t>
      </w:r>
    </w:p>
    <w:p w14:paraId="77CCDCB8" w14:textId="77777777" w:rsidR="00F72E93" w:rsidRDefault="00F72E93" w:rsidP="00F72E93"/>
    <w:p w14:paraId="093C65F3" w14:textId="77777777" w:rsidR="00F72E93" w:rsidRDefault="00F72E93" w:rsidP="00F72E93">
      <w:pPr>
        <w:pStyle w:val="Heading4"/>
      </w:pPr>
      <w:r>
        <w:t>Indigenous people say yes–appropriation goes against their values</w:t>
      </w:r>
    </w:p>
    <w:p w14:paraId="6D1FCC5A" w14:textId="77777777" w:rsidR="00F72E93" w:rsidRDefault="00F72E93" w:rsidP="00F72E93">
      <w:r>
        <w:rPr>
          <w:b/>
          <w:sz w:val="26"/>
          <w:szCs w:val="26"/>
        </w:rPr>
        <w:t>Young</w:t>
      </w:r>
      <w:r>
        <w:t>, M. J. (</w:t>
      </w:r>
      <w:r>
        <w:rPr>
          <w:b/>
          <w:sz w:val="26"/>
          <w:szCs w:val="26"/>
        </w:rPr>
        <w:t>1987</w:t>
      </w:r>
      <w:r>
        <w:t>). “Pity the Indians of Outer Space”: Native American Views of the Space Program. Western Folklore, 46(4), 269. doi:10.2307/1499889 //SR *brackets for problematic language]</w:t>
      </w:r>
    </w:p>
    <w:p w14:paraId="77EF97EC" w14:textId="77777777" w:rsidR="00F72E93" w:rsidRDefault="00F72E93" w:rsidP="00F72E93">
      <w:r>
        <w:rPr>
          <w:u w:val="single"/>
        </w:rPr>
        <w:t>Because Native Americans [</w:t>
      </w:r>
      <w:r w:rsidRPr="001B6AF1">
        <w:rPr>
          <w:highlight w:val="green"/>
          <w:u w:val="single"/>
        </w:rPr>
        <w:t>indigenous people</w:t>
      </w:r>
      <w:r>
        <w:rPr>
          <w:u w:val="single"/>
        </w:rPr>
        <w:t xml:space="preserve">] have a different perspective of the world, they </w:t>
      </w:r>
      <w:r w:rsidRPr="001B6AF1">
        <w:rPr>
          <w:highlight w:val="green"/>
          <w:u w:val="single"/>
        </w:rPr>
        <w:t>can offer</w:t>
      </w:r>
      <w:r>
        <w:rPr>
          <w:u w:val="single"/>
        </w:rPr>
        <w:t xml:space="preserve"> us </w:t>
      </w:r>
      <w:r w:rsidRPr="001B6AF1">
        <w:rPr>
          <w:highlight w:val="green"/>
          <w:u w:val="single"/>
        </w:rPr>
        <w:t>alternative ways of</w:t>
      </w:r>
      <w:r>
        <w:rPr>
          <w:u w:val="single"/>
        </w:rPr>
        <w:t xml:space="preserve"> seeing ourselves in relationship to the natural world and help us answer the question of what constitutes appropriate </w:t>
      </w:r>
      <w:r w:rsidRPr="001B6AF1">
        <w:rPr>
          <w:highlight w:val="green"/>
          <w:u w:val="single"/>
        </w:rPr>
        <w:t>behavior-in</w:t>
      </w:r>
      <w:r>
        <w:rPr>
          <w:u w:val="single"/>
        </w:rPr>
        <w:t xml:space="preserve"> outer </w:t>
      </w:r>
      <w:r w:rsidRPr="001B6AF1">
        <w:rPr>
          <w:highlight w:val="green"/>
          <w:u w:val="single"/>
        </w:rPr>
        <w:t>space</w:t>
      </w:r>
      <w:r>
        <w:rPr>
          <w:u w:val="single"/>
        </w:rPr>
        <w:t>, as well as on earth</w:t>
      </w:r>
      <w:r>
        <w:rPr>
          <w:sz w:val="16"/>
          <w:szCs w:val="16"/>
        </w:rPr>
        <w:t xml:space="preserve">. Furthermore, some non-Native Americans realize that, as they look to the traditions of the Native Americans, they see their own heritage with increased clarity. </w:t>
      </w:r>
      <w:r>
        <w:rPr>
          <w:u w:val="single"/>
        </w:rPr>
        <w:t xml:space="preserve">Although this appreciation of Native Americans comes too late in America's history and could be construed as appropriating their ideas as we did their land, a significant number of Native Americans are receptive to the potential that now exists for a dialogue between traditions, both non-Native and Native American, perhaps because </w:t>
      </w:r>
      <w:r w:rsidRPr="001B6AF1">
        <w:rPr>
          <w:highlight w:val="green"/>
          <w:u w:val="single"/>
        </w:rPr>
        <w:t>they</w:t>
      </w:r>
      <w:r>
        <w:rPr>
          <w:u w:val="single"/>
        </w:rPr>
        <w:t xml:space="preserve"> are </w:t>
      </w:r>
      <w:r w:rsidRPr="001B6AF1">
        <w:rPr>
          <w:highlight w:val="green"/>
          <w:u w:val="single"/>
        </w:rPr>
        <w:t>experienc</w:t>
      </w:r>
      <w:r>
        <w:rPr>
          <w:u w:val="single"/>
        </w:rPr>
        <w:t xml:space="preserve">ing a </w:t>
      </w:r>
      <w:r w:rsidRPr="001B6AF1">
        <w:rPr>
          <w:highlight w:val="green"/>
          <w:u w:val="single"/>
        </w:rPr>
        <w:t>parallel concern</w:t>
      </w:r>
      <w:r>
        <w:rPr>
          <w:u w:val="single"/>
        </w:rPr>
        <w:t>, a need to come to terms with their own emerging identity</w:t>
      </w:r>
      <w:r>
        <w:rPr>
          <w:sz w:val="16"/>
          <w:szCs w:val="16"/>
        </w:rPr>
        <w:t xml:space="preserve">.2 </w:t>
      </w:r>
      <w:r>
        <w:rPr>
          <w:u w:val="single"/>
        </w:rPr>
        <w:t>Both groups have begun to realize that it is only through such a dialogue that the mistakes of the past can be avoided in the future</w:t>
      </w:r>
      <w:r>
        <w:rPr>
          <w:sz w:val="16"/>
          <w:szCs w:val="16"/>
        </w:rPr>
        <w:t xml:space="preserve">. For non-Native Americans the justification for this inquiry is that through an analysis of the difference between the two understandings of space-Anglo and Native American-we can better "see" the ideological dimensions of our own, taken-for-granted mythology that legitimizes space exploration. </w:t>
      </w:r>
      <w:r>
        <w:rPr>
          <w:u w:val="single"/>
        </w:rPr>
        <w:t xml:space="preserve">Native American </w:t>
      </w:r>
      <w:r w:rsidRPr="001B6AF1">
        <w:rPr>
          <w:highlight w:val="green"/>
          <w:u w:val="single"/>
        </w:rPr>
        <w:t>[indigenous] attitudes</w:t>
      </w:r>
      <w:r>
        <w:rPr>
          <w:u w:val="single"/>
        </w:rPr>
        <w:t xml:space="preserve"> towards "outer space" often </w:t>
      </w:r>
      <w:r w:rsidRPr="001B6AF1">
        <w:rPr>
          <w:highlight w:val="green"/>
          <w:u w:val="single"/>
        </w:rPr>
        <w:t>conflict with</w:t>
      </w:r>
      <w:r>
        <w:rPr>
          <w:u w:val="single"/>
        </w:rPr>
        <w:t xml:space="preserve"> the attitudes of the proponents of the U.S. </w:t>
      </w:r>
      <w:r w:rsidRPr="001B6AF1">
        <w:rPr>
          <w:highlight w:val="green"/>
          <w:u w:val="single"/>
        </w:rPr>
        <w:t>space program</w:t>
      </w:r>
      <w:r>
        <w:rPr>
          <w:sz w:val="16"/>
          <w:szCs w:val="16"/>
        </w:rPr>
        <w:t xml:space="preserve">. Rather than applying the metaphor of the "new frontier" or even the term "outer" to this aspect of the cosmos, many Native Americans regard it as encompassed in "Father Sky," part of their network of symbolic associations that integrates all elements of the cosmos. A recent commercial called "Earth Pictures," produced by TRW, a firm that specializes in "aerial views" of portions of the earth's globe from outer space, aptly illustrates these differing attitudes.3 In this commercial, </w:t>
      </w:r>
      <w:r>
        <w:rPr>
          <w:u w:val="single"/>
        </w:rPr>
        <w:t>TRW representatives give members of the Navajo tribe a guided tour of the TRW laboratories and conclude by showing them a satellite picture (Landsat) of the Navajo reservation from outer space</w:t>
      </w:r>
      <w:r>
        <w:rPr>
          <w:sz w:val="16"/>
          <w:szCs w:val="16"/>
        </w:rPr>
        <w:t xml:space="preserve">. With evident humor, </w:t>
      </w:r>
      <w:r>
        <w:rPr>
          <w:u w:val="single"/>
        </w:rPr>
        <w:t>the Navajos respond by holding up a picture of outer space from their reservation-a dry painting of Father Sky who contains within his body the sun, moon, and constellations</w:t>
      </w:r>
      <w:r>
        <w:rPr>
          <w:sz w:val="16"/>
          <w:szCs w:val="16"/>
        </w:rPr>
        <w:t xml:space="preserve">. </w:t>
      </w:r>
      <w:r>
        <w:rPr>
          <w:u w:val="single"/>
        </w:rPr>
        <w:t xml:space="preserve">The commercial thus serves to illustrate Navajo beliefs about "outer space." According to Navajo worldview, which </w:t>
      </w:r>
      <w:r w:rsidRPr="001B6AF1">
        <w:rPr>
          <w:highlight w:val="green"/>
          <w:u w:val="single"/>
        </w:rPr>
        <w:t>emphasize</w:t>
      </w:r>
      <w:r>
        <w:rPr>
          <w:u w:val="single"/>
        </w:rPr>
        <w:t xml:space="preserve">s </w:t>
      </w:r>
      <w:r w:rsidRPr="001B6AF1">
        <w:rPr>
          <w:highlight w:val="green"/>
          <w:u w:val="single"/>
        </w:rPr>
        <w:t>harmonious relations with</w:t>
      </w:r>
      <w:r>
        <w:rPr>
          <w:u w:val="single"/>
        </w:rPr>
        <w:t xml:space="preserve"> all elements of </w:t>
      </w:r>
      <w:r w:rsidRPr="001B6AF1">
        <w:rPr>
          <w:highlight w:val="green"/>
          <w:u w:val="single"/>
        </w:rPr>
        <w:t>the cosmos</w:t>
      </w:r>
      <w:r>
        <w:rPr>
          <w:u w:val="single"/>
        </w:rPr>
        <w:t xml:space="preserve">-a sacred kinship among all aspects of experience, natural and supernatural-Father Sky is a living being, intimately related to humans who should, therefore, </w:t>
      </w:r>
      <w:r w:rsidRPr="001B6AF1">
        <w:rPr>
          <w:highlight w:val="green"/>
          <w:u w:val="single"/>
        </w:rPr>
        <w:t>treat</w:t>
      </w:r>
      <w:r>
        <w:rPr>
          <w:u w:val="single"/>
        </w:rPr>
        <w:t xml:space="preserve"> him </w:t>
      </w:r>
      <w:r w:rsidRPr="001B6AF1">
        <w:rPr>
          <w:highlight w:val="green"/>
          <w:u w:val="single"/>
        </w:rPr>
        <w:t>with appreciation and respect</w:t>
      </w:r>
      <w:r>
        <w:rPr>
          <w:u w:val="single"/>
        </w:rPr>
        <w:t>. This example from the Navajo is representative of the cosmology of most Native American groups, a cosmology that is shaped by a belief in the unity and sacred nature of all life</w:t>
      </w:r>
      <w:r>
        <w:rPr>
          <w:sz w:val="16"/>
          <w:szCs w:val="16"/>
        </w:rPr>
        <w:t xml:space="preserve">, the above and the below. As Joseph Epes Brown suggests, the Native American quality of seeing is based on "a polysynthetic metaphysic of nature, immediately experienced rather than dangerously abstracted."4 He describes this vision as a "message of the sacred nature of the land, of place."5 Place in </w:t>
      </w:r>
      <w:r>
        <w:rPr>
          <w:u w:val="single"/>
        </w:rPr>
        <w:t>this sense extends</w:t>
      </w:r>
      <w:r>
        <w:rPr>
          <w:sz w:val="16"/>
          <w:szCs w:val="16"/>
        </w:rPr>
        <w:t xml:space="preserve">, of course, </w:t>
      </w:r>
      <w:r>
        <w:rPr>
          <w:u w:val="single"/>
        </w:rPr>
        <w:t>to outer space</w:t>
      </w:r>
      <w:r>
        <w:rPr>
          <w:sz w:val="16"/>
          <w:szCs w:val="16"/>
        </w:rPr>
        <w:t xml:space="preserve">, or Father Sky, as well as to Mother Earth. </w:t>
      </w:r>
      <w:r w:rsidRPr="001B6AF1">
        <w:rPr>
          <w:highlight w:val="green"/>
          <w:u w:val="single"/>
        </w:rPr>
        <w:t>This</w:t>
      </w:r>
      <w:r>
        <w:rPr>
          <w:u w:val="single"/>
        </w:rPr>
        <w:t xml:space="preserve"> perspective </w:t>
      </w:r>
      <w:r w:rsidRPr="001B6AF1">
        <w:rPr>
          <w:highlight w:val="green"/>
          <w:u w:val="single"/>
        </w:rPr>
        <w:t>contrasts</w:t>
      </w:r>
      <w:r>
        <w:rPr>
          <w:u w:val="single"/>
        </w:rPr>
        <w:t xml:space="preserve"> sharply </w:t>
      </w:r>
      <w:r w:rsidRPr="001B6AF1">
        <w:rPr>
          <w:highlight w:val="green"/>
          <w:u w:val="single"/>
        </w:rPr>
        <w:t>with</w:t>
      </w:r>
      <w:r>
        <w:rPr>
          <w:u w:val="single"/>
        </w:rPr>
        <w:t xml:space="preserve"> that of </w:t>
      </w:r>
      <w:r w:rsidRPr="001B6AF1">
        <w:rPr>
          <w:highlight w:val="green"/>
          <w:u w:val="single"/>
        </w:rPr>
        <w:t>enthusiasts of space exploration</w:t>
      </w:r>
      <w:r>
        <w:rPr>
          <w:u w:val="single"/>
        </w:rPr>
        <w:t xml:space="preserve"> who regard space as something "out there," beyond everyday experience, through which we should travel to reach planets and other objects that we will investigate, and, if possible, use </w:t>
      </w:r>
      <w:r w:rsidRPr="001B6AF1">
        <w:rPr>
          <w:highlight w:val="green"/>
          <w:u w:val="single"/>
        </w:rPr>
        <w:t>to meet our own needs</w:t>
      </w:r>
      <w:r>
        <w:rPr>
          <w:sz w:val="16"/>
          <w:szCs w:val="16"/>
        </w:rPr>
        <w:t>.</w:t>
      </w:r>
    </w:p>
    <w:p w14:paraId="3DA4230F" w14:textId="77777777" w:rsidR="00F72E93" w:rsidRDefault="00F72E93" w:rsidP="00F72E93"/>
    <w:p w14:paraId="5CE1C6B2" w14:textId="77777777" w:rsidR="00F72E93" w:rsidRDefault="00F72E93" w:rsidP="00F72E93">
      <w:pPr>
        <w:pStyle w:val="Heading4"/>
      </w:pPr>
      <w:r>
        <w:t>Solves the aff better</w:t>
      </w:r>
    </w:p>
    <w:p w14:paraId="5C90891B" w14:textId="77777777" w:rsidR="00F72E93" w:rsidRDefault="00F72E93" w:rsidP="00F72E93">
      <w:pPr>
        <w:widowControl w:val="0"/>
      </w:pPr>
      <w:r>
        <w:rPr>
          <w:b/>
          <w:sz w:val="26"/>
          <w:szCs w:val="26"/>
        </w:rPr>
        <w:t>​​Barsh 93</w:t>
      </w:r>
      <w:r>
        <w:t xml:space="preserve"> Russel Lawrence Barsh 1993 “Native American Sovereignty” University of Michigan Journal of Law Reform, Winter, 1993, 25 U. MICH. J. L. REF. 671 (Professor of Native American Studies at the University of Lethbridge)//Elmer</w:t>
      </w:r>
    </w:p>
    <w:p w14:paraId="2FE8C6F9" w14:textId="77777777" w:rsidR="00F72E93" w:rsidRDefault="00F72E93" w:rsidP="00F72E93">
      <w:pPr>
        <w:widowControl w:val="0"/>
      </w:pPr>
      <w:r>
        <w:rPr>
          <w:sz w:val="16"/>
          <w:szCs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Pr>
          <w:u w:val="single"/>
        </w:rPr>
        <w:t xml:space="preserve">our planet rapidly is losing its </w:t>
      </w:r>
      <w:r w:rsidRPr="001B6AF1">
        <w:rPr>
          <w:highlight w:val="green"/>
          <w:u w:val="single"/>
        </w:rPr>
        <w:t>cultural diversity</w:t>
      </w:r>
      <w:r>
        <w:rPr>
          <w:u w:val="single"/>
        </w:rPr>
        <w:t xml:space="preserve">, which </w:t>
      </w:r>
      <w:r w:rsidRPr="001B6AF1">
        <w:rPr>
          <w:highlight w:val="green"/>
          <w:u w:val="single"/>
        </w:rPr>
        <w:t>holds</w:t>
      </w:r>
      <w:r>
        <w:rPr>
          <w:u w:val="single"/>
        </w:rPr>
        <w:t xml:space="preserve"> the </w:t>
      </w:r>
      <w:r w:rsidRPr="001B6AF1">
        <w:rPr>
          <w:highlight w:val="green"/>
          <w:u w:val="single"/>
        </w:rPr>
        <w:t>key to</w:t>
      </w:r>
      <w:r>
        <w:rPr>
          <w:u w:val="single"/>
        </w:rPr>
        <w:t xml:space="preserve"> the </w:t>
      </w:r>
      <w:r w:rsidRPr="001B6AF1">
        <w:rPr>
          <w:highlight w:val="green"/>
          <w:u w:val="single"/>
        </w:rPr>
        <w:t>renewal and survival of human societies</w:t>
      </w:r>
      <w:r>
        <w:rPr>
          <w:u w:val="single"/>
        </w:rPr>
        <w:t>.</w:t>
      </w:r>
      <w:r>
        <w:rPr>
          <w:sz w:val="16"/>
          <w:szCs w:val="16"/>
        </w:rPr>
        <w:t xml:space="preserve">  Scientists and scholars search for an alternative in their theories while real alternative cultures disappear. </w:t>
      </w:r>
      <w:r>
        <w:rPr>
          <w:sz w:val="16"/>
          <w:szCs w:val="16"/>
        </w:rPr>
        <w:tab/>
      </w:r>
      <w:r w:rsidRPr="001B6AF1">
        <w:rPr>
          <w:highlight w:val="green"/>
          <w:u w:val="single"/>
        </w:rPr>
        <w:t>It will be a</w:t>
      </w:r>
      <w:r>
        <w:rPr>
          <w:u w:val="single"/>
        </w:rPr>
        <w:t xml:space="preserve"> real </w:t>
      </w:r>
      <w:r w:rsidRPr="001B6AF1">
        <w:rPr>
          <w:highlight w:val="green"/>
          <w:u w:val="single"/>
        </w:rPr>
        <w:t>struggle to reassert</w:t>
      </w:r>
      <w:r>
        <w:rPr>
          <w:u w:val="single"/>
        </w:rPr>
        <w:t xml:space="preserve"> an </w:t>
      </w:r>
      <w:r w:rsidRPr="001B6AF1">
        <w:rPr>
          <w:highlight w:val="green"/>
          <w:u w:val="single"/>
        </w:rPr>
        <w:t>indigenous perspective on social justice, democracy, and environment</w:t>
      </w:r>
      <w:r>
        <w:rPr>
          <w:u w:val="single"/>
        </w:rPr>
        <w:t>al security.  The hardest part of the struggle will be converting words to action, going beyond the familiar, empty rhetoric of sovereignty and cultural superiority</w:t>
      </w:r>
      <w:r>
        <w:rPr>
          <w:sz w:val="16"/>
          <w:szCs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Pr>
          <w:u w:val="single"/>
        </w:rPr>
        <w:t xml:space="preserve">Disillusioned and critical, they may yet find a voice of their own that is both modern and truly indigenous, and they may have the courage to practice the ideals that their parents merely sloganize.  Let us hope so.  </w:t>
      </w:r>
      <w:r w:rsidRPr="001B6AF1">
        <w:rPr>
          <w:highlight w:val="green"/>
          <w:u w:val="single"/>
        </w:rPr>
        <w:t>There is no alternative</w:t>
      </w:r>
      <w:r>
        <w:rPr>
          <w:u w:val="single"/>
        </w:rPr>
        <w:t xml:space="preserve"> for</w:t>
      </w:r>
      <w:r>
        <w:rPr>
          <w:sz w:val="16"/>
          <w:szCs w:val="16"/>
        </w:rPr>
        <w:t xml:space="preserve"> Indian survival or for </w:t>
      </w:r>
      <w:r>
        <w:rPr>
          <w:u w:val="single"/>
        </w:rPr>
        <w:t>global survival.</w:t>
      </w:r>
    </w:p>
    <w:p w14:paraId="10260318" w14:textId="77777777" w:rsidR="00F72E93" w:rsidRDefault="00F72E93" w:rsidP="00F72E93"/>
    <w:p w14:paraId="1D5171E2" w14:textId="77777777" w:rsidR="00F72E93" w:rsidRPr="003D299D" w:rsidRDefault="00F72E93" w:rsidP="00F72E93">
      <w:pPr>
        <w:pStyle w:val="Heading3"/>
        <w:rPr>
          <w:rFonts w:asciiTheme="majorHAnsi" w:hAnsiTheme="majorHAnsi" w:cstheme="majorHAnsi"/>
        </w:rPr>
      </w:pPr>
      <w:r w:rsidRPr="003D299D">
        <w:rPr>
          <w:rFonts w:asciiTheme="majorHAnsi" w:hAnsiTheme="majorHAnsi" w:cstheme="majorHAnsi"/>
        </w:rPr>
        <w:t>1NC - OFF</w:t>
      </w:r>
    </w:p>
    <w:p w14:paraId="588AAD7D" w14:textId="77777777" w:rsidR="00F72E93" w:rsidRPr="003D299D" w:rsidRDefault="00F72E93" w:rsidP="00F72E93">
      <w:pPr>
        <w:rPr>
          <w:rFonts w:asciiTheme="majorHAnsi" w:hAnsiTheme="majorHAnsi" w:cstheme="majorHAnsi"/>
        </w:rPr>
      </w:pPr>
      <w:r w:rsidRPr="003D299D">
        <w:rPr>
          <w:rFonts w:asciiTheme="majorHAnsi" w:hAnsiTheme="majorHAnsi" w:cstheme="majorHAnsi"/>
        </w:rPr>
        <w:t>Indigenous CP</w:t>
      </w:r>
    </w:p>
    <w:p w14:paraId="5B2E6BB3" w14:textId="77777777" w:rsidR="00F72E93" w:rsidRDefault="00F72E93" w:rsidP="00F72E93">
      <w:pPr>
        <w:pStyle w:val="Heading4"/>
      </w:pPr>
      <w:r>
        <w:t>Counterplan Text: The appropriation of outer space by private entities except for Viasat is unjust</w:t>
      </w:r>
    </w:p>
    <w:p w14:paraId="1EE6A352" w14:textId="77777777" w:rsidR="00F72E93" w:rsidRDefault="00F72E93" w:rsidP="00F72E93">
      <w:pPr>
        <w:pStyle w:val="Heading4"/>
      </w:pPr>
      <w:r>
        <w:t>Viasat boosts Indigenous economies.</w:t>
      </w:r>
    </w:p>
    <w:p w14:paraId="11144CD8" w14:textId="77777777" w:rsidR="00F72E93" w:rsidRDefault="00F72E93" w:rsidP="00F72E93">
      <w:pPr>
        <w:widowControl w:val="0"/>
        <w:shd w:val="clear" w:color="auto" w:fill="FFFFFF"/>
        <w:rPr>
          <w:color w:val="222222"/>
        </w:rPr>
      </w:pPr>
      <w:r>
        <w:rPr>
          <w:b/>
          <w:color w:val="222222"/>
          <w:sz w:val="26"/>
          <w:szCs w:val="26"/>
        </w:rPr>
        <w:t xml:space="preserve">SBS 1/12 </w:t>
      </w:r>
      <w:r>
        <w:rPr>
          <w:color w:val="222222"/>
        </w:rPr>
        <w:t xml:space="preserve">[Indigenous Australians to lead space industry at new Alice Springs earth ground station, </w:t>
      </w:r>
      <w:hyperlink r:id="rId10">
        <w:r>
          <w:rPr>
            <w:color w:val="1155CC"/>
          </w:rPr>
          <w:t>https://www.sbs.com.au/news/indigenous-australians-to-lead-space-industry-at-new-alice-springs-earth-ground-station/b35811cc-1ecb-4a90-9be2-d6c1f4486e3b</w:t>
        </w:r>
      </w:hyperlink>
      <w:r>
        <w:rPr>
          <w:color w:val="222222"/>
        </w:rPr>
        <w:t>, Jan 12 2022, SBS News] [SS]</w:t>
      </w:r>
    </w:p>
    <w:p w14:paraId="52D4BBF5" w14:textId="77777777" w:rsidR="00F72E93" w:rsidRDefault="00F72E93" w:rsidP="00F72E93">
      <w:pPr>
        <w:widowControl w:val="0"/>
        <w:shd w:val="clear" w:color="auto" w:fill="FFFFFF"/>
        <w:rPr>
          <w:color w:val="222222"/>
          <w:u w:val="single"/>
        </w:rPr>
      </w:pPr>
      <w:r w:rsidRPr="001B6AF1">
        <w:rPr>
          <w:highlight w:val="green"/>
          <w:u w:val="single"/>
        </w:rPr>
        <w:t>A</w:t>
      </w:r>
      <w:r>
        <w:rPr>
          <w:color w:val="222222"/>
          <w:sz w:val="16"/>
          <w:szCs w:val="16"/>
        </w:rPr>
        <w:t xml:space="preserve"> multi-million-dollar </w:t>
      </w:r>
      <w:r>
        <w:rPr>
          <w:color w:val="222222"/>
          <w:u w:val="single"/>
        </w:rPr>
        <w:t xml:space="preserve">earth </w:t>
      </w:r>
      <w:r w:rsidRPr="001B6AF1">
        <w:rPr>
          <w:highlight w:val="green"/>
          <w:u w:val="single"/>
        </w:rPr>
        <w:t>ground station</w:t>
      </w:r>
      <w:r>
        <w:rPr>
          <w:color w:val="222222"/>
          <w:sz w:val="16"/>
          <w:szCs w:val="16"/>
        </w:rPr>
        <w:t xml:space="preserve"> will be built in the Northern Territory's Alice Springs, </w:t>
      </w:r>
      <w:r w:rsidRPr="001B6AF1">
        <w:rPr>
          <w:highlight w:val="green"/>
          <w:u w:val="single"/>
        </w:rPr>
        <w:t>set to be the first</w:t>
      </w:r>
      <w:r>
        <w:rPr>
          <w:color w:val="222222"/>
          <w:u w:val="single"/>
        </w:rPr>
        <w:t xml:space="preserve"> development </w:t>
      </w:r>
      <w:r w:rsidRPr="001B6AF1">
        <w:rPr>
          <w:highlight w:val="green"/>
          <w:u w:val="single"/>
        </w:rPr>
        <w:t>of its kind on Aboriginal</w:t>
      </w:r>
      <w:r>
        <w:rPr>
          <w:color w:val="222222"/>
          <w:u w:val="single"/>
        </w:rPr>
        <w:t xml:space="preserve">-owned </w:t>
      </w:r>
      <w:r w:rsidRPr="001B6AF1">
        <w:rPr>
          <w:highlight w:val="green"/>
          <w:u w:val="single"/>
        </w:rPr>
        <w:t>land</w:t>
      </w:r>
      <w:r>
        <w:rPr>
          <w:color w:val="222222"/>
          <w:u w:val="single"/>
        </w:rPr>
        <w:t xml:space="preserve"> in Australia</w:t>
      </w:r>
      <w:r>
        <w:rPr>
          <w:color w:val="222222"/>
          <w:sz w:val="16"/>
          <w:szCs w:val="16"/>
        </w:rPr>
        <w:t xml:space="preserve">. </w:t>
      </w:r>
      <w:r w:rsidRPr="001B6AF1">
        <w:rPr>
          <w:highlight w:val="green"/>
          <w:u w:val="single"/>
        </w:rPr>
        <w:t>Indigenous Australians will be</w:t>
      </w:r>
      <w:r>
        <w:rPr>
          <w:color w:val="222222"/>
          <w:u w:val="single"/>
        </w:rPr>
        <w:t xml:space="preserve">come </w:t>
      </w:r>
      <w:r w:rsidRPr="001B6AF1">
        <w:rPr>
          <w:highlight w:val="green"/>
          <w:u w:val="single"/>
        </w:rPr>
        <w:t>leading participants in the</w:t>
      </w:r>
      <w:r>
        <w:rPr>
          <w:color w:val="222222"/>
          <w:u w:val="single"/>
        </w:rPr>
        <w:t xml:space="preserve"> global satellite and </w:t>
      </w:r>
      <w:r w:rsidRPr="001B6AF1">
        <w:rPr>
          <w:highlight w:val="green"/>
          <w:u w:val="single"/>
        </w:rPr>
        <w:t>space industry</w:t>
      </w:r>
      <w:r>
        <w:rPr>
          <w:color w:val="222222"/>
          <w:u w:val="single"/>
        </w:rPr>
        <w:t>,</w:t>
      </w:r>
      <w:r>
        <w:rPr>
          <w:color w:val="222222"/>
          <w:sz w:val="16"/>
          <w:szCs w:val="16"/>
        </w:rPr>
        <w:t xml:space="preserve"> </w:t>
      </w:r>
      <w:r>
        <w:rPr>
          <w:color w:val="222222"/>
          <w:u w:val="single"/>
        </w:rPr>
        <w:t>with the</w:t>
      </w:r>
      <w:r>
        <w:rPr>
          <w:color w:val="222222"/>
          <w:sz w:val="16"/>
          <w:szCs w:val="16"/>
        </w:rPr>
        <w:t xml:space="preserve"> Real-Time Earth (RTE) </w:t>
      </w:r>
      <w:r>
        <w:rPr>
          <w:color w:val="222222"/>
          <w:u w:val="single"/>
        </w:rPr>
        <w:t xml:space="preserve">facility expected to </w:t>
      </w:r>
      <w:r w:rsidRPr="001B6AF1">
        <w:rPr>
          <w:highlight w:val="green"/>
          <w:u w:val="single"/>
        </w:rPr>
        <w:t>bring new jobs</w:t>
      </w:r>
      <w:r>
        <w:rPr>
          <w:color w:val="222222"/>
          <w:u w:val="single"/>
        </w:rPr>
        <w:t xml:space="preserve"> and economic opportunities to</w:t>
      </w:r>
      <w:r>
        <w:rPr>
          <w:color w:val="222222"/>
          <w:sz w:val="16"/>
          <w:szCs w:val="16"/>
        </w:rPr>
        <w:t xml:space="preserve"> remote </w:t>
      </w:r>
      <w:r>
        <w:rPr>
          <w:color w:val="222222"/>
          <w:u w:val="single"/>
        </w:rPr>
        <w:t>Australia</w:t>
      </w:r>
      <w:r>
        <w:rPr>
          <w:color w:val="222222"/>
          <w:sz w:val="16"/>
          <w:szCs w:val="16"/>
        </w:rPr>
        <w:t xml:space="preserve">. Global communications company </w:t>
      </w:r>
      <w:r w:rsidRPr="001B6AF1">
        <w:rPr>
          <w:highlight w:val="green"/>
          <w:u w:val="single"/>
        </w:rPr>
        <w:t>Viasat</w:t>
      </w:r>
      <w:r>
        <w:rPr>
          <w:color w:val="222222"/>
          <w:sz w:val="16"/>
          <w:szCs w:val="16"/>
        </w:rPr>
        <w:t xml:space="preserve"> Inc. has </w:t>
      </w:r>
      <w:r>
        <w:rPr>
          <w:color w:val="222222"/>
          <w:u w:val="single"/>
        </w:rPr>
        <w:t>partnered with Aboriginal not-for-profit science and tech</w:t>
      </w:r>
      <w:r>
        <w:rPr>
          <w:color w:val="222222"/>
          <w:sz w:val="16"/>
          <w:szCs w:val="16"/>
        </w:rPr>
        <w:t xml:space="preserve">nology </w:t>
      </w:r>
      <w:r>
        <w:rPr>
          <w:color w:val="222222"/>
          <w:u w:val="single"/>
        </w:rPr>
        <w:t>company</w:t>
      </w:r>
      <w:r>
        <w:rPr>
          <w:color w:val="222222"/>
          <w:sz w:val="16"/>
          <w:szCs w:val="16"/>
        </w:rPr>
        <w:t xml:space="preserve"> Centre for Appropriate Technology Ltd (CfAT</w:t>
      </w:r>
      <w:r>
        <w:rPr>
          <w:color w:val="222222"/>
          <w:u w:val="single"/>
        </w:rPr>
        <w:t xml:space="preserve">) to deliver the project, </w:t>
      </w:r>
      <w:r w:rsidRPr="001B6AF1">
        <w:rPr>
          <w:highlight w:val="green"/>
          <w:u w:val="single"/>
        </w:rPr>
        <w:t>financed by Indigenous Business</w:t>
      </w:r>
      <w:r>
        <w:rPr>
          <w:color w:val="222222"/>
          <w:u w:val="single"/>
        </w:rPr>
        <w:t xml:space="preserve"> Australia.</w:t>
      </w:r>
      <w:r>
        <w:rPr>
          <w:color w:val="222222"/>
          <w:sz w:val="16"/>
          <w:szCs w:val="16"/>
        </w:rPr>
        <w:t xml:space="preserve"> It will be used </w:t>
      </w:r>
      <w:r>
        <w:rPr>
          <w:color w:val="222222"/>
          <w:u w:val="single"/>
        </w:rPr>
        <w:t xml:space="preserve">to </w:t>
      </w:r>
      <w:r w:rsidRPr="001B6AF1">
        <w:rPr>
          <w:highlight w:val="green"/>
          <w:u w:val="single"/>
        </w:rPr>
        <w:t>track</w:t>
      </w:r>
      <w:r>
        <w:rPr>
          <w:color w:val="222222"/>
          <w:sz w:val="16"/>
          <w:szCs w:val="16"/>
        </w:rPr>
        <w:t xml:space="preserve"> the next generation of low earth orbiting </w:t>
      </w:r>
      <w:r>
        <w:rPr>
          <w:color w:val="222222"/>
          <w:u w:val="single"/>
        </w:rPr>
        <w:t>satellites for</w:t>
      </w:r>
      <w:r>
        <w:rPr>
          <w:color w:val="222222"/>
          <w:sz w:val="16"/>
          <w:szCs w:val="16"/>
        </w:rPr>
        <w:t xml:space="preserve"> earth observation used for scientific research, </w:t>
      </w:r>
      <w:r w:rsidRPr="001B6AF1">
        <w:rPr>
          <w:highlight w:val="green"/>
          <w:u w:val="single"/>
        </w:rPr>
        <w:t>environmental monitoring</w:t>
      </w:r>
      <w:r>
        <w:rPr>
          <w:color w:val="222222"/>
          <w:u w:val="single"/>
        </w:rPr>
        <w:t xml:space="preserve">, </w:t>
      </w:r>
      <w:r w:rsidRPr="001B6AF1">
        <w:rPr>
          <w:highlight w:val="green"/>
          <w:u w:val="single"/>
        </w:rPr>
        <w:t>and commercial applications</w:t>
      </w:r>
      <w:r>
        <w:rPr>
          <w:color w:val="222222"/>
          <w:sz w:val="16"/>
          <w:szCs w:val="16"/>
        </w:rPr>
        <w:t xml:space="preserve">. CfAT chairperson Peter Renehan said </w:t>
      </w:r>
      <w:r>
        <w:rPr>
          <w:color w:val="222222"/>
          <w:u w:val="single"/>
        </w:rPr>
        <w:t>the facility "</w:t>
      </w:r>
      <w:r w:rsidRPr="001B6AF1">
        <w:rPr>
          <w:highlight w:val="green"/>
          <w:u w:val="single"/>
        </w:rPr>
        <w:t>puts Aboriginal people at the forefront of</w:t>
      </w:r>
      <w:r>
        <w:rPr>
          <w:color w:val="222222"/>
          <w:u w:val="single"/>
        </w:rPr>
        <w:t xml:space="preserve"> Australia’s growing </w:t>
      </w:r>
      <w:r w:rsidRPr="001B6AF1">
        <w:rPr>
          <w:highlight w:val="green"/>
          <w:u w:val="single"/>
        </w:rPr>
        <w:t>space</w:t>
      </w:r>
      <w:r>
        <w:rPr>
          <w:color w:val="222222"/>
          <w:u w:val="single"/>
        </w:rPr>
        <w:t xml:space="preserve"> sector</w:t>
      </w:r>
      <w:r>
        <w:rPr>
          <w:color w:val="222222"/>
          <w:sz w:val="16"/>
          <w:szCs w:val="16"/>
        </w:rPr>
        <w:t xml:space="preserve">". "This state-of-the-art development will provide a positive contribution to the local economy </w:t>
      </w:r>
      <w:r>
        <w:rPr>
          <w:color w:val="222222"/>
          <w:u w:val="single"/>
        </w:rPr>
        <w:t>through employment opportunities</w:t>
      </w:r>
      <w:r>
        <w:rPr>
          <w:color w:val="222222"/>
          <w:sz w:val="16"/>
          <w:szCs w:val="16"/>
        </w:rPr>
        <w:t xml:space="preserve"> for local businesses during each phase of construction </w:t>
      </w:r>
      <w:r>
        <w:rPr>
          <w:color w:val="222222"/>
          <w:u w:val="single"/>
        </w:rPr>
        <w:t>as well as ongoing jobs for local Aboriginal people</w:t>
      </w:r>
      <w:r>
        <w:rPr>
          <w:color w:val="222222"/>
          <w:sz w:val="16"/>
          <w:szCs w:val="16"/>
        </w:rPr>
        <w:t xml:space="preserve"> once operational," she said. "CfAT exists to provide people in regional and remote Australia with options for maintaining their relationship with country. "</w:t>
      </w:r>
      <w:r>
        <w:rPr>
          <w:color w:val="222222"/>
          <w:u w:val="single"/>
        </w:rPr>
        <w:t>We</w:t>
      </w:r>
      <w:r>
        <w:rPr>
          <w:color w:val="222222"/>
          <w:sz w:val="16"/>
          <w:szCs w:val="16"/>
        </w:rPr>
        <w:t xml:space="preserve"> do this by </w:t>
      </w:r>
      <w:r w:rsidRPr="001B6AF1">
        <w:rPr>
          <w:highlight w:val="green"/>
          <w:u w:val="single"/>
        </w:rPr>
        <w:t>provid</w:t>
      </w:r>
      <w:r>
        <w:rPr>
          <w:color w:val="222222"/>
          <w:u w:val="single"/>
        </w:rPr>
        <w:t xml:space="preserve">ing </w:t>
      </w:r>
      <w:r w:rsidRPr="001B6AF1">
        <w:rPr>
          <w:highlight w:val="green"/>
          <w:u w:val="single"/>
        </w:rPr>
        <w:t>technologically innovative solutions</w:t>
      </w:r>
      <w:r>
        <w:rPr>
          <w:color w:val="222222"/>
          <w:u w:val="single"/>
        </w:rPr>
        <w:t xml:space="preserve"> to infrastructure challenges</w:t>
      </w:r>
      <w:r>
        <w:rPr>
          <w:color w:val="222222"/>
          <w:sz w:val="16"/>
          <w:szCs w:val="16"/>
        </w:rPr>
        <w:t xml:space="preserve"> with digital connectivity as a core focus of the companies work." A KPMG report Aboriginal and Torres Strait Islander people own or have controlling interests in about 40 per cent of the Australian land mass under various forms of title and legislation. Indigenous Business Australia Chairperson Eddie Fry said the new earth ground station was important for both the Australian space industry and the Indigenous community. "</w:t>
      </w:r>
      <w:r>
        <w:rPr>
          <w:color w:val="222222"/>
          <w:u w:val="single"/>
        </w:rPr>
        <w:t>Aboriginal</w:t>
      </w:r>
      <w:r>
        <w:rPr>
          <w:color w:val="222222"/>
          <w:sz w:val="16"/>
          <w:szCs w:val="16"/>
        </w:rPr>
        <w:t xml:space="preserve"> and Torres Strait Islander </w:t>
      </w:r>
      <w:r>
        <w:rPr>
          <w:color w:val="222222"/>
          <w:u w:val="single"/>
        </w:rPr>
        <w:t>people own or control significant areas of land</w:t>
      </w:r>
      <w:r>
        <w:rPr>
          <w:color w:val="222222"/>
          <w:sz w:val="16"/>
          <w:szCs w:val="16"/>
        </w:rPr>
        <w:t xml:space="preserve"> in remote areas </w:t>
      </w:r>
      <w:r>
        <w:rPr>
          <w:color w:val="222222"/>
          <w:u w:val="single"/>
        </w:rPr>
        <w:t>where there is limited economic potential</w:t>
      </w:r>
      <w:r>
        <w:rPr>
          <w:color w:val="222222"/>
          <w:sz w:val="16"/>
          <w:szCs w:val="16"/>
        </w:rPr>
        <w:t>," he said. "</w:t>
      </w:r>
      <w:r w:rsidRPr="001B6AF1">
        <w:rPr>
          <w:highlight w:val="green"/>
          <w:u w:val="single"/>
        </w:rPr>
        <w:t>This</w:t>
      </w:r>
      <w:r>
        <w:rPr>
          <w:color w:val="222222"/>
          <w:sz w:val="16"/>
          <w:szCs w:val="16"/>
        </w:rPr>
        <w:t xml:space="preserve"> first of its kind development on Aboriginal land </w:t>
      </w:r>
      <w:r w:rsidRPr="001B6AF1">
        <w:rPr>
          <w:highlight w:val="green"/>
          <w:u w:val="single"/>
        </w:rPr>
        <w:t>gives</w:t>
      </w:r>
      <w:r>
        <w:rPr>
          <w:color w:val="222222"/>
          <w:sz w:val="16"/>
          <w:szCs w:val="16"/>
        </w:rPr>
        <w:t xml:space="preserve"> the community both </w:t>
      </w:r>
      <w:r w:rsidRPr="001B6AF1">
        <w:rPr>
          <w:highlight w:val="green"/>
          <w:u w:val="single"/>
        </w:rPr>
        <w:t>economic</w:t>
      </w:r>
      <w:r>
        <w:rPr>
          <w:color w:val="222222"/>
          <w:u w:val="single"/>
        </w:rPr>
        <w:t xml:space="preserve"> and social </w:t>
      </w:r>
      <w:r w:rsidRPr="001B6AF1">
        <w:rPr>
          <w:highlight w:val="green"/>
          <w:u w:val="single"/>
        </w:rPr>
        <w:t>returns</w:t>
      </w:r>
      <w:r>
        <w:rPr>
          <w:color w:val="222222"/>
          <w:sz w:val="16"/>
          <w:szCs w:val="16"/>
        </w:rPr>
        <w:t>." He added Alice Springs was an optimal environment for this type of technology due to a large number of cloud-free days, limited radio interference and access to fibre network on the grounds. Indigenous Australians Minister Ken Wyatt said developments such as this showcased how Aboriginal and Torres Strait Islander people could continue leading roles in our nation’s innovation. "</w:t>
      </w:r>
      <w:r w:rsidRPr="001B6AF1">
        <w:rPr>
          <w:highlight w:val="green"/>
          <w:u w:val="single"/>
        </w:rPr>
        <w:t>Indigenous Australians hold</w:t>
      </w:r>
      <w:r>
        <w:rPr>
          <w:color w:val="222222"/>
          <w:u w:val="single"/>
        </w:rPr>
        <w:t xml:space="preserve"> a </w:t>
      </w:r>
      <w:r w:rsidRPr="001B6AF1">
        <w:rPr>
          <w:highlight w:val="green"/>
          <w:u w:val="single"/>
        </w:rPr>
        <w:t>powerful</w:t>
      </w:r>
      <w:r>
        <w:rPr>
          <w:color w:val="222222"/>
          <w:u w:val="single"/>
        </w:rPr>
        <w:t xml:space="preserve"> economic </w:t>
      </w:r>
      <w:r w:rsidRPr="001B6AF1">
        <w:rPr>
          <w:highlight w:val="green"/>
          <w:u w:val="single"/>
        </w:rPr>
        <w:t>force through</w:t>
      </w:r>
      <w:r>
        <w:rPr>
          <w:color w:val="222222"/>
          <w:u w:val="single"/>
        </w:rPr>
        <w:t xml:space="preserve"> their </w:t>
      </w:r>
      <w:r w:rsidRPr="001B6AF1">
        <w:rPr>
          <w:highlight w:val="green"/>
          <w:u w:val="single"/>
        </w:rPr>
        <w:t>connections with land, culture and community</w:t>
      </w:r>
      <w:r>
        <w:rPr>
          <w:color w:val="222222"/>
          <w:u w:val="single"/>
        </w:rPr>
        <w:t>,</w:t>
      </w:r>
      <w:r>
        <w:rPr>
          <w:color w:val="222222"/>
          <w:sz w:val="16"/>
          <w:szCs w:val="16"/>
        </w:rPr>
        <w:t>” he said. "</w:t>
      </w:r>
      <w:r>
        <w:rPr>
          <w:color w:val="222222"/>
          <w:u w:val="single"/>
        </w:rPr>
        <w:t>This</w:t>
      </w:r>
      <w:r>
        <w:rPr>
          <w:color w:val="222222"/>
          <w:sz w:val="16"/>
          <w:szCs w:val="16"/>
        </w:rPr>
        <w:t xml:space="preserve"> exciting project </w:t>
      </w:r>
      <w:r>
        <w:rPr>
          <w:color w:val="222222"/>
          <w:u w:val="single"/>
        </w:rPr>
        <w:t>is a prime example of the power of country to help deliver commercial returns through technology, employment and career opportunities."</w:t>
      </w:r>
    </w:p>
    <w:p w14:paraId="463B7667" w14:textId="77777777" w:rsidR="00F72E93" w:rsidRPr="001B6AF1" w:rsidRDefault="00F72E93" w:rsidP="00F72E93">
      <w:pPr>
        <w:widowControl w:val="0"/>
        <w:shd w:val="clear" w:color="auto" w:fill="FFFFFF"/>
        <w:rPr>
          <w:b/>
          <w:color w:val="222222"/>
          <w:highlight w:val="green"/>
          <w:u w:val="single"/>
        </w:rPr>
      </w:pPr>
    </w:p>
    <w:p w14:paraId="723A236F" w14:textId="77777777" w:rsidR="00F72E93" w:rsidRDefault="00F72E93" w:rsidP="00F72E93">
      <w:pPr>
        <w:pStyle w:val="Heading4"/>
      </w:pPr>
      <w:r>
        <w:t>Indigenous led economics solve warming.</w:t>
      </w:r>
    </w:p>
    <w:p w14:paraId="3B6E473F" w14:textId="77777777" w:rsidR="00F72E93" w:rsidRDefault="00F72E93" w:rsidP="00F72E93">
      <w:pPr>
        <w:widowControl w:val="0"/>
        <w:shd w:val="clear" w:color="auto" w:fill="FFFFFF"/>
        <w:rPr>
          <w:color w:val="222222"/>
        </w:rPr>
      </w:pPr>
      <w:r>
        <w:rPr>
          <w:b/>
          <w:color w:val="222222"/>
          <w:sz w:val="26"/>
          <w:szCs w:val="26"/>
        </w:rPr>
        <w:t xml:space="preserve">Swiderska ‘21 </w:t>
      </w:r>
      <w:r>
        <w:rPr>
          <w:color w:val="222222"/>
        </w:rPr>
        <w:t xml:space="preserve">[Here's why Indigenous economics is the key to saving nature, </w:t>
      </w:r>
      <w:hyperlink r:id="rId11">
        <w:r>
          <w:rPr>
            <w:color w:val="1155CC"/>
          </w:rPr>
          <w:t>https://www.iied.org/heres-why-indigenous-economics-key-saving-nature</w:t>
        </w:r>
      </w:hyperlink>
      <w:r>
        <w:rPr>
          <w:color w:val="222222"/>
        </w:rPr>
        <w:t>, Krystyna Swiderska, April 13 2021] [SS]</w:t>
      </w:r>
    </w:p>
    <w:p w14:paraId="10B00159" w14:textId="77777777" w:rsidR="00F72E93" w:rsidRPr="0044340E" w:rsidRDefault="00F72E93" w:rsidP="00F72E93">
      <w:pPr>
        <w:widowControl w:val="0"/>
        <w:shd w:val="clear" w:color="auto" w:fill="FFFFFF"/>
        <w:rPr>
          <w:color w:val="222222"/>
          <w:sz w:val="14"/>
          <w:szCs w:val="14"/>
        </w:rPr>
      </w:pPr>
      <w:r w:rsidRPr="001B6AF1">
        <w:rPr>
          <w:highlight w:val="green"/>
          <w:u w:val="single"/>
        </w:rPr>
        <w:t>Western economics</w:t>
      </w:r>
      <w:r>
        <w:rPr>
          <w:color w:val="222222"/>
          <w:u w:val="single"/>
        </w:rPr>
        <w:t xml:space="preserve"> is</w:t>
      </w:r>
      <w:r>
        <w:rPr>
          <w:color w:val="222222"/>
          <w:sz w:val="14"/>
          <w:szCs w:val="14"/>
        </w:rPr>
        <w:t xml:space="preserve"> not only </w:t>
      </w:r>
      <w:r w:rsidRPr="001B6AF1">
        <w:rPr>
          <w:highlight w:val="green"/>
          <w:u w:val="single"/>
        </w:rPr>
        <w:t>destroying the environment</w:t>
      </w:r>
      <w:r>
        <w:rPr>
          <w:color w:val="222222"/>
          <w:sz w:val="14"/>
          <w:szCs w:val="14"/>
        </w:rPr>
        <w:t>. It is also destroying Indigenous peoples’ holistic development models that ensure balance with nature, and provide alternative paradigms for sustainable development. For many of the world’s 476 million Indigenous peoples, balance and reciprocity (PDF) with nature are fundamental principles that guide all aspects of life</w:t>
      </w:r>
      <w:r>
        <w:rPr>
          <w:color w:val="222222"/>
          <w:u w:val="single"/>
        </w:rPr>
        <w:t>. Rather than privileging human economic goals</w:t>
      </w:r>
      <w:r>
        <w:rPr>
          <w:color w:val="222222"/>
          <w:sz w:val="14"/>
          <w:szCs w:val="14"/>
        </w:rPr>
        <w:t xml:space="preserve"> and pursuing nature conservation separately, many </w:t>
      </w:r>
      <w:r w:rsidRPr="001B6AF1">
        <w:rPr>
          <w:highlight w:val="green"/>
          <w:u w:val="single"/>
        </w:rPr>
        <w:t>Indigenous societies seek</w:t>
      </w:r>
      <w:r>
        <w:rPr>
          <w:color w:val="222222"/>
          <w:u w:val="single"/>
        </w:rPr>
        <w:t xml:space="preserve"> to achieve </w:t>
      </w:r>
      <w:r w:rsidRPr="001B6AF1">
        <w:rPr>
          <w:highlight w:val="green"/>
          <w:u w:val="single"/>
        </w:rPr>
        <w:t>‘holistic wellbeing’</w:t>
      </w:r>
      <w:r>
        <w:rPr>
          <w:color w:val="222222"/>
          <w:sz w:val="14"/>
          <w:szCs w:val="14"/>
        </w:rPr>
        <w:t xml:space="preserve"> or ‘Buen Vivir’, which means the wellbeing of both people and nature together. Take the Quechua and Aymara people in Peru, for example, who make up nearly a fifth of Peru’s population. According to their Andean cosmovision, the world is divided into three communities or ‘ayllus’: i) the wild or natural world, ii) the human and domesticated world, and iii) the sacred world. To achieve wellbeing (‘Sumaq Causay’), these three communities must be in balance, which requires reciprocity between them (‘ayni’). These Andean concepts come from the Incas, the largest pre-Columbian empire, and are still very much alive in the Andes. So too are barter markets (PDF), which provide people at different altitudes with access to essential nutrients and help sustain rich Andean biodiversity. Balance with nature, reciprocity and solidarity (the obligation to help those in need) are key principles embedded in many Indigenous cultures across the world, from the Americas, to China, India and Kenya. </w:t>
      </w:r>
      <w:r>
        <w:rPr>
          <w:color w:val="222222"/>
          <w:u w:val="single"/>
        </w:rPr>
        <w:t>These Indigenous economies</w:t>
      </w:r>
      <w:r>
        <w:rPr>
          <w:color w:val="222222"/>
          <w:sz w:val="14"/>
          <w:szCs w:val="14"/>
        </w:rPr>
        <w:t xml:space="preserve"> (PDF) </w:t>
      </w:r>
      <w:r w:rsidRPr="001B6AF1">
        <w:rPr>
          <w:highlight w:val="green"/>
          <w:u w:val="single"/>
        </w:rPr>
        <w:t>promote sufficiency rather than infinite growth</w:t>
      </w:r>
      <w:r>
        <w:rPr>
          <w:color w:val="222222"/>
          <w:sz w:val="14"/>
          <w:szCs w:val="14"/>
        </w:rPr>
        <w:t xml:space="preserve">, and equity and redistribution of wealth rather than accumulation. Many </w:t>
      </w:r>
      <w:r>
        <w:rPr>
          <w:color w:val="222222"/>
          <w:u w:val="single"/>
        </w:rPr>
        <w:t xml:space="preserve">subsistence economies are also </w:t>
      </w:r>
      <w:r w:rsidRPr="001B6AF1">
        <w:rPr>
          <w:highlight w:val="green"/>
          <w:u w:val="single"/>
        </w:rPr>
        <w:t>characterised by circular ag</w:t>
      </w:r>
      <w:r>
        <w:rPr>
          <w:color w:val="222222"/>
          <w:u w:val="single"/>
        </w:rPr>
        <w:t xml:space="preserve">riculture models, </w:t>
      </w:r>
      <w:r w:rsidRPr="001B6AF1">
        <w:rPr>
          <w:highlight w:val="green"/>
          <w:u w:val="single"/>
        </w:rPr>
        <w:t>which minimise waste</w:t>
      </w:r>
      <w:r>
        <w:rPr>
          <w:color w:val="222222"/>
          <w:sz w:val="14"/>
          <w:szCs w:val="14"/>
        </w:rPr>
        <w:t xml:space="preserve"> and carbon emissions. The separation of people and nature threatens both In Peru and across the world, the nature- and </w:t>
      </w:r>
      <w:r>
        <w:rPr>
          <w:color w:val="222222"/>
          <w:u w:val="single"/>
        </w:rPr>
        <w:t xml:space="preserve">people-friendly informal </w:t>
      </w:r>
      <w:r w:rsidRPr="001B6AF1">
        <w:rPr>
          <w:highlight w:val="green"/>
          <w:u w:val="single"/>
        </w:rPr>
        <w:t>economies of Indigenous peoples are steadily being eroded</w:t>
      </w:r>
      <w:r>
        <w:rPr>
          <w:color w:val="222222"/>
          <w:u w:val="single"/>
        </w:rPr>
        <w:t xml:space="preserve"> by Western</w:t>
      </w:r>
      <w:r>
        <w:rPr>
          <w:color w:val="222222"/>
          <w:sz w:val="14"/>
          <w:szCs w:val="14"/>
        </w:rPr>
        <w:t xml:space="preserve">, neo-liberal economic </w:t>
      </w:r>
      <w:r>
        <w:rPr>
          <w:color w:val="222222"/>
          <w:u w:val="single"/>
        </w:rPr>
        <w:t>policies</w:t>
      </w:r>
      <w:r>
        <w:rPr>
          <w:color w:val="222222"/>
          <w:sz w:val="14"/>
          <w:szCs w:val="14"/>
        </w:rPr>
        <w:t xml:space="preserve"> that separate people and nature, and view Indigenous cultures and subsistence economies as ‘backward’ and in need of modernisation. Ironically, the same </w:t>
      </w:r>
      <w:r w:rsidRPr="001B6AF1">
        <w:rPr>
          <w:highlight w:val="green"/>
          <w:u w:val="single"/>
        </w:rPr>
        <w:t>Indigenous economies</w:t>
      </w:r>
      <w:r>
        <w:rPr>
          <w:color w:val="222222"/>
          <w:sz w:val="14"/>
          <w:szCs w:val="14"/>
        </w:rPr>
        <w:t xml:space="preserve"> that </w:t>
      </w:r>
      <w:r w:rsidRPr="001B6AF1">
        <w:rPr>
          <w:highlight w:val="green"/>
          <w:u w:val="single"/>
        </w:rPr>
        <w:t>have conserved</w:t>
      </w:r>
      <w:r>
        <w:rPr>
          <w:color w:val="222222"/>
          <w:u w:val="single"/>
        </w:rPr>
        <w:t xml:space="preserve"> and enhanced </w:t>
      </w:r>
      <w:r w:rsidRPr="001B6AF1">
        <w:rPr>
          <w:highlight w:val="green"/>
          <w:u w:val="single"/>
        </w:rPr>
        <w:t>biodiversity</w:t>
      </w:r>
      <w:r>
        <w:rPr>
          <w:color w:val="222222"/>
          <w:u w:val="single"/>
        </w:rPr>
        <w:t xml:space="preserve"> for millennia are now threatened by environmental policies that often fail to recognise the value of Indigenous knowledge</w:t>
      </w:r>
      <w:r>
        <w:rPr>
          <w:color w:val="222222"/>
          <w:sz w:val="14"/>
          <w:szCs w:val="14"/>
        </w:rPr>
        <w:t xml:space="preserve">, thus contributing to its erosion. Most of the world’s remaining biodiversity is located on lands owned or managed by Indigenous peoples. A global scientific assessment (PDF) by the Intergovernmental Panel on Biodiversity and Ecosystem Services (IPBES) found that “nature is generally declining less rapidly in Indigenous peoples’ lands than in other lands”. However, the IPBES assessment also found </w:t>
      </w:r>
      <w:r>
        <w:rPr>
          <w:color w:val="222222"/>
          <w:u w:val="single"/>
        </w:rPr>
        <w:t>nature managed by Indigenous peoples and local communities</w:t>
      </w:r>
      <w:r>
        <w:rPr>
          <w:color w:val="222222"/>
          <w:sz w:val="14"/>
          <w:szCs w:val="14"/>
        </w:rPr>
        <w:t xml:space="preserve"> (IPLCs</w:t>
      </w:r>
      <w:r>
        <w:rPr>
          <w:color w:val="222222"/>
          <w:u w:val="single"/>
        </w:rPr>
        <w:t>) is under</w:t>
      </w:r>
      <w:r>
        <w:rPr>
          <w:color w:val="222222"/>
          <w:sz w:val="14"/>
          <w:szCs w:val="14"/>
        </w:rPr>
        <w:t xml:space="preserve"> increasing </w:t>
      </w:r>
      <w:r>
        <w:rPr>
          <w:color w:val="222222"/>
          <w:u w:val="single"/>
        </w:rPr>
        <w:t>pressure,</w:t>
      </w:r>
      <w:r>
        <w:rPr>
          <w:color w:val="222222"/>
          <w:sz w:val="14"/>
          <w:szCs w:val="14"/>
        </w:rPr>
        <w:t xml:space="preserve"> as is the knowledge of how to manage it. Areas managed by IPLCs “are facing growing resource extraction, commodity production, mining and transport and energy infrastructure”. Negative impacts from all these pressures include “continued loss of subsistence and traditional livelihoods” and impacts on “health and wellbeing from pollution and water insecurity”. These impacts “also challenge the transmission of Indigenous and local knowledge” and “the ability of indigenous peoples and local communities to conserve and sustainably manage wild and domesticated biodiversity that are also relevant to broader society”. </w:t>
      </w:r>
      <w:r w:rsidRPr="001B6AF1">
        <w:rPr>
          <w:highlight w:val="green"/>
          <w:u w:val="single"/>
        </w:rPr>
        <w:t>Mainstream</w:t>
      </w:r>
      <w:r>
        <w:rPr>
          <w:color w:val="222222"/>
          <w:u w:val="single"/>
        </w:rPr>
        <w:t xml:space="preserve"> economic </w:t>
      </w:r>
      <w:r w:rsidRPr="001B6AF1">
        <w:rPr>
          <w:highlight w:val="green"/>
          <w:u w:val="single"/>
        </w:rPr>
        <w:t>activities on Indigenous lands</w:t>
      </w:r>
      <w:r>
        <w:rPr>
          <w:color w:val="222222"/>
          <w:u w:val="single"/>
        </w:rPr>
        <w:t xml:space="preserve"> have </w:t>
      </w:r>
      <w:r w:rsidRPr="001B6AF1">
        <w:rPr>
          <w:highlight w:val="green"/>
          <w:u w:val="single"/>
        </w:rPr>
        <w:t>rarely benefit</w:t>
      </w:r>
      <w:r>
        <w:rPr>
          <w:color w:val="222222"/>
          <w:u w:val="single"/>
        </w:rPr>
        <w:t xml:space="preserve">ed </w:t>
      </w:r>
      <w:r w:rsidRPr="001B6AF1">
        <w:rPr>
          <w:highlight w:val="green"/>
          <w:u w:val="single"/>
        </w:rPr>
        <w:t>Indigenous Peoples</w:t>
      </w:r>
      <w:r>
        <w:rPr>
          <w:color w:val="222222"/>
          <w:sz w:val="14"/>
          <w:szCs w:val="14"/>
        </w:rPr>
        <w:t xml:space="preserve">, who make up 6% of the world’s population but 19% of the extreme poor. In fact, their situation has often deteriorated (PDF), due to loss of land and natural resources, and the weakening of cultural ties and social cohesion. Integration with market economies has led to social tension and conflict, limited opportunities for meaningful employment, low returns for producers and a shift towards consumerist lifestyles. The dominant approach to nature conservation through protected areas also reflects a Western worldview that separates people and nature, often excluding Indigenous people to protect biodiversity. Many state-run protected areas have resulted in negative social impacts, are losing biodiversity and are not effectively or equitably managed, as IPBES found (PDF). Bridging the divide Clearly, alternative development and </w:t>
      </w:r>
      <w:r>
        <w:rPr>
          <w:color w:val="222222"/>
          <w:u w:val="single"/>
        </w:rPr>
        <w:t xml:space="preserve">conservation models that bridge the nature-people divide are urgently needed </w:t>
      </w:r>
      <w:r>
        <w:rPr>
          <w:color w:val="222222"/>
          <w:sz w:val="14"/>
          <w:szCs w:val="14"/>
        </w:rPr>
        <w:t xml:space="preserve">to achieve the 2030 Sustainable Development Goals. Indigenous Peoples’ holistic worldviews provide alternative development paradigms, which benefit both people and nature. For example, Indigenous Peoples’ ‘mixed economies’, which combine subsistence and market activities, sustain Indigenous values that underpin biodiversity conservation, while contributing to nutrition, health, wellbeing and climate resilience, and generating income. Local markets and short value chains are often prioritised, rather than global export markets. </w:t>
      </w:r>
      <w:r w:rsidRPr="001B6AF1">
        <w:rPr>
          <w:highlight w:val="green"/>
          <w:u w:val="single"/>
        </w:rPr>
        <w:t>Indigenous Peoples have started</w:t>
      </w:r>
      <w:r>
        <w:rPr>
          <w:color w:val="222222"/>
          <w:u w:val="single"/>
        </w:rPr>
        <w:t xml:space="preserve"> to shape </w:t>
      </w:r>
      <w:r w:rsidRPr="001B6AF1">
        <w:rPr>
          <w:highlight w:val="green"/>
          <w:u w:val="single"/>
        </w:rPr>
        <w:t>new</w:t>
      </w:r>
      <w:r>
        <w:rPr>
          <w:color w:val="222222"/>
          <w:u w:val="single"/>
        </w:rPr>
        <w:t xml:space="preserve"> community enterprise </w:t>
      </w:r>
      <w:r w:rsidRPr="001B6AF1">
        <w:rPr>
          <w:highlight w:val="green"/>
          <w:u w:val="single"/>
        </w:rPr>
        <w:t>models that assert control over their territories</w:t>
      </w:r>
      <w:r>
        <w:rPr>
          <w:color w:val="222222"/>
          <w:u w:val="single"/>
        </w:rPr>
        <w:t xml:space="preserve"> and promote Indigenous traditions of sustainability and enterprise for the common good</w:t>
      </w:r>
      <w:r>
        <w:rPr>
          <w:color w:val="222222"/>
          <w:sz w:val="14"/>
          <w:szCs w:val="14"/>
        </w:rPr>
        <w:t xml:space="preserve">. </w:t>
      </w:r>
      <w:r w:rsidRPr="001B6AF1">
        <w:rPr>
          <w:highlight w:val="green"/>
          <w:u w:val="single"/>
        </w:rPr>
        <w:t>These</w:t>
      </w:r>
      <w:r>
        <w:rPr>
          <w:color w:val="222222"/>
          <w:u w:val="single"/>
        </w:rPr>
        <w:t xml:space="preserve"> Indigenous enterprises have delivered multiple benefits </w:t>
      </w:r>
      <w:r>
        <w:rPr>
          <w:color w:val="222222"/>
          <w:sz w:val="14"/>
          <w:szCs w:val="14"/>
        </w:rPr>
        <w:t xml:space="preserve">for livelihoods, culture, social capital and biodiversity conservation. For example, in the Potato Park in Peru, a Biocultural Heritage Territory governed by six Quechua communities, collective micro-enterprises (for gastronomy, agro-ecotourism, crafts, herbal teas and so on) are guided by Andean principles and holistic wellbeing goals. Ten per cent of the revenues from each micro-enterprise is invested in a communal fund and redistributed annually to reward biocultural heritage stewards and help those in need. Thanks to their ancestral Indigenous knowledge, linked with science, the Potato Park communities have ensured food security despite severe climate change impacts and the COVID-19 pandemic. During the pandemic, the communities donated a ton of potatoes to hungry people in Cusco, in line with the principle of solidarity. The social ties and mutual care and solidarity that Indigenous communities have displayed in the pandemic, highlights the type of social relations that are core to resilient economies and an inclusive green recovery. The concept of 'biocultural heritage', which is derived from Indigenous Peoples’ holistic worldviews and traditions, recognises the inextricable linkages between nature, culture and development. The way forward A new narrative is needed which recognises the highly progressive and dynamic nature of Indigenous knowledge and economic systems that put nature and equity at the heart of development. </w:t>
      </w:r>
      <w:r>
        <w:rPr>
          <w:color w:val="222222"/>
          <w:u w:val="single"/>
        </w:rPr>
        <w:t xml:space="preserve">Indigenous Peoples have a leading role to play in </w:t>
      </w:r>
      <w:r w:rsidRPr="001B6AF1">
        <w:rPr>
          <w:highlight w:val="green"/>
          <w:u w:val="single"/>
        </w:rPr>
        <w:t>shap</w:t>
      </w:r>
      <w:r>
        <w:rPr>
          <w:color w:val="222222"/>
          <w:u w:val="single"/>
        </w:rPr>
        <w:t xml:space="preserve">ing alternative paradigms to mainstream economic models that are destroying the environment and traditional cultures. Achieving the </w:t>
      </w:r>
      <w:r w:rsidRPr="001B6AF1">
        <w:rPr>
          <w:highlight w:val="green"/>
          <w:u w:val="single"/>
        </w:rPr>
        <w:t>Sustainable Development</w:t>
      </w:r>
      <w:r>
        <w:rPr>
          <w:color w:val="222222"/>
          <w:u w:val="single"/>
        </w:rPr>
        <w:t xml:space="preserve"> </w:t>
      </w:r>
      <w:r>
        <w:rPr>
          <w:color w:val="222222"/>
          <w:sz w:val="14"/>
          <w:szCs w:val="14"/>
        </w:rPr>
        <w:t xml:space="preserve">Goals (SDGs), </w:t>
      </w:r>
      <w:r>
        <w:rPr>
          <w:color w:val="222222"/>
          <w:u w:val="single"/>
        </w:rPr>
        <w:t xml:space="preserve">and </w:t>
      </w:r>
      <w:r w:rsidRPr="001B6AF1">
        <w:rPr>
          <w:highlight w:val="green"/>
          <w:u w:val="single"/>
        </w:rPr>
        <w:t>undoing</w:t>
      </w:r>
      <w:r>
        <w:rPr>
          <w:color w:val="222222"/>
          <w:u w:val="single"/>
        </w:rPr>
        <w:t xml:space="preserve"> years of </w:t>
      </w:r>
      <w:r w:rsidRPr="001B6AF1">
        <w:rPr>
          <w:highlight w:val="green"/>
          <w:u w:val="single"/>
        </w:rPr>
        <w:t>racial injustice</w:t>
      </w:r>
      <w:r>
        <w:rPr>
          <w:color w:val="222222"/>
          <w:u w:val="single"/>
        </w:rPr>
        <w:t xml:space="preserve"> </w:t>
      </w:r>
      <w:r>
        <w:rPr>
          <w:color w:val="222222"/>
          <w:sz w:val="14"/>
          <w:szCs w:val="14"/>
        </w:rPr>
        <w:t>that lie at the root of poverty and inequality</w:t>
      </w:r>
      <w:r>
        <w:rPr>
          <w:color w:val="222222"/>
          <w:u w:val="single"/>
        </w:rPr>
        <w:t xml:space="preserve">, requires structural reform </w:t>
      </w:r>
      <w:r>
        <w:rPr>
          <w:color w:val="222222"/>
          <w:sz w:val="14"/>
          <w:szCs w:val="14"/>
        </w:rPr>
        <w:t>across economic and environment sectors, from local to global levels</w:t>
      </w:r>
      <w:r>
        <w:rPr>
          <w:color w:val="222222"/>
          <w:u w:val="single"/>
        </w:rPr>
        <w:t>, to put Indigenous Peoples at the heart of decision-making</w:t>
      </w:r>
      <w:r>
        <w:rPr>
          <w:color w:val="222222"/>
          <w:sz w:val="14"/>
          <w:szCs w:val="14"/>
        </w:rPr>
        <w:t>. This year provides an opportunity for governments and political leaders to demonstrate real commitment to achieving the SDGs and leaving no one behind. It is not too late to reform the leadership structure for the UN Food Systems Summit in September 2021, so that representatives of poor, hungry, marginalised and Indigenous Peoples play a leading role. Or to reform the proposed post-2020 Global Biodiversity Framework (PDF), to be agreed at the biodiversity convention COP15 in October, so that the knowledge and leadership of Indigenous Peoples and local communities is integrated across the targets. Indigenous Peoples have answers for many of the world’s most intractable challenges: inequality, ecocide, climate change. We cannot address these challenges without their wisdom and leadership.</w:t>
      </w:r>
      <w:bookmarkStart w:id="0" w:name="_gtalcxv1q3y" w:colFirst="0" w:colLast="0"/>
      <w:bookmarkEnd w:id="0"/>
    </w:p>
    <w:p w14:paraId="4B30756B" w14:textId="77777777" w:rsidR="00F72E93" w:rsidRPr="003D299D" w:rsidRDefault="00F72E93" w:rsidP="00F72E93">
      <w:pPr>
        <w:rPr>
          <w:rFonts w:asciiTheme="majorHAnsi" w:hAnsiTheme="majorHAnsi" w:cstheme="majorHAnsi"/>
        </w:rPr>
      </w:pPr>
    </w:p>
    <w:p w14:paraId="1D156BA8" w14:textId="77777777" w:rsidR="00F72E93" w:rsidRPr="006F4FD8" w:rsidRDefault="00F72E93" w:rsidP="00F72E93">
      <w:pPr>
        <w:keepNext/>
        <w:keepLines/>
        <w:spacing w:before="4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59CFC114" w14:textId="77777777" w:rsidR="00F72E93" w:rsidRPr="006F4FD8" w:rsidRDefault="00F72E93" w:rsidP="00F72E93">
      <w:pPr>
        <w:rPr>
          <w:rFonts w:eastAsia="Times New Roman"/>
          <w:color w:val="000000"/>
          <w:sz w:val="16"/>
        </w:rPr>
      </w:pPr>
      <w:r w:rsidRPr="007E604D">
        <w:rPr>
          <w:rStyle w:val="Style13ptBold"/>
        </w:rPr>
        <w:t>Spratt and Dunplop 19</w:t>
      </w:r>
      <w:r w:rsidRPr="006F4FD8">
        <w:rPr>
          <w:rFonts w:eastAsia="Times New Roman"/>
          <w:color w:val="000000"/>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122F0D30" w14:textId="77777777" w:rsidR="00F72E93" w:rsidRPr="006F4FD8" w:rsidRDefault="00F72E93" w:rsidP="00F72E93">
      <w:pPr>
        <w:rPr>
          <w:rFonts w:eastAsia="Times New Roman"/>
          <w:color w:val="000000"/>
          <w:sz w:val="16"/>
        </w:rPr>
      </w:pPr>
      <w:r w:rsidRPr="006F4FD8">
        <w:rPr>
          <w:rFonts w:eastAsia="Times New Roman"/>
          <w:color w:val="000000"/>
          <w:sz w:val="16"/>
        </w:rPr>
        <w:t xml:space="preserve">2020–2030: </w:t>
      </w:r>
      <w:r w:rsidRPr="001B6AF1">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r w:rsidRPr="001B6AF1">
        <w:rPr>
          <w:rFonts w:eastAsia="Times New Roman"/>
          <w:color w:val="000000"/>
          <w:highlight w:val="green"/>
          <w:u w:val="single"/>
        </w:rPr>
        <w:t>mobilisation of labour</w:t>
      </w:r>
      <w:r w:rsidRPr="006F4FD8">
        <w:rPr>
          <w:rFonts w:eastAsia="Times New Roman"/>
          <w:color w:val="000000"/>
          <w:u w:val="single"/>
        </w:rPr>
        <w:t xml:space="preserve"> and resources to </w:t>
      </w:r>
      <w:r w:rsidRPr="001B6AF1">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1B6AF1">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1B6AF1">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1B6AF1">
        <w:rPr>
          <w:rFonts w:eastAsia="Times New Roman"/>
          <w:color w:val="000000"/>
          <w:highlight w:val="green"/>
          <w:u w:val="single"/>
        </w:rPr>
        <w:t>has been realised</w:t>
      </w:r>
      <w:r w:rsidRPr="006F4FD8">
        <w:rPr>
          <w:rFonts w:eastAsia="Times New Roman"/>
          <w:color w:val="000000"/>
          <w:sz w:val="16"/>
        </w:rPr>
        <w:t xml:space="preserve">, and Earth is headed for another degree or more of warming, especially since human greenhouse emissions are still significant.20 While sea levels have risen 0.5 metres by 2050, the increase may be 2–3 metres by 2100, and </w:t>
      </w:r>
      <w:r w:rsidRPr="006F4FD8">
        <w:rPr>
          <w:rFonts w:eastAsia="Times New Roman"/>
          <w:color w:val="000000"/>
          <w:u w:val="single"/>
        </w:rPr>
        <w:t>it is understood from historical analogues that seas may eventually rise by more than 25 metres</w:t>
      </w:r>
      <w:r w:rsidRPr="006F4FD8">
        <w:rPr>
          <w:rFonts w:eastAsia="Times New Roman"/>
          <w:color w:val="000000"/>
          <w:sz w:val="16"/>
        </w:rPr>
        <w:t xml:space="preserve">. Thirty-five percent of the global land area, and </w:t>
      </w:r>
      <w:r w:rsidRPr="001B6AF1">
        <w:rPr>
          <w:rFonts w:eastAsia="Times New Roman"/>
          <w:color w:val="000000"/>
          <w:highlight w:val="green"/>
          <w:u w:val="single"/>
        </w:rPr>
        <w:t>55 percent of</w:t>
      </w:r>
      <w:r w:rsidRPr="006F4FD8">
        <w:rPr>
          <w:rFonts w:eastAsia="Times New Roman"/>
          <w:color w:val="000000"/>
          <w:u w:val="single"/>
        </w:rPr>
        <w:t xml:space="preserve"> the global </w:t>
      </w:r>
      <w:r w:rsidRPr="001B6AF1">
        <w:rPr>
          <w:rFonts w:eastAsia="Times New Roman"/>
          <w:color w:val="000000"/>
          <w:highlight w:val="green"/>
          <w:u w:val="single"/>
        </w:rPr>
        <w:t>population</w:t>
      </w:r>
      <w:r w:rsidRPr="006F4FD8">
        <w:rPr>
          <w:rFonts w:eastAsia="Times New Roman"/>
          <w:color w:val="000000"/>
          <w:u w:val="single"/>
        </w:rPr>
        <w:t xml:space="preserve">, </w:t>
      </w:r>
      <w:r w:rsidRPr="001B6AF1">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1B6AF1">
        <w:rPr>
          <w:rFonts w:eastAsia="Times New Roman"/>
          <w:color w:val="000000"/>
          <w:highlight w:val="green"/>
          <w:u w:val="single"/>
        </w:rPr>
        <w:t>beyond</w:t>
      </w:r>
      <w:r w:rsidRPr="006F4FD8">
        <w:rPr>
          <w:rFonts w:eastAsia="Times New Roman"/>
          <w:color w:val="000000"/>
          <w:u w:val="single"/>
        </w:rPr>
        <w:t xml:space="preserve"> the threshold of human </w:t>
      </w:r>
      <w:r w:rsidRPr="001B6AF1">
        <w:rPr>
          <w:rFonts w:eastAsia="Times New Roman"/>
          <w:color w:val="000000"/>
          <w:highlight w:val="green"/>
          <w:u w:val="single"/>
        </w:rPr>
        <w:t>survivability</w:t>
      </w:r>
      <w:r w:rsidRPr="006F4FD8">
        <w:rPr>
          <w:rFonts w:eastAsia="Times New Roman"/>
          <w:color w:val="000000"/>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1B6AF1">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1B6AF1">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1B6AF1">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1B6AF1">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1B6AF1">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1B6AF1">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1B6AF1">
        <w:rPr>
          <w:rFonts w:eastAsia="Times New Roman"/>
          <w:color w:val="000000"/>
          <w:highlight w:val="green"/>
          <w:u w:val="single"/>
        </w:rPr>
        <w:t>affecting</w:t>
      </w:r>
      <w:r w:rsidRPr="006F4FD8">
        <w:rPr>
          <w:rFonts w:eastAsia="Times New Roman"/>
          <w:color w:val="000000"/>
          <w:u w:val="single"/>
        </w:rPr>
        <w:t xml:space="preserve"> about </w:t>
      </w:r>
      <w:r w:rsidRPr="001B6AF1">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1B6AF1">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1B6AF1">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1B6AF1">
        <w:rPr>
          <w:rFonts w:eastAsia="Times New Roman"/>
          <w:b/>
          <w:iCs/>
          <w:color w:val="000000"/>
          <w:highlight w:val="green"/>
          <w:u w:val="single"/>
          <w:bdr w:val="single" w:sz="8" w:space="0" w:color="auto"/>
        </w:rPr>
        <w:t>high likelihood of human civilisation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1B6AF1">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1B6AF1">
        <w:rPr>
          <w:rFonts w:eastAsia="Times New Roman"/>
          <w:color w:val="000000"/>
          <w:highlight w:val="green"/>
          <w:u w:val="single"/>
        </w:rPr>
        <w:t>will be under great stress</w:t>
      </w:r>
      <w:r w:rsidRPr="006F4FD8">
        <w:rPr>
          <w:rFonts w:eastAsia="Times New Roman"/>
          <w:color w:val="000000"/>
          <w:u w:val="single"/>
        </w:rPr>
        <w:t xml:space="preserve">, </w:t>
      </w:r>
      <w:r w:rsidRPr="001B6AF1">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1B6AF1">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1B6AF1">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availability. The </w:t>
      </w:r>
      <w:r w:rsidRPr="001B6AF1">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1B6AF1">
        <w:rPr>
          <w:rFonts w:eastAsia="Times New Roman"/>
          <w:color w:val="000000"/>
          <w:highlight w:val="green"/>
          <w:u w:val="single"/>
        </w:rPr>
        <w:t>has</w:t>
      </w:r>
      <w:r w:rsidRPr="006F4FD8">
        <w:rPr>
          <w:rFonts w:eastAsia="Times New Roman"/>
          <w:color w:val="000000"/>
          <w:u w:val="single"/>
        </w:rPr>
        <w:t xml:space="preserve"> the </w:t>
      </w:r>
      <w:r w:rsidRPr="001B6AF1">
        <w:rPr>
          <w:rFonts w:eastAsia="Times New Roman"/>
          <w:color w:val="000000"/>
          <w:highlight w:val="green"/>
          <w:u w:val="single"/>
        </w:rPr>
        <w:t>potential to challenge</w:t>
      </w:r>
      <w:r w:rsidRPr="006F4FD8">
        <w:rPr>
          <w:rFonts w:eastAsia="Times New Roman"/>
          <w:color w:val="000000"/>
          <w:u w:val="single"/>
        </w:rPr>
        <w:t xml:space="preserve"> regional and even </w:t>
      </w:r>
      <w:r w:rsidRPr="001B6AF1">
        <w:rPr>
          <w:rFonts w:eastAsia="Times New Roman"/>
          <w:color w:val="000000"/>
          <w:highlight w:val="green"/>
          <w:u w:val="single"/>
        </w:rPr>
        <w:t>national identities</w:t>
      </w:r>
      <w:r w:rsidRPr="006F4FD8">
        <w:rPr>
          <w:rFonts w:eastAsia="Times New Roman"/>
          <w:color w:val="000000"/>
          <w:sz w:val="16"/>
        </w:rPr>
        <w:t xml:space="preserve">.​ </w:t>
      </w:r>
      <w:r w:rsidRPr="001B6AF1">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1B6AF1">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1B6AF1">
        <w:rPr>
          <w:rFonts w:eastAsia="Times New Roman"/>
          <w:color w:val="000000"/>
          <w:highlight w:val="green"/>
          <w:u w:val="single"/>
        </w:rPr>
        <w:t>is likely</w:t>
      </w:r>
      <w:r w:rsidRPr="006F4FD8">
        <w:rPr>
          <w:rFonts w:eastAsia="Times New Roman"/>
          <w:color w:val="000000"/>
          <w:u w:val="single"/>
        </w:rPr>
        <w:t xml:space="preserve"> and </w:t>
      </w:r>
      <w:r w:rsidRPr="001B6AF1">
        <w:rPr>
          <w:rFonts w:eastAsia="Times New Roman"/>
          <w:b/>
          <w:iCs/>
          <w:color w:val="000000"/>
          <w:highlight w:val="green"/>
          <w:u w:val="single"/>
          <w:bdr w:val="single" w:sz="8" w:space="0" w:color="auto"/>
        </w:rPr>
        <w:t>nuclear war</w:t>
      </w:r>
      <w:r w:rsidRPr="001B6AF1">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6F4FD8">
        <w:rPr>
          <w:rFonts w:eastAsia="Times New Roman"/>
          <w:color w:val="000000"/>
          <w:u w:val="single"/>
        </w:rPr>
        <w:t>massive global mobilisation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1B6AF1">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1B6AF1">
        <w:rPr>
          <w:rFonts w:eastAsia="Times New Roman"/>
          <w:color w:val="000000"/>
          <w:highlight w:val="green"/>
          <w:u w:val="single"/>
        </w:rPr>
        <w:t>would avoid</w:t>
      </w:r>
      <w:r w:rsidRPr="006F4FD8">
        <w:rPr>
          <w:rFonts w:eastAsia="Times New Roman"/>
          <w:color w:val="000000"/>
          <w:u w:val="single"/>
        </w:rPr>
        <w:t xml:space="preserve"> the </w:t>
      </w:r>
      <w:r w:rsidRPr="001B6AF1">
        <w:rPr>
          <w:rFonts w:eastAsia="Times New Roman"/>
          <w:color w:val="000000"/>
          <w:highlight w:val="green"/>
          <w:u w:val="single"/>
        </w:rPr>
        <w:t>transition</w:t>
      </w:r>
      <w:r w:rsidRPr="006F4FD8">
        <w:rPr>
          <w:rFonts w:eastAsia="Times New Roman"/>
          <w:color w:val="000000"/>
          <w:u w:val="single"/>
        </w:rPr>
        <w:t xml:space="preserve"> of the Earth System </w:t>
      </w:r>
      <w:r w:rsidRPr="001B6AF1">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1B6AF1">
        <w:rPr>
          <w:rFonts w:eastAsia="Times New Roman"/>
          <w:color w:val="000000"/>
          <w:highlight w:val="green"/>
          <w:u w:val="single"/>
        </w:rPr>
        <w:t>~3°C</w:t>
      </w:r>
      <w:r w:rsidRPr="006F4FD8">
        <w:rPr>
          <w:rFonts w:eastAsia="Times New Roman"/>
          <w:color w:val="000000"/>
          <w:sz w:val="16"/>
        </w:rPr>
        <w:t xml:space="preserve"> and sea levels 25 metres higher.25 It should be noted here that the 1.5° goal is not safe for a number of Earth System elements, including Arctic sea-ice, West Antarctica and coral reefs.</w:t>
      </w:r>
    </w:p>
    <w:p w14:paraId="321993A6" w14:textId="77777777" w:rsidR="00F72E93" w:rsidRPr="00EF592E" w:rsidRDefault="00F72E93" w:rsidP="00F72E93"/>
    <w:p w14:paraId="1A421D66" w14:textId="77777777" w:rsidR="00F72E93" w:rsidRPr="006403B6" w:rsidRDefault="00F72E93" w:rsidP="00F72E93">
      <w:pPr>
        <w:pStyle w:val="Heading4"/>
      </w:pPr>
      <w:r>
        <w:t>Extinction outweighs.</w:t>
      </w:r>
    </w:p>
    <w:p w14:paraId="756EA094" w14:textId="77777777" w:rsidR="00F72E93" w:rsidRPr="005C1912" w:rsidRDefault="00F72E93" w:rsidP="00F72E93">
      <w:pPr>
        <w:rPr>
          <w:sz w:val="16"/>
        </w:rPr>
      </w:pPr>
      <w:r w:rsidRPr="005C1912">
        <w:rPr>
          <w:sz w:val="16"/>
        </w:rPr>
        <w:t>--</w:t>
      </w:r>
      <w:r>
        <w:rPr>
          <w:sz w:val="16"/>
        </w:rPr>
        <w:t>-</w:t>
      </w:r>
      <w:r w:rsidRPr="005C1912">
        <w:rPr>
          <w:sz w:val="16"/>
        </w:rPr>
        <w:t xml:space="preserve"> must preserve infinite lives and generations</w:t>
      </w:r>
      <w:r>
        <w:rPr>
          <w:sz w:val="16"/>
        </w:rPr>
        <w:t>.</w:t>
      </w:r>
    </w:p>
    <w:p w14:paraId="30133565" w14:textId="77777777" w:rsidR="00F72E93" w:rsidRPr="005C1912" w:rsidRDefault="00F72E93" w:rsidP="00F72E93">
      <w:pPr>
        <w:rPr>
          <w:sz w:val="16"/>
        </w:rPr>
      </w:pPr>
      <w:r w:rsidRPr="005C1912">
        <w:rPr>
          <w:sz w:val="16"/>
        </w:rPr>
        <w:t>--</w:t>
      </w:r>
      <w:r>
        <w:rPr>
          <w:sz w:val="16"/>
        </w:rPr>
        <w:t>-</w:t>
      </w:r>
      <w:r w:rsidRPr="005C1912">
        <w:rPr>
          <w:sz w:val="16"/>
        </w:rPr>
        <w:t xml:space="preserve"> question of intergenerational equity</w:t>
      </w:r>
      <w:r>
        <w:rPr>
          <w:sz w:val="16"/>
        </w:rPr>
        <w:t>.</w:t>
      </w:r>
    </w:p>
    <w:p w14:paraId="6BF41F42" w14:textId="77777777" w:rsidR="00F72E93" w:rsidRPr="005C1912" w:rsidRDefault="00F72E93" w:rsidP="00F72E93">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0F601054" w14:textId="77777777" w:rsidR="00F72E93" w:rsidRDefault="00F72E93" w:rsidP="00F72E93">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12" w:history="1">
        <w:r w:rsidRPr="001B5A67">
          <w:rPr>
            <w:rStyle w:val="Hyperlink"/>
            <w:sz w:val="16"/>
          </w:rPr>
          <w:t>https://www.fhi.ox.ac.uk/wp-content/uploads/Existential-Risks-2017-01-23.pdf</w:t>
        </w:r>
      </w:hyperlink>
      <w:r w:rsidRPr="001B5A67">
        <w:rPr>
          <w:sz w:val="16"/>
        </w:rPr>
        <w:t xml:space="preserve">, Accessed 7/22/2017, Kent Denver-jKIM) </w:t>
      </w:r>
    </w:p>
    <w:p w14:paraId="735F28F9" w14:textId="77777777" w:rsidR="00F72E93" w:rsidRPr="001B5A67" w:rsidRDefault="00F72E93" w:rsidP="00F72E93">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B6AF1">
        <w:rPr>
          <w:rStyle w:val="StyleUnderline"/>
          <w:highlight w:val="green"/>
        </w:rPr>
        <w:t>Compare</w:t>
      </w:r>
      <w:r>
        <w:rPr>
          <w:rStyle w:val="StyleUnderline"/>
        </w:rPr>
        <w:t xml:space="preserve"> three outcomes: (1) </w:t>
      </w:r>
      <w:r w:rsidRPr="001B6AF1">
        <w:rPr>
          <w:rStyle w:val="StyleUnderline"/>
          <w:highlight w:val="green"/>
        </w:rPr>
        <w:t>Peace</w:t>
      </w:r>
      <w:r>
        <w:rPr>
          <w:rStyle w:val="StyleUnderline"/>
        </w:rPr>
        <w:t xml:space="preserve">. (2) A nuclear </w:t>
      </w:r>
      <w:r w:rsidRPr="001B6AF1">
        <w:rPr>
          <w:rStyle w:val="StyleUnderline"/>
          <w:highlight w:val="green"/>
        </w:rPr>
        <w:t>war that kills 99%</w:t>
      </w:r>
      <w:r>
        <w:rPr>
          <w:rStyle w:val="StyleUnderline"/>
        </w:rPr>
        <w:t xml:space="preserve"> of the world’s existing population. (3) A nuclear </w:t>
      </w:r>
      <w:r w:rsidRPr="001B6AF1">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B6AF1">
        <w:rPr>
          <w:rStyle w:val="StyleUnderline"/>
          <w:highlight w:val="green"/>
        </w:rPr>
        <w:t>the difference between (2) and (3) is</w:t>
      </w:r>
      <w:r>
        <w:rPr>
          <w:rStyle w:val="StyleUnderline"/>
        </w:rPr>
        <w:t xml:space="preserve"> very </w:t>
      </w:r>
      <w:r w:rsidRPr="001B6AF1">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B6AF1">
        <w:rPr>
          <w:rStyle w:val="StyleUnderline"/>
          <w:highlight w:val="green"/>
        </w:rPr>
        <w:t>If we do not destroy mankind, these</w:t>
      </w:r>
      <w:r>
        <w:rPr>
          <w:rStyle w:val="StyleUnderline"/>
        </w:rPr>
        <w:t xml:space="preserve"> few thousand </w:t>
      </w:r>
      <w:r w:rsidRPr="001B6AF1">
        <w:rPr>
          <w:rStyle w:val="StyleUnderline"/>
          <w:highlight w:val="green"/>
        </w:rPr>
        <w:t>years may be</w:t>
      </w:r>
      <w:r>
        <w:rPr>
          <w:rStyle w:val="StyleUnderline"/>
        </w:rPr>
        <w:t xml:space="preserve"> only </w:t>
      </w:r>
      <w:r w:rsidRPr="001B6AF1">
        <w:rPr>
          <w:rStyle w:val="Emphasis"/>
          <w:highlight w:val="green"/>
        </w:rPr>
        <w:t>a tiny fraction</w:t>
      </w:r>
      <w:r w:rsidRPr="001B6AF1">
        <w:rPr>
          <w:rStyle w:val="StyleUnderline"/>
          <w:highlight w:val="green"/>
        </w:rPr>
        <w:t xml:space="preserve"> of the whole of civilized</w:t>
      </w:r>
      <w:r>
        <w:rPr>
          <w:rStyle w:val="StyleUnderline"/>
        </w:rPr>
        <w:t xml:space="preserve"> human </w:t>
      </w:r>
      <w:r w:rsidRPr="001B6AF1">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B6AF1">
        <w:rPr>
          <w:rStyle w:val="StyleUnderline"/>
          <w:highlight w:val="green"/>
        </w:rPr>
        <w:t>existential catastrophes</w:t>
      </w:r>
      <w:r>
        <w:rPr>
          <w:rStyle w:val="StyleUnderline"/>
        </w:rPr>
        <w:t xml:space="preserve"> especially bad is that they </w:t>
      </w:r>
      <w:r w:rsidRPr="001B6AF1">
        <w:rPr>
          <w:rStyle w:val="StyleUnderline"/>
          <w:highlight w:val="green"/>
        </w:rPr>
        <w:t>would “</w:t>
      </w:r>
      <w:r w:rsidRPr="001B6AF1">
        <w:rPr>
          <w:rStyle w:val="Emphasis"/>
          <w:highlight w:val="green"/>
        </w:rPr>
        <w:t>destroy the future</w:t>
      </w:r>
      <w:r w:rsidRPr="001B6AF1">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B6AF1">
        <w:rPr>
          <w:rStyle w:val="StyleUnderline"/>
          <w:highlight w:val="green"/>
        </w:rPr>
        <w:t>This future could</w:t>
      </w:r>
      <w:r>
        <w:rPr>
          <w:rStyle w:val="StyleUnderline"/>
        </w:rPr>
        <w:t xml:space="preserve"> potentially </w:t>
      </w:r>
      <w:r w:rsidRPr="001B6AF1">
        <w:rPr>
          <w:rStyle w:val="StyleUnderline"/>
          <w:highlight w:val="green"/>
        </w:rPr>
        <w:t>be</w:t>
      </w:r>
      <w:r>
        <w:rPr>
          <w:rStyle w:val="StyleUnderline"/>
        </w:rPr>
        <w:t xml:space="preserve"> extremely </w:t>
      </w:r>
      <w:r w:rsidRPr="001B6AF1">
        <w:rPr>
          <w:rStyle w:val="StyleUnderline"/>
          <w:highlight w:val="green"/>
        </w:rPr>
        <w:t>long</w:t>
      </w:r>
      <w:r>
        <w:rPr>
          <w:rStyle w:val="StyleUnderline"/>
        </w:rPr>
        <w:t xml:space="preserve"> and full of </w:t>
      </w:r>
      <w:r w:rsidRPr="001B6AF1">
        <w:rPr>
          <w:rStyle w:val="StyleUnderline"/>
          <w:highlight w:val="green"/>
        </w:rPr>
        <w:t>flourishing, and</w:t>
      </w:r>
      <w:r>
        <w:rPr>
          <w:rStyle w:val="StyleUnderline"/>
        </w:rPr>
        <w:t xml:space="preserve"> would therefore </w:t>
      </w:r>
      <w:r w:rsidRPr="001B6AF1">
        <w:rPr>
          <w:rStyle w:val="StyleUnderline"/>
          <w:highlight w:val="green"/>
        </w:rPr>
        <w:t>have</w:t>
      </w:r>
      <w:r>
        <w:rPr>
          <w:rStyle w:val="StyleUnderline"/>
        </w:rPr>
        <w:t xml:space="preserve"> extremely </w:t>
      </w:r>
      <w:r w:rsidRPr="001B6AF1">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B6AF1">
        <w:rPr>
          <w:rStyle w:val="StyleUnderline"/>
          <w:highlight w:val="green"/>
        </w:rPr>
        <w:t>Existential catastrophe would</w:t>
      </w:r>
      <w:r>
        <w:rPr>
          <w:rStyle w:val="StyleUnderline"/>
        </w:rPr>
        <w:t xml:space="preserve"> not only </w:t>
      </w:r>
      <w:r w:rsidRPr="001B6AF1">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B6AF1">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B6AF1">
        <w:rPr>
          <w:rStyle w:val="StyleUnderline"/>
          <w:highlight w:val="green"/>
        </w:rPr>
        <w:t>existential risk</w:t>
      </w:r>
      <w:r>
        <w:rPr>
          <w:rStyle w:val="StyleUnderline"/>
        </w:rPr>
        <w:t xml:space="preserve"> reduction, it probably </w:t>
      </w:r>
      <w:r w:rsidRPr="001B6AF1">
        <w:rPr>
          <w:rStyle w:val="StyleUnderline"/>
          <w:highlight w:val="green"/>
        </w:rPr>
        <w:t>receives less attention than</w:t>
      </w:r>
      <w:r>
        <w:rPr>
          <w:rStyle w:val="StyleUnderline"/>
        </w:rPr>
        <w:t xml:space="preserve"> is </w:t>
      </w:r>
      <w:r w:rsidRPr="001B6AF1">
        <w:rPr>
          <w:rStyle w:val="StyleUnderline"/>
          <w:highlight w:val="green"/>
        </w:rPr>
        <w:t>warranted</w:t>
      </w:r>
      <w:r>
        <w:rPr>
          <w:rStyle w:val="StyleUnderline"/>
        </w:rPr>
        <w:t>.</w:t>
      </w:r>
      <w:r w:rsidRPr="001B5A67">
        <w:rPr>
          <w:sz w:val="16"/>
        </w:rP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B6AF1">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B6AF1">
        <w:rPr>
          <w:rStyle w:val="StyleUnderline"/>
          <w:highlight w:val="green"/>
        </w:rPr>
        <w:t>intergenerational</w:t>
      </w:r>
      <w:r>
        <w:rPr>
          <w:rStyle w:val="StyleUnderline"/>
        </w:rPr>
        <w:t xml:space="preserve"> public </w:t>
      </w:r>
      <w:r w:rsidRPr="001B6AF1">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B6AF1">
        <w:rPr>
          <w:rStyle w:val="StyleUnderline"/>
          <w:highlight w:val="green"/>
        </w:rPr>
        <w:t>Cognitive biases</w:t>
      </w:r>
      <w:r w:rsidRPr="005C1912">
        <w:rPr>
          <w:rStyle w:val="StyleUnderline"/>
        </w:rPr>
        <w:t xml:space="preserve"> also </w:t>
      </w:r>
      <w:r w:rsidRPr="001B6AF1">
        <w:rPr>
          <w:rStyle w:val="StyleUnderline"/>
          <w:highlight w:val="green"/>
        </w:rPr>
        <w:t>lead people to underestimate</w:t>
      </w:r>
      <w:r>
        <w:rPr>
          <w:rStyle w:val="StyleUnderline"/>
        </w:rPr>
        <w:t xml:space="preserve"> existential </w:t>
      </w:r>
      <w:r w:rsidRPr="001B6AF1">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B6AF1">
        <w:rPr>
          <w:rStyle w:val="StyleUnderline"/>
          <w:highlight w:val="green"/>
        </w:rPr>
        <w:t>Another</w:t>
      </w:r>
      <w:r>
        <w:rPr>
          <w:rStyle w:val="StyleUnderline"/>
        </w:rPr>
        <w:t xml:space="preserve"> cognitive bias affecting perceptions of existential risk </w:t>
      </w:r>
      <w:r w:rsidRPr="001B6AF1">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3240B4B9" w14:textId="77777777" w:rsidR="003F71A2" w:rsidRPr="003F71A2" w:rsidRDefault="003F71A2" w:rsidP="003F71A2"/>
    <w:sectPr w:rsidR="003F71A2" w:rsidRPr="003F71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3C69C0"/>
    <w:multiLevelType w:val="hybridMultilevel"/>
    <w:tmpl w:val="52420834"/>
    <w:lvl w:ilvl="0" w:tplc="CA84BA72">
      <w:start w:val="20"/>
      <w:numFmt w:val="bullet"/>
      <w:lvlText w:val="-"/>
      <w:lvlJc w:val="left"/>
      <w:pPr>
        <w:ind w:left="400" w:hanging="360"/>
      </w:pPr>
      <w:rPr>
        <w:rFonts w:ascii="Calibri" w:eastAsia="Times New Roman" w:hAnsi="Calibri" w:cs="Calibri" w:hint="default"/>
        <w:sz w:val="22"/>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71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1A2"/>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E9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1EFEFC"/>
  <w14:defaultImageDpi w14:val="300"/>
  <w15:docId w15:val="{D5921736-97C3-0542-A934-75E8DC7AF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71A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71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71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71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3F71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71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1A2"/>
  </w:style>
  <w:style w:type="character" w:customStyle="1" w:styleId="Heading1Char">
    <w:name w:val="Heading 1 Char"/>
    <w:aliases w:val="Pocket Char"/>
    <w:basedOn w:val="DefaultParagraphFont"/>
    <w:link w:val="Heading1"/>
    <w:uiPriority w:val="9"/>
    <w:rsid w:val="003F71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71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71A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3F71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3F71A2"/>
    <w:rPr>
      <w:b/>
      <w:sz w:val="26"/>
      <w:u w:val="none"/>
    </w:rPr>
  </w:style>
  <w:style w:type="character" w:customStyle="1" w:styleId="StyleUnderline">
    <w:name w:val="Style Underline"/>
    <w:aliases w:val="Underline,Intense Emphasis1,Style Bold Underline,apple-style-span + 6 pt,Bold,Kern at 16 pt,Style,Intense Emphasis11,Intense Emphasis2,HHeading 3 + 12 pt,Cards + Font: 12 pt Char,Intense Emphasis111,Citation Char Char Char,ci,c,Bo,B,cite"/>
    <w:basedOn w:val="DefaultParagraphFont"/>
    <w:uiPriority w:val="1"/>
    <w:qFormat/>
    <w:rsid w:val="003F71A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3F71A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F71A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
    <w:basedOn w:val="DefaultParagraphFont"/>
    <w:link w:val="Card"/>
    <w:uiPriority w:val="99"/>
    <w:unhideWhenUsed/>
    <w:rsid w:val="003F71A2"/>
    <w:rPr>
      <w:color w:val="auto"/>
      <w:u w:val="none"/>
    </w:rPr>
  </w:style>
  <w:style w:type="paragraph" w:styleId="DocumentMap">
    <w:name w:val="Document Map"/>
    <w:basedOn w:val="Normal"/>
    <w:link w:val="DocumentMapChar"/>
    <w:uiPriority w:val="99"/>
    <w:semiHidden/>
    <w:unhideWhenUsed/>
    <w:rsid w:val="003F71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1A2"/>
    <w:rPr>
      <w:rFonts w:ascii="Lucida Grande" w:hAnsi="Lucida Grande" w:cs="Lucida Grande"/>
    </w:rPr>
  </w:style>
  <w:style w:type="paragraph" w:customStyle="1" w:styleId="paragraph">
    <w:name w:val="paragraph"/>
    <w:basedOn w:val="Normal"/>
    <w:rsid w:val="00F72E93"/>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F72E93"/>
  </w:style>
  <w:style w:type="character" w:customStyle="1" w:styleId="eop">
    <w:name w:val="eop"/>
    <w:basedOn w:val="DefaultParagraphFont"/>
    <w:rsid w:val="00F72E93"/>
  </w:style>
  <w:style w:type="character" w:customStyle="1" w:styleId="spellingerror">
    <w:name w:val="spellingerror"/>
    <w:basedOn w:val="DefaultParagraphFont"/>
    <w:rsid w:val="00F72E93"/>
  </w:style>
  <w:style w:type="paragraph" w:customStyle="1" w:styleId="textbold">
    <w:name w:val="text bold"/>
    <w:basedOn w:val="Normal"/>
    <w:link w:val="Emphasis"/>
    <w:uiPriority w:val="20"/>
    <w:qFormat/>
    <w:rsid w:val="00F72E93"/>
    <w:pPr>
      <w:ind w:left="720"/>
      <w:jc w:val="both"/>
    </w:pPr>
    <w:rPr>
      <w:b/>
      <w:iCs/>
      <w:u w:val="single"/>
      <w:bdr w:val="single" w:sz="8" w:space="0" w:color="auto"/>
    </w:rPr>
  </w:style>
  <w:style w:type="character" w:customStyle="1" w:styleId="contextualspellingandgrammarerror">
    <w:name w:val="contextualspellingandgrammarerror"/>
    <w:basedOn w:val="DefaultParagraphFont"/>
    <w:rsid w:val="00F72E93"/>
  </w:style>
  <w:style w:type="paragraph" w:customStyle="1" w:styleId="Card">
    <w:name w:val="Card"/>
    <w:aliases w:val="card,No Spacing111,No Spacing1111,No Spacing1121,Small Text,No Spacing6"/>
    <w:basedOn w:val="Heading1"/>
    <w:link w:val="Hyperlink"/>
    <w:autoRedefine/>
    <w:uiPriority w:val="99"/>
    <w:qFormat/>
    <w:rsid w:val="00F72E9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hi.ox.ac.uk/wp-content/uploads/Existential-Risks-2017-01-2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ied.org/heres-why-indigenous-economics-key-saving-nature" TargetMode="External"/><Relationship Id="rId5" Type="http://schemas.openxmlformats.org/officeDocument/2006/relationships/numbering" Target="numbering.xml"/><Relationship Id="rId10" Type="http://schemas.openxmlformats.org/officeDocument/2006/relationships/hyperlink" Target="https://www.sbs.com.au/news/indigenous-australians-to-lead-space-industry-at-new-alice-springs-earth-ground-station/b35811cc-1ecb-4a90-9be2-d6c1f4486e3b" TargetMode="External"/><Relationship Id="rId4" Type="http://schemas.openxmlformats.org/officeDocument/2006/relationships/customXml" Target="../customXml/item4.xml"/><Relationship Id="rId9" Type="http://schemas.openxmlformats.org/officeDocument/2006/relationships/hyperlink" Target="https://www.jstor.org/stable/10.1086/66270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6914</Words>
  <Characters>39414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2022-02-20T21:33:00Z</dcterms:created>
  <dcterms:modified xsi:type="dcterms:W3CDTF">2022-02-20T21:34:00Z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