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AD1A2" w14:textId="77777777" w:rsidR="00AF27F1" w:rsidRDefault="00AF27F1" w:rsidP="00AF27F1">
      <w:pPr>
        <w:pStyle w:val="Heading2"/>
      </w:pPr>
      <w:r>
        <w:t>OFF</w:t>
      </w:r>
    </w:p>
    <w:p w14:paraId="63890A04" w14:textId="77777777" w:rsidR="00AF27F1" w:rsidRDefault="00AF27F1" w:rsidP="00AF27F1">
      <w:pPr>
        <w:pStyle w:val="Heading3"/>
      </w:pPr>
      <w:r>
        <w:t>1NC - OFF</w:t>
      </w:r>
    </w:p>
    <w:p w14:paraId="1B523750" w14:textId="77777777" w:rsidR="00AF27F1" w:rsidRDefault="00AF27F1" w:rsidP="00AF27F1">
      <w:r>
        <w:t>PPWT DA</w:t>
      </w:r>
    </w:p>
    <w:p w14:paraId="3C20B534" w14:textId="77777777" w:rsidR="00AF27F1" w:rsidRPr="00DE33BD" w:rsidRDefault="00AF27F1" w:rsidP="00AF27F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DD46E1F" w14:textId="77777777" w:rsidR="00AF27F1" w:rsidRPr="00DE33BD" w:rsidRDefault="00AF27F1" w:rsidP="00AF27F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9917A1E" w14:textId="77777777" w:rsidR="00AF27F1" w:rsidRPr="00DE33BD" w:rsidRDefault="00AF27F1" w:rsidP="00AF27F1">
      <w:pPr>
        <w:rPr>
          <w:sz w:val="16"/>
          <w:szCs w:val="16"/>
        </w:rPr>
      </w:pPr>
      <w:r w:rsidRPr="00DE33BD">
        <w:rPr>
          <w:sz w:val="16"/>
          <w:szCs w:val="16"/>
        </w:rPr>
        <w:t>V. MITIGATION VS. REMOVAL</w:t>
      </w:r>
    </w:p>
    <w:p w14:paraId="0D06CF75" w14:textId="77777777" w:rsidR="00AF27F1" w:rsidRPr="00DE33BD" w:rsidRDefault="00AF27F1" w:rsidP="00AF27F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95166F6" w14:textId="77777777" w:rsidR="00AF27F1" w:rsidRPr="00DD79F1" w:rsidRDefault="00AF27F1" w:rsidP="00AF27F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2E7D2B2" w14:textId="77777777" w:rsidR="00AF27F1" w:rsidRPr="00DE33BD" w:rsidRDefault="00AF27F1" w:rsidP="00AF27F1">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328ABCA6" w14:textId="77777777" w:rsidR="00AF27F1" w:rsidRPr="00DE33BD" w:rsidRDefault="00AF27F1" w:rsidP="00AF27F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0F73F8CF" w14:textId="77777777" w:rsidR="00AF27F1" w:rsidRDefault="00AF27F1" w:rsidP="00AF27F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6F1CE221" w14:textId="77777777" w:rsidR="00AF27F1" w:rsidRPr="00212B24" w:rsidRDefault="00AF27F1" w:rsidP="00AF27F1">
      <w:pPr>
        <w:pStyle w:val="Heading4"/>
        <w:rPr>
          <w:b w:val="0"/>
          <w:bCs w:val="0"/>
        </w:rPr>
      </w:pPr>
      <w:r>
        <w:t>Russia uses negotiations to push the PPWT---erodes US space dominance</w:t>
      </w:r>
      <w:r w:rsidRPr="00212B24">
        <w:rPr>
          <w:b w:val="0"/>
        </w:rPr>
        <w:t>---unilat solves</w:t>
      </w:r>
    </w:p>
    <w:p w14:paraId="421C1063" w14:textId="77777777" w:rsidR="00AF27F1" w:rsidRDefault="00AF27F1" w:rsidP="00AF27F1">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49AD7E4E" w14:textId="77777777" w:rsidR="00AF27F1" w:rsidRPr="00EB170E" w:rsidRDefault="00AF27F1" w:rsidP="00AF27F1">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FD35619" w14:textId="77777777" w:rsidR="00AF27F1" w:rsidRPr="00FE63F2" w:rsidRDefault="00AF27F1" w:rsidP="00AF27F1">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099AB5CE" w14:textId="77777777" w:rsidR="00AF27F1" w:rsidRPr="00FE63F2" w:rsidRDefault="00AF27F1" w:rsidP="00AF27F1">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F3D6692" w14:textId="77777777" w:rsidR="00AF27F1" w:rsidRPr="00FE63F2" w:rsidRDefault="00AF27F1" w:rsidP="00AF27F1">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4194B47F" w14:textId="77777777" w:rsidR="00AF27F1" w:rsidRPr="00FE63F2" w:rsidRDefault="00AF27F1" w:rsidP="00AF27F1">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00DD5497" w14:textId="77777777" w:rsidR="00AF27F1" w:rsidRPr="00E54708" w:rsidRDefault="00AF27F1" w:rsidP="00AF27F1">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4602E046" w14:textId="77777777" w:rsidR="00AF27F1" w:rsidRPr="00FE63F2" w:rsidRDefault="00AF27F1" w:rsidP="00AF27F1">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7762B8D7" w14:textId="77777777" w:rsidR="00AF27F1" w:rsidRPr="00FE63F2" w:rsidRDefault="00AF27F1" w:rsidP="00AF27F1">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215A0C7D" w14:textId="77777777" w:rsidR="00AF27F1" w:rsidRPr="00FE63F2" w:rsidRDefault="00AF27F1" w:rsidP="00AF27F1">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69DDEF8" w14:textId="77777777" w:rsidR="00AF27F1" w:rsidRPr="007F01F5" w:rsidRDefault="00AF27F1" w:rsidP="00AF27F1">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417F957A" w14:textId="77777777" w:rsidR="00AF27F1" w:rsidRDefault="00AF27F1" w:rsidP="00AF27F1">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56964ACD" w14:textId="77777777" w:rsidR="00AF27F1" w:rsidRDefault="00AF27F1" w:rsidP="00AF27F1">
      <w:pPr>
        <w:pStyle w:val="Heading4"/>
      </w:pPr>
      <w:r>
        <w:t>The PPWT prohibits space-based missile defense</w:t>
      </w:r>
    </w:p>
    <w:p w14:paraId="5EC08060" w14:textId="77777777" w:rsidR="00AF27F1" w:rsidRDefault="00AF27F1" w:rsidP="00AF27F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1A09BDEA" w14:textId="77777777" w:rsidR="00AF27F1" w:rsidRPr="00CA7AC9" w:rsidRDefault="00AF27F1" w:rsidP="00AF27F1">
      <w:pPr>
        <w:rPr>
          <w:sz w:val="16"/>
          <w:szCs w:val="16"/>
        </w:rPr>
      </w:pPr>
      <w:r w:rsidRPr="00CA7AC9">
        <w:rPr>
          <w:sz w:val="16"/>
          <w:szCs w:val="16"/>
        </w:rPr>
        <w:t>B. Avoid Arms Control Traps in Space</w:t>
      </w:r>
    </w:p>
    <w:p w14:paraId="02C78816" w14:textId="77777777" w:rsidR="00AF27F1" w:rsidRPr="00212B24" w:rsidRDefault="00AF27F1" w:rsidP="00AF27F1">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3BBC71CF" w14:textId="77777777" w:rsidR="00AF27F1" w:rsidRPr="00212B24" w:rsidRDefault="00AF27F1" w:rsidP="00AF27F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4766E66C" w14:textId="77777777" w:rsidR="00AF27F1" w:rsidRPr="00CA7AC9" w:rsidRDefault="00AF27F1" w:rsidP="00AF27F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1A28E02" w14:textId="77777777" w:rsidR="00AF27F1" w:rsidRPr="00CA7AC9" w:rsidRDefault="00AF27F1" w:rsidP="00AF27F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42EB539" w14:textId="77777777" w:rsidR="00AF27F1" w:rsidRPr="00212B24" w:rsidRDefault="00AF27F1" w:rsidP="00AF27F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EEB2505" w14:textId="77777777" w:rsidR="00AF27F1" w:rsidRDefault="00AF27F1" w:rsidP="00AF27F1">
      <w:pPr>
        <w:pStyle w:val="Heading4"/>
      </w:pPr>
      <w:r>
        <w:t>Causes rogue state missile threats---that escalates</w:t>
      </w:r>
    </w:p>
    <w:p w14:paraId="4DF81E70" w14:textId="77777777" w:rsidR="00AF27F1" w:rsidRPr="00826255" w:rsidRDefault="00AF27F1" w:rsidP="00AF27F1">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2B47EA3" w14:textId="77777777" w:rsidR="00AF27F1" w:rsidRPr="001C1B40" w:rsidRDefault="00AF27F1" w:rsidP="00AF27F1">
      <w:pPr>
        <w:rPr>
          <w:sz w:val="16"/>
          <w:szCs w:val="16"/>
        </w:rPr>
      </w:pPr>
      <w:r w:rsidRPr="001C1B40">
        <w:rPr>
          <w:sz w:val="16"/>
          <w:szCs w:val="16"/>
        </w:rPr>
        <w:t>U.S. Homeland Missile Defense will Stay Ahead of Rogue States’ Missile Threats</w:t>
      </w:r>
    </w:p>
    <w:p w14:paraId="216B05CA" w14:textId="77777777" w:rsidR="00AF27F1" w:rsidRPr="001C1B40" w:rsidRDefault="00AF27F1" w:rsidP="00AF27F1">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21C9D04E" w14:textId="77777777" w:rsidR="00AF27F1" w:rsidRPr="00422DF9" w:rsidRDefault="00AF27F1" w:rsidP="00AF27F1">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56490378" w14:textId="77777777" w:rsidR="00AF27F1" w:rsidRPr="00A86086" w:rsidRDefault="00AF27F1" w:rsidP="00AF27F1">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4A170934" w14:textId="77777777" w:rsidR="00AF27F1" w:rsidRPr="00587AC9" w:rsidRDefault="00AF27F1" w:rsidP="00AF27F1">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70C8FE55" w14:textId="77777777" w:rsidR="00AF27F1" w:rsidRPr="00252179" w:rsidRDefault="00AF27F1" w:rsidP="00AF27F1">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69D1F90A" w14:textId="77777777" w:rsidR="00AF27F1" w:rsidRDefault="00AF27F1" w:rsidP="00AF27F1">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374BDFB5" w14:textId="77777777" w:rsidR="00AF27F1" w:rsidRDefault="00AF27F1" w:rsidP="00AF27F1">
      <w:pPr>
        <w:rPr>
          <w:sz w:val="16"/>
        </w:rPr>
      </w:pPr>
    </w:p>
    <w:p w14:paraId="74D1EBE2" w14:textId="77777777" w:rsidR="00AF27F1" w:rsidRDefault="00AF27F1" w:rsidP="00AF27F1">
      <w:pPr>
        <w:pStyle w:val="Heading3"/>
      </w:pPr>
      <w:r>
        <w:t>1NC - OFF</w:t>
      </w:r>
    </w:p>
    <w:p w14:paraId="345321BB" w14:textId="77777777" w:rsidR="00AF27F1" w:rsidRPr="00AC362D" w:rsidRDefault="00AF27F1" w:rsidP="00AF27F1">
      <w:r>
        <w:t>Space Col DA</w:t>
      </w:r>
    </w:p>
    <w:p w14:paraId="7441DAAC" w14:textId="77777777" w:rsidR="00AF27F1" w:rsidRDefault="00AF27F1" w:rsidP="00AF27F1">
      <w:pPr>
        <w:pStyle w:val="Heading4"/>
      </w:pPr>
      <w:r>
        <w:t>Privatization is necessary for space colonization – disruptions kill that potential</w:t>
      </w:r>
    </w:p>
    <w:p w14:paraId="1D6EED3A" w14:textId="77777777" w:rsidR="00AF27F1" w:rsidRPr="00B16B4C" w:rsidRDefault="00AF27F1" w:rsidP="00AF27F1">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LASA-SC)</w:t>
      </w:r>
    </w:p>
    <w:p w14:paraId="438F7D8C" w14:textId="77777777" w:rsidR="00AF27F1" w:rsidRPr="009A45DD" w:rsidRDefault="00AF27F1" w:rsidP="00AF27F1">
      <w:pPr>
        <w:rPr>
          <w:rStyle w:val="StyleUnderline"/>
        </w:rPr>
      </w:pPr>
      <w:r w:rsidRPr="009A45DD">
        <w:rPr>
          <w:rStyle w:val="StyleUnderline"/>
        </w:rPr>
        <w:t xml:space="preserve">It was one small step for man, one </w:t>
      </w:r>
      <w:r w:rsidRPr="002A5BFD">
        <w:rPr>
          <w:rStyle w:val="StyleUnderline"/>
          <w:highlight w:val="green"/>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2A5BFD">
        <w:rPr>
          <w:rStyle w:val="StyleUnderline"/>
          <w:highlight w:val="green"/>
        </w:rPr>
        <w:t xml:space="preserve">, </w:t>
      </w:r>
      <w:r w:rsidRPr="002A5BFD">
        <w:rPr>
          <w:rStyle w:val="Emphasis"/>
          <w:highlight w:val="green"/>
        </w:rPr>
        <w:t>SpaceX</w:t>
      </w:r>
      <w:r w:rsidRPr="009A45DD">
        <w:rPr>
          <w:rStyle w:val="Emphasis"/>
        </w:rPr>
        <w:t xml:space="preserve"> has given us </w:t>
      </w:r>
      <w:r w:rsidRPr="002A5BFD">
        <w:rPr>
          <w:rStyle w:val="Emphasis"/>
          <w:highlight w:val="green"/>
        </w:rPr>
        <w:t>an incredible testament to</w:t>
      </w:r>
      <w:r w:rsidRPr="009A45DD">
        <w:rPr>
          <w:rStyle w:val="Emphasis"/>
        </w:rPr>
        <w:t xml:space="preserve"> the power of </w:t>
      </w:r>
      <w:r w:rsidRPr="002A5BFD">
        <w:rPr>
          <w:rStyle w:val="Emphasis"/>
          <w:highlight w:val="green"/>
        </w:rPr>
        <w:t>American</w:t>
      </w:r>
      <w:r w:rsidRPr="009A45DD">
        <w:rPr>
          <w:rStyle w:val="Emphasis"/>
        </w:rPr>
        <w:t xml:space="preserve"> free </w:t>
      </w:r>
      <w:r w:rsidRPr="002A5BFD">
        <w:rPr>
          <w:rStyle w:val="Emphasis"/>
          <w:highlight w:val="green"/>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2A5BFD">
        <w:rPr>
          <w:rStyle w:val="Emphasis"/>
          <w:highlight w:val="green"/>
        </w:rPr>
        <w:t>took a private company to give us</w:t>
      </w:r>
      <w:r w:rsidRPr="009A45DD">
        <w:rPr>
          <w:rStyle w:val="Emphasis"/>
        </w:rPr>
        <w:t xml:space="preserve"> the first </w:t>
      </w:r>
      <w:r w:rsidRPr="002A5BFD">
        <w:rPr>
          <w:rStyle w:val="Emphasis"/>
          <w:highlight w:val="green"/>
        </w:rPr>
        <w:t>space vehicle</w:t>
      </w:r>
      <w:r w:rsidRPr="009A45DD">
        <w:rPr>
          <w:rStyle w:val="Emphasis"/>
        </w:rPr>
        <w:t xml:space="preserve"> with touch-screen controls instead of antiquated knobs and buttons. It took a private company to give us </w:t>
      </w:r>
      <w:r w:rsidRPr="002A5BFD">
        <w:rPr>
          <w:rStyle w:val="Emphasis"/>
          <w:highlight w:val="green"/>
        </w:rPr>
        <w:t>a capsule that can fly</w:t>
      </w:r>
      <w:r w:rsidRPr="009A45DD">
        <w:rPr>
          <w:rStyle w:val="Emphasis"/>
        </w:rPr>
        <w:t xml:space="preserve"> entirely autonomously from launch to landing — including docking — without any participation by its human crew. It also took a private company to invent </w:t>
      </w:r>
      <w:r w:rsidRPr="002A5BFD">
        <w:rPr>
          <w:rStyle w:val="Emphasis"/>
          <w:highlight w:val="green"/>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2A5BFD">
        <w:rPr>
          <w:rStyle w:val="StyleUnderline"/>
          <w:highlight w:val="green"/>
        </w:rPr>
        <w:t>The cost to NASA</w:t>
      </w:r>
      <w:r w:rsidRPr="009A45DD">
        <w:rPr>
          <w:rStyle w:val="StyleUnderline"/>
        </w:rPr>
        <w:t xml:space="preserve"> for launching a man into space on the space shuttle orbiter was </w:t>
      </w:r>
      <w:r w:rsidRPr="002A5BFD">
        <w:rPr>
          <w:rStyle w:val="StyleUnderline"/>
          <w:highlight w:val="green"/>
        </w:rPr>
        <w:t>$170 million</w:t>
      </w:r>
      <w:r w:rsidRPr="009A45DD">
        <w:rPr>
          <w:rStyle w:val="StyleUnderline"/>
        </w:rPr>
        <w:t xml:space="preserve"> per seat, compared with just $</w:t>
      </w:r>
      <w:r w:rsidRPr="002A5BFD">
        <w:rPr>
          <w:rStyle w:val="StyleUnderline"/>
          <w:highlight w:val="green"/>
        </w:rPr>
        <w:t>60 million</w:t>
      </w:r>
      <w:r w:rsidRPr="009A45DD">
        <w:rPr>
          <w:rStyle w:val="StyleUnderline"/>
        </w:rPr>
        <w:t xml:space="preserve"> to $67 million </w:t>
      </w:r>
      <w:r w:rsidRPr="002A5BFD">
        <w:rPr>
          <w:rStyle w:val="StyleUnderline"/>
          <w:highlight w:val="green"/>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2A5BFD">
        <w:rPr>
          <w:rStyle w:val="StyleUnderline"/>
          <w:highlight w:val="green"/>
        </w:rPr>
        <w:t>private sector does it better, cheaper, faster and more efficiently</w:t>
      </w:r>
      <w:r w:rsidRPr="009A45DD">
        <w:rPr>
          <w:rStyle w:val="StyleUnderline"/>
        </w:rPr>
        <w:t xml:space="preserve"> than government. </w:t>
      </w:r>
      <w:r w:rsidRPr="002A5BFD">
        <w:rPr>
          <w:rStyle w:val="StyleUnderline"/>
          <w:highlight w:val="green"/>
        </w:rPr>
        <w:t xml:space="preserve">Why? </w:t>
      </w:r>
      <w:r w:rsidRPr="002A5BFD">
        <w:rPr>
          <w:rStyle w:val="Emphasis"/>
          <w:highlight w:val="green"/>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2A5BFD">
        <w:rPr>
          <w:rStyle w:val="Emphasis"/>
          <w:highlight w:val="green"/>
        </w:rPr>
        <w:t>spirit of competition</w:t>
      </w:r>
      <w:r w:rsidRPr="009A45DD">
        <w:rPr>
          <w:rStyle w:val="Emphasis"/>
        </w:rPr>
        <w:t xml:space="preserve"> and innovation will </w:t>
      </w:r>
      <w:r w:rsidRPr="002A5BFD">
        <w:rPr>
          <w:rStyle w:val="Emphasis"/>
          <w:highlight w:val="green"/>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2A5BFD">
        <w:rPr>
          <w:rStyle w:val="StyleUnderline"/>
          <w:highlight w:val="green"/>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2A5BFD">
        <w:rPr>
          <w:rStyle w:val="Emphasis"/>
          <w:highlight w:val="green"/>
        </w:rPr>
        <w:t>make humanity a multiplanetary species</w:t>
      </w:r>
      <w:r w:rsidRPr="009A45DD">
        <w:rPr>
          <w:rStyle w:val="StyleUnderline"/>
        </w:rPr>
        <w:t xml:space="preserve">. He has set a goal of founding a million-person city on Mars </w:t>
      </w:r>
      <w:r w:rsidRPr="002A5BFD">
        <w:rPr>
          <w:rStyle w:val="StyleUnderline"/>
          <w:highlight w:val="green"/>
        </w:rPr>
        <w:t>by 2050</w:t>
      </w:r>
      <w:r w:rsidRPr="009A45DD">
        <w:rPr>
          <w:rStyle w:val="StyleUnderline"/>
        </w:rPr>
        <w:t xml:space="preserve"> complete with iron foundries and pizza joints</w:t>
      </w:r>
      <w:r w:rsidRPr="009A45DD">
        <w:rPr>
          <w:sz w:val="16"/>
        </w:rPr>
        <w:t xml:space="preserve">. Can it be done? Who knows. But this much is certain: </w:t>
      </w:r>
      <w:r w:rsidRPr="002A5BFD">
        <w:rPr>
          <w:rStyle w:val="Emphasis"/>
          <w:highlight w:val="green"/>
        </w:rPr>
        <w:t>Private-sector innovation</w:t>
      </w:r>
      <w:r w:rsidRPr="009A45DD">
        <w:rPr>
          <w:rStyle w:val="Emphasis"/>
        </w:rPr>
        <w:t xml:space="preserve"> is </w:t>
      </w:r>
      <w:r w:rsidRPr="002A5BFD">
        <w:rPr>
          <w:rStyle w:val="Emphasis"/>
          <w:highlight w:val="green"/>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72D03587" w14:textId="77777777" w:rsidR="00AF27F1" w:rsidRPr="00BB591D" w:rsidRDefault="00AF27F1" w:rsidP="00AF27F1"/>
    <w:p w14:paraId="38A27BCC" w14:textId="77777777" w:rsidR="00AF27F1" w:rsidRDefault="00AF27F1" w:rsidP="00AF27F1">
      <w:pPr>
        <w:pStyle w:val="Heading4"/>
      </w:pPr>
      <w:r>
        <w:t xml:space="preserve">Happens by </w:t>
      </w:r>
      <w:r>
        <w:rPr>
          <w:u w:val="single"/>
        </w:rPr>
        <w:t>2050</w:t>
      </w:r>
      <w:r>
        <w:t xml:space="preserve">s---solves </w:t>
      </w:r>
      <w:r>
        <w:rPr>
          <w:u w:val="single"/>
        </w:rPr>
        <w:t>every impact</w:t>
      </w:r>
      <w:r>
        <w:t xml:space="preserve"> BUT private sector key to progress</w:t>
      </w:r>
    </w:p>
    <w:p w14:paraId="4C740F69" w14:textId="77777777" w:rsidR="00AF27F1" w:rsidRPr="00681318" w:rsidRDefault="00AF27F1" w:rsidP="00AF27F1">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LASA-SC)</w:t>
      </w:r>
    </w:p>
    <w:p w14:paraId="1B8001DE" w14:textId="77777777" w:rsidR="00AF27F1" w:rsidRDefault="00AF27F1" w:rsidP="00AF27F1">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2A5BFD">
        <w:rPr>
          <w:rStyle w:val="StyleUnderline"/>
          <w:highlight w:val="green"/>
        </w:rPr>
        <w:t>within</w:t>
      </w:r>
      <w:r w:rsidRPr="006C5EF6">
        <w:rPr>
          <w:rStyle w:val="StyleUnderline"/>
        </w:rPr>
        <w:t xml:space="preserve"> the next decade or so</w:t>
      </w:r>
      <w:r w:rsidRPr="00681318">
        <w:rPr>
          <w:sz w:val="16"/>
        </w:rPr>
        <w:t xml:space="preserve">. And not too long after that—perhaps </w:t>
      </w:r>
      <w:r w:rsidRPr="002A5BFD">
        <w:rPr>
          <w:rStyle w:val="Emphasis"/>
          <w:highlight w:val="green"/>
        </w:rPr>
        <w:t>40</w:t>
      </w:r>
      <w:r w:rsidRPr="00681318">
        <w:rPr>
          <w:sz w:val="16"/>
        </w:rPr>
        <w:t xml:space="preserve"> or a hundred </w:t>
      </w:r>
      <w:r w:rsidRPr="002A5BFD">
        <w:rPr>
          <w:rStyle w:val="Emphasis"/>
          <w:highlight w:val="green"/>
        </w:rPr>
        <w:t>years</w:t>
      </w:r>
      <w:r w:rsidRPr="00681318">
        <w:rPr>
          <w:rStyle w:val="Emphasis"/>
        </w:rPr>
        <w:t xml:space="preserve"> later</w:t>
      </w:r>
      <w:r w:rsidRPr="00681318">
        <w:rPr>
          <w:sz w:val="16"/>
        </w:rPr>
        <w:t xml:space="preserve">, </w:t>
      </w:r>
      <w:r w:rsidRPr="002A5BFD">
        <w:rPr>
          <w:rStyle w:val="StyleUnderline"/>
          <w:highlight w:val="green"/>
        </w:rPr>
        <w:t xml:space="preserve">Mars </w:t>
      </w:r>
      <w:r w:rsidRPr="005C3038">
        <w:rPr>
          <w:rStyle w:val="StyleUnderline"/>
        </w:rPr>
        <w:t xml:space="preserve">could be </w:t>
      </w:r>
      <w:r w:rsidRPr="002A5BFD">
        <w:rPr>
          <w:rStyle w:val="StyleUnderline"/>
          <w:highlight w:val="green"/>
        </w:rPr>
        <w:t xml:space="preserve">home to a </w:t>
      </w:r>
      <w:r w:rsidRPr="005C3038">
        <w:rPr>
          <w:rStyle w:val="StyleUnderline"/>
        </w:rPr>
        <w:t xml:space="preserve">self-sustaining </w:t>
      </w:r>
      <w:r w:rsidRPr="002A5BFD">
        <w:rPr>
          <w:rStyle w:val="StyleUnderline"/>
          <w:highlight w:val="green"/>
        </w:rPr>
        <w:t xml:space="preserve">colony of </w:t>
      </w:r>
      <w:r w:rsidRPr="002A5BFD">
        <w:rPr>
          <w:rStyle w:val="Emphasis"/>
          <w:highlight w:val="green"/>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2A5BFD">
        <w:rPr>
          <w:rStyle w:val="Emphasis"/>
          <w:highlight w:val="green"/>
        </w:rPr>
        <w:t>this is about becoming multiplanetary</w:t>
      </w:r>
      <w:r w:rsidRPr="00681318">
        <w:rPr>
          <w:sz w:val="16"/>
        </w:rPr>
        <w:t xml:space="preserve">,” he said on September 27 at the International Astronautical Congress in Guadalajara, Mexico. “This is really about </w:t>
      </w:r>
      <w:r w:rsidRPr="002A5BFD">
        <w:rPr>
          <w:rStyle w:val="StyleUnderline"/>
          <w:highlight w:val="green"/>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2A5BFD">
        <w:rPr>
          <w:rStyle w:val="Emphasis"/>
          <w:highlight w:val="green"/>
        </w:rPr>
        <w:t>outline of the plan is</w:t>
      </w:r>
      <w:r w:rsidRPr="00681318">
        <w:rPr>
          <w:rStyle w:val="Emphasis"/>
        </w:rPr>
        <w:t xml:space="preserve"> about </w:t>
      </w:r>
      <w:r w:rsidRPr="002A5BFD">
        <w:rPr>
          <w:rStyle w:val="Emphasis"/>
          <w:highlight w:val="green"/>
        </w:rPr>
        <w:t>right</w:t>
      </w:r>
      <w:r w:rsidRPr="00681318">
        <w:rPr>
          <w:sz w:val="16"/>
        </w:rPr>
        <w:t xml:space="preserve">. He also didn’t pretend that it was going to be easy and that they were going to do it in ten years,” </w:t>
      </w:r>
      <w:r w:rsidRPr="002A5BFD">
        <w:rPr>
          <w:rStyle w:val="StyleUnderline"/>
          <w:highlight w:val="green"/>
        </w:rPr>
        <w:t>says</w:t>
      </w:r>
      <w:r w:rsidRPr="00681318">
        <w:rPr>
          <w:sz w:val="16"/>
        </w:rPr>
        <w:t xml:space="preserve"> Bobby Braun, </w:t>
      </w:r>
      <w:r w:rsidRPr="002A5BFD">
        <w:rPr>
          <w:rStyle w:val="Emphasis"/>
          <w:highlight w:val="green"/>
        </w:rPr>
        <w:t>NASA’s</w:t>
      </w:r>
      <w:r w:rsidRPr="00681318">
        <w:rPr>
          <w:rStyle w:val="Emphasis"/>
        </w:rPr>
        <w:t xml:space="preserve"> former </w:t>
      </w:r>
      <w:r w:rsidRPr="002A5BFD">
        <w:rPr>
          <w:rStyle w:val="Emphasis"/>
          <w:highlight w:val="green"/>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2A5BFD">
        <w:rPr>
          <w:rStyle w:val="StyleUnderline"/>
          <w:highlight w:val="green"/>
        </w:rPr>
        <w:t>Either we</w:t>
      </w:r>
      <w:r w:rsidRPr="00681318">
        <w:rPr>
          <w:rStyle w:val="StyleUnderline"/>
        </w:rPr>
        <w:t xml:space="preserve">’re going to </w:t>
      </w:r>
      <w:r w:rsidRPr="002A5BFD">
        <w:rPr>
          <w:rStyle w:val="StyleUnderline"/>
          <w:highlight w:val="green"/>
        </w:rPr>
        <w:t xml:space="preserve">become </w:t>
      </w:r>
      <w:r w:rsidRPr="002A5BFD">
        <w:rPr>
          <w:rStyle w:val="Emphasis"/>
          <w:highlight w:val="green"/>
        </w:rPr>
        <w:t>a multiplanet</w:t>
      </w:r>
      <w:r w:rsidRPr="002A5BFD">
        <w:rPr>
          <w:rStyle w:val="StyleUnderline"/>
          <w:highlight w:val="green"/>
        </w:rPr>
        <w:t xml:space="preserve"> species</w:t>
      </w:r>
      <w:r w:rsidRPr="00681318">
        <w:rPr>
          <w:sz w:val="16"/>
        </w:rPr>
        <w:t xml:space="preserve"> and a spacefaring civilization, </w:t>
      </w:r>
      <w:r w:rsidRPr="002A5BFD">
        <w:rPr>
          <w:rStyle w:val="StyleUnderline"/>
          <w:highlight w:val="green"/>
        </w:rPr>
        <w:t>or we’re</w:t>
      </w:r>
      <w:r w:rsidRPr="00681318">
        <w:rPr>
          <w:rStyle w:val="StyleUnderline"/>
        </w:rPr>
        <w:t xml:space="preserve"> going be </w:t>
      </w:r>
      <w:r w:rsidRPr="002A5BFD">
        <w:rPr>
          <w:rStyle w:val="StyleUnderline"/>
          <w:highlight w:val="green"/>
        </w:rPr>
        <w:t xml:space="preserve">stuck on one planet </w:t>
      </w:r>
      <w:r w:rsidRPr="002A5BFD">
        <w:rPr>
          <w:rStyle w:val="Emphasis"/>
          <w:highlight w:val="green"/>
        </w:rPr>
        <w:t>until</w:t>
      </w:r>
      <w:r w:rsidRPr="00681318">
        <w:rPr>
          <w:rStyle w:val="Emphasis"/>
        </w:rPr>
        <w:t xml:space="preserve"> </w:t>
      </w:r>
      <w:r w:rsidRPr="002A5BFD">
        <w:rPr>
          <w:rStyle w:val="Emphasis"/>
          <w:highlight w:val="green"/>
        </w:rPr>
        <w:t>some</w:t>
      </w:r>
      <w:r w:rsidRPr="00681318">
        <w:rPr>
          <w:rStyle w:val="Emphasis"/>
        </w:rPr>
        <w:t xml:space="preserve"> eventual </w:t>
      </w:r>
      <w:r w:rsidRPr="002A5BFD">
        <w:rPr>
          <w:rStyle w:val="Emphasis"/>
          <w:highlight w:val="green"/>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2A5BFD">
        <w:rPr>
          <w:rStyle w:val="Emphasis"/>
          <w:highlight w:val="green"/>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We’d ultimately have upward of a thousand or more spaceships waiting in orbit. And so the Mars colonial fleet would depart en masse</w:t>
      </w:r>
      <w:r w:rsidRPr="00681318">
        <w:rPr>
          <w:sz w:val="16"/>
        </w:rPr>
        <w:t xml:space="preserve">,” Musk says. </w:t>
      </w:r>
      <w:r w:rsidRPr="00681318">
        <w:rPr>
          <w:rStyle w:val="Emphasis"/>
        </w:rPr>
        <w:t xml:space="preserve">The </w:t>
      </w:r>
      <w:r w:rsidRPr="002A5BFD">
        <w:rPr>
          <w:rStyle w:val="Emphasis"/>
          <w:highlight w:val="green"/>
        </w:rPr>
        <w:t>key</w:t>
      </w:r>
      <w:r w:rsidRPr="00681318">
        <w:rPr>
          <w:rStyle w:val="Emphasis"/>
        </w:rPr>
        <w:t xml:space="preserve"> to his plan </w:t>
      </w:r>
      <w:r w:rsidRPr="002A5BFD">
        <w:rPr>
          <w:rStyle w:val="Emphasis"/>
          <w:highlight w:val="green"/>
        </w:rPr>
        <w:t>is reusing</w:t>
      </w:r>
      <w:r w:rsidRPr="00681318">
        <w:rPr>
          <w:rStyle w:val="Emphasis"/>
        </w:rPr>
        <w:t xml:space="preserve"> the </w:t>
      </w:r>
      <w:r w:rsidRPr="002A5BFD">
        <w:rPr>
          <w:rStyle w:val="Emphasis"/>
          <w:highlight w:val="green"/>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2A5BFD">
        <w:rPr>
          <w:rStyle w:val="StyleUnderline"/>
          <w:highlight w:val="green"/>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2A5BFD">
        <w:rPr>
          <w:rStyle w:val="Emphasis"/>
          <w:highlight w:val="green"/>
        </w:rPr>
        <w:t>hundred humans</w:t>
      </w:r>
      <w:r w:rsidRPr="00681318">
        <w:rPr>
          <w:rStyle w:val="Emphasis"/>
        </w:rPr>
        <w:t xml:space="preserve"> would be hitching a ride </w:t>
      </w:r>
      <w:r w:rsidRPr="002A5BFD">
        <w:rPr>
          <w:rStyle w:val="Emphasis"/>
          <w:highlight w:val="green"/>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2A5BFD">
        <w:rPr>
          <w:rStyle w:val="Emphasis"/>
          <w:highlight w:val="green"/>
        </w:rPr>
        <w:t>competition</w:t>
      </w:r>
      <w:r w:rsidRPr="00681318">
        <w:rPr>
          <w:rStyle w:val="Emphasis"/>
        </w:rPr>
        <w:t xml:space="preserve"> and lots of fanfare </w:t>
      </w:r>
      <w:r w:rsidRPr="002A5BFD">
        <w:rPr>
          <w:rStyle w:val="Emphasis"/>
          <w:highlight w:val="green"/>
        </w:rPr>
        <w:t>over</w:t>
      </w:r>
      <w:r w:rsidRPr="00681318">
        <w:rPr>
          <w:rStyle w:val="Emphasis"/>
        </w:rPr>
        <w:t xml:space="preserve"> the first few </w:t>
      </w:r>
      <w:r w:rsidRPr="002A5BFD">
        <w:rPr>
          <w:rStyle w:val="Emphasis"/>
          <w:highlight w:val="green"/>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2A5BFD">
        <w:rPr>
          <w:rStyle w:val="Emphasis"/>
          <w:highlight w:val="green"/>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18D46982" w14:textId="77777777" w:rsidR="00AF27F1" w:rsidRDefault="00AF27F1" w:rsidP="00AF27F1">
      <w:pPr>
        <w:pStyle w:val="Heading4"/>
      </w:pPr>
      <w:r>
        <w:t>Massive spillover effects, solves resources and extinction risks</w:t>
      </w:r>
    </w:p>
    <w:p w14:paraId="27E05B1F" w14:textId="77777777" w:rsidR="00AF27F1" w:rsidRPr="00BA42D2" w:rsidRDefault="00AF27F1" w:rsidP="00AF27F1">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65148542" w14:textId="77777777" w:rsidR="00AF27F1" w:rsidRDefault="00AF27F1" w:rsidP="00AF27F1">
      <w:r>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5F491C60" w14:textId="77777777" w:rsidR="00AF27F1" w:rsidRDefault="00AF27F1" w:rsidP="00AF27F1">
      <w:r>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12D28231" w14:textId="77777777" w:rsidR="00AF27F1" w:rsidRPr="00C93DFB" w:rsidRDefault="00AF27F1" w:rsidP="00AF27F1">
      <w:pPr>
        <w:rPr>
          <w:sz w:val="16"/>
        </w:rPr>
      </w:pPr>
      <w:r w:rsidRPr="00570115">
        <w:rPr>
          <w:rStyle w:val="StyleUnderline"/>
        </w:rPr>
        <w:t xml:space="preserve">Gaining access to </w:t>
      </w:r>
      <w:r w:rsidRPr="002A5BFD">
        <w:rPr>
          <w:rStyle w:val="Emphasis"/>
          <w:highlight w:val="green"/>
        </w:rPr>
        <w:t>new</w:t>
      </w:r>
      <w:r w:rsidRPr="00570115">
        <w:rPr>
          <w:rStyle w:val="Emphasis"/>
        </w:rPr>
        <w:t xml:space="preserve"> critical </w:t>
      </w:r>
      <w:r w:rsidRPr="002A5BFD">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2A5BFD">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2A5BFD">
        <w:rPr>
          <w:rStyle w:val="StyleUnderline"/>
          <w:highlight w:val="green"/>
        </w:rPr>
        <w:t>have</w:t>
      </w:r>
      <w:r w:rsidRPr="00C93DFB">
        <w:rPr>
          <w:sz w:val="16"/>
        </w:rPr>
        <w:t xml:space="preserve"> these </w:t>
      </w:r>
      <w:r w:rsidRPr="002A5BFD">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r w:rsidRPr="00C93DFB">
        <w:rPr>
          <w:rStyle w:val="StyleUnderline"/>
        </w:rPr>
        <w:t>500 meter wide asteroid contains</w:t>
      </w:r>
      <w:r w:rsidRPr="00C93DFB">
        <w:rPr>
          <w:sz w:val="16"/>
        </w:rPr>
        <w:t xml:space="preserve"> . . . </w:t>
      </w:r>
      <w:r w:rsidRPr="002A5BFD">
        <w:rPr>
          <w:rStyle w:val="Emphasis"/>
          <w:highlight w:val="green"/>
        </w:rPr>
        <w:t>1.5 times</w:t>
      </w:r>
      <w:r w:rsidRPr="00C93DFB">
        <w:rPr>
          <w:rStyle w:val="Emphasis"/>
        </w:rPr>
        <w:t xml:space="preserve"> the</w:t>
      </w:r>
      <w:r w:rsidRPr="00C93DFB">
        <w:rPr>
          <w:sz w:val="16"/>
        </w:rPr>
        <w:t xml:space="preserve"> known </w:t>
      </w:r>
      <w:r w:rsidRPr="002A5BFD">
        <w:rPr>
          <w:rStyle w:val="Emphasis"/>
          <w:highlight w:val="green"/>
        </w:rPr>
        <w:t>world-reserves</w:t>
      </w:r>
      <w:r w:rsidRPr="002A5BFD">
        <w:rPr>
          <w:rStyle w:val="StyleUnderline"/>
          <w:highlight w:val="green"/>
        </w:rPr>
        <w:t xml:space="preserve"> of</w:t>
      </w:r>
      <w:r w:rsidRPr="00C93DFB">
        <w:rPr>
          <w:rStyle w:val="StyleUnderline"/>
        </w:rPr>
        <w:t xml:space="preserve"> </w:t>
      </w:r>
      <w:r w:rsidRPr="00C93DFB">
        <w:rPr>
          <w:sz w:val="16"/>
        </w:rPr>
        <w:t xml:space="preserve">platinum group </w:t>
      </w:r>
      <w:r w:rsidRPr="002A5BFD">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30D95A2F" w14:textId="77777777" w:rsidR="00AF27F1" w:rsidRPr="00570115" w:rsidRDefault="00AF27F1" w:rsidP="00AF27F1">
      <w:pPr>
        <w:rPr>
          <w:sz w:val="16"/>
        </w:rPr>
      </w:pPr>
      <w:r w:rsidRPr="00570115">
        <w:rPr>
          <w:sz w:val="16"/>
        </w:rPr>
        <w:t xml:space="preserve">Another reason that </w:t>
      </w:r>
      <w:r w:rsidRPr="002A5BFD">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2A5BFD">
        <w:rPr>
          <w:rStyle w:val="StyleUnderline"/>
          <w:highlight w:val="green"/>
        </w:rPr>
        <w:t xml:space="preserve">create a </w:t>
      </w:r>
      <w:r w:rsidRPr="002A5BFD">
        <w:rPr>
          <w:rStyle w:val="Emphasis"/>
          <w:highlight w:val="green"/>
        </w:rPr>
        <w:t>“backup Earth”</w:t>
      </w:r>
      <w:r w:rsidRPr="00570115">
        <w:rPr>
          <w:rStyle w:val="StyleUnderline"/>
        </w:rPr>
        <w:t xml:space="preserve"> to hedge </w:t>
      </w:r>
      <w:r w:rsidRPr="002A5BFD">
        <w:rPr>
          <w:rStyle w:val="StyleUnderline"/>
          <w:highlight w:val="green"/>
        </w:rPr>
        <w:t>against</w:t>
      </w:r>
      <w:r w:rsidRPr="00570115">
        <w:rPr>
          <w:sz w:val="16"/>
        </w:rPr>
        <w:t xml:space="preserve"> global catastrophic and </w:t>
      </w:r>
      <w:r w:rsidRPr="002A5BFD">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2A5BFD">
        <w:rPr>
          <w:rStyle w:val="Emphasis"/>
          <w:highlight w:val="green"/>
        </w:rPr>
        <w:t>asteroid impacts, supervolcanic eruptions</w:t>
      </w:r>
      <w:r w:rsidRPr="00570115">
        <w:rPr>
          <w:rStyle w:val="Emphasis"/>
        </w:rPr>
        <w:t>,</w:t>
      </w:r>
      <w:r w:rsidRPr="00570115">
        <w:rPr>
          <w:sz w:val="16"/>
        </w:rPr>
        <w:t xml:space="preserve"> pandemic </w:t>
      </w:r>
      <w:r w:rsidRPr="002A5BFD">
        <w:rPr>
          <w:rStyle w:val="Emphasis"/>
          <w:highlight w:val="green"/>
        </w:rPr>
        <w:t>disease</w:t>
      </w:r>
      <w:r w:rsidRPr="00570115">
        <w:rPr>
          <w:sz w:val="16"/>
        </w:rPr>
        <w:t xml:space="preserve">, and other natural hazards threatening civilization. Now, in addition to these natural threats, human-made hazards such as </w:t>
      </w:r>
      <w:r w:rsidRPr="002A5BFD">
        <w:rPr>
          <w:rStyle w:val="Emphasis"/>
          <w:highlight w:val="green"/>
        </w:rPr>
        <w:t>nuc</w:t>
      </w:r>
      <w:r w:rsidRPr="00C93DFB">
        <w:rPr>
          <w:rStyle w:val="Emphasis"/>
        </w:rPr>
        <w:t>lear</w:t>
      </w:r>
      <w:r w:rsidRPr="00570115">
        <w:rPr>
          <w:rStyle w:val="Emphasis"/>
        </w:rPr>
        <w:t xml:space="preserve"> weapon</w:t>
      </w:r>
      <w:r w:rsidRPr="002A5BFD">
        <w:rPr>
          <w:rStyle w:val="Emphasis"/>
          <w:highlight w:val="green"/>
        </w:rPr>
        <w:t>s</w:t>
      </w:r>
      <w:r w:rsidRPr="00570115">
        <w:rPr>
          <w:rStyle w:val="Emphasis"/>
        </w:rPr>
        <w:t xml:space="preserve">, </w:t>
      </w:r>
      <w:r w:rsidRPr="002A5BFD">
        <w:rPr>
          <w:rStyle w:val="Emphasis"/>
          <w:highlight w:val="green"/>
        </w:rPr>
        <w:t>climate change, biotech</w:t>
      </w:r>
      <w:r w:rsidRPr="00570115">
        <w:rPr>
          <w:sz w:val="16"/>
        </w:rPr>
        <w:t xml:space="preserve">nology, </w:t>
      </w:r>
      <w:r w:rsidRPr="002A5BFD">
        <w:rPr>
          <w:rStyle w:val="Emphasis"/>
          <w:highlight w:val="green"/>
        </w:rPr>
        <w:t>nanotech</w:t>
      </w:r>
      <w:r w:rsidRPr="00C93DFB">
        <w:rPr>
          <w:sz w:val="16"/>
        </w:rPr>
        <w:t>nology,</w:t>
      </w:r>
      <w:r w:rsidRPr="00570115">
        <w:rPr>
          <w:sz w:val="16"/>
        </w:rPr>
        <w:t xml:space="preserve"> </w:t>
      </w:r>
      <w:r w:rsidRPr="002A5BFD">
        <w:rPr>
          <w:rStyle w:val="StyleUnderline"/>
          <w:highlight w:val="green"/>
        </w:rPr>
        <w:t xml:space="preserve">and </w:t>
      </w:r>
      <w:r w:rsidRPr="002A5BFD">
        <w:rPr>
          <w:rStyle w:val="Emphasis"/>
          <w:highlight w:val="green"/>
        </w:rPr>
        <w:t>a</w:t>
      </w:r>
      <w:r w:rsidRPr="00570115">
        <w:rPr>
          <w:sz w:val="16"/>
        </w:rPr>
        <w:t xml:space="preserve">rtificial </w:t>
      </w:r>
      <w:r w:rsidRPr="002A5BFD">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2A5BFD">
        <w:rPr>
          <w:rStyle w:val="StyleUnderline"/>
          <w:highlight w:val="green"/>
        </w:rPr>
        <w:t>humans</w:t>
      </w:r>
      <w:r w:rsidRPr="00570115">
        <w:rPr>
          <w:rStyle w:val="StyleUnderline"/>
        </w:rPr>
        <w:t xml:space="preserve"> were a multiplanetary species </w:t>
      </w:r>
      <w:r w:rsidRPr="002A5BFD">
        <w:rPr>
          <w:rStyle w:val="StyleUnderline"/>
          <w:highlight w:val="green"/>
        </w:rPr>
        <w:t xml:space="preserve">with </w:t>
      </w:r>
      <w:r w:rsidRPr="002A5BFD">
        <w:rPr>
          <w:rStyle w:val="Emphasis"/>
          <w:highlight w:val="green"/>
        </w:rPr>
        <w:t>just one</w:t>
      </w:r>
      <w:r w:rsidRPr="00570115">
        <w:rPr>
          <w:rStyle w:val="Emphasis"/>
        </w:rPr>
        <w:t xml:space="preserve"> self-sustaining </w:t>
      </w:r>
      <w:r w:rsidRPr="002A5BFD">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2A5BFD">
        <w:rPr>
          <w:rStyle w:val="StyleUnderline"/>
          <w:highlight w:val="green"/>
        </w:rPr>
        <w:t>would go on</w:t>
      </w:r>
      <w:r w:rsidRPr="00570115">
        <w:rPr>
          <w:sz w:val="16"/>
        </w:rPr>
        <w:t xml:space="preserve"> elsewhere, as well as other Earth species. This is a dire fate, but less terrible than the first.</w:t>
      </w:r>
    </w:p>
    <w:p w14:paraId="1D658263" w14:textId="77777777" w:rsidR="00AF27F1" w:rsidRDefault="00AF27F1" w:rsidP="00AF27F1">
      <w:pPr>
        <w:pStyle w:val="Heading3"/>
      </w:pPr>
      <w:r>
        <w:t>1NC - OFF</w:t>
      </w:r>
    </w:p>
    <w:p w14:paraId="5A47C41D" w14:textId="77777777" w:rsidR="00AF27F1" w:rsidRDefault="00AF27F1" w:rsidP="00AF27F1">
      <w:r w:rsidRPr="00D2608B">
        <w:t>Kamo`oalewa</w:t>
      </w:r>
      <w:r>
        <w:t xml:space="preserve"> CP</w:t>
      </w:r>
    </w:p>
    <w:p w14:paraId="0E3B7690" w14:textId="77777777" w:rsidR="00AF27F1" w:rsidRDefault="00AF27F1" w:rsidP="00AF27F1">
      <w:pPr>
        <w:pStyle w:val="Heading4"/>
      </w:pPr>
      <w:r>
        <w:t>CP Text:  The appropriation of outer space by private entities is unjust except for mining on asteroid Kamo’oalewa.</w:t>
      </w:r>
    </w:p>
    <w:p w14:paraId="1A40269D" w14:textId="77777777" w:rsidR="00AF27F1" w:rsidRDefault="00AF27F1" w:rsidP="00AF27F1">
      <w:pPr>
        <w:pStyle w:val="Heading4"/>
      </w:pPr>
      <w:r>
        <w:t>Kamo’oalewa is NEO asteroid comprised of lunar material</w:t>
      </w:r>
    </w:p>
    <w:p w14:paraId="2A1626A2" w14:textId="77777777" w:rsidR="00AF27F1" w:rsidRPr="00A71718" w:rsidRDefault="00AF27F1" w:rsidP="00AF27F1">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2ED4E746" w14:textId="77777777" w:rsidR="00AF27F1" w:rsidRPr="003D71CA" w:rsidRDefault="00AF27F1" w:rsidP="00AF27F1">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r w:rsidRPr="000877AB">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Kamo`oalewa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38B93AC7" w14:textId="77777777" w:rsidR="00AF27F1" w:rsidRDefault="00AF27F1" w:rsidP="00AF27F1">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3510AFAC" w14:textId="77777777" w:rsidR="00AF27F1" w:rsidRPr="00F767A0" w:rsidRDefault="00AF27F1" w:rsidP="00AF27F1">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5C3028FB" w14:textId="77777777" w:rsidR="00AF27F1" w:rsidRPr="00E339F7" w:rsidRDefault="00AF27F1" w:rsidP="00AF27F1">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3EA11AAC" w14:textId="77777777" w:rsidR="00AF27F1" w:rsidRPr="006F4FD8" w:rsidRDefault="00AF27F1" w:rsidP="00AF27F1">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45890B21" w14:textId="77777777" w:rsidR="00AF27F1" w:rsidRPr="006F4FD8" w:rsidRDefault="00AF27F1" w:rsidP="00AF27F1">
      <w:pPr>
        <w:rPr>
          <w:rFonts w:eastAsia="Times New Roman"/>
          <w:color w:val="000000"/>
          <w:sz w:val="16"/>
        </w:rPr>
      </w:pPr>
      <w:r w:rsidRPr="007E604D">
        <w:rPr>
          <w:rStyle w:val="Style13ptBold"/>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357CD83E" w14:textId="77777777" w:rsidR="00AF27F1" w:rsidRPr="006F4FD8" w:rsidRDefault="00AF27F1" w:rsidP="00AF27F1">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6F4FD8">
        <w:rPr>
          <w:rFonts w:eastAsia="Times New Roman"/>
          <w:color w:val="000000"/>
          <w:highlight w:val="green"/>
          <w:u w:val="single"/>
        </w:rPr>
        <w:t>mobilisation of labour</w:t>
      </w:r>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1180818B" w14:textId="77777777" w:rsidR="00AF27F1" w:rsidRPr="00EF592E" w:rsidRDefault="00AF27F1" w:rsidP="00AF27F1"/>
    <w:p w14:paraId="09F65BC2" w14:textId="77777777" w:rsidR="00AF27F1" w:rsidRPr="003E46F3" w:rsidRDefault="00AF27F1" w:rsidP="00AF27F1"/>
    <w:p w14:paraId="0E898A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27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7F1"/>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346C3"/>
  <w14:defaultImageDpi w14:val="300"/>
  <w15:docId w15:val="{FA1B7BB6-D63E-D944-8012-0360E9D0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27F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27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27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27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AF27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27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7F1"/>
  </w:style>
  <w:style w:type="character" w:customStyle="1" w:styleId="Heading1Char">
    <w:name w:val="Heading 1 Char"/>
    <w:aliases w:val="Pocket Char"/>
    <w:basedOn w:val="DefaultParagraphFont"/>
    <w:link w:val="Heading1"/>
    <w:uiPriority w:val="9"/>
    <w:rsid w:val="00AF27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27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27F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AF27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AF27F1"/>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AF27F1"/>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AF27F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F27F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tag Char,Read,T"/>
    <w:basedOn w:val="DefaultParagraphFont"/>
    <w:link w:val="NoSpacing"/>
    <w:uiPriority w:val="99"/>
    <w:unhideWhenUsed/>
    <w:rsid w:val="00AF27F1"/>
    <w:rPr>
      <w:color w:val="auto"/>
      <w:u w:val="none"/>
    </w:rPr>
  </w:style>
  <w:style w:type="paragraph" w:styleId="DocumentMap">
    <w:name w:val="Document Map"/>
    <w:basedOn w:val="Normal"/>
    <w:link w:val="DocumentMapChar"/>
    <w:uiPriority w:val="99"/>
    <w:semiHidden/>
    <w:unhideWhenUsed/>
    <w:rsid w:val="00AF27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27F1"/>
    <w:rPr>
      <w:rFonts w:ascii="Lucida Grande" w:hAnsi="Lucida Grande" w:cs="Lucida Grande"/>
    </w:rPr>
  </w:style>
  <w:style w:type="paragraph" w:customStyle="1" w:styleId="Emphasize">
    <w:name w:val="Emphasize"/>
    <w:basedOn w:val="Normal"/>
    <w:link w:val="Emphasis"/>
    <w:autoRedefine/>
    <w:uiPriority w:val="20"/>
    <w:qFormat/>
    <w:rsid w:val="00AF27F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No Spacing22,No Spacing3,tag,No Spacing41,No Spacing111112,No Spacing31,Dont use,Tag and Ci"/>
    <w:basedOn w:val="Heading1"/>
    <w:link w:val="Hyperlink"/>
    <w:autoRedefine/>
    <w:uiPriority w:val="99"/>
    <w:qFormat/>
    <w:rsid w:val="00AF27F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8197</Words>
  <Characters>46723</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2022-02-19T17:41:00Z</dcterms:created>
  <dcterms:modified xsi:type="dcterms:W3CDTF">2022-02-19T17:42:00Z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