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15488" w14:textId="0973191C" w:rsidR="00E42E4C" w:rsidRDefault="00F16C4D" w:rsidP="00F16C4D">
      <w:pPr>
        <w:pStyle w:val="Heading1"/>
      </w:pPr>
      <w:r>
        <w:t>1NC vs Marlborough HL</w:t>
      </w:r>
    </w:p>
    <w:p w14:paraId="50246C6D" w14:textId="77777777" w:rsidR="0035320B" w:rsidRDefault="0035320B" w:rsidP="0035320B">
      <w:pPr>
        <w:pStyle w:val="Heading2"/>
      </w:pPr>
      <w:r>
        <w:t>OFF</w:t>
      </w:r>
    </w:p>
    <w:p w14:paraId="20607362" w14:textId="77777777" w:rsidR="0035320B" w:rsidRDefault="0035320B" w:rsidP="0035320B">
      <w:pPr>
        <w:pStyle w:val="Heading3"/>
      </w:pPr>
      <w:r>
        <w:t>1NC - OFF</w:t>
      </w:r>
    </w:p>
    <w:p w14:paraId="2F372BA7" w14:textId="77777777" w:rsidR="0035320B" w:rsidRDefault="0035320B" w:rsidP="0035320B">
      <w:r>
        <w:t>Unilat CP</w:t>
      </w:r>
    </w:p>
    <w:p w14:paraId="72927038" w14:textId="77777777" w:rsidR="0035320B" w:rsidRDefault="0035320B" w:rsidP="0035320B">
      <w:pPr>
        <w:pStyle w:val="Heading4"/>
      </w:pPr>
      <w:bookmarkStart w:id="0" w:name="_Hlk20679335"/>
      <w:r>
        <w:t>The United States federal government should:</w:t>
      </w:r>
    </w:p>
    <w:p w14:paraId="76E80A47" w14:textId="77777777" w:rsidR="0035320B" w:rsidRDefault="0035320B" w:rsidP="0035320B">
      <w:pPr>
        <w:pStyle w:val="Heading4"/>
      </w:pPr>
      <w:r>
        <w:t xml:space="preserve">--Substantially increase active debris removal </w:t>
      </w:r>
    </w:p>
    <w:p w14:paraId="3EDF4266" w14:textId="77777777" w:rsidR="0035320B" w:rsidRDefault="0035320B" w:rsidP="0035320B">
      <w:pPr>
        <w:pStyle w:val="Heading4"/>
      </w:pPr>
      <w:r>
        <w:t xml:space="preserve">--Should declare debris in space to be abandoned property, with the right to salvage, and make our expired satellites available for salvage </w:t>
      </w:r>
    </w:p>
    <w:p w14:paraId="16031F98" w14:textId="77777777" w:rsidR="0035320B" w:rsidRPr="007554B6" w:rsidRDefault="0035320B" w:rsidP="0035320B">
      <w:pPr>
        <w:pStyle w:val="Heading4"/>
      </w:pPr>
      <w:r>
        <w:t>-- C</w:t>
      </w:r>
      <w:r w:rsidRPr="00EE3827">
        <w:t>ontributing to debris removal projects and establishing a space situational awareness catalogue that requires satellite declassification and notice in the case of impending collision</w:t>
      </w:r>
      <w:r>
        <w:t xml:space="preserve"> with the governments of formal allies of the United States</w:t>
      </w:r>
    </w:p>
    <w:p w14:paraId="10DFCA36" w14:textId="77777777" w:rsidR="0035320B" w:rsidRDefault="0035320B" w:rsidP="0035320B">
      <w:pPr>
        <w:pStyle w:val="Heading4"/>
      </w:pPr>
      <w:r>
        <w:t xml:space="preserve">--ensure standardization and integration of all shared space situational awareness data.  </w:t>
      </w:r>
    </w:p>
    <w:p w14:paraId="745D31BC" w14:textId="77777777" w:rsidR="0035320B" w:rsidRDefault="0035320B" w:rsidP="0035320B">
      <w:pPr>
        <w:pStyle w:val="Heading4"/>
      </w:pPr>
      <w:r>
        <w:t>Unilat solves comparatively much better than international cooperation --- maintains leadership</w:t>
      </w:r>
    </w:p>
    <w:p w14:paraId="3649FB60" w14:textId="77777777" w:rsidR="0035320B" w:rsidRPr="005508E1" w:rsidRDefault="0035320B" w:rsidP="0035320B">
      <w:pPr>
        <w:rPr>
          <w:rStyle w:val="Hyperlink"/>
          <w:sz w:val="16"/>
          <w:szCs w:val="16"/>
        </w:rPr>
      </w:pPr>
      <w:bookmarkStart w:id="1" w:name="_Hlk20676160"/>
      <w:r w:rsidRPr="005508E1">
        <w:rPr>
          <w:rStyle w:val="Hyperlink"/>
          <w:sz w:val="16"/>
          <w:szCs w:val="16"/>
        </w:rPr>
        <w:t>--coop takes too long – proposed debris review in 1980 thru COPOUS and nothing happened</w:t>
      </w:r>
    </w:p>
    <w:p w14:paraId="4F3D51F0" w14:textId="77777777" w:rsidR="0035320B" w:rsidRDefault="0035320B" w:rsidP="0035320B">
      <w:pPr>
        <w:rPr>
          <w:rStyle w:val="Hyperlink"/>
          <w:sz w:val="16"/>
          <w:szCs w:val="16"/>
        </w:rPr>
      </w:pPr>
      <w:r w:rsidRPr="005508E1">
        <w:rPr>
          <w:rStyle w:val="Hyperlink"/>
          <w:sz w:val="16"/>
          <w:szCs w:val="16"/>
        </w:rPr>
        <w:t xml:space="preserve">--timeframe is key – need to start now </w:t>
      </w:r>
      <w:r>
        <w:rPr>
          <w:rStyle w:val="Hyperlink"/>
          <w:sz w:val="16"/>
          <w:szCs w:val="16"/>
        </w:rPr>
        <w:t>which flips solvency</w:t>
      </w:r>
    </w:p>
    <w:p w14:paraId="7E7D49A3" w14:textId="77777777" w:rsidR="0035320B" w:rsidRPr="005508E1" w:rsidRDefault="0035320B" w:rsidP="0035320B">
      <w:pPr>
        <w:rPr>
          <w:rStyle w:val="Hyperlink"/>
          <w:sz w:val="16"/>
          <w:szCs w:val="16"/>
        </w:rPr>
      </w:pPr>
      <w:r>
        <w:rPr>
          <w:rStyle w:val="Hyperlink"/>
          <w:sz w:val="16"/>
          <w:szCs w:val="16"/>
        </w:rPr>
        <w:t xml:space="preserve">--sufficiency - </w:t>
      </w:r>
      <w:r w:rsidRPr="005508E1">
        <w:rPr>
          <w:rStyle w:val="Hyperlink"/>
          <w:sz w:val="16"/>
          <w:szCs w:val="16"/>
        </w:rPr>
        <w:t xml:space="preserve">could remove 5 pieces now and make enviro more stable </w:t>
      </w:r>
    </w:p>
    <w:p w14:paraId="277EF02C" w14:textId="77777777" w:rsidR="0035320B" w:rsidRPr="005508E1" w:rsidRDefault="0035320B" w:rsidP="0035320B">
      <w:pPr>
        <w:rPr>
          <w:rStyle w:val="Hyperlink"/>
          <w:sz w:val="16"/>
          <w:szCs w:val="16"/>
        </w:rPr>
      </w:pPr>
      <w:r w:rsidRPr="005508E1">
        <w:rPr>
          <w:rStyle w:val="Hyperlink"/>
          <w:sz w:val="16"/>
          <w:szCs w:val="16"/>
        </w:rPr>
        <w:t xml:space="preserve">--causes follow on – once we have the tech, others realize it’s feasible and do it too </w:t>
      </w:r>
    </w:p>
    <w:p w14:paraId="4BD0887F" w14:textId="77777777" w:rsidR="0035320B" w:rsidRPr="008A631F" w:rsidRDefault="0035320B" w:rsidP="0035320B">
      <w:pPr>
        <w:rPr>
          <w:sz w:val="16"/>
          <w:szCs w:val="16"/>
        </w:rPr>
      </w:pPr>
      <w:r w:rsidRPr="005508E1">
        <w:rPr>
          <w:rStyle w:val="Hyperlink"/>
          <w:sz w:val="16"/>
          <w:szCs w:val="16"/>
        </w:rPr>
        <w:t xml:space="preserve">--leadership is a nb – we are seen as taking moral highground to clean up </w:t>
      </w:r>
    </w:p>
    <w:p w14:paraId="1A11590A" w14:textId="77777777" w:rsidR="0035320B" w:rsidRDefault="0035320B" w:rsidP="0035320B">
      <w:bookmarkStart w:id="2" w:name="_Hlk19035862"/>
      <w:r w:rsidRPr="00BB1EBA">
        <w:rPr>
          <w:rStyle w:val="Style13ptBold"/>
        </w:rPr>
        <w:t>Ansdell 10</w:t>
      </w:r>
      <w:r>
        <w:t xml:space="preserve"> – PhD in Astronomy-U of Hawaii, MA in Space Policy-GWU</w:t>
      </w:r>
    </w:p>
    <w:bookmarkEnd w:id="1"/>
    <w:p w14:paraId="26919380" w14:textId="77777777" w:rsidR="0035320B" w:rsidRDefault="0035320B" w:rsidP="0035320B">
      <w:pPr>
        <w:rPr>
          <w:rStyle w:val="Hyperlink"/>
        </w:rPr>
      </w:pPr>
      <w:r w:rsidRPr="00846E29">
        <w:t>Megan</w:t>
      </w:r>
      <w:r>
        <w:t xml:space="preserve"> Ansdell, Post-doctoral Fellow in the Center for Integrative Planetary Sciences-UC Berkeley, PhD in Astronomy-U of Hawaii, MA in International Science and Technology Policy focusing on Space Policy from the GWU Elliott School of International Affairs, MSc in Space Management-International Space University, BA in Astrophysics-U of St. Andrews, former Space Policy Research Assistant-Space Policy Institute and Space Policy Intern in NASA’s Exploration Systems Mission Directorate, Active Space Debris Removal: Needs, Implications, and Recommendations for Today’s Geopolitical Environment, J. Public Int. Aff., 21 (2010), pp. 7-22, </w:t>
      </w:r>
      <w:hyperlink r:id="rId9" w:history="1">
        <w:r w:rsidRPr="003907F4">
          <w:rPr>
            <w:rStyle w:val="Hyperlink"/>
          </w:rPr>
          <w:t>ftp://ftp.laserk.com/pub/Plenary%20session/Space-Debris-Removal.pdf</w:t>
        </w:r>
      </w:hyperlink>
    </w:p>
    <w:bookmarkEnd w:id="2"/>
    <w:p w14:paraId="39D45830" w14:textId="77777777" w:rsidR="0035320B" w:rsidRPr="00846E29" w:rsidRDefault="0035320B" w:rsidP="0035320B"/>
    <w:p w14:paraId="2247F63E" w14:textId="77777777" w:rsidR="0035320B" w:rsidRPr="00ED3863" w:rsidRDefault="0035320B" w:rsidP="0035320B">
      <w:pPr>
        <w:rPr>
          <w:rStyle w:val="Emphasis"/>
        </w:rPr>
      </w:pPr>
      <w:r w:rsidRPr="00ED3863">
        <w:rPr>
          <w:rStyle w:val="Emphasis"/>
        </w:rPr>
        <w:t>US Leadership by Example</w:t>
      </w:r>
    </w:p>
    <w:p w14:paraId="3DBE62F8" w14:textId="77777777" w:rsidR="0035320B" w:rsidRPr="00ED3863" w:rsidRDefault="0035320B" w:rsidP="0035320B">
      <w:pPr>
        <w:rPr>
          <w:rStyle w:val="StyleUnderline"/>
        </w:rPr>
      </w:pPr>
      <w:r w:rsidRPr="00ED3863">
        <w:rPr>
          <w:rStyle w:val="StyleUnderline"/>
        </w:rPr>
        <w:t xml:space="preserve">Need to Initiate </w:t>
      </w:r>
      <w:r w:rsidRPr="00ED3863">
        <w:rPr>
          <w:rStyle w:val="Emphasis"/>
        </w:rPr>
        <w:t>Unilateral Action</w:t>
      </w:r>
    </w:p>
    <w:p w14:paraId="4BE791A5" w14:textId="77777777" w:rsidR="0035320B" w:rsidRPr="00ED3863" w:rsidRDefault="0035320B" w:rsidP="0035320B">
      <w:pPr>
        <w:rPr>
          <w:rStyle w:val="StyleUnderline"/>
        </w:rPr>
      </w:pPr>
      <w:r w:rsidRPr="000A54DE">
        <w:rPr>
          <w:rStyle w:val="Emphasis"/>
          <w:highlight w:val="green"/>
        </w:rPr>
        <w:t>International coop</w:t>
      </w:r>
      <w:r w:rsidRPr="00ED3863">
        <w:rPr>
          <w:rStyle w:val="Emphasis"/>
        </w:rPr>
        <w:t>eratio</w:t>
      </w:r>
      <w:r w:rsidRPr="00ED3863">
        <w:rPr>
          <w:rStyle w:val="StyleUnderline"/>
        </w:rPr>
        <w:t xml:space="preserve">n </w:t>
      </w:r>
      <w:r w:rsidRPr="003D1BA4">
        <w:rPr>
          <w:rStyle w:val="StyleUnderline"/>
        </w:rPr>
        <w:t>in space has</w:t>
      </w:r>
      <w:r w:rsidRPr="00ED3863">
        <w:rPr>
          <w:rStyle w:val="StyleUnderline"/>
        </w:rPr>
        <w:t xml:space="preserve"> </w:t>
      </w:r>
      <w:r w:rsidRPr="000A54DE">
        <w:rPr>
          <w:rStyle w:val="Emphasis"/>
          <w:highlight w:val="green"/>
        </w:rPr>
        <w:t>rarely resulted in</w:t>
      </w:r>
      <w:r w:rsidRPr="00ED3863">
        <w:rPr>
          <w:rStyle w:val="Emphasis"/>
        </w:rPr>
        <w:t xml:space="preserve"> cost-effective or </w:t>
      </w:r>
      <w:r w:rsidRPr="000A54DE">
        <w:rPr>
          <w:rStyle w:val="Emphasis"/>
          <w:highlight w:val="green"/>
        </w:rPr>
        <w:t>expedient solutions</w:t>
      </w:r>
      <w:r w:rsidRPr="0097614B">
        <w:t xml:space="preserve">, </w:t>
      </w:r>
      <w:r w:rsidRPr="00ED3863">
        <w:rPr>
          <w:rStyle w:val="StyleUnderline"/>
        </w:rPr>
        <w:t xml:space="preserve">especially in </w:t>
      </w:r>
      <w:r w:rsidRPr="00ED3863">
        <w:rPr>
          <w:rStyle w:val="Emphasis"/>
        </w:rPr>
        <w:t>politically-charged</w:t>
      </w:r>
      <w:r w:rsidRPr="00ED3863">
        <w:rPr>
          <w:rStyle w:val="StyleUnderline"/>
        </w:rPr>
        <w:t xml:space="preserve"> areas of </w:t>
      </w:r>
      <w:r w:rsidRPr="00ED3863">
        <w:rPr>
          <w:rStyle w:val="Emphasis"/>
        </w:rPr>
        <w:t xml:space="preserve">uncertain </w:t>
      </w:r>
      <w:r w:rsidRPr="00F64DD7">
        <w:rPr>
          <w:rStyle w:val="Emphasis"/>
        </w:rPr>
        <w:t>technological feasibility</w:t>
      </w:r>
      <w:r w:rsidRPr="00ED3863">
        <w:rPr>
          <w:rStyle w:val="StyleUnderline"/>
        </w:rPr>
        <w:t xml:space="preserve">. </w:t>
      </w:r>
      <w:r w:rsidRPr="005508E1">
        <w:rPr>
          <w:rStyle w:val="StyleUnderline"/>
        </w:rPr>
        <w:t xml:space="preserve">The </w:t>
      </w:r>
      <w:r w:rsidRPr="005508E1">
        <w:rPr>
          <w:rStyle w:val="Emphasis"/>
        </w:rPr>
        <w:t>I</w:t>
      </w:r>
      <w:r w:rsidRPr="005508E1">
        <w:rPr>
          <w:rStyle w:val="StyleUnderline"/>
        </w:rPr>
        <w:t xml:space="preserve">nternational </w:t>
      </w:r>
      <w:r w:rsidRPr="005508E1">
        <w:rPr>
          <w:rStyle w:val="Emphasis"/>
        </w:rPr>
        <w:t>S</w:t>
      </w:r>
      <w:r w:rsidRPr="005508E1">
        <w:rPr>
          <w:rStyle w:val="StyleUnderline"/>
        </w:rPr>
        <w:t xml:space="preserve">pace </w:t>
      </w:r>
      <w:r w:rsidRPr="005508E1">
        <w:rPr>
          <w:rStyle w:val="Emphasis"/>
        </w:rPr>
        <w:t>S</w:t>
      </w:r>
      <w:r w:rsidRPr="005508E1">
        <w:rPr>
          <w:rStyle w:val="StyleUnderline"/>
        </w:rPr>
        <w:t>tation, because of both political</w:t>
      </w:r>
      <w:r w:rsidRPr="005508E1">
        <w:t xml:space="preserve"> and technical </w:t>
      </w:r>
      <w:r w:rsidRPr="005508E1">
        <w:rPr>
          <w:rStyle w:val="StyleUnderline"/>
        </w:rPr>
        <w:t xml:space="preserve">setbacks, has taken over </w:t>
      </w:r>
      <w:r w:rsidRPr="005508E1">
        <w:rPr>
          <w:rStyle w:val="Emphasis"/>
        </w:rPr>
        <w:t>two decades to deploy</w:t>
      </w:r>
      <w:r w:rsidRPr="005508E1">
        <w:t xml:space="preserve"> a</w:t>
      </w:r>
      <w:r w:rsidRPr="0097614B">
        <w:t>nd cost many billions of dollars—</w:t>
      </w:r>
      <w:r w:rsidRPr="00ED3863">
        <w:rPr>
          <w:rStyle w:val="StyleUnderline"/>
        </w:rPr>
        <w:t>far more time</w:t>
      </w:r>
      <w:r w:rsidRPr="0097614B">
        <w:t xml:space="preserve"> and money </w:t>
      </w:r>
      <w:r w:rsidRPr="00ED3863">
        <w:rPr>
          <w:rStyle w:val="StyleUnderline"/>
        </w:rPr>
        <w:t>than</w:t>
      </w:r>
      <w:r w:rsidRPr="0097614B">
        <w:t xml:space="preserve"> was </w:t>
      </w:r>
      <w:r w:rsidRPr="00ED3863">
        <w:rPr>
          <w:rStyle w:val="StyleUnderline"/>
        </w:rPr>
        <w:t>originally intended</w:t>
      </w:r>
      <w:r w:rsidRPr="0097614B">
        <w:t xml:space="preserve">. </w:t>
      </w:r>
      <w:r w:rsidRPr="003D1BA4">
        <w:rPr>
          <w:rStyle w:val="Emphasis"/>
        </w:rPr>
        <w:t xml:space="preserve">Space debris </w:t>
      </w:r>
      <w:r w:rsidRPr="000A54DE">
        <w:rPr>
          <w:rStyle w:val="Emphasis"/>
          <w:highlight w:val="green"/>
        </w:rPr>
        <w:t>mitigation</w:t>
      </w:r>
      <w:r w:rsidRPr="0097614B">
        <w:t xml:space="preserve"> </w:t>
      </w:r>
      <w:r w:rsidRPr="00ED3863">
        <w:rPr>
          <w:rStyle w:val="StyleUnderline"/>
        </w:rPr>
        <w:t>has</w:t>
      </w:r>
      <w:r w:rsidRPr="0097614B">
        <w:t xml:space="preserve"> also </w:t>
      </w:r>
      <w:r w:rsidRPr="000A54DE">
        <w:rPr>
          <w:rStyle w:val="Emphasis"/>
          <w:highlight w:val="green"/>
        </w:rPr>
        <w:t>encountered aversion</w:t>
      </w:r>
      <w:r w:rsidRPr="0097614B">
        <w:t xml:space="preserve"> </w:t>
      </w:r>
      <w:r w:rsidRPr="00ED3863">
        <w:rPr>
          <w:rStyle w:val="StyleUnderline"/>
        </w:rPr>
        <w:t xml:space="preserve">in international forums. The topic was </w:t>
      </w:r>
      <w:r w:rsidRPr="003D1BA4">
        <w:rPr>
          <w:rStyle w:val="StyleUnderline"/>
        </w:rPr>
        <w:t xml:space="preserve">brought up </w:t>
      </w:r>
      <w:r w:rsidRPr="000A54DE">
        <w:rPr>
          <w:rStyle w:val="StyleUnderline"/>
          <w:highlight w:val="green"/>
        </w:rPr>
        <w:t>in</w:t>
      </w:r>
      <w:r w:rsidRPr="00ED3863">
        <w:rPr>
          <w:rStyle w:val="StyleUnderline"/>
        </w:rPr>
        <w:t xml:space="preserve"> COPUOS </w:t>
      </w:r>
      <w:r w:rsidRPr="00ED3863">
        <w:rPr>
          <w:rStyle w:val="Emphasis"/>
        </w:rPr>
        <w:t xml:space="preserve">as early as </w:t>
      </w:r>
      <w:r w:rsidRPr="000A54DE">
        <w:rPr>
          <w:rStyle w:val="Emphasis"/>
          <w:highlight w:val="green"/>
        </w:rPr>
        <w:t>1980</w:t>
      </w:r>
      <w:r w:rsidRPr="000A54DE">
        <w:rPr>
          <w:highlight w:val="green"/>
        </w:rPr>
        <w:t xml:space="preserve">, </w:t>
      </w:r>
      <w:r w:rsidRPr="003D1BA4">
        <w:rPr>
          <w:rStyle w:val="StyleUnderline"/>
        </w:rPr>
        <w:t xml:space="preserve">yet </w:t>
      </w:r>
      <w:r w:rsidRPr="000A54DE">
        <w:rPr>
          <w:rStyle w:val="StyleUnderline"/>
          <w:highlight w:val="green"/>
        </w:rPr>
        <w:t xml:space="preserve">a </w:t>
      </w:r>
      <w:r w:rsidRPr="000A54DE">
        <w:rPr>
          <w:rStyle w:val="Emphasis"/>
          <w:highlight w:val="green"/>
        </w:rPr>
        <w:t>policy</w:t>
      </w:r>
      <w:r w:rsidRPr="005508E1">
        <w:rPr>
          <w:rStyle w:val="Emphasis"/>
        </w:rPr>
        <w:t xml:space="preserve"> </w:t>
      </w:r>
      <w:r w:rsidRPr="000A54DE">
        <w:rPr>
          <w:rStyle w:val="Emphasis"/>
          <w:highlight w:val="green"/>
        </w:rPr>
        <w:t>failed to develop</w:t>
      </w:r>
      <w:r w:rsidRPr="00ED3863">
        <w:rPr>
          <w:rStyle w:val="StyleUnderline"/>
        </w:rPr>
        <w:t xml:space="preserve"> </w:t>
      </w:r>
      <w:r w:rsidRPr="003B6388">
        <w:rPr>
          <w:rStyle w:val="Emphasis"/>
        </w:rPr>
        <w:t>despite</w:t>
      </w:r>
      <w:r w:rsidRPr="003B6388">
        <w:rPr>
          <w:rStyle w:val="StyleUnderline"/>
        </w:rPr>
        <w:t xml:space="preserve"> a steady flow</w:t>
      </w:r>
      <w:r w:rsidRPr="00ED3863">
        <w:rPr>
          <w:rStyle w:val="StyleUnderline"/>
        </w:rPr>
        <w:t xml:space="preserve"> of documents on the </w:t>
      </w:r>
      <w:r w:rsidRPr="00ED3863">
        <w:rPr>
          <w:rStyle w:val="Emphasis"/>
        </w:rPr>
        <w:t>increasing danger</w:t>
      </w:r>
      <w:r w:rsidRPr="0097614B">
        <w:t xml:space="preserve"> of space debris (Perek 1991). </w:t>
      </w:r>
      <w:r w:rsidRPr="00ED3863">
        <w:rPr>
          <w:rStyle w:val="StyleUnderline"/>
        </w:rPr>
        <w:t xml:space="preserve">In fact, COPUOS did not adopt debris mitigation guidelines until </w:t>
      </w:r>
      <w:r w:rsidRPr="00ED3863">
        <w:rPr>
          <w:rStyle w:val="Emphasis"/>
        </w:rPr>
        <w:t>2007</w:t>
      </w:r>
      <w:r w:rsidRPr="0097614B">
        <w:t xml:space="preserve"> </w:t>
      </w:r>
      <w:r w:rsidRPr="00ED3863">
        <w:rPr>
          <w:rStyle w:val="StyleUnderline"/>
        </w:rPr>
        <w:t xml:space="preserve">and, </w:t>
      </w:r>
      <w:r w:rsidRPr="00ED3863">
        <w:rPr>
          <w:rStyle w:val="Emphasis"/>
        </w:rPr>
        <w:t>even then</w:t>
      </w:r>
      <w:r w:rsidRPr="0097614B">
        <w:t xml:space="preserve">, </w:t>
      </w:r>
      <w:r w:rsidRPr="00ED3863">
        <w:rPr>
          <w:rStyle w:val="StyleUnderline"/>
        </w:rPr>
        <w:t xml:space="preserve">they were legally </w:t>
      </w:r>
      <w:r w:rsidRPr="00ED3863">
        <w:rPr>
          <w:rStyle w:val="Emphasis"/>
        </w:rPr>
        <w:t>non-binding</w:t>
      </w:r>
      <w:r w:rsidRPr="00ED3863">
        <w:rPr>
          <w:rStyle w:val="StyleUnderline"/>
        </w:rPr>
        <w:t>.</w:t>
      </w:r>
    </w:p>
    <w:p w14:paraId="0DCB40B5" w14:textId="77777777" w:rsidR="0035320B" w:rsidRPr="00F64DD7" w:rsidRDefault="0035320B" w:rsidP="0035320B">
      <w:pPr>
        <w:rPr>
          <w:rStyle w:val="StyleUnderline"/>
        </w:rPr>
      </w:pPr>
      <w:r w:rsidRPr="003D1BA4">
        <w:rPr>
          <w:rStyle w:val="Emphasis"/>
        </w:rPr>
        <w:t xml:space="preserve">Space </w:t>
      </w:r>
      <w:r w:rsidRPr="000A54DE">
        <w:rPr>
          <w:rStyle w:val="Emphasis"/>
          <w:highlight w:val="green"/>
        </w:rPr>
        <w:t>debris removal</w:t>
      </w:r>
      <w:r w:rsidRPr="00ED3863">
        <w:t xml:space="preserve"> </w:t>
      </w:r>
      <w:r w:rsidRPr="00ED3863">
        <w:rPr>
          <w:rStyle w:val="StyleUnderline"/>
        </w:rPr>
        <w:t xml:space="preserve">systems </w:t>
      </w:r>
      <w:r w:rsidRPr="000A54DE">
        <w:rPr>
          <w:rStyle w:val="StyleUnderline"/>
          <w:highlight w:val="green"/>
        </w:rPr>
        <w:t xml:space="preserve">could </w:t>
      </w:r>
      <w:r w:rsidRPr="000A54DE">
        <w:rPr>
          <w:rStyle w:val="Emphasis"/>
          <w:highlight w:val="green"/>
        </w:rPr>
        <w:t>take decades</w:t>
      </w:r>
      <w:r w:rsidRPr="00ED3863">
        <w:rPr>
          <w:rStyle w:val="Emphasis"/>
        </w:rPr>
        <w:t xml:space="preserve"> to develop and deploy</w:t>
      </w:r>
      <w:r w:rsidRPr="00ED3863">
        <w:t xml:space="preserve"> </w:t>
      </w:r>
      <w:r w:rsidRPr="000A54DE">
        <w:rPr>
          <w:rStyle w:val="StyleUnderline"/>
          <w:highlight w:val="green"/>
        </w:rPr>
        <w:t>through</w:t>
      </w:r>
      <w:r w:rsidRPr="00ED3863">
        <w:rPr>
          <w:rStyle w:val="StyleUnderline"/>
        </w:rPr>
        <w:t xml:space="preserve"> </w:t>
      </w:r>
      <w:r w:rsidRPr="00ED3863">
        <w:rPr>
          <w:rStyle w:val="Emphasis"/>
        </w:rPr>
        <w:t xml:space="preserve">international </w:t>
      </w:r>
      <w:r w:rsidRPr="000A54DE">
        <w:rPr>
          <w:rStyle w:val="Emphasis"/>
          <w:highlight w:val="green"/>
        </w:rPr>
        <w:t>partnerships</w:t>
      </w:r>
      <w:r w:rsidRPr="00ED3863">
        <w:t xml:space="preserve"> due to the many interdisciplinary challenges they face. </w:t>
      </w:r>
      <w:r w:rsidRPr="000A54DE">
        <w:rPr>
          <w:rStyle w:val="Emphasis"/>
          <w:highlight w:val="green"/>
        </w:rPr>
        <w:t>Given the need</w:t>
      </w:r>
      <w:r w:rsidRPr="000A54DE">
        <w:rPr>
          <w:rStyle w:val="StyleUnderline"/>
          <w:highlight w:val="green"/>
        </w:rPr>
        <w:t xml:space="preserve"> to start</w:t>
      </w:r>
      <w:r w:rsidRPr="003B6388">
        <w:rPr>
          <w:rStyle w:val="StyleUnderline"/>
        </w:rPr>
        <w:t xml:space="preserve"> actively removing</w:t>
      </w:r>
      <w:r w:rsidRPr="00ED3863">
        <w:rPr>
          <w:rStyle w:val="StyleUnderline"/>
        </w:rPr>
        <w:t xml:space="preserve"> space debris </w:t>
      </w:r>
      <w:r w:rsidRPr="000A54DE">
        <w:rPr>
          <w:rStyle w:val="Emphasis"/>
          <w:highlight w:val="green"/>
        </w:rPr>
        <w:t>sooner</w:t>
      </w:r>
      <w:r w:rsidRPr="00ED3863">
        <w:rPr>
          <w:rStyle w:val="Emphasis"/>
        </w:rPr>
        <w:t xml:space="preserve"> rather than later</w:t>
      </w:r>
      <w:r w:rsidRPr="00ED3863">
        <w:t xml:space="preserve"> </w:t>
      </w:r>
      <w:r w:rsidRPr="00ED3863">
        <w:rPr>
          <w:rStyle w:val="StyleUnderline"/>
        </w:rPr>
        <w:t>to ensure</w:t>
      </w:r>
      <w:r w:rsidRPr="00ED3863">
        <w:t xml:space="preserve"> the </w:t>
      </w:r>
      <w:r w:rsidRPr="00ED3863">
        <w:rPr>
          <w:rStyle w:val="StyleUnderline"/>
        </w:rPr>
        <w:t>continued</w:t>
      </w:r>
      <w:r w:rsidRPr="00ED3863">
        <w:t xml:space="preserve"> benefits of satel- lite </w:t>
      </w:r>
      <w:r w:rsidRPr="00ED3863">
        <w:rPr>
          <w:rStyle w:val="StyleUnderline"/>
        </w:rPr>
        <w:t>services</w:t>
      </w:r>
      <w:r w:rsidRPr="00ED3863">
        <w:t xml:space="preserve">, </w:t>
      </w:r>
      <w:r w:rsidRPr="003B6388">
        <w:rPr>
          <w:rStyle w:val="Emphasis"/>
        </w:rPr>
        <w:t xml:space="preserve">international </w:t>
      </w:r>
      <w:r w:rsidRPr="000A54DE">
        <w:rPr>
          <w:rStyle w:val="Emphasis"/>
          <w:highlight w:val="green"/>
        </w:rPr>
        <w:t>coop</w:t>
      </w:r>
      <w:r w:rsidRPr="008A631F">
        <w:rPr>
          <w:rStyle w:val="Emphasis"/>
        </w:rPr>
        <w:t>eration</w:t>
      </w:r>
      <w:r w:rsidRPr="000A54DE">
        <w:rPr>
          <w:rStyle w:val="Emphasis"/>
          <w:highlight w:val="green"/>
        </w:rPr>
        <w:t xml:space="preserve"> may not be</w:t>
      </w:r>
      <w:r w:rsidRPr="003B6388">
        <w:t xml:space="preserve"> the most </w:t>
      </w:r>
      <w:r w:rsidRPr="000A54DE">
        <w:rPr>
          <w:rStyle w:val="Emphasis"/>
          <w:highlight w:val="green"/>
        </w:rPr>
        <w:t>appropriate</w:t>
      </w:r>
      <w:r w:rsidRPr="003B6388">
        <w:t xml:space="preserve"> mechanism</w:t>
      </w:r>
      <w:r w:rsidRPr="00ED3863">
        <w:t xml:space="preserve"> </w:t>
      </w:r>
      <w:r w:rsidRPr="00ED3863">
        <w:rPr>
          <w:rStyle w:val="StyleUnderline"/>
        </w:rPr>
        <w:t xml:space="preserve">for </w:t>
      </w:r>
      <w:r w:rsidRPr="003B6388">
        <w:rPr>
          <w:rStyle w:val="StyleUnderline"/>
        </w:rPr>
        <w:t xml:space="preserve">instigating the </w:t>
      </w:r>
      <w:r w:rsidRPr="003B6388">
        <w:rPr>
          <w:rStyle w:val="Emphasis"/>
        </w:rPr>
        <w:t>first</w:t>
      </w:r>
      <w:r w:rsidRPr="003B6388">
        <w:rPr>
          <w:rStyle w:val="StyleUnderline"/>
        </w:rPr>
        <w:t xml:space="preserve"> space debris removal system</w:t>
      </w:r>
      <w:r w:rsidRPr="00ED3863">
        <w:t xml:space="preserve">. </w:t>
      </w:r>
      <w:r w:rsidRPr="003B6388">
        <w:rPr>
          <w:rStyle w:val="Emphasis"/>
        </w:rPr>
        <w:t>Instead</w:t>
      </w:r>
      <w:r w:rsidRPr="003B6388">
        <w:rPr>
          <w:rStyle w:val="StyleUnderline"/>
        </w:rPr>
        <w:t xml:space="preserve">, </w:t>
      </w:r>
      <w:r w:rsidRPr="000A54DE">
        <w:rPr>
          <w:rStyle w:val="Emphasis"/>
          <w:highlight w:val="green"/>
        </w:rPr>
        <w:t>one country should take a</w:t>
      </w:r>
      <w:r w:rsidRPr="003B6388">
        <w:rPr>
          <w:rStyle w:val="Emphasis"/>
        </w:rPr>
        <w:t xml:space="preserve"> </w:t>
      </w:r>
      <w:r w:rsidRPr="000A54DE">
        <w:rPr>
          <w:rStyle w:val="Emphasis"/>
          <w:highlight w:val="green"/>
        </w:rPr>
        <w:t xml:space="preserve">leadership role </w:t>
      </w:r>
      <w:r w:rsidRPr="003D1BA4">
        <w:rPr>
          <w:rStyle w:val="Emphasis"/>
        </w:rPr>
        <w:t>by establishing a national space debris removal program</w:t>
      </w:r>
      <w:r w:rsidRPr="00ED3863">
        <w:t xml:space="preserve">. </w:t>
      </w:r>
      <w:r w:rsidRPr="000A54DE">
        <w:rPr>
          <w:rStyle w:val="StyleUnderline"/>
          <w:highlight w:val="green"/>
        </w:rPr>
        <w:t xml:space="preserve">This would </w:t>
      </w:r>
      <w:r w:rsidRPr="000A54DE">
        <w:rPr>
          <w:rStyle w:val="Emphasis"/>
          <w:highlight w:val="green"/>
        </w:rPr>
        <w:t>accelerate tech</w:t>
      </w:r>
      <w:r w:rsidRPr="00F64DD7">
        <w:rPr>
          <w:rStyle w:val="Emphasis"/>
        </w:rPr>
        <w:t xml:space="preserve">nology </w:t>
      </w:r>
      <w:r w:rsidRPr="005508E1">
        <w:rPr>
          <w:rStyle w:val="Emphasis"/>
        </w:rPr>
        <w:t>development</w:t>
      </w:r>
      <w:r w:rsidRPr="00F64DD7">
        <w:rPr>
          <w:rStyle w:val="Emphasis"/>
        </w:rPr>
        <w:t xml:space="preserve"> and </w:t>
      </w:r>
      <w:r w:rsidRPr="000A54DE">
        <w:rPr>
          <w:rStyle w:val="Emphasis"/>
          <w:highlight w:val="green"/>
        </w:rPr>
        <w:t>demonstration</w:t>
      </w:r>
      <w:r w:rsidRPr="000A54DE">
        <w:rPr>
          <w:highlight w:val="green"/>
        </w:rPr>
        <w:t xml:space="preserve">, </w:t>
      </w:r>
      <w:r w:rsidRPr="000A54DE">
        <w:rPr>
          <w:rStyle w:val="StyleUnderline"/>
          <w:highlight w:val="green"/>
        </w:rPr>
        <w:t>which would</w:t>
      </w:r>
      <w:r w:rsidRPr="00F64DD7">
        <w:rPr>
          <w:rStyle w:val="StyleUnderline"/>
        </w:rPr>
        <w:t xml:space="preserve">, </w:t>
      </w:r>
      <w:r w:rsidRPr="003B6388">
        <w:rPr>
          <w:rStyle w:val="Emphasis"/>
        </w:rPr>
        <w:t xml:space="preserve">in turn, </w:t>
      </w:r>
      <w:r w:rsidRPr="000A54DE">
        <w:rPr>
          <w:rStyle w:val="Emphasis"/>
          <w:highlight w:val="green"/>
        </w:rPr>
        <w:t>build</w:t>
      </w:r>
      <w:r w:rsidRPr="00F64DD7">
        <w:rPr>
          <w:rStyle w:val="Emphasis"/>
        </w:rPr>
        <w:t xml:space="preserve">-up </w:t>
      </w:r>
      <w:r w:rsidRPr="000A54DE">
        <w:rPr>
          <w:rStyle w:val="Emphasis"/>
          <w:highlight w:val="green"/>
        </w:rPr>
        <w:t>trust</w:t>
      </w:r>
      <w:r w:rsidRPr="000A54DE">
        <w:rPr>
          <w:rStyle w:val="StyleUnderline"/>
          <w:highlight w:val="green"/>
        </w:rPr>
        <w:t xml:space="preserve"> and </w:t>
      </w:r>
      <w:r w:rsidRPr="000A54DE">
        <w:rPr>
          <w:rStyle w:val="Emphasis"/>
          <w:highlight w:val="green"/>
        </w:rPr>
        <w:t>hasten international participation</w:t>
      </w:r>
      <w:r w:rsidRPr="003B6388">
        <w:rPr>
          <w:rStyle w:val="StyleUnderline"/>
        </w:rPr>
        <w:t xml:space="preserve"> in space debris removal.</w:t>
      </w:r>
    </w:p>
    <w:p w14:paraId="497E2A75" w14:textId="77777777" w:rsidR="0035320B" w:rsidRDefault="0035320B" w:rsidP="0035320B">
      <w:r>
        <w:t>POSSIBILITIES OF LEADERSHIP</w:t>
      </w:r>
    </w:p>
    <w:p w14:paraId="082FA805" w14:textId="77777777" w:rsidR="0035320B" w:rsidRPr="003B6388" w:rsidRDefault="0035320B" w:rsidP="0035320B">
      <w:pPr>
        <w:rPr>
          <w:rStyle w:val="StyleUnderline"/>
        </w:rPr>
      </w:pPr>
      <w:r w:rsidRPr="0097614B">
        <w:t xml:space="preserve">As previously discussed, </w:t>
      </w:r>
      <w:r w:rsidRPr="00F64DD7">
        <w:rPr>
          <w:rStyle w:val="StyleUnderline"/>
        </w:rPr>
        <w:t xml:space="preserve">a </w:t>
      </w:r>
      <w:r w:rsidRPr="005508E1">
        <w:rPr>
          <w:rStyle w:val="Emphasis"/>
        </w:rPr>
        <w:t>recent NASA study found</w:t>
      </w:r>
      <w:r w:rsidRPr="0097614B">
        <w:t xml:space="preserve"> </w:t>
      </w:r>
      <w:r w:rsidRPr="00F64DD7">
        <w:rPr>
          <w:rStyle w:val="StyleUnderline"/>
        </w:rPr>
        <w:t xml:space="preserve">that </w:t>
      </w:r>
      <w:r w:rsidRPr="000A54DE">
        <w:rPr>
          <w:rStyle w:val="Emphasis"/>
          <w:highlight w:val="green"/>
        </w:rPr>
        <w:t>annually removing</w:t>
      </w:r>
      <w:r w:rsidRPr="00F64DD7">
        <w:rPr>
          <w:rStyle w:val="StyleUnderline"/>
        </w:rPr>
        <w:t xml:space="preserve"> as little as </w:t>
      </w:r>
      <w:r w:rsidRPr="000A54DE">
        <w:rPr>
          <w:rStyle w:val="Emphasis"/>
          <w:highlight w:val="green"/>
        </w:rPr>
        <w:t>five</w:t>
      </w:r>
      <w:r w:rsidRPr="00F64DD7">
        <w:rPr>
          <w:rStyle w:val="Emphasis"/>
        </w:rPr>
        <w:t xml:space="preserve"> massive </w:t>
      </w:r>
      <w:r w:rsidRPr="000A54DE">
        <w:rPr>
          <w:rStyle w:val="Emphasis"/>
          <w:highlight w:val="green"/>
        </w:rPr>
        <w:t>pieces</w:t>
      </w:r>
      <w:r w:rsidRPr="00F64DD7">
        <w:rPr>
          <w:rStyle w:val="Emphasis"/>
        </w:rPr>
        <w:t xml:space="preserve"> of debris in critical orbits</w:t>
      </w:r>
      <w:r w:rsidRPr="0097614B">
        <w:t xml:space="preserve"> </w:t>
      </w:r>
      <w:r w:rsidRPr="000A54DE">
        <w:rPr>
          <w:rStyle w:val="StyleUnderline"/>
          <w:highlight w:val="green"/>
        </w:rPr>
        <w:t xml:space="preserve">could significantly </w:t>
      </w:r>
      <w:r w:rsidRPr="000A54DE">
        <w:rPr>
          <w:rStyle w:val="Emphasis"/>
          <w:highlight w:val="green"/>
        </w:rPr>
        <w:t>stabilize the</w:t>
      </w:r>
      <w:r w:rsidRPr="00F64DD7">
        <w:rPr>
          <w:rStyle w:val="Emphasis"/>
        </w:rPr>
        <w:t xml:space="preserve"> long-term space debris </w:t>
      </w:r>
      <w:r w:rsidRPr="000A54DE">
        <w:rPr>
          <w:rStyle w:val="Emphasis"/>
          <w:highlight w:val="green"/>
        </w:rPr>
        <w:t>environment</w:t>
      </w:r>
      <w:r w:rsidRPr="0097614B">
        <w:t xml:space="preserve"> (Liou and Johnson 2007). </w:t>
      </w:r>
      <w:r w:rsidRPr="00F64DD7">
        <w:rPr>
          <w:rStyle w:val="StyleUnderline"/>
        </w:rPr>
        <w:t xml:space="preserve">This suggests that </w:t>
      </w:r>
      <w:r w:rsidRPr="000A54DE">
        <w:rPr>
          <w:rStyle w:val="Emphasis"/>
          <w:highlight w:val="green"/>
        </w:rPr>
        <w:t>it is feasible for one nation to unilaterally</w:t>
      </w:r>
      <w:r w:rsidRPr="00F64DD7">
        <w:rPr>
          <w:rStyle w:val="Emphasis"/>
        </w:rPr>
        <w:t xml:space="preserve"> develop and </w:t>
      </w:r>
      <w:r w:rsidRPr="000A54DE">
        <w:rPr>
          <w:rStyle w:val="Emphasis"/>
          <w:highlight w:val="green"/>
        </w:rPr>
        <w:t>deploy</w:t>
      </w:r>
      <w:r w:rsidRPr="0097614B">
        <w:t xml:space="preserve"> </w:t>
      </w:r>
      <w:r w:rsidRPr="00F64DD7">
        <w:rPr>
          <w:rStyle w:val="StyleUnderline"/>
        </w:rPr>
        <w:t>an effective debris removal system.</w:t>
      </w:r>
      <w:r w:rsidRPr="0097614B">
        <w:t xml:space="preserve"> </w:t>
      </w:r>
      <w:r w:rsidRPr="00F41E77">
        <w:rPr>
          <w:rStyle w:val="Emphasis"/>
        </w:rPr>
        <w:t>As the United States is responsible for creating much</w:t>
      </w:r>
      <w:r w:rsidRPr="00F64DD7">
        <w:rPr>
          <w:rStyle w:val="StyleUnderline"/>
        </w:rPr>
        <w:t xml:space="preserve"> of the debris in Earth’s orbit, it </w:t>
      </w:r>
      <w:r w:rsidRPr="00B7627E">
        <w:rPr>
          <w:rStyle w:val="StyleUnderline"/>
        </w:rPr>
        <w:t>is a</w:t>
      </w:r>
      <w:r w:rsidRPr="00F41E77">
        <w:rPr>
          <w:rStyle w:val="StyleUnderline"/>
        </w:rPr>
        <w:t xml:space="preserve"> </w:t>
      </w:r>
      <w:r w:rsidRPr="00F41E77">
        <w:rPr>
          <w:rStyle w:val="Emphasis"/>
        </w:rPr>
        <w:t>candidate</w:t>
      </w:r>
      <w:r w:rsidRPr="00F41E77">
        <w:rPr>
          <w:rStyle w:val="StyleUnderline"/>
        </w:rPr>
        <w:t xml:space="preserve"> for </w:t>
      </w:r>
      <w:r w:rsidRPr="003B6388">
        <w:rPr>
          <w:rStyle w:val="StyleUnderline"/>
        </w:rPr>
        <w:t>taking a leadership role in removing</w:t>
      </w:r>
      <w:r w:rsidRPr="00F41E77">
        <w:rPr>
          <w:rStyle w:val="StyleUnderline"/>
        </w:rPr>
        <w:t xml:space="preserve"> it, </w:t>
      </w:r>
      <w:r w:rsidRPr="00B7627E">
        <w:rPr>
          <w:rStyle w:val="StyleUnderline"/>
        </w:rPr>
        <w:t xml:space="preserve">along with </w:t>
      </w:r>
      <w:r w:rsidRPr="00B7627E">
        <w:rPr>
          <w:rStyle w:val="Emphasis"/>
        </w:rPr>
        <w:t>other heavy polluters</w:t>
      </w:r>
      <w:r w:rsidRPr="00F41E77">
        <w:rPr>
          <w:rStyle w:val="StyleUnderline"/>
        </w:rPr>
        <w:t xml:space="preserve"> of the space environment such as </w:t>
      </w:r>
      <w:r w:rsidRPr="00F41E77">
        <w:rPr>
          <w:rStyle w:val="Emphasis"/>
        </w:rPr>
        <w:t>China</w:t>
      </w:r>
      <w:r w:rsidRPr="00F41E77">
        <w:rPr>
          <w:rStyle w:val="StyleUnderline"/>
        </w:rPr>
        <w:t xml:space="preserve"> and </w:t>
      </w:r>
      <w:r w:rsidRPr="00F41E77">
        <w:rPr>
          <w:rStyle w:val="Emphasis"/>
        </w:rPr>
        <w:t>Russia</w:t>
      </w:r>
      <w:r w:rsidRPr="00F41E77">
        <w:rPr>
          <w:rStyle w:val="StyleUnderline"/>
        </w:rPr>
        <w:t>.</w:t>
      </w:r>
    </w:p>
    <w:p w14:paraId="274D6F4E" w14:textId="77777777" w:rsidR="0035320B" w:rsidRDefault="0035320B" w:rsidP="0035320B">
      <w:r w:rsidRPr="003B6388">
        <w:t>There are several reasons</w:t>
      </w:r>
      <w:r>
        <w:t xml:space="preserve"> why </w:t>
      </w:r>
      <w:r w:rsidRPr="000A54DE">
        <w:rPr>
          <w:rStyle w:val="Emphasis"/>
          <w:highlight w:val="green"/>
        </w:rPr>
        <w:t>the U</w:t>
      </w:r>
      <w:r w:rsidRPr="003B6388">
        <w:rPr>
          <w:rStyle w:val="Emphasis"/>
        </w:rPr>
        <w:t>nited</w:t>
      </w:r>
      <w:r w:rsidRPr="00B7627E">
        <w:rPr>
          <w:rStyle w:val="Emphasis"/>
        </w:rPr>
        <w:t xml:space="preserve"> </w:t>
      </w:r>
      <w:r w:rsidRPr="000A54DE">
        <w:rPr>
          <w:rStyle w:val="Emphasis"/>
          <w:highlight w:val="green"/>
        </w:rPr>
        <w:t>S</w:t>
      </w:r>
      <w:r w:rsidRPr="00B7627E">
        <w:rPr>
          <w:rStyle w:val="Emphasis"/>
        </w:rPr>
        <w:t xml:space="preserve">tates </w:t>
      </w:r>
      <w:r w:rsidRPr="000A54DE">
        <w:rPr>
          <w:rStyle w:val="Emphasis"/>
          <w:highlight w:val="green"/>
        </w:rPr>
        <w:t xml:space="preserve">should take this leadership role, </w:t>
      </w:r>
      <w:r w:rsidRPr="003D1BA4">
        <w:rPr>
          <w:rStyle w:val="Emphasis"/>
        </w:rPr>
        <w:t>rather than China or Russia</w:t>
      </w:r>
      <w:r>
        <w:t>. First and foremost, the United States would be hardest hit by the loss of satellites services. It owns about half of the roughly 800 operating satellites in orbit and its military is significantly more dependent upon them than any other entity (Moore 2008). For example, GPS precision-guided munitions are a key component of the “new American way of war” (Dolman 2006, 163-165), which allows the United States to remain a globally dominant military power while also waging war in accordance with its political and ethical values by enabling faster, less costly war fighting with minimal collateral damage (Sheldon 2005). The U.S. Department of Defense recognized the need to protect U.S. satellite systems over ten years ago when it stated in its 1999 Space Policy that, “the ability to access and utilize space is a vital national interest because many of the activities conducted in the medium are critical to U.S. national security and economic well-being” (U.S. Department of Defense 1999, 6). Clearly, the United States has a vested interest in keeping the near-Earth space environment free from threats like space debris and thus assuring U.S. access to space</w:t>
      </w:r>
    </w:p>
    <w:p w14:paraId="60B3D29C" w14:textId="77777777" w:rsidR="0035320B" w:rsidRDefault="0035320B" w:rsidP="0035320B">
      <w:r>
        <w:t xml:space="preserve">Moreover, </w:t>
      </w:r>
      <w:r w:rsidRPr="00F41E77">
        <w:rPr>
          <w:rStyle w:val="Emphasis"/>
        </w:rPr>
        <w:t>current</w:t>
      </w:r>
      <w:r w:rsidRPr="00F41E77">
        <w:rPr>
          <w:rStyle w:val="StyleUnderline"/>
        </w:rPr>
        <w:t xml:space="preserve"> </w:t>
      </w:r>
      <w:r w:rsidRPr="00F41E77">
        <w:rPr>
          <w:rStyle w:val="Emphasis"/>
        </w:rPr>
        <w:t>U.S. National Space Policy</w:t>
      </w:r>
      <w:r w:rsidRPr="00F41E77">
        <w:rPr>
          <w:rStyle w:val="StyleUnderline"/>
        </w:rPr>
        <w:t xml:space="preserve"> </w:t>
      </w:r>
      <w:r w:rsidRPr="00F41E77">
        <w:rPr>
          <w:rStyle w:val="Emphasis"/>
        </w:rPr>
        <w:t>asserts</w:t>
      </w:r>
      <w:r>
        <w:t xml:space="preserve"> </w:t>
      </w:r>
      <w:r w:rsidRPr="00F41E77">
        <w:rPr>
          <w:rStyle w:val="StyleUnderline"/>
        </w:rPr>
        <w:t xml:space="preserve">that the </w:t>
      </w:r>
      <w:r w:rsidRPr="00B7627E">
        <w:rPr>
          <w:rStyle w:val="Emphasis"/>
        </w:rPr>
        <w:t>United States will take a “leadership</w:t>
      </w:r>
      <w:r w:rsidRPr="00F41E77">
        <w:rPr>
          <w:rStyle w:val="Emphasis"/>
        </w:rPr>
        <w:t xml:space="preserve"> role</w:t>
      </w:r>
      <w:r w:rsidRPr="00F41E77">
        <w:rPr>
          <w:rStyle w:val="StyleUnderline"/>
        </w:rPr>
        <w:t xml:space="preserve">” in </w:t>
      </w:r>
      <w:r w:rsidRPr="00F41E77">
        <w:rPr>
          <w:rStyle w:val="Emphasis"/>
        </w:rPr>
        <w:t>space debris minimization</w:t>
      </w:r>
      <w:r>
        <w:t xml:space="preserve">. </w:t>
      </w:r>
      <w:r w:rsidRPr="00F41E77">
        <w:rPr>
          <w:rStyle w:val="StyleUnderline"/>
        </w:rPr>
        <w:t xml:space="preserve">This could include the </w:t>
      </w:r>
      <w:r w:rsidRPr="00F41E77">
        <w:rPr>
          <w:rStyle w:val="Emphasis"/>
        </w:rPr>
        <w:t>development, deployment, and demonstration</w:t>
      </w:r>
      <w:r w:rsidRPr="00F41E77">
        <w:rPr>
          <w:rStyle w:val="StyleUnderline"/>
        </w:rPr>
        <w:t xml:space="preserve"> of an </w:t>
      </w:r>
      <w:r w:rsidRPr="00F41E77">
        <w:rPr>
          <w:rStyle w:val="Emphasis"/>
        </w:rPr>
        <w:t xml:space="preserve">effective </w:t>
      </w:r>
      <w:r w:rsidRPr="003B6388">
        <w:rPr>
          <w:rStyle w:val="StyleUnderline"/>
        </w:rPr>
        <w:t>space debris removal system to</w:t>
      </w:r>
      <w:r w:rsidRPr="00F41E77">
        <w:rPr>
          <w:rStyle w:val="StyleUnderline"/>
        </w:rPr>
        <w:t xml:space="preserve"> </w:t>
      </w:r>
      <w:r w:rsidRPr="00F41E77">
        <w:rPr>
          <w:rStyle w:val="Emphasis"/>
        </w:rPr>
        <w:t>remove U.S. debris</w:t>
      </w:r>
      <w:r w:rsidRPr="00F41E77">
        <w:rPr>
          <w:rStyle w:val="StyleUnderline"/>
        </w:rPr>
        <w:t xml:space="preserve"> as well as </w:t>
      </w:r>
      <w:r w:rsidRPr="003B6388">
        <w:rPr>
          <w:rStyle w:val="Emphasis"/>
        </w:rPr>
        <w:t>that of other nations</w:t>
      </w:r>
      <w:r w:rsidRPr="003B6388">
        <w:rPr>
          <w:rStyle w:val="StyleUnderline"/>
        </w:rPr>
        <w:t>, upon their request.</w:t>
      </w:r>
      <w:r>
        <w:t xml:space="preserve"> </w:t>
      </w:r>
      <w:r w:rsidRPr="000A54DE">
        <w:rPr>
          <w:rStyle w:val="StyleUnderline"/>
          <w:highlight w:val="green"/>
        </w:rPr>
        <w:t>There could</w:t>
      </w:r>
      <w:r w:rsidRPr="00B7627E">
        <w:rPr>
          <w:rStyle w:val="StyleUnderline"/>
        </w:rPr>
        <w:t xml:space="preserve"> also </w:t>
      </w:r>
      <w:r w:rsidRPr="000A54DE">
        <w:rPr>
          <w:rStyle w:val="StyleUnderline"/>
          <w:highlight w:val="green"/>
        </w:rPr>
        <w:t>be</w:t>
      </w:r>
      <w:r w:rsidRPr="00B7627E">
        <w:rPr>
          <w:rStyle w:val="StyleUnderline"/>
        </w:rPr>
        <w:t xml:space="preserve"> </w:t>
      </w:r>
      <w:r w:rsidRPr="000A54DE">
        <w:rPr>
          <w:rStyle w:val="StyleUnderline"/>
          <w:highlight w:val="green"/>
        </w:rPr>
        <w:t>international</w:t>
      </w:r>
      <w:r w:rsidRPr="003B6388">
        <w:rPr>
          <w:rStyle w:val="StyleUnderline"/>
        </w:rPr>
        <w:t xml:space="preserve"> </w:t>
      </w:r>
      <w:r w:rsidRPr="000A54DE">
        <w:rPr>
          <w:rStyle w:val="Emphasis"/>
          <w:highlight w:val="green"/>
        </w:rPr>
        <w:t>political</w:t>
      </w:r>
      <w:r w:rsidRPr="003B6388">
        <w:rPr>
          <w:rStyle w:val="Emphasis"/>
        </w:rPr>
        <w:t xml:space="preserve"> and economic</w:t>
      </w:r>
      <w:r w:rsidRPr="00B7627E">
        <w:rPr>
          <w:rStyle w:val="Emphasis"/>
        </w:rPr>
        <w:t xml:space="preserve"> </w:t>
      </w:r>
      <w:r w:rsidRPr="000A54DE">
        <w:rPr>
          <w:rStyle w:val="Emphasis"/>
          <w:highlight w:val="green"/>
        </w:rPr>
        <w:t>advantages</w:t>
      </w:r>
      <w:r>
        <w:t xml:space="preserve"> </w:t>
      </w:r>
      <w:r w:rsidRPr="00B7627E">
        <w:rPr>
          <w:rStyle w:val="StyleUnderline"/>
        </w:rPr>
        <w:t xml:space="preserve">associated </w:t>
      </w:r>
      <w:r w:rsidRPr="000A54DE">
        <w:rPr>
          <w:rStyle w:val="StyleUnderline"/>
          <w:highlight w:val="green"/>
        </w:rPr>
        <w:t xml:space="preserve">with being the </w:t>
      </w:r>
      <w:r w:rsidRPr="000A54DE">
        <w:rPr>
          <w:rStyle w:val="Emphasis"/>
          <w:highlight w:val="green"/>
        </w:rPr>
        <w:t>first</w:t>
      </w:r>
      <w:r w:rsidRPr="003B6388">
        <w:rPr>
          <w:rStyle w:val="Emphasis"/>
        </w:rPr>
        <w:t xml:space="preserve"> country </w:t>
      </w:r>
      <w:r w:rsidRPr="000A54DE">
        <w:rPr>
          <w:rStyle w:val="Emphasis"/>
          <w:highlight w:val="green"/>
        </w:rPr>
        <w:t>to develop this revolutionary</w:t>
      </w:r>
      <w:r w:rsidRPr="00B7627E">
        <w:rPr>
          <w:rStyle w:val="Emphasis"/>
        </w:rPr>
        <w:t xml:space="preserve"> </w:t>
      </w:r>
      <w:r w:rsidRPr="000A54DE">
        <w:rPr>
          <w:rStyle w:val="Emphasis"/>
          <w:highlight w:val="green"/>
        </w:rPr>
        <w:t>tech</w:t>
      </w:r>
      <w:r w:rsidRPr="00B7627E">
        <w:rPr>
          <w:rStyle w:val="Emphasis"/>
        </w:rPr>
        <w:t>nology</w:t>
      </w:r>
      <w:r>
        <w:t xml:space="preserve">. However, there is always the danger of other nations simply benefiting from U.S. investment of its resources in this area. Thus, mechanisms should also be created to avoid a classic “free rider” situation. For example, </w:t>
      </w:r>
      <w:r w:rsidRPr="00B7627E">
        <w:rPr>
          <w:rStyle w:val="StyleUnderline"/>
        </w:rPr>
        <w:t xml:space="preserve">techniques could be employed to </w:t>
      </w:r>
      <w:r w:rsidRPr="00B7627E">
        <w:rPr>
          <w:rStyle w:val="Emphasis"/>
        </w:rPr>
        <w:t xml:space="preserve">ensure </w:t>
      </w:r>
      <w:r w:rsidRPr="000A54DE">
        <w:rPr>
          <w:rStyle w:val="Emphasis"/>
          <w:highlight w:val="green"/>
        </w:rPr>
        <w:t>other countries</w:t>
      </w:r>
      <w:r w:rsidRPr="00B7627E">
        <w:t xml:space="preserve"> </w:t>
      </w:r>
      <w:r w:rsidRPr="00B7627E">
        <w:rPr>
          <w:rStyle w:val="StyleUnderline"/>
        </w:rPr>
        <w:t>either</w:t>
      </w:r>
      <w:r w:rsidRPr="00B7627E">
        <w:t xml:space="preserve"> </w:t>
      </w:r>
      <w:r w:rsidRPr="000A54DE">
        <w:rPr>
          <w:rStyle w:val="Emphasis"/>
          <w:highlight w:val="green"/>
        </w:rPr>
        <w:t>join in</w:t>
      </w:r>
      <w:r w:rsidRPr="002F565A">
        <w:rPr>
          <w:rStyle w:val="StyleUnderline"/>
        </w:rPr>
        <w:t xml:space="preserve"> the effort </w:t>
      </w:r>
      <w:r w:rsidRPr="000A54DE">
        <w:rPr>
          <w:rStyle w:val="StyleUnderline"/>
          <w:highlight w:val="green"/>
        </w:rPr>
        <w:t>later</w:t>
      </w:r>
      <w:r w:rsidRPr="00B7627E">
        <w:t xml:space="preserve"> on</w:t>
      </w:r>
      <w:r>
        <w:t xml:space="preserve"> </w:t>
      </w:r>
      <w:r w:rsidRPr="00B7627E">
        <w:rPr>
          <w:rStyle w:val="StyleUnderline"/>
        </w:rPr>
        <w:t xml:space="preserve">or </w:t>
      </w:r>
      <w:r w:rsidRPr="002F565A">
        <w:rPr>
          <w:rStyle w:val="Emphasis"/>
        </w:rPr>
        <w:t>pay</w:t>
      </w:r>
      <w:r>
        <w:t xml:space="preserve"> appropriate fees to </w:t>
      </w:r>
      <w:r w:rsidRPr="00B7627E">
        <w:rPr>
          <w:rStyle w:val="Emphasis"/>
        </w:rPr>
        <w:t xml:space="preserve">the United </w:t>
      </w:r>
      <w:r w:rsidRPr="002F565A">
        <w:rPr>
          <w:rStyle w:val="Emphasis"/>
        </w:rPr>
        <w:t>States for removal</w:t>
      </w:r>
      <w:r w:rsidRPr="002F565A">
        <w:rPr>
          <w:rStyle w:val="StyleUnderline"/>
        </w:rPr>
        <w:t xml:space="preserve"> </w:t>
      </w:r>
      <w:r w:rsidRPr="00B7627E">
        <w:t>services.</w:t>
      </w:r>
    </w:p>
    <w:p w14:paraId="6DA38B41" w14:textId="77777777" w:rsidR="0035320B" w:rsidRPr="00B7627E" w:rsidRDefault="0035320B" w:rsidP="0035320B">
      <w:r>
        <w:t>Recommendations for Leadership in Space Debris Removal</w:t>
      </w:r>
    </w:p>
    <w:p w14:paraId="36221BA0" w14:textId="77777777" w:rsidR="0035320B" w:rsidRDefault="0035320B" w:rsidP="0035320B">
      <w:r w:rsidRPr="002F565A">
        <w:t>Going forward, the U.S. government should engage the commercial sector in space debris removal. Government contracts with several commercial firms would create a competitive environment, encouraging innovation and cost minimization. Having several companies working on the problem at the same time would also accelerate remediation as several critical orbits could be addressed at once. Furthermore,</w:t>
      </w:r>
      <w:r w:rsidRPr="00B7627E">
        <w:t xml:space="preserve"> </w:t>
      </w:r>
      <w:r w:rsidRPr="000A54DE">
        <w:rPr>
          <w:rStyle w:val="Emphasis"/>
          <w:highlight w:val="green"/>
        </w:rPr>
        <w:t>early investments</w:t>
      </w:r>
      <w:r w:rsidRPr="000A54DE">
        <w:rPr>
          <w:highlight w:val="green"/>
        </w:rPr>
        <w:t xml:space="preserve"> </w:t>
      </w:r>
      <w:r w:rsidRPr="000A54DE">
        <w:rPr>
          <w:rStyle w:val="StyleUnderline"/>
          <w:highlight w:val="green"/>
        </w:rPr>
        <w:t>in</w:t>
      </w:r>
      <w:r w:rsidRPr="00B7627E">
        <w:rPr>
          <w:rStyle w:val="StyleUnderline"/>
        </w:rPr>
        <w:t xml:space="preserve"> a </w:t>
      </w:r>
      <w:r w:rsidRPr="000A54DE">
        <w:rPr>
          <w:rStyle w:val="Emphasis"/>
          <w:highlight w:val="green"/>
        </w:rPr>
        <w:t>domestic</w:t>
      </w:r>
      <w:r w:rsidRPr="00B7627E">
        <w:rPr>
          <w:rStyle w:val="Emphasis"/>
        </w:rPr>
        <w:t xml:space="preserve"> space </w:t>
      </w:r>
      <w:r w:rsidRPr="000A54DE">
        <w:rPr>
          <w:rStyle w:val="Emphasis"/>
          <w:highlight w:val="green"/>
        </w:rPr>
        <w:t>debris removal</w:t>
      </w:r>
      <w:r w:rsidRPr="00B7627E">
        <w:rPr>
          <w:rStyle w:val="Emphasis"/>
        </w:rPr>
        <w:t xml:space="preserve"> industry</w:t>
      </w:r>
      <w:r w:rsidRPr="00B7627E">
        <w:t xml:space="preserve"> </w:t>
      </w:r>
      <w:r w:rsidRPr="00B7627E">
        <w:rPr>
          <w:rStyle w:val="StyleUnderline"/>
        </w:rPr>
        <w:t xml:space="preserve">would </w:t>
      </w:r>
      <w:r w:rsidRPr="000A54DE">
        <w:rPr>
          <w:rStyle w:val="Emphasis"/>
          <w:sz w:val="24"/>
          <w:highlight w:val="green"/>
        </w:rPr>
        <w:t>give the U</w:t>
      </w:r>
      <w:r w:rsidRPr="00B7627E">
        <w:rPr>
          <w:rStyle w:val="Emphasis"/>
          <w:sz w:val="24"/>
        </w:rPr>
        <w:t xml:space="preserve">nited </w:t>
      </w:r>
      <w:r w:rsidRPr="000A54DE">
        <w:rPr>
          <w:rStyle w:val="Emphasis"/>
          <w:sz w:val="24"/>
          <w:highlight w:val="green"/>
        </w:rPr>
        <w:t>S</w:t>
      </w:r>
      <w:r w:rsidRPr="00B7627E">
        <w:rPr>
          <w:rStyle w:val="Emphasis"/>
          <w:sz w:val="24"/>
        </w:rPr>
        <w:t xml:space="preserve">tates </w:t>
      </w:r>
      <w:r w:rsidRPr="000A54DE">
        <w:rPr>
          <w:rStyle w:val="Emphasis"/>
          <w:sz w:val="24"/>
          <w:highlight w:val="green"/>
        </w:rPr>
        <w:t>a head start</w:t>
      </w:r>
      <w:r w:rsidRPr="00B7627E">
        <w:rPr>
          <w:rStyle w:val="StyleUnderline"/>
        </w:rPr>
        <w:t xml:space="preserve"> in</w:t>
      </w:r>
      <w:r w:rsidRPr="00B7627E">
        <w:t xml:space="preserve"> what may become </w:t>
      </w:r>
      <w:r w:rsidRPr="00B7627E">
        <w:rPr>
          <w:rStyle w:val="StyleUnderline"/>
        </w:rPr>
        <w:t xml:space="preserve">a </w:t>
      </w:r>
      <w:r w:rsidRPr="00B7627E">
        <w:rPr>
          <w:rStyle w:val="Emphasis"/>
        </w:rPr>
        <w:t>critical industry</w:t>
      </w:r>
      <w:r w:rsidRPr="00B7627E">
        <w:t xml:space="preserve"> </w:t>
      </w:r>
      <w:r w:rsidRPr="00B7627E">
        <w:rPr>
          <w:rStyle w:val="StyleUnderline"/>
        </w:rPr>
        <w:t xml:space="preserve">over the </w:t>
      </w:r>
      <w:r w:rsidRPr="00B7627E">
        <w:rPr>
          <w:rStyle w:val="Emphasis"/>
        </w:rPr>
        <w:t>coming decades</w:t>
      </w:r>
      <w:r w:rsidRPr="00B7627E">
        <w:t>.</w:t>
      </w:r>
    </w:p>
    <w:p w14:paraId="558A88E3" w14:textId="77777777" w:rsidR="0035320B" w:rsidRDefault="0035320B" w:rsidP="0035320B">
      <w:pPr>
        <w:pStyle w:val="Heading4"/>
      </w:pPr>
      <w:r>
        <w:t xml:space="preserve">Causes international follow on --- Russia and China will go along separately later </w:t>
      </w:r>
    </w:p>
    <w:p w14:paraId="3EB25C68" w14:textId="77777777" w:rsidR="0035320B" w:rsidRPr="002447C5" w:rsidRDefault="0035320B" w:rsidP="0035320B">
      <w:r>
        <w:t xml:space="preserve">--Russia and China will go along – otherwise they’d be pariahs and feel left out </w:t>
      </w:r>
    </w:p>
    <w:p w14:paraId="5B8FE9DB" w14:textId="77777777" w:rsidR="0035320B" w:rsidRDefault="0035320B" w:rsidP="0035320B">
      <w:r w:rsidRPr="00833EEB">
        <w:rPr>
          <w:rStyle w:val="Style13ptBold"/>
        </w:rPr>
        <w:t>Hays &amp; Vedda 18</w:t>
      </w:r>
      <w:r>
        <w:t xml:space="preserve"> – Sr. Space Policy Analyst-Principal DOD Space Advisor Staff &amp; Prof of Space Policy-GWU; Sr. Policy Analyst-Center for Space Policy &amp; former Prof of Space &amp; IR-UND</w:t>
      </w:r>
    </w:p>
    <w:p w14:paraId="3B0B5BDD" w14:textId="77777777" w:rsidR="0035320B" w:rsidRDefault="0035320B" w:rsidP="0035320B">
      <w:r>
        <w:t xml:space="preserve">Dr. Peter L. Hays, Senior Space Policy Analyst with Falcon Research supporting the Principal Department of Defense Space Advisor Staff where he helps to develop and implement space policy and strategy initiatives, adjunct professor at GWU’s Space Policy Institute, Associate Director of the Eisenhower Center for Space and Defense Studies, former Senior Policy Analyst for the National Security Space Office in the U.S. Department of Defense, Visiting Fellow at the Institute for National Strategic Studies at National Defense University &amp; at the USAF Academy School of Advanced Airpower Studies, and Executive Editor of </w:t>
      </w:r>
      <w:r w:rsidRPr="00833EEB">
        <w:rPr>
          <w:i/>
          <w:iCs/>
        </w:rPr>
        <w:t>Joint Force Quarterly</w:t>
      </w:r>
      <w:r>
        <w:t xml:space="preserve">, PhD in IR-Fletcher School at Tufts, and Dr. James A. Vedda, Senior Policy Analyst in the Center for Space Policy and Strategy at The Aerospace Corporation, Co-founder &amp; former Professor in the Department of Space Studies at the University of North Dakota, has been responsible for performing policy research and analyses for various U.S. government customers, including NASA, the Federal Aviation Administration, the Department of Commerce, the Air Force, and the National Geospatial-Intelligence Agency, among others, formerly worked at ANSER Inc. where he supported the Space Policy Directorate in the Office of the Secretary of Defense, PhD in PoliSci-U of F, MA in Science, Tech &amp; Public Policy-GW, MAJOR POLICY ISSUES IN EVOLVING GLOBAL SPACE OPERATIONS, Study by The Mitchell Institute for Aerospace Studies in collaboration with The Aerospace Corporation's Center for Space Policy and Strategy, Interviewing a range of anonymous senior decisionmakers in the commercial space industry &amp; government, 2018, </w:t>
      </w:r>
      <w:hyperlink r:id="rId10" w:history="1">
        <w:r w:rsidRPr="003907F4">
          <w:rPr>
            <w:rStyle w:val="Hyperlink"/>
          </w:rPr>
          <w:t>https://aerospace.org/sites/default/files/2018-05/Space_Policy_FINAL_interactive_0.pdf</w:t>
        </w:r>
      </w:hyperlink>
    </w:p>
    <w:p w14:paraId="3DCFF6F1" w14:textId="77777777" w:rsidR="0035320B" w:rsidRDefault="0035320B" w:rsidP="0035320B"/>
    <w:p w14:paraId="6E41443B" w14:textId="77777777" w:rsidR="0035320B" w:rsidRPr="00A11851" w:rsidRDefault="0035320B" w:rsidP="0035320B">
      <w:r>
        <w:t>“</w:t>
      </w:r>
      <w:r w:rsidRPr="000A54DE">
        <w:rPr>
          <w:rStyle w:val="StyleUnderline"/>
          <w:highlight w:val="green"/>
        </w:rPr>
        <w:t>The US</w:t>
      </w:r>
      <w:r w:rsidRPr="00267305">
        <w:rPr>
          <w:rStyle w:val="StyleUnderline"/>
        </w:rPr>
        <w:t xml:space="preserve"> government </w:t>
      </w:r>
      <w:r w:rsidRPr="000A54DE">
        <w:rPr>
          <w:rStyle w:val="StyleUnderline"/>
          <w:highlight w:val="green"/>
        </w:rPr>
        <w:t xml:space="preserve">should </w:t>
      </w:r>
      <w:r w:rsidRPr="000A54DE">
        <w:rPr>
          <w:rStyle w:val="Emphasis"/>
          <w:highlight w:val="green"/>
        </w:rPr>
        <w:t>support</w:t>
      </w:r>
      <w:r w:rsidRPr="00267305">
        <w:rPr>
          <w:rStyle w:val="Emphasis"/>
        </w:rPr>
        <w:t xml:space="preserve"> the </w:t>
      </w:r>
      <w:r w:rsidRPr="000A54DE">
        <w:rPr>
          <w:rStyle w:val="Emphasis"/>
          <w:highlight w:val="green"/>
        </w:rPr>
        <w:t>development of best practices</w:t>
      </w:r>
      <w:r w:rsidRPr="000A54DE">
        <w:rPr>
          <w:rStyle w:val="StyleUnderline"/>
          <w:highlight w:val="green"/>
        </w:rPr>
        <w:t xml:space="preserve"> by following</w:t>
      </w:r>
      <w:r w:rsidRPr="00267305">
        <w:rPr>
          <w:rStyle w:val="StyleUnderline"/>
        </w:rPr>
        <w:t xml:space="preserve"> the </w:t>
      </w:r>
      <w:r w:rsidRPr="00267305">
        <w:rPr>
          <w:rStyle w:val="Emphasis"/>
        </w:rPr>
        <w:t xml:space="preserve">lead of </w:t>
      </w:r>
      <w:r w:rsidRPr="000A54DE">
        <w:rPr>
          <w:rStyle w:val="Emphasis"/>
          <w:highlight w:val="green"/>
        </w:rPr>
        <w:t>US commercial</w:t>
      </w:r>
      <w:r w:rsidRPr="00267305">
        <w:rPr>
          <w:rStyle w:val="Emphasis"/>
        </w:rPr>
        <w:t xml:space="preserve"> </w:t>
      </w:r>
      <w:r w:rsidRPr="000A54DE">
        <w:rPr>
          <w:rStyle w:val="Emphasis"/>
          <w:highlight w:val="green"/>
        </w:rPr>
        <w:t>corporations</w:t>
      </w:r>
      <w:r>
        <w:t xml:space="preserve">, </w:t>
      </w:r>
      <w:r w:rsidRPr="000A54DE">
        <w:rPr>
          <w:rStyle w:val="StyleUnderline"/>
          <w:highlight w:val="green"/>
        </w:rPr>
        <w:t xml:space="preserve">which have </w:t>
      </w:r>
      <w:r w:rsidRPr="000A54DE">
        <w:rPr>
          <w:rStyle w:val="Emphasis"/>
          <w:highlight w:val="green"/>
        </w:rPr>
        <w:t>great sway internationally</w:t>
      </w:r>
      <w:r>
        <w:t xml:space="preserve">. </w:t>
      </w:r>
      <w:r w:rsidRPr="00267305">
        <w:rPr>
          <w:rStyle w:val="StyleUnderline"/>
        </w:rPr>
        <w:t>For example, in human spaceflight</w:t>
      </w:r>
      <w:r>
        <w:t xml:space="preserve">, it is likely that </w:t>
      </w:r>
      <w:r w:rsidRPr="00267305">
        <w:rPr>
          <w:rStyle w:val="StyleUnderline"/>
        </w:rPr>
        <w:t xml:space="preserve">US companies will lead the way in sub-orbital and orbital flights </w:t>
      </w:r>
      <w:r w:rsidRPr="00267305">
        <w:rPr>
          <w:rStyle w:val="Emphasis"/>
        </w:rPr>
        <w:t>at least</w:t>
      </w:r>
      <w:r w:rsidRPr="00267305">
        <w:rPr>
          <w:rStyle w:val="StyleUnderline"/>
        </w:rPr>
        <w:t xml:space="preserve"> over the </w:t>
      </w:r>
      <w:r w:rsidRPr="00267305">
        <w:rPr>
          <w:rStyle w:val="Emphasis"/>
        </w:rPr>
        <w:t>next decade</w:t>
      </w:r>
      <w:r>
        <w:t xml:space="preserve">. </w:t>
      </w:r>
      <w:r w:rsidRPr="000A54DE">
        <w:rPr>
          <w:rStyle w:val="Emphasis"/>
          <w:highlight w:val="green"/>
        </w:rPr>
        <w:t>Coordination is already taking place</w:t>
      </w:r>
      <w:r w:rsidRPr="00267305">
        <w:rPr>
          <w:rStyle w:val="Emphasis"/>
        </w:rPr>
        <w:t xml:space="preserve"> among these companies</w:t>
      </w:r>
      <w:r w:rsidRPr="00267305">
        <w:rPr>
          <w:rStyle w:val="StyleUnderline"/>
        </w:rPr>
        <w:t xml:space="preserve"> in this regard</w:t>
      </w:r>
      <w:r>
        <w:t xml:space="preserve">. </w:t>
      </w:r>
      <w:r w:rsidRPr="00267305">
        <w:rPr>
          <w:rStyle w:val="StyleUnderline"/>
        </w:rPr>
        <w:t xml:space="preserve">Similarly, asteroid mining companies are </w:t>
      </w:r>
      <w:r w:rsidRPr="00267305">
        <w:rPr>
          <w:rStyle w:val="Emphasis"/>
        </w:rPr>
        <w:t>already coordinating informally</w:t>
      </w:r>
      <w:r w:rsidRPr="00267305">
        <w:rPr>
          <w:rStyle w:val="StyleUnderline"/>
        </w:rPr>
        <w:t xml:space="preserve"> </w:t>
      </w:r>
      <w:r w:rsidRPr="000A54DE">
        <w:rPr>
          <w:rStyle w:val="StyleUnderline"/>
          <w:highlight w:val="green"/>
        </w:rPr>
        <w:t>on</w:t>
      </w:r>
      <w:r w:rsidRPr="00267305">
        <w:rPr>
          <w:rStyle w:val="StyleUnderline"/>
        </w:rPr>
        <w:t xml:space="preserve"> </w:t>
      </w:r>
      <w:r w:rsidRPr="000A54DE">
        <w:rPr>
          <w:rStyle w:val="StyleUnderline"/>
          <w:highlight w:val="green"/>
        </w:rPr>
        <w:t>norms</w:t>
      </w:r>
      <w:r>
        <w:t xml:space="preserve">. </w:t>
      </w:r>
      <w:r w:rsidRPr="000A54DE">
        <w:rPr>
          <w:rStyle w:val="StyleUnderline"/>
          <w:highlight w:val="green"/>
        </w:rPr>
        <w:t>The US</w:t>
      </w:r>
      <w:r w:rsidRPr="00267305">
        <w:rPr>
          <w:rStyle w:val="StyleUnderline"/>
        </w:rPr>
        <w:t xml:space="preserve"> Government </w:t>
      </w:r>
      <w:r w:rsidRPr="000A54DE">
        <w:rPr>
          <w:rStyle w:val="StyleUnderline"/>
          <w:highlight w:val="green"/>
        </w:rPr>
        <w:t>could</w:t>
      </w:r>
      <w:r w:rsidRPr="00267305">
        <w:rPr>
          <w:rStyle w:val="StyleUnderline"/>
        </w:rPr>
        <w:t xml:space="preserve"> </w:t>
      </w:r>
      <w:r w:rsidRPr="00267305">
        <w:rPr>
          <w:rStyle w:val="Emphasis"/>
        </w:rPr>
        <w:t>endorse</w:t>
      </w:r>
      <w:r w:rsidRPr="00267305">
        <w:rPr>
          <w:rStyle w:val="StyleUnderline"/>
        </w:rPr>
        <w:t xml:space="preserve"> these processes and begin to </w:t>
      </w:r>
      <w:r w:rsidRPr="000A54DE">
        <w:rPr>
          <w:rStyle w:val="Emphasis"/>
          <w:highlight w:val="green"/>
        </w:rPr>
        <w:t>support these norms through</w:t>
      </w:r>
      <w:r w:rsidRPr="00267305">
        <w:rPr>
          <w:rStyle w:val="Emphasis"/>
        </w:rPr>
        <w:t xml:space="preserve"> its </w:t>
      </w:r>
      <w:r w:rsidRPr="000A54DE">
        <w:rPr>
          <w:rStyle w:val="Emphasis"/>
          <w:highlight w:val="green"/>
        </w:rPr>
        <w:t>policy</w:t>
      </w:r>
      <w:r w:rsidRPr="00267305">
        <w:rPr>
          <w:rStyle w:val="Emphasis"/>
        </w:rPr>
        <w:t xml:space="preserve"> statements</w:t>
      </w:r>
      <w:r>
        <w:t xml:space="preserve"> (</w:t>
      </w:r>
      <w:r w:rsidRPr="00267305">
        <w:rPr>
          <w:rStyle w:val="StyleUnderline"/>
        </w:rPr>
        <w:t>such as</w:t>
      </w:r>
      <w:r>
        <w:t xml:space="preserve"> the </w:t>
      </w:r>
      <w:r w:rsidRPr="00267305">
        <w:rPr>
          <w:rStyle w:val="StyleUnderline"/>
        </w:rPr>
        <w:t>National Space Policy</w:t>
      </w:r>
      <w:r>
        <w:t xml:space="preserve">), enlisting other governments and their corporations to support them as well. </w:t>
      </w:r>
      <w:r w:rsidRPr="00267305">
        <w:rPr>
          <w:rStyle w:val="Emphasis"/>
        </w:rPr>
        <w:t xml:space="preserve">Over time, </w:t>
      </w:r>
      <w:r w:rsidRPr="000A54DE">
        <w:rPr>
          <w:rStyle w:val="Emphasis"/>
          <w:highlight w:val="green"/>
        </w:rPr>
        <w:t>if the bulk of Western governments</w:t>
      </w:r>
      <w:r w:rsidRPr="00267305">
        <w:rPr>
          <w:rStyle w:val="Emphasis"/>
        </w:rPr>
        <w:t xml:space="preserve"> and their corporations </w:t>
      </w:r>
      <w:r w:rsidRPr="000A54DE">
        <w:rPr>
          <w:rStyle w:val="Emphasis"/>
          <w:highlight w:val="green"/>
        </w:rPr>
        <w:t>adopt such standards</w:t>
      </w:r>
      <w:r>
        <w:t xml:space="preserve">, </w:t>
      </w:r>
      <w:r w:rsidRPr="000A54DE">
        <w:rPr>
          <w:rStyle w:val="Emphasis"/>
          <w:highlight w:val="green"/>
        </w:rPr>
        <w:t>China, Russia,</w:t>
      </w:r>
      <w:r w:rsidRPr="00267305">
        <w:rPr>
          <w:rStyle w:val="Emphasis"/>
        </w:rPr>
        <w:t xml:space="preserve"> </w:t>
      </w:r>
      <w:r w:rsidRPr="000A54DE">
        <w:rPr>
          <w:rStyle w:val="Emphasis"/>
          <w:highlight w:val="green"/>
        </w:rPr>
        <w:t>and other</w:t>
      </w:r>
      <w:r>
        <w:t xml:space="preserve"> possible </w:t>
      </w:r>
      <w:r w:rsidRPr="00267305">
        <w:rPr>
          <w:rStyle w:val="Emphasis"/>
        </w:rPr>
        <w:t>outlier</w:t>
      </w:r>
      <w:r w:rsidRPr="000A54DE">
        <w:rPr>
          <w:rStyle w:val="Emphasis"/>
          <w:highlight w:val="green"/>
        </w:rPr>
        <w:t>s</w:t>
      </w:r>
      <w:r w:rsidRPr="00267305">
        <w:rPr>
          <w:rStyle w:val="Emphasis"/>
        </w:rPr>
        <w:t xml:space="preserve"> </w:t>
      </w:r>
      <w:r w:rsidRPr="000A54DE">
        <w:rPr>
          <w:rStyle w:val="Emphasis"/>
          <w:highlight w:val="green"/>
        </w:rPr>
        <w:t>will</w:t>
      </w:r>
      <w:r>
        <w:t xml:space="preserve"> likely </w:t>
      </w:r>
      <w:r w:rsidRPr="00267305">
        <w:rPr>
          <w:rStyle w:val="Emphasis"/>
        </w:rPr>
        <w:t xml:space="preserve">find it beneficial to </w:t>
      </w:r>
      <w:r w:rsidRPr="000A54DE">
        <w:rPr>
          <w:rStyle w:val="Emphasis"/>
          <w:highlight w:val="green"/>
        </w:rPr>
        <w:t>eventually join</w:t>
      </w:r>
      <w:r>
        <w:t xml:space="preserve"> them. </w:t>
      </w:r>
      <w:r w:rsidRPr="00267305">
        <w:rPr>
          <w:rStyle w:val="StyleUnderline"/>
        </w:rPr>
        <w:t xml:space="preserve">This may be </w:t>
      </w:r>
      <w:r w:rsidRPr="000A54DE">
        <w:rPr>
          <w:rStyle w:val="Emphasis"/>
          <w:highlight w:val="green"/>
        </w:rPr>
        <w:t>easier than a straight political process</w:t>
      </w:r>
      <w:r w:rsidRPr="00267305">
        <w:rPr>
          <w:rStyle w:val="Emphasis"/>
        </w:rPr>
        <w:t>.</w:t>
      </w:r>
      <w:r w:rsidRPr="00267305">
        <w:t>”</w:t>
      </w:r>
    </w:p>
    <w:p w14:paraId="58E36C9D" w14:textId="77777777" w:rsidR="0035320B" w:rsidRDefault="0035320B" w:rsidP="0035320B">
      <w:pPr>
        <w:pStyle w:val="Heading4"/>
      </w:pPr>
      <w:bookmarkStart w:id="3" w:name="_Hlk20506190"/>
      <w:r>
        <w:t>US commercial space leadership is necessary and sufficient to solve global Chinese dominance</w:t>
      </w:r>
    </w:p>
    <w:p w14:paraId="27CAB381" w14:textId="77777777" w:rsidR="0035320B" w:rsidRDefault="0035320B" w:rsidP="0035320B">
      <w:pPr>
        <w:rPr>
          <w:rStyle w:val="Hyperlink"/>
          <w:sz w:val="16"/>
          <w:szCs w:val="16"/>
        </w:rPr>
      </w:pPr>
      <w:bookmarkStart w:id="4" w:name="_Hlk20676253"/>
      <w:r>
        <w:rPr>
          <w:rStyle w:val="Hyperlink"/>
          <w:sz w:val="16"/>
          <w:szCs w:val="16"/>
        </w:rPr>
        <w:t xml:space="preserve">--CP promulgates a set of standards initiated by the US – makes us first mover and shores up commercial space leadership </w:t>
      </w:r>
    </w:p>
    <w:p w14:paraId="265527FE" w14:textId="77777777" w:rsidR="0035320B" w:rsidRPr="004C4AB0" w:rsidRDefault="0035320B" w:rsidP="0035320B">
      <w:pPr>
        <w:rPr>
          <w:rStyle w:val="Hyperlink"/>
          <w:sz w:val="16"/>
          <w:szCs w:val="16"/>
        </w:rPr>
      </w:pPr>
      <w:r w:rsidRPr="004C4AB0">
        <w:rPr>
          <w:rStyle w:val="Hyperlink"/>
          <w:sz w:val="16"/>
          <w:szCs w:val="16"/>
        </w:rPr>
        <w:t>--China will dominate space and use it to create a new era of heg – need to have leadership and strong commercial sector</w:t>
      </w:r>
    </w:p>
    <w:p w14:paraId="2BEC03BB" w14:textId="77777777" w:rsidR="0035320B" w:rsidRPr="004C4AB0" w:rsidRDefault="0035320B" w:rsidP="0035320B">
      <w:pPr>
        <w:rPr>
          <w:rStyle w:val="Hyperlink"/>
          <w:sz w:val="16"/>
          <w:szCs w:val="16"/>
        </w:rPr>
      </w:pPr>
      <w:r w:rsidRPr="004C4AB0">
        <w:rPr>
          <w:rStyle w:val="Hyperlink"/>
          <w:sz w:val="16"/>
          <w:szCs w:val="16"/>
        </w:rPr>
        <w:t>--will get to space and control info flows – selling satellites for cheap to poorest and broadcasting lies about US + shielding events in Tibet – undermines US cred and soft power</w:t>
      </w:r>
    </w:p>
    <w:p w14:paraId="1857E937" w14:textId="77777777" w:rsidR="0035320B" w:rsidRPr="004C4AB0" w:rsidRDefault="0035320B" w:rsidP="0035320B">
      <w:pPr>
        <w:rPr>
          <w:rStyle w:val="Hyperlink"/>
          <w:sz w:val="16"/>
          <w:szCs w:val="16"/>
        </w:rPr>
      </w:pPr>
      <w:r w:rsidRPr="004C4AB0">
        <w:rPr>
          <w:rStyle w:val="Hyperlink"/>
          <w:sz w:val="16"/>
          <w:szCs w:val="16"/>
        </w:rPr>
        <w:t xml:space="preserve">--will also get huge money from space and do sbsp – means they’ll have free energy to hold over the rest of the world </w:t>
      </w:r>
    </w:p>
    <w:p w14:paraId="7F9A9302" w14:textId="77777777" w:rsidR="0035320B" w:rsidRPr="006663A4" w:rsidRDefault="0035320B" w:rsidP="0035320B">
      <w:pPr>
        <w:rPr>
          <w:sz w:val="16"/>
          <w:szCs w:val="16"/>
        </w:rPr>
      </w:pPr>
      <w:r w:rsidRPr="004C4AB0">
        <w:rPr>
          <w:rStyle w:val="Hyperlink"/>
          <w:sz w:val="16"/>
          <w:szCs w:val="16"/>
        </w:rPr>
        <w:t xml:space="preserve">--Commercial sector key – need creative disruption, not bureaucracy and groupthink of the DOD to get to space quicker and more innovatively </w:t>
      </w:r>
    </w:p>
    <w:bookmarkEnd w:id="4"/>
    <w:p w14:paraId="68069E1F" w14:textId="77777777" w:rsidR="0035320B" w:rsidRPr="0002489D" w:rsidRDefault="0035320B" w:rsidP="0035320B">
      <w:pPr>
        <w:rPr>
          <w:rStyle w:val="Style13ptBold"/>
          <w:b w:val="0"/>
          <w:bCs/>
          <w:sz w:val="20"/>
        </w:rPr>
      </w:pPr>
      <w:r>
        <w:rPr>
          <w:rStyle w:val="Style13ptBold"/>
        </w:rPr>
        <w:t>Autry and Kwast 19</w:t>
      </w:r>
      <w:r w:rsidRPr="0002489D">
        <w:t xml:space="preserve"> – </w:t>
      </w:r>
      <w:r>
        <w:t>Director of the Southern California Commercial Spaceflight Initiative-USC, PhD &amp; former Prof of Entrepreneurship &amp; Strategy-UC Irvine; Lt. Gen &amp; Cmdr-USAF, Prof-Air University</w:t>
      </w:r>
    </w:p>
    <w:p w14:paraId="60ED08C4" w14:textId="77777777" w:rsidR="0035320B" w:rsidRDefault="0035320B" w:rsidP="0035320B">
      <w:pPr>
        <w:rPr>
          <w:rStyle w:val="Hyperlink"/>
        </w:rPr>
      </w:pPr>
      <w:r>
        <w:t xml:space="preserve">Greg Autry, PhD &amp; MBA-UC Irvine, Director of the Southern California Commercial Spaceflight Initiative-USC, served on the NASA Agency Review Team and as White House Liaison at NASA, former Professor of Entrepreneurship, Strategy, &amp; Econ-UC Irvine, on the editorial board of the New Space Journal, co-author of Death by China, Beijing’s Fight for the Final Frontier, and Steven L. Kwast, Lt Gen-USAF, Commander &amp; President of Air University-Maxwell AFB, MA in Public Policy-Harvard's Kennedy School of Government, former National Defense Fellow-Institute for the Study of Conflict, Ideology and Policy at Boston University, America Is Losing the Second Space Race to China, 22 August 2019, </w:t>
      </w:r>
      <w:hyperlink r:id="rId11" w:history="1">
        <w:r w:rsidRPr="0029613A">
          <w:rPr>
            <w:rStyle w:val="Hyperlink"/>
          </w:rPr>
          <w:t>https://foreignpolicy.com/2019/08/22/america-is-losing-the-second-space-race-to-china/</w:t>
        </w:r>
      </w:hyperlink>
    </w:p>
    <w:bookmarkEnd w:id="3"/>
    <w:p w14:paraId="00762A90" w14:textId="77777777" w:rsidR="0035320B" w:rsidRDefault="0035320B" w:rsidP="0035320B">
      <w:r w:rsidRPr="004C4AB0">
        <w:rPr>
          <w:rStyle w:val="StyleUnderline"/>
        </w:rPr>
        <w:t xml:space="preserve">America Is </w:t>
      </w:r>
      <w:r w:rsidRPr="004C4AB0">
        <w:rPr>
          <w:rStyle w:val="Emphasis"/>
        </w:rPr>
        <w:t>Losing the Second Space Race</w:t>
      </w:r>
      <w:r w:rsidRPr="004C4AB0">
        <w:rPr>
          <w:rStyle w:val="StyleUnderline"/>
        </w:rPr>
        <w:t xml:space="preserve"> to China The </w:t>
      </w:r>
      <w:r w:rsidRPr="004C4AB0">
        <w:rPr>
          <w:rStyle w:val="Emphasis"/>
        </w:rPr>
        <w:t>private sector</w:t>
      </w:r>
      <w:r w:rsidRPr="004C4AB0">
        <w:rPr>
          <w:rStyle w:val="StyleUnderline"/>
        </w:rPr>
        <w:t xml:space="preserve"> can </w:t>
      </w:r>
      <w:r w:rsidRPr="004C4AB0">
        <w:rPr>
          <w:rStyle w:val="Emphasis"/>
        </w:rPr>
        <w:t>give the United States a much-needed rocket boost</w:t>
      </w:r>
      <w:r w:rsidRPr="004C4AB0">
        <w:rPr>
          <w:rStyle w:val="StyleUnderline"/>
        </w:rPr>
        <w:t xml:space="preserve">. The </w:t>
      </w:r>
      <w:r w:rsidRPr="004C4AB0">
        <w:rPr>
          <w:rStyle w:val="Emphasis"/>
        </w:rPr>
        <w:t>current</w:t>
      </w:r>
      <w:r w:rsidRPr="00084294">
        <w:rPr>
          <w:rStyle w:val="Emphasis"/>
        </w:rPr>
        <w:t xml:space="preserve"> U.S. space defense</w:t>
      </w:r>
      <w:r w:rsidRPr="00EA0B6B">
        <w:rPr>
          <w:rStyle w:val="Emphasis"/>
        </w:rPr>
        <w:t xml:space="preserve"> strategy</w:t>
      </w:r>
      <w:r w:rsidRPr="00975361">
        <w:rPr>
          <w:rStyle w:val="StyleUnderline"/>
        </w:rPr>
        <w:t xml:space="preserve"> is </w:t>
      </w:r>
      <w:r w:rsidRPr="00084294">
        <w:rPr>
          <w:rStyle w:val="Emphasis"/>
        </w:rPr>
        <w:t>inadequate</w:t>
      </w:r>
      <w:r w:rsidRPr="00975361">
        <w:rPr>
          <w:rStyle w:val="StyleUnderline"/>
        </w:rPr>
        <w:t xml:space="preserve"> and </w:t>
      </w:r>
      <w:r w:rsidRPr="00EA0B6B">
        <w:rPr>
          <w:rStyle w:val="Emphasis"/>
        </w:rPr>
        <w:t>on a path to failure</w:t>
      </w:r>
      <w:r>
        <w:t xml:space="preserve">. President Donald Trump’s vision for a Space Force is big enough. As he said on June 18, “It is not enough to merely have an American presence in space. We must have American dominance in space.” But </w:t>
      </w:r>
      <w:r w:rsidRPr="00EA0B6B">
        <w:rPr>
          <w:rStyle w:val="StyleUnderline"/>
        </w:rPr>
        <w:t>the Air Force is</w:t>
      </w:r>
      <w:r>
        <w:t xml:space="preserve"> not matching this vision. Instead, the leadership is currently </w:t>
      </w:r>
      <w:r w:rsidRPr="00EA0B6B">
        <w:rPr>
          <w:rStyle w:val="StyleUnderline"/>
        </w:rPr>
        <w:t xml:space="preserve">focused </w:t>
      </w:r>
      <w:r w:rsidRPr="00084294">
        <w:rPr>
          <w:rStyle w:val="StyleUnderline"/>
        </w:rPr>
        <w:t xml:space="preserve">on incremental improvements to </w:t>
      </w:r>
      <w:r w:rsidRPr="00084294">
        <w:rPr>
          <w:rStyle w:val="Emphasis"/>
        </w:rPr>
        <w:t>existing</w:t>
      </w:r>
      <w:r w:rsidRPr="00EA0B6B">
        <w:rPr>
          <w:rStyle w:val="StyleUnderline"/>
        </w:rPr>
        <w:t xml:space="preserve"> equipment and organizational structures. </w:t>
      </w:r>
      <w:r w:rsidRPr="000A54DE">
        <w:rPr>
          <w:rStyle w:val="StyleUnderline"/>
          <w:highlight w:val="green"/>
        </w:rPr>
        <w:t>Dominating</w:t>
      </w:r>
      <w:r w:rsidRPr="005F2B8E">
        <w:rPr>
          <w:rStyle w:val="StyleUnderline"/>
        </w:rPr>
        <w:t xml:space="preserve"> the vast and dynamic environment of </w:t>
      </w:r>
      <w:r w:rsidRPr="000A54DE">
        <w:rPr>
          <w:rStyle w:val="StyleUnderline"/>
          <w:highlight w:val="green"/>
        </w:rPr>
        <w:t xml:space="preserve">space will require </w:t>
      </w:r>
      <w:r w:rsidRPr="000A54DE">
        <w:rPr>
          <w:rStyle w:val="Emphasis"/>
          <w:highlight w:val="green"/>
        </w:rPr>
        <w:t>revolutionary capabilities</w:t>
      </w:r>
      <w:r w:rsidRPr="000A54DE">
        <w:rPr>
          <w:rStyle w:val="StyleUnderline"/>
          <w:highlight w:val="green"/>
        </w:rPr>
        <w:t xml:space="preserve"> and</w:t>
      </w:r>
      <w:r w:rsidRPr="00536C27">
        <w:rPr>
          <w:rStyle w:val="StyleUnderline"/>
        </w:rPr>
        <w:t xml:space="preserve"> </w:t>
      </w:r>
      <w:r w:rsidRPr="00536C27">
        <w:rPr>
          <w:rStyle w:val="Emphasis"/>
        </w:rPr>
        <w:t>resources</w:t>
      </w:r>
      <w:r w:rsidRPr="00084294">
        <w:rPr>
          <w:rStyle w:val="Emphasis"/>
        </w:rPr>
        <w:t xml:space="preserve"> far </w:t>
      </w:r>
      <w:r w:rsidRPr="006C3654">
        <w:rPr>
          <w:rStyle w:val="Emphasis"/>
        </w:rPr>
        <w:t>deeper</w:t>
      </w:r>
      <w:r w:rsidRPr="005F2B8E">
        <w:rPr>
          <w:rStyle w:val="StyleUnderline"/>
        </w:rPr>
        <w:t xml:space="preserve"> </w:t>
      </w:r>
      <w:r w:rsidRPr="006C3654">
        <w:rPr>
          <w:rStyle w:val="StyleUnderline"/>
        </w:rPr>
        <w:t>than traditional Department of Defense thinking</w:t>
      </w:r>
      <w:r w:rsidRPr="005F2B8E">
        <w:rPr>
          <w:rStyle w:val="StyleUnderline"/>
        </w:rPr>
        <w:t xml:space="preserve"> </w:t>
      </w:r>
      <w:r w:rsidRPr="006C3654">
        <w:rPr>
          <w:rStyle w:val="StyleUnderline"/>
        </w:rPr>
        <w:t>can</w:t>
      </w:r>
      <w:r w:rsidRPr="005F2B8E">
        <w:rPr>
          <w:rStyle w:val="StyleUnderline"/>
        </w:rPr>
        <w:t xml:space="preserve"> fund, manage, or </w:t>
      </w:r>
      <w:r w:rsidRPr="006C3654">
        <w:rPr>
          <w:rStyle w:val="StyleUnderline"/>
        </w:rPr>
        <w:t>even conceive of</w:t>
      </w:r>
      <w:r w:rsidRPr="00084294">
        <w:rPr>
          <w:rStyle w:val="StyleUnderline"/>
        </w:rPr>
        <w:t xml:space="preserve">. </w:t>
      </w:r>
      <w:r w:rsidRPr="006C3654">
        <w:rPr>
          <w:rStyle w:val="StyleUnderline"/>
        </w:rPr>
        <w:t xml:space="preserve">Success </w:t>
      </w:r>
      <w:r w:rsidRPr="000A54DE">
        <w:rPr>
          <w:rStyle w:val="Emphasis"/>
          <w:highlight w:val="green"/>
        </w:rPr>
        <w:t>depends</w:t>
      </w:r>
      <w:r w:rsidRPr="000A54DE">
        <w:rPr>
          <w:rStyle w:val="StyleUnderline"/>
          <w:highlight w:val="green"/>
        </w:rPr>
        <w:t xml:space="preserve"> on</w:t>
      </w:r>
      <w:r>
        <w:t xml:space="preserve"> a much more </w:t>
      </w:r>
      <w:r w:rsidRPr="00084294">
        <w:rPr>
          <w:rStyle w:val="StyleUnderline"/>
        </w:rPr>
        <w:t xml:space="preserve">active partnership with </w:t>
      </w:r>
      <w:r w:rsidRPr="006C3654">
        <w:rPr>
          <w:rStyle w:val="StyleUnderline"/>
        </w:rPr>
        <w:t xml:space="preserve">the </w:t>
      </w:r>
      <w:r w:rsidRPr="000A54DE">
        <w:rPr>
          <w:rStyle w:val="Emphasis"/>
          <w:highlight w:val="green"/>
        </w:rPr>
        <w:t xml:space="preserve">commercial space </w:t>
      </w:r>
      <w:r w:rsidRPr="006C3654">
        <w:rPr>
          <w:rStyle w:val="Emphasis"/>
        </w:rPr>
        <w:t>industry</w:t>
      </w:r>
      <w:r w:rsidRPr="00536C27">
        <w:rPr>
          <w:rStyle w:val="StyleUnderline"/>
        </w:rPr>
        <w:t xml:space="preserve">— </w:t>
      </w:r>
      <w:r w:rsidRPr="006C3654">
        <w:rPr>
          <w:rStyle w:val="StyleUnderline"/>
        </w:rPr>
        <w:t>and</w:t>
      </w:r>
      <w:r w:rsidRPr="005F2B8E">
        <w:rPr>
          <w:rStyle w:val="StyleUnderline"/>
        </w:rPr>
        <w:t xml:space="preserve"> its </w:t>
      </w:r>
      <w:r w:rsidRPr="006C3654">
        <w:rPr>
          <w:rStyle w:val="Emphasis"/>
        </w:rPr>
        <w:t>disruptive capabilities</w:t>
      </w:r>
      <w:r>
        <w:t>.</w:t>
      </w:r>
    </w:p>
    <w:p w14:paraId="504B843E" w14:textId="77777777" w:rsidR="0035320B" w:rsidRPr="00536C27" w:rsidRDefault="0035320B" w:rsidP="0035320B">
      <w:pPr>
        <w:rPr>
          <w:rStyle w:val="StyleUnderline"/>
        </w:rPr>
      </w:pPr>
      <w:r w:rsidRPr="00084294">
        <w:rPr>
          <w:rStyle w:val="StyleUnderline"/>
        </w:rPr>
        <w:t>U.S. military space planners are preparing</w:t>
      </w:r>
      <w:r>
        <w:t xml:space="preserve"> to repeat a conflict they imagined back </w:t>
      </w:r>
      <w:r w:rsidRPr="00084294">
        <w:t>in the 1980s</w:t>
      </w:r>
      <w:r>
        <w:t xml:space="preserve">, which never actually occurred, </w:t>
      </w:r>
      <w:r w:rsidRPr="00084294">
        <w:rPr>
          <w:rStyle w:val="StyleUnderline"/>
        </w:rPr>
        <w:t>against a vanished Soviet empire. Meanwhile</w:t>
      </w:r>
      <w:r w:rsidRPr="005F2B8E">
        <w:rPr>
          <w:rStyle w:val="StyleUnderline"/>
        </w:rPr>
        <w:t xml:space="preserve">, </w:t>
      </w:r>
      <w:r w:rsidRPr="00536C27">
        <w:rPr>
          <w:rStyle w:val="StyleUnderline"/>
        </w:rPr>
        <w:t>China is executing</w:t>
      </w:r>
      <w:r w:rsidRPr="005F2B8E">
        <w:rPr>
          <w:rStyle w:val="StyleUnderline"/>
        </w:rPr>
        <w:t xml:space="preserve"> a winning strategy</w:t>
      </w:r>
      <w:r>
        <w:t xml:space="preserve"> in the world of </w:t>
      </w:r>
      <w:r w:rsidRPr="005F2B8E">
        <w:rPr>
          <w:rStyle w:val="StyleUnderline"/>
        </w:rPr>
        <w:t xml:space="preserve">today. It is </w:t>
      </w:r>
      <w:r w:rsidRPr="000A3D50">
        <w:rPr>
          <w:rStyle w:val="Emphasis"/>
        </w:rPr>
        <w:t xml:space="preserve">burning </w:t>
      </w:r>
      <w:r w:rsidRPr="00EA0B6B">
        <w:rPr>
          <w:rStyle w:val="Emphasis"/>
        </w:rPr>
        <w:t>hard</w:t>
      </w:r>
      <w:r w:rsidRPr="00084294">
        <w:rPr>
          <w:rStyle w:val="StyleUnderline"/>
        </w:rPr>
        <w:t xml:space="preserve"> toward </w:t>
      </w:r>
      <w:r w:rsidRPr="000A54DE">
        <w:rPr>
          <w:rStyle w:val="Emphasis"/>
          <w:highlight w:val="green"/>
        </w:rPr>
        <w:t>domination of</w:t>
      </w:r>
      <w:r w:rsidRPr="00084294">
        <w:rPr>
          <w:rStyle w:val="Emphasis"/>
        </w:rPr>
        <w:t xml:space="preserve"> the future </w:t>
      </w:r>
      <w:r w:rsidRPr="000A54DE">
        <w:rPr>
          <w:rStyle w:val="Emphasis"/>
          <w:highlight w:val="green"/>
        </w:rPr>
        <w:t>space markets</w:t>
      </w:r>
      <w:r w:rsidRPr="00084294">
        <w:rPr>
          <w:rStyle w:val="Emphasis"/>
        </w:rPr>
        <w:t xml:space="preserve"> that </w:t>
      </w:r>
      <w:r w:rsidRPr="000A54DE">
        <w:rPr>
          <w:rStyle w:val="Emphasis"/>
          <w:highlight w:val="green"/>
        </w:rPr>
        <w:t>will define the next century</w:t>
      </w:r>
      <w:r w:rsidRPr="005F2B8E">
        <w:rPr>
          <w:rStyle w:val="StyleUnderline"/>
        </w:rPr>
        <w:t xml:space="preserve">. They are </w:t>
      </w:r>
      <w:r w:rsidRPr="00084294">
        <w:rPr>
          <w:rStyle w:val="Emphasis"/>
        </w:rPr>
        <w:t xml:space="preserve">planning infrastructure in </w:t>
      </w:r>
      <w:r w:rsidRPr="00536C27">
        <w:rPr>
          <w:rStyle w:val="Emphasis"/>
        </w:rPr>
        <w:t>space</w:t>
      </w:r>
      <w:r w:rsidRPr="00536C27">
        <w:rPr>
          <w:rStyle w:val="StyleUnderline"/>
        </w:rPr>
        <w:t xml:space="preserve"> that will </w:t>
      </w:r>
      <w:r w:rsidRPr="00536C27">
        <w:rPr>
          <w:rStyle w:val="Emphasis"/>
        </w:rPr>
        <w:t>control 21st-century telecommunications, energy, transportation, and manufacturing</w:t>
      </w:r>
      <w:r w:rsidRPr="00536C27">
        <w:rPr>
          <w:rStyle w:val="StyleUnderline"/>
        </w:rPr>
        <w:t xml:space="preserve">. In doing so, they will acquire </w:t>
      </w:r>
      <w:r w:rsidRPr="00536C27">
        <w:rPr>
          <w:rStyle w:val="Emphasis"/>
        </w:rPr>
        <w:t>trillion-dollar revenues</w:t>
      </w:r>
      <w:r w:rsidRPr="00536C27">
        <w:rPr>
          <w:rStyle w:val="StyleUnderline"/>
        </w:rPr>
        <w:t xml:space="preserve"> as well as the </w:t>
      </w:r>
      <w:r w:rsidRPr="00536C27">
        <w:rPr>
          <w:rStyle w:val="Emphasis"/>
        </w:rPr>
        <w:t>deep capabilities</w:t>
      </w:r>
      <w:r w:rsidRPr="00536C27">
        <w:rPr>
          <w:rStyle w:val="StyleUnderline"/>
        </w:rPr>
        <w:t xml:space="preserve"> that come from </w:t>
      </w:r>
      <w:r w:rsidRPr="00536C27">
        <w:rPr>
          <w:rStyle w:val="Emphasis"/>
        </w:rPr>
        <w:t>continuous operational experience in space</w:t>
      </w:r>
      <w:r w:rsidRPr="00536C27">
        <w:rPr>
          <w:rStyle w:val="StyleUnderline"/>
        </w:rPr>
        <w:t xml:space="preserve">. This will deliver space dominance </w:t>
      </w:r>
      <w:r w:rsidRPr="006C3654">
        <w:rPr>
          <w:rStyle w:val="StyleUnderline"/>
        </w:rPr>
        <w:t>and</w:t>
      </w:r>
      <w:r w:rsidRPr="006C3654">
        <w:t xml:space="preserve"> </w:t>
      </w:r>
      <w:r w:rsidRPr="000A54DE">
        <w:rPr>
          <w:rStyle w:val="Emphasis"/>
          <w:highlight w:val="green"/>
        </w:rPr>
        <w:t>global heg</w:t>
      </w:r>
      <w:r w:rsidRPr="00536C27">
        <w:rPr>
          <w:rStyle w:val="Emphasis"/>
        </w:rPr>
        <w:t>emony</w:t>
      </w:r>
      <w:r w:rsidRPr="00536C27">
        <w:rPr>
          <w:rStyle w:val="StyleUnderline"/>
        </w:rPr>
        <w:t xml:space="preserve"> to </w:t>
      </w:r>
      <w:r w:rsidRPr="00536C27">
        <w:rPr>
          <w:rStyle w:val="Emphasis"/>
        </w:rPr>
        <w:t>China’s authoritarian rulers</w:t>
      </w:r>
      <w:r w:rsidRPr="00536C27">
        <w:rPr>
          <w:rStyle w:val="StyleUnderline"/>
        </w:rPr>
        <w:t>.</w:t>
      </w:r>
    </w:p>
    <w:p w14:paraId="7C1D259F" w14:textId="77777777" w:rsidR="0035320B" w:rsidRDefault="0035320B" w:rsidP="0035320B">
      <w:r w:rsidRPr="00536C27">
        <w:t xml:space="preserve">Despite the fact that many in </w:t>
      </w:r>
      <w:r w:rsidRPr="00536C27">
        <w:rPr>
          <w:rStyle w:val="StyleUnderline"/>
        </w:rPr>
        <w:t xml:space="preserve">the policy </w:t>
      </w:r>
      <w:r w:rsidRPr="000A54DE">
        <w:rPr>
          <w:rStyle w:val="StyleUnderline"/>
          <w:highlight w:val="green"/>
        </w:rPr>
        <w:t>and</w:t>
      </w:r>
      <w:r w:rsidRPr="00536C27">
        <w:rPr>
          <w:rStyle w:val="StyleUnderline"/>
        </w:rPr>
        <w:t xml:space="preserve"> </w:t>
      </w:r>
      <w:r w:rsidRPr="00536C27">
        <w:rPr>
          <w:rStyle w:val="Emphasis"/>
        </w:rPr>
        <w:t>intelligence communities</w:t>
      </w:r>
      <w:r w:rsidRPr="00536C27">
        <w:rPr>
          <w:rStyle w:val="StyleUnderline"/>
        </w:rPr>
        <w:t xml:space="preserve"> </w:t>
      </w:r>
      <w:r w:rsidRPr="00536C27">
        <w:rPr>
          <w:rStyle w:val="Emphasis"/>
        </w:rPr>
        <w:t>understand exactly</w:t>
      </w:r>
      <w:r w:rsidRPr="00536C27">
        <w:rPr>
          <w:rStyle w:val="StyleUnderline"/>
        </w:rPr>
        <w:t xml:space="preserve"> what China is doing and have been trying to alert leadership</w:t>
      </w:r>
      <w:r w:rsidRPr="00536C27">
        <w:t>, Air Force leadership has convinced the White House to fund only a slightly better satellite command with the same</w:t>
      </w:r>
      <w:r>
        <w:t xml:space="preserve"> leadership, while sticking a new label onto their outmoded thinking. A U.S. Space Force or Corps with a satellite command will never fulfill Trump’s call to dominate space.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w:t>
      </w:r>
    </w:p>
    <w:p w14:paraId="05394E09" w14:textId="77777777" w:rsidR="0035320B" w:rsidRDefault="0035320B" w:rsidP="0035320B">
      <w:r>
        <w:t xml:space="preserve">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w:t>
      </w:r>
      <w:r w:rsidRPr="00EA0B6B">
        <w:rPr>
          <w:rStyle w:val="Emphasis"/>
        </w:rPr>
        <w:t xml:space="preserve">competition for resources and strategic </w:t>
      </w:r>
      <w:r w:rsidRPr="00084294">
        <w:rPr>
          <w:rStyle w:val="Emphasis"/>
        </w:rPr>
        <w:t>locations in cislunar space</w:t>
      </w:r>
      <w:r>
        <w:t xml:space="preserve"> </w:t>
      </w:r>
      <w:r w:rsidRPr="00084294">
        <w:rPr>
          <w:rStyle w:val="StyleUnderline"/>
        </w:rPr>
        <w:t>(between the Earth and moon) will</w:t>
      </w:r>
      <w:r w:rsidRPr="005F2B8E">
        <w:rPr>
          <w:rStyle w:val="StyleUnderline"/>
        </w:rPr>
        <w:t xml:space="preserve"> be </w:t>
      </w:r>
      <w:r w:rsidRPr="00EA0B6B">
        <w:rPr>
          <w:rStyle w:val="Emphasis"/>
        </w:rPr>
        <w:t>intense</w:t>
      </w:r>
      <w:r w:rsidRPr="005F2B8E">
        <w:rPr>
          <w:rStyle w:val="StyleUnderline"/>
        </w:rPr>
        <w:t xml:space="preserve"> over the next two decades. The </w:t>
      </w:r>
      <w:r w:rsidRPr="006C3654">
        <w:rPr>
          <w:rStyle w:val="Emphasis"/>
        </w:rPr>
        <w:t xml:space="preserve">outcome of </w:t>
      </w:r>
      <w:r w:rsidRPr="00536C27">
        <w:rPr>
          <w:rStyle w:val="Emphasis"/>
        </w:rPr>
        <w:t xml:space="preserve">this </w:t>
      </w:r>
      <w:r w:rsidRPr="006C3654">
        <w:rPr>
          <w:rStyle w:val="Emphasis"/>
        </w:rPr>
        <w:t>competition</w:t>
      </w:r>
      <w:r w:rsidRPr="006C3654">
        <w:rPr>
          <w:rStyle w:val="StyleUnderline"/>
        </w:rPr>
        <w:t xml:space="preserve"> will</w:t>
      </w:r>
      <w:r w:rsidRPr="005F2B8E">
        <w:rPr>
          <w:rStyle w:val="StyleUnderline"/>
        </w:rPr>
        <w:t xml:space="preserve"> </w:t>
      </w:r>
      <w:r w:rsidRPr="000A54DE">
        <w:rPr>
          <w:rStyle w:val="Emphasis"/>
          <w:highlight w:val="green"/>
        </w:rPr>
        <w:t>determine the fate of humanity</w:t>
      </w:r>
      <w:r>
        <w:t xml:space="preserve"> in the next century.</w:t>
      </w:r>
    </w:p>
    <w:p w14:paraId="027359C2" w14:textId="77777777" w:rsidR="0035320B" w:rsidRPr="00EA0B6B" w:rsidRDefault="0035320B" w:rsidP="0035320B">
      <w:pPr>
        <w:rPr>
          <w:rStyle w:val="StyleUnderline"/>
        </w:rPr>
      </w:pPr>
      <w:r w:rsidRPr="000A54DE">
        <w:rPr>
          <w:rStyle w:val="StyleUnderline"/>
          <w:highlight w:val="green"/>
        </w:rPr>
        <w:t>China’s</w:t>
      </w:r>
      <w:r w:rsidRPr="005F2B8E">
        <w:rPr>
          <w:rStyle w:val="StyleUnderline"/>
        </w:rPr>
        <w:t xml:space="preserve"> </w:t>
      </w:r>
      <w:r w:rsidRPr="00EA0B6B">
        <w:rPr>
          <w:rStyle w:val="StyleUnderline"/>
        </w:rPr>
        <w:t xml:space="preserve">impending </w:t>
      </w:r>
      <w:r w:rsidRPr="000A54DE">
        <w:rPr>
          <w:rStyle w:val="StyleUnderline"/>
          <w:highlight w:val="green"/>
        </w:rPr>
        <w:t xml:space="preserve">dominance will </w:t>
      </w:r>
      <w:r w:rsidRPr="000A54DE">
        <w:rPr>
          <w:rStyle w:val="Emphasis"/>
          <w:highlight w:val="green"/>
        </w:rPr>
        <w:t>neutralize U.S</w:t>
      </w:r>
      <w:r w:rsidRPr="000A3D50">
        <w:rPr>
          <w:rStyle w:val="Emphasis"/>
        </w:rPr>
        <w:t xml:space="preserve">. geopolitical </w:t>
      </w:r>
      <w:r w:rsidRPr="000A54DE">
        <w:rPr>
          <w:rStyle w:val="Emphasis"/>
          <w:highlight w:val="green"/>
        </w:rPr>
        <w:t>power</w:t>
      </w:r>
      <w:r w:rsidRPr="005F2B8E">
        <w:rPr>
          <w:rStyle w:val="StyleUnderline"/>
        </w:rPr>
        <w:t xml:space="preserve"> by </w:t>
      </w:r>
      <w:r w:rsidRPr="000A54DE">
        <w:rPr>
          <w:rStyle w:val="Emphasis"/>
          <w:highlight w:val="green"/>
        </w:rPr>
        <w:t>allowing Beijing to control global</w:t>
      </w:r>
      <w:r w:rsidRPr="000A3D50">
        <w:rPr>
          <w:rStyle w:val="Emphasis"/>
        </w:rPr>
        <w:t xml:space="preserve"> </w:t>
      </w:r>
      <w:r w:rsidRPr="000A54DE">
        <w:rPr>
          <w:rStyle w:val="Emphasis"/>
          <w:highlight w:val="green"/>
        </w:rPr>
        <w:t>info</w:t>
      </w:r>
      <w:r w:rsidRPr="000A3D50">
        <w:rPr>
          <w:rStyle w:val="Emphasis"/>
        </w:rPr>
        <w:t>rmation flows</w:t>
      </w:r>
      <w:r>
        <w:t xml:space="preserve"> </w:t>
      </w:r>
      <w:r w:rsidRPr="00084294">
        <w:rPr>
          <w:rStyle w:val="StyleUnderline"/>
        </w:rPr>
        <w:t>from the high ground of space</w:t>
      </w:r>
      <w:r w:rsidRPr="00EA0B6B">
        <w:rPr>
          <w:rStyle w:val="StyleUnderline"/>
        </w:rPr>
        <w:t xml:space="preserve">. </w:t>
      </w:r>
      <w:r w:rsidRPr="00536C27">
        <w:rPr>
          <w:rStyle w:val="StyleUnderline"/>
        </w:rPr>
        <w:t>Imagine a school in Bolivia or a farmer in Kenya choosing between paying for a U.S. satellite internet or image provider or receiving those services for free</w:t>
      </w:r>
      <w:r w:rsidRPr="005F2B8E">
        <w:rPr>
          <w:rStyle w:val="StyleUnderline"/>
        </w:rPr>
        <w:t xml:space="preserve"> as a “gift of the Chinese</w:t>
      </w:r>
      <w:r>
        <w:t xml:space="preserve"> people.” </w:t>
      </w:r>
      <w:r w:rsidRPr="000A54DE">
        <w:rPr>
          <w:rStyle w:val="StyleUnderline"/>
          <w:highlight w:val="green"/>
        </w:rPr>
        <w:t>It will be of little concern</w:t>
      </w:r>
      <w:r w:rsidRPr="00EA0B6B">
        <w:rPr>
          <w:rStyle w:val="StyleUnderline"/>
        </w:rPr>
        <w:t xml:space="preserve"> to global consumers </w:t>
      </w:r>
      <w:r w:rsidRPr="00536C27">
        <w:rPr>
          <w:rStyle w:val="StyleUnderline"/>
        </w:rPr>
        <w:t xml:space="preserve">that the </w:t>
      </w:r>
      <w:r w:rsidRPr="00536C27">
        <w:rPr>
          <w:rStyle w:val="Emphasis"/>
        </w:rPr>
        <w:t>news they receive is slanted</w:t>
      </w:r>
      <w:r w:rsidRPr="00536C27">
        <w:rPr>
          <w:rStyle w:val="StyleUnderline"/>
        </w:rPr>
        <w:t xml:space="preserve"> or</w:t>
      </w:r>
      <w:r>
        <w:t xml:space="preserve"> that </w:t>
      </w:r>
      <w:r w:rsidRPr="00EA0B6B">
        <w:rPr>
          <w:rStyle w:val="StyleUnderline"/>
        </w:rPr>
        <w:t xml:space="preserve">searches for “free speech” link to articles about </w:t>
      </w:r>
      <w:r w:rsidRPr="00084294">
        <w:rPr>
          <w:rStyle w:val="Emphasis"/>
        </w:rPr>
        <w:t>corruption in Western democracies</w:t>
      </w:r>
      <w:r w:rsidRPr="00EA0B6B">
        <w:rPr>
          <w:rStyle w:val="StyleUnderline"/>
        </w:rPr>
        <w:t>. Nor</w:t>
      </w:r>
      <w:r>
        <w:t xml:space="preserve"> will they care </w:t>
      </w:r>
      <w:r w:rsidRPr="000A54DE">
        <w:rPr>
          <w:rStyle w:val="StyleUnderline"/>
          <w:highlight w:val="green"/>
        </w:rPr>
        <w:t xml:space="preserve">if </w:t>
      </w:r>
      <w:r w:rsidRPr="000A54DE">
        <w:rPr>
          <w:rStyle w:val="Emphasis"/>
          <w:highlight w:val="green"/>
        </w:rPr>
        <w:t>concentration camps in Tibet</w:t>
      </w:r>
      <w:r w:rsidRPr="00084294">
        <w:rPr>
          <w:rStyle w:val="Emphasis"/>
        </w:rPr>
        <w:t xml:space="preserve"> and the Uighur areas</w:t>
      </w:r>
      <w:r w:rsidRPr="00EA0B6B">
        <w:rPr>
          <w:rStyle w:val="StyleUnderline"/>
        </w:rPr>
        <w:t xml:space="preserve"> of western China </w:t>
      </w:r>
      <w:r w:rsidRPr="000A54DE">
        <w:rPr>
          <w:rStyle w:val="StyleUnderline"/>
          <w:highlight w:val="green"/>
        </w:rPr>
        <w:t xml:space="preserve">are </w:t>
      </w:r>
      <w:r w:rsidRPr="000A54DE">
        <w:rPr>
          <w:rStyle w:val="Emphasis"/>
          <w:highlight w:val="green"/>
        </w:rPr>
        <w:t>obscured</w:t>
      </w:r>
      <w:r w:rsidRPr="00EA0B6B">
        <w:rPr>
          <w:rStyle w:val="StyleUnderline"/>
        </w:rPr>
        <w:t xml:space="preserve">, </w:t>
      </w:r>
      <w:r w:rsidRPr="000A54DE">
        <w:rPr>
          <w:rStyle w:val="StyleUnderline"/>
          <w:highlight w:val="green"/>
        </w:rPr>
        <w:t xml:space="preserve">or if </w:t>
      </w:r>
      <w:r w:rsidRPr="000A54DE">
        <w:rPr>
          <w:rStyle w:val="Emphasis"/>
          <w:highlight w:val="green"/>
        </w:rPr>
        <w:t>U.S. military action is presented as tyranny</w:t>
      </w:r>
      <w:r w:rsidRPr="00EA0B6B">
        <w:rPr>
          <w:rStyle w:val="StyleUnderline"/>
        </w:rPr>
        <w:t xml:space="preserve"> and </w:t>
      </w:r>
      <w:r w:rsidRPr="00084294">
        <w:rPr>
          <w:rStyle w:val="Emphasis"/>
        </w:rPr>
        <w:t>Chinese expansion</w:t>
      </w:r>
      <w:r>
        <w:t xml:space="preserve"> is described </w:t>
      </w:r>
      <w:r w:rsidRPr="00EA0B6B">
        <w:rPr>
          <w:rStyle w:val="StyleUnderline"/>
        </w:rPr>
        <w:t xml:space="preserve">as </w:t>
      </w:r>
      <w:r w:rsidRPr="00084294">
        <w:rPr>
          <w:rStyle w:val="StyleUnderline"/>
        </w:rPr>
        <w:t>peacekeeping</w:t>
      </w:r>
      <w:r w:rsidRPr="00EA0B6B">
        <w:rPr>
          <w:rStyle w:val="StyleUnderline"/>
        </w:rPr>
        <w:t xml:space="preserve"> or </w:t>
      </w:r>
      <w:r w:rsidRPr="00084294">
        <w:rPr>
          <w:rStyle w:val="Emphasis"/>
        </w:rPr>
        <w:t>liberation</w:t>
      </w:r>
      <w:r w:rsidRPr="00EA0B6B">
        <w:rPr>
          <w:rStyle w:val="StyleUnderline"/>
        </w:rPr>
        <w:t>.</w:t>
      </w:r>
    </w:p>
    <w:p w14:paraId="1E471A94" w14:textId="77777777" w:rsidR="0035320B" w:rsidRDefault="0035320B" w:rsidP="0035320B">
      <w:pPr>
        <w:rPr>
          <w:rStyle w:val="StyleUnderline"/>
        </w:rPr>
      </w:pPr>
      <w:r w:rsidRPr="00536C27">
        <w:rPr>
          <w:rStyle w:val="StyleUnderline"/>
        </w:rPr>
        <w:t>China’s</w:t>
      </w:r>
      <w:r w:rsidRPr="005F2B8E">
        <w:rPr>
          <w:rStyle w:val="StyleUnderline"/>
        </w:rPr>
        <w:t xml:space="preserve"> aggressive investment in </w:t>
      </w:r>
      <w:r w:rsidRPr="004629E1">
        <w:rPr>
          <w:rStyle w:val="StyleUnderline"/>
        </w:rPr>
        <w:t xml:space="preserve">space solar power will allow it to provide </w:t>
      </w:r>
      <w:r w:rsidRPr="004629E1">
        <w:rPr>
          <w:rStyle w:val="Emphasis"/>
        </w:rPr>
        <w:t>cheap, clean power to the world</w:t>
      </w:r>
      <w:r w:rsidRPr="004629E1">
        <w:rPr>
          <w:rStyle w:val="StyleUnderline"/>
        </w:rPr>
        <w:t xml:space="preserve">, </w:t>
      </w:r>
      <w:r w:rsidRPr="004629E1">
        <w:rPr>
          <w:rStyle w:val="Emphasis"/>
        </w:rPr>
        <w:t>displacing U.S. energy firms</w:t>
      </w:r>
      <w:r w:rsidRPr="004629E1">
        <w:rPr>
          <w:rStyle w:val="StyleUnderline"/>
        </w:rPr>
        <w:t xml:space="preserve"> while </w:t>
      </w:r>
      <w:r w:rsidRPr="004629E1">
        <w:rPr>
          <w:rStyle w:val="Emphasis"/>
        </w:rPr>
        <w:t>placing a second yoke around the developing world</w:t>
      </w:r>
      <w:r w:rsidRPr="004629E1">
        <w:t>. Significantly</w:t>
      </w:r>
      <w:r>
        <w:t xml:space="preserve">, </w:t>
      </w:r>
      <w:r w:rsidRPr="005F2B8E">
        <w:rPr>
          <w:rStyle w:val="StyleUnderline"/>
        </w:rPr>
        <w:t xml:space="preserve">such orbital power stations </w:t>
      </w:r>
      <w:r w:rsidRPr="00EA0B6B">
        <w:rPr>
          <w:rStyle w:val="StyleUnderline"/>
        </w:rPr>
        <w:t xml:space="preserve">have </w:t>
      </w:r>
      <w:r w:rsidRPr="00084294">
        <w:rPr>
          <w:rStyle w:val="Emphasis"/>
        </w:rPr>
        <w:t>dual use potential</w:t>
      </w:r>
      <w:r w:rsidRPr="005F2B8E">
        <w:rPr>
          <w:rStyle w:val="StyleUnderline"/>
        </w:rPr>
        <w:t xml:space="preserve"> and</w:t>
      </w:r>
      <w:r>
        <w:t xml:space="preserve">, if properly designed, </w:t>
      </w:r>
      <w:r w:rsidRPr="005F2B8E">
        <w:rPr>
          <w:rStyle w:val="StyleUnderline"/>
        </w:rPr>
        <w:t xml:space="preserve">could serve as </w:t>
      </w:r>
      <w:r w:rsidRPr="000A3D50">
        <w:rPr>
          <w:rStyle w:val="Emphasis"/>
        </w:rPr>
        <w:t>powerful offensive weapons platforms</w:t>
      </w:r>
      <w:r w:rsidRPr="005F2B8E">
        <w:rPr>
          <w:rStyle w:val="StyleUnderline"/>
        </w:rPr>
        <w:t>.</w:t>
      </w:r>
    </w:p>
    <w:p w14:paraId="28D374F7" w14:textId="77777777" w:rsidR="0035320B" w:rsidRDefault="0035320B" w:rsidP="0035320B">
      <w:pPr>
        <w:rPr>
          <w:rStyle w:val="StyleUnderline"/>
        </w:rPr>
      </w:pPr>
      <w:r w:rsidRPr="000A54DE">
        <w:rPr>
          <w:rStyle w:val="Emphasis"/>
          <w:highlight w:val="green"/>
        </w:rPr>
        <w:t>China’s first step</w:t>
      </w:r>
      <w:r w:rsidRPr="000A54DE">
        <w:rPr>
          <w:rStyle w:val="StyleUnderline"/>
          <w:highlight w:val="green"/>
        </w:rPr>
        <w:t xml:space="preserve"> in</w:t>
      </w:r>
      <w:r w:rsidRPr="00084294">
        <w:rPr>
          <w:rStyle w:val="StyleUnderline"/>
        </w:rPr>
        <w:t xml:space="preserve"> this process </w:t>
      </w:r>
      <w:r w:rsidRPr="000A54DE">
        <w:rPr>
          <w:rStyle w:val="StyleUnderline"/>
          <w:highlight w:val="green"/>
        </w:rPr>
        <w:t xml:space="preserve">is to </w:t>
      </w:r>
      <w:r w:rsidRPr="000A54DE">
        <w:rPr>
          <w:rStyle w:val="Emphasis"/>
          <w:highlight w:val="green"/>
        </w:rPr>
        <w:t>conquer</w:t>
      </w:r>
      <w:r w:rsidRPr="000A3D50">
        <w:rPr>
          <w:rStyle w:val="Emphasis"/>
        </w:rPr>
        <w:t xml:space="preserve"> the growing small </w:t>
      </w:r>
      <w:r w:rsidRPr="000A54DE">
        <w:rPr>
          <w:rStyle w:val="Emphasis"/>
          <w:highlight w:val="green"/>
        </w:rPr>
        <w:t>space launch</w:t>
      </w:r>
      <w:r w:rsidRPr="000A3D50">
        <w:rPr>
          <w:rStyle w:val="Emphasis"/>
        </w:rPr>
        <w:t xml:space="preserve"> market</w:t>
      </w:r>
      <w:r>
        <w:t xml:space="preserve">. Beijing is providing nominally commercial firms with government-manufactured, mobile intercontinental ballistic missiles they can use to dump launch services on the market below cost. These start-ups are already undercutting U.S. pricing by 80 percent. </w:t>
      </w:r>
      <w:r w:rsidRPr="005F2B8E">
        <w:rPr>
          <w:rStyle w:val="StyleUnderline"/>
        </w:rPr>
        <w:t xml:space="preserve">Based on its </w:t>
      </w:r>
      <w:r w:rsidRPr="00084294">
        <w:rPr>
          <w:rStyle w:val="Emphasis"/>
        </w:rPr>
        <w:t>previous success</w:t>
      </w:r>
      <w:r w:rsidRPr="00084294">
        <w:rPr>
          <w:rStyle w:val="StyleUnderline"/>
        </w:rPr>
        <w:t xml:space="preserve"> in using dumping to </w:t>
      </w:r>
      <w:r w:rsidRPr="00084294">
        <w:rPr>
          <w:rStyle w:val="Emphasis"/>
        </w:rPr>
        <w:t>take out U.S. developed industries</w:t>
      </w:r>
      <w:r w:rsidRPr="005F2B8E">
        <w:rPr>
          <w:rStyle w:val="StyleUnderline"/>
        </w:rPr>
        <w:t xml:space="preserve"> such as </w:t>
      </w:r>
      <w:r w:rsidRPr="00084294">
        <w:rPr>
          <w:rStyle w:val="StyleUnderline"/>
        </w:rPr>
        <w:t>solar power modules</w:t>
      </w:r>
      <w:r w:rsidRPr="005F2B8E">
        <w:rPr>
          <w:rStyle w:val="StyleUnderline"/>
        </w:rPr>
        <w:t xml:space="preserve"> and drones, </w:t>
      </w:r>
      <w:r w:rsidRPr="00536C27">
        <w:rPr>
          <w:rStyle w:val="StyleUnderline"/>
        </w:rPr>
        <w:t>China will</w:t>
      </w:r>
      <w:r w:rsidRPr="005F2B8E">
        <w:rPr>
          <w:rStyle w:val="StyleUnderline"/>
        </w:rPr>
        <w:t xml:space="preserve"> </w:t>
      </w:r>
      <w:r w:rsidRPr="000A3D50">
        <w:rPr>
          <w:rStyle w:val="Emphasis"/>
        </w:rPr>
        <w:t xml:space="preserve">quickly move </w:t>
      </w:r>
      <w:r w:rsidRPr="00084294">
        <w:rPr>
          <w:rStyle w:val="Emphasis"/>
        </w:rPr>
        <w:t xml:space="preserve">upstream to </w:t>
      </w:r>
      <w:r w:rsidRPr="00536C27">
        <w:rPr>
          <w:rStyle w:val="Emphasis"/>
        </w:rPr>
        <w:t>attack</w:t>
      </w:r>
      <w:r w:rsidRPr="005F2B8E">
        <w:rPr>
          <w:rStyle w:val="StyleUnderline"/>
        </w:rPr>
        <w:t xml:space="preserve"> </w:t>
      </w:r>
      <w:r w:rsidRPr="00536C27">
        <w:rPr>
          <w:rStyle w:val="StyleUnderline"/>
        </w:rPr>
        <w:t>the</w:t>
      </w:r>
      <w:r w:rsidRPr="005F2B8E">
        <w:rPr>
          <w:rStyle w:val="StyleUnderline"/>
        </w:rPr>
        <w:t xml:space="preserve"> </w:t>
      </w:r>
      <w:r w:rsidRPr="00536C27">
        <w:rPr>
          <w:rStyle w:val="StyleUnderline"/>
        </w:rPr>
        <w:t>leading</w:t>
      </w:r>
      <w:r w:rsidRPr="005F2B8E">
        <w:rPr>
          <w:rStyle w:val="StyleUnderline"/>
        </w:rPr>
        <w:t xml:space="preserve"> U.S. launch </w:t>
      </w:r>
      <w:r w:rsidRPr="00536C27">
        <w:rPr>
          <w:rStyle w:val="StyleUnderline"/>
        </w:rPr>
        <w:t xml:space="preserve">providers </w:t>
      </w:r>
      <w:r w:rsidRPr="000A54DE">
        <w:rPr>
          <w:rStyle w:val="StyleUnderline"/>
          <w:highlight w:val="green"/>
        </w:rPr>
        <w:t xml:space="preserve">and </w:t>
      </w:r>
      <w:r w:rsidRPr="000A54DE">
        <w:rPr>
          <w:rStyle w:val="Emphasis"/>
          <w:highlight w:val="green"/>
        </w:rPr>
        <w:t>secure a global</w:t>
      </w:r>
      <w:r w:rsidRPr="000A3D50">
        <w:rPr>
          <w:rStyle w:val="Emphasis"/>
        </w:rPr>
        <w:t xml:space="preserve"> commercial </w:t>
      </w:r>
      <w:r w:rsidRPr="000A54DE">
        <w:rPr>
          <w:rStyle w:val="Emphasis"/>
          <w:highlight w:val="green"/>
        </w:rPr>
        <w:t>monopoly</w:t>
      </w:r>
      <w:r w:rsidRPr="005F2B8E">
        <w:rPr>
          <w:rStyle w:val="StyleUnderline"/>
        </w:rPr>
        <w:t xml:space="preserve">. </w:t>
      </w:r>
      <w:r w:rsidRPr="006C3654">
        <w:rPr>
          <w:rStyle w:val="Emphasis"/>
        </w:rPr>
        <w:t>Owning the launch market</w:t>
      </w:r>
      <w:r w:rsidRPr="006C3654">
        <w:rPr>
          <w:rStyle w:val="StyleUnderline"/>
        </w:rPr>
        <w:t xml:space="preserve"> will give</w:t>
      </w:r>
      <w:r w:rsidRPr="005F2B8E">
        <w:rPr>
          <w:rStyle w:val="StyleUnderline"/>
        </w:rPr>
        <w:t xml:space="preserve"> them </w:t>
      </w:r>
      <w:r w:rsidRPr="006C3654">
        <w:rPr>
          <w:rStyle w:val="StyleUnderline"/>
        </w:rPr>
        <w:t xml:space="preserve">an </w:t>
      </w:r>
      <w:r w:rsidRPr="006C3654">
        <w:rPr>
          <w:rStyle w:val="Emphasis"/>
        </w:rPr>
        <w:t xml:space="preserve">unsurmountable advantage </w:t>
      </w:r>
      <w:r w:rsidRPr="00536C27">
        <w:rPr>
          <w:rStyle w:val="Emphasis"/>
        </w:rPr>
        <w:t>against U.S. competitors</w:t>
      </w:r>
      <w:r w:rsidRPr="005F2B8E">
        <w:rPr>
          <w:rStyle w:val="StyleUnderline"/>
        </w:rPr>
        <w:t xml:space="preserve"> in </w:t>
      </w:r>
      <w:r w:rsidRPr="000A3D50">
        <w:rPr>
          <w:rStyle w:val="Emphasis"/>
        </w:rPr>
        <w:t>satellite internet</w:t>
      </w:r>
      <w:r w:rsidRPr="005F2B8E">
        <w:rPr>
          <w:rStyle w:val="StyleUnderline"/>
        </w:rPr>
        <w:t xml:space="preserve">, </w:t>
      </w:r>
      <w:r w:rsidRPr="000A3D50">
        <w:rPr>
          <w:rStyle w:val="Emphasis"/>
        </w:rPr>
        <w:t>imaging</w:t>
      </w:r>
      <w:r w:rsidRPr="005F2B8E">
        <w:rPr>
          <w:rStyle w:val="StyleUnderline"/>
        </w:rPr>
        <w:t xml:space="preserve">, and </w:t>
      </w:r>
      <w:r w:rsidRPr="000A3D50">
        <w:rPr>
          <w:rStyle w:val="Emphasis"/>
        </w:rPr>
        <w:t>power</w:t>
      </w:r>
      <w:r w:rsidRPr="005F2B8E">
        <w:rPr>
          <w:rStyle w:val="StyleUnderline"/>
        </w:rPr>
        <w:t>.</w:t>
      </w:r>
    </w:p>
    <w:p w14:paraId="533AE000" w14:textId="77777777" w:rsidR="0035320B" w:rsidRDefault="0035320B" w:rsidP="0035320B">
      <w:r w:rsidRPr="000A54DE">
        <w:rPr>
          <w:rStyle w:val="StyleUnderline"/>
          <w:highlight w:val="green"/>
        </w:rPr>
        <w:t>The</w:t>
      </w:r>
      <w:r w:rsidRPr="005F2B8E">
        <w:rPr>
          <w:rStyle w:val="StyleUnderline"/>
        </w:rPr>
        <w:t xml:space="preserve"> </w:t>
      </w:r>
      <w:r w:rsidRPr="000A54DE">
        <w:rPr>
          <w:rStyle w:val="StyleUnderline"/>
          <w:highlight w:val="green"/>
        </w:rPr>
        <w:t>U</w:t>
      </w:r>
      <w:r w:rsidRPr="005F2B8E">
        <w:rPr>
          <w:rStyle w:val="StyleUnderline"/>
        </w:rPr>
        <w:t xml:space="preserve">nited </w:t>
      </w:r>
      <w:r w:rsidRPr="000A54DE">
        <w:rPr>
          <w:rStyle w:val="StyleUnderline"/>
          <w:highlight w:val="green"/>
        </w:rPr>
        <w:t>S</w:t>
      </w:r>
      <w:r w:rsidRPr="005F2B8E">
        <w:rPr>
          <w:rStyle w:val="StyleUnderline"/>
        </w:rPr>
        <w:t xml:space="preserve">tates </w:t>
      </w:r>
      <w:r w:rsidRPr="000A54DE">
        <w:rPr>
          <w:rStyle w:val="StyleUnderline"/>
          <w:highlight w:val="green"/>
        </w:rPr>
        <w:t xml:space="preserve">can </w:t>
      </w:r>
      <w:r w:rsidRPr="000A54DE">
        <w:rPr>
          <w:rStyle w:val="Emphasis"/>
          <w:highlight w:val="green"/>
        </w:rPr>
        <w:t>still</w:t>
      </w:r>
      <w:r w:rsidRPr="000A3D50">
        <w:t xml:space="preserve"> build a strategy to </w:t>
      </w:r>
      <w:r w:rsidRPr="000A54DE">
        <w:rPr>
          <w:rStyle w:val="Emphasis"/>
          <w:highlight w:val="green"/>
        </w:rPr>
        <w:t>win</w:t>
      </w:r>
      <w:r w:rsidRPr="005F2B8E">
        <w:rPr>
          <w:rStyle w:val="StyleUnderline"/>
        </w:rPr>
        <w:t xml:space="preserve">. </w:t>
      </w:r>
      <w:r w:rsidRPr="00084294">
        <w:rPr>
          <w:rStyle w:val="Emphasis"/>
        </w:rPr>
        <w:t>At this moment</w:t>
      </w:r>
      <w:r w:rsidRPr="005F2B8E">
        <w:rPr>
          <w:rStyle w:val="StyleUnderline"/>
        </w:rPr>
        <w:t xml:space="preserve">, </w:t>
      </w:r>
      <w:r w:rsidRPr="000A54DE">
        <w:rPr>
          <w:rStyle w:val="Emphasis"/>
          <w:highlight w:val="green"/>
        </w:rPr>
        <w:t>it holds the competitive advantage</w:t>
      </w:r>
      <w:r w:rsidRPr="000A54DE">
        <w:rPr>
          <w:rStyle w:val="StyleUnderline"/>
          <w:highlight w:val="green"/>
        </w:rPr>
        <w:t xml:space="preserve"> in </w:t>
      </w:r>
      <w:r w:rsidRPr="000A54DE">
        <w:rPr>
          <w:rStyle w:val="Emphasis"/>
          <w:highlight w:val="green"/>
        </w:rPr>
        <w:t>every</w:t>
      </w:r>
      <w:r w:rsidRPr="00084294">
        <w:rPr>
          <w:rStyle w:val="Emphasis"/>
        </w:rPr>
        <w:t xml:space="preserve"> critical </w:t>
      </w:r>
      <w:r w:rsidRPr="000A54DE">
        <w:rPr>
          <w:rStyle w:val="Emphasis"/>
          <w:highlight w:val="green"/>
        </w:rPr>
        <w:t>space tech</w:t>
      </w:r>
      <w:r w:rsidRPr="00084294">
        <w:rPr>
          <w:rStyle w:val="Emphasis"/>
        </w:rPr>
        <w:t>nology</w:t>
      </w:r>
      <w:r w:rsidRPr="00084294">
        <w:rPr>
          <w:rStyle w:val="StyleUnderline"/>
        </w:rPr>
        <w:t xml:space="preserve"> </w:t>
      </w:r>
      <w:r w:rsidRPr="000A54DE">
        <w:rPr>
          <w:rStyle w:val="StyleUnderline"/>
          <w:highlight w:val="green"/>
        </w:rPr>
        <w:t xml:space="preserve">and has the </w:t>
      </w:r>
      <w:r w:rsidRPr="000A54DE">
        <w:rPr>
          <w:rStyle w:val="Emphasis"/>
          <w:highlight w:val="green"/>
        </w:rPr>
        <w:t>finest</w:t>
      </w:r>
      <w:r w:rsidRPr="000A3D50">
        <w:rPr>
          <w:rStyle w:val="Emphasis"/>
        </w:rPr>
        <w:t xml:space="preserve"> set of </w:t>
      </w:r>
      <w:r w:rsidRPr="000A54DE">
        <w:rPr>
          <w:rStyle w:val="Emphasis"/>
          <w:highlight w:val="green"/>
        </w:rPr>
        <w:t>commercial space firms in the world</w:t>
      </w:r>
      <w:r>
        <w:t xml:space="preserve">. It has pockets of innovative military thinkers within groups like the Defense Innovation Unit, under Mike Griffin, the Pentagon’s top research and development official. </w:t>
      </w:r>
      <w:r w:rsidRPr="005F2B8E">
        <w:rPr>
          <w:rStyle w:val="StyleUnderline"/>
        </w:rPr>
        <w:t xml:space="preserve">If the United States simply </w:t>
      </w:r>
      <w:r w:rsidRPr="000A3D50">
        <w:rPr>
          <w:rStyle w:val="Emphasis"/>
        </w:rPr>
        <w:t>protects</w:t>
      </w:r>
      <w:r w:rsidRPr="005F2B8E">
        <w:rPr>
          <w:rStyle w:val="StyleUnderline"/>
        </w:rPr>
        <w:t xml:space="preserve"> the intellectual property its creative minds unleash and </w:t>
      </w:r>
      <w:r w:rsidRPr="000A3D50">
        <w:rPr>
          <w:rStyle w:val="Emphasis"/>
        </w:rPr>
        <w:t xml:space="preserve">defend its truly free </w:t>
      </w:r>
      <w:r w:rsidRPr="00084294">
        <w:rPr>
          <w:rStyle w:val="Emphasis"/>
        </w:rPr>
        <w:t>markets from strategic mercantilist attack</w:t>
      </w:r>
      <w:r w:rsidRPr="005F2B8E">
        <w:rPr>
          <w:rStyle w:val="StyleUnderline"/>
        </w:rPr>
        <w:t xml:space="preserve">, </w:t>
      </w:r>
      <w:r w:rsidRPr="000A3D50">
        <w:rPr>
          <w:rStyle w:val="Emphasis"/>
        </w:rPr>
        <w:t>it will not lose</w:t>
      </w:r>
      <w:r w:rsidRPr="005F2B8E">
        <w:rPr>
          <w:rStyle w:val="StyleUnderline"/>
        </w:rPr>
        <w:t xml:space="preserve"> this new space race. The United </w:t>
      </w:r>
      <w:r w:rsidRPr="00084294">
        <w:rPr>
          <w:rStyle w:val="StyleUnderline"/>
        </w:rPr>
        <w:t xml:space="preserve">States </w:t>
      </w:r>
      <w:r w:rsidRPr="00084294">
        <w:rPr>
          <w:rStyle w:val="Emphasis"/>
        </w:rPr>
        <w:t>has done this before</w:t>
      </w:r>
      <w:r w:rsidRPr="00084294">
        <w:rPr>
          <w:rStyle w:val="StyleUnderline"/>
        </w:rPr>
        <w:t>. It beat</w:t>
      </w:r>
      <w:r w:rsidRPr="005F2B8E">
        <w:rPr>
          <w:rStyle w:val="StyleUnderline"/>
        </w:rPr>
        <w:t xml:space="preserve"> Germany to the nuclear bomb, it beat the Soviet Union to the nuclear triad, and it won the first space race</w:t>
      </w:r>
      <w:r>
        <w:t>.</w:t>
      </w:r>
    </w:p>
    <w:p w14:paraId="14B049A7" w14:textId="77777777" w:rsidR="0035320B" w:rsidRDefault="0035320B" w:rsidP="0035320B">
      <w:pPr>
        <w:rPr>
          <w:rStyle w:val="StyleUnderline"/>
        </w:rPr>
      </w:pPr>
      <w:r w:rsidRPr="00536C27">
        <w:rPr>
          <w:rStyle w:val="Emphasis"/>
        </w:rPr>
        <w:t>None of those victories</w:t>
      </w:r>
      <w:r w:rsidRPr="00536C27">
        <w:rPr>
          <w:rStyle w:val="StyleUnderline"/>
        </w:rPr>
        <w:t xml:space="preserve"> was achieved by </w:t>
      </w:r>
      <w:r w:rsidRPr="00536C27">
        <w:rPr>
          <w:rStyle w:val="Emphasis"/>
        </w:rPr>
        <w:t>embracing</w:t>
      </w:r>
      <w:r w:rsidRPr="00536C27">
        <w:t xml:space="preserve"> the existing </w:t>
      </w:r>
      <w:r w:rsidRPr="00536C27">
        <w:rPr>
          <w:rStyle w:val="Emphasis"/>
        </w:rPr>
        <w:t>bureaucracy</w:t>
      </w:r>
      <w:r w:rsidRPr="00536C27">
        <w:t>.</w:t>
      </w:r>
      <w:r>
        <w:t xml:space="preserve"> </w:t>
      </w:r>
      <w:r w:rsidRPr="00084294">
        <w:rPr>
          <w:rStyle w:val="StyleUnderline"/>
        </w:rPr>
        <w:t>Each</w:t>
      </w:r>
      <w:r>
        <w:t xml:space="preserve"> of them </w:t>
      </w:r>
      <w:r w:rsidRPr="00084294">
        <w:rPr>
          <w:rStyle w:val="StyleUnderline"/>
        </w:rPr>
        <w:t xml:space="preserve">depended on the president of the day following the </w:t>
      </w:r>
      <w:r w:rsidRPr="00084294">
        <w:rPr>
          <w:rStyle w:val="Emphasis"/>
        </w:rPr>
        <w:t>only proven path to victory in a technological domain</w:t>
      </w:r>
      <w:r>
        <w:t xml:space="preserve">: </w:t>
      </w:r>
      <w:r w:rsidRPr="00084294">
        <w:rPr>
          <w:rStyle w:val="StyleUnderline"/>
        </w:rPr>
        <w:t>establish</w:t>
      </w:r>
      <w:r>
        <w:t xml:space="preserve"> a small team with </w:t>
      </w:r>
      <w:r w:rsidRPr="00084294">
        <w:rPr>
          <w:rStyle w:val="StyleUnderline"/>
        </w:rPr>
        <w:t>a positively disruptive mindset</w:t>
      </w:r>
      <w:r>
        <w:t xml:space="preserve"> and empower that team to investigate a wide range of new concepts, </w:t>
      </w:r>
      <w:r w:rsidRPr="00084294">
        <w:rPr>
          <w:rStyle w:val="StyleUnderline"/>
        </w:rPr>
        <w:t>work with emerging technologies, and test innovative strategies. Today that</w:t>
      </w:r>
      <w:r w:rsidRPr="005F2B8E">
        <w:rPr>
          <w:rStyle w:val="StyleUnderline"/>
        </w:rPr>
        <w:t xml:space="preserve"> means</w:t>
      </w:r>
      <w:r>
        <w:t xml:space="preserve"> giving a dedicated Space Force the freedom to easily </w:t>
      </w:r>
      <w:r w:rsidRPr="005F2B8E">
        <w:rPr>
          <w:rStyle w:val="StyleUnderline"/>
        </w:rPr>
        <w:t>partner with commercial firms and leverage</w:t>
      </w:r>
      <w:r w:rsidRPr="005F2B8E">
        <w:t xml:space="preserve"> the </w:t>
      </w:r>
      <w:r w:rsidRPr="005F2B8E">
        <w:rPr>
          <w:rStyle w:val="StyleUnderline"/>
        </w:rPr>
        <w:t xml:space="preserve">private capital in building sustainable infrastructure that </w:t>
      </w:r>
      <w:r w:rsidRPr="00084294">
        <w:rPr>
          <w:rStyle w:val="Emphasis"/>
        </w:rPr>
        <w:t>actually reduces the</w:t>
      </w:r>
      <w:r w:rsidRPr="000A3D50">
        <w:rPr>
          <w:rStyle w:val="Emphasis"/>
        </w:rPr>
        <w:t xml:space="preserve"> likelihood of conflict</w:t>
      </w:r>
      <w:r w:rsidRPr="000A3D50">
        <w:rPr>
          <w:rStyle w:val="StyleUnderline"/>
        </w:rPr>
        <w:t xml:space="preserve"> while</w:t>
      </w:r>
      <w:r w:rsidRPr="005F2B8E">
        <w:rPr>
          <w:rStyle w:val="StyleUnderline"/>
        </w:rPr>
        <w:t xml:space="preserve"> </w:t>
      </w:r>
      <w:r w:rsidRPr="000A3D50">
        <w:rPr>
          <w:rStyle w:val="Emphasis"/>
        </w:rPr>
        <w:t xml:space="preserve">securing a better economic future for </w:t>
      </w:r>
      <w:r w:rsidRPr="00084294">
        <w:rPr>
          <w:rStyle w:val="Emphasis"/>
        </w:rPr>
        <w:t>the nation</w:t>
      </w:r>
      <w:r w:rsidRPr="001B3561">
        <w:rPr>
          <w:rStyle w:val="StyleUnderline"/>
        </w:rPr>
        <w:t xml:space="preserve"> and the world.</w:t>
      </w:r>
    </w:p>
    <w:p w14:paraId="4A06437D" w14:textId="77777777" w:rsidR="0035320B" w:rsidRPr="0076153F" w:rsidRDefault="0035320B" w:rsidP="0035320B">
      <w:pPr>
        <w:pStyle w:val="Heading4"/>
      </w:pPr>
      <w:r w:rsidRPr="0076153F">
        <w:t>Primacy and allied commitments solves arms races and great power war---reject old defense that ignores emerging instability and compounding risk</w:t>
      </w:r>
      <w:r>
        <w:t>. U</w:t>
      </w:r>
      <w:r w:rsidRPr="0076153F">
        <w:t>nipolarity is sustainable and stops power vacuums and escalation across the globe</w:t>
      </w:r>
    </w:p>
    <w:p w14:paraId="6D57F89C" w14:textId="77777777" w:rsidR="0035320B" w:rsidRPr="00314A8E" w:rsidRDefault="0035320B" w:rsidP="0035320B">
      <w:r w:rsidRPr="00314A8E">
        <w:rPr>
          <w:rStyle w:val="Style13ptBold"/>
        </w:rPr>
        <w:t>Brands 18</w:t>
      </w:r>
      <w:r w:rsidRPr="00314A8E">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62E96F95" w14:textId="77777777" w:rsidR="0035320B" w:rsidRPr="00314A8E" w:rsidRDefault="0035320B" w:rsidP="0035320B">
      <w:r w:rsidRPr="00314A8E">
        <w:rPr>
          <w:rStyle w:val="StyleUnderline"/>
        </w:rPr>
        <w:t xml:space="preserve">Since World War II, the United States has had a military </w:t>
      </w:r>
      <w:r w:rsidRPr="00314A8E">
        <w:rPr>
          <w:rStyle w:val="Emphasis"/>
        </w:rPr>
        <w:t>second to none</w:t>
      </w:r>
      <w:r w:rsidRPr="00314A8E">
        <w:t xml:space="preserve">. Since the Cold War, </w:t>
      </w:r>
      <w:r w:rsidRPr="000A54DE">
        <w:rPr>
          <w:rStyle w:val="StyleUnderline"/>
          <w:highlight w:val="green"/>
        </w:rPr>
        <w:t xml:space="preserve">America </w:t>
      </w:r>
      <w:r w:rsidRPr="00314A8E">
        <w:rPr>
          <w:rStyle w:val="StyleUnderline"/>
        </w:rPr>
        <w:t xml:space="preserve">has </w:t>
      </w:r>
      <w:r w:rsidRPr="000A54DE">
        <w:rPr>
          <w:rStyle w:val="Emphasis"/>
          <w:highlight w:val="green"/>
        </w:rPr>
        <w:t>committed</w:t>
      </w:r>
      <w:r w:rsidRPr="000A54DE">
        <w:rPr>
          <w:rStyle w:val="StyleUnderline"/>
          <w:highlight w:val="green"/>
        </w:rPr>
        <w:t xml:space="preserve"> to</w:t>
      </w:r>
      <w:r w:rsidRPr="00314A8E">
        <w:rPr>
          <w:rStyle w:val="StyleUnderline"/>
        </w:rPr>
        <w:t xml:space="preserve"> having</w:t>
      </w:r>
      <w:r w:rsidRPr="00314A8E">
        <w:t xml:space="preserve"> </w:t>
      </w:r>
      <w:r w:rsidRPr="000A54DE">
        <w:rPr>
          <w:rStyle w:val="Emphasis"/>
          <w:highlight w:val="green"/>
        </w:rPr>
        <w:t>overwhelming</w:t>
      </w:r>
      <w:r w:rsidRPr="00314A8E">
        <w:rPr>
          <w:rStyle w:val="Emphasis"/>
        </w:rPr>
        <w:t xml:space="preserve"> military </w:t>
      </w:r>
      <w:r w:rsidRPr="000A54DE">
        <w:rPr>
          <w:rStyle w:val="Emphasis"/>
          <w:highlight w:val="green"/>
        </w:rPr>
        <w:t>primacy</w:t>
      </w:r>
      <w:r w:rsidRPr="00314A8E">
        <w:t xml:space="preserve">. The idea, as George W. Bush declared in 2002, that America must possess “strengths beyond challenge” has featured in every major U.S. strategy document for a quarter century; it has also been reflected in concrete terms.6 </w:t>
      </w:r>
    </w:p>
    <w:p w14:paraId="306A8B29" w14:textId="77777777" w:rsidR="0035320B" w:rsidRPr="00314A8E" w:rsidRDefault="0035320B" w:rsidP="0035320B">
      <w:pPr>
        <w:rPr>
          <w:rStyle w:val="Emphasis"/>
        </w:rPr>
      </w:pPr>
      <w:r w:rsidRPr="00314A8E">
        <w:t xml:space="preserve">From the early 1990s, for example, </w:t>
      </w:r>
      <w:r w:rsidRPr="00C4675F">
        <w:t xml:space="preserve">the </w:t>
      </w:r>
      <w:r w:rsidRPr="00C4675F">
        <w:rPr>
          <w:rStyle w:val="Emphasis"/>
        </w:rPr>
        <w:t>U</w:t>
      </w:r>
      <w:r w:rsidRPr="00C4675F">
        <w:rPr>
          <w:rStyle w:val="StyleUnderline"/>
        </w:rPr>
        <w:t xml:space="preserve">nited </w:t>
      </w:r>
      <w:r w:rsidRPr="00C4675F">
        <w:rPr>
          <w:rStyle w:val="Emphasis"/>
        </w:rPr>
        <w:t>S</w:t>
      </w:r>
      <w:r w:rsidRPr="00C4675F">
        <w:rPr>
          <w:rStyle w:val="StyleUnderline"/>
        </w:rPr>
        <w:t>tates consistently</w:t>
      </w:r>
      <w:r w:rsidRPr="00314A8E">
        <w:rPr>
          <w:rStyle w:val="StyleUnderline"/>
        </w:rPr>
        <w:t xml:space="preserve"> accounted for around 35 to 45 percent of world defense spending and </w:t>
      </w:r>
      <w:r w:rsidRPr="000A54DE">
        <w:rPr>
          <w:rStyle w:val="StyleUnderline"/>
          <w:highlight w:val="green"/>
        </w:rPr>
        <w:t xml:space="preserve">maintained </w:t>
      </w:r>
      <w:r w:rsidRPr="000A54DE">
        <w:rPr>
          <w:rStyle w:val="Emphasis"/>
          <w:highlight w:val="green"/>
        </w:rPr>
        <w:t xml:space="preserve">peerless </w:t>
      </w:r>
      <w:r w:rsidRPr="00314A8E">
        <w:rPr>
          <w:rStyle w:val="Emphasis"/>
        </w:rPr>
        <w:t xml:space="preserve">global </w:t>
      </w:r>
      <w:r w:rsidRPr="000A54DE">
        <w:rPr>
          <w:rStyle w:val="Emphasis"/>
          <w:highlight w:val="green"/>
        </w:rPr>
        <w:t>power-projection</w:t>
      </w:r>
      <w:r w:rsidRPr="00314A8E">
        <w:rPr>
          <w:rStyle w:val="Emphasis"/>
        </w:rPr>
        <w:t xml:space="preserve"> capabilities</w:t>
      </w:r>
      <w:r w:rsidRPr="00314A8E">
        <w:t xml:space="preserve">.7 Perhaps more important, U.S. </w:t>
      </w:r>
      <w:r w:rsidRPr="00314A8E">
        <w:rPr>
          <w:rStyle w:val="StyleUnderline"/>
        </w:rPr>
        <w:t xml:space="preserve">primacy was also </w:t>
      </w:r>
      <w:r w:rsidRPr="000A54DE">
        <w:rPr>
          <w:rStyle w:val="StyleUnderline"/>
          <w:highlight w:val="green"/>
        </w:rPr>
        <w:t>unrivaled in key</w:t>
      </w:r>
      <w:r w:rsidRPr="00314A8E">
        <w:rPr>
          <w:rStyle w:val="StyleUnderline"/>
        </w:rPr>
        <w:t xml:space="preserve"> overseas </w:t>
      </w:r>
      <w:r w:rsidRPr="00314A8E">
        <w:rPr>
          <w:rStyle w:val="Emphasis"/>
        </w:rPr>
        <w:t xml:space="preserve">strategic </w:t>
      </w:r>
      <w:r w:rsidRPr="000A54DE">
        <w:rPr>
          <w:rStyle w:val="Emphasis"/>
          <w:highlight w:val="green"/>
        </w:rPr>
        <w:t>regions</w:t>
      </w:r>
      <w:r w:rsidRPr="000A54DE">
        <w:rPr>
          <w:highlight w:val="green"/>
        </w:rPr>
        <w:t>—</w:t>
      </w:r>
      <w:r w:rsidRPr="000A54DE">
        <w:rPr>
          <w:rStyle w:val="Emphasis"/>
          <w:highlight w:val="green"/>
        </w:rPr>
        <w:t>Europe</w:t>
      </w:r>
      <w:r w:rsidRPr="00314A8E">
        <w:rPr>
          <w:rStyle w:val="Emphasis"/>
        </w:rPr>
        <w:t xml:space="preserve">, East Asia, the </w:t>
      </w:r>
      <w:r w:rsidRPr="000A54DE">
        <w:rPr>
          <w:rStyle w:val="Emphasis"/>
          <w:highlight w:val="green"/>
        </w:rPr>
        <w:t>Middle East</w:t>
      </w:r>
      <w:r w:rsidRPr="00314A8E">
        <w:t xml:space="preserve">. </w:t>
      </w:r>
      <w:r w:rsidRPr="00314A8E">
        <w:rPr>
          <w:rStyle w:val="StyleUnderline"/>
        </w:rPr>
        <w:t xml:space="preserve">From </w:t>
      </w:r>
      <w:r w:rsidRPr="00314A8E">
        <w:rPr>
          <w:rStyle w:val="Emphasis"/>
        </w:rPr>
        <w:t>thrashing Saddam</w:t>
      </w:r>
      <w:r w:rsidRPr="00314A8E">
        <w:t xml:space="preserve"> Hussein’s million-man Iraqi military </w:t>
      </w:r>
      <w:r w:rsidRPr="00314A8E">
        <w:rPr>
          <w:rStyle w:val="StyleUnderline"/>
        </w:rPr>
        <w:t xml:space="preserve">during Operation Desert Storm, to deploying—with impunity—two carrier strike groups off </w:t>
      </w:r>
      <w:r w:rsidRPr="00C4675F">
        <w:rPr>
          <w:rStyle w:val="StyleUnderline"/>
        </w:rPr>
        <w:t>Taiwan</w:t>
      </w:r>
      <w:r w:rsidRPr="00314A8E">
        <w:rPr>
          <w:rStyle w:val="StyleUnderline"/>
        </w:rPr>
        <w:t xml:space="preserve"> during the </w:t>
      </w:r>
      <w:r w:rsidRPr="000A54DE">
        <w:rPr>
          <w:rStyle w:val="StyleUnderline"/>
          <w:highlight w:val="green"/>
        </w:rPr>
        <w:t>China-Taiwan</w:t>
      </w:r>
      <w:r w:rsidRPr="00314A8E">
        <w:rPr>
          <w:rStyle w:val="StyleUnderline"/>
        </w:rPr>
        <w:t xml:space="preserve"> crisis </w:t>
      </w:r>
      <w:r w:rsidRPr="00C4675F">
        <w:rPr>
          <w:rStyle w:val="StyleUnderline"/>
        </w:rPr>
        <w:t xml:space="preserve">of 1995– 96, Washington has been able to project military power </w:t>
      </w:r>
      <w:r w:rsidRPr="00C4675F">
        <w:rPr>
          <w:rStyle w:val="Emphasis"/>
        </w:rPr>
        <w:t>superior</w:t>
      </w:r>
      <w:r w:rsidRPr="00C4675F">
        <w:rPr>
          <w:rStyle w:val="StyleUnderline"/>
        </w:rPr>
        <w:t xml:space="preserve"> to anything a </w:t>
      </w:r>
      <w:r w:rsidRPr="00C4675F">
        <w:rPr>
          <w:rStyle w:val="Emphasis"/>
        </w:rPr>
        <w:t xml:space="preserve">regional rival </w:t>
      </w:r>
      <w:r w:rsidRPr="00C4675F">
        <w:rPr>
          <w:rStyle w:val="StyleUnderline"/>
        </w:rPr>
        <w:t xml:space="preserve">could employ even </w:t>
      </w:r>
      <w:r w:rsidRPr="00C4675F">
        <w:rPr>
          <w:rStyle w:val="Emphasis"/>
        </w:rPr>
        <w:t>on its own geopolitical doorstep.</w:t>
      </w:r>
    </w:p>
    <w:p w14:paraId="02696A2E" w14:textId="77777777" w:rsidR="0035320B" w:rsidRPr="00314A8E" w:rsidRDefault="0035320B" w:rsidP="0035320B">
      <w:r w:rsidRPr="00314A8E">
        <w:t xml:space="preserve">This </w:t>
      </w:r>
      <w:r w:rsidRPr="000A54DE">
        <w:rPr>
          <w:rStyle w:val="Emphasis"/>
          <w:highlight w:val="green"/>
        </w:rPr>
        <w:t>military dominance</w:t>
      </w:r>
      <w:r w:rsidRPr="00314A8E">
        <w:t xml:space="preserve"> </w:t>
      </w:r>
      <w:r w:rsidRPr="00314A8E">
        <w:rPr>
          <w:rStyle w:val="StyleUnderline"/>
        </w:rPr>
        <w:t xml:space="preserve">has </w:t>
      </w:r>
      <w:r w:rsidRPr="000A54DE">
        <w:rPr>
          <w:rStyle w:val="StyleUnderline"/>
          <w:highlight w:val="green"/>
        </w:rPr>
        <w:t xml:space="preserve">constituted </w:t>
      </w:r>
      <w:r w:rsidRPr="00C4675F">
        <w:rPr>
          <w:rStyle w:val="StyleUnderline"/>
        </w:rPr>
        <w:t>the</w:t>
      </w:r>
      <w:r w:rsidRPr="00C4675F">
        <w:t xml:space="preserve"> </w:t>
      </w:r>
      <w:r w:rsidRPr="000A54DE">
        <w:rPr>
          <w:rStyle w:val="Emphasis"/>
          <w:highlight w:val="green"/>
        </w:rPr>
        <w:t xml:space="preserve">hard-power backbone </w:t>
      </w:r>
      <w:r w:rsidRPr="000A54DE">
        <w:rPr>
          <w:rStyle w:val="StyleUnderline"/>
          <w:highlight w:val="green"/>
        </w:rPr>
        <w:t>of</w:t>
      </w:r>
      <w:r w:rsidRPr="00314A8E">
        <w:rPr>
          <w:rStyle w:val="StyleUnderline"/>
        </w:rPr>
        <w:t xml:space="preserve"> an ambitious </w:t>
      </w:r>
      <w:r w:rsidRPr="000A54DE">
        <w:rPr>
          <w:rStyle w:val="StyleUnderline"/>
          <w:highlight w:val="green"/>
        </w:rPr>
        <w:t>global strategy</w:t>
      </w:r>
      <w:r w:rsidRPr="00314A8E">
        <w:rPr>
          <w:rStyle w:val="StyleUnderline"/>
        </w:rPr>
        <w:t xml:space="preserve">. </w:t>
      </w:r>
      <w:r w:rsidRPr="00314A8E">
        <w:t>After the Cold War, U.S.</w:t>
      </w:r>
      <w:r w:rsidRPr="00314A8E">
        <w:rPr>
          <w:rStyle w:val="StyleUnderline"/>
        </w:rPr>
        <w:t xml:space="preserve"> policymakers committed to averting a return to the </w:t>
      </w:r>
      <w:r w:rsidRPr="00314A8E">
        <w:rPr>
          <w:rStyle w:val="Emphasis"/>
        </w:rPr>
        <w:t>unstable multipolarity</w:t>
      </w:r>
      <w:r w:rsidRPr="00314A8E">
        <w:rPr>
          <w:rStyle w:val="StyleUnderline"/>
        </w:rPr>
        <w:t xml:space="preserve"> of earlier eras, and to perpetuating the more favorable unipolar order.</w:t>
      </w:r>
      <w:r w:rsidRPr="00314A8E">
        <w:t xml:space="preserve"> </w:t>
      </w:r>
      <w:r w:rsidRPr="00314A8E">
        <w:rPr>
          <w:rStyle w:val="StyleUnderline"/>
        </w:rPr>
        <w:t xml:space="preserve">They committed to building on the successes of the postwar era by further advancing </w:t>
      </w:r>
      <w:r w:rsidRPr="00314A8E">
        <w:rPr>
          <w:rStyle w:val="Emphasis"/>
        </w:rPr>
        <w:t>liberal political values</w:t>
      </w:r>
      <w:r w:rsidRPr="00314A8E">
        <w:rPr>
          <w:rStyle w:val="StyleUnderline"/>
        </w:rPr>
        <w:t xml:space="preserve"> and an open international </w:t>
      </w:r>
      <w:r w:rsidRPr="00314A8E">
        <w:rPr>
          <w:rStyle w:val="Emphasis"/>
        </w:rPr>
        <w:t>economy</w:t>
      </w:r>
      <w:r w:rsidRPr="00314A8E">
        <w:rPr>
          <w:rStyle w:val="StyleUnderline"/>
        </w:rPr>
        <w:t xml:space="preserve">, </w:t>
      </w:r>
      <w:r w:rsidRPr="00C4675F">
        <w:rPr>
          <w:rStyle w:val="StyleUnderline"/>
        </w:rPr>
        <w:t>and</w:t>
      </w:r>
      <w:r w:rsidRPr="00314A8E">
        <w:rPr>
          <w:rStyle w:val="StyleUnderline"/>
        </w:rPr>
        <w:t xml:space="preserve"> to </w:t>
      </w:r>
      <w:r w:rsidRPr="000A54DE">
        <w:rPr>
          <w:rStyle w:val="Emphasis"/>
          <w:highlight w:val="green"/>
        </w:rPr>
        <w:t>suppressing</w:t>
      </w:r>
      <w:r w:rsidRPr="00314A8E">
        <w:rPr>
          <w:rStyle w:val="StyleUnderline"/>
        </w:rPr>
        <w:t xml:space="preserve"> international scourges such as </w:t>
      </w:r>
      <w:r w:rsidRPr="000A54DE">
        <w:rPr>
          <w:rStyle w:val="Emphasis"/>
          <w:highlight w:val="green"/>
        </w:rPr>
        <w:t>rogue</w:t>
      </w:r>
      <w:r w:rsidRPr="00314A8E">
        <w:rPr>
          <w:rStyle w:val="Emphasis"/>
        </w:rPr>
        <w:t xml:space="preserve"> </w:t>
      </w:r>
      <w:r w:rsidRPr="00C4675F">
        <w:rPr>
          <w:rStyle w:val="Emphasis"/>
        </w:rPr>
        <w:t>states</w:t>
      </w:r>
      <w:r w:rsidRPr="00C4675F">
        <w:rPr>
          <w:rStyle w:val="StyleUnderline"/>
        </w:rPr>
        <w:t xml:space="preserve">, </w:t>
      </w:r>
      <w:r w:rsidRPr="00C4675F">
        <w:rPr>
          <w:rStyle w:val="Emphasis"/>
        </w:rPr>
        <w:t xml:space="preserve">nuclear </w:t>
      </w:r>
      <w:r w:rsidRPr="000A54DE">
        <w:rPr>
          <w:rStyle w:val="Emphasis"/>
          <w:highlight w:val="green"/>
        </w:rPr>
        <w:t>prolif</w:t>
      </w:r>
      <w:r w:rsidRPr="00C4675F">
        <w:rPr>
          <w:rStyle w:val="Emphasis"/>
        </w:rPr>
        <w:t>eration</w:t>
      </w:r>
      <w:r w:rsidRPr="00C4675F">
        <w:rPr>
          <w:rStyle w:val="StyleUnderline"/>
        </w:rPr>
        <w:t xml:space="preserve">, </w:t>
      </w:r>
      <w:r w:rsidRPr="000A54DE">
        <w:rPr>
          <w:rStyle w:val="StyleUnderline"/>
          <w:highlight w:val="green"/>
        </w:rPr>
        <w:t xml:space="preserve">and </w:t>
      </w:r>
      <w:r w:rsidRPr="00C4675F">
        <w:rPr>
          <w:rStyle w:val="StyleUnderline"/>
        </w:rPr>
        <w:t xml:space="preserve">catastrophic </w:t>
      </w:r>
      <w:r w:rsidRPr="000A54DE">
        <w:rPr>
          <w:rStyle w:val="Emphasis"/>
          <w:highlight w:val="green"/>
        </w:rPr>
        <w:t>terror</w:t>
      </w:r>
      <w:r w:rsidRPr="00C4675F">
        <w:rPr>
          <w:rStyle w:val="Emphasis"/>
        </w:rPr>
        <w:t>ism</w:t>
      </w:r>
      <w:r w:rsidRPr="00314A8E">
        <w:rPr>
          <w:rStyle w:val="StyleUnderline"/>
        </w:rPr>
        <w:t xml:space="preserve">. </w:t>
      </w:r>
      <w:r w:rsidRPr="00314A8E">
        <w:t xml:space="preserve">And because they recognized that military force remained the ultima ratio regum, </w:t>
      </w:r>
      <w:r w:rsidRPr="00314A8E">
        <w:rPr>
          <w:rStyle w:val="StyleUnderline"/>
        </w:rPr>
        <w:t>they understood the</w:t>
      </w:r>
      <w:r w:rsidRPr="00314A8E">
        <w:t xml:space="preserve"> </w:t>
      </w:r>
      <w:r w:rsidRPr="00314A8E">
        <w:rPr>
          <w:rStyle w:val="Emphasis"/>
        </w:rPr>
        <w:t>centrality</w:t>
      </w:r>
      <w:r w:rsidRPr="00314A8E">
        <w:t xml:space="preserve"> </w:t>
      </w:r>
      <w:r w:rsidRPr="00314A8E">
        <w:rPr>
          <w:rStyle w:val="StyleUnderline"/>
        </w:rPr>
        <w:t>of military preponderance</w:t>
      </w:r>
      <w:r w:rsidRPr="00314A8E">
        <w:t xml:space="preserve">. </w:t>
      </w:r>
    </w:p>
    <w:p w14:paraId="211B28BA" w14:textId="77777777" w:rsidR="0035320B" w:rsidRPr="00314A8E" w:rsidRDefault="0035320B" w:rsidP="0035320B">
      <w:pPr>
        <w:rPr>
          <w:rStyle w:val="StyleUnderline"/>
        </w:rPr>
      </w:pPr>
      <w:r w:rsidRPr="00C4675F">
        <w:rPr>
          <w:rStyle w:val="StyleUnderline"/>
        </w:rPr>
        <w:t xml:space="preserve">Washington would </w:t>
      </w:r>
      <w:r w:rsidRPr="00C4675F">
        <w:rPr>
          <w:rStyle w:val="Emphasis"/>
        </w:rPr>
        <w:t>need</w:t>
      </w:r>
      <w:r w:rsidRPr="00C4675F">
        <w:rPr>
          <w:rStyle w:val="StyleUnderline"/>
        </w:rPr>
        <w:t xml:space="preserve"> the </w:t>
      </w:r>
      <w:r w:rsidRPr="000A54DE">
        <w:rPr>
          <w:rStyle w:val="Emphasis"/>
          <w:highlight w:val="green"/>
        </w:rPr>
        <w:t>military power</w:t>
      </w:r>
      <w:r w:rsidRPr="00C4675F">
        <w:t xml:space="preserve"> </w:t>
      </w:r>
      <w:r w:rsidRPr="00C4675F">
        <w:rPr>
          <w:rStyle w:val="StyleUnderline"/>
        </w:rPr>
        <w:t xml:space="preserve">necessary to </w:t>
      </w:r>
      <w:r w:rsidRPr="000A54DE">
        <w:rPr>
          <w:rStyle w:val="Emphasis"/>
          <w:highlight w:val="green"/>
        </w:rPr>
        <w:t>underwrite</w:t>
      </w:r>
      <w:r w:rsidRPr="00314A8E">
        <w:rPr>
          <w:rStyle w:val="StyleUnderline"/>
        </w:rPr>
        <w:t xml:space="preserve"> worldwide </w:t>
      </w:r>
      <w:r w:rsidRPr="000A54DE">
        <w:rPr>
          <w:rStyle w:val="Emphasis"/>
          <w:highlight w:val="green"/>
        </w:rPr>
        <w:t>alliance commitments</w:t>
      </w:r>
      <w:r w:rsidRPr="000A54DE">
        <w:rPr>
          <w:rStyle w:val="StyleUnderline"/>
          <w:highlight w:val="green"/>
        </w:rPr>
        <w:t xml:space="preserve">. </w:t>
      </w:r>
      <w:r w:rsidRPr="00C4675F">
        <w:rPr>
          <w:rStyle w:val="StyleUnderline"/>
        </w:rPr>
        <w:t xml:space="preserve">It would have to </w:t>
      </w:r>
      <w:r w:rsidRPr="00B6373F">
        <w:rPr>
          <w:rStyle w:val="StyleUnderline"/>
        </w:rPr>
        <w:t xml:space="preserve">preserve </w:t>
      </w:r>
      <w:r w:rsidRPr="00B6373F">
        <w:rPr>
          <w:rStyle w:val="Emphasis"/>
        </w:rPr>
        <w:t>substantial overmatch</w:t>
      </w:r>
      <w:r w:rsidRPr="00B6373F">
        <w:t xml:space="preserve"> </w:t>
      </w:r>
      <w:r w:rsidRPr="00B6373F">
        <w:rPr>
          <w:rStyle w:val="StyleUnderline"/>
        </w:rPr>
        <w:t>versus</w:t>
      </w:r>
      <w:r w:rsidRPr="00314A8E">
        <w:rPr>
          <w:rStyle w:val="StyleUnderline"/>
        </w:rPr>
        <w:t xml:space="preserve"> any potential</w:t>
      </w:r>
      <w:r w:rsidRPr="00314A8E">
        <w:t xml:space="preserve"> </w:t>
      </w:r>
      <w:r w:rsidRPr="00314A8E">
        <w:rPr>
          <w:rStyle w:val="Emphasis"/>
        </w:rPr>
        <w:t xml:space="preserve">great-power rival. </w:t>
      </w:r>
      <w:r w:rsidRPr="00314A8E">
        <w:t xml:space="preserve">It must be able to answer the sharpest challenges to the international system, such as Saddam’s invasion of Kuwait in 1990 or jihadist extremism after 9/11. Finally, </w:t>
      </w:r>
      <w:r w:rsidRPr="00314A8E">
        <w:rPr>
          <w:rStyle w:val="StyleUnderline"/>
        </w:rPr>
        <w:t xml:space="preserve">because prevailing global </w:t>
      </w:r>
      <w:r w:rsidRPr="000A54DE">
        <w:rPr>
          <w:rStyle w:val="Emphasis"/>
          <w:highlight w:val="green"/>
        </w:rPr>
        <w:t>norms</w:t>
      </w:r>
      <w:r w:rsidRPr="00314A8E">
        <w:rPr>
          <w:rStyle w:val="StyleUnderline"/>
        </w:rPr>
        <w:t xml:space="preserve"> generally </w:t>
      </w:r>
      <w:r w:rsidRPr="000A54DE">
        <w:rPr>
          <w:rStyle w:val="StyleUnderline"/>
          <w:highlight w:val="green"/>
        </w:rPr>
        <w:t xml:space="preserve">reflect </w:t>
      </w:r>
      <w:r w:rsidRPr="000A54DE">
        <w:rPr>
          <w:rStyle w:val="Emphasis"/>
          <w:highlight w:val="green"/>
        </w:rPr>
        <w:t>hard-power realities</w:t>
      </w:r>
      <w:r w:rsidRPr="00314A8E">
        <w:rPr>
          <w:rStyle w:val="StyleUnderline"/>
        </w:rPr>
        <w:t xml:space="preserve">, America would need the superiority to assure that its own </w:t>
      </w:r>
      <w:r w:rsidRPr="00314A8E">
        <w:rPr>
          <w:rStyle w:val="Emphasis"/>
        </w:rPr>
        <w:t>values remained ascendant</w:t>
      </w:r>
      <w:r w:rsidRPr="00314A8E">
        <w:rPr>
          <w:rStyle w:val="StyleUnderline"/>
        </w:rPr>
        <w:t>. It was impolitic to say that U.S.</w:t>
      </w:r>
      <w:r w:rsidRPr="000A54DE">
        <w:rPr>
          <w:rStyle w:val="StyleUnderline"/>
          <w:highlight w:val="green"/>
        </w:rPr>
        <w:t xml:space="preserve"> strategy</w:t>
      </w:r>
      <w:r w:rsidRPr="00314A8E">
        <w:rPr>
          <w:rStyle w:val="StyleUnderline"/>
        </w:rPr>
        <w:t xml:space="preserve"> and the international order </w:t>
      </w:r>
      <w:r w:rsidRPr="000A54DE">
        <w:rPr>
          <w:rStyle w:val="StyleUnderline"/>
          <w:highlight w:val="green"/>
        </w:rPr>
        <w:t>required “</w:t>
      </w:r>
      <w:r w:rsidRPr="000A54DE">
        <w:rPr>
          <w:rStyle w:val="Emphasis"/>
          <w:highlight w:val="green"/>
        </w:rPr>
        <w:t>strengths beyond challenge</w:t>
      </w:r>
      <w:r w:rsidRPr="00314A8E">
        <w:rPr>
          <w:rStyle w:val="StyleUnderline"/>
        </w:rPr>
        <w:t>,” but it was not at all inaccurate.</w:t>
      </w:r>
    </w:p>
    <w:p w14:paraId="29F61C06" w14:textId="77777777" w:rsidR="0035320B" w:rsidRPr="00314A8E" w:rsidRDefault="0035320B" w:rsidP="0035320B">
      <w:r w:rsidRPr="00314A8E">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619DE25A" w14:textId="77777777" w:rsidR="0035320B" w:rsidRPr="00314A8E" w:rsidRDefault="0035320B" w:rsidP="0035320B">
      <w:pPr>
        <w:rPr>
          <w:rStyle w:val="StyleUnderline"/>
        </w:rPr>
      </w:pPr>
      <w:r w:rsidRPr="00314A8E">
        <w:t xml:space="preserve">Yet U.S. strategy also heeded, at least until recently, </w:t>
      </w:r>
      <w:r w:rsidRPr="00314A8E">
        <w:rPr>
          <w:rStyle w:val="StyleUnderline"/>
        </w:rPr>
        <w:t xml:space="preserve">the fact that there was a limit to how cheaply that primacy could be had. The American military did shrink significantly during the 1990s, but U.S. officials understood that </w:t>
      </w:r>
      <w:r w:rsidRPr="000A54DE">
        <w:rPr>
          <w:rStyle w:val="StyleUnderline"/>
          <w:highlight w:val="green"/>
        </w:rPr>
        <w:t>if</w:t>
      </w:r>
      <w:r w:rsidRPr="00314A8E">
        <w:rPr>
          <w:rStyle w:val="StyleUnderline"/>
        </w:rPr>
        <w:t xml:space="preserve"> Washington cut back too far, its </w:t>
      </w:r>
      <w:r w:rsidRPr="000A54DE">
        <w:rPr>
          <w:rStyle w:val="StyleUnderline"/>
          <w:highlight w:val="green"/>
        </w:rPr>
        <w:t>primacy</w:t>
      </w:r>
      <w:r w:rsidRPr="00314A8E">
        <w:rPr>
          <w:rStyle w:val="StyleUnderline"/>
        </w:rPr>
        <w:t xml:space="preserve"> would </w:t>
      </w:r>
      <w:r w:rsidRPr="000A54DE">
        <w:rPr>
          <w:rStyle w:val="StyleUnderline"/>
          <w:highlight w:val="green"/>
        </w:rPr>
        <w:t>erode</w:t>
      </w:r>
      <w:r w:rsidRPr="00314A8E">
        <w:rPr>
          <w:rStyle w:val="StyleUnderline"/>
        </w:rPr>
        <w:t xml:space="preserve"> to a point where it ceased to deliver its geopolitical benefits</w:t>
      </w:r>
      <w:r w:rsidRPr="00314A8E">
        <w:t xml:space="preserve">. </w:t>
      </w:r>
      <w:r w:rsidRPr="000A54DE">
        <w:rPr>
          <w:rStyle w:val="Emphasis"/>
          <w:highlight w:val="green"/>
        </w:rPr>
        <w:t>Alliances</w:t>
      </w:r>
      <w:r w:rsidRPr="000A54DE">
        <w:rPr>
          <w:highlight w:val="green"/>
        </w:rPr>
        <w:t xml:space="preserve"> </w:t>
      </w:r>
      <w:r w:rsidRPr="00C4675F">
        <w:rPr>
          <w:rStyle w:val="StyleUnderline"/>
        </w:rPr>
        <w:t>would</w:t>
      </w:r>
      <w:r w:rsidRPr="00C4675F">
        <w:t xml:space="preserve"> </w:t>
      </w:r>
      <w:r w:rsidRPr="000A54DE">
        <w:rPr>
          <w:rStyle w:val="Emphasis"/>
          <w:highlight w:val="green"/>
        </w:rPr>
        <w:t>lose credibility</w:t>
      </w:r>
      <w:r w:rsidRPr="00314A8E">
        <w:t xml:space="preserve">; </w:t>
      </w:r>
      <w:r w:rsidRPr="00314A8E">
        <w:rPr>
          <w:rStyle w:val="StyleUnderline"/>
        </w:rPr>
        <w:t>the</w:t>
      </w:r>
      <w:r w:rsidRPr="00314A8E">
        <w:t xml:space="preserve"> </w:t>
      </w:r>
      <w:r w:rsidRPr="000A54DE">
        <w:rPr>
          <w:rStyle w:val="StyleUnderline"/>
          <w:highlight w:val="green"/>
        </w:rPr>
        <w:t>stability</w:t>
      </w:r>
      <w:r w:rsidRPr="00314A8E">
        <w:rPr>
          <w:rStyle w:val="StyleUnderline"/>
        </w:rPr>
        <w:t xml:space="preserve"> of key </w:t>
      </w:r>
      <w:r w:rsidRPr="00314A8E">
        <w:rPr>
          <w:rStyle w:val="Emphasis"/>
        </w:rPr>
        <w:t>regions</w:t>
      </w:r>
      <w:r w:rsidRPr="00314A8E">
        <w:rPr>
          <w:rStyle w:val="StyleUnderline"/>
        </w:rPr>
        <w:t xml:space="preserve"> </w:t>
      </w:r>
      <w:r w:rsidRPr="00C4675F">
        <w:rPr>
          <w:rStyle w:val="StyleUnderline"/>
        </w:rPr>
        <w:t xml:space="preserve">would be </w:t>
      </w:r>
      <w:r w:rsidRPr="000A54DE">
        <w:rPr>
          <w:rStyle w:val="Emphasis"/>
          <w:highlight w:val="green"/>
        </w:rPr>
        <w:t>eroded</w:t>
      </w:r>
      <w:r w:rsidRPr="000A54DE">
        <w:rPr>
          <w:highlight w:val="green"/>
        </w:rPr>
        <w:t xml:space="preserve">; </w:t>
      </w:r>
      <w:r w:rsidRPr="000A54DE">
        <w:rPr>
          <w:rStyle w:val="Emphasis"/>
          <w:highlight w:val="green"/>
        </w:rPr>
        <w:t xml:space="preserve">rivals </w:t>
      </w:r>
      <w:r w:rsidRPr="00C4675F">
        <w:rPr>
          <w:rStyle w:val="Emphasis"/>
        </w:rPr>
        <w:t xml:space="preserve">would be </w:t>
      </w:r>
      <w:r w:rsidRPr="000A54DE">
        <w:rPr>
          <w:rStyle w:val="Emphasis"/>
          <w:highlight w:val="green"/>
        </w:rPr>
        <w:t>emboldened</w:t>
      </w:r>
      <w:r w:rsidRPr="00314A8E">
        <w:t xml:space="preserve">; </w:t>
      </w:r>
      <w:r w:rsidRPr="00314A8E">
        <w:rPr>
          <w:rStyle w:val="Emphasis"/>
        </w:rPr>
        <w:t xml:space="preserve">international </w:t>
      </w:r>
      <w:r w:rsidRPr="000A54DE">
        <w:rPr>
          <w:rStyle w:val="Emphasis"/>
          <w:highlight w:val="green"/>
        </w:rPr>
        <w:t xml:space="preserve">crises </w:t>
      </w:r>
      <w:r w:rsidRPr="00C4675F">
        <w:rPr>
          <w:rStyle w:val="Emphasis"/>
        </w:rPr>
        <w:t xml:space="preserve">would go </w:t>
      </w:r>
      <w:r w:rsidRPr="000A54DE">
        <w:rPr>
          <w:rStyle w:val="Emphasis"/>
          <w:highlight w:val="green"/>
        </w:rPr>
        <w:t>unaddressed</w:t>
      </w:r>
      <w:r w:rsidRPr="00314A8E">
        <w:t xml:space="preserve">. American </w:t>
      </w:r>
      <w:r w:rsidRPr="00B6373F">
        <w:rPr>
          <w:rStyle w:val="StyleUnderline"/>
        </w:rPr>
        <w:t xml:space="preserve">primacy was thus like a </w:t>
      </w:r>
      <w:r w:rsidRPr="00B6373F">
        <w:rPr>
          <w:rStyle w:val="Emphasis"/>
        </w:rPr>
        <w:t>reasonably priced insurance policy</w:t>
      </w:r>
      <w:r w:rsidRPr="00B6373F">
        <w:t xml:space="preserve">. </w:t>
      </w:r>
      <w:r w:rsidRPr="00B6373F">
        <w:rPr>
          <w:rStyle w:val="StyleUnderline"/>
        </w:rPr>
        <w:t>It required nontrivial expenditures, but protected against far costlier outcomes</w:t>
      </w:r>
      <w:r w:rsidRPr="00314A8E">
        <w:rPr>
          <w:rStyle w:val="StyleUnderline"/>
        </w:rPr>
        <w:t>.</w:t>
      </w:r>
      <w:r w:rsidRPr="00314A8E">
        <w:t>9 Washington paid its insurance premiums for two decades after the Cold War. But more</w:t>
      </w:r>
      <w:r w:rsidRPr="00314A8E">
        <w:rPr>
          <w:rStyle w:val="StyleUnderline"/>
        </w:rPr>
        <w:t xml:space="preserve"> recently American primacy and strategic solvency have been imperiled.</w:t>
      </w:r>
    </w:p>
    <w:p w14:paraId="01017E2D" w14:textId="77777777" w:rsidR="0035320B" w:rsidRPr="00314A8E" w:rsidRDefault="0035320B" w:rsidP="0035320B">
      <w:r w:rsidRPr="00314A8E">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314A8E">
        <w:rPr>
          <w:rStyle w:val="StyleUnderline"/>
        </w:rPr>
        <w:t xml:space="preserve">two decades after the Soviet collapse, </w:t>
      </w:r>
      <w:r w:rsidRPr="00C4675F">
        <w:rPr>
          <w:rStyle w:val="StyleUnderline"/>
        </w:rPr>
        <w:t xml:space="preserve">the </w:t>
      </w:r>
      <w:r w:rsidRPr="000A54DE">
        <w:rPr>
          <w:rStyle w:val="StyleUnderline"/>
          <w:highlight w:val="green"/>
        </w:rPr>
        <w:t xml:space="preserve">world was characterized by </w:t>
      </w:r>
      <w:r w:rsidRPr="00314A8E">
        <w:rPr>
          <w:rStyle w:val="Emphasis"/>
        </w:rPr>
        <w:t xml:space="preserve">remarkably low levels of great-power competition, </w:t>
      </w:r>
      <w:r w:rsidRPr="000A54DE">
        <w:rPr>
          <w:rStyle w:val="StyleUnderline"/>
          <w:highlight w:val="green"/>
        </w:rPr>
        <w:t xml:space="preserve">high levels of </w:t>
      </w:r>
      <w:r w:rsidRPr="000A54DE">
        <w:rPr>
          <w:rStyle w:val="Emphasis"/>
          <w:highlight w:val="green"/>
        </w:rPr>
        <w:t>security</w:t>
      </w:r>
      <w:r w:rsidRPr="000A54DE">
        <w:rPr>
          <w:rStyle w:val="StyleUnderline"/>
          <w:highlight w:val="green"/>
        </w:rPr>
        <w:t xml:space="preserve"> in</w:t>
      </w:r>
      <w:r w:rsidRPr="00314A8E">
        <w:rPr>
          <w:rStyle w:val="StyleUnderline"/>
        </w:rPr>
        <w:t xml:space="preserve"> key theaters such as </w:t>
      </w:r>
      <w:r w:rsidRPr="000A54DE">
        <w:rPr>
          <w:rStyle w:val="Emphasis"/>
          <w:highlight w:val="green"/>
        </w:rPr>
        <w:t>Europe</w:t>
      </w:r>
      <w:r w:rsidRPr="000A54DE">
        <w:rPr>
          <w:rStyle w:val="StyleUnderline"/>
          <w:highlight w:val="green"/>
        </w:rPr>
        <w:t xml:space="preserve"> and </w:t>
      </w:r>
      <w:r w:rsidRPr="000A54DE">
        <w:rPr>
          <w:rStyle w:val="Emphasis"/>
          <w:highlight w:val="green"/>
        </w:rPr>
        <w:t>East Asia</w:t>
      </w:r>
      <w:r w:rsidRPr="000A54DE">
        <w:rPr>
          <w:rStyle w:val="StyleUnderline"/>
          <w:highlight w:val="green"/>
        </w:rPr>
        <w:t xml:space="preserve">, and </w:t>
      </w:r>
      <w:r w:rsidRPr="00314A8E">
        <w:rPr>
          <w:rStyle w:val="StyleUnderline"/>
        </w:rPr>
        <w:t xml:space="preserve">the </w:t>
      </w:r>
      <w:r w:rsidRPr="00314A8E">
        <w:rPr>
          <w:rStyle w:val="Emphasis"/>
        </w:rPr>
        <w:t xml:space="preserve">comparative </w:t>
      </w:r>
      <w:r w:rsidRPr="000A54DE">
        <w:rPr>
          <w:rStyle w:val="Emphasis"/>
          <w:highlight w:val="green"/>
        </w:rPr>
        <w:t>weakness</w:t>
      </w:r>
      <w:r w:rsidRPr="000A54DE">
        <w:rPr>
          <w:rStyle w:val="StyleUnderline"/>
          <w:highlight w:val="green"/>
        </w:rPr>
        <w:t xml:space="preserve"> of</w:t>
      </w:r>
      <w:r w:rsidRPr="00314A8E">
        <w:rPr>
          <w:rStyle w:val="StyleUnderline"/>
        </w:rPr>
        <w:t xml:space="preserve"> those “</w:t>
      </w:r>
      <w:r w:rsidRPr="000A54DE">
        <w:rPr>
          <w:rStyle w:val="Emphasis"/>
          <w:highlight w:val="green"/>
        </w:rPr>
        <w:t>rogue” actors</w:t>
      </w:r>
      <w:r w:rsidRPr="00314A8E">
        <w:rPr>
          <w:rStyle w:val="StyleUnderline"/>
        </w:rPr>
        <w:t>—Iran, Iraq, North Korea, al-Qaeda—who most aggressively challenged American power.</w:t>
      </w:r>
      <w:r w:rsidRPr="00314A8E">
        <w:t xml:space="preserve"> During the 1990s, some observers even spoke of a “strategic pause,” the idea being that the end of the Cold War had afforded the United States a respite from normal levels of geopolitical danger and competition. Now, however, </w:t>
      </w:r>
      <w:r w:rsidRPr="000A54DE">
        <w:rPr>
          <w:rStyle w:val="Emphasis"/>
          <w:highlight w:val="green"/>
        </w:rPr>
        <w:t xml:space="preserve">the </w:t>
      </w:r>
      <w:r w:rsidRPr="00314A8E">
        <w:rPr>
          <w:rStyle w:val="Emphasis"/>
        </w:rPr>
        <w:t xml:space="preserve">strategic </w:t>
      </w:r>
      <w:r w:rsidRPr="000A54DE">
        <w:rPr>
          <w:rStyle w:val="Emphasis"/>
          <w:highlight w:val="green"/>
        </w:rPr>
        <w:t>horizon is darkening</w:t>
      </w:r>
      <w:r w:rsidRPr="00314A8E">
        <w:t>, due to four factors.</w:t>
      </w:r>
    </w:p>
    <w:p w14:paraId="315231E8" w14:textId="77777777" w:rsidR="0035320B" w:rsidRDefault="0035320B" w:rsidP="0035320B">
      <w:pPr>
        <w:rPr>
          <w:rStyle w:val="Emphasis"/>
        </w:rPr>
      </w:pPr>
      <w:r w:rsidRPr="00314A8E">
        <w:t xml:space="preserve">First, </w:t>
      </w:r>
      <w:r w:rsidRPr="000A54DE">
        <w:rPr>
          <w:rStyle w:val="Emphasis"/>
          <w:highlight w:val="green"/>
        </w:rPr>
        <w:t xml:space="preserve">great-power </w:t>
      </w:r>
      <w:r w:rsidRPr="00314A8E">
        <w:rPr>
          <w:rStyle w:val="Emphasis"/>
        </w:rPr>
        <w:t xml:space="preserve">military </w:t>
      </w:r>
      <w:r w:rsidRPr="000A54DE">
        <w:rPr>
          <w:rStyle w:val="Emphasis"/>
          <w:highlight w:val="green"/>
        </w:rPr>
        <w:t>competition is back</w:t>
      </w:r>
      <w:r w:rsidRPr="00314A8E">
        <w:t xml:space="preserve">. </w:t>
      </w:r>
      <w:r w:rsidRPr="00314A8E">
        <w:rPr>
          <w:rStyle w:val="StyleUnderline"/>
        </w:rPr>
        <w:t>The world’s two leading authoritarian powers</w:t>
      </w:r>
      <w:r w:rsidRPr="00314A8E">
        <w:t>—</w:t>
      </w:r>
      <w:r w:rsidRPr="000A54DE">
        <w:rPr>
          <w:rStyle w:val="Emphasis"/>
          <w:highlight w:val="green"/>
        </w:rPr>
        <w:t>China</w:t>
      </w:r>
      <w:r w:rsidRPr="000A54DE">
        <w:rPr>
          <w:highlight w:val="green"/>
        </w:rPr>
        <w:t xml:space="preserve"> </w:t>
      </w:r>
      <w:r w:rsidRPr="000A54DE">
        <w:rPr>
          <w:rStyle w:val="StyleUnderline"/>
          <w:highlight w:val="green"/>
        </w:rPr>
        <w:t>and</w:t>
      </w:r>
      <w:r w:rsidRPr="000A54DE">
        <w:rPr>
          <w:highlight w:val="green"/>
        </w:rPr>
        <w:t xml:space="preserve"> </w:t>
      </w:r>
      <w:r w:rsidRPr="000A54DE">
        <w:rPr>
          <w:rStyle w:val="Emphasis"/>
          <w:highlight w:val="green"/>
        </w:rPr>
        <w:t>Russia</w:t>
      </w:r>
      <w:r w:rsidRPr="000A54DE">
        <w:rPr>
          <w:highlight w:val="green"/>
        </w:rPr>
        <w:t>—</w:t>
      </w:r>
      <w:r w:rsidRPr="000A54DE">
        <w:rPr>
          <w:rStyle w:val="StyleUnderline"/>
          <w:highlight w:val="green"/>
        </w:rPr>
        <w:t xml:space="preserve">are seeking </w:t>
      </w:r>
      <w:r w:rsidRPr="000A54DE">
        <w:rPr>
          <w:rStyle w:val="Emphasis"/>
          <w:highlight w:val="green"/>
        </w:rPr>
        <w:t>regional hegemony</w:t>
      </w:r>
      <w:r w:rsidRPr="005B7497">
        <w:t>,</w:t>
      </w:r>
      <w:r w:rsidRPr="00314A8E">
        <w:t xml:space="preserve"> </w:t>
      </w:r>
      <w:r w:rsidRPr="00314A8E">
        <w:rPr>
          <w:rStyle w:val="StyleUnderline"/>
        </w:rPr>
        <w:t>contesting global norms such as nonaggression and freedom of navigation</w:t>
      </w:r>
      <w:r w:rsidRPr="00B6373F">
        <w:rPr>
          <w:rStyle w:val="StyleUnderline"/>
        </w:rPr>
        <w:t xml:space="preserve">, and developing the </w:t>
      </w:r>
      <w:r w:rsidRPr="00B6373F">
        <w:rPr>
          <w:rStyle w:val="Emphasis"/>
        </w:rPr>
        <w:t>military punch</w:t>
      </w:r>
      <w:r w:rsidRPr="00B6373F">
        <w:rPr>
          <w:rStyle w:val="StyleUnderline"/>
        </w:rPr>
        <w:t xml:space="preserve"> to underwrite these ambitions</w:t>
      </w:r>
      <w:r w:rsidRPr="00B6373F">
        <w:t>. Notwithstanding severe</w:t>
      </w:r>
      <w:r w:rsidRPr="00314A8E">
        <w:t xml:space="preserve"> economic and demographic problems</w:t>
      </w:r>
      <w:r w:rsidRPr="00314A8E">
        <w:rPr>
          <w:rStyle w:val="StyleUnderline"/>
        </w:rPr>
        <w:t xml:space="preserve">, </w:t>
      </w:r>
      <w:r w:rsidRPr="000A54DE">
        <w:rPr>
          <w:rStyle w:val="StyleUnderline"/>
          <w:highlight w:val="green"/>
        </w:rPr>
        <w:t>Russia</w:t>
      </w:r>
      <w:r w:rsidRPr="00314A8E">
        <w:rPr>
          <w:rStyle w:val="StyleUnderline"/>
        </w:rPr>
        <w:t xml:space="preserve"> has </w:t>
      </w:r>
      <w:r w:rsidRPr="000A54DE">
        <w:rPr>
          <w:rStyle w:val="StyleUnderline"/>
          <w:highlight w:val="green"/>
        </w:rPr>
        <w:t xml:space="preserve">conducted </w:t>
      </w:r>
      <w:r w:rsidRPr="005B7497">
        <w:rPr>
          <w:rStyle w:val="StyleUnderline"/>
        </w:rPr>
        <w:t xml:space="preserve">a major </w:t>
      </w:r>
      <w:r w:rsidRPr="00314A8E">
        <w:rPr>
          <w:rStyle w:val="StyleUnderline"/>
        </w:rPr>
        <w:t xml:space="preserve">military </w:t>
      </w:r>
      <w:r w:rsidRPr="000A54DE">
        <w:rPr>
          <w:rStyle w:val="Emphasis"/>
          <w:highlight w:val="green"/>
        </w:rPr>
        <w:t>modernization</w:t>
      </w:r>
      <w:r w:rsidRPr="000A54DE">
        <w:rPr>
          <w:rStyle w:val="StyleUnderline"/>
          <w:highlight w:val="green"/>
        </w:rPr>
        <w:t xml:space="preserve"> emphasizing </w:t>
      </w:r>
      <w:r w:rsidRPr="000A54DE">
        <w:rPr>
          <w:rStyle w:val="Emphasis"/>
          <w:highlight w:val="green"/>
        </w:rPr>
        <w:t>nuclear weapons</w:t>
      </w:r>
      <w:r w:rsidRPr="00314A8E">
        <w:rPr>
          <w:rStyle w:val="StyleUnderline"/>
        </w:rPr>
        <w:t xml:space="preserve">, high-end conventional capabilities, and rapid-deployment and special operations forces— and utilized many of these capabilities in </w:t>
      </w:r>
      <w:r w:rsidRPr="000A54DE">
        <w:rPr>
          <w:rStyle w:val="StyleUnderline"/>
          <w:highlight w:val="green"/>
        </w:rPr>
        <w:t>conflicts in Ukraine and Syria</w:t>
      </w:r>
      <w:r w:rsidRPr="00314A8E">
        <w:t xml:space="preserve">.10 </w:t>
      </w:r>
      <w:r w:rsidRPr="000A54DE">
        <w:rPr>
          <w:rStyle w:val="StyleUnderline"/>
          <w:highlight w:val="green"/>
        </w:rPr>
        <w:t>China</w:t>
      </w:r>
      <w:r w:rsidRPr="00314A8E">
        <w:t xml:space="preserve">, meanwhile, </w:t>
      </w:r>
      <w:r w:rsidRPr="00314A8E">
        <w:rPr>
          <w:rStyle w:val="StyleUnderline"/>
        </w:rPr>
        <w:t xml:space="preserve">has </w:t>
      </w:r>
      <w:r w:rsidRPr="005B7497">
        <w:rPr>
          <w:rStyle w:val="StyleUnderline"/>
        </w:rPr>
        <w:t xml:space="preserve">carried out a </w:t>
      </w:r>
      <w:r w:rsidRPr="000A54DE">
        <w:rPr>
          <w:rStyle w:val="Emphasis"/>
          <w:highlight w:val="green"/>
        </w:rPr>
        <w:t xml:space="preserve">buildup of historic </w:t>
      </w:r>
      <w:r w:rsidRPr="005B7497">
        <w:rPr>
          <w:rStyle w:val="Emphasis"/>
        </w:rPr>
        <w:t>proportions,</w:t>
      </w:r>
      <w:r w:rsidRPr="00314A8E">
        <w:t xml:space="preserve"> with constant-dollar defense outlays rising from US$26 billion in 1995 to US$226 billion in </w:t>
      </w:r>
      <w:r w:rsidRPr="005B7497">
        <w:t xml:space="preserve">2016.11 Ominously, </w:t>
      </w:r>
      <w:r w:rsidRPr="005B7497">
        <w:rPr>
          <w:rStyle w:val="StyleUnderline"/>
        </w:rPr>
        <w:t>these expenditures have funded development</w:t>
      </w:r>
      <w:r w:rsidRPr="00314A8E">
        <w:rPr>
          <w:rStyle w:val="StyleUnderline"/>
        </w:rPr>
        <w:t xml:space="preserve"> of </w:t>
      </w:r>
      <w:r w:rsidRPr="000A54DE">
        <w:rPr>
          <w:rStyle w:val="Emphasis"/>
          <w:highlight w:val="green"/>
        </w:rPr>
        <w:t>power-projection</w:t>
      </w:r>
      <w:r w:rsidRPr="000A54DE">
        <w:rPr>
          <w:rStyle w:val="StyleUnderline"/>
          <w:highlight w:val="green"/>
        </w:rPr>
        <w:t xml:space="preserve"> and</w:t>
      </w:r>
      <w:r w:rsidRPr="00314A8E">
        <w:rPr>
          <w:rStyle w:val="StyleUnderline"/>
        </w:rPr>
        <w:t xml:space="preserve"> antiaccess/area </w:t>
      </w:r>
      <w:r w:rsidRPr="005B7497">
        <w:rPr>
          <w:rStyle w:val="StyleUnderline"/>
        </w:rPr>
        <w:t xml:space="preserve">denial </w:t>
      </w:r>
      <w:r w:rsidRPr="000A54DE">
        <w:rPr>
          <w:rStyle w:val="StyleUnderline"/>
          <w:highlight w:val="green"/>
        </w:rPr>
        <w:t>(A2/</w:t>
      </w:r>
      <w:r w:rsidRPr="000A54DE">
        <w:rPr>
          <w:rStyle w:val="Emphasis"/>
          <w:highlight w:val="green"/>
        </w:rPr>
        <w:t xml:space="preserve">AD) </w:t>
      </w:r>
      <w:r w:rsidRPr="00314A8E">
        <w:rPr>
          <w:rStyle w:val="Emphasis"/>
        </w:rPr>
        <w:t>tools</w:t>
      </w:r>
      <w:r w:rsidRPr="00314A8E">
        <w:t xml:space="preserve"> </w:t>
      </w:r>
      <w:r w:rsidRPr="00314A8E">
        <w:rPr>
          <w:rStyle w:val="StyleUnderline"/>
        </w:rPr>
        <w:t>necessary to threaten China’s neighbors and complicate U.S. intervention on their behalf</w:t>
      </w:r>
      <w:r w:rsidRPr="00314A8E">
        <w:t xml:space="preserve">. Washington has grown accustomed to having a generational military lead; </w:t>
      </w:r>
      <w:r w:rsidRPr="00314A8E">
        <w:rPr>
          <w:rStyle w:val="StyleUnderline"/>
        </w:rPr>
        <w:t xml:space="preserve">Russian and Chinese modernization efforts are now creating a </w:t>
      </w:r>
      <w:r w:rsidRPr="00314A8E">
        <w:rPr>
          <w:rStyle w:val="Emphasis"/>
        </w:rPr>
        <w:t xml:space="preserve">far more competitive environment. </w:t>
      </w:r>
    </w:p>
    <w:p w14:paraId="3951558B" w14:textId="77777777" w:rsidR="0035320B" w:rsidRDefault="0035320B" w:rsidP="0035320B">
      <w:pPr>
        <w:pStyle w:val="Heading4"/>
      </w:pPr>
      <w:r>
        <w:t>Data-sharing with allies solves the aff</w:t>
      </w:r>
    </w:p>
    <w:p w14:paraId="004B86AF" w14:textId="77777777" w:rsidR="0035320B" w:rsidRDefault="0035320B" w:rsidP="0035320B">
      <w:r w:rsidRPr="00832FC6">
        <w:rPr>
          <w:rStyle w:val="Style13ptBold"/>
        </w:rPr>
        <w:t>Loverro 14</w:t>
      </w:r>
      <w:r>
        <w:t xml:space="preserve"> – Deputy Assistant Secretary of Defense for Space Policy, Department of Defense</w:t>
      </w:r>
    </w:p>
    <w:p w14:paraId="6C7AA6D0" w14:textId="77777777" w:rsidR="0035320B" w:rsidRDefault="0035320B" w:rsidP="0035320B">
      <w:r>
        <w:t xml:space="preserve">Douglas L., 3/12. “STATEMENT OF MR. DOUGLAS L. LOVERRO DEPUTY ASSISTANT SECRETARY OF DEFENSE FOR SPACE POLICY BEFORE THE SENATE COMMITTEE ON ARMED SERVICES SUBCOMMITTEE ON STRATEGIC FORCES.” </w:t>
      </w:r>
      <w:r w:rsidRPr="00832FC6">
        <w:t xml:space="preserve">https://www.armed-services.senate.gov/download/loverro_03-12-14 </w:t>
      </w:r>
    </w:p>
    <w:p w14:paraId="385E5F18" w14:textId="77777777" w:rsidR="0035320B" w:rsidRPr="00832FC6" w:rsidRDefault="0035320B" w:rsidP="0035320B">
      <w:pPr>
        <w:rPr>
          <w:sz w:val="16"/>
        </w:rPr>
      </w:pPr>
      <w:r w:rsidRPr="00832FC6">
        <w:rPr>
          <w:sz w:val="16"/>
        </w:rPr>
        <w:t>Our efforts here go beyond mere words – they are backed by actions. As I have discussed before, a key aspect of improving spaceflight safety, and assuring we can monitor the space environment more closely, is our space situational awareness (</w:t>
      </w:r>
      <w:r w:rsidRPr="00832FC6">
        <w:rPr>
          <w:rStyle w:val="StyleUnderline"/>
        </w:rPr>
        <w:t>SSA) capabilities</w:t>
      </w:r>
      <w:r w:rsidRPr="00832FC6">
        <w:rPr>
          <w:sz w:val="16"/>
        </w:rPr>
        <w:t xml:space="preserve">. We have been working on this for some time, and I am happy to report that we have made some real progress over the last year. That </w:t>
      </w:r>
      <w:r w:rsidRPr="00832FC6">
        <w:rPr>
          <w:rStyle w:val="StyleUnderline"/>
        </w:rPr>
        <w:t>progress comes</w:t>
      </w:r>
      <w:r w:rsidRPr="00832FC6">
        <w:rPr>
          <w:sz w:val="16"/>
        </w:rPr>
        <w:t xml:space="preserve"> </w:t>
      </w:r>
      <w:r w:rsidRPr="00832FC6">
        <w:rPr>
          <w:rStyle w:val="StyleUnderline"/>
        </w:rPr>
        <w:t>in two forms – new sensors and info</w:t>
      </w:r>
      <w:r w:rsidRPr="00832FC6">
        <w:rPr>
          <w:sz w:val="16"/>
        </w:rPr>
        <w:t xml:space="preserve">rmation </w:t>
      </w:r>
      <w:r w:rsidRPr="00832FC6">
        <w:rPr>
          <w:rStyle w:val="StyleUnderline"/>
        </w:rPr>
        <w:t>sharing agreements</w:t>
      </w:r>
      <w:r w:rsidRPr="00832FC6">
        <w:rPr>
          <w:sz w:val="16"/>
        </w:rPr>
        <w:t>.</w:t>
      </w:r>
    </w:p>
    <w:p w14:paraId="1772E261" w14:textId="77777777" w:rsidR="0035320B" w:rsidRPr="00832FC6" w:rsidRDefault="0035320B" w:rsidP="0035320B">
      <w:pPr>
        <w:rPr>
          <w:sz w:val="16"/>
        </w:rPr>
      </w:pPr>
      <w:r w:rsidRPr="00832FC6">
        <w:rPr>
          <w:sz w:val="16"/>
        </w:rPr>
        <w:t>On the sensor front, we have remained on a constant path for the last several years to reposition sensors where they can do the most good and to invest in new sensors where needed. Last year we reported that we had entered into an agreement with Australia to relocate and repurpose a launch tracking radar, the C-Band radar, from Antigua to western Australia to aid in our ability to monitor activities at low altitude in the southern hemisphere. That work is now underway. We complemented that effort with a second agreement signed with Australia this past November to relocate the DARPA-developed Space Surveillance Telescope to western Australia to give us an unmatched ability to track deep space objects in that critical region of the world. Additionally, after years of focused effort, and a sequestration-imposed six-month delay, we will soon award the contract for the first Space Fence site. The Space Fence will provide an unprecedented ability to track an order-of-magnitude greater number of objects in low earth orbit, supporting long-term spaceflight safety.</w:t>
      </w:r>
    </w:p>
    <w:p w14:paraId="2D6361BB" w14:textId="77777777" w:rsidR="0035320B" w:rsidRPr="00832FC6" w:rsidRDefault="0035320B" w:rsidP="0035320B">
      <w:pPr>
        <w:rPr>
          <w:sz w:val="16"/>
        </w:rPr>
      </w:pPr>
      <w:r w:rsidRPr="000A54DE">
        <w:rPr>
          <w:rStyle w:val="StyleUnderline"/>
          <w:highlight w:val="green"/>
        </w:rPr>
        <w:t>The Department</w:t>
      </w:r>
      <w:r w:rsidRPr="00832FC6">
        <w:rPr>
          <w:rStyle w:val="StyleUnderline"/>
        </w:rPr>
        <w:t xml:space="preserve"> has</w:t>
      </w:r>
      <w:r w:rsidRPr="00832FC6">
        <w:rPr>
          <w:sz w:val="16"/>
        </w:rPr>
        <w:t xml:space="preserve"> also </w:t>
      </w:r>
      <w:r w:rsidRPr="000A54DE">
        <w:rPr>
          <w:rStyle w:val="StyleUnderline"/>
          <w:highlight w:val="green"/>
        </w:rPr>
        <w:t>made great strides in</w:t>
      </w:r>
      <w:r w:rsidRPr="00832FC6">
        <w:rPr>
          <w:rStyle w:val="StyleUnderline"/>
        </w:rPr>
        <w:t xml:space="preserve"> more transparently </w:t>
      </w:r>
      <w:r w:rsidRPr="000A54DE">
        <w:rPr>
          <w:rStyle w:val="StyleUnderline"/>
          <w:highlight w:val="green"/>
        </w:rPr>
        <w:t>sharing SSA</w:t>
      </w:r>
      <w:r w:rsidRPr="00832FC6">
        <w:rPr>
          <w:rStyle w:val="StyleUnderline"/>
        </w:rPr>
        <w:t xml:space="preserve"> information </w:t>
      </w:r>
      <w:r w:rsidRPr="000A54DE">
        <w:rPr>
          <w:rStyle w:val="StyleUnderline"/>
          <w:highlight w:val="green"/>
        </w:rPr>
        <w:t>with other space operators</w:t>
      </w:r>
      <w:r w:rsidRPr="00832FC6">
        <w:rPr>
          <w:rStyle w:val="StyleUnderline"/>
        </w:rPr>
        <w:t>.</w:t>
      </w:r>
      <w:r w:rsidRPr="00832FC6">
        <w:rPr>
          <w:sz w:val="16"/>
        </w:rPr>
        <w:t xml:space="preserve"> Over the past year, U.S. Strategic Command (</w:t>
      </w:r>
      <w:r w:rsidRPr="00832FC6">
        <w:rPr>
          <w:rStyle w:val="StyleUnderline"/>
        </w:rPr>
        <w:t>USSTRATCOM</w:t>
      </w:r>
      <w:r w:rsidRPr="00832FC6">
        <w:rPr>
          <w:sz w:val="16"/>
        </w:rPr>
        <w:t xml:space="preserve">) has </w:t>
      </w:r>
      <w:r w:rsidRPr="00832FC6">
        <w:rPr>
          <w:rStyle w:val="StyleUnderline"/>
        </w:rPr>
        <w:t xml:space="preserve">continued to pursue SSA sharing agreements with </w:t>
      </w:r>
      <w:r w:rsidRPr="003D1BA4">
        <w:rPr>
          <w:rStyle w:val="StyleUnderline"/>
        </w:rPr>
        <w:t>commercial companies</w:t>
      </w:r>
      <w:r w:rsidRPr="00832FC6">
        <w:rPr>
          <w:rStyle w:val="StyleUnderline"/>
        </w:rPr>
        <w:t xml:space="preserve"> </w:t>
      </w:r>
      <w:r w:rsidRPr="000A54DE">
        <w:rPr>
          <w:rStyle w:val="StyleUnderline"/>
          <w:highlight w:val="green"/>
        </w:rPr>
        <w:t>and foreign governments</w:t>
      </w:r>
      <w:r w:rsidRPr="00832FC6">
        <w:rPr>
          <w:rStyle w:val="StyleUnderline"/>
        </w:rPr>
        <w:t>, consistent with existing legislative authority</w:t>
      </w:r>
      <w:r w:rsidRPr="00832FC6">
        <w:rPr>
          <w:sz w:val="16"/>
        </w:rPr>
        <w:t xml:space="preserve">. This year, USSTRATCOM signed five agreements with other governments – Australia, Japan, Italy, Canada, and France – and increased to forty-one our agreements with commercial satellite operators. Many more agreements are in varying stages of negotiation. </w:t>
      </w:r>
      <w:r w:rsidRPr="00832FC6">
        <w:rPr>
          <w:rStyle w:val="StyleUnderline"/>
        </w:rPr>
        <w:t xml:space="preserve">We are committed to </w:t>
      </w:r>
      <w:r w:rsidRPr="000A54DE">
        <w:rPr>
          <w:rStyle w:val="StyleUnderline"/>
          <w:highlight w:val="green"/>
        </w:rPr>
        <w:t>providing</w:t>
      </w:r>
      <w:r w:rsidRPr="00832FC6">
        <w:rPr>
          <w:rStyle w:val="StyleUnderline"/>
        </w:rPr>
        <w:t xml:space="preserve"> SSA services to enhance spaceflight safety for all</w:t>
      </w:r>
      <w:r w:rsidRPr="00832FC6">
        <w:rPr>
          <w:sz w:val="16"/>
        </w:rPr>
        <w:t>.</w:t>
      </w:r>
    </w:p>
    <w:p w14:paraId="58A90924" w14:textId="77777777" w:rsidR="0035320B" w:rsidRPr="006E235C" w:rsidRDefault="0035320B" w:rsidP="0035320B">
      <w:pPr>
        <w:rPr>
          <w:sz w:val="14"/>
        </w:rPr>
      </w:pPr>
      <w:r w:rsidRPr="00832FC6">
        <w:rPr>
          <w:sz w:val="14"/>
        </w:rPr>
        <w:t xml:space="preserve">While the purpose of </w:t>
      </w:r>
      <w:r w:rsidRPr="00832FC6">
        <w:rPr>
          <w:rStyle w:val="StyleUnderline"/>
        </w:rPr>
        <w:t>these agreements</w:t>
      </w:r>
      <w:r w:rsidRPr="00832FC6">
        <w:rPr>
          <w:sz w:val="14"/>
        </w:rPr>
        <w:t xml:space="preserve"> is to allow us to share more advanced space flight safety products with other space-faring nations, they really serve to </w:t>
      </w:r>
      <w:r w:rsidRPr="00832FC6">
        <w:rPr>
          <w:rStyle w:val="StyleUnderline"/>
        </w:rPr>
        <w:t xml:space="preserve">lay the groundwork for the next stage of effort – </w:t>
      </w:r>
      <w:r w:rsidRPr="000A54DE">
        <w:rPr>
          <w:rStyle w:val="Emphasis"/>
          <w:highlight w:val="green"/>
        </w:rPr>
        <w:t>two-way data sharing</w:t>
      </w:r>
      <w:r w:rsidRPr="00832FC6">
        <w:rPr>
          <w:rStyle w:val="StyleUnderline"/>
        </w:rPr>
        <w:t xml:space="preserve">. </w:t>
      </w:r>
      <w:r w:rsidRPr="00832FC6">
        <w:rPr>
          <w:sz w:val="14"/>
        </w:rPr>
        <w:t xml:space="preserve">The space environment is too big and too complex for a single nation to bear the entire cost of monitoring it. Cost-effective SSA requires cooperation among space actors. The increasingly congested space environment means that an unparalleled level of </w:t>
      </w:r>
      <w:r w:rsidRPr="000A54DE">
        <w:rPr>
          <w:rStyle w:val="StyleUnderline"/>
          <w:highlight w:val="green"/>
        </w:rPr>
        <w:t>info</w:t>
      </w:r>
      <w:r w:rsidRPr="00832FC6">
        <w:rPr>
          <w:sz w:val="14"/>
        </w:rPr>
        <w:t xml:space="preserve">rmation </w:t>
      </w:r>
      <w:r w:rsidRPr="000A54DE">
        <w:rPr>
          <w:rStyle w:val="StyleUnderline"/>
          <w:highlight w:val="green"/>
        </w:rPr>
        <w:t>sharing</w:t>
      </w:r>
      <w:r w:rsidRPr="00832FC6">
        <w:rPr>
          <w:rStyle w:val="StyleUnderline"/>
        </w:rPr>
        <w:t xml:space="preserve"> </w:t>
      </w:r>
      <w:r w:rsidRPr="00832FC6">
        <w:rPr>
          <w:sz w:val="14"/>
        </w:rPr>
        <w:t>is needed to</w:t>
      </w:r>
      <w:r w:rsidRPr="00832FC6">
        <w:rPr>
          <w:rStyle w:val="StyleUnderline"/>
        </w:rPr>
        <w:t xml:space="preserve"> </w:t>
      </w:r>
      <w:r w:rsidRPr="000A54DE">
        <w:rPr>
          <w:rStyle w:val="Emphasis"/>
          <w:highlight w:val="green"/>
        </w:rPr>
        <w:t>promote</w:t>
      </w:r>
      <w:r w:rsidRPr="00111B95">
        <w:rPr>
          <w:rStyle w:val="Emphasis"/>
        </w:rPr>
        <w:t xml:space="preserve"> safe and </w:t>
      </w:r>
      <w:r w:rsidRPr="000A54DE">
        <w:rPr>
          <w:rStyle w:val="Emphasis"/>
          <w:highlight w:val="green"/>
        </w:rPr>
        <w:t>responsible op</w:t>
      </w:r>
      <w:r w:rsidRPr="009A2FAF">
        <w:rPr>
          <w:rStyle w:val="Emphasis"/>
        </w:rPr>
        <w:t>e</w:t>
      </w:r>
      <w:r w:rsidRPr="00111B95">
        <w:rPr>
          <w:rStyle w:val="Emphasis"/>
        </w:rPr>
        <w:t>ration</w:t>
      </w:r>
      <w:r w:rsidRPr="000A54DE">
        <w:rPr>
          <w:rStyle w:val="Emphasis"/>
          <w:highlight w:val="green"/>
        </w:rPr>
        <w:t>s</w:t>
      </w:r>
      <w:r w:rsidRPr="00832FC6">
        <w:rPr>
          <w:rStyle w:val="StyleUnderline"/>
        </w:rPr>
        <w:t xml:space="preserve"> in space </w:t>
      </w:r>
      <w:r w:rsidRPr="000A54DE">
        <w:rPr>
          <w:rStyle w:val="StyleUnderline"/>
          <w:highlight w:val="green"/>
        </w:rPr>
        <w:t>and</w:t>
      </w:r>
      <w:r w:rsidRPr="00832FC6">
        <w:rPr>
          <w:rStyle w:val="StyleUnderline"/>
        </w:rPr>
        <w:t xml:space="preserve"> to </w:t>
      </w:r>
      <w:r w:rsidRPr="000A54DE">
        <w:rPr>
          <w:rStyle w:val="Emphasis"/>
          <w:highlight w:val="green"/>
        </w:rPr>
        <w:t>reduce</w:t>
      </w:r>
      <w:r w:rsidRPr="00111B95">
        <w:rPr>
          <w:rStyle w:val="Emphasis"/>
        </w:rPr>
        <w:t xml:space="preserve"> the </w:t>
      </w:r>
      <w:r w:rsidRPr="000A54DE">
        <w:rPr>
          <w:rStyle w:val="Emphasis"/>
          <w:highlight w:val="green"/>
        </w:rPr>
        <w:t>likelihood of</w:t>
      </w:r>
      <w:r w:rsidRPr="00111B95">
        <w:rPr>
          <w:rStyle w:val="Emphasis"/>
        </w:rPr>
        <w:t xml:space="preserve"> mishaps, </w:t>
      </w:r>
      <w:r w:rsidRPr="000A54DE">
        <w:rPr>
          <w:rStyle w:val="Emphasis"/>
          <w:highlight w:val="green"/>
        </w:rPr>
        <w:t>misperceptions</w:t>
      </w:r>
      <w:r w:rsidRPr="00111B95">
        <w:rPr>
          <w:rStyle w:val="Emphasis"/>
        </w:rPr>
        <w:t>, and mistrust</w:t>
      </w:r>
      <w:r w:rsidRPr="00832FC6">
        <w:rPr>
          <w:sz w:val="14"/>
        </w:rPr>
        <w:t xml:space="preserve">. </w:t>
      </w:r>
      <w:r w:rsidRPr="00832FC6">
        <w:rPr>
          <w:rStyle w:val="StyleUnderline"/>
        </w:rPr>
        <w:t>We are</w:t>
      </w:r>
      <w:r w:rsidRPr="00832FC6">
        <w:rPr>
          <w:sz w:val="14"/>
        </w:rPr>
        <w:t xml:space="preserve"> currently </w:t>
      </w:r>
      <w:r w:rsidRPr="00832FC6">
        <w:rPr>
          <w:rStyle w:val="StyleUnderline"/>
        </w:rPr>
        <w:t>engaged in detailed technical discussions with several nations that have space situational awareness capabilities to explore opportunities for two-way info</w:t>
      </w:r>
      <w:r w:rsidRPr="00832FC6">
        <w:rPr>
          <w:sz w:val="14"/>
        </w:rPr>
        <w:t xml:space="preserve">rmation </w:t>
      </w:r>
      <w:r w:rsidRPr="00832FC6">
        <w:rPr>
          <w:rStyle w:val="StyleUnderline"/>
        </w:rPr>
        <w:t xml:space="preserve">exchange. This type of </w:t>
      </w:r>
      <w:r w:rsidRPr="000A54DE">
        <w:rPr>
          <w:rStyle w:val="StyleUnderline"/>
          <w:highlight w:val="green"/>
        </w:rPr>
        <w:t xml:space="preserve">sharing will </w:t>
      </w:r>
      <w:r w:rsidRPr="000A54DE">
        <w:rPr>
          <w:rStyle w:val="Emphasis"/>
          <w:highlight w:val="green"/>
        </w:rPr>
        <w:t>increase SSA</w:t>
      </w:r>
      <w:r w:rsidRPr="00111B95">
        <w:rPr>
          <w:rStyle w:val="Emphasis"/>
        </w:rPr>
        <w:t xml:space="preserve"> </w:t>
      </w:r>
      <w:r w:rsidRPr="000A54DE">
        <w:rPr>
          <w:rStyle w:val="Emphasis"/>
          <w:highlight w:val="green"/>
        </w:rPr>
        <w:t>info</w:t>
      </w:r>
      <w:r w:rsidRPr="00111B95">
        <w:rPr>
          <w:rStyle w:val="Emphasis"/>
        </w:rPr>
        <w:t xml:space="preserve">rmation </w:t>
      </w:r>
      <w:r w:rsidRPr="000A54DE">
        <w:rPr>
          <w:rStyle w:val="Emphasis"/>
          <w:highlight w:val="green"/>
        </w:rPr>
        <w:t>available</w:t>
      </w:r>
      <w:r w:rsidRPr="000A54DE">
        <w:rPr>
          <w:rStyle w:val="StyleUnderline"/>
          <w:highlight w:val="green"/>
        </w:rPr>
        <w:t xml:space="preserve"> to the U</w:t>
      </w:r>
      <w:r w:rsidRPr="00832FC6">
        <w:rPr>
          <w:sz w:val="14"/>
        </w:rPr>
        <w:t xml:space="preserve">nited </w:t>
      </w:r>
      <w:r w:rsidRPr="000A54DE">
        <w:rPr>
          <w:rStyle w:val="StyleUnderline"/>
          <w:highlight w:val="green"/>
        </w:rPr>
        <w:t>S</w:t>
      </w:r>
      <w:r w:rsidRPr="00832FC6">
        <w:rPr>
          <w:sz w:val="14"/>
        </w:rPr>
        <w:t xml:space="preserve">tates </w:t>
      </w:r>
      <w:r w:rsidRPr="00832FC6">
        <w:rPr>
          <w:rStyle w:val="StyleUnderline"/>
        </w:rPr>
        <w:t>while limiting unnecessary duplication of SSA capabilities</w:t>
      </w:r>
      <w:r w:rsidRPr="00832FC6">
        <w:rPr>
          <w:sz w:val="14"/>
        </w:rPr>
        <w:t xml:space="preserve">. In short, </w:t>
      </w:r>
      <w:r w:rsidRPr="000A54DE">
        <w:rPr>
          <w:rStyle w:val="StyleUnderline"/>
          <w:highlight w:val="green"/>
        </w:rPr>
        <w:t xml:space="preserve">we </w:t>
      </w:r>
      <w:r w:rsidRPr="000A54DE">
        <w:rPr>
          <w:rStyle w:val="Emphasis"/>
          <w:highlight w:val="green"/>
        </w:rPr>
        <w:t>save money</w:t>
      </w:r>
      <w:r w:rsidRPr="00111B95">
        <w:rPr>
          <w:rStyle w:val="Emphasis"/>
        </w:rPr>
        <w:t xml:space="preserve"> </w:t>
      </w:r>
      <w:r w:rsidRPr="000A54DE">
        <w:rPr>
          <w:rStyle w:val="Emphasis"/>
          <w:highlight w:val="green"/>
        </w:rPr>
        <w:t>and improve safety for us</w:t>
      </w:r>
      <w:r w:rsidRPr="000A54DE">
        <w:rPr>
          <w:rStyle w:val="StyleUnderline"/>
          <w:highlight w:val="green"/>
        </w:rPr>
        <w:t xml:space="preserve"> </w:t>
      </w:r>
      <w:r w:rsidRPr="000A54DE">
        <w:rPr>
          <w:rStyle w:val="Emphasis"/>
          <w:highlight w:val="green"/>
        </w:rPr>
        <w:t>and</w:t>
      </w:r>
      <w:r w:rsidRPr="00832FC6">
        <w:rPr>
          <w:rStyle w:val="Emphasis"/>
        </w:rPr>
        <w:t xml:space="preserve"> our </w:t>
      </w:r>
      <w:r w:rsidRPr="000A54DE">
        <w:rPr>
          <w:rStyle w:val="Emphasis"/>
          <w:highlight w:val="green"/>
        </w:rPr>
        <w:t>allies</w:t>
      </w:r>
      <w:r w:rsidRPr="00832FC6">
        <w:rPr>
          <w:sz w:val="14"/>
        </w:rPr>
        <w:t>.</w:t>
      </w:r>
    </w:p>
    <w:p w14:paraId="67D08B7C" w14:textId="77777777" w:rsidR="0035320B" w:rsidRPr="00314A8E" w:rsidRDefault="0035320B" w:rsidP="0035320B">
      <w:pPr>
        <w:rPr>
          <w:rStyle w:val="Emphasis"/>
        </w:rPr>
      </w:pPr>
    </w:p>
    <w:bookmarkEnd w:id="0"/>
    <w:p w14:paraId="1F970896" w14:textId="77777777" w:rsidR="00F16C4D" w:rsidRPr="00F16C4D" w:rsidRDefault="00F16C4D" w:rsidP="00F16C4D"/>
    <w:sectPr w:rsidR="00F16C4D" w:rsidRPr="00F16C4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16C4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58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320B"/>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6C4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123AC4"/>
  <w14:defaultImageDpi w14:val="300"/>
  <w15:docId w15:val="{FB12216B-CA8D-B944-AA6C-849421448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16C4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16C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16C4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Char, Char,no"/>
    <w:basedOn w:val="Normal"/>
    <w:next w:val="Normal"/>
    <w:link w:val="Heading3Char"/>
    <w:uiPriority w:val="9"/>
    <w:unhideWhenUsed/>
    <w:qFormat/>
    <w:rsid w:val="00F16C4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2,Debate Text,Read stuff,No Spacing4,No Spacing21,CD - Cite,t,Heading 2 Char2 Char,tag,No Spacing5,tags, Ch,Card"/>
    <w:basedOn w:val="Normal"/>
    <w:next w:val="Normal"/>
    <w:link w:val="Heading4Char"/>
    <w:uiPriority w:val="9"/>
    <w:unhideWhenUsed/>
    <w:qFormat/>
    <w:rsid w:val="00F16C4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16C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6C4D"/>
  </w:style>
  <w:style w:type="character" w:customStyle="1" w:styleId="Heading1Char">
    <w:name w:val="Heading 1 Char"/>
    <w:aliases w:val="Pocket Char"/>
    <w:basedOn w:val="DefaultParagraphFont"/>
    <w:link w:val="Heading1"/>
    <w:uiPriority w:val="9"/>
    <w:rsid w:val="00F16C4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16C4D"/>
    <w:rPr>
      <w:rFonts w:ascii="Calibri" w:eastAsiaTheme="majorEastAsia" w:hAnsi="Calibri" w:cstheme="majorBidi"/>
      <w:b/>
      <w:bCs/>
      <w:sz w:val="44"/>
      <w:szCs w:val="44"/>
      <w:u w:val="double"/>
    </w:rPr>
  </w:style>
  <w:style w:type="character" w:customStyle="1" w:styleId="Heading3Char">
    <w:name w:val="Heading 3 Char"/>
    <w:aliases w:val="Block Char,Citation Char,Heading 3 Char1 Char Char Char,Heading 3 Char Char Char Char Char1,Citation Char Char Char Char Char,Citation Char1 Char Char Char,Heading 3 Char Char1 Char,Citation Char Char1 Char,cites Char Char,Char Char"/>
    <w:basedOn w:val="DefaultParagraphFont"/>
    <w:link w:val="Heading3"/>
    <w:uiPriority w:val="9"/>
    <w:rsid w:val="00F16C4D"/>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9"/>
    <w:rsid w:val="00F16C4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16C4D"/>
    <w:rPr>
      <w:b/>
      <w:sz w:val="26"/>
      <w:u w:val="none"/>
    </w:rPr>
  </w:style>
  <w:style w:type="character" w:customStyle="1" w:styleId="StyleUnderline">
    <w:name w:val="Style Underline"/>
    <w:aliases w:val="Underline,Style Bold Underline,Intense Emphasis11,cites Char Ch,Intense Emphasis111,Intense Emphasis1111,Thick Underline Char,Bo,Intense Emphasis3,Intense Emphasis4,Bold Cite Char,c,Minimized Char,Heading 3 Char Char Char Char Char,ci,9."/>
    <w:basedOn w:val="DefaultParagraphFont"/>
    <w:uiPriority w:val="1"/>
    <w:qFormat/>
    <w:rsid w:val="00F16C4D"/>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textbold"/>
    <w:uiPriority w:val="20"/>
    <w:qFormat/>
    <w:rsid w:val="00F16C4D"/>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F16C4D"/>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No Spacing22 Char,No Spacing3 Char"/>
    <w:basedOn w:val="DefaultParagraphFont"/>
    <w:link w:val="NoSpacing"/>
    <w:uiPriority w:val="99"/>
    <w:unhideWhenUsed/>
    <w:rsid w:val="00F16C4D"/>
    <w:rPr>
      <w:color w:val="auto"/>
      <w:u w:val="none"/>
    </w:rPr>
  </w:style>
  <w:style w:type="paragraph" w:styleId="DocumentMap">
    <w:name w:val="Document Map"/>
    <w:basedOn w:val="Normal"/>
    <w:link w:val="DocumentMapChar"/>
    <w:uiPriority w:val="99"/>
    <w:semiHidden/>
    <w:unhideWhenUsed/>
    <w:rsid w:val="00F16C4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16C4D"/>
    <w:rPr>
      <w:rFonts w:ascii="Lucida Grande" w:hAnsi="Lucida Grande" w:cs="Lucida Grande"/>
    </w:rPr>
  </w:style>
  <w:style w:type="paragraph" w:customStyle="1" w:styleId="textbold">
    <w:name w:val="text bold"/>
    <w:basedOn w:val="Normal"/>
    <w:link w:val="Emphasis"/>
    <w:uiPriority w:val="20"/>
    <w:qFormat/>
    <w:rsid w:val="0035320B"/>
    <w:pPr>
      <w:pBdr>
        <w:top w:val="single" w:sz="8" w:space="0" w:color="auto"/>
        <w:left w:val="single" w:sz="8" w:space="0" w:color="auto"/>
        <w:bottom w:val="single" w:sz="8" w:space="0" w:color="auto"/>
        <w:right w:val="single" w:sz="8" w:space="0" w:color="auto"/>
      </w:pBdr>
      <w:ind w:left="720"/>
      <w:jc w:val="both"/>
    </w:pPr>
    <w:rPr>
      <w:b/>
      <w:iCs/>
      <w:u w:val="single"/>
      <w:bdr w:val="single" w:sz="8" w:space="0" w:color="auto"/>
    </w:rPr>
  </w:style>
  <w:style w:type="paragraph" w:styleId="NoSpacing">
    <w:name w:val="No Spacing"/>
    <w:aliases w:val="Note Level 2,Small Text,Card Format,Note Level 21,ClearFormatting,Clear,DDI Tag,Tag Title,No Spacing51,No Spacing11211,card,No Spacing22,No Spacing3,No Spacing41,No Spacing111112,No Spacing31,Dont use,Tag and Ci"/>
    <w:basedOn w:val="Heading1"/>
    <w:link w:val="Hyperlink"/>
    <w:autoRedefine/>
    <w:uiPriority w:val="99"/>
    <w:qFormat/>
    <w:rsid w:val="0035320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reignpolicy.com/2019/08/22/america-is-losing-the-second-space-race-to-china/" TargetMode="External"/><Relationship Id="rId5" Type="http://schemas.openxmlformats.org/officeDocument/2006/relationships/numbering" Target="numbering.xml"/><Relationship Id="rId10" Type="http://schemas.openxmlformats.org/officeDocument/2006/relationships/hyperlink" Target="https://aerospace.org/sites/default/files/2018-05/Space_Policy_FINAL_interactive_0.pdf" TargetMode="External"/><Relationship Id="rId4" Type="http://schemas.openxmlformats.org/officeDocument/2006/relationships/customXml" Target="../customXml/item4.xml"/><Relationship Id="rId9" Type="http://schemas.openxmlformats.org/officeDocument/2006/relationships/hyperlink" Target="ftp://ftp.laserk.com/pub/Plenary%20session/Space-Debris-Remov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4156</Words>
  <Characters>23692</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27793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2</cp:revision>
  <dcterms:created xsi:type="dcterms:W3CDTF">2022-02-21T03:22:00Z</dcterms:created>
  <dcterms:modified xsi:type="dcterms:W3CDTF">2022-02-21T03:24:00Z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