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5C68" w14:textId="31D9323C" w:rsidR="00E42E4C" w:rsidRPr="00F601E6" w:rsidRDefault="00703FA4" w:rsidP="00F601E6">
      <w:r>
        <w:t>I think it’s kind of a circuit norm to not dislcose case cards? Ngl idrk 100% what I’m supposed to do, so not uploading rn, but if you’d like them/like me to upload just hmu (email’s best, messenger’s ok but might not see you) and ill send them to you/upload to wiki</w:t>
      </w:r>
      <w:r w:rsidR="003F34B0">
        <w:t xml:space="preserve"> --- don’t want to violate any disclosure stuff lol</w:t>
      </w:r>
    </w:p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703FA4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458C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34B0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B6633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03FA4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40FE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4F959"/>
  <w14:defaultImageDpi w14:val="300"/>
  <w15:docId w15:val="{64E0CE93-45E1-DE42-8E24-DDB5FED2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703FA4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703FA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703FA4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703FA4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703FA4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703FA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03FA4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703FA4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703FA4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703FA4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703FA4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703FA4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703FA4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703FA4"/>
    <w:rPr>
      <w:rFonts w:ascii="Calibri" w:hAnsi="Calibri" w:cs="Calibri"/>
      <w:b/>
      <w:i w:val="0"/>
      <w:iCs/>
      <w:sz w:val="22"/>
      <w:u w:val="single"/>
      <w:bdr w:val="single" w:sz="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703FA4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703FA4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03FA4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03FA4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va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93F905-15D3-B844-A1E9-F8CA13DEC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49</Words>
  <Characters>269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317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Ava Manaker</cp:lastModifiedBy>
  <cp:revision>2</cp:revision>
  <dcterms:created xsi:type="dcterms:W3CDTF">2021-11-06T01:24:00Z</dcterms:created>
  <dcterms:modified xsi:type="dcterms:W3CDTF">2021-11-06T01:25:00Z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