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58FCD" w14:textId="77777777" w:rsidR="00675189" w:rsidRPr="00FE51A3" w:rsidRDefault="00675189" w:rsidP="00675189">
      <w:pPr>
        <w:pStyle w:val="Heading2"/>
        <w:rPr>
          <w:rFonts w:asciiTheme="majorHAnsi" w:hAnsiTheme="majorHAnsi" w:cstheme="majorHAnsi"/>
        </w:rPr>
      </w:pPr>
      <w:r w:rsidRPr="00FE51A3">
        <w:rPr>
          <w:rFonts w:asciiTheme="majorHAnsi" w:hAnsiTheme="majorHAnsi" w:cstheme="majorHAnsi"/>
        </w:rPr>
        <w:t>1AC</w:t>
      </w:r>
    </w:p>
    <w:p w14:paraId="76CAA933"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 xml:space="preserve">1AC – Plan </w:t>
      </w:r>
    </w:p>
    <w:p w14:paraId="57CA01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BB92A20"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1AC – Inherency</w:t>
      </w:r>
    </w:p>
    <w:p w14:paraId="09921AF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5205935" w14:textId="77777777" w:rsidR="00675189" w:rsidRPr="00FE51A3" w:rsidRDefault="00675189" w:rsidP="00675189">
      <w:pPr>
        <w:rPr>
          <w:rFonts w:asciiTheme="majorHAnsi" w:hAnsiTheme="majorHAnsi" w:cstheme="majorHAnsi"/>
        </w:rPr>
      </w:pPr>
    </w:p>
    <w:p w14:paraId="050B0EF0"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1448C802"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472DBEC1" w14:textId="77777777" w:rsidR="00675189" w:rsidRPr="00FE51A3" w:rsidRDefault="00675189" w:rsidP="00675189">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40FBDDA3"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w:t>
      </w:r>
      <w:r>
        <w:rPr>
          <w:rFonts w:asciiTheme="majorHAnsi" w:hAnsiTheme="majorHAnsi" w:cstheme="majorHAnsi"/>
        </w:rPr>
        <w:t>South Asian and South Americna economies</w:t>
      </w:r>
      <w:r w:rsidRPr="00FE51A3">
        <w:rPr>
          <w:rFonts w:asciiTheme="majorHAnsi" w:hAnsiTheme="majorHAnsi" w:cstheme="majorHAnsi"/>
        </w:rPr>
        <w:t xml:space="preserve">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97282CB"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591071A6" w14:textId="77777777" w:rsidR="00675189" w:rsidRPr="00FE51A3" w:rsidRDefault="00675189" w:rsidP="00675189">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6E4C737" w14:textId="77777777" w:rsidR="00675189" w:rsidRPr="00FE51A3" w:rsidRDefault="00675189" w:rsidP="00675189">
      <w:pPr>
        <w:pStyle w:val="Heading3"/>
        <w:rPr>
          <w:rFonts w:asciiTheme="majorHAnsi" w:hAnsiTheme="majorHAnsi" w:cstheme="majorHAnsi"/>
        </w:rPr>
      </w:pPr>
      <w:r w:rsidRPr="00FE51A3">
        <w:rPr>
          <w:rFonts w:asciiTheme="majorHAnsi" w:hAnsiTheme="majorHAnsi" w:cstheme="majorHAnsi"/>
        </w:rPr>
        <w:t>1AC – WTO Credibility</w:t>
      </w:r>
    </w:p>
    <w:p w14:paraId="71BB87FB"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425CA3D1" w14:textId="77777777" w:rsidR="00675189" w:rsidRPr="00FE51A3" w:rsidRDefault="00675189" w:rsidP="00675189">
      <w:pPr>
        <w:rPr>
          <w:rFonts w:asciiTheme="majorHAnsi" w:hAnsiTheme="majorHAnsi" w:cstheme="majorHAnsi"/>
        </w:rPr>
      </w:pPr>
    </w:p>
    <w:p w14:paraId="770557AC"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23015E04"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0680951A"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DE4AB2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871DE3"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129246B7"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0AF854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389850A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65BE7EC"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EDD11D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12032FEB"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1F51FBAD" w14:textId="77777777" w:rsidR="00675189" w:rsidRPr="00FE51A3" w:rsidRDefault="00675189" w:rsidP="00675189">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2730E342"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198B126D"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074EA2F6" w14:textId="77777777" w:rsidR="00675189" w:rsidRPr="00FE51A3" w:rsidRDefault="00675189" w:rsidP="00675189">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ECE7628"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0197BE9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35785E0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65BC404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1FBEF1E"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9111243" w14:textId="77777777" w:rsidR="00675189" w:rsidRDefault="00675189" w:rsidP="00675189">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5EF66F4E" w14:textId="77777777" w:rsidR="00675189" w:rsidRDefault="00675189" w:rsidP="00675189">
      <w:pPr>
        <w:pStyle w:val="Heading3"/>
        <w:rPr>
          <w:rFonts w:asciiTheme="majorHAnsi" w:hAnsiTheme="majorHAnsi" w:cstheme="majorHAnsi"/>
        </w:rPr>
      </w:pPr>
      <w:r w:rsidRPr="00FE51A3">
        <w:rPr>
          <w:rFonts w:asciiTheme="majorHAnsi" w:hAnsiTheme="majorHAnsi" w:cstheme="majorHAnsi"/>
        </w:rPr>
        <w:t>1AC –</w:t>
      </w:r>
      <w:r>
        <w:rPr>
          <w:rFonts w:asciiTheme="majorHAnsi" w:hAnsiTheme="majorHAnsi" w:cstheme="majorHAnsi"/>
        </w:rPr>
        <w:t xml:space="preserve"> Geopolitics</w:t>
      </w:r>
    </w:p>
    <w:p w14:paraId="2F18E172" w14:textId="77777777" w:rsidR="00675189" w:rsidRPr="00455283" w:rsidRDefault="00675189" w:rsidP="00675189">
      <w:pPr>
        <w:pStyle w:val="Heading4"/>
      </w:pPr>
      <w:r>
        <w:t>Contention 3 is geopolitics.</w:t>
      </w:r>
    </w:p>
    <w:p w14:paraId="688DB1A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1EE501FA"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2899109"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028DEF79"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A28A956"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4F4FA73"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6538CCB7"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F12787F"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12A58F2F"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7472B8E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02BF33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611E96DD" w14:textId="77777777" w:rsidR="00675189" w:rsidRPr="00FE51A3" w:rsidRDefault="00675189" w:rsidP="00675189">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6D8E8F4C"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111C4FD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62FE76A"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6CD8E1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6D11E96"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F8F41AC"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15D753E1"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00B9A3E7" w14:textId="77777777" w:rsidR="00675189" w:rsidRPr="00FE51A3" w:rsidRDefault="00675189" w:rsidP="00675189">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CD17B2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3B6D9341"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5B70A23"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0A0CE5A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2BD2810C"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45AD733D"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2A2AC8BF"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46641C35"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99AE869"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16D2BEBE" w14:textId="77777777" w:rsidR="00675189" w:rsidRPr="00FE51A3" w:rsidRDefault="00675189" w:rsidP="00675189">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DEC3426"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59996753" w14:textId="77777777" w:rsidR="00675189" w:rsidRPr="00FE51A3" w:rsidRDefault="00675189" w:rsidP="00675189">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6D1DCCF7"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2B4D1C90"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484D8B7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61EC3530"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DC14DED" w14:textId="77777777" w:rsidR="00675189" w:rsidRPr="00FE51A3" w:rsidRDefault="00675189" w:rsidP="00675189">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BD74E9F" w14:textId="77777777" w:rsidR="00675189" w:rsidRPr="00FE51A3" w:rsidRDefault="00675189" w:rsidP="00675189">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DEFF537"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099F1574"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3706A7C8" w14:textId="77777777" w:rsidR="00675189" w:rsidRPr="00FE51A3" w:rsidRDefault="00675189" w:rsidP="00675189">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155F76AE"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0A58AE95"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72E348B"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12A264A2" w14:textId="77777777" w:rsidR="00675189" w:rsidRPr="00FE51A3" w:rsidRDefault="00675189" w:rsidP="00675189">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AFB4DCD"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15E49F18"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7EB82BAA" w14:textId="77777777" w:rsidR="00675189" w:rsidRPr="00FE51A3" w:rsidRDefault="00675189" w:rsidP="00675189">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w:t>
      </w:r>
      <w:r w:rsidRPr="00F04CD7">
        <w:rPr>
          <w:rFonts w:asciiTheme="majorHAnsi" w:hAnsiTheme="majorHAnsi" w:cstheme="majorHAnsi"/>
          <w:highlight w:val="green"/>
          <w:u w:val="single"/>
        </w:rPr>
        <w:t>spiral</w:t>
      </w:r>
      <w:r w:rsidRPr="00FE51A3">
        <w:rPr>
          <w:rFonts w:asciiTheme="majorHAnsi" w:hAnsiTheme="majorHAnsi" w:cstheme="majorHAnsi"/>
          <w:u w:val="single"/>
        </w:rPr>
        <w:t xml:space="preserve">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7011B0" w14:textId="77777777" w:rsidR="00675189" w:rsidRPr="00FE51A3" w:rsidRDefault="00675189" w:rsidP="00675189">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386393BC" w14:textId="77777777" w:rsidR="00675189" w:rsidRPr="00FE51A3" w:rsidRDefault="00675189" w:rsidP="00675189">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5F276471" w14:textId="77777777" w:rsidR="00675189" w:rsidRPr="00FE51A3" w:rsidRDefault="00675189" w:rsidP="00675189">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05453864" w14:textId="77777777" w:rsidR="00675189" w:rsidRPr="00FE51A3" w:rsidRDefault="00675189" w:rsidP="00675189">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B911909" w14:textId="77777777" w:rsidR="00675189" w:rsidRPr="00FE51A3" w:rsidRDefault="00675189" w:rsidP="00675189">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187A5DC4" w14:textId="77777777" w:rsidR="00675189" w:rsidRDefault="00675189" w:rsidP="00675189">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w:t>
      </w:r>
    </w:p>
    <w:p w14:paraId="296BE678" w14:textId="77777777" w:rsidR="00675189" w:rsidRDefault="00675189" w:rsidP="00675189">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2B756143" w14:textId="77777777" w:rsidR="00675189" w:rsidRDefault="00675189" w:rsidP="00675189">
      <w:pPr>
        <w:rPr>
          <w:rFonts w:asciiTheme="majorHAnsi" w:hAnsiTheme="majorHAnsi" w:cstheme="majorHAnsi"/>
          <w:u w:val="single"/>
        </w:rPr>
      </w:pPr>
    </w:p>
    <w:p w14:paraId="51210EBF" w14:textId="77777777" w:rsidR="00675189" w:rsidRPr="00FE51A3" w:rsidRDefault="00675189" w:rsidP="00675189">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sectPr w:rsidR="00675189" w:rsidRPr="00FE51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51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192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189"/>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1FE"/>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A6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526B9"/>
  <w14:defaultImageDpi w14:val="300"/>
  <w15:docId w15:val="{EADB9A4D-E740-3347-A851-5FBE94A2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19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19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19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19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719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19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926"/>
  </w:style>
  <w:style w:type="character" w:customStyle="1" w:styleId="Heading1Char">
    <w:name w:val="Heading 1 Char"/>
    <w:aliases w:val="Pocket Char"/>
    <w:basedOn w:val="DefaultParagraphFont"/>
    <w:link w:val="Heading1"/>
    <w:uiPriority w:val="9"/>
    <w:rsid w:val="002719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19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192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719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192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7192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7192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719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71926"/>
    <w:rPr>
      <w:color w:val="auto"/>
      <w:u w:val="none"/>
    </w:rPr>
  </w:style>
  <w:style w:type="paragraph" w:styleId="DocumentMap">
    <w:name w:val="Document Map"/>
    <w:basedOn w:val="Normal"/>
    <w:link w:val="DocumentMapChar"/>
    <w:uiPriority w:val="99"/>
    <w:semiHidden/>
    <w:unhideWhenUsed/>
    <w:rsid w:val="002719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1926"/>
    <w:rPr>
      <w:rFonts w:ascii="Lucida Grande" w:hAnsi="Lucida Grande" w:cs="Lucida Grande"/>
    </w:rPr>
  </w:style>
  <w:style w:type="character" w:styleId="UnresolvedMention">
    <w:name w:val="Unresolved Mention"/>
    <w:basedOn w:val="DefaultParagraphFont"/>
    <w:uiPriority w:val="99"/>
    <w:semiHidden/>
    <w:unhideWhenUsed/>
    <w:rsid w:val="00675189"/>
    <w:rPr>
      <w:color w:val="605E5C"/>
      <w:shd w:val="clear" w:color="auto" w:fill="E1DFDD"/>
    </w:rPr>
  </w:style>
  <w:style w:type="paragraph" w:customStyle="1" w:styleId="Emphasis1">
    <w:name w:val="Emphasis1"/>
    <w:basedOn w:val="Normal"/>
    <w:link w:val="Emphasis"/>
    <w:autoRedefine/>
    <w:uiPriority w:val="20"/>
    <w:qFormat/>
    <w:rsid w:val="0067518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751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75189"/>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675189"/>
    <w:pPr>
      <w:ind w:left="720"/>
      <w:contextualSpacing/>
    </w:pPr>
  </w:style>
  <w:style w:type="paragraph" w:customStyle="1" w:styleId="evidencetext">
    <w:name w:val="evidence text"/>
    <w:basedOn w:val="Normal"/>
    <w:link w:val="evidencetextChar1"/>
    <w:qFormat/>
    <w:rsid w:val="00675189"/>
    <w:pPr>
      <w:ind w:left="432" w:right="432"/>
    </w:pPr>
    <w:rPr>
      <w:color w:val="000000"/>
    </w:rPr>
  </w:style>
  <w:style w:type="character" w:customStyle="1" w:styleId="evidencetextChar1">
    <w:name w:val="evidence text Char1"/>
    <w:link w:val="evidencetext"/>
    <w:rsid w:val="00675189"/>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75189"/>
    <w:rPr>
      <w:rFonts w:eastAsiaTheme="minorHAnsi" w:cs="Times New Roman"/>
      <w:sz w:val="22"/>
      <w:szCs w:val="22"/>
      <w:u w:val="single"/>
    </w:rPr>
  </w:style>
  <w:style w:type="character" w:styleId="IntenseEmphasis">
    <w:name w:val="Intense Emphasis"/>
    <w:basedOn w:val="DefaultParagraphFont"/>
    <w:link w:val="CardsFont12pt"/>
    <w:uiPriority w:val="1"/>
    <w:qFormat/>
    <w:rsid w:val="00675189"/>
    <w:rPr>
      <w:rFonts w:eastAsiaTheme="minorHAnsi" w:cs="Times New Roman"/>
      <w:sz w:val="22"/>
      <w:szCs w:val="22"/>
      <w:u w:val="single"/>
    </w:rPr>
  </w:style>
  <w:style w:type="character" w:customStyle="1" w:styleId="TitleChar">
    <w:name w:val="Title Char"/>
    <w:aliases w:val="Cites and Cards Char,UNDERLINE Char,Bold Underlined Char,title Char,Block Heading Char"/>
    <w:basedOn w:val="DefaultParagraphFont"/>
    <w:link w:val="Title"/>
    <w:uiPriority w:val="6"/>
    <w:qFormat/>
    <w:rsid w:val="00BD3A66"/>
    <w:rPr>
      <w:u w:val="single"/>
    </w:rPr>
  </w:style>
  <w:style w:type="paragraph" w:styleId="Title">
    <w:name w:val="Title"/>
    <w:aliases w:val="Cites and Cards,UNDERLINE,Bold Underlined,title,Block Heading"/>
    <w:basedOn w:val="Normal"/>
    <w:next w:val="Normal"/>
    <w:link w:val="TitleChar"/>
    <w:uiPriority w:val="6"/>
    <w:qFormat/>
    <w:rsid w:val="00BD3A66"/>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D3A6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13909</Words>
  <Characters>76087</Characters>
  <Application>Microsoft Office Word</Application>
  <DocSecurity>0</DocSecurity>
  <Lines>1311</Lines>
  <Paragraphs>357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cp:revision>
  <dcterms:created xsi:type="dcterms:W3CDTF">2021-09-11T14:05:00Z</dcterms:created>
  <dcterms:modified xsi:type="dcterms:W3CDTF">2021-09-11T15:25:00Z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