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0A4FE" w14:textId="0815843F" w:rsidR="00FD020A" w:rsidRPr="001E4974" w:rsidRDefault="00FD020A" w:rsidP="00031C90">
      <w:pPr>
        <w:pStyle w:val="Heading1"/>
      </w:pPr>
      <w:r>
        <w:t>1AC (send)</w:t>
      </w:r>
    </w:p>
    <w:p w14:paraId="09D069F0" w14:textId="77777777" w:rsidR="00FD020A" w:rsidRPr="000310FF" w:rsidRDefault="00FD020A" w:rsidP="00FD020A">
      <w:pPr>
        <w:pStyle w:val="Heading2"/>
        <w:rPr>
          <w:rFonts w:asciiTheme="majorHAnsi" w:hAnsiTheme="majorHAnsi" w:cstheme="majorHAnsi"/>
        </w:rPr>
      </w:pPr>
      <w:r w:rsidRPr="000310FF">
        <w:rPr>
          <w:rFonts w:asciiTheme="majorHAnsi" w:hAnsiTheme="majorHAnsi" w:cstheme="majorHAnsi"/>
        </w:rPr>
        <w:lastRenderedPageBreak/>
        <w:t>***1AC***</w:t>
      </w:r>
    </w:p>
    <w:p w14:paraId="1B7CC4BA" w14:textId="49C5682F" w:rsidR="00FD020A" w:rsidRPr="000310FF" w:rsidRDefault="00FD020A" w:rsidP="00FD020A">
      <w:pPr>
        <w:pStyle w:val="Heading3"/>
        <w:rPr>
          <w:rFonts w:asciiTheme="majorHAnsi" w:hAnsiTheme="majorHAnsi" w:cstheme="majorHAnsi"/>
        </w:rPr>
      </w:pPr>
      <w:r w:rsidRPr="000310FF">
        <w:rPr>
          <w:rFonts w:asciiTheme="majorHAnsi" w:hAnsiTheme="majorHAnsi" w:cstheme="majorHAnsi"/>
        </w:rPr>
        <w:lastRenderedPageBreak/>
        <w:t>1AC - Advantage</w:t>
      </w:r>
    </w:p>
    <w:p w14:paraId="1C93D15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New startups are thriving --- the private sector is growing exponentially and forms the backbone of the OOS industry</w:t>
      </w:r>
    </w:p>
    <w:p w14:paraId="6DD1B750"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Mayfield 21</w:t>
      </w:r>
      <w:r w:rsidRPr="000310FF">
        <w:rPr>
          <w:rFonts w:asciiTheme="majorHAnsi" w:hAnsiTheme="majorHAnsi" w:cstheme="majorHAnsi"/>
          <w:sz w:val="15"/>
          <w:szCs w:val="16"/>
        </w:rPr>
        <w:t xml:space="preserve"> [Mandy Mayfield, writer for National Defense.  “Industry Offering On-Orbit Satellite Servicing.”  January 29, 2021.  https://www.nationaldefensemagazine.org/articles/2021/1/29/industry-offering-on-orbit-satellite-servicing]</w:t>
      </w:r>
    </w:p>
    <w:p w14:paraId="21725C5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w:t>
      </w:r>
      <w:r w:rsidRPr="000310FF">
        <w:rPr>
          <w:rFonts w:asciiTheme="majorHAnsi" w:hAnsiTheme="majorHAnsi" w:cstheme="majorHAnsi"/>
          <w:u w:val="single"/>
        </w:rPr>
        <w:t>When I first joined</w:t>
      </w:r>
      <w:r w:rsidRPr="000310FF">
        <w:rPr>
          <w:rFonts w:asciiTheme="majorHAnsi" w:hAnsiTheme="majorHAnsi" w:cstheme="majorHAnsi"/>
          <w:sz w:val="16"/>
        </w:rPr>
        <w:t xml:space="preserve"> the satellite industry and we were thinking about refueling there were </w:t>
      </w:r>
      <w:r w:rsidRPr="000310FF">
        <w:rPr>
          <w:rFonts w:asciiTheme="majorHAnsi" w:hAnsiTheme="majorHAnsi" w:cstheme="majorHAnsi"/>
          <w:u w:val="single"/>
        </w:rPr>
        <w:t xml:space="preserve">about eight </w:t>
      </w:r>
      <w:r w:rsidRPr="0062248E">
        <w:rPr>
          <w:rFonts w:asciiTheme="majorHAnsi" w:hAnsiTheme="majorHAnsi" w:cstheme="majorHAnsi"/>
          <w:highlight w:val="green"/>
          <w:u w:val="single"/>
        </w:rPr>
        <w:t>satellite servicing companies</w:t>
      </w:r>
      <w:r w:rsidRPr="000310FF">
        <w:rPr>
          <w:rFonts w:asciiTheme="majorHAnsi" w:hAnsiTheme="majorHAnsi" w:cstheme="majorHAnsi"/>
          <w:sz w:val="16"/>
        </w:rPr>
        <w:t xml:space="preserve"> that we identified,” said Jeremy Schiel, acting chair of the Consortium for Execution of Rendezvous and Servicing Operations, or CONFERS, executive committee. “</w:t>
      </w:r>
      <w:r w:rsidRPr="000310FF">
        <w:rPr>
          <w:rFonts w:asciiTheme="majorHAnsi" w:hAnsiTheme="majorHAnsi" w:cstheme="majorHAnsi"/>
          <w:u w:val="single"/>
        </w:rPr>
        <w:t xml:space="preserve">There are now </w:t>
      </w:r>
      <w:r w:rsidRPr="0062248E">
        <w:rPr>
          <w:rFonts w:asciiTheme="majorHAnsi" w:hAnsiTheme="majorHAnsi" w:cstheme="majorHAnsi"/>
          <w:highlight w:val="green"/>
          <w:u w:val="single"/>
        </w:rPr>
        <w:t>over 45,</w:t>
      </w:r>
      <w:r w:rsidRPr="000310FF">
        <w:rPr>
          <w:rFonts w:asciiTheme="majorHAnsi" w:hAnsiTheme="majorHAnsi" w:cstheme="majorHAnsi"/>
          <w:u w:val="single"/>
        </w:rPr>
        <w:t xml:space="preserve"> and that </w:t>
      </w:r>
      <w:r w:rsidRPr="0062248E">
        <w:rPr>
          <w:rFonts w:asciiTheme="majorHAnsi" w:hAnsiTheme="majorHAnsi" w:cstheme="majorHAnsi"/>
          <w:highlight w:val="green"/>
          <w:u w:val="single"/>
        </w:rPr>
        <w:t>number only grows</w:t>
      </w:r>
      <w:r w:rsidRPr="000310FF">
        <w:rPr>
          <w:rFonts w:asciiTheme="majorHAnsi" w:hAnsiTheme="majorHAnsi" w:cstheme="majorHAnsi"/>
          <w:u w:val="single"/>
        </w:rPr>
        <w:t xml:space="preserve"> with every passing month</w:t>
      </w:r>
      <w:r w:rsidRPr="000310FF">
        <w:rPr>
          <w:rFonts w:asciiTheme="majorHAnsi" w:hAnsiTheme="majorHAnsi" w:cstheme="majorHAnsi"/>
          <w:sz w:val="16"/>
        </w:rPr>
        <w:t xml:space="preserve">,” he noted during the consortium’s Global Satellite Servicing Forum. </w:t>
      </w:r>
      <w:r w:rsidRPr="000310FF">
        <w:rPr>
          <w:rFonts w:asciiTheme="majorHAnsi" w:hAnsiTheme="majorHAnsi" w:cstheme="majorHAnsi"/>
          <w:u w:val="single"/>
        </w:rPr>
        <w:t>The industry-led initiative received initial seed funding from the Pentagon’s Defense Advanced Research Projects Agency</w:t>
      </w:r>
      <w:r w:rsidRPr="000310FF">
        <w:rPr>
          <w:rFonts w:asciiTheme="majorHAnsi" w:hAnsiTheme="majorHAnsi" w:cstheme="majorHAnsi"/>
          <w:sz w:val="16"/>
        </w:rPr>
        <w:t xml:space="preserve">. </w:t>
      </w:r>
      <w:r w:rsidRPr="000310FF">
        <w:rPr>
          <w:rFonts w:asciiTheme="majorHAnsi" w:hAnsiTheme="majorHAnsi" w:cstheme="majorHAnsi"/>
          <w:u w:val="single"/>
        </w:rPr>
        <w:t>As the satellite servicing industry continues to expand, so does the consortium</w:t>
      </w:r>
      <w:r w:rsidRPr="000310FF">
        <w:rPr>
          <w:rFonts w:asciiTheme="majorHAnsi" w:hAnsiTheme="majorHAnsi" w:cstheme="majorHAnsi"/>
          <w:sz w:val="16"/>
        </w:rPr>
        <w:t>, said Todd Master, DARPA’s program manager for CONFERS. Initially, Master said he saw resistance from industry members with regard to working alongside one another as they were competing for the same market space. That viewpoint has “gradually shifted to a recognition of: ‘</w:t>
      </w:r>
      <w:r w:rsidRPr="000310FF">
        <w:rPr>
          <w:rFonts w:asciiTheme="majorHAnsi" w:hAnsiTheme="majorHAnsi" w:cstheme="majorHAnsi"/>
          <w:u w:val="single"/>
        </w:rPr>
        <w:t>We have to work together if we want that market space to exist and even to grow.’</w:t>
      </w:r>
      <w:r w:rsidRPr="000310FF">
        <w:rPr>
          <w:rFonts w:asciiTheme="majorHAnsi" w:hAnsiTheme="majorHAnsi" w:cstheme="majorHAnsi"/>
          <w:sz w:val="16"/>
        </w:rPr>
        <w:t xml:space="preserve">” Recently the consortium, which was established in 2016, has seen its members start to split into two groups: one focusing on the technical aspect of satellite servicing and the other on the policy element, Master said. The technical side is working to establish common standards for safe operations, and eventually, hardware standards so companies can start to define interfaces. On the policy side, work is being completed to put together a sound plan that convinces regulators that the consortium’s actions are logical and consistent with their desires as well as to help inform the regulatory framework, he said. “What that really indicates to me is </w:t>
      </w:r>
      <w:r w:rsidRPr="000310FF">
        <w:rPr>
          <w:rFonts w:asciiTheme="majorHAnsi" w:hAnsiTheme="majorHAnsi" w:cstheme="majorHAnsi"/>
          <w:u w:val="single"/>
        </w:rPr>
        <w:t xml:space="preserve">we’ve got enough </w:t>
      </w:r>
      <w:r w:rsidRPr="0062248E">
        <w:rPr>
          <w:rFonts w:asciiTheme="majorHAnsi" w:hAnsiTheme="majorHAnsi" w:cstheme="majorHAnsi"/>
          <w:highlight w:val="green"/>
          <w:u w:val="single"/>
        </w:rPr>
        <w:t>growing participation and</w:t>
      </w:r>
      <w:r w:rsidRPr="000310FF">
        <w:rPr>
          <w:rFonts w:asciiTheme="majorHAnsi" w:hAnsiTheme="majorHAnsi" w:cstheme="majorHAnsi"/>
          <w:u w:val="single"/>
        </w:rPr>
        <w:t xml:space="preserve"> enough </w:t>
      </w:r>
      <w:r w:rsidRPr="0062248E">
        <w:rPr>
          <w:rFonts w:asciiTheme="majorHAnsi" w:hAnsiTheme="majorHAnsi" w:cstheme="majorHAnsi"/>
          <w:highlight w:val="green"/>
          <w:u w:val="single"/>
        </w:rPr>
        <w:t>interest from the industry</w:t>
      </w:r>
      <w:r w:rsidRPr="000310FF">
        <w:rPr>
          <w:rFonts w:asciiTheme="majorHAnsi" w:hAnsiTheme="majorHAnsi" w:cstheme="majorHAnsi"/>
          <w:u w:val="single"/>
        </w:rPr>
        <w:t xml:space="preserve"> in growing into a variety of different segmented things, all of which we considered to be under the umbrella of satellite servicing</w:t>
      </w:r>
      <w:r w:rsidRPr="000310FF">
        <w:rPr>
          <w:rFonts w:asciiTheme="majorHAnsi" w:hAnsiTheme="majorHAnsi" w:cstheme="majorHAnsi"/>
          <w:sz w:val="16"/>
        </w:rPr>
        <w:t xml:space="preserve">,” he said. “We’re really seeing things take off here.” While DARPA provided initial funding for the consortium, that has “tailed off” over the last couple of years, he noted. The agency is aiming to fully transfer CONFERS leadership and resourcing responsibilities to industry by 2021, according to the agency. “I’m seeing the ability for it to become self-sustaining and it makes it easier for us as a government to become more on the observer side, rather than the funding and expertise side,” Master said. Consortium members already have robotic on-orbit satellite servicing vehicles in space. </w:t>
      </w:r>
      <w:r w:rsidRPr="0062248E">
        <w:rPr>
          <w:rFonts w:asciiTheme="majorHAnsi" w:hAnsiTheme="majorHAnsi" w:cstheme="majorHAnsi"/>
          <w:highlight w:val="green"/>
          <w:u w:val="single"/>
        </w:rPr>
        <w:t>SpaceLogistics</w:t>
      </w:r>
      <w:r w:rsidRPr="000310FF">
        <w:rPr>
          <w:rFonts w:asciiTheme="majorHAnsi" w:hAnsiTheme="majorHAnsi" w:cstheme="majorHAnsi"/>
          <w:u w:val="single"/>
        </w:rPr>
        <w:t xml:space="preserve">, a subsidiary of Northrop Grumman, </w:t>
      </w:r>
      <w:r w:rsidRPr="0062248E">
        <w:rPr>
          <w:rFonts w:asciiTheme="majorHAnsi" w:hAnsiTheme="majorHAnsi" w:cstheme="majorHAnsi"/>
          <w:highlight w:val="green"/>
          <w:u w:val="single"/>
        </w:rPr>
        <w:t>launched its first satellite servicing vehicle</w:t>
      </w:r>
      <w:r w:rsidRPr="000310FF">
        <w:rPr>
          <w:rFonts w:asciiTheme="majorHAnsi" w:hAnsiTheme="majorHAnsi" w:cstheme="majorHAnsi"/>
          <w:u w:val="single"/>
        </w:rPr>
        <w:t xml:space="preserve">, the Mission Extension Vehicle, or </w:t>
      </w:r>
      <w:r w:rsidRPr="0062248E">
        <w:rPr>
          <w:rFonts w:asciiTheme="majorHAnsi" w:hAnsiTheme="majorHAnsi" w:cstheme="majorHAnsi"/>
          <w:highlight w:val="green"/>
          <w:u w:val="single"/>
        </w:rPr>
        <w:t>MEV-1</w:t>
      </w:r>
      <w:r w:rsidRPr="000310FF">
        <w:rPr>
          <w:rFonts w:asciiTheme="majorHAnsi" w:hAnsiTheme="majorHAnsi" w:cstheme="majorHAnsi"/>
          <w:sz w:val="16"/>
        </w:rPr>
        <w:t xml:space="preserve">, in 2019. In early 2020, </w:t>
      </w:r>
      <w:r w:rsidRPr="000310FF">
        <w:rPr>
          <w:rFonts w:asciiTheme="majorHAnsi" w:hAnsiTheme="majorHAnsi" w:cstheme="majorHAnsi"/>
          <w:u w:val="single"/>
        </w:rPr>
        <w:t xml:space="preserve">the vehicle </w:t>
      </w:r>
      <w:r w:rsidRPr="0062248E">
        <w:rPr>
          <w:rFonts w:asciiTheme="majorHAnsi" w:hAnsiTheme="majorHAnsi" w:cstheme="majorHAnsi"/>
          <w:highlight w:val="green"/>
          <w:u w:val="single"/>
        </w:rPr>
        <w:t>successfully docked</w:t>
      </w:r>
      <w:r w:rsidRPr="000310FF">
        <w:rPr>
          <w:rFonts w:asciiTheme="majorHAnsi" w:hAnsiTheme="majorHAnsi" w:cstheme="majorHAnsi"/>
          <w:u w:val="single"/>
        </w:rPr>
        <w:t xml:space="preserve"> on Intelsat 901, a communications satellite that is positioned in geostationary orbit</w:t>
      </w:r>
      <w:r w:rsidRPr="000310FF">
        <w:rPr>
          <w:rFonts w:asciiTheme="majorHAnsi" w:hAnsiTheme="majorHAnsi" w:cstheme="majorHAnsi"/>
          <w:sz w:val="16"/>
        </w:rPr>
        <w:t xml:space="preserve">. The MEV-1 will provide the satellite with life-extension services for five years, Tom Wilson, president of SpaceLogistics, said during the forum. The Mission Extension Vehicle is designed to dock with satellites whose fuel is almost depleted. After docking, </w:t>
      </w:r>
      <w:r w:rsidRPr="000310FF">
        <w:rPr>
          <w:rFonts w:asciiTheme="majorHAnsi" w:hAnsiTheme="majorHAnsi" w:cstheme="majorHAnsi"/>
          <w:u w:val="single"/>
        </w:rPr>
        <w:t>the MEV can use its thrusters and fuel supply to control the orbit of the satellite, providing what the company calls docked life extensions, said Joe Anderson, vice president of operations and business development at SpaceLogistics.</w:t>
      </w:r>
      <w:r w:rsidRPr="000310FF">
        <w:rPr>
          <w:rFonts w:asciiTheme="majorHAnsi" w:hAnsiTheme="majorHAnsi" w:cstheme="majorHAnsi"/>
          <w:sz w:val="16"/>
        </w:rPr>
        <w:t xml:space="preserve"> Once the customer no longer needs the service, the MEV will undock and proceed on to its next client. “After docking, [MEV-1] took over both the orbit and attitude control of the combined vehicle stack, relocated the 901 to its new operational location over the Atlantic Ocean region while removing over one-and-a-half degrees of inclination,” Anderson said. “The MEV-1 remains docked to the 901 today providing critical life-extension services and is expected to continue operating this way for the next four-and-a-half years.” </w:t>
      </w: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successful docking</w:t>
      </w:r>
      <w:r w:rsidRPr="000310FF">
        <w:rPr>
          <w:rFonts w:asciiTheme="majorHAnsi" w:hAnsiTheme="majorHAnsi" w:cstheme="majorHAnsi"/>
          <w:u w:val="single"/>
        </w:rPr>
        <w:t xml:space="preserve"> of MEV-1 with Intelsat 901 </w:t>
      </w:r>
      <w:r w:rsidRPr="0062248E">
        <w:rPr>
          <w:rFonts w:asciiTheme="majorHAnsi" w:hAnsiTheme="majorHAnsi" w:cstheme="majorHAnsi"/>
          <w:highlight w:val="green"/>
          <w:u w:val="single"/>
        </w:rPr>
        <w:t>shows major maturation in the industry</w:t>
      </w:r>
      <w:r w:rsidRPr="000310FF">
        <w:rPr>
          <w:rFonts w:asciiTheme="majorHAnsi" w:hAnsiTheme="majorHAnsi" w:cstheme="majorHAnsi"/>
          <w:sz w:val="16"/>
        </w:rPr>
        <w:t xml:space="preserve">, Master said. “That’s going to be a </w:t>
      </w:r>
      <w:r w:rsidRPr="000310FF">
        <w:rPr>
          <w:rFonts w:asciiTheme="majorHAnsi" w:hAnsiTheme="majorHAnsi" w:cstheme="majorHAnsi"/>
          <w:u w:val="single"/>
        </w:rPr>
        <w:t>big proof of the business for everybody involved in this industry to move forward,” he added.</w:t>
      </w:r>
      <w:r w:rsidRPr="000310FF">
        <w:rPr>
          <w:rFonts w:asciiTheme="majorHAnsi" w:hAnsiTheme="majorHAnsi" w:cstheme="majorHAnsi"/>
          <w:sz w:val="16"/>
        </w:rPr>
        <w:t xml:space="preserve"> </w:t>
      </w:r>
      <w:r w:rsidRPr="000310FF">
        <w:rPr>
          <w:rFonts w:asciiTheme="majorHAnsi" w:hAnsiTheme="majorHAnsi" w:cstheme="majorHAnsi"/>
          <w:u w:val="single"/>
        </w:rPr>
        <w:t xml:space="preserve">The second iteration of the vehicle, </w:t>
      </w:r>
      <w:r w:rsidRPr="0062248E">
        <w:rPr>
          <w:rFonts w:asciiTheme="majorHAnsi" w:hAnsiTheme="majorHAnsi" w:cstheme="majorHAnsi"/>
          <w:highlight w:val="green"/>
          <w:u w:val="single"/>
        </w:rPr>
        <w:t>MEV-2, is en route to Intelsat 10-02</w:t>
      </w:r>
      <w:r w:rsidRPr="000310FF">
        <w:rPr>
          <w:rFonts w:asciiTheme="majorHAnsi" w:hAnsiTheme="majorHAnsi" w:cstheme="majorHAnsi"/>
          <w:u w:val="single"/>
        </w:rPr>
        <w:t xml:space="preserve">, another communications satellite. </w:t>
      </w:r>
      <w:r w:rsidRPr="000310FF">
        <w:rPr>
          <w:rFonts w:asciiTheme="majorHAnsi" w:hAnsiTheme="majorHAnsi" w:cstheme="majorHAnsi"/>
          <w:sz w:val="16"/>
        </w:rPr>
        <w:t xml:space="preserve">MEV-2, which launched in August, is expected to arrive in geostationary orbit in late January, Anderson said. Docking should occur in the February to March timeframe. SpaceLogistics is working on another robotic satellite servicing system called the Mission Robotic Vehicle, or MRV. DARPA selected the company as its commercial partner for the agency’s Robotic Servicing of Geosynchronous Satellites, or RSGS, program in March 2020. Objectives for the program include enhanced capabilities such as in-orbit repair, augmentation, assembly, detailed inspection and relocation of client satellites. Through the agreement, DARPA will provide the robotics payload for the MRV. The payload was developed by the Naval Research Laboratory and consists of two robotic arms and a number of other tools and sensors. </w:t>
      </w:r>
      <w:r w:rsidRPr="0062248E">
        <w:rPr>
          <w:rFonts w:asciiTheme="majorHAnsi" w:hAnsiTheme="majorHAnsi" w:cstheme="majorHAnsi"/>
          <w:highlight w:val="green"/>
          <w:u w:val="single"/>
        </w:rPr>
        <w:t>SpaceLogistics will provide</w:t>
      </w:r>
      <w:r w:rsidRPr="000310FF">
        <w:rPr>
          <w:rFonts w:asciiTheme="majorHAnsi" w:hAnsiTheme="majorHAnsi" w:cstheme="majorHAnsi"/>
          <w:u w:val="single"/>
        </w:rPr>
        <w:t xml:space="preserve"> its </w:t>
      </w:r>
      <w:r w:rsidRPr="0062248E">
        <w:rPr>
          <w:rFonts w:asciiTheme="majorHAnsi" w:hAnsiTheme="majorHAnsi" w:cstheme="majorHAnsi"/>
          <w:highlight w:val="green"/>
          <w:u w:val="single"/>
        </w:rPr>
        <w:t>Mission Robotic Vehicle</w:t>
      </w:r>
      <w:r w:rsidRPr="000310FF">
        <w:rPr>
          <w:rFonts w:asciiTheme="majorHAnsi" w:hAnsiTheme="majorHAnsi" w:cstheme="majorHAnsi"/>
          <w:u w:val="single"/>
        </w:rPr>
        <w:t xml:space="preserve"> which was developed by leveraging </w:t>
      </w:r>
      <w:r w:rsidRPr="000310FF">
        <w:rPr>
          <w:rFonts w:asciiTheme="majorHAnsi" w:hAnsiTheme="majorHAnsi" w:cstheme="majorHAnsi"/>
          <w:u w:val="single"/>
        </w:rPr>
        <w:lastRenderedPageBreak/>
        <w:t>capabilities from its MEVs, the company said in a press release. Launch of this new system is planned for 2023.</w:t>
      </w:r>
      <w:r w:rsidRPr="000310FF">
        <w:rPr>
          <w:rFonts w:asciiTheme="majorHAnsi" w:hAnsiTheme="majorHAnsi" w:cstheme="majorHAnsi"/>
          <w:sz w:val="16"/>
        </w:rPr>
        <w:t xml:space="preserve"> “From our perspective here at DARPA, the signing of ... another partnership with SpaceLogistics for our RSGS mission are all sorts of things that were big in moving this entire industry forward,” Master said. Meanwhile, another member of CONFERS is focusing its efforts on “in-space” transportations services. </w:t>
      </w:r>
      <w:r w:rsidRPr="0062248E">
        <w:rPr>
          <w:rFonts w:asciiTheme="majorHAnsi" w:hAnsiTheme="majorHAnsi" w:cstheme="majorHAnsi"/>
          <w:highlight w:val="green"/>
          <w:u w:val="single"/>
        </w:rPr>
        <w:t>Momentus</w:t>
      </w:r>
      <w:r w:rsidRPr="000310FF">
        <w:rPr>
          <w:rFonts w:asciiTheme="majorHAnsi" w:hAnsiTheme="majorHAnsi" w:cstheme="majorHAnsi"/>
          <w:u w:val="single"/>
        </w:rPr>
        <w:t xml:space="preserve">, a California-based startup, </w:t>
      </w:r>
      <w:r w:rsidRPr="0062248E">
        <w:rPr>
          <w:rFonts w:asciiTheme="majorHAnsi" w:hAnsiTheme="majorHAnsi" w:cstheme="majorHAnsi"/>
          <w:highlight w:val="green"/>
          <w:u w:val="single"/>
        </w:rPr>
        <w:t>created a transportation vehicle</w:t>
      </w:r>
      <w:r w:rsidRPr="000310FF">
        <w:rPr>
          <w:rFonts w:asciiTheme="majorHAnsi" w:hAnsiTheme="majorHAnsi" w:cstheme="majorHAnsi"/>
          <w:u w:val="single"/>
        </w:rPr>
        <w:t xml:space="preserve"> to move satellites into different orbits, said Rob Schwarz, chief technology officer of the company</w:t>
      </w:r>
      <w:r w:rsidRPr="000310FF">
        <w:rPr>
          <w:rFonts w:asciiTheme="majorHAnsi" w:hAnsiTheme="majorHAnsi" w:cstheme="majorHAnsi"/>
          <w:sz w:val="16"/>
        </w:rPr>
        <w:t xml:space="preserve">. “The </w:t>
      </w:r>
      <w:r w:rsidRPr="000310FF">
        <w:rPr>
          <w:rFonts w:asciiTheme="majorHAnsi" w:hAnsiTheme="majorHAnsi" w:cstheme="majorHAnsi"/>
          <w:u w:val="single"/>
        </w:rPr>
        <w:t>concept for our transfer vehicles is that initially we will launch with an assembly of small satellites — and larger vehicles will carry larger satellites — to the initial launch orbit,”</w:t>
      </w:r>
      <w:r w:rsidRPr="000310FF">
        <w:rPr>
          <w:rFonts w:asciiTheme="majorHAnsi" w:hAnsiTheme="majorHAnsi" w:cstheme="majorHAnsi"/>
          <w:sz w:val="16"/>
        </w:rPr>
        <w:t xml:space="preserve"> Schwarz said. “We find the cheapest access into orbit whether it be on a large launch vehicle or a small one, and once we’re in space then we do the custom orbit delivery of our customers.” The </w:t>
      </w:r>
      <w:r w:rsidRPr="0062248E">
        <w:rPr>
          <w:rFonts w:asciiTheme="majorHAnsi" w:hAnsiTheme="majorHAnsi" w:cstheme="majorHAnsi"/>
          <w:highlight w:val="green"/>
          <w:u w:val="single"/>
        </w:rPr>
        <w:t>servicing vehicle</w:t>
      </w:r>
      <w:r w:rsidRPr="000310FF">
        <w:rPr>
          <w:rFonts w:asciiTheme="majorHAnsi" w:hAnsiTheme="majorHAnsi" w:cstheme="majorHAnsi"/>
          <w:u w:val="single"/>
        </w:rPr>
        <w:t xml:space="preserve">, known as </w:t>
      </w:r>
      <w:r w:rsidRPr="0062248E">
        <w:rPr>
          <w:rFonts w:asciiTheme="majorHAnsi" w:hAnsiTheme="majorHAnsi" w:cstheme="majorHAnsi"/>
          <w:highlight w:val="green"/>
          <w:u w:val="single"/>
        </w:rPr>
        <w:t>Vigoride</w:t>
      </w:r>
      <w:r w:rsidRPr="000310FF">
        <w:rPr>
          <w:rFonts w:asciiTheme="majorHAnsi" w:hAnsiTheme="majorHAnsi" w:cstheme="majorHAnsi"/>
          <w:u w:val="single"/>
        </w:rPr>
        <w:t>, was designed to support small satellites and cubesats in low-Earth orbit</w:t>
      </w:r>
      <w:r w:rsidRPr="000310FF">
        <w:rPr>
          <w:rFonts w:asciiTheme="majorHAnsi" w:hAnsiTheme="majorHAnsi" w:cstheme="majorHAnsi"/>
          <w:sz w:val="16"/>
        </w:rPr>
        <w:t>. Although Vigoride will eventually be de-orbited after use, the company’s next generation of vehicles will be reusable. This next-generation of platforms will be introduced in 2023, Schwarz said. The reusable vehicles will be equipped with robotic arms and are expected to be capable of performing proximity maneuvers, docking and refueling and other in-orbit servicing.</w:t>
      </w:r>
    </w:p>
    <w:p w14:paraId="3B4C6AC4"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Commercial OOS are different from normal sats</w:t>
      </w:r>
    </w:p>
    <w:p w14:paraId="7DA8A4C9"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Krolikowski</w:t>
      </w:r>
      <w:r w:rsidRPr="000310FF">
        <w:rPr>
          <w:rFonts w:asciiTheme="majorHAnsi" w:hAnsiTheme="majorHAnsi" w:cstheme="majorHAnsi"/>
        </w:rPr>
        <w:t xml:space="preserve">, A., </w:t>
      </w:r>
      <w:r w:rsidRPr="000310FF">
        <w:rPr>
          <w:rStyle w:val="Style13ptBold"/>
          <w:rFonts w:asciiTheme="majorHAnsi" w:hAnsiTheme="majorHAnsi" w:cstheme="majorHAnsi"/>
        </w:rPr>
        <w:t>&amp; David</w:t>
      </w:r>
      <w:r w:rsidRPr="000310FF">
        <w:rPr>
          <w:rFonts w:asciiTheme="majorHAnsi" w:hAnsiTheme="majorHAnsi" w:cstheme="majorHAnsi"/>
        </w:rPr>
        <w:t xml:space="preserve">, </w:t>
      </w:r>
      <w:r w:rsidRPr="000310FF">
        <w:rPr>
          <w:rFonts w:asciiTheme="majorHAnsi" w:hAnsiTheme="majorHAnsi" w:cstheme="majorHAnsi"/>
          <w:sz w:val="18"/>
          <w:szCs w:val="20"/>
        </w:rPr>
        <w:t>E. (2013). Commercial On-Orbit Satellite Servicing: National and International Policy Considerations Raised by Industry Proposals. New Space, 1(1), 29–41. doi:10.1089/space.2013.0002</w:t>
      </w:r>
    </w:p>
    <w:p w14:paraId="49C6AD14" w14:textId="77777777" w:rsidR="00FD020A" w:rsidRPr="000310FF" w:rsidRDefault="00FD020A" w:rsidP="00FD020A">
      <w:pPr>
        <w:rPr>
          <w:rFonts w:asciiTheme="majorHAnsi" w:hAnsiTheme="majorHAnsi" w:cstheme="majorHAnsi"/>
          <w:sz w:val="16"/>
        </w:rPr>
      </w:pPr>
      <w:r w:rsidRPr="0062248E">
        <w:rPr>
          <w:rFonts w:asciiTheme="majorHAnsi" w:hAnsiTheme="majorHAnsi" w:cstheme="majorHAnsi"/>
          <w:highlight w:val="green"/>
          <w:u w:val="single"/>
        </w:rPr>
        <w:t>Proximity operations</w:t>
      </w:r>
      <w:r w:rsidRPr="000310FF">
        <w:rPr>
          <w:rFonts w:asciiTheme="majorHAnsi" w:hAnsiTheme="majorHAnsi" w:cstheme="majorHAnsi"/>
          <w:sz w:val="16"/>
        </w:rPr>
        <w:t xml:space="preserve">. </w:t>
      </w:r>
      <w:r w:rsidRPr="000310FF">
        <w:rPr>
          <w:rFonts w:asciiTheme="majorHAnsi" w:hAnsiTheme="majorHAnsi" w:cstheme="majorHAnsi"/>
          <w:u w:val="single"/>
        </w:rPr>
        <w:t xml:space="preserve">Even if </w:t>
      </w:r>
      <w:r w:rsidRPr="0062248E">
        <w:rPr>
          <w:rFonts w:asciiTheme="majorHAnsi" w:hAnsiTheme="majorHAnsi" w:cstheme="majorHAnsi"/>
          <w:highlight w:val="green"/>
          <w:u w:val="single"/>
        </w:rPr>
        <w:t>servicing spacecraft</w:t>
      </w:r>
      <w:r w:rsidRPr="000310FF">
        <w:rPr>
          <w:rFonts w:asciiTheme="majorHAnsi" w:hAnsiTheme="majorHAnsi" w:cstheme="majorHAnsi"/>
          <w:u w:val="single"/>
        </w:rPr>
        <w:t xml:space="preserve"> were not equipped with specialized cameras or robotics, the conduct of servicing missions could </w:t>
      </w:r>
      <w:r w:rsidRPr="0062248E">
        <w:rPr>
          <w:rFonts w:asciiTheme="majorHAnsi" w:hAnsiTheme="majorHAnsi" w:cstheme="majorHAnsi"/>
          <w:highlight w:val="green"/>
          <w:u w:val="single"/>
        </w:rPr>
        <w:t>alarm</w:t>
      </w:r>
      <w:r w:rsidRPr="000310FF">
        <w:rPr>
          <w:rFonts w:asciiTheme="majorHAnsi" w:hAnsiTheme="majorHAnsi" w:cstheme="majorHAnsi"/>
          <w:u w:val="single"/>
        </w:rPr>
        <w:t xml:space="preserve"> other </w:t>
      </w:r>
      <w:r w:rsidRPr="0062248E">
        <w:rPr>
          <w:rFonts w:asciiTheme="majorHAnsi" w:hAnsiTheme="majorHAnsi" w:cstheme="majorHAnsi"/>
          <w:highlight w:val="green"/>
          <w:u w:val="single"/>
        </w:rPr>
        <w:t>satellite operators</w:t>
      </w:r>
      <w:r w:rsidRPr="000310FF">
        <w:rPr>
          <w:rFonts w:asciiTheme="majorHAnsi" w:hAnsiTheme="majorHAnsi" w:cstheme="majorHAnsi"/>
          <w:u w:val="single"/>
        </w:rPr>
        <w:t xml:space="preserve"> because it constitutes a form of proximity operation on orbit</w:t>
      </w:r>
      <w:r w:rsidRPr="000310FF">
        <w:rPr>
          <w:rFonts w:asciiTheme="majorHAnsi" w:hAnsiTheme="majorHAnsi" w:cstheme="majorHAnsi"/>
          <w:sz w:val="16"/>
        </w:rPr>
        <w:t xml:space="preserve">. Proximity </w:t>
      </w:r>
      <w:r w:rsidRPr="000310FF">
        <w:rPr>
          <w:rFonts w:asciiTheme="majorHAnsi" w:hAnsiTheme="majorHAnsi" w:cstheme="majorHAnsi"/>
          <w:u w:val="single"/>
        </w:rPr>
        <w:t>operations involve the approach on orbit of one satellite by another to within a distance of 25 km or less</w:t>
      </w:r>
      <w:r w:rsidRPr="000310FF">
        <w:rPr>
          <w:rFonts w:asciiTheme="majorHAnsi" w:hAnsiTheme="majorHAnsi" w:cstheme="majorHAnsi"/>
          <w:sz w:val="16"/>
        </w:rPr>
        <w:t xml:space="preserve">. Proximity operations are </w:t>
      </w:r>
      <w:r w:rsidRPr="000310FF">
        <w:rPr>
          <w:rFonts w:asciiTheme="majorHAnsi" w:hAnsiTheme="majorHAnsi" w:cstheme="majorHAnsi"/>
          <w:u w:val="single"/>
        </w:rPr>
        <w:t xml:space="preserve">inherently risky and </w:t>
      </w:r>
      <w:r w:rsidRPr="0062248E">
        <w:rPr>
          <w:rFonts w:asciiTheme="majorHAnsi" w:hAnsiTheme="majorHAnsi" w:cstheme="majorHAnsi"/>
          <w:highlight w:val="green"/>
          <w:u w:val="single"/>
        </w:rPr>
        <w:t>trigger concerns about co-orbital a</w:t>
      </w:r>
      <w:r w:rsidRPr="000310FF">
        <w:rPr>
          <w:rFonts w:asciiTheme="majorHAnsi" w:hAnsiTheme="majorHAnsi" w:cstheme="majorHAnsi"/>
          <w:u w:val="single"/>
        </w:rPr>
        <w:t>nti-</w:t>
      </w:r>
      <w:r w:rsidRPr="0062248E">
        <w:rPr>
          <w:rFonts w:asciiTheme="majorHAnsi" w:hAnsiTheme="majorHAnsi" w:cstheme="majorHAnsi"/>
          <w:highlight w:val="green"/>
          <w:u w:val="single"/>
        </w:rPr>
        <w:t>sat</w:t>
      </w:r>
      <w:r w:rsidRPr="000310FF">
        <w:rPr>
          <w:rFonts w:asciiTheme="majorHAnsi" w:hAnsiTheme="majorHAnsi" w:cstheme="majorHAnsi"/>
          <w:u w:val="single"/>
        </w:rPr>
        <w:t xml:space="preserve">ellite </w:t>
      </w:r>
      <w:r w:rsidRPr="0062248E">
        <w:rPr>
          <w:rFonts w:asciiTheme="majorHAnsi" w:hAnsiTheme="majorHAnsi" w:cstheme="majorHAnsi"/>
          <w:highlight w:val="green"/>
          <w:u w:val="single"/>
        </w:rPr>
        <w:t>capabilities</w:t>
      </w:r>
      <w:r w:rsidRPr="000310FF">
        <w:rPr>
          <w:rFonts w:asciiTheme="majorHAnsi" w:hAnsiTheme="majorHAnsi" w:cstheme="majorHAnsi"/>
          <w:sz w:val="16"/>
        </w:rPr>
        <w:t xml:space="preserve">. A </w:t>
      </w:r>
      <w:r w:rsidRPr="000310FF">
        <w:rPr>
          <w:rFonts w:asciiTheme="majorHAnsi" w:hAnsiTheme="majorHAnsi" w:cstheme="majorHAnsi"/>
          <w:u w:val="single"/>
        </w:rPr>
        <w:t>servicing vehicle such as MDA’s will be highly mobile and maneuverable.</w:t>
      </w:r>
      <w:r w:rsidRPr="000310FF">
        <w:rPr>
          <w:rFonts w:asciiTheme="majorHAnsi" w:hAnsiTheme="majorHAnsi" w:cstheme="majorHAnsi"/>
          <w:sz w:val="16"/>
        </w:rPr>
        <w:t xml:space="preserve"> As it travels in and through its orbit, it may approach nontarget satellites and conduct operations in their vicinity, passing as close as within several kilometers. </w:t>
      </w:r>
      <w:r w:rsidRPr="000310FF">
        <w:rPr>
          <w:rFonts w:asciiTheme="majorHAnsi" w:hAnsiTheme="majorHAnsi" w:cstheme="majorHAnsi"/>
          <w:u w:val="single"/>
        </w:rPr>
        <w:t xml:space="preserve">These nontarget satellites will include different countries’ government and commercial satellites, whose operators are likely to be concerned by these approaches and movements. </w:t>
      </w:r>
      <w:r w:rsidRPr="0062248E">
        <w:rPr>
          <w:rFonts w:asciiTheme="majorHAnsi" w:hAnsiTheme="majorHAnsi" w:cstheme="majorHAnsi"/>
          <w:highlight w:val="green"/>
          <w:u w:val="single"/>
        </w:rPr>
        <w:t>Servicing accidents near their satellites could lead to collisions</w:t>
      </w:r>
      <w:r w:rsidRPr="000310FF">
        <w:rPr>
          <w:rFonts w:asciiTheme="majorHAnsi" w:hAnsiTheme="majorHAnsi" w:cstheme="majorHAnsi"/>
          <w:u w:val="single"/>
        </w:rPr>
        <w:t xml:space="preserve"> and unnecessary or uncontrolled close approaches</w:t>
      </w:r>
      <w:r w:rsidRPr="000310FF">
        <w:rPr>
          <w:rFonts w:asciiTheme="majorHAnsi" w:hAnsiTheme="majorHAnsi" w:cstheme="majorHAnsi"/>
          <w:sz w:val="16"/>
        </w:rPr>
        <w:t xml:space="preserve">. In addition, while travelling through the geostationary belt, </w:t>
      </w:r>
      <w:r w:rsidRPr="000310FF">
        <w:rPr>
          <w:rFonts w:asciiTheme="majorHAnsi" w:hAnsiTheme="majorHAnsi" w:cstheme="majorHAnsi"/>
          <w:u w:val="single"/>
        </w:rPr>
        <w:t xml:space="preserve">a </w:t>
      </w:r>
      <w:r w:rsidRPr="0062248E">
        <w:rPr>
          <w:rFonts w:asciiTheme="majorHAnsi" w:hAnsiTheme="majorHAnsi" w:cstheme="majorHAnsi"/>
          <w:highlight w:val="green"/>
          <w:u w:val="single"/>
        </w:rPr>
        <w:t>servicing vehicle could</w:t>
      </w:r>
      <w:r w:rsidRPr="000310FF">
        <w:rPr>
          <w:rFonts w:asciiTheme="majorHAnsi" w:hAnsiTheme="majorHAnsi" w:cstheme="majorHAnsi"/>
          <w:u w:val="single"/>
        </w:rPr>
        <w:t xml:space="preserve"> intentionally or unintentionally </w:t>
      </w:r>
      <w:r w:rsidRPr="0062248E">
        <w:rPr>
          <w:rFonts w:asciiTheme="majorHAnsi" w:hAnsiTheme="majorHAnsi" w:cstheme="majorHAnsi"/>
          <w:highlight w:val="green"/>
          <w:u w:val="single"/>
        </w:rPr>
        <w:t>interfere with signals from other satellites</w:t>
      </w:r>
      <w:r w:rsidRPr="000310FF">
        <w:rPr>
          <w:rFonts w:asciiTheme="majorHAnsi" w:hAnsiTheme="majorHAnsi" w:cstheme="majorHAnsi"/>
          <w:u w:val="single"/>
        </w:rPr>
        <w:t xml:space="preserve"> on its course</w:t>
      </w:r>
      <w:r w:rsidRPr="000310FF">
        <w:rPr>
          <w:rFonts w:asciiTheme="majorHAnsi" w:hAnsiTheme="majorHAnsi" w:cstheme="majorHAnsi"/>
          <w:sz w:val="16"/>
        </w:rPr>
        <w:t xml:space="preserve">. </w:t>
      </w:r>
      <w:r w:rsidRPr="000310FF">
        <w:rPr>
          <w:rFonts w:asciiTheme="majorHAnsi" w:hAnsiTheme="majorHAnsi" w:cstheme="majorHAnsi"/>
          <w:u w:val="single"/>
        </w:rPr>
        <w:t xml:space="preserve">While all commercial satellites in transit through that orbit pose this risk, the </w:t>
      </w:r>
      <w:r w:rsidRPr="0062248E">
        <w:rPr>
          <w:rFonts w:asciiTheme="majorHAnsi" w:hAnsiTheme="majorHAnsi" w:cstheme="majorHAnsi"/>
          <w:highlight w:val="green"/>
          <w:u w:val="single"/>
        </w:rPr>
        <w:t>frequent movements</w:t>
      </w:r>
      <w:r w:rsidRPr="000310FF">
        <w:rPr>
          <w:rFonts w:asciiTheme="majorHAnsi" w:hAnsiTheme="majorHAnsi" w:cstheme="majorHAnsi"/>
          <w:u w:val="single"/>
        </w:rPr>
        <w:t xml:space="preserve"> expected of servicing satellites </w:t>
      </w:r>
      <w:r w:rsidRPr="0062248E">
        <w:rPr>
          <w:rFonts w:asciiTheme="majorHAnsi" w:hAnsiTheme="majorHAnsi" w:cstheme="majorHAnsi"/>
          <w:highlight w:val="green"/>
          <w:u w:val="single"/>
        </w:rPr>
        <w:t>makes them a greater concern</w:t>
      </w:r>
      <w:r w:rsidRPr="000310FF">
        <w:rPr>
          <w:rFonts w:asciiTheme="majorHAnsi" w:hAnsiTheme="majorHAnsi" w:cstheme="majorHAnsi"/>
          <w:u w:val="single"/>
        </w:rPr>
        <w:t xml:space="preserve"> for other satellite operators.</w:t>
      </w:r>
      <w:r w:rsidRPr="000310FF">
        <w:rPr>
          <w:rFonts w:asciiTheme="majorHAnsi" w:hAnsiTheme="majorHAnsi" w:cstheme="majorHAnsi"/>
          <w:sz w:val="16"/>
        </w:rPr>
        <w:t xml:space="preserve"> MDA representatives proposed to address this difficulty by extending existing protocols mitigating interference caused by transiting commercial satellites. These </w:t>
      </w:r>
      <w:r w:rsidRPr="000310FF">
        <w:rPr>
          <w:rFonts w:asciiTheme="majorHAnsi" w:hAnsiTheme="majorHAnsi" w:cstheme="majorHAnsi"/>
          <w:u w:val="single"/>
        </w:rPr>
        <w:t>rules require them to disable their signal uplinks and downlinks while they are in range of other active satellites</w:t>
      </w:r>
      <w:r w:rsidRPr="000310FF">
        <w:rPr>
          <w:rFonts w:asciiTheme="majorHAnsi" w:hAnsiTheme="majorHAnsi" w:cstheme="majorHAnsi"/>
          <w:sz w:val="16"/>
        </w:rPr>
        <w:t xml:space="preserve">.35 </w:t>
      </w:r>
      <w:r w:rsidRPr="000310FF">
        <w:rPr>
          <w:rFonts w:asciiTheme="majorHAnsi" w:hAnsiTheme="majorHAnsi" w:cstheme="majorHAnsi"/>
          <w:u w:val="single"/>
        </w:rPr>
        <w:t>Industry proponents advocate applying these rules to servicing craft</w:t>
      </w:r>
      <w:r w:rsidRPr="000310FF">
        <w:rPr>
          <w:rFonts w:asciiTheme="majorHAnsi" w:hAnsiTheme="majorHAnsi" w:cstheme="majorHAnsi"/>
          <w:sz w:val="16"/>
        </w:rPr>
        <w:t xml:space="preserve">. Beyond concerns about accidental interference, </w:t>
      </w:r>
      <w:r w:rsidRPr="000310FF">
        <w:rPr>
          <w:rFonts w:asciiTheme="majorHAnsi" w:hAnsiTheme="majorHAnsi" w:cstheme="majorHAnsi"/>
          <w:u w:val="single"/>
        </w:rPr>
        <w:t xml:space="preserve">the </w:t>
      </w:r>
      <w:r w:rsidRPr="0062248E">
        <w:rPr>
          <w:rFonts w:asciiTheme="majorHAnsi" w:hAnsiTheme="majorHAnsi" w:cstheme="majorHAnsi"/>
          <w:highlight w:val="green"/>
          <w:u w:val="single"/>
        </w:rPr>
        <w:t>advent of commercial servicing</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raise suspicion and mistrust</w:t>
      </w:r>
      <w:r w:rsidRPr="000310FF">
        <w:rPr>
          <w:rFonts w:asciiTheme="majorHAnsi" w:hAnsiTheme="majorHAnsi" w:cstheme="majorHAnsi"/>
          <w:u w:val="single"/>
        </w:rPr>
        <w:t xml:space="preserve"> between countries with servicing industries and those whose national security space assets could be observed or disrupted with these new capabilities.</w:t>
      </w:r>
      <w:r w:rsidRPr="000310FF">
        <w:rPr>
          <w:rFonts w:asciiTheme="majorHAnsi" w:hAnsiTheme="majorHAnsi" w:cstheme="majorHAnsi"/>
          <w:sz w:val="16"/>
        </w:rPr>
        <w:t xml:space="preserve"> For example, </w:t>
      </w:r>
      <w:r w:rsidRPr="000310FF">
        <w:rPr>
          <w:rFonts w:asciiTheme="majorHAnsi" w:hAnsiTheme="majorHAnsi" w:cstheme="majorHAnsi"/>
          <w:u w:val="single"/>
        </w:rPr>
        <w:t xml:space="preserve">with </w:t>
      </w:r>
      <w:r w:rsidRPr="0062248E">
        <w:rPr>
          <w:rFonts w:asciiTheme="majorHAnsi" w:hAnsiTheme="majorHAnsi" w:cstheme="majorHAnsi"/>
          <w:highlight w:val="green"/>
          <w:u w:val="single"/>
        </w:rPr>
        <w:t>no means to independently verify</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what a servicing vehicle is doing on orbit</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decision makers</w:t>
      </w:r>
      <w:r w:rsidRPr="000310FF">
        <w:rPr>
          <w:rFonts w:asciiTheme="majorHAnsi" w:hAnsiTheme="majorHAnsi" w:cstheme="majorHAnsi"/>
          <w:u w:val="single"/>
        </w:rPr>
        <w:t xml:space="preserve"> in these countries might </w:t>
      </w:r>
      <w:r w:rsidRPr="0062248E">
        <w:rPr>
          <w:rFonts w:asciiTheme="majorHAnsi" w:hAnsiTheme="majorHAnsi" w:cstheme="majorHAnsi"/>
          <w:highlight w:val="green"/>
          <w:u w:val="single"/>
        </w:rPr>
        <w:t>fear</w:t>
      </w:r>
      <w:r w:rsidRPr="000310FF">
        <w:rPr>
          <w:rFonts w:asciiTheme="majorHAnsi" w:hAnsiTheme="majorHAnsi" w:cstheme="majorHAnsi"/>
          <w:u w:val="single"/>
        </w:rPr>
        <w:t xml:space="preserve"> that </w:t>
      </w:r>
      <w:r w:rsidRPr="0062248E">
        <w:rPr>
          <w:rFonts w:asciiTheme="majorHAnsi" w:hAnsiTheme="majorHAnsi" w:cstheme="majorHAnsi"/>
          <w:highlight w:val="green"/>
          <w:u w:val="single"/>
        </w:rPr>
        <w:t>a</w:t>
      </w:r>
      <w:r w:rsidRPr="000310FF">
        <w:rPr>
          <w:rFonts w:asciiTheme="majorHAnsi" w:hAnsiTheme="majorHAnsi" w:cstheme="majorHAnsi"/>
          <w:u w:val="single"/>
        </w:rPr>
        <w:t xml:space="preserve">n ostensibly </w:t>
      </w:r>
      <w:r w:rsidRPr="0062248E">
        <w:rPr>
          <w:rFonts w:asciiTheme="majorHAnsi" w:hAnsiTheme="majorHAnsi" w:cstheme="majorHAnsi"/>
          <w:highlight w:val="green"/>
          <w:u w:val="single"/>
        </w:rPr>
        <w:t>commercial servicing craft</w:t>
      </w:r>
      <w:r w:rsidRPr="000310FF">
        <w:rPr>
          <w:rFonts w:asciiTheme="majorHAnsi" w:hAnsiTheme="majorHAnsi" w:cstheme="majorHAnsi"/>
          <w:u w:val="single"/>
        </w:rPr>
        <w:t xml:space="preserve"> conducting a close approach of another satellite </w:t>
      </w:r>
      <w:r w:rsidRPr="0062248E">
        <w:rPr>
          <w:rFonts w:asciiTheme="majorHAnsi" w:hAnsiTheme="majorHAnsi" w:cstheme="majorHAnsi"/>
          <w:highlight w:val="green"/>
          <w:u w:val="single"/>
        </w:rPr>
        <w:t>is a disguised intelligence-gathering platform or military space weapon</w:t>
      </w:r>
      <w:r w:rsidRPr="000310FF">
        <w:rPr>
          <w:rFonts w:asciiTheme="majorHAnsi" w:hAnsiTheme="majorHAnsi" w:cstheme="majorHAnsi"/>
          <w:u w:val="single"/>
        </w:rPr>
        <w:t xml:space="preserve"> in development</w:t>
      </w:r>
      <w:r w:rsidRPr="000310FF">
        <w:rPr>
          <w:rFonts w:asciiTheme="majorHAnsi" w:hAnsiTheme="majorHAnsi" w:cstheme="majorHAnsi"/>
          <w:sz w:val="16"/>
        </w:rPr>
        <w:t>.36</w:t>
      </w:r>
    </w:p>
    <w:p w14:paraId="65EAAE0E"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Scenario 1 is dual use.</w:t>
      </w:r>
    </w:p>
    <w:p w14:paraId="77244E76"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OOS and ADR are space stalkers --- dual use capabilities for RPO make them functionally ASATs</w:t>
      </w:r>
    </w:p>
    <w:p w14:paraId="46E2FCFA"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Chow 18 </w:t>
      </w:r>
      <w:r w:rsidRPr="000310FF">
        <w:rPr>
          <w:rFonts w:asciiTheme="majorHAnsi" w:hAnsiTheme="majorHAnsi" w:cstheme="majorHAnsi"/>
          <w:sz w:val="15"/>
          <w:szCs w:val="16"/>
        </w:rPr>
        <w:t xml:space="preserve">[Brian G. Chow is an independent policy analyst with over 25 years as a senior physical scientist specializing in space and national security. He holds a PhD in physics from Case Western Reserve University and an MBA with distinction and PhD in finance from the University of Michigan.  “Space Arms Control: A Hybrid Approach.”  </w:t>
      </w:r>
      <w:r w:rsidRPr="000310FF">
        <w:rPr>
          <w:rFonts w:asciiTheme="majorHAnsi" w:hAnsiTheme="majorHAnsi" w:cstheme="majorHAnsi"/>
          <w:i/>
          <w:iCs/>
          <w:sz w:val="15"/>
          <w:szCs w:val="16"/>
        </w:rPr>
        <w:t>Strategic Studies Quarterly</w:t>
      </w:r>
      <w:r w:rsidRPr="000310FF">
        <w:rPr>
          <w:rFonts w:asciiTheme="majorHAnsi" w:hAnsiTheme="majorHAnsi" w:cstheme="majorHAnsi"/>
          <w:sz w:val="15"/>
          <w:szCs w:val="16"/>
        </w:rPr>
        <w:t>.  2018.  https://www.jstor.org/stable/pdf/26430818.pdf?refreqid=excelsior%3Af6af5543563608c17cad654c3a3caa9a&amp;ab_segments=&amp;origin=]</w:t>
      </w:r>
    </w:p>
    <w:p w14:paraId="0D0FE342" w14:textId="77777777" w:rsidR="00FD020A" w:rsidRPr="000310FF" w:rsidRDefault="00FD020A" w:rsidP="00FD020A">
      <w:pPr>
        <w:rPr>
          <w:rFonts w:asciiTheme="majorHAnsi" w:hAnsiTheme="majorHAnsi" w:cstheme="majorHAnsi"/>
          <w:u w:val="single"/>
        </w:rPr>
      </w:pPr>
      <w:r w:rsidRPr="000310FF">
        <w:rPr>
          <w:rFonts w:asciiTheme="majorHAnsi" w:hAnsiTheme="majorHAnsi" w:cstheme="majorHAnsi"/>
          <w:sz w:val="16"/>
        </w:rPr>
        <w:t xml:space="preserve">In June 2018, the United Nations Office for Outer Space Affairs will celebrate the 50th anniversary of the first United Nations Conference on the Exploration and Peaceful Uses of Outer Space. </w:t>
      </w:r>
      <w:r w:rsidRPr="000310FF">
        <w:rPr>
          <w:rFonts w:asciiTheme="majorHAnsi" w:hAnsiTheme="majorHAnsi" w:cstheme="majorHAnsi"/>
          <w:u w:val="single"/>
        </w:rPr>
        <w:t>The conference is an opportunity “for the international community to gather and consider the future course of global cooperation for the benefit of humankind</w:t>
      </w:r>
      <w:r w:rsidRPr="000310FF">
        <w:rPr>
          <w:rFonts w:asciiTheme="majorHAnsi" w:hAnsiTheme="majorHAnsi" w:cstheme="majorHAnsi"/>
          <w:sz w:val="16"/>
        </w:rPr>
        <w:t xml:space="preserve">.”1 Indeed, there is much to celebrate since the space age began because the world has reaped abundant benefits from satellites. We have established five treaties and a number of transparency and confidencebuilding measures for space activities.2 But, in spite of countless efforts, </w:t>
      </w:r>
      <w:r w:rsidRPr="000310FF">
        <w:rPr>
          <w:rFonts w:asciiTheme="majorHAnsi" w:hAnsiTheme="majorHAnsi" w:cstheme="majorHAnsi"/>
          <w:u w:val="single"/>
        </w:rPr>
        <w:t xml:space="preserve">these </w:t>
      </w:r>
      <w:r w:rsidRPr="0062248E">
        <w:rPr>
          <w:rFonts w:asciiTheme="majorHAnsi" w:hAnsiTheme="majorHAnsi" w:cstheme="majorHAnsi"/>
          <w:highlight w:val="green"/>
          <w:u w:val="single"/>
        </w:rPr>
        <w:t>treaties</w:t>
      </w:r>
      <w:r w:rsidRPr="000310FF">
        <w:rPr>
          <w:rFonts w:asciiTheme="majorHAnsi" w:hAnsiTheme="majorHAnsi" w:cstheme="majorHAnsi"/>
          <w:u w:val="single"/>
        </w:rPr>
        <w:t xml:space="preserve"> and measures focus on civil and commercial activities and </w:t>
      </w:r>
      <w:r w:rsidRPr="0062248E">
        <w:rPr>
          <w:rFonts w:asciiTheme="majorHAnsi" w:hAnsiTheme="majorHAnsi" w:cstheme="majorHAnsi"/>
          <w:highlight w:val="green"/>
          <w:u w:val="single"/>
        </w:rPr>
        <w:t>cannot control space weapons</w:t>
      </w:r>
      <w:r w:rsidRPr="000310FF">
        <w:rPr>
          <w:rFonts w:asciiTheme="majorHAnsi" w:hAnsiTheme="majorHAnsi" w:cstheme="majorHAnsi"/>
          <w:u w:val="single"/>
        </w:rPr>
        <w:t xml:space="preserve"> other than weapons of mass destruction in orbit.</w:t>
      </w:r>
      <w:r w:rsidRPr="000310FF">
        <w:rPr>
          <w:rFonts w:asciiTheme="majorHAnsi" w:hAnsiTheme="majorHAnsi" w:cstheme="majorHAnsi"/>
          <w:sz w:val="16"/>
        </w:rPr>
        <w:t xml:space="preserve"> </w:t>
      </w:r>
      <w:r w:rsidRPr="000310FF">
        <w:rPr>
          <w:rFonts w:asciiTheme="majorHAnsi" w:hAnsiTheme="majorHAnsi" w:cstheme="majorHAnsi"/>
          <w:u w:val="single"/>
        </w:rPr>
        <w:t xml:space="preserve">One of the </w:t>
      </w:r>
      <w:r w:rsidRPr="0062248E">
        <w:rPr>
          <w:rFonts w:asciiTheme="majorHAnsi" w:hAnsiTheme="majorHAnsi" w:cstheme="majorHAnsi"/>
          <w:highlight w:val="green"/>
          <w:u w:val="single"/>
        </w:rPr>
        <w:t>greatest emerging threats</w:t>
      </w:r>
      <w:r w:rsidRPr="000310FF">
        <w:rPr>
          <w:rFonts w:asciiTheme="majorHAnsi" w:hAnsiTheme="majorHAnsi" w:cstheme="majorHAnsi"/>
          <w:u w:val="single"/>
        </w:rPr>
        <w:t xml:space="preserve"> in space comes </w:t>
      </w:r>
      <w:r w:rsidRPr="0062248E">
        <w:rPr>
          <w:rFonts w:asciiTheme="majorHAnsi" w:hAnsiTheme="majorHAnsi" w:cstheme="majorHAnsi"/>
          <w:highlight w:val="green"/>
          <w:u w:val="single"/>
        </w:rPr>
        <w:t>from unmanned proximity operations.</w:t>
      </w:r>
      <w:r w:rsidRPr="000310FF">
        <w:rPr>
          <w:rFonts w:asciiTheme="majorHAnsi" w:hAnsiTheme="majorHAnsi" w:cstheme="majorHAnsi"/>
          <w:sz w:val="16"/>
        </w:rPr>
        <w:t xml:space="preserve"> These </w:t>
      </w:r>
      <w:r w:rsidRPr="000310FF">
        <w:rPr>
          <w:rFonts w:asciiTheme="majorHAnsi" w:hAnsiTheme="majorHAnsi" w:cstheme="majorHAnsi"/>
          <w:u w:val="single"/>
        </w:rPr>
        <w:t xml:space="preserve">operations require </w:t>
      </w:r>
      <w:r w:rsidRPr="0062248E">
        <w:rPr>
          <w:rFonts w:asciiTheme="majorHAnsi" w:hAnsiTheme="majorHAnsi" w:cstheme="majorHAnsi"/>
          <w:highlight w:val="green"/>
          <w:u w:val="single"/>
        </w:rPr>
        <w:t>maneuvering a spacecraft</w:t>
      </w:r>
      <w:r w:rsidRPr="000310FF">
        <w:rPr>
          <w:rFonts w:asciiTheme="majorHAnsi" w:hAnsiTheme="majorHAnsi" w:cstheme="majorHAnsi"/>
          <w:u w:val="single"/>
        </w:rPr>
        <w:t xml:space="preserve"> close enough to another object in space </w:t>
      </w:r>
      <w:r w:rsidRPr="0062248E">
        <w:rPr>
          <w:rFonts w:asciiTheme="majorHAnsi" w:hAnsiTheme="majorHAnsi" w:cstheme="majorHAnsi"/>
          <w:highlight w:val="green"/>
          <w:u w:val="single"/>
        </w:rPr>
        <w:t>to make physical contact</w:t>
      </w:r>
      <w:r w:rsidRPr="000310FF">
        <w:rPr>
          <w:rFonts w:asciiTheme="majorHAnsi" w:hAnsiTheme="majorHAnsi" w:cstheme="majorHAnsi"/>
          <w:u w:val="single"/>
        </w:rPr>
        <w:t xml:space="preserve"> with the other object or affect the object in some way.</w:t>
      </w:r>
      <w:r w:rsidRPr="000310FF">
        <w:rPr>
          <w:rFonts w:asciiTheme="majorHAnsi" w:hAnsiTheme="majorHAnsi" w:cstheme="majorHAnsi"/>
          <w:sz w:val="16"/>
        </w:rPr>
        <w:t xml:space="preserve">3 To date, </w:t>
      </w:r>
      <w:r w:rsidRPr="000310FF">
        <w:rPr>
          <w:rFonts w:asciiTheme="majorHAnsi" w:hAnsiTheme="majorHAnsi" w:cstheme="majorHAnsi"/>
          <w:u w:val="single"/>
        </w:rPr>
        <w:t>the intent of unmanned proximity operations has been for peaceful purposes such as active debris removal (</w:t>
      </w:r>
      <w:r w:rsidRPr="0062248E">
        <w:rPr>
          <w:rFonts w:asciiTheme="majorHAnsi" w:hAnsiTheme="majorHAnsi" w:cstheme="majorHAnsi"/>
          <w:highlight w:val="green"/>
          <w:u w:val="single"/>
        </w:rPr>
        <w:t>ADR) or</w:t>
      </w:r>
      <w:r w:rsidRPr="000310FF">
        <w:rPr>
          <w:rFonts w:asciiTheme="majorHAnsi" w:hAnsiTheme="majorHAnsi" w:cstheme="majorHAnsi"/>
          <w:u w:val="single"/>
        </w:rPr>
        <w:t xml:space="preserve"> on-orbit servicing (</w:t>
      </w:r>
      <w:r w:rsidRPr="0062248E">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However, </w:t>
      </w:r>
      <w:r w:rsidRPr="0062248E">
        <w:rPr>
          <w:rFonts w:asciiTheme="majorHAnsi" w:hAnsiTheme="majorHAnsi" w:cstheme="majorHAnsi"/>
          <w:highlight w:val="green"/>
          <w:u w:val="single"/>
        </w:rPr>
        <w:t>a spacecraft that can perform ADR or OOS can</w:t>
      </w:r>
      <w:r w:rsidRPr="000310FF">
        <w:rPr>
          <w:rFonts w:asciiTheme="majorHAnsi" w:hAnsiTheme="majorHAnsi" w:cstheme="majorHAnsi"/>
          <w:u w:val="single"/>
        </w:rPr>
        <w:t xml:space="preserve"> also be readily commanded to grapple and </w:t>
      </w:r>
      <w:r w:rsidRPr="0062248E">
        <w:rPr>
          <w:rFonts w:asciiTheme="majorHAnsi" w:hAnsiTheme="majorHAnsi" w:cstheme="majorHAnsi"/>
          <w:highlight w:val="green"/>
          <w:u w:val="single"/>
        </w:rPr>
        <w:t>destroy an adversary’s satellite</w:t>
      </w:r>
      <w:r w:rsidRPr="000310FF">
        <w:rPr>
          <w:rFonts w:asciiTheme="majorHAnsi" w:hAnsiTheme="majorHAnsi" w:cstheme="majorHAnsi"/>
          <w:sz w:val="16"/>
        </w:rPr>
        <w:t xml:space="preserve">. Currently the United States, China, Russia, the European Union, and other countries are pursuing </w:t>
      </w:r>
      <w:r w:rsidRPr="000310FF">
        <w:rPr>
          <w:rFonts w:asciiTheme="majorHAnsi" w:hAnsiTheme="majorHAnsi" w:cstheme="majorHAnsi"/>
          <w:u w:val="single"/>
        </w:rPr>
        <w:t>R&amp;D programs for satellites to perform ADR and OOS</w:t>
      </w:r>
      <w:r w:rsidRPr="000310FF">
        <w:rPr>
          <w:rFonts w:asciiTheme="majorHAnsi" w:hAnsiTheme="majorHAnsi" w:cstheme="majorHAnsi"/>
          <w:sz w:val="16"/>
        </w:rPr>
        <w:t xml:space="preserve">. Each nation is planning to provide such services in early 2020 and beyond. To perform these peaceful services, a country </w:t>
      </w:r>
      <w:r w:rsidRPr="000310FF">
        <w:rPr>
          <w:rFonts w:asciiTheme="majorHAnsi" w:hAnsiTheme="majorHAnsi" w:cstheme="majorHAnsi"/>
          <w:u w:val="single"/>
        </w:rPr>
        <w:t>needs to master the skill of unmanned proximity operations.</w:t>
      </w:r>
    </w:p>
    <w:p w14:paraId="358E05B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Threat of space stalkers causes miscalculation</w:t>
      </w:r>
    </w:p>
    <w:p w14:paraId="247CF8F2"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Chow ’17 - </w:t>
      </w:r>
      <w:r w:rsidRPr="000310FF">
        <w:rPr>
          <w:rFonts w:asciiTheme="majorHAnsi" w:hAnsiTheme="majorHAnsi" w:cstheme="majorHAnsi"/>
        </w:rPr>
        <w:t>independent policy analyst with over 25 years as a senior physical scientist specializing in space and national security. He holds a PhD in physics from Case Western Reserve University and an MBA with distinction and PhD in finance from the University of Michigan</w:t>
      </w:r>
    </w:p>
    <w:p w14:paraId="696724BE"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Brian G Chow, “Stalkers in Space:  Defeating the Threat,” Strategic Studies Quarterly 11, no. 2 (Summer 2017): 82-116, </w:t>
      </w:r>
      <w:hyperlink r:id="rId9" w:history="1">
        <w:r w:rsidRPr="000310FF">
          <w:rPr>
            <w:rStyle w:val="Hyperlink"/>
            <w:rFonts w:asciiTheme="majorHAnsi" w:hAnsiTheme="majorHAnsi" w:cstheme="majorHAnsi"/>
          </w:rPr>
          <w:t>https://www.airuniversity.af.edu/Portals/10/SSQ/documents/Volume-11_Issue-2/Chow.pdf</w:t>
        </w:r>
      </w:hyperlink>
      <w:r w:rsidRPr="000310FF">
        <w:rPr>
          <w:rFonts w:asciiTheme="majorHAnsi" w:hAnsiTheme="majorHAnsi" w:cstheme="majorHAnsi"/>
        </w:rPr>
        <w:t>.</w:t>
      </w:r>
    </w:p>
    <w:p w14:paraId="34F97C2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As threats from ground-based ASATs (such as traditional threats from ballistic missiles, lasers, and jammers and the newer cyber attacks8 ) grow, </w:t>
      </w:r>
      <w:r w:rsidRPr="000310FF">
        <w:rPr>
          <w:rStyle w:val="StyleUnderline"/>
          <w:rFonts w:asciiTheme="majorHAnsi" w:hAnsiTheme="majorHAnsi" w:cstheme="majorHAnsi"/>
        </w:rPr>
        <w:t>it is easy</w:t>
      </w:r>
      <w:r w:rsidRPr="000310FF">
        <w:rPr>
          <w:rFonts w:asciiTheme="majorHAnsi" w:hAnsiTheme="majorHAnsi" w:cstheme="majorHAnsi"/>
          <w:sz w:val="16"/>
        </w:rPr>
        <w:t xml:space="preserve"> to continue focusing on these much more well-known ASATs and </w:t>
      </w:r>
      <w:r w:rsidRPr="000310FF">
        <w:rPr>
          <w:rStyle w:val="StyleUnderline"/>
          <w:rFonts w:asciiTheme="majorHAnsi" w:hAnsiTheme="majorHAnsi" w:cstheme="majorHAnsi"/>
        </w:rPr>
        <w:t>ignore China’s</w:t>
      </w:r>
      <w:r w:rsidRPr="000310FF">
        <w:rPr>
          <w:rFonts w:asciiTheme="majorHAnsi" w:hAnsiTheme="majorHAnsi" w:cstheme="majorHAnsi"/>
          <w:sz w:val="16"/>
        </w:rPr>
        <w:t xml:space="preserve"> developing </w:t>
      </w:r>
      <w:r w:rsidRPr="000310FF">
        <w:rPr>
          <w:rStyle w:val="StyleUnderline"/>
          <w:rFonts w:asciiTheme="majorHAnsi" w:hAnsiTheme="majorHAnsi" w:cstheme="majorHAnsi"/>
        </w:rPr>
        <w:t>co-orbital ASAT</w:t>
      </w:r>
      <w:r w:rsidRPr="000310FF">
        <w:rPr>
          <w:rFonts w:asciiTheme="majorHAnsi" w:hAnsiTheme="majorHAnsi" w:cstheme="majorHAnsi"/>
          <w:sz w:val="16"/>
        </w:rPr>
        <w:t xml:space="preserve">—hereafter what this article refers to as </w:t>
      </w:r>
      <w:r w:rsidRPr="000310FF">
        <w:rPr>
          <w:rStyle w:val="StyleUnderline"/>
          <w:rFonts w:asciiTheme="majorHAnsi" w:hAnsiTheme="majorHAnsi" w:cstheme="majorHAnsi"/>
        </w:rPr>
        <w:t>space stalkers</w:t>
      </w:r>
      <w:r w:rsidRPr="000310FF">
        <w:rPr>
          <w:rFonts w:asciiTheme="majorHAnsi" w:hAnsiTheme="majorHAnsi" w:cstheme="majorHAnsi"/>
          <w:sz w:val="16"/>
        </w:rPr>
        <w:t xml:space="preserve">. In November 2015, the U.S.-China Economic and Security Review Commission released its annual report to Congress stating that “since 2008, China has tested increasingly complex space proximity capabilities.”9 It confirmed what it and others have been suggesting, that “China’s </w:t>
      </w:r>
      <w:r w:rsidRPr="000310FF">
        <w:rPr>
          <w:rStyle w:val="StyleUnderline"/>
          <w:rFonts w:asciiTheme="majorHAnsi" w:hAnsiTheme="majorHAnsi" w:cstheme="majorHAnsi"/>
        </w:rPr>
        <w:t>recent</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activities indicate it is developing co-orbital antisatellite systems</w:t>
      </w:r>
      <w:r w:rsidRPr="000310FF">
        <w:rPr>
          <w:rFonts w:asciiTheme="majorHAnsi" w:hAnsiTheme="majorHAnsi" w:cstheme="majorHAnsi"/>
          <w:sz w:val="16"/>
        </w:rPr>
        <w:t xml:space="preserve"> to target US space assets. These systems consist of </w:t>
      </w:r>
      <w:r w:rsidRPr="000310FF">
        <w:rPr>
          <w:rStyle w:val="StyleUnderline"/>
          <w:rFonts w:asciiTheme="majorHAnsi" w:hAnsiTheme="majorHAnsi" w:cstheme="majorHAnsi"/>
        </w:rPr>
        <w:t>a satellite armed with a weapon</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 an explosive charge</w:t>
      </w:r>
      <w:r w:rsidRPr="000310FF">
        <w:rPr>
          <w:rFonts w:asciiTheme="majorHAnsi" w:hAnsiTheme="majorHAnsi" w:cstheme="majorHAnsi"/>
          <w:sz w:val="16"/>
        </w:rPr>
        <w:t xml:space="preserve">, fragmentation device, kinetic energy weapon, laser, radio frequency weapon, jammer, </w:t>
      </w:r>
      <w:r w:rsidRPr="000310FF">
        <w:rPr>
          <w:rStyle w:val="StyleUnderline"/>
          <w:rFonts w:asciiTheme="majorHAnsi" w:hAnsiTheme="majorHAnsi" w:cstheme="majorHAnsi"/>
        </w:rPr>
        <w:t>or robotic arm</w:t>
      </w:r>
      <w:r w:rsidRPr="000310FF">
        <w:rPr>
          <w:rFonts w:asciiTheme="majorHAnsi" w:hAnsiTheme="majorHAnsi" w:cstheme="majorHAnsi"/>
          <w:sz w:val="16"/>
        </w:rPr>
        <w:t xml:space="preserve">.”10 Space </w:t>
      </w:r>
      <w:r w:rsidRPr="0062248E">
        <w:rPr>
          <w:rStyle w:val="StyleUnderline"/>
          <w:rFonts w:asciiTheme="majorHAnsi" w:hAnsiTheme="majorHAnsi" w:cstheme="majorHAnsi"/>
          <w:highlight w:val="green"/>
        </w:rPr>
        <w:t>objects capable of</w:t>
      </w:r>
      <w:r w:rsidRPr="0062248E">
        <w:rPr>
          <w:rFonts w:asciiTheme="majorHAnsi" w:hAnsiTheme="majorHAnsi" w:cstheme="majorHAnsi"/>
          <w:sz w:val="16"/>
          <w:highlight w:val="green"/>
        </w:rPr>
        <w:t xml:space="preserve"> </w:t>
      </w:r>
      <w:r w:rsidRPr="0062248E">
        <w:rPr>
          <w:rStyle w:val="Emphasis"/>
          <w:rFonts w:asciiTheme="majorHAnsi" w:hAnsiTheme="majorHAnsi" w:cstheme="majorHAnsi"/>
          <w:highlight w:val="green"/>
        </w:rPr>
        <w:t>r</w:t>
      </w:r>
      <w:r w:rsidRPr="000310FF">
        <w:rPr>
          <w:rFonts w:asciiTheme="majorHAnsi" w:hAnsiTheme="majorHAnsi" w:cstheme="majorHAnsi"/>
          <w:sz w:val="16"/>
        </w:rPr>
        <w:t xml:space="preserve">endezvous </w:t>
      </w:r>
      <w:r w:rsidRPr="0062248E">
        <w:rPr>
          <w:rStyle w:val="Emphasis"/>
          <w:rFonts w:asciiTheme="majorHAnsi" w:hAnsiTheme="majorHAnsi" w:cstheme="majorHAnsi"/>
          <w:highlight w:val="green"/>
        </w:rPr>
        <w:t>p</w:t>
      </w:r>
      <w:r w:rsidRPr="000310FF">
        <w:rPr>
          <w:rFonts w:asciiTheme="majorHAnsi" w:hAnsiTheme="majorHAnsi" w:cstheme="majorHAnsi"/>
          <w:sz w:val="16"/>
        </w:rPr>
        <w:t xml:space="preserve">roximity </w:t>
      </w:r>
      <w:r w:rsidRPr="0062248E">
        <w:rPr>
          <w:rStyle w:val="Emphasis"/>
          <w:rFonts w:asciiTheme="majorHAnsi" w:hAnsiTheme="majorHAnsi" w:cstheme="majorHAnsi"/>
          <w:highlight w:val="green"/>
        </w:rPr>
        <w:t>o</w:t>
      </w:r>
      <w:r w:rsidRPr="000310FF">
        <w:rPr>
          <w:rFonts w:asciiTheme="majorHAnsi" w:hAnsiTheme="majorHAnsi" w:cstheme="majorHAnsi"/>
          <w:sz w:val="16"/>
        </w:rPr>
        <w:t xml:space="preserve">perations </w:t>
      </w:r>
      <w:r w:rsidRPr="000310FF">
        <w:rPr>
          <w:rStyle w:val="StyleUnderline"/>
          <w:rFonts w:asciiTheme="majorHAnsi" w:hAnsiTheme="majorHAnsi" w:cstheme="majorHAnsi"/>
        </w:rPr>
        <w:t>and</w:t>
      </w:r>
      <w:r w:rsidRPr="000310FF">
        <w:rPr>
          <w:rFonts w:asciiTheme="majorHAnsi" w:hAnsiTheme="majorHAnsi" w:cstheme="majorHAnsi"/>
          <w:sz w:val="16"/>
        </w:rPr>
        <w:t xml:space="preserve"> particularly </w:t>
      </w:r>
      <w:r w:rsidRPr="0062248E">
        <w:rPr>
          <w:rStyle w:val="StyleUnderline"/>
          <w:rFonts w:asciiTheme="majorHAnsi" w:hAnsiTheme="majorHAnsi" w:cstheme="majorHAnsi"/>
          <w:highlight w:val="green"/>
        </w:rPr>
        <w:t xml:space="preserve">equipped with a </w:t>
      </w:r>
      <w:r w:rsidRPr="0062248E">
        <w:rPr>
          <w:rStyle w:val="Emphasis"/>
          <w:rFonts w:asciiTheme="majorHAnsi" w:hAnsiTheme="majorHAnsi" w:cstheme="majorHAnsi"/>
          <w:highlight w:val="green"/>
        </w:rPr>
        <w:t>robotic arm</w:t>
      </w:r>
      <w:r w:rsidRPr="0062248E">
        <w:rPr>
          <w:rFonts w:asciiTheme="majorHAnsi" w:hAnsiTheme="majorHAnsi" w:cstheme="majorHAnsi"/>
          <w:sz w:val="16"/>
          <w:highlight w:val="green"/>
        </w:rPr>
        <w:t xml:space="preserve"> </w:t>
      </w:r>
      <w:r w:rsidRPr="000310FF">
        <w:rPr>
          <w:rStyle w:val="StyleUnderline"/>
          <w:rFonts w:asciiTheme="majorHAnsi" w:hAnsiTheme="majorHAnsi" w:cstheme="majorHAnsi"/>
        </w:rPr>
        <w:t xml:space="preserve">could </w:t>
      </w:r>
      <w:r w:rsidRPr="0062248E">
        <w:rPr>
          <w:rStyle w:val="StyleUnderline"/>
          <w:rFonts w:asciiTheme="majorHAnsi" w:hAnsiTheme="majorHAnsi" w:cstheme="majorHAnsi"/>
          <w:highlight w:val="green"/>
        </w:rPr>
        <w:t xml:space="preserve">pose a </w:t>
      </w:r>
      <w:r w:rsidRPr="0062248E">
        <w:rPr>
          <w:rStyle w:val="Emphasis"/>
          <w:rFonts w:asciiTheme="majorHAnsi" w:hAnsiTheme="majorHAnsi" w:cstheme="majorHAnsi"/>
          <w:highlight w:val="green"/>
        </w:rPr>
        <w:t>game-changing threat</w:t>
      </w:r>
      <w:r w:rsidRPr="000310FF">
        <w:rPr>
          <w:rFonts w:asciiTheme="majorHAnsi" w:hAnsiTheme="majorHAnsi" w:cstheme="majorHAnsi"/>
          <w:sz w:val="16"/>
        </w:rPr>
        <w:t xml:space="preserve"> as these objects could be placed in orbit during peacetime. </w:t>
      </w:r>
      <w:r w:rsidRPr="0062248E">
        <w:rPr>
          <w:rStyle w:val="StyleUnderline"/>
          <w:rFonts w:asciiTheme="majorHAnsi" w:hAnsiTheme="majorHAnsi" w:cstheme="majorHAnsi"/>
          <w:highlight w:val="green"/>
        </w:rPr>
        <w:t xml:space="preserve">During </w:t>
      </w:r>
      <w:r w:rsidRPr="000310FF">
        <w:rPr>
          <w:rStyle w:val="StyleUnderline"/>
          <w:rFonts w:asciiTheme="majorHAnsi" w:hAnsiTheme="majorHAnsi" w:cstheme="majorHAnsi"/>
        </w:rPr>
        <w:t xml:space="preserve">a crisis, such as </w:t>
      </w:r>
      <w:r w:rsidRPr="0062248E">
        <w:rPr>
          <w:rStyle w:val="StyleUnderline"/>
          <w:rFonts w:asciiTheme="majorHAnsi" w:hAnsiTheme="majorHAnsi" w:cstheme="majorHAnsi"/>
          <w:highlight w:val="green"/>
        </w:rPr>
        <w:t>China seizing Taiwan or</w:t>
      </w:r>
      <w:r w:rsidRPr="000310FF">
        <w:rPr>
          <w:rStyle w:val="StyleUnderline"/>
          <w:rFonts w:asciiTheme="majorHAnsi" w:hAnsiTheme="majorHAnsi" w:cstheme="majorHAnsi"/>
        </w:rPr>
        <w:t xml:space="preserve"> territorial disputes in </w:t>
      </w:r>
      <w:r w:rsidRPr="0062248E">
        <w:rPr>
          <w:rStyle w:val="StyleUnderline"/>
          <w:rFonts w:asciiTheme="majorHAnsi" w:hAnsiTheme="majorHAnsi" w:cstheme="majorHAnsi"/>
          <w:highlight w:val="green"/>
        </w:rPr>
        <w:t>the</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S</w:t>
      </w:r>
      <w:r w:rsidRPr="000310FF">
        <w:rPr>
          <w:rFonts w:asciiTheme="majorHAnsi" w:hAnsiTheme="majorHAnsi" w:cstheme="majorHAnsi"/>
          <w:sz w:val="16"/>
        </w:rPr>
        <w:t xml:space="preserve">outh </w:t>
      </w:r>
      <w:r w:rsidRPr="0062248E">
        <w:rPr>
          <w:rStyle w:val="StyleUnderline"/>
          <w:rFonts w:asciiTheme="majorHAnsi" w:hAnsiTheme="majorHAnsi" w:cstheme="majorHAnsi"/>
          <w:highlight w:val="green"/>
        </w:rPr>
        <w:t>C</w:t>
      </w:r>
      <w:r w:rsidRPr="000310FF">
        <w:rPr>
          <w:rFonts w:asciiTheme="majorHAnsi" w:hAnsiTheme="majorHAnsi" w:cstheme="majorHAnsi"/>
          <w:sz w:val="16"/>
        </w:rPr>
        <w:t xml:space="preserve">hina </w:t>
      </w:r>
      <w:r w:rsidRPr="0062248E">
        <w:rPr>
          <w:rStyle w:val="StyleUnderline"/>
          <w:rFonts w:asciiTheme="majorHAnsi" w:hAnsiTheme="majorHAnsi" w:cstheme="majorHAnsi"/>
          <w:highlight w:val="green"/>
        </w:rPr>
        <w:t>S</w:t>
      </w:r>
      <w:r w:rsidRPr="000310FF">
        <w:rPr>
          <w:rFonts w:asciiTheme="majorHAnsi" w:hAnsiTheme="majorHAnsi" w:cstheme="majorHAnsi"/>
          <w:sz w:val="16"/>
        </w:rPr>
        <w:t xml:space="preserve">ea, these space </w:t>
      </w:r>
      <w:r w:rsidRPr="000310FF">
        <w:rPr>
          <w:rStyle w:val="StyleUnderline"/>
          <w:rFonts w:asciiTheme="majorHAnsi" w:hAnsiTheme="majorHAnsi" w:cstheme="majorHAnsi"/>
        </w:rPr>
        <w:t>objects could be maneuvered to tailgate US satellites</w:t>
      </w:r>
      <w:r w:rsidRPr="000310FF">
        <w:rPr>
          <w:rFonts w:asciiTheme="majorHAnsi" w:hAnsiTheme="majorHAnsi" w:cstheme="majorHAnsi"/>
          <w:sz w:val="16"/>
        </w:rPr>
        <w:t xml:space="preserve"> and become space stalkers. </w:t>
      </w:r>
      <w:r w:rsidRPr="0062248E">
        <w:rPr>
          <w:rStyle w:val="StyleUnderline"/>
          <w:rFonts w:asciiTheme="majorHAnsi" w:hAnsiTheme="majorHAnsi" w:cstheme="majorHAnsi"/>
          <w:highlight w:val="green"/>
        </w:rPr>
        <w:t xml:space="preserve">They could </w:t>
      </w:r>
      <w:r w:rsidRPr="000310FF">
        <w:rPr>
          <w:rStyle w:val="StyleUnderline"/>
          <w:rFonts w:asciiTheme="majorHAnsi" w:hAnsiTheme="majorHAnsi" w:cstheme="majorHAnsi"/>
        </w:rPr>
        <w:t xml:space="preserve">simultaneously </w:t>
      </w:r>
      <w:r w:rsidRPr="0062248E">
        <w:rPr>
          <w:rStyle w:val="StyleUnderline"/>
          <w:rFonts w:asciiTheme="majorHAnsi" w:hAnsiTheme="majorHAnsi" w:cstheme="majorHAnsi"/>
          <w:highlight w:val="green"/>
        </w:rPr>
        <w:t>attack</w:t>
      </w:r>
      <w:r w:rsidRPr="000310FF">
        <w:rPr>
          <w:rStyle w:val="StyleUnderline"/>
          <w:rFonts w:asciiTheme="majorHAnsi" w:hAnsiTheme="majorHAnsi" w:cstheme="majorHAnsi"/>
        </w:rPr>
        <w:t xml:space="preserve"> multiple critical satellites</w:t>
      </w:r>
      <w:r w:rsidRPr="000310FF">
        <w:rPr>
          <w:rFonts w:asciiTheme="majorHAnsi" w:hAnsiTheme="majorHAnsi" w:cstheme="majorHAnsi"/>
          <w:sz w:val="16"/>
        </w:rPr>
        <w:t xml:space="preserve"> from such a close proximity that the United States would not have time to react. The space stalkers could destroy enough critical satellites to force the United </w:t>
      </w:r>
      <w:r w:rsidRPr="000310FF">
        <w:rPr>
          <w:rFonts w:asciiTheme="majorHAnsi" w:hAnsiTheme="majorHAnsi" w:cstheme="majorHAnsi"/>
          <w:sz w:val="16"/>
        </w:rPr>
        <w:lastRenderedPageBreak/>
        <w:t>States back toward General Hyten’s warning of fighting primitive “industrial age warfare” with greatly increased collateral damage. On 29 November 2016, CNN broadcast the documentary “War in Space: The Next Battlefield,” based on</w:t>
      </w:r>
      <w:r w:rsidRPr="000310FF">
        <w:rPr>
          <w:rStyle w:val="StyleUnderline"/>
          <w:rFonts w:asciiTheme="majorHAnsi" w:hAnsiTheme="majorHAnsi" w:cstheme="majorHAnsi"/>
        </w:rPr>
        <w:t xml:space="preserve"> interviews of </w:t>
      </w:r>
      <w:r w:rsidRPr="0062248E">
        <w:rPr>
          <w:rStyle w:val="Emphasis"/>
          <w:rFonts w:asciiTheme="majorHAnsi" w:hAnsiTheme="majorHAnsi" w:cstheme="majorHAnsi"/>
          <w:highlight w:val="green"/>
        </w:rPr>
        <w:t>more than 10 high-ranking military personnel</w:t>
      </w:r>
      <w:r w:rsidRPr="000310FF">
        <w:rPr>
          <w:rFonts w:asciiTheme="majorHAnsi" w:hAnsiTheme="majorHAnsi" w:cstheme="majorHAnsi"/>
          <w:sz w:val="16"/>
        </w:rPr>
        <w:t xml:space="preserve"> of the entire chain of command for space warfare. These interviews </w:t>
      </w:r>
      <w:r w:rsidRPr="0062248E">
        <w:rPr>
          <w:rStyle w:val="StyleUnderline"/>
          <w:rFonts w:asciiTheme="majorHAnsi" w:hAnsiTheme="majorHAnsi" w:cstheme="majorHAnsi"/>
          <w:highlight w:val="green"/>
        </w:rPr>
        <w:t>described the</w:t>
      </w:r>
      <w:r w:rsidRPr="000310FF">
        <w:rPr>
          <w:rStyle w:val="StyleUnderline"/>
          <w:rFonts w:asciiTheme="majorHAnsi" w:hAnsiTheme="majorHAnsi" w:cstheme="majorHAnsi"/>
        </w:rPr>
        <w:t xml:space="preserve"> </w:t>
      </w:r>
      <w:r w:rsidRPr="000310FF">
        <w:rPr>
          <w:rFonts w:asciiTheme="majorHAnsi" w:hAnsiTheme="majorHAnsi" w:cstheme="majorHAnsi"/>
          <w:sz w:val="16"/>
        </w:rPr>
        <w:t xml:space="preserve">concerns of senior space officials about the </w:t>
      </w:r>
      <w:r w:rsidRPr="0062248E">
        <w:rPr>
          <w:rStyle w:val="StyleUnderline"/>
          <w:rFonts w:asciiTheme="majorHAnsi" w:hAnsiTheme="majorHAnsi" w:cstheme="majorHAnsi"/>
          <w:highlight w:val="green"/>
        </w:rPr>
        <w:t>threat from “</w:t>
      </w:r>
      <w:r w:rsidRPr="0062248E">
        <w:rPr>
          <w:rStyle w:val="Emphasis"/>
          <w:rFonts w:asciiTheme="majorHAnsi" w:hAnsiTheme="majorHAnsi" w:cstheme="majorHAnsi"/>
          <w:highlight w:val="green"/>
        </w:rPr>
        <w:t>kamikaze and kidnapper satellites</w:t>
      </w:r>
      <w:r w:rsidRPr="000310FF">
        <w:rPr>
          <w:rStyle w:val="StyleUnderline"/>
          <w:rFonts w:asciiTheme="majorHAnsi" w:hAnsiTheme="majorHAnsi" w:cstheme="majorHAnsi"/>
        </w:rPr>
        <w:t xml:space="preserve"> launched by Russia and China.”</w:t>
      </w:r>
      <w:r w:rsidRPr="000310FF">
        <w:rPr>
          <w:rFonts w:asciiTheme="majorHAnsi" w:hAnsiTheme="majorHAnsi" w:cstheme="majorHAnsi"/>
          <w:sz w:val="16"/>
        </w:rPr>
        <w:t>11</w:t>
      </w:r>
    </w:p>
    <w:p w14:paraId="621C593A"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Geosynchronous satellites have long been considered safe from attacks</w:t>
      </w:r>
      <w:r w:rsidRPr="000310FF">
        <w:rPr>
          <w:rFonts w:asciiTheme="majorHAnsi" w:hAnsiTheme="majorHAnsi" w:cstheme="majorHAnsi"/>
          <w:sz w:val="16"/>
        </w:rPr>
        <w:t xml:space="preserve">, especially simultaneous attacks, </w:t>
      </w:r>
      <w:r w:rsidRPr="000310FF">
        <w:rPr>
          <w:rStyle w:val="StyleUnderline"/>
          <w:rFonts w:asciiTheme="majorHAnsi" w:hAnsiTheme="majorHAnsi" w:cstheme="majorHAnsi"/>
        </w:rPr>
        <w:t>since direct-ascent ASAT</w:t>
      </w:r>
      <w:r w:rsidRPr="000310FF">
        <w:rPr>
          <w:rFonts w:asciiTheme="majorHAnsi" w:hAnsiTheme="majorHAnsi" w:cstheme="majorHAnsi"/>
          <w:sz w:val="16"/>
        </w:rPr>
        <w:t xml:space="preserve"> ballistic </w:t>
      </w:r>
      <w:r w:rsidRPr="000310FF">
        <w:rPr>
          <w:rStyle w:val="StyleUnderline"/>
          <w:rFonts w:asciiTheme="majorHAnsi" w:hAnsiTheme="majorHAnsi" w:cstheme="majorHAnsi"/>
        </w:rPr>
        <w:t>missiles would typically take</w:t>
      </w:r>
      <w:r w:rsidRPr="000310FF">
        <w:rPr>
          <w:rFonts w:asciiTheme="majorHAnsi" w:hAnsiTheme="majorHAnsi" w:cstheme="majorHAnsi"/>
          <w:sz w:val="16"/>
        </w:rPr>
        <w:t xml:space="preserve"> about </w:t>
      </w:r>
      <w:r w:rsidRPr="000310FF">
        <w:rPr>
          <w:rStyle w:val="StyleUnderline"/>
          <w:rFonts w:asciiTheme="majorHAnsi" w:hAnsiTheme="majorHAnsi" w:cstheme="majorHAnsi"/>
        </w:rPr>
        <w:t>four hours</w:t>
      </w:r>
      <w:r w:rsidRPr="000310FF">
        <w:rPr>
          <w:rFonts w:asciiTheme="majorHAnsi" w:hAnsiTheme="majorHAnsi" w:cstheme="majorHAnsi"/>
          <w:sz w:val="16"/>
        </w:rPr>
        <w:t xml:space="preserve"> to reach geosynchronous satellites.12 However, these satellites could soon be under serious threat. Setting up the space stalkers to be co-orbital with, and in close proximity to, their prey is the easiest way to coordinate simultaneous attacks. </w:t>
      </w:r>
      <w:r w:rsidRPr="000310FF">
        <w:rPr>
          <w:rStyle w:val="StyleUnderline"/>
          <w:rFonts w:asciiTheme="majorHAnsi" w:hAnsiTheme="majorHAnsi" w:cstheme="majorHAnsi"/>
        </w:rPr>
        <w:t>If China could place</w:t>
      </w:r>
      <w:r w:rsidRPr="000310FF">
        <w:rPr>
          <w:rFonts w:asciiTheme="majorHAnsi" w:hAnsiTheme="majorHAnsi" w:cstheme="majorHAnsi"/>
          <w:sz w:val="16"/>
        </w:rPr>
        <w:t xml:space="preserve"> these highly </w:t>
      </w:r>
      <w:r w:rsidRPr="000310FF">
        <w:rPr>
          <w:rStyle w:val="StyleUnderline"/>
          <w:rFonts w:asciiTheme="majorHAnsi" w:hAnsiTheme="majorHAnsi" w:cstheme="majorHAnsi"/>
        </w:rPr>
        <w:t xml:space="preserve">maneuverable </w:t>
      </w:r>
      <w:r w:rsidRPr="000310FF">
        <w:rPr>
          <w:rFonts w:asciiTheme="majorHAnsi" w:hAnsiTheme="majorHAnsi" w:cstheme="majorHAnsi"/>
          <w:sz w:val="16"/>
        </w:rPr>
        <w:t>space</w:t>
      </w:r>
      <w:r w:rsidRPr="000310FF">
        <w:rPr>
          <w:rStyle w:val="StyleUnderline"/>
          <w:rFonts w:asciiTheme="majorHAnsi" w:hAnsiTheme="majorHAnsi" w:cstheme="majorHAnsi"/>
        </w:rPr>
        <w:t xml:space="preserv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 close proximity to multiple US critical satellites</w:t>
      </w:r>
      <w:r w:rsidRPr="000310FF">
        <w:rPr>
          <w:rFonts w:asciiTheme="majorHAnsi" w:hAnsiTheme="majorHAnsi" w:cstheme="majorHAnsi"/>
          <w:sz w:val="16"/>
        </w:rPr>
        <w:t xml:space="preserve">, </w:t>
      </w:r>
      <w:r w:rsidRPr="000310FF">
        <w:rPr>
          <w:rStyle w:val="Emphasis"/>
          <w:rFonts w:asciiTheme="majorHAnsi" w:hAnsiTheme="majorHAnsi" w:cstheme="majorHAnsi"/>
        </w:rPr>
        <w:t>simultaneous attacks would be possible</w:t>
      </w:r>
      <w:r w:rsidRPr="000310FF">
        <w:rPr>
          <w:rFonts w:asciiTheme="majorHAnsi" w:hAnsiTheme="majorHAnsi" w:cstheme="majorHAnsi"/>
          <w:sz w:val="16"/>
        </w:rPr>
        <w:t xml:space="preserve"> </w:t>
      </w:r>
      <w:r w:rsidRPr="000310FF">
        <w:rPr>
          <w:rStyle w:val="StyleUnderline"/>
          <w:rFonts w:asciiTheme="majorHAnsi" w:hAnsiTheme="majorHAnsi" w:cstheme="majorHAnsi"/>
        </w:rPr>
        <w:t>with little advance warning</w:t>
      </w:r>
      <w:r w:rsidRPr="000310FF">
        <w:rPr>
          <w:rFonts w:asciiTheme="majorHAnsi" w:hAnsiTheme="majorHAnsi" w:cstheme="majorHAnsi"/>
          <w:sz w:val="16"/>
        </w:rPr>
        <w:t>, leaving the United States inadequate time to save the targeted satellites.</w:t>
      </w:r>
    </w:p>
    <w:p w14:paraId="7497F25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w:t>
      </w:r>
      <w:r w:rsidRPr="0062248E">
        <w:rPr>
          <w:rStyle w:val="Emphasis"/>
          <w:rFonts w:asciiTheme="majorHAnsi" w:hAnsiTheme="majorHAnsi" w:cstheme="majorHAnsi"/>
          <w:highlight w:val="green"/>
        </w:rPr>
        <w:t xml:space="preserve">space-stalking threat is unique </w:t>
      </w:r>
      <w:r w:rsidRPr="000310FF">
        <w:rPr>
          <w:rStyle w:val="StyleUnderline"/>
          <w:rFonts w:asciiTheme="majorHAnsi" w:hAnsiTheme="majorHAnsi" w:cstheme="majorHAnsi"/>
        </w:rPr>
        <w:t>and cannot be mitigated by focusing on and responding to traditional satellite threats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Even if the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U</w:t>
      </w:r>
      <w:r w:rsidRPr="000310FF">
        <w:rPr>
          <w:rStyle w:val="Emphasis"/>
          <w:rFonts w:asciiTheme="majorHAnsi" w:hAnsiTheme="majorHAnsi" w:cstheme="majorHAnsi"/>
        </w:rPr>
        <w:t xml:space="preserve">nited </w:t>
      </w:r>
      <w:r w:rsidRPr="0062248E">
        <w:rPr>
          <w:rStyle w:val="Emphasis"/>
          <w:rFonts w:asciiTheme="majorHAnsi" w:hAnsiTheme="majorHAnsi" w:cstheme="majorHAnsi"/>
          <w:highlight w:val="green"/>
        </w:rPr>
        <w:t>S</w:t>
      </w:r>
      <w:r w:rsidRPr="000310FF">
        <w:rPr>
          <w:rStyle w:val="Emphasis"/>
          <w:rFonts w:asciiTheme="majorHAnsi" w:hAnsiTheme="majorHAnsi" w:cstheme="majorHAnsi"/>
        </w:rPr>
        <w:t xml:space="preserve">tates </w:t>
      </w:r>
      <w:r w:rsidRPr="0062248E">
        <w:rPr>
          <w:rStyle w:val="Emphasis"/>
          <w:rFonts w:asciiTheme="majorHAnsi" w:hAnsiTheme="majorHAnsi" w:cstheme="majorHAnsi"/>
          <w:highlight w:val="green"/>
        </w:rPr>
        <w:t>could perfectly deter and defend against all</w:t>
      </w:r>
      <w:r w:rsidRPr="000310FF">
        <w:rPr>
          <w:rStyle w:val="Emphasis"/>
          <w:rFonts w:asciiTheme="majorHAnsi" w:hAnsiTheme="majorHAnsi" w:cstheme="majorHAnsi"/>
        </w:rPr>
        <w:t xml:space="preserve"> the </w:t>
      </w:r>
      <w:r w:rsidRPr="0062248E">
        <w:rPr>
          <w:rStyle w:val="Emphasis"/>
          <w:rFonts w:asciiTheme="majorHAnsi" w:hAnsiTheme="majorHAnsi" w:cstheme="majorHAnsi"/>
          <w:highlight w:val="green"/>
        </w:rPr>
        <w:t xml:space="preserve">traditional ASAT </w:t>
      </w:r>
      <w:r w:rsidRPr="000310FF">
        <w:rPr>
          <w:rStyle w:val="Emphasis"/>
          <w:rFonts w:asciiTheme="majorHAnsi" w:hAnsiTheme="majorHAnsi" w:cstheme="majorHAnsi"/>
        </w:rPr>
        <w:t>threat</w:t>
      </w:r>
      <w:r w:rsidRPr="0062248E">
        <w:rPr>
          <w:rStyle w:val="Emphasis"/>
          <w:rFonts w:asciiTheme="majorHAnsi" w:hAnsiTheme="majorHAnsi" w:cstheme="majorHAnsi"/>
          <w:highlight w:val="green"/>
        </w:rPr>
        <w:t>s and</w:t>
      </w:r>
      <w:r w:rsidRPr="000310FF">
        <w:rPr>
          <w:rFonts w:asciiTheme="majorHAnsi" w:hAnsiTheme="majorHAnsi" w:cstheme="majorHAnsi"/>
          <w:sz w:val="16"/>
        </w:rPr>
        <w:t xml:space="preserve"> the newer </w:t>
      </w:r>
      <w:r w:rsidRPr="0062248E">
        <w:rPr>
          <w:rStyle w:val="Emphasis"/>
          <w:rFonts w:asciiTheme="majorHAnsi" w:hAnsiTheme="majorHAnsi" w:cstheme="majorHAnsi"/>
          <w:highlight w:val="green"/>
        </w:rPr>
        <w:t>cyber attacks</w:t>
      </w:r>
      <w:r w:rsidRPr="000310FF">
        <w:rPr>
          <w:rStyle w:val="Emphasis"/>
          <w:rFonts w:asciiTheme="majorHAnsi" w:hAnsiTheme="majorHAnsi" w:cstheme="majorHAnsi"/>
        </w:rPr>
        <w:t>,</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adversaries could </w:t>
      </w:r>
      <w:r w:rsidRPr="000310FF">
        <w:rPr>
          <w:rStyle w:val="Emphasis"/>
          <w:rFonts w:asciiTheme="majorHAnsi" w:hAnsiTheme="majorHAnsi" w:cstheme="majorHAnsi"/>
        </w:rPr>
        <w:t xml:space="preserve">still </w:t>
      </w:r>
      <w:r w:rsidRPr="0062248E">
        <w:rPr>
          <w:rStyle w:val="Emphasis"/>
          <w:rFonts w:asciiTheme="majorHAnsi" w:hAnsiTheme="majorHAnsi" w:cstheme="majorHAnsi"/>
          <w:highlight w:val="green"/>
        </w:rPr>
        <w:t xml:space="preserve">use </w:t>
      </w:r>
      <w:r w:rsidRPr="000310FF">
        <w:rPr>
          <w:rStyle w:val="Emphasis"/>
          <w:rFonts w:asciiTheme="majorHAnsi" w:hAnsiTheme="majorHAnsi" w:cstheme="majorHAnsi"/>
        </w:rPr>
        <w:t xml:space="preserve">multiple </w:t>
      </w:r>
      <w:r w:rsidRPr="0062248E">
        <w:rPr>
          <w:rStyle w:val="Emphasis"/>
          <w:rFonts w:asciiTheme="majorHAnsi" w:hAnsiTheme="majorHAnsi" w:cstheme="majorHAnsi"/>
          <w:highlight w:val="green"/>
        </w:rPr>
        <w:t>stalkers to mount a devastating first strike</w:t>
      </w:r>
      <w:r w:rsidRPr="000310FF">
        <w:rPr>
          <w:rStyle w:val="Emphasis"/>
          <w:rFonts w:asciiTheme="majorHAnsi" w:hAnsiTheme="majorHAnsi" w:cstheme="majorHAnsi"/>
        </w:rPr>
        <w:t xml:space="preserve"> </w:t>
      </w:r>
      <w:r w:rsidRPr="000310FF">
        <w:rPr>
          <w:rFonts w:asciiTheme="majorHAnsi" w:hAnsiTheme="majorHAnsi" w:cstheme="majorHAnsi"/>
          <w:sz w:val="16"/>
        </w:rPr>
        <w:t xml:space="preserve">against critical US satellites. Thus, </w:t>
      </w:r>
      <w:r w:rsidRPr="000310FF">
        <w:rPr>
          <w:rStyle w:val="Emphasis"/>
          <w:rFonts w:asciiTheme="majorHAnsi" w:hAnsiTheme="majorHAnsi" w:cstheme="majorHAnsi"/>
        </w:rPr>
        <w:t>the United States must specifically deal with</w:t>
      </w:r>
      <w:r w:rsidRPr="000310FF">
        <w:rPr>
          <w:rFonts w:asciiTheme="majorHAnsi" w:hAnsiTheme="majorHAnsi" w:cstheme="majorHAnsi"/>
          <w:sz w:val="16"/>
        </w:rPr>
        <w:t xml:space="preserve"> </w:t>
      </w:r>
      <w:r w:rsidRPr="000310FF">
        <w:rPr>
          <w:rStyle w:val="Emphasis"/>
          <w:rFonts w:asciiTheme="majorHAnsi" w:hAnsiTheme="majorHAnsi" w:cstheme="majorHAnsi"/>
        </w:rPr>
        <w:t>the</w:t>
      </w:r>
      <w:r w:rsidRPr="000310FF">
        <w:rPr>
          <w:rFonts w:asciiTheme="majorHAnsi" w:hAnsiTheme="majorHAnsi" w:cstheme="majorHAnsi"/>
          <w:sz w:val="16"/>
        </w:rPr>
        <w:t xml:space="preserve"> emerging </w:t>
      </w:r>
      <w:r w:rsidRPr="000310FF">
        <w:rPr>
          <w:rStyle w:val="Emphasis"/>
          <w:rFonts w:asciiTheme="majorHAnsi" w:hAnsiTheme="majorHAnsi" w:cstheme="majorHAnsi"/>
        </w:rPr>
        <w:t>spacestalker threat.</w:t>
      </w:r>
      <w:r w:rsidRPr="000310FF">
        <w:rPr>
          <w:rFonts w:asciiTheme="majorHAnsi" w:hAnsiTheme="majorHAnsi" w:cstheme="majorHAnsi"/>
          <w:sz w:val="16"/>
        </w:rPr>
        <w:t xml:space="preserve"> This article provides analysis and recommendations on how to develop an overarching strategy to deter and defend against space stalkers without ignoring other threats and while gaining international support for the new strategy.</w:t>
      </w:r>
    </w:p>
    <w:p w14:paraId="0438DF8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One must first understand Chinese counterspace strategy to prescribe an effective US strategy and policy. The United States must also refocus its traditional space policies to address the emerging space-stalking threat— something neglected today. Additionally, </w:t>
      </w:r>
      <w:r w:rsidRPr="000310FF">
        <w:rPr>
          <w:rStyle w:val="StyleUnderline"/>
          <w:rFonts w:asciiTheme="majorHAnsi" w:hAnsiTheme="majorHAnsi" w:cstheme="majorHAnsi"/>
        </w:rPr>
        <w:t>the National Security Space Strategy must be updated to</w:t>
      </w:r>
      <w:r w:rsidRPr="000310FF">
        <w:rPr>
          <w:rFonts w:asciiTheme="majorHAnsi" w:hAnsiTheme="majorHAnsi" w:cstheme="majorHAnsi"/>
          <w:sz w:val="16"/>
        </w:rPr>
        <w:t xml:space="preserve"> include a strategy to </w:t>
      </w:r>
      <w:r w:rsidRPr="000310FF">
        <w:rPr>
          <w:rStyle w:val="StyleUnderline"/>
          <w:rFonts w:asciiTheme="majorHAnsi" w:hAnsiTheme="majorHAnsi" w:cstheme="majorHAnsi"/>
        </w:rPr>
        <w:t>defend against and to deter space stalkers</w:t>
      </w:r>
      <w:r w:rsidRPr="000310FF">
        <w:rPr>
          <w:rFonts w:asciiTheme="majorHAnsi" w:hAnsiTheme="majorHAnsi" w:cstheme="majorHAnsi"/>
          <w:sz w:val="16"/>
        </w:rPr>
        <w:t xml:space="preserve">, </w:t>
      </w:r>
      <w:r w:rsidRPr="000310FF">
        <w:rPr>
          <w:rStyle w:val="StyleUnderline"/>
          <w:rFonts w:asciiTheme="majorHAnsi" w:hAnsiTheme="majorHAnsi" w:cstheme="majorHAnsi"/>
        </w:rPr>
        <w:t>including justified preemption</w:t>
      </w:r>
      <w:r w:rsidRPr="000310FF">
        <w:rPr>
          <w:rFonts w:asciiTheme="majorHAnsi" w:hAnsiTheme="majorHAnsi" w:cstheme="majorHAnsi"/>
          <w:sz w:val="16"/>
        </w:rPr>
        <w:t xml:space="preserve"> as the last resort. Diplomacy alone with potential adversaries to lessen the space-stalking threat is important but not sufficient. Therefore, </w:t>
      </w:r>
      <w:r w:rsidRPr="000310FF">
        <w:rPr>
          <w:rStyle w:val="Emphasis"/>
          <w:rFonts w:asciiTheme="majorHAnsi" w:hAnsiTheme="majorHAnsi" w:cstheme="majorHAnsi"/>
        </w:rPr>
        <w:t>the new US strategy should include developing new international agreements on weapons in space</w:t>
      </w:r>
      <w:r w:rsidRPr="000310FF">
        <w:rPr>
          <w:rFonts w:asciiTheme="majorHAnsi" w:hAnsiTheme="majorHAnsi" w:cstheme="majorHAnsi"/>
          <w:sz w:val="16"/>
        </w:rPr>
        <w:t xml:space="preserve"> and in particular space stalkers.</w:t>
      </w:r>
    </w:p>
    <w:p w14:paraId="14E320E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space-stalker threat does not come from China alone. </w:t>
      </w:r>
      <w:r w:rsidRPr="0062248E">
        <w:rPr>
          <w:rStyle w:val="Emphasis"/>
          <w:rFonts w:asciiTheme="majorHAnsi" w:hAnsiTheme="majorHAnsi" w:cstheme="majorHAnsi"/>
          <w:highlight w:val="green"/>
        </w:rPr>
        <w:t>Russia</w:t>
      </w:r>
      <w:r w:rsidRPr="000310FF">
        <w:rPr>
          <w:rStyle w:val="StyleUnderline"/>
          <w:rFonts w:asciiTheme="majorHAnsi" w:hAnsiTheme="majorHAnsi" w:cstheme="majorHAnsi"/>
        </w:rPr>
        <w:t xml:space="preserve"> has also been improving its close proximity operation capability, which is dual-use</w:t>
      </w:r>
      <w:r w:rsidRPr="000310FF">
        <w:rPr>
          <w:rFonts w:asciiTheme="majorHAnsi" w:hAnsiTheme="majorHAnsi" w:cstheme="majorHAnsi"/>
          <w:sz w:val="16"/>
        </w:rPr>
        <w:t xml:space="preserve"> for non-ASAT and ASAT purposes. Its potential </w:t>
      </w:r>
      <w:r w:rsidRPr="0062248E">
        <w:rPr>
          <w:rStyle w:val="Emphasis"/>
          <w:rFonts w:asciiTheme="majorHAnsi" w:hAnsiTheme="majorHAnsi" w:cstheme="majorHAnsi"/>
          <w:highlight w:val="green"/>
        </w:rPr>
        <w:t>space-stalking capability would be more advanced</w:t>
      </w:r>
      <w:r w:rsidRPr="000310FF">
        <w:rPr>
          <w:rFonts w:asciiTheme="majorHAnsi" w:hAnsiTheme="majorHAnsi" w:cstheme="majorHAnsi"/>
          <w:sz w:val="16"/>
        </w:rPr>
        <w:t xml:space="preserve"> than China’s.13 However, this article uses only Chinese scenarios since concerns about the threat and suggested measures for US response are essentially the same for both China and Russia.</w:t>
      </w:r>
    </w:p>
    <w:p w14:paraId="6872B508"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 xml:space="preserve">Space is </w:t>
      </w:r>
      <w:r w:rsidRPr="000310FF">
        <w:rPr>
          <w:rFonts w:asciiTheme="majorHAnsi" w:hAnsiTheme="majorHAnsi" w:cstheme="majorHAnsi"/>
          <w:u w:val="single"/>
        </w:rPr>
        <w:t>offense dominant</w:t>
      </w:r>
      <w:r w:rsidRPr="000310FF">
        <w:rPr>
          <w:rFonts w:asciiTheme="majorHAnsi" w:hAnsiTheme="majorHAnsi" w:cstheme="majorHAnsi"/>
        </w:rPr>
        <w:t xml:space="preserve"> which structurally increases </w:t>
      </w:r>
      <w:r w:rsidRPr="000310FF">
        <w:rPr>
          <w:rFonts w:asciiTheme="majorHAnsi" w:hAnsiTheme="majorHAnsi" w:cstheme="majorHAnsi"/>
          <w:u w:val="single"/>
        </w:rPr>
        <w:t>first strike</w:t>
      </w:r>
      <w:r w:rsidRPr="000310FF">
        <w:rPr>
          <w:rFonts w:asciiTheme="majorHAnsi" w:hAnsiTheme="majorHAnsi" w:cstheme="majorHAnsi"/>
        </w:rPr>
        <w:t xml:space="preserve"> and </w:t>
      </w:r>
      <w:r w:rsidRPr="000310FF">
        <w:rPr>
          <w:rFonts w:asciiTheme="majorHAnsi" w:hAnsiTheme="majorHAnsi" w:cstheme="majorHAnsi"/>
          <w:u w:val="single"/>
        </w:rPr>
        <w:t>use or lose</w:t>
      </w:r>
      <w:r w:rsidRPr="000310FF">
        <w:rPr>
          <w:rFonts w:asciiTheme="majorHAnsi" w:hAnsiTheme="majorHAnsi" w:cstheme="majorHAnsi"/>
        </w:rPr>
        <w:t xml:space="preserve"> pressures – only the plan restores crisis stability</w:t>
      </w:r>
    </w:p>
    <w:p w14:paraId="1397CFB2"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Grego ’18 </w:t>
      </w:r>
      <w:r w:rsidRPr="000310FF">
        <w:rPr>
          <w:rFonts w:asciiTheme="majorHAnsi" w:hAnsiTheme="majorHAnsi" w:cstheme="majorHAnsi"/>
        </w:rPr>
        <w:t>– senior scientist in the Global Security Program at the Union of Concerned Scientists, PhD in experimental physics at the California Institute of Technology</w:t>
      </w:r>
    </w:p>
    <w:p w14:paraId="4207A6B2"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Laura Grego, “Space and Crisis Stability,” Union of Concerned Scientists, March 19, 2018, </w:t>
      </w:r>
      <w:hyperlink r:id="rId10" w:history="1">
        <w:r w:rsidRPr="000310FF">
          <w:rPr>
            <w:rStyle w:val="Hyperlink"/>
            <w:rFonts w:asciiTheme="majorHAnsi" w:hAnsiTheme="majorHAnsi" w:cstheme="majorHAnsi"/>
          </w:rPr>
          <w:t>https://www.law.upenn.edu/live/files/7804-grego-space-and-crisis-stabilitypdf</w:t>
        </w:r>
      </w:hyperlink>
    </w:p>
    <w:p w14:paraId="3A92DBFF" w14:textId="77777777" w:rsidR="00FD020A" w:rsidRPr="000310FF" w:rsidRDefault="00FD020A" w:rsidP="00FD020A">
      <w:pPr>
        <w:rPr>
          <w:rStyle w:val="Style13ptBold"/>
          <w:rFonts w:asciiTheme="majorHAnsi" w:hAnsiTheme="majorHAnsi" w:cstheme="majorHAnsi"/>
        </w:rPr>
      </w:pPr>
    </w:p>
    <w:p w14:paraId="2F0E9D9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Why crisis stability? </w:t>
      </w:r>
    </w:p>
    <w:p w14:paraId="5EC1003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the foreseeable future, </w:t>
      </w:r>
      <w:r w:rsidRPr="000310FF">
        <w:rPr>
          <w:rStyle w:val="StyleUnderline"/>
          <w:rFonts w:asciiTheme="majorHAnsi" w:hAnsiTheme="majorHAnsi" w:cstheme="majorHAnsi"/>
        </w:rPr>
        <w:t xml:space="preserve">military tensions between the United States, China, and Russia are likely to remain high, </w:t>
      </w:r>
      <w:r w:rsidRPr="000310FF">
        <w:rPr>
          <w:rFonts w:asciiTheme="majorHAnsi" w:hAnsiTheme="majorHAnsi" w:cstheme="majorHAnsi"/>
          <w:sz w:val="16"/>
        </w:rPr>
        <w:t xml:space="preserve">as are those between China and India. </w:t>
      </w:r>
      <w:r w:rsidRPr="000310FF">
        <w:rPr>
          <w:rStyle w:val="StyleUnderline"/>
          <w:rFonts w:asciiTheme="majorHAnsi" w:hAnsiTheme="majorHAnsi" w:cstheme="majorHAnsi"/>
        </w:rPr>
        <w:t xml:space="preserve">Even absent intentional confrontation, regional </w:t>
      </w:r>
      <w:r w:rsidRPr="000310FF">
        <w:rPr>
          <w:rStyle w:val="StyleUnderline"/>
          <w:rFonts w:asciiTheme="majorHAnsi" w:hAnsiTheme="majorHAnsi" w:cstheme="majorHAnsi"/>
        </w:rPr>
        <w:lastRenderedPageBreak/>
        <w:t>problems</w:t>
      </w:r>
      <w:r w:rsidRPr="000310FF">
        <w:rPr>
          <w:rFonts w:asciiTheme="majorHAnsi" w:hAnsiTheme="majorHAnsi" w:cstheme="majorHAnsi"/>
          <w:sz w:val="16"/>
        </w:rPr>
        <w:t xml:space="preserve">, such as those in the Baltics and East and South Asia, </w:t>
      </w:r>
      <w:r w:rsidRPr="000310FF">
        <w:rPr>
          <w:rStyle w:val="StyleUnderline"/>
          <w:rFonts w:asciiTheme="majorHAnsi" w:hAnsiTheme="majorHAnsi" w:cstheme="majorHAnsi"/>
        </w:rPr>
        <w:t>have the potential to draw these actors into conflict.</w:t>
      </w:r>
      <w:r w:rsidRPr="000310FF">
        <w:rPr>
          <w:rFonts w:asciiTheme="majorHAnsi" w:hAnsiTheme="majorHAnsi" w:cstheme="majorHAnsi"/>
          <w:sz w:val="16"/>
        </w:rPr>
        <w:t xml:space="preserve"> Thus, it is imperative to pay attention to any pathways that could lead an actor considering crossing the nuclear threshold, or approaching it very closely. </w:t>
      </w:r>
    </w:p>
    <w:p w14:paraId="2D327E66"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United States and Russia continue to retain large nuclear arsenals on high alert1</w:t>
      </w:r>
      <w:r w:rsidRPr="000310FF">
        <w:rPr>
          <w:rFonts w:asciiTheme="majorHAnsi" w:hAnsiTheme="majorHAnsi" w:cstheme="majorHAnsi"/>
          <w:sz w:val="16"/>
        </w:rPr>
        <w:t xml:space="preserve"> . Each are developing new strategic weapons, including hypersonic conventional prompt global strike systems with a suggestion mission of holding ground-based anti-satellite weapons at risk.2 Russia has declared the existence of novel nuclear delivery systems as a response to US missile defense systems,3 weapons which complicate the management of crises. China is reportedly considering increasing the size, capacity and alert status of its nuclear weapons delivery systems4 and is also developing new kinds of strategic weapons. China is also developing hypersonic weapons,5 and the ingredients for an arms race around these technologies is in place. India continues to increase the sophistication of its strategic posture. And India, China, Russia and the United States have or are pursuing missile defense technologies that are important both in the nuclear realm but in space issues, since missile defenses present demonstrated or inherent antisatellite capabilities.</w:t>
      </w:r>
    </w:p>
    <w:p w14:paraId="0527D3E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Thus </w:t>
      </w:r>
      <w:r w:rsidRPr="000310FF">
        <w:rPr>
          <w:rStyle w:val="StyleUnderline"/>
          <w:rFonts w:asciiTheme="majorHAnsi" w:hAnsiTheme="majorHAnsi" w:cstheme="majorHAnsi"/>
        </w:rPr>
        <w:t>it is critical to ensure that in times of tension, no actor escalates the crisis inadvertently or against their better judgment, and that misperception does not play an important role in the initiation or progress of the crisis</w:t>
      </w:r>
      <w:r w:rsidRPr="000310FF">
        <w:rPr>
          <w:rFonts w:asciiTheme="majorHAnsi" w:hAnsiTheme="majorHAnsi" w:cstheme="majorHAnsi"/>
          <w:sz w:val="16"/>
        </w:rPr>
        <w:t xml:space="preserve">. And that hostilities, if initiated, resolve as quickly as possible. </w:t>
      </w:r>
    </w:p>
    <w:p w14:paraId="63F98F1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Thomas Schelling‘s encapsulated an aspect of this idea in his landmark work this way:</w:t>
      </w:r>
    </w:p>
    <w:p w14:paraId="77F2A84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This is the problem of surprise attack. </w:t>
      </w:r>
      <w:r w:rsidRPr="0062248E">
        <w:rPr>
          <w:rStyle w:val="StyleUnderline"/>
          <w:rFonts w:asciiTheme="majorHAnsi" w:hAnsiTheme="majorHAnsi" w:cstheme="majorHAnsi"/>
          <w:highlight w:val="green"/>
        </w:rPr>
        <w:t>If surprise carries an advantage, it is worth while</w:t>
      </w:r>
      <w:r w:rsidRPr="000310FF">
        <w:rPr>
          <w:rFonts w:asciiTheme="majorHAnsi" w:hAnsiTheme="majorHAnsi" w:cstheme="majorHAnsi"/>
          <w:sz w:val="16"/>
        </w:rPr>
        <w:t xml:space="preserve"> [sic] </w:t>
      </w:r>
      <w:r w:rsidRPr="0062248E">
        <w:rPr>
          <w:rStyle w:val="StyleUnderline"/>
          <w:rFonts w:asciiTheme="majorHAnsi" w:hAnsiTheme="majorHAnsi" w:cstheme="majorHAnsi"/>
          <w:highlight w:val="green"/>
        </w:rPr>
        <w:t>to avert it by striking first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0310FF">
        <w:rPr>
          <w:rStyle w:val="StyleUnderline"/>
          <w:rFonts w:asciiTheme="majorHAnsi" w:hAnsiTheme="majorHAnsi" w:cstheme="majorHAnsi"/>
        </w:rPr>
        <w:t>Fear that the other may be about to</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w:t>
      </w:r>
      <w:r w:rsidRPr="000310FF">
        <w:rPr>
          <w:rFonts w:asciiTheme="majorHAnsi" w:hAnsiTheme="majorHAnsi" w:cstheme="majorHAnsi"/>
          <w:sz w:val="16"/>
        </w:rPr>
        <w:t xml:space="preserve"> in the mistaken belief that we are about to strike </w:t>
      </w:r>
      <w:r w:rsidRPr="000310FF">
        <w:rPr>
          <w:rStyle w:val="StyleUnderline"/>
          <w:rFonts w:asciiTheme="majorHAnsi" w:hAnsiTheme="majorHAnsi" w:cstheme="majorHAnsi"/>
        </w:rPr>
        <w:t>gives us a motive for striking, and so justifies the other‘s motive</w:t>
      </w:r>
      <w:r w:rsidRPr="000310FF">
        <w:rPr>
          <w:rFonts w:asciiTheme="majorHAnsi" w:hAnsiTheme="majorHAnsi" w:cstheme="majorHAnsi"/>
          <w:sz w:val="16"/>
        </w:rPr>
        <w:t xml:space="preserve">. But if the gains from even successful surprise are less desired than no war at all, there is no ―fundamental‖ basis for an attack by each side. Nevertheless, it look as though </w:t>
      </w:r>
      <w:r w:rsidRPr="000310FF">
        <w:rPr>
          <w:rStyle w:val="StyleUnderline"/>
          <w:rFonts w:asciiTheme="majorHAnsi" w:hAnsiTheme="majorHAnsi" w:cstheme="majorHAnsi"/>
        </w:rPr>
        <w:t>a modest temptation</w:t>
      </w:r>
      <w:r w:rsidRPr="000310FF">
        <w:rPr>
          <w:rFonts w:asciiTheme="majorHAnsi" w:hAnsiTheme="majorHAnsi" w:cstheme="majorHAnsi"/>
          <w:sz w:val="16"/>
        </w:rPr>
        <w:t xml:space="preserve"> on each side </w:t>
      </w:r>
      <w:r w:rsidRPr="000310FF">
        <w:rPr>
          <w:rStyle w:val="StyleUnderline"/>
          <w:rFonts w:asciiTheme="majorHAnsi" w:hAnsiTheme="majorHAnsi" w:cstheme="majorHAnsi"/>
        </w:rPr>
        <w:t>to sneak in the first place</w:t>
      </w:r>
      <w:r w:rsidRPr="000310FF">
        <w:rPr>
          <w:rFonts w:asciiTheme="majorHAnsi" w:hAnsiTheme="majorHAnsi" w:cstheme="majorHAnsi"/>
          <w:sz w:val="16"/>
        </w:rPr>
        <w:t xml:space="preserve"> — a temptation too small by itself to motivate an attack — </w:t>
      </w:r>
      <w:r w:rsidRPr="000310FF">
        <w:rPr>
          <w:rStyle w:val="StyleUnderline"/>
          <w:rFonts w:asciiTheme="majorHAnsi" w:hAnsiTheme="majorHAnsi" w:cstheme="majorHAnsi"/>
        </w:rPr>
        <w:t>might become compounded</w:t>
      </w:r>
      <w:r w:rsidRPr="000310FF">
        <w:rPr>
          <w:rFonts w:asciiTheme="majorHAnsi" w:hAnsiTheme="majorHAnsi" w:cstheme="majorHAnsi"/>
          <w:sz w:val="16"/>
        </w:rPr>
        <w:t xml:space="preserve"> through a process of interacting expectations, with additional motive for attack being produced by successive cycles of ―He thinks we think he thinks we think … he think we think he‘ll attack; so he thinks we will; so he will; so we must.6</w:t>
      </w:r>
    </w:p>
    <w:p w14:paraId="332EF74D"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This suggests that </w:t>
      </w:r>
      <w:r w:rsidRPr="0062248E">
        <w:rPr>
          <w:rStyle w:val="StyleUnderline"/>
          <w:rFonts w:asciiTheme="majorHAnsi" w:hAnsiTheme="majorHAnsi" w:cstheme="majorHAnsi"/>
          <w:highlight w:val="green"/>
        </w:rPr>
        <w:t xml:space="preserve">it is important to </w:t>
      </w:r>
      <w:r w:rsidRPr="0062248E">
        <w:rPr>
          <w:rStyle w:val="Emphasis"/>
          <w:rFonts w:asciiTheme="majorHAnsi" w:hAnsiTheme="majorHAnsi" w:cstheme="majorHAnsi"/>
          <w:highlight w:val="green"/>
        </w:rPr>
        <w:t>make the advantage of surprise attack negligible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and</w:t>
      </w:r>
      <w:r w:rsidRPr="000310FF">
        <w:rPr>
          <w:rStyle w:val="Emphasis"/>
          <w:rFonts w:asciiTheme="majorHAnsi" w:hAnsiTheme="majorHAnsi" w:cstheme="majorHAnsi"/>
        </w:rPr>
        <w:t xml:space="preserve"> the </w:t>
      </w:r>
      <w:r w:rsidRPr="0062248E">
        <w:rPr>
          <w:rStyle w:val="Emphasis"/>
          <w:rFonts w:asciiTheme="majorHAnsi" w:hAnsiTheme="majorHAnsi" w:cstheme="majorHAnsi"/>
          <w:highlight w:val="green"/>
        </w:rPr>
        <w:t>disadvantages</w:t>
      </w:r>
      <w:r w:rsidRPr="000310FF">
        <w:rPr>
          <w:rStyle w:val="Emphasis"/>
          <w:rFonts w:asciiTheme="majorHAnsi" w:hAnsiTheme="majorHAnsi" w:cstheme="majorHAnsi"/>
        </w:rPr>
        <w:t xml:space="preserve"> as </w:t>
      </w:r>
      <w:r w:rsidRPr="0062248E">
        <w:rPr>
          <w:rStyle w:val="Emphasis"/>
          <w:rFonts w:asciiTheme="majorHAnsi" w:hAnsiTheme="majorHAnsi" w:cstheme="majorHAnsi"/>
          <w:highlight w:val="green"/>
        </w:rPr>
        <w:t>great</w:t>
      </w:r>
      <w:r w:rsidRPr="000310FF">
        <w:rPr>
          <w:rStyle w:val="Emphasis"/>
          <w:rFonts w:asciiTheme="majorHAnsi" w:hAnsiTheme="majorHAnsi" w:cstheme="majorHAnsi"/>
        </w:rPr>
        <w:t xml:space="preserve"> as possible</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 xml:space="preserve">to </w:t>
      </w:r>
      <w:r w:rsidRPr="0062248E">
        <w:rPr>
          <w:rStyle w:val="Emphasis"/>
          <w:rFonts w:asciiTheme="majorHAnsi" w:hAnsiTheme="majorHAnsi" w:cstheme="majorHAnsi"/>
          <w:highlight w:val="green"/>
        </w:rPr>
        <w:t>make sure</w:t>
      </w:r>
      <w:r w:rsidRPr="000310FF">
        <w:rPr>
          <w:rStyle w:val="StyleUnderline"/>
          <w:rFonts w:asciiTheme="majorHAnsi" w:hAnsiTheme="majorHAnsi" w:cstheme="majorHAnsi"/>
        </w:rPr>
        <w:t xml:space="preserve"> that </w:t>
      </w:r>
      <w:r w:rsidRPr="000310FF">
        <w:rPr>
          <w:rStyle w:val="Emphasis"/>
          <w:rFonts w:asciiTheme="majorHAnsi" w:hAnsiTheme="majorHAnsi" w:cstheme="majorHAnsi"/>
        </w:rPr>
        <w:t>all actors understand</w:t>
      </w:r>
      <w:r w:rsidRPr="000310FF">
        <w:rPr>
          <w:rStyle w:val="StyleUnderline"/>
          <w:rFonts w:asciiTheme="majorHAnsi" w:hAnsiTheme="majorHAnsi" w:cstheme="majorHAnsi"/>
        </w:rPr>
        <w:t xml:space="preserve"> this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to </w:t>
      </w:r>
      <w:r w:rsidRPr="000310FF">
        <w:rPr>
          <w:rStyle w:val="Emphasis"/>
          <w:rFonts w:asciiTheme="majorHAnsi" w:hAnsiTheme="majorHAnsi" w:cstheme="majorHAnsi"/>
        </w:rPr>
        <w:t xml:space="preserve">make sure that </w:t>
      </w:r>
      <w:r w:rsidRPr="0062248E">
        <w:rPr>
          <w:rStyle w:val="Emphasis"/>
          <w:rFonts w:asciiTheme="majorHAnsi" w:hAnsiTheme="majorHAnsi" w:cstheme="majorHAnsi"/>
          <w:highlight w:val="green"/>
        </w:rPr>
        <w:t>actors have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as </w:t>
      </w:r>
      <w:r w:rsidRPr="0062248E">
        <w:rPr>
          <w:rStyle w:val="Emphasis"/>
          <w:rFonts w:asciiTheme="majorHAnsi" w:hAnsiTheme="majorHAnsi" w:cstheme="majorHAnsi"/>
          <w:highlight w:val="green"/>
        </w:rPr>
        <w:t>clear</w:t>
      </w:r>
      <w:r w:rsidRPr="000310FF">
        <w:rPr>
          <w:rStyle w:val="StyleUnderline"/>
          <w:rFonts w:asciiTheme="majorHAnsi" w:hAnsiTheme="majorHAnsi" w:cstheme="majorHAnsi"/>
        </w:rPr>
        <w:t xml:space="preserve"> an </w:t>
      </w:r>
      <w:r w:rsidRPr="0062248E">
        <w:rPr>
          <w:rStyle w:val="Emphasis"/>
          <w:rFonts w:asciiTheme="majorHAnsi" w:hAnsiTheme="majorHAnsi" w:cstheme="majorHAnsi"/>
          <w:highlight w:val="green"/>
        </w:rPr>
        <w:t>understanding of each other‘s motivations</w:t>
      </w:r>
      <w:r w:rsidRPr="000310FF">
        <w:rPr>
          <w:rStyle w:val="StyleUnderline"/>
          <w:rFonts w:asciiTheme="majorHAnsi" w:hAnsiTheme="majorHAnsi" w:cstheme="majorHAnsi"/>
        </w:rPr>
        <w:t xml:space="preserve"> as possible to avoid miscalculation. </w:t>
      </w:r>
    </w:p>
    <w:p w14:paraId="2BD2055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the last twenty years,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have become important not only for strategic missions but also </w:t>
      </w:r>
      <w:r w:rsidRPr="000310FF">
        <w:rPr>
          <w:rStyle w:val="StyleUnderline"/>
          <w:rFonts w:asciiTheme="majorHAnsi" w:hAnsiTheme="majorHAnsi" w:cstheme="majorHAnsi"/>
        </w:rPr>
        <w:t>increasingly underpin conventional military force</w:t>
      </w:r>
      <w:r w:rsidRPr="000310FF">
        <w:rPr>
          <w:rFonts w:asciiTheme="majorHAnsi" w:hAnsiTheme="majorHAnsi" w:cstheme="majorHAnsi"/>
          <w:sz w:val="16"/>
        </w:rPr>
        <w:t xml:space="preserve"> for modern militaries, and especially those with expeditionary forces, such as the United States. They are essential not only for militaries, but are a critical provider of essential civilian, commercial, and scientific services. Not only do satellites perform many more missions than they have in the past, there are many more spacefaring nations. While most satellites belong to the United States, Russia, and China, more than sixty countries own satellites or a large stake in one.7</w:t>
      </w:r>
    </w:p>
    <w:p w14:paraId="33238F3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At the same time, the </w:t>
      </w:r>
      <w:r w:rsidRPr="000310FF">
        <w:rPr>
          <w:rStyle w:val="StyleUnderline"/>
          <w:rFonts w:asciiTheme="majorHAnsi" w:hAnsiTheme="majorHAnsi" w:cstheme="majorHAnsi"/>
        </w:rPr>
        <w:t>technologies</w:t>
      </w:r>
      <w:r w:rsidRPr="000310FF">
        <w:rPr>
          <w:rFonts w:asciiTheme="majorHAnsi" w:hAnsiTheme="majorHAnsi" w:cstheme="majorHAnsi"/>
          <w:sz w:val="16"/>
        </w:rPr>
        <w:t xml:space="preserve"> that are useful </w:t>
      </w:r>
      <w:r w:rsidRPr="000310FF">
        <w:rPr>
          <w:rStyle w:val="StyleUnderline"/>
          <w:rFonts w:asciiTheme="majorHAnsi" w:hAnsiTheme="majorHAnsi" w:cstheme="majorHAnsi"/>
        </w:rPr>
        <w:t xml:space="preserve">for holding satellites at risk have grown significantly in sophistication and capacity </w:t>
      </w:r>
      <w:r w:rsidRPr="000310FF">
        <w:rPr>
          <w:rFonts w:asciiTheme="majorHAnsi" w:hAnsiTheme="majorHAnsi" w:cstheme="majorHAnsi"/>
          <w:sz w:val="16"/>
        </w:rPr>
        <w:t xml:space="preserve">even in the last decade, and have become more widely available. This is particularly problematic because </w:t>
      </w:r>
      <w:r w:rsidRPr="000310FF">
        <w:rPr>
          <w:rStyle w:val="StyleUnderline"/>
          <w:rFonts w:asciiTheme="majorHAnsi" w:hAnsiTheme="majorHAnsi" w:cstheme="majorHAnsi"/>
        </w:rPr>
        <w:t>attacks on satellites can create or escalate terrestrial crises in potentially difficult to predict ways</w:t>
      </w:r>
      <w:r w:rsidRPr="000310FF">
        <w:rPr>
          <w:rFonts w:asciiTheme="majorHAnsi" w:hAnsiTheme="majorHAnsi" w:cstheme="majorHAnsi"/>
          <w:sz w:val="16"/>
        </w:rPr>
        <w:t>. The world is drifting towards a space regime that faces an ever more prevalent and more sophisticated anti-satellite technology and greater numbers and types of targets in space, with very little mutual understanding about how actions in space are perceived.</w:t>
      </w:r>
    </w:p>
    <w:p w14:paraId="7639AB5C"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While space‘s foundational legal document, the 1967 Outer Space Treaty, sets out the principles by which space is used and provides a number of useful, most recognize that more is needed to secure lasting peace on earth and the long-term health of the space environment. Different stakeholders are tackling space security issues from different angles. Under the aegis of the United Nations Conference on Disarmament‘s (UNCD) Prevention of an Arms Race in Space (PAROS) agenda item, Russia and China have invested in the Treaty for the Prevention of the Placement of Weapons in Outer Space, a comprehensive ban on the deployment of space-based weapons and on threats of any kind against satellites. 8 The United States has stated that it sees little value in this treaty, but has not proposed revisions that would make it more acceptable nor suggested its own preferred legally-binding treaty. And the UNCD has struggled to extricate itself from a deadlock that has kept it from moving forward on discussions on this (and all other) topics. Others have suggested a ban on destructive anti-satellite weapons development and testing,9 and limits on exoatmospheric missile defense tests.10 These efforts have not yet produced any appreciable progress.</w:t>
      </w:r>
    </w:p>
    <w:p w14:paraId="1D6FD0B9"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Others prefer the approach of starting with confidence building and transparency measures that are politically binding rather than legally binding. The European Union moved forward a Code of Conduct for Outer Space Activities, 11 which would set out rules of the road for space, creating transparency and building confidence. It did not address directly core security issues, and the gestures it made in this direction (the requirement by the United States that it include a specific reference to the right of self-defense) created disagreements serious enough to not be easily addressed in this format. The process hit a wall in 2015. A United Nations Group of Governmental Experts, convened to consider TCBMs for space, produced a consensus document,12 though for a number of reasons, little progress has been made on implementing them.13</w:t>
      </w:r>
    </w:p>
    <w:p w14:paraId="65A71D0D"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Perhaps the greatest progress in creating new guidelines has come under the aegis of protecting the long-term sustainability of space. (While the long-term sustainability of space does imply that core security questions are solved enough to not threaten the space environment, work on this topic does not take the issue head-on.) The United Nations Committee on the Peaceful Uses of Outer Space has drafted a set of such guidelines which will be referred to the General Assembly in 2018.14</w:t>
      </w:r>
    </w:p>
    <w:p w14:paraId="57125F60"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For its part, the United States, currently the most heavily invested in space in sheer capacity and in posture, is investing significant intellectual energy in creating a deterrence strategy to protect its military interests in space. While this is closely related to crisis stability, this work is distinctly from a US point of view.</w:t>
      </w:r>
    </w:p>
    <w:p w14:paraId="76E1D60A" w14:textId="77777777" w:rsidR="00FD020A" w:rsidRPr="000310FF" w:rsidRDefault="00FD020A" w:rsidP="00FD020A">
      <w:pPr>
        <w:rPr>
          <w:rFonts w:asciiTheme="majorHAnsi" w:hAnsiTheme="majorHAnsi" w:cstheme="majorHAnsi"/>
          <w:sz w:val="4"/>
          <w:szCs w:val="4"/>
        </w:rPr>
      </w:pPr>
      <w:r w:rsidRPr="000310FF">
        <w:rPr>
          <w:rFonts w:asciiTheme="majorHAnsi" w:hAnsiTheme="majorHAnsi" w:cstheme="majorHAnsi"/>
          <w:sz w:val="4"/>
          <w:szCs w:val="4"/>
        </w:rPr>
        <w:t>Each of these approaches have something distinct to offer. The aim of this paper, however, is to look at the issue differently and to use crisis stability (rather than, e.g., preventing an arms race, preserving the space environment) as an organizing principle or lens to help identify which facets of space activities are particularly dangerous, and to prioritize the existing initiatives, as well as to offer other unilateral and collaborative actions that can help reduce the pathways to confrontation between nuclear powers.</w:t>
      </w:r>
    </w:p>
    <w:p w14:paraId="50DD3A9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Why space is a particular problem for crisis stability</w:t>
      </w:r>
    </w:p>
    <w:p w14:paraId="521E71F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a number of reasons, </w:t>
      </w:r>
      <w:r w:rsidRPr="000310FF">
        <w:rPr>
          <w:rStyle w:val="StyleUnderline"/>
          <w:rFonts w:asciiTheme="majorHAnsi" w:hAnsiTheme="majorHAnsi" w:cstheme="majorHAnsi"/>
        </w:rPr>
        <w:t>space poses particular challenges in preventing a crisis from starting or from being managed well</w:t>
      </w:r>
      <w:r w:rsidRPr="000310FF">
        <w:rPr>
          <w:rFonts w:asciiTheme="majorHAnsi" w:hAnsiTheme="majorHAnsi" w:cstheme="majorHAnsi"/>
          <w:sz w:val="16"/>
        </w:rPr>
        <w:t>.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75074E9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The vulnerability of satellites and first strike incentives</w:t>
      </w:r>
    </w:p>
    <w:p w14:paraId="345F2810" w14:textId="77777777" w:rsidR="00FD020A" w:rsidRPr="000310FF" w:rsidRDefault="00FD020A" w:rsidP="00FD020A">
      <w:pPr>
        <w:rPr>
          <w:rStyle w:val="Emphasis"/>
          <w:rFonts w:asciiTheme="majorHAnsi" w:hAnsiTheme="majorHAnsi" w:cstheme="majorHAnsi"/>
        </w:rPr>
      </w:pPr>
      <w:r w:rsidRPr="000310FF">
        <w:rPr>
          <w:rStyle w:val="StyleUnderline"/>
          <w:rFonts w:asciiTheme="majorHAnsi" w:hAnsiTheme="majorHAnsi" w:cstheme="majorHAnsi"/>
        </w:rPr>
        <w:t>Satellites are inherently fragile and difficult to protect</w:t>
      </w:r>
      <w:r w:rsidRPr="000310FF">
        <w:rPr>
          <w:rFonts w:asciiTheme="majorHAnsi" w:hAnsiTheme="majorHAnsi" w:cstheme="majorHAnsi"/>
          <w:sz w:val="16"/>
        </w:rPr>
        <w:t xml:space="preserve">; in the language of strategic planners, </w:t>
      </w:r>
      <w:r w:rsidRPr="0062248E">
        <w:rPr>
          <w:rStyle w:val="StyleUnderline"/>
          <w:rFonts w:asciiTheme="majorHAnsi" w:hAnsiTheme="majorHAnsi" w:cstheme="majorHAnsi"/>
          <w:highlight w:val="green"/>
        </w:rPr>
        <w:t>space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is</w:t>
      </w:r>
      <w:r w:rsidRPr="000310FF">
        <w:rPr>
          <w:rStyle w:val="StyleUnderline"/>
          <w:rFonts w:asciiTheme="majorHAnsi" w:hAnsiTheme="majorHAnsi" w:cstheme="majorHAnsi"/>
        </w:rPr>
        <w:t xml:space="preserve"> an ―</w:t>
      </w:r>
      <w:r w:rsidRPr="0062248E">
        <w:rPr>
          <w:rStyle w:val="Emphasis"/>
          <w:rFonts w:asciiTheme="majorHAnsi" w:hAnsiTheme="majorHAnsi" w:cstheme="majorHAnsi"/>
          <w:highlight w:val="green"/>
        </w:rPr>
        <w:t xml:space="preserve">offense-dominant‖ </w:t>
      </w:r>
      <w:r w:rsidRPr="000310FF">
        <w:rPr>
          <w:rStyle w:val="Emphasis"/>
          <w:rFonts w:asciiTheme="majorHAnsi" w:hAnsiTheme="majorHAnsi" w:cstheme="majorHAnsi"/>
        </w:rPr>
        <w:t>regime</w:t>
      </w:r>
      <w:r w:rsidRPr="000310FF">
        <w:rPr>
          <w:rFonts w:asciiTheme="majorHAnsi" w:hAnsiTheme="majorHAnsi" w:cstheme="majorHAnsi"/>
          <w:sz w:val="16"/>
        </w:rPr>
        <w:t xml:space="preserve">. </w:t>
      </w:r>
      <w:r w:rsidRPr="000310FF">
        <w:rPr>
          <w:rStyle w:val="StyleUnderline"/>
          <w:rFonts w:asciiTheme="majorHAnsi" w:hAnsiTheme="majorHAnsi" w:cstheme="majorHAnsi"/>
        </w:rPr>
        <w:t>This can lead to a number of pressures to strike first that don‘t exist for other, better-protected domains</w:t>
      </w:r>
      <w:r w:rsidRPr="000310FF">
        <w:rPr>
          <w:rFonts w:asciiTheme="majorHAnsi" w:hAnsiTheme="majorHAnsi" w:cstheme="majorHAnsi"/>
          <w:sz w:val="16"/>
        </w:rPr>
        <w:t xml:space="preserve">. </w:t>
      </w:r>
      <w:r w:rsidRPr="000310FF">
        <w:rPr>
          <w:rStyle w:val="StyleUnderline"/>
          <w:rFonts w:asciiTheme="majorHAnsi" w:hAnsiTheme="majorHAnsi" w:cstheme="majorHAnsi"/>
        </w:rPr>
        <w:t>Satellites travel on predictable orbits</w:t>
      </w:r>
      <w:r w:rsidRPr="000310FF">
        <w:rPr>
          <w:rFonts w:asciiTheme="majorHAnsi" w:hAnsiTheme="majorHAnsi" w:cstheme="majorHAnsi"/>
          <w:sz w:val="16"/>
        </w:rPr>
        <w:t>,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w:t>
      </w:r>
      <w:r w:rsidRPr="000310FF">
        <w:rPr>
          <w:rStyle w:val="StyleUnderline"/>
          <w:rFonts w:asciiTheme="majorHAnsi" w:hAnsiTheme="majorHAnsi" w:cstheme="majorHAnsi"/>
        </w:rPr>
        <w:t>aneuvers on orbit need costly amounts of fuel, which has to be brought along</w:t>
      </w:r>
      <w:r w:rsidRPr="000310FF">
        <w:rPr>
          <w:rFonts w:asciiTheme="majorHAnsi" w:hAnsiTheme="majorHAnsi" w:cstheme="majorHAnsi"/>
          <w:sz w:val="16"/>
        </w:rPr>
        <w:t xml:space="preserve"> on launch, </w:t>
      </w:r>
      <w:r w:rsidRPr="000310FF">
        <w:rPr>
          <w:rStyle w:val="StyleUnderline"/>
          <w:rFonts w:asciiTheme="majorHAnsi" w:hAnsiTheme="majorHAnsi" w:cstheme="majorHAnsi"/>
        </w:rPr>
        <w:t>limiting satellites‘ ability to move away from threats</w:t>
      </w:r>
      <w:r w:rsidRPr="000310FF">
        <w:rPr>
          <w:rFonts w:asciiTheme="majorHAnsi" w:hAnsiTheme="majorHAnsi" w:cstheme="majorHAnsi"/>
          <w:sz w:val="16"/>
        </w:rPr>
        <w:t xml:space="preserve">. And so, these very valuable </w:t>
      </w:r>
      <w:r w:rsidRPr="0062248E">
        <w:rPr>
          <w:rStyle w:val="Emphasis"/>
          <w:rFonts w:asciiTheme="majorHAnsi" w:hAnsiTheme="majorHAnsi" w:cstheme="majorHAnsi"/>
          <w:highlight w:val="green"/>
        </w:rPr>
        <w:t>satellites are</w:t>
      </w:r>
      <w:r w:rsidRPr="000310FF">
        <w:rPr>
          <w:rFonts w:asciiTheme="majorHAnsi" w:hAnsiTheme="majorHAnsi" w:cstheme="majorHAnsi"/>
          <w:sz w:val="16"/>
        </w:rPr>
        <w:t xml:space="preserve"> also </w:t>
      </w:r>
      <w:r w:rsidRPr="0062248E">
        <w:rPr>
          <w:rStyle w:val="Emphasis"/>
          <w:rFonts w:asciiTheme="majorHAnsi" w:hAnsiTheme="majorHAnsi" w:cstheme="majorHAnsi"/>
          <w:highlight w:val="green"/>
        </w:rPr>
        <w:t xml:space="preserve">inherently vulnerable and </w:t>
      </w:r>
      <w:r w:rsidRPr="000310FF">
        <w:rPr>
          <w:rStyle w:val="Emphasis"/>
          <w:rFonts w:asciiTheme="majorHAnsi" w:hAnsiTheme="majorHAnsi" w:cstheme="majorHAnsi"/>
        </w:rPr>
        <w:t xml:space="preserve">may present as </w:t>
      </w:r>
      <w:r w:rsidRPr="0062248E">
        <w:rPr>
          <w:rStyle w:val="Emphasis"/>
          <w:rFonts w:asciiTheme="majorHAnsi" w:hAnsiTheme="majorHAnsi" w:cstheme="majorHAnsi"/>
          <w:highlight w:val="green"/>
        </w:rPr>
        <w:t>attractive targets</w:t>
      </w:r>
      <w:r w:rsidRPr="000310FF">
        <w:rPr>
          <w:rStyle w:val="Emphasis"/>
          <w:rFonts w:asciiTheme="majorHAnsi" w:hAnsiTheme="majorHAnsi" w:cstheme="majorHAnsi"/>
        </w:rPr>
        <w:t>.</w:t>
      </w:r>
    </w:p>
    <w:p w14:paraId="4190B79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Thus, </w:t>
      </w:r>
      <w:r w:rsidRPr="0062248E">
        <w:rPr>
          <w:rStyle w:val="Emphasis"/>
          <w:rFonts w:asciiTheme="majorHAnsi" w:hAnsiTheme="majorHAnsi" w:cstheme="majorHAnsi"/>
          <w:highlight w:val="green"/>
        </w:rPr>
        <w:t xml:space="preserve">an actor with substantial dependence </w:t>
      </w:r>
      <w:r w:rsidRPr="000310FF">
        <w:rPr>
          <w:rStyle w:val="Emphasis"/>
          <w:rFonts w:asciiTheme="majorHAnsi" w:hAnsiTheme="majorHAnsi" w:cstheme="majorHAnsi"/>
        </w:rPr>
        <w:t xml:space="preserve">on space </w:t>
      </w:r>
      <w:r w:rsidRPr="0062248E">
        <w:rPr>
          <w:rStyle w:val="Emphasis"/>
          <w:rFonts w:asciiTheme="majorHAnsi" w:hAnsiTheme="majorHAnsi" w:cstheme="majorHAnsi"/>
          <w:highlight w:val="green"/>
        </w:rPr>
        <w:t xml:space="preserve">has an incentive to strike first </w:t>
      </w:r>
      <w:r w:rsidRPr="000310FF">
        <w:rPr>
          <w:rStyle w:val="Emphasis"/>
          <w:rFonts w:asciiTheme="majorHAnsi" w:hAnsiTheme="majorHAnsi" w:cstheme="majorHAnsi"/>
        </w:rPr>
        <w:t>if hostilities look probable</w:t>
      </w:r>
      <w:r w:rsidRPr="000310FF">
        <w:rPr>
          <w:rFonts w:asciiTheme="majorHAnsi" w:hAnsiTheme="majorHAnsi" w:cstheme="majorHAnsi"/>
          <w:sz w:val="16"/>
        </w:rPr>
        <w:t xml:space="preserve">, </w:t>
      </w:r>
      <w:r w:rsidRPr="000310FF">
        <w:rPr>
          <w:rStyle w:val="StyleUnderline"/>
          <w:rFonts w:asciiTheme="majorHAnsi" w:hAnsiTheme="majorHAnsi" w:cstheme="majorHAnsi"/>
        </w:rPr>
        <w:t>to ensure these valuable assets are not lost.</w:t>
      </w:r>
      <w:r w:rsidRPr="000310FF">
        <w:rPr>
          <w:rFonts w:asciiTheme="majorHAnsi" w:hAnsiTheme="majorHAnsi" w:cstheme="majorHAnsi"/>
          <w:sz w:val="16"/>
        </w:rPr>
        <w:t xml:space="preserve"> Even if both (or all) sides in a conflict prefer not to engage in war, </w:t>
      </w:r>
      <w:r w:rsidRPr="000310FF">
        <w:rPr>
          <w:rStyle w:val="StyleUnderline"/>
          <w:rFonts w:asciiTheme="majorHAnsi" w:hAnsiTheme="majorHAnsi" w:cstheme="majorHAnsi"/>
        </w:rPr>
        <w:t>this weakness may provide an incentive to approach it closely anyway</w:t>
      </w:r>
      <w:r w:rsidRPr="000310FF">
        <w:rPr>
          <w:rFonts w:asciiTheme="majorHAnsi" w:hAnsiTheme="majorHAnsi" w:cstheme="majorHAnsi"/>
          <w:sz w:val="16"/>
        </w:rPr>
        <w:t>.</w:t>
      </w:r>
    </w:p>
    <w:p w14:paraId="67E0FF0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 RAND Corporation monograph commissioned by the Air Force15 described the issue this way: </w:t>
      </w:r>
    </w:p>
    <w:p w14:paraId="3DA4156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AD58E7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in the case of the United States, </w:t>
      </w:r>
      <w:r w:rsidRPr="0062248E">
        <w:rPr>
          <w:rStyle w:val="StyleUnderline"/>
          <w:rFonts w:asciiTheme="majorHAnsi" w:hAnsiTheme="majorHAnsi" w:cstheme="majorHAnsi"/>
          <w:highlight w:val="green"/>
        </w:rPr>
        <w:t xml:space="preserve">the fact </w:t>
      </w:r>
      <w:r w:rsidRPr="0062248E">
        <w:rPr>
          <w:rStyle w:val="Emphasis"/>
          <w:rFonts w:asciiTheme="majorHAnsi" w:hAnsiTheme="majorHAnsi" w:cstheme="majorHAnsi"/>
          <w:highlight w:val="green"/>
        </w:rPr>
        <w:t>that</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conventional</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weapons are</w:t>
      </w:r>
      <w:r w:rsidRPr="000310FF">
        <w:rPr>
          <w:rStyle w:val="StyleUnderline"/>
          <w:rFonts w:asciiTheme="majorHAnsi" w:hAnsiTheme="majorHAnsi" w:cstheme="majorHAnsi"/>
        </w:rPr>
        <w:t xml:space="preserve"> so </w:t>
      </w:r>
      <w:r w:rsidRPr="0062248E">
        <w:rPr>
          <w:rStyle w:val="Emphasis"/>
          <w:rFonts w:asciiTheme="majorHAnsi" w:hAnsiTheme="majorHAnsi" w:cstheme="majorHAnsi"/>
          <w:highlight w:val="green"/>
        </w:rPr>
        <w:t>heavily dependent on</w:t>
      </w:r>
      <w:r w:rsidRPr="000310FF">
        <w:rPr>
          <w:rStyle w:val="Emphasis"/>
          <w:rFonts w:asciiTheme="majorHAnsi" w:hAnsiTheme="majorHAnsi" w:cstheme="majorHAnsi"/>
        </w:rPr>
        <w:t xml:space="preserve"> vulnerable </w:t>
      </w:r>
      <w:r w:rsidRPr="0062248E">
        <w:rPr>
          <w:rStyle w:val="Emphasis"/>
          <w:rFonts w:asciiTheme="majorHAnsi" w:hAnsiTheme="majorHAnsi" w:cstheme="majorHAnsi"/>
          <w:highlight w:val="green"/>
        </w:rPr>
        <w:t xml:space="preserve">satellites </w:t>
      </w:r>
      <w:r w:rsidRPr="000310FF">
        <w:rPr>
          <w:rStyle w:val="Emphasis"/>
          <w:rFonts w:asciiTheme="majorHAnsi" w:hAnsiTheme="majorHAnsi" w:cstheme="majorHAnsi"/>
        </w:rPr>
        <w:t>may</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create incentives for the US to strike first terrestrially</w:t>
      </w:r>
      <w:r w:rsidRPr="000310FF">
        <w:rPr>
          <w:rStyle w:val="StyleUnderline"/>
          <w:rFonts w:asciiTheme="majorHAnsi" w:hAnsiTheme="majorHAnsi" w:cstheme="majorHAnsi"/>
        </w:rPr>
        <w:t xml:space="preserve"> in the lead up to a confrontation</w:t>
      </w:r>
      <w:r w:rsidRPr="000310FF">
        <w:rPr>
          <w:rFonts w:asciiTheme="majorHAnsi" w:hAnsiTheme="majorHAnsi" w:cstheme="majorHAnsi"/>
          <w:sz w:val="16"/>
        </w:rPr>
        <w:t xml:space="preserve">, before its space-derived advantages are eroded by anti-satellite attacks.18 Indeed, </w:t>
      </w:r>
      <w:r w:rsidRPr="0062248E">
        <w:rPr>
          <w:rStyle w:val="StyleUnderline"/>
          <w:rFonts w:asciiTheme="majorHAnsi" w:hAnsiTheme="majorHAnsi" w:cstheme="majorHAnsi"/>
          <w:highlight w:val="green"/>
        </w:rPr>
        <w:t>any</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actor</w:t>
      </w:r>
      <w:r w:rsidRPr="000310FF">
        <w:rPr>
          <w:rStyle w:val="StyleUnderline"/>
          <w:rFonts w:asciiTheme="majorHAnsi" w:hAnsiTheme="majorHAnsi" w:cstheme="majorHAnsi"/>
        </w:rPr>
        <w:t xml:space="preserve"> for which satellites</w:t>
      </w:r>
      <w:r w:rsidRPr="000310FF">
        <w:rPr>
          <w:rFonts w:asciiTheme="majorHAnsi" w:hAnsiTheme="majorHAnsi" w:cstheme="majorHAnsi"/>
          <w:sz w:val="16"/>
        </w:rPr>
        <w:t xml:space="preserve"> or space-based weapons </w:t>
      </w:r>
      <w:r w:rsidRPr="000310FF">
        <w:rPr>
          <w:rStyle w:val="StyleUnderline"/>
          <w:rFonts w:asciiTheme="majorHAnsi" w:hAnsiTheme="majorHAnsi" w:cstheme="majorHAnsi"/>
        </w:rPr>
        <w:t>are</w:t>
      </w:r>
      <w:r w:rsidRPr="000310FF">
        <w:rPr>
          <w:rFonts w:asciiTheme="majorHAnsi" w:hAnsiTheme="majorHAnsi" w:cstheme="majorHAnsi"/>
          <w:sz w:val="16"/>
        </w:rPr>
        <w:t xml:space="preserve"> an </w:t>
      </w:r>
      <w:r w:rsidRPr="000310FF">
        <w:rPr>
          <w:rStyle w:val="StyleUnderline"/>
          <w:rFonts w:asciiTheme="majorHAnsi" w:hAnsiTheme="majorHAnsi" w:cstheme="majorHAnsi"/>
        </w:rPr>
        <w:t>important</w:t>
      </w:r>
      <w:r w:rsidRPr="000310FF">
        <w:rPr>
          <w:rFonts w:asciiTheme="majorHAnsi" w:hAnsiTheme="majorHAnsi" w:cstheme="majorHAnsi"/>
          <w:sz w:val="16"/>
        </w:rPr>
        <w:t xml:space="preserve"> part of its military posture, whether for support missions or on-orbit weapons, </w:t>
      </w:r>
      <w:r w:rsidRPr="0062248E">
        <w:rPr>
          <w:rStyle w:val="StyleUnderline"/>
          <w:rFonts w:asciiTheme="majorHAnsi" w:hAnsiTheme="majorHAnsi" w:cstheme="majorHAnsi"/>
          <w:highlight w:val="green"/>
        </w:rPr>
        <w:t>will feel ―</w:t>
      </w:r>
      <w:r w:rsidRPr="0062248E">
        <w:rPr>
          <w:rStyle w:val="Emphasis"/>
          <w:rFonts w:asciiTheme="majorHAnsi" w:hAnsiTheme="majorHAnsi" w:cstheme="majorHAnsi"/>
          <w:highlight w:val="green"/>
        </w:rPr>
        <w:t>use it or lose it‖ pressure</w:t>
      </w:r>
      <w:r w:rsidRPr="000310FF">
        <w:rPr>
          <w:rFonts w:asciiTheme="majorHAnsi" w:hAnsiTheme="majorHAnsi" w:cstheme="majorHAnsi"/>
          <w:sz w:val="16"/>
        </w:rPr>
        <w:t xml:space="preserve"> because of the inherent vulnerability of satellites.</w:t>
      </w:r>
    </w:p>
    <w:p w14:paraId="4DC7761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Short timelines and difficulty of attribution</w:t>
      </w:r>
    </w:p>
    <w:p w14:paraId="780980A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w:t>
      </w:r>
      <w:r w:rsidRPr="000310FF">
        <w:rPr>
          <w:rStyle w:val="StyleUnderline"/>
          <w:rFonts w:asciiTheme="majorHAnsi" w:hAnsiTheme="majorHAnsi" w:cstheme="majorHAnsi"/>
        </w:rPr>
        <w:t>compressed timelines</w:t>
      </w:r>
      <w:r w:rsidRPr="000310FF">
        <w:rPr>
          <w:rFonts w:asciiTheme="majorHAnsi" w:hAnsiTheme="majorHAnsi" w:cstheme="majorHAnsi"/>
          <w:sz w:val="16"/>
        </w:rPr>
        <w:t xml:space="preserve"> characteristic of crises </w:t>
      </w:r>
      <w:r w:rsidRPr="000310FF">
        <w:rPr>
          <w:rStyle w:val="StyleUnderline"/>
          <w:rFonts w:asciiTheme="majorHAnsi" w:hAnsiTheme="majorHAnsi" w:cstheme="majorHAnsi"/>
        </w:rPr>
        <w:t>combine with</w:t>
      </w:r>
      <w:r w:rsidRPr="000310FF">
        <w:rPr>
          <w:rFonts w:asciiTheme="majorHAnsi" w:hAnsiTheme="majorHAnsi" w:cstheme="majorHAnsi"/>
          <w:sz w:val="16"/>
        </w:rPr>
        <w:t xml:space="preserve"> these ―</w:t>
      </w:r>
      <w:r w:rsidRPr="000310FF">
        <w:rPr>
          <w:rStyle w:val="StyleUnderline"/>
          <w:rFonts w:asciiTheme="majorHAnsi" w:hAnsiTheme="majorHAnsi" w:cstheme="majorHAnsi"/>
        </w:rPr>
        <w:t>use it or lose it‖ pressures to shrink timelines</w:t>
      </w:r>
      <w:r w:rsidRPr="000310FF">
        <w:rPr>
          <w:rFonts w:asciiTheme="majorHAnsi" w:hAnsiTheme="majorHAnsi" w:cstheme="majorHAnsi"/>
          <w:sz w:val="16"/>
        </w:rPr>
        <w:t xml:space="preserve">. </w:t>
      </w:r>
      <w:r w:rsidRPr="000310FF">
        <w:rPr>
          <w:rStyle w:val="StyleUnderline"/>
          <w:rFonts w:asciiTheme="majorHAnsi" w:hAnsiTheme="majorHAnsi" w:cstheme="majorHAnsi"/>
        </w:rPr>
        <w:t>This</w:t>
      </w:r>
      <w:r w:rsidRPr="000310FF">
        <w:rPr>
          <w:rFonts w:asciiTheme="majorHAnsi" w:hAnsiTheme="majorHAnsi" w:cstheme="majorHAnsi"/>
          <w:sz w:val="16"/>
        </w:rPr>
        <w:t xml:space="preserve"> dynamic</w:t>
      </w:r>
      <w:r w:rsidRPr="000310FF">
        <w:rPr>
          <w:rStyle w:val="StyleUnderline"/>
          <w:rFonts w:asciiTheme="majorHAnsi" w:hAnsiTheme="majorHAnsi" w:cstheme="majorHAnsi"/>
        </w:rPr>
        <w:t xml:space="preserve"> couples dangerously with</w:t>
      </w:r>
      <w:r w:rsidRPr="000310FF">
        <w:rPr>
          <w:rFonts w:asciiTheme="majorHAnsi" w:hAnsiTheme="majorHAnsi" w:cstheme="majorHAnsi"/>
          <w:sz w:val="16"/>
        </w:rPr>
        <w:t xml:space="preserve"> </w:t>
      </w:r>
      <w:r w:rsidRPr="000310FF">
        <w:rPr>
          <w:rStyle w:val="StyleUnderline"/>
          <w:rFonts w:asciiTheme="majorHAnsi" w:hAnsiTheme="majorHAnsi" w:cstheme="majorHAnsi"/>
        </w:rPr>
        <w:t>the inherent difficulty of determining the causes of satellite degradation</w:t>
      </w:r>
      <w:r w:rsidRPr="000310FF">
        <w:rPr>
          <w:rFonts w:asciiTheme="majorHAnsi" w:hAnsiTheme="majorHAnsi" w:cstheme="majorHAnsi"/>
          <w:sz w:val="16"/>
        </w:rPr>
        <w:t>, whether malicious or from natural causes, in a timely way.</w:t>
      </w:r>
    </w:p>
    <w:p w14:paraId="1F98968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So </w:t>
      </w:r>
      <w:r w:rsidRPr="0062248E">
        <w:rPr>
          <w:rStyle w:val="Emphasis"/>
          <w:rFonts w:asciiTheme="majorHAnsi" w:hAnsiTheme="majorHAnsi" w:cstheme="majorHAnsi"/>
          <w:highlight w:val="green"/>
        </w:rPr>
        <w:t xml:space="preserve">a </w:t>
      </w:r>
      <w:r w:rsidRPr="000310FF">
        <w:rPr>
          <w:rStyle w:val="Emphasis"/>
          <w:rFonts w:asciiTheme="majorHAnsi" w:hAnsiTheme="majorHAnsi" w:cstheme="majorHAnsi"/>
        </w:rPr>
        <w:t xml:space="preserve">failure due to a </w:t>
      </w:r>
      <w:r w:rsidRPr="0062248E">
        <w:rPr>
          <w:rStyle w:val="Emphasis"/>
          <w:rFonts w:asciiTheme="majorHAnsi" w:hAnsiTheme="majorHAnsi" w:cstheme="majorHAnsi"/>
          <w:highlight w:val="green"/>
        </w:rPr>
        <w:t>collision</w:t>
      </w:r>
      <w:r w:rsidRPr="000310FF">
        <w:rPr>
          <w:rStyle w:val="StyleUnderline"/>
          <w:rFonts w:asciiTheme="majorHAnsi" w:hAnsiTheme="majorHAnsi" w:cstheme="majorHAnsi"/>
        </w:rPr>
        <w:t xml:space="preserve"> with a small piece of untracked debris </w:t>
      </w:r>
      <w:r w:rsidRPr="0062248E">
        <w:rPr>
          <w:rStyle w:val="Emphasis"/>
          <w:rFonts w:asciiTheme="majorHAnsi" w:hAnsiTheme="majorHAnsi" w:cstheme="majorHAnsi"/>
          <w:highlight w:val="green"/>
        </w:rPr>
        <w:t>may be left open</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to other</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interpretations</w:t>
      </w:r>
      <w:r w:rsidRPr="000310FF">
        <w:rPr>
          <w:rFonts w:asciiTheme="majorHAnsi" w:hAnsiTheme="majorHAnsi" w:cstheme="majorHAnsi"/>
          <w:sz w:val="16"/>
        </w:rPr>
        <w:t>.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3BD289A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In the past, </w:t>
      </w:r>
      <w:r w:rsidRPr="000310FF">
        <w:rPr>
          <w:rStyle w:val="StyleUnderline"/>
          <w:rFonts w:asciiTheme="majorHAnsi" w:hAnsiTheme="majorHAnsi" w:cstheme="majorHAnsi"/>
        </w:rPr>
        <w:t>when fewer actors had access to satellite-disrupting technologies, satellite failures were usually ascribed to ―natural‖ causes</w:t>
      </w:r>
      <w:r w:rsidRPr="000310FF">
        <w:rPr>
          <w:rFonts w:asciiTheme="majorHAnsi" w:hAnsiTheme="majorHAnsi" w:cstheme="majorHAnsi"/>
          <w:sz w:val="16"/>
        </w:rPr>
        <w:t xml:space="preserve">. But increasingly, </w:t>
      </w:r>
      <w:r w:rsidRPr="0062248E">
        <w:rPr>
          <w:rStyle w:val="Emphasis"/>
          <w:rFonts w:asciiTheme="majorHAnsi" w:hAnsiTheme="majorHAnsi" w:cstheme="majorHAnsi"/>
          <w:highlight w:val="green"/>
        </w:rPr>
        <w:t>even during times</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of peace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operators</w:t>
      </w:r>
      <w:r w:rsidRPr="000310FF">
        <w:rPr>
          <w:rStyle w:val="Emphasis"/>
          <w:rFonts w:asciiTheme="majorHAnsi" w:hAnsiTheme="majorHAnsi" w:cstheme="majorHAnsi"/>
        </w:rPr>
        <w:t xml:space="preserve"> may </w:t>
      </w:r>
      <w:r w:rsidRPr="0062248E">
        <w:rPr>
          <w:rStyle w:val="Emphasis"/>
          <w:rFonts w:asciiTheme="majorHAnsi" w:hAnsiTheme="majorHAnsi" w:cstheme="majorHAnsi"/>
          <w:highlight w:val="green"/>
        </w:rPr>
        <w:t>assume malicious intent</w:t>
      </w:r>
      <w:r w:rsidRPr="000310FF">
        <w:rPr>
          <w:rFonts w:asciiTheme="majorHAnsi" w:hAnsiTheme="majorHAnsi" w:cstheme="majorHAnsi"/>
          <w:sz w:val="16"/>
        </w:rPr>
        <w:t xml:space="preserve">. More to the point, </w:t>
      </w:r>
      <w:r w:rsidRPr="0062248E">
        <w:rPr>
          <w:rStyle w:val="Emphasis"/>
          <w:rFonts w:asciiTheme="majorHAnsi" w:hAnsiTheme="majorHAnsi" w:cstheme="majorHAnsi"/>
          <w:highlight w:val="green"/>
        </w:rPr>
        <w:t>in a crisis</w:t>
      </w:r>
      <w:r w:rsidRPr="000310FF">
        <w:rPr>
          <w:rStyle w:val="StyleUnderline"/>
          <w:rFonts w:asciiTheme="majorHAnsi" w:hAnsiTheme="majorHAnsi" w:cstheme="majorHAnsi"/>
        </w:rPr>
        <w:t xml:space="preserve"> when the costs of inaction may be perceived to be costly, </w:t>
      </w:r>
      <w:r w:rsidRPr="0062248E">
        <w:rPr>
          <w:rStyle w:val="Emphasis"/>
          <w:rFonts w:asciiTheme="majorHAnsi" w:hAnsiTheme="majorHAnsi" w:cstheme="majorHAnsi"/>
          <w:highlight w:val="green"/>
        </w:rPr>
        <w:t>there is an incentive to choose the worst-case interpretation</w:t>
      </w:r>
      <w:r w:rsidRPr="000310FF">
        <w:rPr>
          <w:rFonts w:asciiTheme="majorHAnsi" w:hAnsiTheme="majorHAnsi" w:cstheme="majorHAnsi"/>
          <w:sz w:val="16"/>
        </w:rPr>
        <w:t xml:space="preserve"> of events even if the information is incomplete or inconclusive.</w:t>
      </w:r>
    </w:p>
    <w:p w14:paraId="16F7039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Entanglement of strategic and tactical missions</w:t>
      </w:r>
    </w:p>
    <w:p w14:paraId="1D51756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59109C3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where the lines between strategic satellite missions and other missions are blurred, these norms can be weakened</w:t>
      </w:r>
      <w:r w:rsidRPr="000310FF">
        <w:rPr>
          <w:rFonts w:asciiTheme="majorHAnsi" w:hAnsiTheme="majorHAnsi" w:cstheme="majorHAnsi"/>
          <w:sz w:val="16"/>
        </w:rPr>
        <w:t>.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for a state that uses early warning satellites to enable a ―hair trigger‖ or launch-on-attack posture, the interference with such a satellite might instead be interpreted as a precursor to a nuclear attack. It may accelerate the use of nuclear weapons rather than inhibit it.</w:t>
      </w:r>
    </w:p>
    <w:p w14:paraId="6D4600F5" w14:textId="77777777" w:rsidR="00FD020A" w:rsidRPr="000310FF" w:rsidRDefault="00FD020A" w:rsidP="00FD020A">
      <w:pPr>
        <w:rPr>
          <w:rStyle w:val="StyleUnderline"/>
          <w:rFonts w:asciiTheme="majorHAnsi" w:hAnsiTheme="majorHAnsi" w:cstheme="majorHAnsi"/>
        </w:rPr>
      </w:pPr>
      <w:r w:rsidRPr="000310FF">
        <w:rPr>
          <w:rStyle w:val="StyleUnderline"/>
          <w:rFonts w:asciiTheme="majorHAnsi" w:hAnsiTheme="majorHAnsi" w:cstheme="majorHAnsi"/>
        </w:rPr>
        <w:t>Misperception and dual-use technologies</w:t>
      </w:r>
    </w:p>
    <w:p w14:paraId="319FB76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Some space technologies and activities can be used both for relatively benign purposes but also for hostile ones. </w:t>
      </w:r>
      <w:r w:rsidRPr="000310FF">
        <w:rPr>
          <w:rStyle w:val="StyleUnderline"/>
          <w:rFonts w:asciiTheme="majorHAnsi" w:hAnsiTheme="majorHAnsi" w:cstheme="majorHAnsi"/>
        </w:rPr>
        <w:t xml:space="preserve">It may be difficult </w:t>
      </w:r>
      <w:r w:rsidRPr="000310FF">
        <w:rPr>
          <w:rFonts w:asciiTheme="majorHAnsi" w:hAnsiTheme="majorHAnsi" w:cstheme="majorHAnsi"/>
          <w:sz w:val="16"/>
        </w:rPr>
        <w:t xml:space="preserve">for an actor </w:t>
      </w:r>
      <w:r w:rsidRPr="000310FF">
        <w:rPr>
          <w:rStyle w:val="StyleUnderline"/>
          <w:rFonts w:asciiTheme="majorHAnsi" w:hAnsiTheme="majorHAnsi" w:cstheme="majorHAnsi"/>
        </w:rPr>
        <w:t>to understand</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intent</w:t>
      </w:r>
      <w:r w:rsidRPr="000310FF">
        <w:rPr>
          <w:rFonts w:asciiTheme="majorHAnsi" w:hAnsiTheme="majorHAnsi" w:cstheme="majorHAnsi"/>
          <w:sz w:val="16"/>
        </w:rPr>
        <w:t xml:space="preserve"> behind the development, testing, use, and stockpiling of these technologies, </w:t>
      </w:r>
      <w:r w:rsidRPr="000310FF">
        <w:rPr>
          <w:rStyle w:val="StyleUnderline"/>
          <w:rFonts w:asciiTheme="majorHAnsi" w:hAnsiTheme="majorHAnsi" w:cstheme="majorHAnsi"/>
        </w:rPr>
        <w:t>and see threats where there are none.</w:t>
      </w:r>
      <w:r w:rsidRPr="000310FF">
        <w:rPr>
          <w:rFonts w:asciiTheme="majorHAnsi" w:hAnsiTheme="majorHAnsi" w:cstheme="majorHAnsi"/>
          <w:sz w:val="16"/>
        </w:rPr>
        <w:t xml:space="preserve"> (Or miss a threat until it is too late.) </w:t>
      </w:r>
      <w:r w:rsidRPr="0062248E">
        <w:rPr>
          <w:rStyle w:val="StyleUnderline"/>
          <w:rFonts w:asciiTheme="majorHAnsi" w:hAnsiTheme="majorHAnsi" w:cstheme="majorHAnsi"/>
          <w:highlight w:val="green"/>
        </w:rPr>
        <w:t>This may start a</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cycle of action and reaction based on misperception</w:t>
      </w:r>
      <w:r w:rsidRPr="000310FF">
        <w:rPr>
          <w:rFonts w:asciiTheme="majorHAnsi" w:hAnsiTheme="majorHAnsi" w:cstheme="majorHAnsi"/>
          <w:sz w:val="16"/>
        </w:rPr>
        <w:t xml:space="preserve">. </w:t>
      </w:r>
    </w:p>
    <w:p w14:paraId="574CDDB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relatively low-mass </w:t>
      </w:r>
      <w:r w:rsidRPr="0062248E">
        <w:rPr>
          <w:rStyle w:val="Emphasis"/>
          <w:rFonts w:asciiTheme="majorHAnsi" w:hAnsiTheme="majorHAnsi" w:cstheme="majorHAnsi"/>
          <w:highlight w:val="green"/>
        </w:rPr>
        <w:t>satellites can now maneuver</w:t>
      </w:r>
      <w:r w:rsidRPr="000310FF">
        <w:rPr>
          <w:rStyle w:val="Emphasis"/>
          <w:rFonts w:asciiTheme="majorHAnsi" w:hAnsiTheme="majorHAnsi" w:cstheme="majorHAnsi"/>
        </w:rPr>
        <w:t xml:space="preserve"> autonomously </w:t>
      </w:r>
      <w:r w:rsidRPr="0062248E">
        <w:rPr>
          <w:rStyle w:val="Emphasis"/>
          <w:rFonts w:asciiTheme="majorHAnsi" w:hAnsiTheme="majorHAnsi" w:cstheme="majorHAnsi"/>
          <w:highlight w:val="green"/>
        </w:rPr>
        <w:t>and closely approach other satellites</w:t>
      </w:r>
      <w:r w:rsidRPr="000310FF">
        <w:rPr>
          <w:rStyle w:val="StyleUnderline"/>
          <w:rFonts w:asciiTheme="majorHAnsi" w:hAnsiTheme="majorHAnsi" w:cstheme="majorHAnsi"/>
        </w:rPr>
        <w:t xml:space="preserve"> without their cooperation;</w:t>
      </w:r>
      <w:r w:rsidRPr="000310FF">
        <w:rPr>
          <w:rFonts w:asciiTheme="majorHAnsi" w:hAnsiTheme="majorHAnsi" w:cstheme="majorHAnsi"/>
          <w:sz w:val="16"/>
        </w:rPr>
        <w:t xml:space="preserve"> </w:t>
      </w:r>
      <w:r w:rsidRPr="000310FF">
        <w:rPr>
          <w:rStyle w:val="StyleUnderline"/>
          <w:rFonts w:asciiTheme="majorHAnsi" w:hAnsiTheme="majorHAnsi" w:cstheme="majorHAnsi"/>
        </w:rPr>
        <w:t>this may be for peaceful purposes</w:t>
      </w:r>
      <w:r w:rsidRPr="000310FF">
        <w:rPr>
          <w:rFonts w:asciiTheme="majorHAnsi" w:hAnsiTheme="majorHAnsi" w:cstheme="majorHAnsi"/>
          <w:sz w:val="16"/>
        </w:rPr>
        <w:t xml:space="preserve"> such as satellite maintenance or the building of complex space structures, </w:t>
      </w:r>
      <w:r w:rsidRPr="000310FF">
        <w:rPr>
          <w:rStyle w:val="StyleUnderline"/>
          <w:rFonts w:asciiTheme="majorHAnsi" w:hAnsiTheme="majorHAnsi" w:cstheme="majorHAnsi"/>
        </w:rPr>
        <w:t>or for more controversial reasons</w:t>
      </w:r>
      <w:r w:rsidRPr="000310FF">
        <w:rPr>
          <w:rFonts w:asciiTheme="majorHAnsi" w:hAnsiTheme="majorHAnsi" w:cstheme="majorHAnsi"/>
          <w:sz w:val="16"/>
        </w:rPr>
        <w:t xml:space="preserve"> </w:t>
      </w:r>
      <w:r w:rsidRPr="000310FF">
        <w:rPr>
          <w:rStyle w:val="StyleUnderline"/>
          <w:rFonts w:asciiTheme="majorHAnsi" w:hAnsiTheme="majorHAnsi" w:cstheme="majorHAnsi"/>
        </w:rPr>
        <w:t>such as</w:t>
      </w:r>
      <w:r w:rsidRPr="000310FF">
        <w:rPr>
          <w:rFonts w:asciiTheme="majorHAnsi" w:hAnsiTheme="majorHAnsi" w:cstheme="majorHAnsi"/>
          <w:sz w:val="16"/>
        </w:rPr>
        <w:t xml:space="preserve"> intelligence-gathering or </w:t>
      </w:r>
      <w:r w:rsidRPr="000310FF">
        <w:rPr>
          <w:rStyle w:val="StyleUnderline"/>
          <w:rFonts w:asciiTheme="majorHAnsi" w:hAnsiTheme="majorHAnsi" w:cstheme="majorHAnsi"/>
        </w:rPr>
        <w:t>anti-satellite attacks</w:t>
      </w:r>
      <w:r w:rsidRPr="000310FF">
        <w:rPr>
          <w:rFonts w:asciiTheme="majorHAnsi" w:hAnsiTheme="majorHAnsi" w:cstheme="majorHAnsi"/>
          <w:sz w:val="16"/>
        </w:rPr>
        <w:t>.</w:t>
      </w:r>
    </w:p>
    <w:p w14:paraId="3AE183E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w:t>
      </w:r>
    </w:p>
    <w:p w14:paraId="788DFC0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7A0A5A7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Discrimination</w:t>
      </w:r>
    </w:p>
    <w:p w14:paraId="7A3DF486"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consequences of interfering with a satellite may be vastly different depending on who is affected and how</w:t>
      </w:r>
      <w:r w:rsidRPr="000310FF">
        <w:rPr>
          <w:rFonts w:asciiTheme="majorHAnsi" w:hAnsiTheme="majorHAnsi" w:cstheme="majorHAnsi"/>
          <w:sz w:val="16"/>
        </w:rPr>
        <w:t>, and whether the satellite represents a legitimate military objective.</w:t>
      </w:r>
    </w:p>
    <w:p w14:paraId="35DAC2C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However, </w:t>
      </w:r>
      <w:r w:rsidRPr="000310FF">
        <w:rPr>
          <w:rStyle w:val="StyleUnderline"/>
          <w:rFonts w:asciiTheme="majorHAnsi" w:hAnsiTheme="majorHAnsi" w:cstheme="majorHAnsi"/>
        </w:rPr>
        <w:t>it will not always be clear who the owners and operators of a satellite are</w:t>
      </w:r>
      <w:r w:rsidRPr="000310FF">
        <w:rPr>
          <w:rFonts w:asciiTheme="majorHAnsi" w:hAnsiTheme="majorHAnsi" w:cstheme="majorHAnsi"/>
          <w:sz w:val="16"/>
        </w:rPr>
        <w:t xml:space="preserve">, and users of a satellite‘s services may be numerous and not public. </w:t>
      </w:r>
      <w:r w:rsidRPr="000310FF">
        <w:rPr>
          <w:rStyle w:val="StyleUnderline"/>
          <w:rFonts w:asciiTheme="majorHAnsi" w:hAnsiTheme="majorHAnsi" w:cstheme="majorHAnsi"/>
        </w:rPr>
        <w:t>Registration of satellites is incomplete23</w:t>
      </w:r>
      <w:r w:rsidRPr="000310FF">
        <w:rPr>
          <w:rFonts w:asciiTheme="majorHAnsi" w:hAnsiTheme="majorHAnsi" w:cstheme="majorHAnsi"/>
          <w:sz w:val="16"/>
        </w:rPr>
        <w:t xml:space="preserve"> and current ownership is not necessarily updated in a readily available repository. </w:t>
      </w:r>
      <w:r w:rsidRPr="000310FF">
        <w:rPr>
          <w:rStyle w:val="StyleUnderline"/>
          <w:rFonts w:asciiTheme="majorHAnsi" w:hAnsiTheme="majorHAnsi" w:cstheme="majorHAnsi"/>
        </w:rPr>
        <w:t xml:space="preserve">The identification of a satellite as military or civilian may be deliberately obscured. </w:t>
      </w:r>
      <w:r w:rsidRPr="000310FF">
        <w:rPr>
          <w:rFonts w:asciiTheme="majorHAnsi" w:hAnsiTheme="majorHAnsi" w:cstheme="majorHAnsi"/>
          <w:sz w:val="16"/>
        </w:rPr>
        <w:t>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246EF6C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2015, the Pentagon‘s annual wargame, or simulated conflict, involving space assets focused on a future regional conflict. The official report out24 warned that </w:t>
      </w:r>
      <w:r w:rsidRPr="000310FF">
        <w:rPr>
          <w:rStyle w:val="StyleUnderline"/>
          <w:rFonts w:asciiTheme="majorHAnsi" w:hAnsiTheme="majorHAnsi" w:cstheme="majorHAnsi"/>
        </w:rPr>
        <w:t>it was hard to keep the conflict contained geographically when using anti-satellite weapons</w:t>
      </w:r>
      <w:r w:rsidRPr="000310FF">
        <w:rPr>
          <w:rFonts w:asciiTheme="majorHAnsi" w:hAnsiTheme="majorHAnsi" w:cstheme="majorHAnsi"/>
          <w:sz w:val="16"/>
        </w:rPr>
        <w:t>:</w:t>
      </w:r>
    </w:p>
    <w:p w14:paraId="4FFE09C2"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As the wargame unfolded, a regional crisis quickly escalated</w:t>
      </w:r>
      <w:r w:rsidRPr="000310FF">
        <w:rPr>
          <w:rFonts w:asciiTheme="majorHAnsi" w:hAnsiTheme="majorHAnsi" w:cstheme="majorHAnsi"/>
          <w:sz w:val="16"/>
        </w:rPr>
        <w:t>, partly because of the interconnectedness of a multi-domain fight involving a capable adversary. The wargame participants emphasized the challenges in containing horizontal escalation once space control capabilities are employed to achieve limited national objectives.</w:t>
      </w:r>
    </w:p>
    <w:p w14:paraId="5FC92CA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Lack of shared understanding of consequences/proportionality</w:t>
      </w:r>
    </w:p>
    <w:p w14:paraId="43C38A1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States have fairly similar understandings of the implications of military actions on the ground, in the air, and at sea,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3F966D40" w14:textId="77777777" w:rsidR="00FD020A" w:rsidRPr="000310FF" w:rsidRDefault="00FD020A" w:rsidP="00FD020A">
      <w:pPr>
        <w:rPr>
          <w:rFonts w:asciiTheme="majorHAnsi" w:hAnsiTheme="majorHAnsi" w:cstheme="majorHAnsi"/>
          <w:sz w:val="16"/>
        </w:rPr>
      </w:pPr>
      <w:r w:rsidRPr="0062248E">
        <w:rPr>
          <w:rStyle w:val="Emphasis"/>
          <w:rFonts w:asciiTheme="majorHAnsi" w:hAnsiTheme="majorHAnsi" w:cstheme="majorHAnsi"/>
          <w:highlight w:val="green"/>
        </w:rPr>
        <w:t>Because of a lack of experience</w:t>
      </w:r>
      <w:r w:rsidRPr="000310FF">
        <w:rPr>
          <w:rStyle w:val="Emphasis"/>
          <w:rFonts w:asciiTheme="majorHAnsi" w:hAnsiTheme="majorHAnsi" w:cstheme="majorHAnsi"/>
        </w:rPr>
        <w:t xml:space="preserve"> in hostilities that target space</w:t>
      </w:r>
      <w:r w:rsidRPr="000310FF">
        <w:rPr>
          <w:rStyle w:val="StyleUnderline"/>
          <w:rFonts w:asciiTheme="majorHAnsi" w:hAnsiTheme="majorHAnsi" w:cstheme="majorHAnsi"/>
        </w:rPr>
        <w:t xml:space="preserve">-based capabilities, </w:t>
      </w:r>
      <w:r w:rsidRPr="0062248E">
        <w:rPr>
          <w:rStyle w:val="Emphasis"/>
          <w:rFonts w:asciiTheme="majorHAnsi" w:hAnsiTheme="majorHAnsi" w:cstheme="majorHAnsi"/>
          <w:highlight w:val="green"/>
        </w:rPr>
        <w:t>it is not entirely clear what the proper response</w:t>
      </w:r>
      <w:r w:rsidRPr="000310FF">
        <w:rPr>
          <w:rStyle w:val="Emphasis"/>
          <w:rFonts w:asciiTheme="majorHAnsi" w:hAnsiTheme="majorHAnsi" w:cstheme="majorHAnsi"/>
        </w:rPr>
        <w:t xml:space="preserve"> </w:t>
      </w:r>
      <w:r w:rsidRPr="000310FF">
        <w:rPr>
          <w:rStyle w:val="StyleUnderline"/>
          <w:rFonts w:asciiTheme="majorHAnsi" w:hAnsiTheme="majorHAnsi" w:cstheme="majorHAnsi"/>
        </w:rPr>
        <w:t xml:space="preserve">to a space activity </w:t>
      </w:r>
      <w:r w:rsidRPr="0062248E">
        <w:rPr>
          <w:rStyle w:val="Emphasis"/>
          <w:rFonts w:asciiTheme="majorHAnsi" w:hAnsiTheme="majorHAnsi" w:cstheme="majorHAnsi"/>
          <w:highlight w:val="green"/>
        </w:rPr>
        <w:t>is</w:t>
      </w:r>
      <w:r w:rsidRPr="0062248E">
        <w:rPr>
          <w:rStyle w:val="StyleUnderline"/>
          <w:rFonts w:asciiTheme="majorHAnsi" w:hAnsiTheme="majorHAnsi" w:cstheme="majorHAnsi"/>
          <w:highlight w:val="green"/>
        </w:rPr>
        <w:t xml:space="preserve"> </w:t>
      </w:r>
      <w:r w:rsidRPr="0062248E">
        <w:rPr>
          <w:rStyle w:val="Emphasis"/>
          <w:rFonts w:asciiTheme="majorHAnsi" w:hAnsiTheme="majorHAnsi" w:cstheme="majorHAnsi"/>
          <w:highlight w:val="green"/>
        </w:rPr>
        <w:t>and where</w:t>
      </w:r>
      <w:r w:rsidRPr="000310FF">
        <w:rPr>
          <w:rStyle w:val="StyleUnderline"/>
          <w:rFonts w:asciiTheme="majorHAnsi" w:hAnsiTheme="majorHAnsi" w:cstheme="majorHAnsi"/>
        </w:rPr>
        <w:t xml:space="preserve"> the escalation thresholds or ―</w:t>
      </w:r>
      <w:r w:rsidRPr="0062248E">
        <w:rPr>
          <w:rStyle w:val="Emphasis"/>
          <w:rFonts w:asciiTheme="majorHAnsi" w:hAnsiTheme="majorHAnsi" w:cstheme="majorHAnsi"/>
          <w:highlight w:val="green"/>
        </w:rPr>
        <w:t>red lines‖ lie</w:t>
      </w:r>
      <w:r w:rsidRPr="000310FF">
        <w:rPr>
          <w:rStyle w:val="StyleUnderline"/>
          <w:rFonts w:asciiTheme="majorHAnsi" w:hAnsiTheme="majorHAnsi" w:cstheme="majorHAnsi"/>
        </w:rPr>
        <w:t>.</w:t>
      </w:r>
      <w:r w:rsidRPr="000310FF">
        <w:rPr>
          <w:rFonts w:asciiTheme="majorHAnsi" w:hAnsiTheme="majorHAnsi" w:cstheme="majorHAnsi"/>
          <w:sz w:val="16"/>
        </w:rPr>
        <w:t xml:space="preserve"> Exacerbating this is the asymmetry in space investments; not all actors will assign the same value to a given target or same escalatory nature to different weapons.</w:t>
      </w:r>
    </w:p>
    <w:p w14:paraId="08EA0D9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For example, </w:t>
      </w:r>
      <w:r w:rsidRPr="000310FF">
        <w:rPr>
          <w:rStyle w:val="StyleUnderline"/>
          <w:rFonts w:asciiTheme="majorHAnsi" w:hAnsiTheme="majorHAnsi" w:cstheme="majorHAnsi"/>
        </w:rPr>
        <w:t>the United States is the country most heavily dependent on military space assets</w:t>
      </w:r>
      <w:r w:rsidRPr="000310FF">
        <w:rPr>
          <w:rFonts w:asciiTheme="majorHAnsi" w:hAnsiTheme="majorHAnsi" w:cstheme="majorHAnsi"/>
          <w:sz w:val="16"/>
        </w:rPr>
        <w:t xml:space="preserve">. Its proportionally higher commitment to expeditionary forces make this likely to be true well into the future. So while the United States seeks to create a deterrence framework, </w:t>
      </w:r>
      <w:r w:rsidRPr="000310FF">
        <w:rPr>
          <w:rStyle w:val="StyleUnderline"/>
          <w:rFonts w:asciiTheme="majorHAnsi" w:hAnsiTheme="majorHAnsi" w:cstheme="majorHAnsi"/>
        </w:rPr>
        <w:t>punishment-based deterrence would not likely target its adversary‘s space assets</w:t>
      </w:r>
      <w:r w:rsidRPr="000310FF">
        <w:rPr>
          <w:rFonts w:asciiTheme="majorHAnsi" w:hAnsiTheme="majorHAnsi" w:cstheme="majorHAnsi"/>
          <w:sz w:val="16"/>
        </w:rPr>
        <w:t>. But then there is difficulty finding target on the ground that would be credible but also not unpredictably escalate a crisis. If an American military satellite were attacked but without attendant human casualties (‗satellites have no mothers‘), retaliation on an adversary‘s ground-based target is likely to escalate the conflict, perhaps justifying the adversary‘s subsequent claim to self-defense, even if the initial satellite attack didn‘t support such a claim.</w:t>
      </w:r>
    </w:p>
    <w:p w14:paraId="1618FFF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Little experience in engaging substantively in these issues</w:t>
      </w:r>
    </w:p>
    <w:p w14:paraId="581FE4C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Related to this issue is that </w:t>
      </w:r>
      <w:r w:rsidRPr="000310FF">
        <w:rPr>
          <w:rStyle w:val="StyleUnderline"/>
          <w:rFonts w:asciiTheme="majorHAnsi" w:hAnsiTheme="majorHAnsi" w:cstheme="majorHAnsi"/>
        </w:rPr>
        <w:t>there is relatively little experience among the major space actors in handling a crisis with the others</w:t>
      </w:r>
      <w:r w:rsidRPr="000310FF">
        <w:rPr>
          <w:rFonts w:asciiTheme="majorHAnsi" w:hAnsiTheme="majorHAnsi" w:cstheme="majorHAnsi"/>
          <w:sz w:val="16"/>
        </w:rPr>
        <w:t xml:space="preserve">. The United States and the Soviet Union, then Russia, have had </w:t>
      </w:r>
      <w:r w:rsidRPr="000310FF">
        <w:rPr>
          <w:rStyle w:val="StyleUnderline"/>
          <w:rFonts w:asciiTheme="majorHAnsi" w:hAnsiTheme="majorHAnsi" w:cstheme="majorHAnsi"/>
        </w:rPr>
        <w:t>a long history of strategic discussions and negotiations</w:t>
      </w:r>
      <w:r w:rsidRPr="000310FF">
        <w:rPr>
          <w:rFonts w:asciiTheme="majorHAnsi" w:hAnsiTheme="majorHAnsi" w:cstheme="majorHAnsi"/>
          <w:sz w:val="16"/>
        </w:rPr>
        <w:t xml:space="preserve">. This </w:t>
      </w:r>
      <w:r w:rsidRPr="000310FF">
        <w:rPr>
          <w:rStyle w:val="StyleUnderline"/>
          <w:rFonts w:asciiTheme="majorHAnsi" w:hAnsiTheme="majorHAnsi" w:cstheme="majorHAnsi"/>
        </w:rPr>
        <w:t>built up a shared understanding of each other‘s point of view</w:t>
      </w:r>
      <w:r w:rsidRPr="000310FF">
        <w:rPr>
          <w:rFonts w:asciiTheme="majorHAnsi" w:hAnsiTheme="majorHAnsi" w:cstheme="majorHAnsi"/>
          <w:sz w:val="16"/>
        </w:rPr>
        <w:t xml:space="preserve">, developed relationships between those conducting those discussions, and created bureaucracies and expertise to support those discussions. This experience and these relationships are important to interpreting events and to resolving disputes before they turn into a crisis, and to managing one once it begins. </w:t>
      </w:r>
      <w:r w:rsidRPr="000310FF">
        <w:rPr>
          <w:rStyle w:val="StyleUnderline"/>
          <w:rFonts w:asciiTheme="majorHAnsi" w:hAnsiTheme="majorHAnsi" w:cstheme="majorHAnsi"/>
        </w:rPr>
        <w:t>There is nothing like this level of engagement</w:t>
      </w:r>
      <w:r w:rsidRPr="000310FF">
        <w:rPr>
          <w:rFonts w:asciiTheme="majorHAnsi" w:hAnsiTheme="majorHAnsi" w:cstheme="majorHAnsi"/>
          <w:sz w:val="16"/>
        </w:rPr>
        <w:t xml:space="preserve"> </w:t>
      </w:r>
      <w:r w:rsidRPr="000310FF">
        <w:rPr>
          <w:rStyle w:val="StyleUnderline"/>
          <w:rFonts w:asciiTheme="majorHAnsi" w:hAnsiTheme="majorHAnsi" w:cstheme="majorHAnsi"/>
        </w:rPr>
        <w:t>around space</w:t>
      </w:r>
      <w:r w:rsidRPr="000310FF">
        <w:rPr>
          <w:rFonts w:asciiTheme="majorHAnsi" w:hAnsiTheme="majorHAnsi" w:cstheme="majorHAnsi"/>
          <w:sz w:val="16"/>
        </w:rPr>
        <w:t xml:space="preserve"> issues between these two states, and </w:t>
      </w:r>
      <w:r w:rsidRPr="000310FF">
        <w:rPr>
          <w:rStyle w:val="StyleUnderline"/>
          <w:rFonts w:asciiTheme="majorHAnsi" w:hAnsiTheme="majorHAnsi" w:cstheme="majorHAnsi"/>
        </w:rPr>
        <w:t>much less between the US and China</w:t>
      </w:r>
      <w:r w:rsidRPr="000310FF">
        <w:rPr>
          <w:rFonts w:asciiTheme="majorHAnsi" w:hAnsiTheme="majorHAnsi" w:cstheme="majorHAnsi"/>
          <w:sz w:val="16"/>
        </w:rPr>
        <w:t>.</w:t>
      </w:r>
    </w:p>
    <w:p w14:paraId="5A991F9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One of the participants in a 2010 US space war game, a diplomatic veteran, imagined25 how things would play out if one or more militarily important US satellites failed amidst a crisis with an adversary known to have sophisticated offensive cyber and space capabilities:</w:t>
      </w:r>
    </w:p>
    <w:p w14:paraId="3F5D56D1"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The good news is that there has never been a destructive conflict waged in either the space or cyber domains. The bad news is that no one around the situation room table can cite any history from previous wars, or common bilateral understandings with the adversary, relating to space and cyber conflict as a guide to what the incoming reports mean, and what may or may not happen next.</w:t>
      </w:r>
    </w:p>
    <w:p w14:paraId="7AD878E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This is the big difference between the space-cyber domains, and the nuclear domain. </w:t>
      </w:r>
      <w:r w:rsidRPr="0062248E">
        <w:rPr>
          <w:rStyle w:val="Emphasis"/>
          <w:rFonts w:asciiTheme="majorHAnsi" w:hAnsiTheme="majorHAnsi" w:cstheme="majorHAnsi"/>
          <w:highlight w:val="green"/>
        </w:rPr>
        <w:t>There is,</w:t>
      </w:r>
      <w:r w:rsidRPr="000310FF">
        <w:rPr>
          <w:rFonts w:asciiTheme="majorHAnsi" w:hAnsiTheme="majorHAnsi" w:cstheme="majorHAnsi"/>
          <w:sz w:val="16"/>
        </w:rPr>
        <w:t xml:space="preserve"> in this future scenario, </w:t>
      </w:r>
      <w:r w:rsidRPr="0062248E">
        <w:rPr>
          <w:rStyle w:val="Emphasis"/>
          <w:rFonts w:asciiTheme="majorHAnsi" w:hAnsiTheme="majorHAnsi" w:cstheme="majorHAnsi"/>
          <w:highlight w:val="green"/>
        </w:rPr>
        <w:t>no credible basis</w:t>
      </w:r>
      <w:r w:rsidRPr="000310FF">
        <w:rPr>
          <w:rStyle w:val="StyleUnderline"/>
          <w:rFonts w:asciiTheme="majorHAnsi" w:hAnsiTheme="majorHAnsi" w:cstheme="majorHAnsi"/>
        </w:rPr>
        <w:t xml:space="preserve"> for anyone around the president </w:t>
      </w:r>
      <w:r w:rsidRPr="0062248E">
        <w:rPr>
          <w:rStyle w:val="Emphasis"/>
          <w:rFonts w:asciiTheme="majorHAnsi" w:hAnsiTheme="majorHAnsi" w:cstheme="majorHAnsi"/>
          <w:highlight w:val="green"/>
        </w:rPr>
        <w:t>to attribute restraint to the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no track record from which to interpret the actions by the adversary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There is no crisis management history</w:t>
      </w:r>
      <w:r w:rsidRPr="000310FF">
        <w:rPr>
          <w:rFonts w:asciiTheme="majorHAnsi" w:hAnsiTheme="majorHAnsi" w:cstheme="majorHAnsi"/>
          <w:sz w:val="16"/>
        </w:rPr>
        <w:t xml:space="preserve">: the president has no bilateral understandings or guidelines from past diplomatic discussions, and no operational protocols from previous incidents where space and cyber moves and counter-moves created precedents. </w:t>
      </w:r>
      <w:r w:rsidRPr="000310FF">
        <w:rPr>
          <w:rStyle w:val="StyleUnderline"/>
          <w:rFonts w:asciiTheme="majorHAnsi" w:hAnsiTheme="majorHAnsi" w:cstheme="majorHAnsi"/>
        </w:rPr>
        <w:t>Perhaps the adversary intended to make a point with one series of limited attacks</w:t>
      </w:r>
      <w:r w:rsidRPr="000310FF">
        <w:rPr>
          <w:rFonts w:asciiTheme="majorHAnsi" w:hAnsiTheme="majorHAnsi" w:cstheme="majorHAnsi"/>
          <w:sz w:val="16"/>
        </w:rPr>
        <w:t xml:space="preserve">, and hoped for talks with Washington and a compromise; </w:t>
      </w:r>
      <w:r w:rsidRPr="000310FF">
        <w:rPr>
          <w:rStyle w:val="StyleUnderline"/>
          <w:rFonts w:asciiTheme="majorHAnsi" w:hAnsiTheme="majorHAnsi" w:cstheme="majorHAnsi"/>
        </w:rPr>
        <w:t xml:space="preserve">but </w:t>
      </w:r>
      <w:r w:rsidRPr="0062248E">
        <w:rPr>
          <w:rStyle w:val="StyleUnderline"/>
          <w:rFonts w:asciiTheme="majorHAnsi" w:hAnsiTheme="majorHAnsi" w:cstheme="majorHAnsi"/>
          <w:highlight w:val="green"/>
        </w:rPr>
        <w:t>for all the president knows</w:t>
      </w:r>
      <w:r w:rsidRPr="000310FF">
        <w:rPr>
          <w:rStyle w:val="StyleUnderline"/>
          <w:rFonts w:asciiTheme="majorHAnsi" w:hAnsiTheme="majorHAnsi" w:cstheme="majorHAnsi"/>
        </w:rPr>
        <w:t>,</w:t>
      </w:r>
      <w:r w:rsidRPr="000310FF">
        <w:rPr>
          <w:rFonts w:asciiTheme="majorHAnsi" w:hAnsiTheme="majorHAnsi" w:cstheme="majorHAnsi"/>
          <w:sz w:val="16"/>
        </w:rPr>
        <w:t xml:space="preserve"> sitting in the situation room, </w:t>
      </w:r>
      <w:r w:rsidRPr="000310FF">
        <w:rPr>
          <w:rStyle w:val="StyleUnderline"/>
          <w:rFonts w:asciiTheme="majorHAnsi" w:hAnsiTheme="majorHAnsi" w:cstheme="majorHAnsi"/>
        </w:rPr>
        <w:t xml:space="preserve">the </w:t>
      </w:r>
      <w:r w:rsidRPr="0062248E">
        <w:rPr>
          <w:rStyle w:val="StyleUnderline"/>
          <w:rFonts w:asciiTheme="majorHAnsi" w:hAnsiTheme="majorHAnsi" w:cstheme="majorHAnsi"/>
          <w:highlight w:val="green"/>
        </w:rPr>
        <w:t>hostile actions</w:t>
      </w:r>
      <w:r w:rsidRPr="000310FF">
        <w:rPr>
          <w:rFonts w:asciiTheme="majorHAnsi" w:hAnsiTheme="majorHAnsi" w:cstheme="majorHAnsi"/>
          <w:sz w:val="16"/>
        </w:rPr>
        <w:t xml:space="preserve"> taken against America‘s space assets and information systems </w:t>
      </w:r>
      <w:r w:rsidRPr="0062248E">
        <w:rPr>
          <w:rStyle w:val="StyleUnderline"/>
          <w:rFonts w:asciiTheme="majorHAnsi" w:hAnsiTheme="majorHAnsi" w:cstheme="majorHAnsi"/>
          <w:highlight w:val="green"/>
        </w:rPr>
        <w:t>are</w:t>
      </w:r>
      <w:r w:rsidRPr="000310FF">
        <w:rPr>
          <w:rStyle w:val="StyleUnderline"/>
          <w:rFonts w:asciiTheme="majorHAnsi" w:hAnsiTheme="majorHAnsi" w:cstheme="majorHAnsi"/>
        </w:rPr>
        <w:t xml:space="preserve"> nothing less than </w:t>
      </w:r>
      <w:r w:rsidRPr="0062248E">
        <w:rPr>
          <w:rStyle w:val="StyleUnderline"/>
          <w:rFonts w:asciiTheme="majorHAnsi" w:hAnsiTheme="majorHAnsi" w:cstheme="majorHAnsi"/>
          <w:highlight w:val="green"/>
        </w:rPr>
        <w:t>early stages of an all-out assault</w:t>
      </w:r>
      <w:r w:rsidRPr="000310FF">
        <w:rPr>
          <w:rStyle w:val="StyleUnderline"/>
          <w:rFonts w:asciiTheme="majorHAnsi" w:hAnsiTheme="majorHAnsi" w:cstheme="majorHAnsi"/>
        </w:rPr>
        <w:t xml:space="preserve"> on US interests</w:t>
      </w:r>
      <w:r w:rsidRPr="000310FF">
        <w:rPr>
          <w:rFonts w:asciiTheme="majorHAnsi" w:hAnsiTheme="majorHAnsi" w:cstheme="majorHAnsi"/>
          <w:sz w:val="16"/>
        </w:rPr>
        <w:t>.</w:t>
      </w:r>
    </w:p>
    <w:p w14:paraId="5DA2FBC0" w14:textId="55B0AEAF" w:rsidR="00FD020A" w:rsidRPr="000310FF" w:rsidRDefault="00FD020A" w:rsidP="00FD020A">
      <w:pPr>
        <w:pStyle w:val="Heading4"/>
        <w:rPr>
          <w:rStyle w:val="Style13ptBold"/>
          <w:rFonts w:asciiTheme="majorHAnsi" w:hAnsiTheme="majorHAnsi" w:cstheme="majorHAnsi"/>
        </w:rPr>
      </w:pPr>
      <w:r w:rsidRPr="000310FF">
        <w:rPr>
          <w:rFonts w:asciiTheme="majorHAnsi" w:hAnsiTheme="majorHAnsi" w:cstheme="majorHAnsi"/>
        </w:rPr>
        <w:t xml:space="preserve">Dual use tech make minor accidents likely to escalate to </w:t>
      </w:r>
      <w:r w:rsidR="005435DC">
        <w:rPr>
          <w:rFonts w:asciiTheme="majorHAnsi" w:hAnsiTheme="majorHAnsi" w:cstheme="majorHAnsi"/>
        </w:rPr>
        <w:t>nuclear war</w:t>
      </w:r>
    </w:p>
    <w:p w14:paraId="50A0D9AD"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Hitchens ’17 – </w:t>
      </w:r>
      <w:r w:rsidRPr="000310FF">
        <w:rPr>
          <w:rFonts w:asciiTheme="majorHAnsi" w:hAnsiTheme="majorHAnsi" w:cstheme="majorHAnsi"/>
        </w:rPr>
        <w:t>Senior Research Scholar at the Center for International and Security Studies at Maryland and Director of the United Nations Institute for Disarmament Research</w:t>
      </w:r>
    </w:p>
    <w:p w14:paraId="45CBB563" w14:textId="77777777" w:rsidR="00FD020A" w:rsidRPr="000310FF" w:rsidRDefault="00FD020A" w:rsidP="00FD020A">
      <w:pPr>
        <w:rPr>
          <w:rStyle w:val="Style13ptBold"/>
          <w:rFonts w:asciiTheme="majorHAnsi" w:hAnsiTheme="majorHAnsi" w:cstheme="majorHAnsi"/>
          <w:b w:val="0"/>
          <w:bCs/>
        </w:rPr>
      </w:pPr>
      <w:r w:rsidRPr="000310FF">
        <w:rPr>
          <w:rFonts w:asciiTheme="majorHAnsi" w:hAnsiTheme="majorHAnsi" w:cstheme="majorHAnsi"/>
        </w:rPr>
        <w:t xml:space="preserve">Theresa Hitchens, “Space Weapon Technology and Policy” (NUCLEAR WEAPONS AND RELATED SECURITY ISSUES, Washington, DC, USA, 2017), 030006, </w:t>
      </w:r>
      <w:hyperlink r:id="rId11" w:history="1">
        <w:r w:rsidRPr="000310FF">
          <w:rPr>
            <w:rStyle w:val="Hyperlink"/>
            <w:rFonts w:asciiTheme="majorHAnsi" w:hAnsiTheme="majorHAnsi" w:cstheme="majorHAnsi"/>
          </w:rPr>
          <w:t>https://doi.org/10.1063/1.5009221</w:t>
        </w:r>
      </w:hyperlink>
    </w:p>
    <w:p w14:paraId="32FA7440" w14:textId="77777777" w:rsidR="00FD020A" w:rsidRPr="000310FF" w:rsidRDefault="00FD020A" w:rsidP="00FD020A">
      <w:pPr>
        <w:rPr>
          <w:rStyle w:val="Style13ptBold"/>
          <w:rFonts w:asciiTheme="majorHAnsi" w:hAnsiTheme="majorHAnsi" w:cstheme="majorHAnsi"/>
        </w:rPr>
      </w:pPr>
    </w:p>
    <w:p w14:paraId="4D4A9A8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Abstract. </w:t>
      </w:r>
      <w:r w:rsidRPr="000310FF">
        <w:rPr>
          <w:rStyle w:val="StyleUnderline"/>
          <w:rFonts w:asciiTheme="majorHAnsi" w:hAnsiTheme="majorHAnsi" w:cstheme="majorHAnsi"/>
        </w:rPr>
        <w:t>The military use of space, including in support of nuclear weapons infrastructure, has greatly increased</w:t>
      </w:r>
      <w:r w:rsidRPr="000310FF">
        <w:rPr>
          <w:rFonts w:asciiTheme="majorHAnsi" w:hAnsiTheme="majorHAnsi" w:cstheme="majorHAnsi"/>
          <w:sz w:val="16"/>
        </w:rPr>
        <w:t xml:space="preserve"> over the past 30 years. In the current era, </w:t>
      </w:r>
      <w:r w:rsidRPr="000310FF">
        <w:rPr>
          <w:rStyle w:val="StyleUnderline"/>
          <w:rFonts w:asciiTheme="majorHAnsi" w:hAnsiTheme="majorHAnsi" w:cstheme="majorHAnsi"/>
        </w:rPr>
        <w:t xml:space="preserve">rising </w:t>
      </w:r>
      <w:r w:rsidRPr="0062248E">
        <w:rPr>
          <w:rStyle w:val="StyleUnderline"/>
          <w:rFonts w:asciiTheme="majorHAnsi" w:hAnsiTheme="majorHAnsi" w:cstheme="majorHAnsi"/>
          <w:highlight w:val="green"/>
        </w:rPr>
        <w:t>geopolitical</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tensions</w:t>
      </w:r>
      <w:r w:rsidRPr="000310FF">
        <w:rPr>
          <w:rFonts w:asciiTheme="majorHAnsi" w:hAnsiTheme="majorHAnsi" w:cstheme="majorHAnsi"/>
          <w:sz w:val="16"/>
        </w:rPr>
        <w:t xml:space="preserve"> between the United States and Russia and China </w:t>
      </w:r>
      <w:r w:rsidRPr="0062248E">
        <w:rPr>
          <w:rStyle w:val="StyleUnderline"/>
          <w:rFonts w:asciiTheme="majorHAnsi" w:hAnsiTheme="majorHAnsi" w:cstheme="majorHAnsi"/>
          <w:highlight w:val="green"/>
        </w:rPr>
        <w:t>have led to assumptions</w:t>
      </w:r>
      <w:r w:rsidRPr="0062248E">
        <w:rPr>
          <w:rFonts w:asciiTheme="majorHAnsi" w:hAnsiTheme="majorHAnsi" w:cstheme="majorHAnsi"/>
          <w:sz w:val="16"/>
          <w:highlight w:val="green"/>
        </w:rPr>
        <w:t xml:space="preserve"> </w:t>
      </w:r>
      <w:r w:rsidRPr="0062248E">
        <w:rPr>
          <w:rStyle w:val="StyleUnderline"/>
          <w:rFonts w:asciiTheme="majorHAnsi" w:hAnsiTheme="majorHAnsi" w:cstheme="majorHAnsi"/>
          <w:highlight w:val="green"/>
        </w:rPr>
        <w:t>in all three</w:t>
      </w:r>
      <w:r w:rsidRPr="000310FF">
        <w:rPr>
          <w:rFonts w:asciiTheme="majorHAnsi" w:hAnsiTheme="majorHAnsi" w:cstheme="majorHAnsi"/>
          <w:sz w:val="16"/>
        </w:rPr>
        <w:t xml:space="preserve"> major space </w:t>
      </w:r>
      <w:r w:rsidRPr="0062248E">
        <w:rPr>
          <w:rStyle w:val="StyleUnderline"/>
          <w:rFonts w:asciiTheme="majorHAnsi" w:hAnsiTheme="majorHAnsi" w:cstheme="majorHAnsi"/>
          <w:highlight w:val="green"/>
        </w:rPr>
        <w:t>powers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 xml:space="preserve">that warfighting in space </w:t>
      </w:r>
      <w:r w:rsidRPr="000310FF">
        <w:rPr>
          <w:rStyle w:val="StyleUnderline"/>
          <w:rFonts w:asciiTheme="majorHAnsi" w:hAnsiTheme="majorHAnsi" w:cstheme="majorHAnsi"/>
        </w:rPr>
        <w:t xml:space="preserve">now </w:t>
      </w:r>
      <w:r w:rsidRPr="0062248E">
        <w:rPr>
          <w:rStyle w:val="StyleUnderline"/>
          <w:rFonts w:asciiTheme="majorHAnsi" w:hAnsiTheme="majorHAnsi" w:cstheme="majorHAnsi"/>
          <w:highlight w:val="green"/>
        </w:rPr>
        <w:t>is inevitable</w:t>
      </w:r>
      <w:r w:rsidRPr="000310FF">
        <w:rPr>
          <w:rFonts w:asciiTheme="majorHAnsi" w:hAnsiTheme="majorHAnsi" w:cstheme="majorHAnsi"/>
          <w:sz w:val="16"/>
        </w:rPr>
        <w:t xml:space="preserve">, </w:t>
      </w:r>
      <w:r w:rsidRPr="000310FF">
        <w:rPr>
          <w:rStyle w:val="StyleUnderline"/>
          <w:rFonts w:asciiTheme="majorHAnsi" w:hAnsiTheme="majorHAnsi" w:cstheme="majorHAnsi"/>
        </w:rPr>
        <w:t>and possible</w:t>
      </w:r>
      <w:r w:rsidRPr="000310FF">
        <w:rPr>
          <w:rFonts w:asciiTheme="majorHAnsi" w:hAnsiTheme="majorHAnsi" w:cstheme="majorHAnsi"/>
          <w:sz w:val="16"/>
        </w:rPr>
        <w:t xml:space="preserve"> because of rapid technological advancements. New capabilities for disrupting and destroying satellites include radio-frequency jamming, the use of lasers, maneuverable space objects and more capable direct-ascent anti-satellite weapons. </w:t>
      </w:r>
      <w:r w:rsidRPr="0062248E">
        <w:rPr>
          <w:rStyle w:val="StyleUnderline"/>
          <w:rFonts w:asciiTheme="majorHAnsi" w:hAnsiTheme="majorHAnsi" w:cstheme="majorHAnsi"/>
          <w:highlight w:val="green"/>
        </w:rPr>
        <w:t>This</w:t>
      </w:r>
      <w:r w:rsidRPr="000310FF">
        <w:rPr>
          <w:rStyle w:val="StyleUnderline"/>
          <w:rFonts w:asciiTheme="majorHAnsi" w:hAnsiTheme="majorHAnsi" w:cstheme="majorHAnsi"/>
        </w:rPr>
        <w:t xml:space="preserve"> situation</w:t>
      </w:r>
      <w:r w:rsidRPr="000310FF">
        <w:rPr>
          <w:rFonts w:asciiTheme="majorHAnsi" w:hAnsiTheme="majorHAnsi" w:cstheme="majorHAnsi"/>
          <w:sz w:val="16"/>
        </w:rPr>
        <w:t xml:space="preserve">, however, </w:t>
      </w:r>
      <w:r w:rsidRPr="0062248E">
        <w:rPr>
          <w:rStyle w:val="Emphasis"/>
          <w:rFonts w:asciiTheme="majorHAnsi" w:hAnsiTheme="majorHAnsi" w:cstheme="majorHAnsi"/>
          <w:highlight w:val="green"/>
        </w:rPr>
        <w:t>threatens</w:t>
      </w:r>
      <w:r w:rsidRPr="000310FF">
        <w:rPr>
          <w:rStyle w:val="StyleUnderline"/>
          <w:rFonts w:asciiTheme="majorHAnsi" w:hAnsiTheme="majorHAnsi" w:cstheme="majorHAnsi"/>
        </w:rPr>
        <w:t xml:space="preserve"> international security and </w:t>
      </w:r>
      <w:r w:rsidRPr="0062248E">
        <w:rPr>
          <w:rStyle w:val="Emphasis"/>
          <w:rFonts w:asciiTheme="majorHAnsi" w:hAnsiTheme="majorHAnsi" w:cstheme="majorHAnsi"/>
          <w:highlight w:val="green"/>
        </w:rPr>
        <w:t>stability among nuclear powers</w:t>
      </w:r>
      <w:r w:rsidRPr="000310FF">
        <w:rPr>
          <w:rStyle w:val="Emphasis"/>
          <w:rFonts w:asciiTheme="majorHAnsi" w:hAnsiTheme="majorHAnsi" w:cstheme="majorHAnsi"/>
        </w:rPr>
        <w:t xml:space="preserve">. </w:t>
      </w:r>
      <w:r w:rsidRPr="0062248E">
        <w:rPr>
          <w:rStyle w:val="StyleUnderline"/>
          <w:rFonts w:asciiTheme="majorHAnsi" w:hAnsiTheme="majorHAnsi" w:cstheme="majorHAnsi"/>
          <w:highlight w:val="green"/>
        </w:rPr>
        <w:t>There is a</w:t>
      </w:r>
      <w:r w:rsidRPr="000310FF">
        <w:rPr>
          <w:rStyle w:val="StyleUnderline"/>
          <w:rFonts w:asciiTheme="majorHAnsi" w:hAnsiTheme="majorHAnsi" w:cstheme="majorHAnsi"/>
        </w:rPr>
        <w:t xml:space="preserve"> continuing and </w:t>
      </w:r>
      <w:r w:rsidRPr="0062248E">
        <w:rPr>
          <w:rStyle w:val="StyleUnderline"/>
          <w:rFonts w:asciiTheme="majorHAnsi" w:hAnsiTheme="majorHAnsi" w:cstheme="majorHAnsi"/>
          <w:highlight w:val="green"/>
        </w:rPr>
        <w:t>necessary role for diplomacy,</w:t>
      </w:r>
      <w:r w:rsidRPr="000310FF">
        <w:rPr>
          <w:rStyle w:val="StyleUnderline"/>
          <w:rFonts w:asciiTheme="majorHAnsi" w:hAnsiTheme="majorHAnsi" w:cstheme="majorHAnsi"/>
        </w:rPr>
        <w:t xml:space="preserve"> especially the establishment of normative rules of behavior, </w:t>
      </w:r>
      <w:r w:rsidRPr="0062248E">
        <w:rPr>
          <w:rStyle w:val="StyleUnderline"/>
          <w:rFonts w:asciiTheme="majorHAnsi" w:hAnsiTheme="majorHAnsi" w:cstheme="majorHAnsi"/>
          <w:highlight w:val="green"/>
        </w:rPr>
        <w:t>to reduce</w:t>
      </w:r>
      <w:r w:rsidRPr="000310FF">
        <w:rPr>
          <w:rStyle w:val="StyleUnderline"/>
          <w:rFonts w:asciiTheme="majorHAnsi" w:hAnsiTheme="majorHAnsi" w:cstheme="majorHAnsi"/>
        </w:rPr>
        <w:t xml:space="preserve"> risks of misperceptions and </w:t>
      </w:r>
      <w:r w:rsidRPr="0062248E">
        <w:rPr>
          <w:rStyle w:val="StyleUnderline"/>
          <w:rFonts w:asciiTheme="majorHAnsi" w:hAnsiTheme="majorHAnsi" w:cstheme="majorHAnsi"/>
          <w:highlight w:val="green"/>
        </w:rPr>
        <w:t>crisis escalation</w:t>
      </w:r>
      <w:r w:rsidRPr="000310FF">
        <w:rPr>
          <w:rStyle w:val="StyleUnderline"/>
          <w:rFonts w:asciiTheme="majorHAnsi" w:hAnsiTheme="majorHAnsi" w:cstheme="majorHAnsi"/>
        </w:rPr>
        <w:t xml:space="preserve">, </w:t>
      </w:r>
      <w:r w:rsidRPr="000310FF">
        <w:rPr>
          <w:rFonts w:asciiTheme="majorHAnsi" w:hAnsiTheme="majorHAnsi" w:cstheme="majorHAnsi"/>
          <w:sz w:val="16"/>
        </w:rPr>
        <w:t>including up to the use of nuclear weapons. U.S. policy and strategy should seek a balance between traditional military approaches to protecting its space assets and diplomatic tools to create a more secure space environment.</w:t>
      </w:r>
    </w:p>
    <w:p w14:paraId="42183B96"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 INTRODUCTION</w:t>
      </w:r>
    </w:p>
    <w:p w14:paraId="36B2C8F4"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crossborder banking, and Internet connectivity. Every state has both an interest in making use of space, and reason to deal with its use by other states, because the activities in space by one actor have the potential to impact all others, for good or for bad. In addressing international and national security, and nuclear security in particular, the space environment has played a role of great importance from almost the beginning of the nuclear age.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p>
    <w:p w14:paraId="03D3FBDB"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and, should deterrence fail, use of those weapons against an adversary. Most of the nuclear weapon possessing states operate satellites for these purposes. Perhaps as importantly, </w:t>
      </w:r>
      <w:r w:rsidRPr="000310FF">
        <w:rPr>
          <w:rStyle w:val="StyleUnderline"/>
          <w:rFonts w:asciiTheme="majorHAnsi" w:hAnsiTheme="majorHAnsi" w:cstheme="majorHAnsi"/>
        </w:rPr>
        <w:t>space systems</w:t>
      </w:r>
      <w:r w:rsidRPr="000310FF">
        <w:rPr>
          <w:rFonts w:asciiTheme="majorHAnsi" w:hAnsiTheme="majorHAnsi" w:cstheme="majorHAnsi"/>
          <w:sz w:val="16"/>
        </w:rPr>
        <w:t xml:space="preserve"> over the last two decades </w:t>
      </w:r>
      <w:r w:rsidRPr="000310FF">
        <w:rPr>
          <w:rStyle w:val="StyleUnderline"/>
          <w:rFonts w:asciiTheme="majorHAnsi" w:hAnsiTheme="majorHAnsi" w:cstheme="majorHAnsi"/>
        </w:rPr>
        <w:t>have become integral to the tactical warfighting ability of many modern states</w:t>
      </w:r>
      <w:r w:rsidRPr="000310FF">
        <w:rPr>
          <w:rFonts w:asciiTheme="majorHAnsi" w:hAnsiTheme="majorHAnsi" w:cstheme="majorHAnsi"/>
          <w:sz w:val="16"/>
        </w:rPr>
        <w:t xml:space="preserve"> – </w:t>
      </w:r>
      <w:r w:rsidRPr="000310FF">
        <w:rPr>
          <w:rStyle w:val="StyleUnderline"/>
          <w:rFonts w:asciiTheme="majorHAnsi" w:hAnsiTheme="majorHAnsi" w:cstheme="majorHAnsi"/>
        </w:rPr>
        <w:t xml:space="preserve">a situation that has complicated the status of space systems as strategically stabilizing. </w:t>
      </w:r>
      <w:r w:rsidRPr="000310FF">
        <w:rPr>
          <w:rFonts w:asciiTheme="majorHAnsi" w:hAnsiTheme="majorHAnsi" w:cstheme="majorHAnsi"/>
          <w:sz w:val="16"/>
        </w:rPr>
        <w:t xml:space="preserve">Indeed, </w:t>
      </w:r>
      <w:r w:rsidRPr="000310FF">
        <w:rPr>
          <w:rStyle w:val="StyleUnderline"/>
          <w:rFonts w:asciiTheme="majorHAnsi" w:hAnsiTheme="majorHAnsi" w:cstheme="majorHAnsi"/>
        </w:rPr>
        <w:t>the growing use of space</w:t>
      </w:r>
      <w:r w:rsidRPr="000310FF">
        <w:rPr>
          <w:rFonts w:asciiTheme="majorHAnsi" w:hAnsiTheme="majorHAnsi" w:cstheme="majorHAnsi"/>
          <w:sz w:val="16"/>
        </w:rPr>
        <w:t xml:space="preserve"> by many countries to achieve victory on the battlefield has </w:t>
      </w:r>
      <w:r w:rsidRPr="000310FF">
        <w:rPr>
          <w:rStyle w:val="StyleUnderline"/>
          <w:rFonts w:asciiTheme="majorHAnsi" w:hAnsiTheme="majorHAnsi" w:cstheme="majorHAnsi"/>
        </w:rPr>
        <w:t>increased</w:t>
      </w:r>
      <w:r w:rsidRPr="000310FF">
        <w:rPr>
          <w:rFonts w:asciiTheme="majorHAnsi" w:hAnsiTheme="majorHAnsi" w:cstheme="majorHAnsi"/>
          <w:sz w:val="16"/>
        </w:rPr>
        <w:t xml:space="preserve"> both the </w:t>
      </w:r>
      <w:r w:rsidRPr="000310FF">
        <w:rPr>
          <w:rStyle w:val="StyleUnderline"/>
          <w:rFonts w:asciiTheme="majorHAnsi" w:hAnsiTheme="majorHAnsi" w:cstheme="majorHAnsi"/>
        </w:rPr>
        <w:t xml:space="preserve">vulnerability of </w:t>
      </w:r>
      <w:r w:rsidRPr="000310FF">
        <w:rPr>
          <w:rStyle w:val="StyleUnderline"/>
          <w:rFonts w:asciiTheme="majorHAnsi" w:hAnsiTheme="majorHAnsi" w:cstheme="majorHAnsi"/>
        </w:rPr>
        <w:lastRenderedPageBreak/>
        <w:t xml:space="preserve">militaries to attacks on </w:t>
      </w:r>
      <w:r w:rsidRPr="000310FF">
        <w:rPr>
          <w:rFonts w:asciiTheme="majorHAnsi" w:hAnsiTheme="majorHAnsi" w:cstheme="majorHAnsi"/>
          <w:sz w:val="16"/>
        </w:rPr>
        <w:t>their</w:t>
      </w:r>
      <w:r w:rsidRPr="000310FF">
        <w:rPr>
          <w:rStyle w:val="StyleUnderline"/>
          <w:rFonts w:asciiTheme="majorHAnsi" w:hAnsiTheme="majorHAnsi" w:cstheme="majorHAnsi"/>
        </w:rPr>
        <w:t xml:space="preserve"> space systems</w:t>
      </w:r>
      <w:r w:rsidRPr="000310FF">
        <w:rPr>
          <w:rFonts w:asciiTheme="majorHAnsi" w:hAnsiTheme="majorHAnsi" w:cstheme="majorHAnsi"/>
          <w:sz w:val="16"/>
        </w:rPr>
        <w:t xml:space="preserve"> </w:t>
      </w:r>
      <w:r w:rsidRPr="000310FF">
        <w:rPr>
          <w:rStyle w:val="StyleUnderline"/>
          <w:rFonts w:asciiTheme="majorHAnsi" w:hAnsiTheme="majorHAnsi" w:cstheme="majorHAnsi"/>
        </w:rPr>
        <w:t>and</w:t>
      </w:r>
      <w:r w:rsidRPr="000310FF">
        <w:rPr>
          <w:rFonts w:asciiTheme="majorHAnsi" w:hAnsiTheme="majorHAnsi" w:cstheme="majorHAnsi"/>
          <w:sz w:val="16"/>
        </w:rPr>
        <w:t xml:space="preserve"> has, at the same time, </w:t>
      </w:r>
      <w:r w:rsidRPr="000310FF">
        <w:rPr>
          <w:rStyle w:val="StyleUnderline"/>
          <w:rFonts w:asciiTheme="majorHAnsi" w:hAnsiTheme="majorHAnsi" w:cstheme="majorHAnsi"/>
        </w:rPr>
        <w:t>increased their value as potential targets</w:t>
      </w:r>
      <w:r w:rsidRPr="000310FF">
        <w:rPr>
          <w:rFonts w:asciiTheme="majorHAnsi" w:hAnsiTheme="majorHAnsi" w:cstheme="majorHAnsi"/>
          <w:sz w:val="16"/>
        </w:rPr>
        <w:t xml:space="preserve"> in a war. </w:t>
      </w:r>
    </w:p>
    <w:p w14:paraId="7671B16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w:t>
      </w:r>
      <w:r w:rsidRPr="000310FF">
        <w:rPr>
          <w:rStyle w:val="StyleUnderline"/>
          <w:rFonts w:asciiTheme="majorHAnsi" w:hAnsiTheme="majorHAnsi" w:cstheme="majorHAnsi"/>
        </w:rPr>
        <w:t>space warfare</w:t>
      </w:r>
      <w:r w:rsidRPr="000310FF">
        <w:rPr>
          <w:rFonts w:asciiTheme="majorHAnsi" w:hAnsiTheme="majorHAnsi" w:cstheme="majorHAnsi"/>
          <w:sz w:val="16"/>
        </w:rPr>
        <w:t xml:space="preserve"> for many years has, among other negative consequences, </w:t>
      </w:r>
      <w:r w:rsidRPr="000310FF">
        <w:rPr>
          <w:rStyle w:val="StyleUnderline"/>
          <w:rFonts w:asciiTheme="majorHAnsi" w:hAnsiTheme="majorHAnsi" w:cstheme="majorHAnsi"/>
        </w:rPr>
        <w:t>raised concerns that a state’s nuclear retaliatory capability could be compromised</w:t>
      </w:r>
      <w:r w:rsidRPr="000310FF">
        <w:rPr>
          <w:rFonts w:asciiTheme="majorHAnsi" w:hAnsiTheme="majorHAnsi" w:cstheme="majorHAnsi"/>
          <w:sz w:val="16"/>
        </w:rPr>
        <w:t xml:space="preserve">. This concern also applies more generally, of course, to an ability to disrupt communications functions for other military, or civilian, purposes. </w:t>
      </w:r>
    </w:p>
    <w:p w14:paraId="02AFF37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w:t>
      </w:r>
    </w:p>
    <w:p w14:paraId="331C12D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II. INCREASED THREATS INVOLVING OUTER SPACE</w:t>
      </w:r>
    </w:p>
    <w:p w14:paraId="570BB08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w:t>
      </w:r>
      <w:r w:rsidRPr="000310FF">
        <w:rPr>
          <w:rStyle w:val="StyleUnderline"/>
          <w:rFonts w:asciiTheme="majorHAnsi" w:hAnsiTheme="majorHAnsi" w:cstheme="majorHAnsi"/>
        </w:rPr>
        <w:t>there is currently a strong risk of both congestion and competition</w:t>
      </w:r>
      <w:r w:rsidRPr="000310FF">
        <w:rPr>
          <w:rFonts w:asciiTheme="majorHAnsi" w:hAnsiTheme="majorHAnsi" w:cstheme="majorHAnsi"/>
          <w:sz w:val="16"/>
        </w:rPr>
        <w:t xml:space="preserve">. There is no global regime for regulating outer space activities. The Outer Space Treaty of 1967, to which all the launching states, and most others, are party2 mandates that outer space be used solely for peaceful purposes, and prohibits the stationing of nuclear or other weapons of mass destruction in that environment. (The Treaty does not prohibit the transit of nuclear weapons, e.g.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a number of other spacerelated treaties, UN principles and voluntary agreements managed by various UN and multilateral bodies, a nation’s activities in space are largely regulated by that nation alone. </w:t>
      </w:r>
      <w:r w:rsidRPr="000310FF">
        <w:rPr>
          <w:rStyle w:val="StyleUnderline"/>
          <w:rFonts w:asciiTheme="majorHAnsi" w:hAnsiTheme="majorHAnsi" w:cstheme="majorHAnsi"/>
        </w:rPr>
        <w:t>There is no international legal requirement for any one state to coordinate its satellite</w:t>
      </w:r>
      <w:r w:rsidRPr="000310FF">
        <w:rPr>
          <w:rFonts w:asciiTheme="majorHAnsi" w:hAnsiTheme="majorHAnsi" w:cstheme="majorHAnsi"/>
          <w:sz w:val="16"/>
        </w:rPr>
        <w:t xml:space="preserve"> launches or </w:t>
      </w:r>
      <w:r w:rsidRPr="000310FF">
        <w:rPr>
          <w:rStyle w:val="StyleUnderline"/>
          <w:rFonts w:asciiTheme="majorHAnsi" w:hAnsiTheme="majorHAnsi" w:cstheme="majorHAnsi"/>
        </w:rPr>
        <w:t>maneuvers</w:t>
      </w:r>
      <w:r w:rsidRPr="000310FF">
        <w:rPr>
          <w:rFonts w:asciiTheme="majorHAnsi" w:hAnsiTheme="majorHAnsi" w:cstheme="majorHAnsi"/>
          <w:sz w:val="16"/>
        </w:rPr>
        <w:t xml:space="preserve"> with others.</w:t>
      </w:r>
    </w:p>
    <w:p w14:paraId="7680F80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Environmental Threats: Crowding and Debris</w:t>
      </w:r>
    </w:p>
    <w:p w14:paraId="4CB7E01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arena3 . The evolution in satellite technology has led to the wider use of smaller satellites, including so-called “Cubesats,” that can be deployed in constellations, especially in LEO. The number of operational satellites is expected to rise to many thousands within the decade. LEO, in particular, is becoming incredibly crowded with satellites, making tracking of on-orbit objects extremely difficult. Furthermore, many small satellites have no ability to maneuver to avoid collisions with other satellites and space debris.</w:t>
      </w:r>
    </w:p>
    <w:p w14:paraId="451D7B9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half-century of using space has resulted, from the breakup of satellites and other activities, in a considerable amount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w:t>
      </w:r>
      <w:r w:rsidRPr="000310FF">
        <w:rPr>
          <w:rStyle w:val="StyleUnderline"/>
          <w:rFonts w:asciiTheme="majorHAnsi" w:hAnsiTheme="majorHAnsi" w:cstheme="majorHAnsi"/>
        </w:rPr>
        <w:t>debris is especially dangerous if a satellite</w:t>
      </w:r>
      <w:r w:rsidRPr="000310FF">
        <w:rPr>
          <w:rFonts w:asciiTheme="majorHAnsi" w:hAnsiTheme="majorHAnsi" w:cstheme="majorHAnsi"/>
          <w:sz w:val="16"/>
        </w:rPr>
        <w:t xml:space="preserve"> or transiting vehicle </w:t>
      </w:r>
      <w:r w:rsidRPr="000310FF">
        <w:rPr>
          <w:rStyle w:val="StyleUnderline"/>
          <w:rFonts w:asciiTheme="majorHAnsi" w:hAnsiTheme="majorHAnsi" w:cstheme="majorHAnsi"/>
        </w:rPr>
        <w:t>collides</w:t>
      </w:r>
      <w:r w:rsidRPr="000310FF">
        <w:rPr>
          <w:rFonts w:asciiTheme="majorHAnsi" w:hAnsiTheme="majorHAnsi" w:cstheme="majorHAnsi"/>
          <w:sz w:val="16"/>
        </w:rPr>
        <w:t xml:space="preserve"> with a piece, </w:t>
      </w:r>
      <w:r w:rsidRPr="000310FF">
        <w:rPr>
          <w:rStyle w:val="StyleUnderline"/>
          <w:rFonts w:asciiTheme="majorHAnsi" w:hAnsiTheme="majorHAnsi" w:cstheme="majorHAnsi"/>
        </w:rPr>
        <w:t xml:space="preserve">since the closing velocity </w:t>
      </w:r>
      <w:r w:rsidRPr="000310FF">
        <w:rPr>
          <w:rFonts w:asciiTheme="majorHAnsi" w:hAnsiTheme="majorHAnsi" w:cstheme="majorHAnsi"/>
          <w:sz w:val="16"/>
        </w:rPr>
        <w:t>of such a collision on-orbit</w:t>
      </w:r>
      <w:r w:rsidRPr="000310FF">
        <w:rPr>
          <w:rStyle w:val="StyleUnderline"/>
          <w:rFonts w:asciiTheme="majorHAnsi" w:hAnsiTheme="majorHAnsi" w:cstheme="majorHAnsi"/>
        </w:rPr>
        <w:t xml:space="preserve"> is very high – some 7.5 kilometers per second</w:t>
      </w:r>
      <w:r w:rsidRPr="000310FF">
        <w:rPr>
          <w:rFonts w:asciiTheme="majorHAnsi" w:hAnsiTheme="majorHAnsi" w:cstheme="majorHAnsi"/>
          <w:sz w:val="16"/>
        </w:rPr>
        <w:t xml:space="preserve"> (</w:t>
      </w:r>
      <w:r w:rsidRPr="000310FF">
        <w:rPr>
          <w:rStyle w:val="StyleUnderline"/>
          <w:rFonts w:asciiTheme="majorHAnsi" w:hAnsiTheme="majorHAnsi" w:cstheme="majorHAnsi"/>
        </w:rPr>
        <w:t>faster than a bullet</w:t>
      </w:r>
      <w:r w:rsidRPr="000310FF">
        <w:rPr>
          <w:rFonts w:asciiTheme="majorHAnsi" w:hAnsiTheme="majorHAnsi" w:cstheme="majorHAnsi"/>
          <w:sz w:val="16"/>
        </w:rPr>
        <w:t xml:space="preserve">) in LEO. Worse yet, </w:t>
      </w:r>
      <w:r w:rsidRPr="000310FF">
        <w:rPr>
          <w:rStyle w:val="StyleUnderline"/>
          <w:rFonts w:asciiTheme="majorHAnsi" w:hAnsiTheme="majorHAnsi" w:cstheme="majorHAnsi"/>
        </w:rPr>
        <w:t>even very small debris</w:t>
      </w:r>
      <w:r w:rsidRPr="000310FF">
        <w:rPr>
          <w:rFonts w:asciiTheme="majorHAnsi" w:hAnsiTheme="majorHAnsi" w:cstheme="majorHAnsi"/>
          <w:sz w:val="16"/>
        </w:rPr>
        <w:t xml:space="preserve">, </w:t>
      </w:r>
      <w:r w:rsidRPr="000310FF">
        <w:rPr>
          <w:rStyle w:val="StyleUnderline"/>
          <w:rFonts w:asciiTheme="majorHAnsi" w:hAnsiTheme="majorHAnsi" w:cstheme="majorHAnsi"/>
        </w:rPr>
        <w:t>most of which cannot be detected much less tracked,</w:t>
      </w:r>
      <w:r w:rsidRPr="000310FF">
        <w:rPr>
          <w:rFonts w:asciiTheme="majorHAnsi" w:hAnsiTheme="majorHAnsi" w:cstheme="majorHAnsi"/>
          <w:sz w:val="16"/>
        </w:rPr>
        <w:t xml:space="preserve"> </w:t>
      </w:r>
      <w:r w:rsidRPr="000310FF">
        <w:rPr>
          <w:rStyle w:val="StyleUnderline"/>
          <w:rFonts w:asciiTheme="majorHAnsi" w:hAnsiTheme="majorHAnsi" w:cstheme="majorHAnsi"/>
        </w:rPr>
        <w:t>can destroy an operational satellite</w:t>
      </w:r>
      <w:r w:rsidRPr="000310FF">
        <w:rPr>
          <w:rFonts w:asciiTheme="majorHAnsi" w:hAnsiTheme="majorHAnsi" w:cstheme="majorHAnsi"/>
          <w:sz w:val="16"/>
        </w:rPr>
        <w:t>; it is estimated that some 500,000 to one million pieces of debris smaller than 10 centimeters exist on orbit.</w:t>
      </w:r>
    </w:p>
    <w:p w14:paraId="171B65DD"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It is widely agreed that </w:t>
      </w:r>
      <w:r w:rsidRPr="000310FF">
        <w:rPr>
          <w:rStyle w:val="Emphasis"/>
          <w:rFonts w:asciiTheme="majorHAnsi" w:hAnsiTheme="majorHAnsi" w:cstheme="majorHAnsi"/>
        </w:rPr>
        <w:t>new international measures to better coordinate space activities are required</w:t>
      </w:r>
      <w:r w:rsidRPr="000310FF">
        <w:rPr>
          <w:rStyle w:val="StyleUnderline"/>
          <w:rFonts w:asciiTheme="majorHAnsi" w:hAnsiTheme="majorHAnsi" w:cstheme="majorHAnsi"/>
        </w:rPr>
        <w:t xml:space="preserve"> to ensure that the space environment is sustained</w:t>
      </w:r>
      <w:r w:rsidRPr="000310FF">
        <w:rPr>
          <w:rFonts w:asciiTheme="majorHAnsi" w:hAnsiTheme="majorHAnsi" w:cstheme="majorHAnsi"/>
          <w:sz w:val="16"/>
        </w:rPr>
        <w:t>.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w:t>
      </w:r>
    </w:p>
    <w:p w14:paraId="111F9B7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Increasing Military Tensions in Space</w:t>
      </w:r>
    </w:p>
    <w:p w14:paraId="049CD9D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the geopolitical sphere, compared with the period following the breakup of the Soviet Union, the current decade is witnessing increased tensions between the United States and Russia, and between the United States and China. </w:t>
      </w:r>
      <w:r w:rsidRPr="000310FF">
        <w:rPr>
          <w:rStyle w:val="StyleUnderline"/>
          <w:rFonts w:asciiTheme="majorHAnsi" w:hAnsiTheme="majorHAnsi" w:cstheme="majorHAnsi"/>
        </w:rPr>
        <w:t xml:space="preserve">The </w:t>
      </w:r>
      <w:r w:rsidRPr="0062248E">
        <w:rPr>
          <w:rStyle w:val="Emphasis"/>
          <w:rFonts w:asciiTheme="majorHAnsi" w:hAnsiTheme="majorHAnsi" w:cstheme="majorHAnsi"/>
          <w:highlight w:val="green"/>
        </w:rPr>
        <w:t>geopolitical situation</w:t>
      </w:r>
      <w:r w:rsidRPr="000310FF">
        <w:rPr>
          <w:rStyle w:val="StyleUnderline"/>
          <w:rFonts w:asciiTheme="majorHAnsi" w:hAnsiTheme="majorHAnsi" w:cstheme="majorHAnsi"/>
        </w:rPr>
        <w:t xml:space="preserve"> in space </w:t>
      </w:r>
      <w:r w:rsidRPr="0062248E">
        <w:rPr>
          <w:rStyle w:val="StyleUnderline"/>
          <w:rFonts w:asciiTheme="majorHAnsi" w:hAnsiTheme="majorHAnsi" w:cstheme="majorHAnsi"/>
          <w:highlight w:val="green"/>
        </w:rPr>
        <w:t>has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been</w:t>
      </w:r>
      <w:r w:rsidRPr="000310FF">
        <w:rPr>
          <w:rStyle w:val="StyleUnderline"/>
          <w:rFonts w:asciiTheme="majorHAnsi" w:hAnsiTheme="majorHAnsi" w:cstheme="majorHAnsi"/>
        </w:rPr>
        <w:t xml:space="preserve"> further </w:t>
      </w:r>
      <w:r w:rsidRPr="0062248E">
        <w:rPr>
          <w:rStyle w:val="Emphasis"/>
          <w:rFonts w:asciiTheme="majorHAnsi" w:hAnsiTheme="majorHAnsi" w:cstheme="majorHAnsi"/>
          <w:highlight w:val="green"/>
        </w:rPr>
        <w:t>eroded</w:t>
      </w:r>
      <w:r w:rsidRPr="0062248E">
        <w:rPr>
          <w:rStyle w:val="StyleUnderline"/>
          <w:rFonts w:asciiTheme="majorHAnsi" w:hAnsiTheme="majorHAnsi" w:cstheme="majorHAnsi"/>
          <w:highlight w:val="green"/>
        </w:rPr>
        <w:t xml:space="preserve"> </w:t>
      </w:r>
      <w:r w:rsidRPr="000310FF">
        <w:rPr>
          <w:rStyle w:val="StyleUnderline"/>
          <w:rFonts w:asciiTheme="majorHAnsi" w:hAnsiTheme="majorHAnsi" w:cstheme="majorHAnsi"/>
        </w:rPr>
        <w:t xml:space="preserve">by the </w:t>
      </w:r>
      <w:r w:rsidRPr="000310FF">
        <w:rPr>
          <w:rStyle w:val="Emphasis"/>
          <w:rFonts w:asciiTheme="majorHAnsi" w:hAnsiTheme="majorHAnsi" w:cstheme="majorHAnsi"/>
        </w:rPr>
        <w:t>proliferation</w:t>
      </w:r>
      <w:r w:rsidRPr="000310FF">
        <w:rPr>
          <w:rStyle w:val="StyleUnderline"/>
          <w:rFonts w:asciiTheme="majorHAnsi" w:hAnsiTheme="majorHAnsi" w:cstheme="majorHAnsi"/>
        </w:rPr>
        <w:t xml:space="preserve"> of</w:t>
      </w:r>
      <w:r w:rsidRPr="000310FF">
        <w:rPr>
          <w:rFonts w:asciiTheme="majorHAnsi" w:hAnsiTheme="majorHAnsi" w:cstheme="majorHAnsi"/>
          <w:sz w:val="16"/>
        </w:rPr>
        <w:t xml:space="preserve"> experimentation with and/or deployment of </w:t>
      </w:r>
      <w:r w:rsidRPr="0062248E">
        <w:rPr>
          <w:rStyle w:val="Emphasis"/>
          <w:rFonts w:asciiTheme="majorHAnsi" w:hAnsiTheme="majorHAnsi" w:cstheme="majorHAnsi"/>
          <w:highlight w:val="green"/>
        </w:rPr>
        <w:t>dual-use</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tech</w:t>
      </w:r>
      <w:r w:rsidRPr="000310FF">
        <w:rPr>
          <w:rStyle w:val="Emphasis"/>
          <w:rFonts w:asciiTheme="majorHAnsi" w:hAnsiTheme="majorHAnsi" w:cstheme="majorHAnsi"/>
        </w:rPr>
        <w:t>nologies</w:t>
      </w:r>
      <w:r w:rsidRPr="000310FF">
        <w:rPr>
          <w:rStyle w:val="StyleUnderline"/>
          <w:rFonts w:asciiTheme="majorHAnsi" w:hAnsiTheme="majorHAnsi" w:cstheme="majorHAnsi"/>
        </w:rPr>
        <w:t xml:space="preserve"> with “counterspace,”</w:t>
      </w:r>
      <w:r w:rsidRPr="000310FF">
        <w:rPr>
          <w:rFonts w:asciiTheme="majorHAnsi" w:hAnsiTheme="majorHAnsi" w:cstheme="majorHAnsi"/>
          <w:sz w:val="16"/>
        </w:rPr>
        <w:t xml:space="preserve"> i.e. satellite attack, </w:t>
      </w:r>
      <w:r w:rsidRPr="000310FF">
        <w:rPr>
          <w:rStyle w:val="StyleUnderline"/>
          <w:rFonts w:asciiTheme="majorHAnsi" w:hAnsiTheme="majorHAnsi" w:cstheme="majorHAnsi"/>
        </w:rPr>
        <w:t>capabilities</w:t>
      </w:r>
      <w:r w:rsidRPr="000310FF">
        <w:rPr>
          <w:rFonts w:asciiTheme="majorHAnsi" w:hAnsiTheme="majorHAnsi" w:cstheme="majorHAnsi"/>
          <w:sz w:val="16"/>
        </w:rPr>
        <w:t xml:space="preserve">. As noted above, </w:t>
      </w:r>
      <w:r w:rsidRPr="000310FF">
        <w:rPr>
          <w:rStyle w:val="StyleUnderline"/>
          <w:rFonts w:asciiTheme="majorHAnsi" w:hAnsiTheme="majorHAnsi" w:cstheme="majorHAnsi"/>
        </w:rPr>
        <w:t xml:space="preserve">China, Russia and the United States all have tested </w:t>
      </w:r>
      <w:r w:rsidRPr="000310FF">
        <w:rPr>
          <w:rFonts w:asciiTheme="majorHAnsi" w:hAnsiTheme="majorHAnsi" w:cstheme="majorHAnsi"/>
          <w:sz w:val="16"/>
        </w:rPr>
        <w:t xml:space="preserve">(or in some cases deployed) </w:t>
      </w:r>
      <w:r w:rsidRPr="000310FF">
        <w:rPr>
          <w:rStyle w:val="StyleUnderline"/>
          <w:rFonts w:asciiTheme="majorHAnsi" w:hAnsiTheme="majorHAnsi" w:cstheme="majorHAnsi"/>
        </w:rPr>
        <w:t>such technologies</w:t>
      </w:r>
      <w:r w:rsidRPr="000310FF">
        <w:rPr>
          <w:rFonts w:asciiTheme="majorHAnsi" w:hAnsiTheme="majorHAnsi" w:cstheme="majorHAnsi"/>
          <w:sz w:val="16"/>
        </w:rPr>
        <w:t xml:space="preserve"> in both LEO and GEO. The United States continues to have an advantage in military space capabilities, but its edge is eroding as China and Russia dedicate more resources.</w:t>
      </w:r>
    </w:p>
    <w:p w14:paraId="105DAEE7"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Most technologies involved in sustaining systems in orbit are dual-use, but certain specific activities are raising suspicions about potential intended weapons use. </w:t>
      </w:r>
      <w:r w:rsidRPr="000310FF">
        <w:rPr>
          <w:rStyle w:val="StyleUnderline"/>
          <w:rFonts w:asciiTheme="majorHAnsi" w:hAnsiTheme="majorHAnsi" w:cstheme="majorHAnsi"/>
        </w:rPr>
        <w:t xml:space="preserve">The </w:t>
      </w:r>
      <w:r w:rsidRPr="000310FF">
        <w:rPr>
          <w:rStyle w:val="Emphasis"/>
          <w:rFonts w:asciiTheme="majorHAnsi" w:hAnsiTheme="majorHAnsi" w:cstheme="majorHAnsi"/>
        </w:rPr>
        <w:t>capability to maneuver satellites is particularly relevant</w:t>
      </w:r>
      <w:r w:rsidRPr="000310FF">
        <w:rPr>
          <w:rStyle w:val="StyleUnderline"/>
          <w:rFonts w:asciiTheme="majorHAnsi" w:hAnsiTheme="majorHAnsi" w:cstheme="majorHAnsi"/>
        </w:rPr>
        <w:t>.</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Russia</w:t>
      </w:r>
      <w:r w:rsidRPr="000310FF">
        <w:rPr>
          <w:rStyle w:val="StyleUnderline"/>
          <w:rFonts w:asciiTheme="majorHAnsi" w:hAnsiTheme="majorHAnsi" w:cstheme="majorHAnsi"/>
        </w:rPr>
        <w:t xml:space="preserve"> placed a satellite</w:t>
      </w:r>
      <w:r w:rsidRPr="000310FF">
        <w:rPr>
          <w:rFonts w:asciiTheme="majorHAnsi" w:hAnsiTheme="majorHAnsi" w:cstheme="majorHAnsi"/>
          <w:sz w:val="16"/>
        </w:rPr>
        <w:t xml:space="preserve"> called Luch/Olymp in GEO </w:t>
      </w:r>
      <w:r w:rsidRPr="000310FF">
        <w:rPr>
          <w:rStyle w:val="StyleUnderline"/>
          <w:rFonts w:asciiTheme="majorHAnsi" w:hAnsiTheme="majorHAnsi" w:cstheme="majorHAnsi"/>
        </w:rPr>
        <w:t xml:space="preserve">that </w:t>
      </w:r>
      <w:r w:rsidRPr="0062248E">
        <w:rPr>
          <w:rStyle w:val="StyleUnderline"/>
          <w:rFonts w:asciiTheme="majorHAnsi" w:hAnsiTheme="majorHAnsi" w:cstheme="majorHAnsi"/>
          <w:highlight w:val="green"/>
        </w:rPr>
        <w:t>maneuvered</w:t>
      </w:r>
      <w:r w:rsidRPr="000310FF">
        <w:rPr>
          <w:rFonts w:asciiTheme="majorHAnsi" w:hAnsiTheme="majorHAnsi" w:cstheme="majorHAnsi"/>
          <w:sz w:val="16"/>
        </w:rPr>
        <w:t xml:space="preserve"> or drifted over a considerable range, and at several points in 2015 came </w:t>
      </w:r>
      <w:r w:rsidRPr="000310FF">
        <w:rPr>
          <w:rStyle w:val="StyleUnderline"/>
          <w:rFonts w:asciiTheme="majorHAnsi" w:hAnsiTheme="majorHAnsi" w:cstheme="majorHAnsi"/>
        </w:rPr>
        <w:t xml:space="preserve">extremely </w:t>
      </w:r>
      <w:r w:rsidRPr="0062248E">
        <w:rPr>
          <w:rStyle w:val="StyleUnderline"/>
          <w:rFonts w:asciiTheme="majorHAnsi" w:hAnsiTheme="majorHAnsi" w:cstheme="majorHAnsi"/>
          <w:highlight w:val="green"/>
        </w:rPr>
        <w:t>close to</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commercial satellites</w:t>
      </w:r>
      <w:r w:rsidRPr="000310FF">
        <w:rPr>
          <w:rFonts w:asciiTheme="majorHAnsi" w:hAnsiTheme="majorHAnsi" w:cstheme="majorHAnsi"/>
          <w:sz w:val="16"/>
        </w:rPr>
        <w:t xml:space="preserve"> owned by Intelsat.4 </w:t>
      </w:r>
      <w:r w:rsidRPr="000310FF">
        <w:rPr>
          <w:rStyle w:val="StyleUnderline"/>
          <w:rFonts w:asciiTheme="majorHAnsi" w:hAnsiTheme="majorHAnsi" w:cstheme="majorHAnsi"/>
        </w:rPr>
        <w:t>Intelsat called the move “irresponsible,” but their request for information from Russia went unanswered.</w:t>
      </w:r>
      <w:r w:rsidRPr="000310FF">
        <w:rPr>
          <w:rFonts w:asciiTheme="majorHAnsi" w:hAnsiTheme="majorHAnsi" w:cstheme="majorHAnsi"/>
          <w:sz w:val="16"/>
        </w:rPr>
        <w:t xml:space="preserve"> The maneuvers further prompted concern at the U.S. Defense Department about the satellite’s mission, which has not been revealed by Moscow. </w:t>
      </w:r>
      <w:r w:rsidRPr="000310FF">
        <w:rPr>
          <w:rStyle w:val="StyleUnderline"/>
          <w:rFonts w:asciiTheme="majorHAnsi" w:hAnsiTheme="majorHAnsi" w:cstheme="majorHAnsi"/>
        </w:rPr>
        <w:t>The United States also has carried out programs in GEO that could have potential weapons capabilities</w:t>
      </w:r>
      <w:r w:rsidRPr="000310FF">
        <w:rPr>
          <w:rFonts w:asciiTheme="majorHAnsi" w:hAnsiTheme="majorHAnsi" w:cstheme="majorHAnsi"/>
          <w:sz w:val="16"/>
        </w:rPr>
        <w:t xml:space="preserve">.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w:t>
      </w:r>
      <w:r w:rsidRPr="000310FF">
        <w:rPr>
          <w:rStyle w:val="StyleUnderline"/>
          <w:rFonts w:asciiTheme="majorHAnsi" w:hAnsiTheme="majorHAnsi" w:cstheme="majorHAnsi"/>
        </w:rPr>
        <w:t>activities are known as</w:t>
      </w:r>
      <w:r w:rsidRPr="000310FF">
        <w:rPr>
          <w:rFonts w:asciiTheme="majorHAnsi" w:hAnsiTheme="majorHAnsi" w:cstheme="majorHAnsi"/>
          <w:sz w:val="16"/>
        </w:rPr>
        <w:t xml:space="preserve"> Rendezvous and Proximity Operations (</w:t>
      </w:r>
      <w:r w:rsidRPr="000310FF">
        <w:rPr>
          <w:rStyle w:val="Emphasis"/>
          <w:rFonts w:asciiTheme="majorHAnsi" w:hAnsiTheme="majorHAnsi" w:cstheme="majorHAnsi"/>
        </w:rPr>
        <w:t>RPO</w:t>
      </w:r>
      <w:r w:rsidRPr="000310FF">
        <w:rPr>
          <w:rFonts w:asciiTheme="majorHAnsi" w:hAnsiTheme="majorHAnsi" w:cstheme="majorHAnsi"/>
          <w:sz w:val="16"/>
        </w:rPr>
        <w:t>), and have a number of benign applications such as satellite refueling, inspection and repair. Russia is carrying out other such experiments in LEO, as are China, the United States, Japan and Sweden. The commercial applications of maneuvering satellites are also increasing.</w:t>
      </w:r>
    </w:p>
    <w:p w14:paraId="750B845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China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w:t>
      </w:r>
    </w:p>
    <w:p w14:paraId="55E024AA" w14:textId="77777777" w:rsidR="00FD020A" w:rsidRPr="000310FF" w:rsidRDefault="00FD020A" w:rsidP="00FD020A">
      <w:pPr>
        <w:rPr>
          <w:rFonts w:asciiTheme="majorHAnsi" w:hAnsiTheme="majorHAnsi" w:cstheme="majorHAnsi"/>
          <w:b/>
          <w:iCs/>
          <w:u w:val="single"/>
          <w:bdr w:val="single" w:sz="8" w:space="0" w:color="auto"/>
        </w:rPr>
      </w:pPr>
      <w:r w:rsidRPr="000310FF">
        <w:rPr>
          <w:rFonts w:asciiTheme="majorHAnsi" w:hAnsiTheme="majorHAnsi" w:cstheme="majorHAnsi"/>
          <w:sz w:val="16"/>
        </w:rPr>
        <w:t xml:space="preserve">The harder-line rhetoric that has been employed in recent years also has had an inevitable impact of raising tensions. </w:t>
      </w:r>
      <w:r w:rsidRPr="000310FF">
        <w:rPr>
          <w:rStyle w:val="StyleUnderline"/>
          <w:rFonts w:asciiTheme="majorHAnsi" w:hAnsiTheme="majorHAnsi" w:cstheme="majorHAnsi"/>
        </w:rPr>
        <w:t>The United States has pivoted from</w:t>
      </w:r>
      <w:r w:rsidRPr="000310FF">
        <w:rPr>
          <w:rFonts w:asciiTheme="majorHAnsi" w:hAnsiTheme="majorHAnsi" w:cstheme="majorHAnsi"/>
          <w:sz w:val="16"/>
        </w:rPr>
        <w:t xml:space="preserve"> an approach of “</w:t>
      </w:r>
      <w:r w:rsidRPr="000310FF">
        <w:rPr>
          <w:rStyle w:val="StyleUnderline"/>
          <w:rFonts w:asciiTheme="majorHAnsi" w:hAnsiTheme="majorHAnsi" w:cstheme="majorHAnsi"/>
        </w:rPr>
        <w:t>strategic restraint</w:t>
      </w:r>
      <w:r w:rsidRPr="000310FF">
        <w:rPr>
          <w:rFonts w:asciiTheme="majorHAnsi" w:hAnsiTheme="majorHAnsi" w:cstheme="majorHAnsi"/>
          <w:sz w:val="16"/>
        </w:rPr>
        <w:t xml:space="preserve">” </w:t>
      </w:r>
      <w:r w:rsidRPr="000310FF">
        <w:rPr>
          <w:rStyle w:val="StyleUnderline"/>
          <w:rFonts w:asciiTheme="majorHAnsi" w:hAnsiTheme="majorHAnsi" w:cstheme="majorHAnsi"/>
        </w:rPr>
        <w:t>to</w:t>
      </w:r>
      <w:r w:rsidRPr="000310FF">
        <w:rPr>
          <w:rFonts w:asciiTheme="majorHAnsi" w:hAnsiTheme="majorHAnsi" w:cstheme="majorHAnsi"/>
          <w:sz w:val="16"/>
        </w:rPr>
        <w:t xml:space="preserve"> one emphasizing “</w:t>
      </w:r>
      <w:r w:rsidRPr="000310FF">
        <w:rPr>
          <w:rStyle w:val="StyleUnderline"/>
          <w:rFonts w:asciiTheme="majorHAnsi" w:hAnsiTheme="majorHAnsi" w:cstheme="majorHAnsi"/>
        </w:rPr>
        <w:t>warfighting</w:t>
      </w:r>
      <w:r w:rsidRPr="000310FF">
        <w:rPr>
          <w:rFonts w:asciiTheme="majorHAnsi" w:hAnsiTheme="majorHAnsi" w:cstheme="majorHAnsi"/>
          <w:sz w:val="16"/>
        </w:rPr>
        <w:t xml:space="preserve">.”6 In particular, </w:t>
      </w:r>
      <w:r w:rsidRPr="000310FF">
        <w:rPr>
          <w:rStyle w:val="StyleUnderline"/>
          <w:rFonts w:asciiTheme="majorHAnsi" w:hAnsiTheme="majorHAnsi" w:cstheme="majorHAnsi"/>
        </w:rPr>
        <w:t>the budgets for</w:t>
      </w:r>
      <w:r w:rsidRPr="000310FF">
        <w:rPr>
          <w:rFonts w:asciiTheme="majorHAnsi" w:hAnsiTheme="majorHAnsi" w:cstheme="majorHAnsi"/>
          <w:sz w:val="16"/>
        </w:rPr>
        <w:t xml:space="preserve"> providing </w:t>
      </w:r>
      <w:r w:rsidRPr="000310FF">
        <w:rPr>
          <w:rStyle w:val="StyleUnderline"/>
          <w:rFonts w:asciiTheme="majorHAnsi" w:hAnsiTheme="majorHAnsi" w:cstheme="majorHAnsi"/>
        </w:rPr>
        <w:t>resiliency</w:t>
      </w:r>
      <w:r w:rsidRPr="000310FF">
        <w:rPr>
          <w:rFonts w:asciiTheme="majorHAnsi" w:hAnsiTheme="majorHAnsi" w:cstheme="majorHAnsi"/>
          <w:sz w:val="16"/>
        </w:rPr>
        <w:t xml:space="preserve"> in space systems </w:t>
      </w:r>
      <w:r w:rsidRPr="000310FF">
        <w:rPr>
          <w:rStyle w:val="StyleUnderline"/>
          <w:rFonts w:asciiTheme="majorHAnsi" w:hAnsiTheme="majorHAnsi" w:cstheme="majorHAnsi"/>
        </w:rPr>
        <w:t>and counterspace capabilities have been increasing.</w:t>
      </w:r>
      <w:r w:rsidRPr="000310FF">
        <w:rPr>
          <w:rFonts w:asciiTheme="majorHAnsi" w:hAnsiTheme="majorHAnsi" w:cstheme="majorHAnsi"/>
          <w:sz w:val="16"/>
        </w:rPr>
        <w:t xml:space="preserve"> At the same time, </w:t>
      </w:r>
      <w:r w:rsidRPr="0062248E">
        <w:rPr>
          <w:rStyle w:val="Emphasis"/>
          <w:rFonts w:asciiTheme="majorHAnsi" w:hAnsiTheme="majorHAnsi" w:cstheme="majorHAnsi"/>
          <w:highlight w:val="green"/>
        </w:rPr>
        <w:t>Russian accusations that</w:t>
      </w:r>
      <w:r w:rsidRPr="000310FF">
        <w:rPr>
          <w:rStyle w:val="Emphasis"/>
          <w:rFonts w:asciiTheme="majorHAnsi" w:hAnsiTheme="majorHAnsi" w:cstheme="majorHAnsi"/>
        </w:rPr>
        <w:t xml:space="preserve"> U.S. </w:t>
      </w:r>
      <w:r w:rsidRPr="0062248E">
        <w:rPr>
          <w:rStyle w:val="Emphasis"/>
          <w:rFonts w:asciiTheme="majorHAnsi" w:hAnsiTheme="majorHAnsi" w:cstheme="majorHAnsi"/>
          <w:highlight w:val="green"/>
        </w:rPr>
        <w:t>activities have a hostile objective</w:t>
      </w:r>
      <w:r w:rsidRPr="000310FF">
        <w:rPr>
          <w:rFonts w:asciiTheme="majorHAnsi" w:hAnsiTheme="majorHAnsi" w:cstheme="majorHAnsi"/>
          <w:sz w:val="16"/>
        </w:rPr>
        <w:t xml:space="preserve">, </w:t>
      </w:r>
      <w:r w:rsidRPr="000310FF">
        <w:rPr>
          <w:rStyle w:val="StyleUnderline"/>
          <w:rFonts w:asciiTheme="majorHAnsi" w:hAnsiTheme="majorHAnsi" w:cstheme="majorHAnsi"/>
        </w:rPr>
        <w:t>and its responses to U.S. representations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have become shriller</w:t>
      </w:r>
      <w:r w:rsidRPr="000310FF">
        <w:rPr>
          <w:rFonts w:asciiTheme="majorHAnsi" w:hAnsiTheme="majorHAnsi" w:cstheme="majorHAnsi"/>
          <w:sz w:val="16"/>
        </w:rPr>
        <w:t xml:space="preserve">. Russia has called the anti-ballistic missile system SM-3 2A an anti-satellite weapon, while touting its own objectives for acquiring anti-satellite capabilities. In 2013, China tested a missile, the Dong Ning-2, which appears capable of reaching satellites in GEO. </w:t>
      </w:r>
      <w:r w:rsidRPr="000310FF">
        <w:rPr>
          <w:rStyle w:val="StyleUnderline"/>
          <w:rFonts w:asciiTheme="majorHAnsi" w:hAnsiTheme="majorHAnsi" w:cstheme="majorHAnsi"/>
        </w:rPr>
        <w:t xml:space="preserve">Chinese military space activities lack </w:t>
      </w:r>
      <w:r w:rsidRPr="000310FF">
        <w:rPr>
          <w:rStyle w:val="StyleUnderline"/>
          <w:rFonts w:asciiTheme="majorHAnsi" w:hAnsiTheme="majorHAnsi" w:cstheme="majorHAnsi"/>
        </w:rPr>
        <w:lastRenderedPageBreak/>
        <w:t>transparency</w:t>
      </w:r>
      <w:r w:rsidRPr="000310FF">
        <w:rPr>
          <w:rFonts w:asciiTheme="majorHAnsi" w:hAnsiTheme="majorHAnsi" w:cstheme="majorHAnsi"/>
          <w:sz w:val="16"/>
        </w:rPr>
        <w:t xml:space="preserve">, but it seems clear that such activities include the objective of being able to exercise counterspace actions. Most troubling, </w:t>
      </w:r>
      <w:r w:rsidRPr="0062248E">
        <w:rPr>
          <w:rStyle w:val="Emphasis"/>
          <w:rFonts w:asciiTheme="majorHAnsi" w:hAnsiTheme="majorHAnsi" w:cstheme="majorHAnsi"/>
          <w:highlight w:val="green"/>
        </w:rPr>
        <w:t>there has been a lack of serious dialogue</w:t>
      </w:r>
      <w:r w:rsidRPr="000310FF">
        <w:rPr>
          <w:rStyle w:val="Emphasis"/>
          <w:rFonts w:asciiTheme="majorHAnsi" w:hAnsiTheme="majorHAnsi" w:cstheme="majorHAnsi"/>
        </w:rPr>
        <w:t xml:space="preserve"> among these Big Three states.</w:t>
      </w:r>
    </w:p>
    <w:p w14:paraId="546D7D49" w14:textId="4ADF0434" w:rsidR="00920012" w:rsidRDefault="00911335" w:rsidP="00920012">
      <w:pPr>
        <w:pStyle w:val="Heading4"/>
      </w:pPr>
      <w:r>
        <w:t>Inability to gauge intent makes it inevitable</w:t>
      </w:r>
    </w:p>
    <w:p w14:paraId="076C46C5" w14:textId="77777777" w:rsidR="00920012" w:rsidRPr="00CF1590" w:rsidRDefault="00920012" w:rsidP="00920012">
      <w:r>
        <w:t xml:space="preserve">Bohumil </w:t>
      </w:r>
      <w:r w:rsidRPr="00CE3AE9">
        <w:rPr>
          <w:rStyle w:val="Style13ptBold"/>
        </w:rPr>
        <w:t>Dobos and</w:t>
      </w:r>
      <w:r>
        <w:t xml:space="preserve"> Jakub </w:t>
      </w:r>
      <w:r w:rsidRPr="00CE3AE9">
        <w:rPr>
          <w:rStyle w:val="Style13ptBold"/>
        </w:rPr>
        <w:t>Prazak 19</w:t>
      </w:r>
      <w:r>
        <w:t xml:space="preserve">, Bohumil Dobos is a scholar at the Institute of Political Studies, Faculty of Social Sciences, Charles University in Prague, Czech Republic, and a coordinator of the Geopolitical Studies Research Centre, Prazak holds a bachelor degree in Political Science and International Relations at the Faculty of Social Sciences. He also spent a semester abroad at the Tallinn University in Estonia. His areas of interest are astropolitics and space security,  “To Clear or to Eliminate? Active Debris Removal Systems as Antisatellite Weapons”, </w:t>
      </w:r>
      <w:hyperlink r:id="rId12" w:history="1">
        <w:r w:rsidRPr="006D6597">
          <w:rPr>
            <w:rStyle w:val="Hyperlink"/>
          </w:rPr>
          <w:t>https://www.sciencedirect.com/science/article/pii/S0265964618300961</w:t>
        </w:r>
      </w:hyperlink>
      <w:r>
        <w:t xml:space="preserve"> //Pinheiro</w:t>
      </w:r>
    </w:p>
    <w:p w14:paraId="5FE3AE3C" w14:textId="77777777" w:rsidR="00920012" w:rsidRPr="00D80F13" w:rsidRDefault="00920012" w:rsidP="00920012">
      <w:pPr>
        <w:rPr>
          <w:sz w:val="16"/>
        </w:rPr>
      </w:pPr>
      <w:r w:rsidRPr="00D80F13">
        <w:rPr>
          <w:sz w:val="16"/>
        </w:rPr>
        <w:t xml:space="preserve">As noted above, the currently proposed </w:t>
      </w:r>
      <w:r w:rsidRPr="0062248E">
        <w:rPr>
          <w:highlight w:val="green"/>
          <w:u w:val="single"/>
        </w:rPr>
        <w:t>ADR systems</w:t>
      </w:r>
      <w:r w:rsidRPr="00D80F13">
        <w:rPr>
          <w:sz w:val="16"/>
        </w:rPr>
        <w:t xml:space="preserve"> are based on a basic logic stating that a maneuverable asset </w:t>
      </w:r>
      <w:r w:rsidRPr="00E66870">
        <w:rPr>
          <w:u w:val="single"/>
        </w:rPr>
        <w:t>would get to a vicinity of a large piece of orbital debris and by using specific technology would capture and deorbit it.</w:t>
      </w:r>
      <w:r w:rsidRPr="00D80F13">
        <w:rPr>
          <w:sz w:val="16"/>
        </w:rPr>
        <w:t xml:space="preserve"> Given the limited maneuverability of space assets, even </w:t>
      </w:r>
      <w:r w:rsidRPr="0062248E">
        <w:rPr>
          <w:highlight w:val="green"/>
          <w:u w:val="single"/>
        </w:rPr>
        <w:t>functional satellites would</w:t>
      </w:r>
      <w:r w:rsidRPr="00E66870">
        <w:rPr>
          <w:u w:val="single"/>
        </w:rPr>
        <w:t xml:space="preserve"> probably </w:t>
      </w:r>
      <w:r w:rsidRPr="0062248E">
        <w:rPr>
          <w:highlight w:val="green"/>
          <w:u w:val="single"/>
        </w:rPr>
        <w:t>be unable to escape</w:t>
      </w:r>
      <w:r w:rsidRPr="00E66870">
        <w:rPr>
          <w:u w:val="single"/>
        </w:rPr>
        <w:t xml:space="preserve"> such an attempt.</w:t>
      </w:r>
      <w:r w:rsidRPr="00D80F13">
        <w:rPr>
          <w:sz w:val="16"/>
        </w:rPr>
        <w:t xml:space="preserve"> This means that </w:t>
      </w:r>
      <w:r w:rsidRPr="00E66870">
        <w:rPr>
          <w:u w:val="single"/>
        </w:rPr>
        <w:t>there is a certain possibility that the operator of the technology might be tempted to misuse it throughout periods of crisis.</w:t>
      </w:r>
      <w:r w:rsidRPr="00D80F13">
        <w:rPr>
          <w:sz w:val="16"/>
        </w:rPr>
        <w:t xml:space="preserve"> There are, nonetheless, three main obstacles to effective utilization of the ADR systems as ASAT weapons. The first is legal. Although the international law might be vague, an active and purposeful disruption of the operational satellite would constitute an act of aggression. Second, for an effective disruption of the complex satellite systems, a large presence of ADR satellites would be needed. As noted earlier, it is planned that the ADR systems should deorbit several pieces of debris per year. For example, the GPS constellation consists of 24 satellites with available spares. This means that to make the ADR system an effective weapon system, it would need to establish a much larger constellation than needed by the orbital debris removal proponents. Also, the movement of the vehicle would be rather slow and limited because of the limited amount of fuel it can carry. Any target would thus get plenty of warning time before any potential attack. Third, the misused ADR system might become a target of the land-based ASAT systems that all the major space powers except for Europe operate. As the ASAT systems are efficiently capable of striking objects in LEO, and theoretically even higher orbits, </w:t>
      </w:r>
      <w:r w:rsidRPr="0062248E">
        <w:rPr>
          <w:rStyle w:val="Emphasis"/>
          <w:highlight w:val="green"/>
        </w:rPr>
        <w:t>there would be a potential risk of conflict escalation</w:t>
      </w:r>
      <w:r w:rsidRPr="00D80F13">
        <w:rPr>
          <w:sz w:val="16"/>
        </w:rPr>
        <w:t>.</w:t>
      </w:r>
    </w:p>
    <w:p w14:paraId="3CA01641" w14:textId="77777777" w:rsidR="00920012" w:rsidRPr="00E66870" w:rsidRDefault="00920012" w:rsidP="00920012">
      <w:pPr>
        <w:rPr>
          <w:sz w:val="16"/>
        </w:rPr>
      </w:pPr>
      <w:r w:rsidRPr="0062248E">
        <w:rPr>
          <w:rStyle w:val="Emphasis"/>
          <w:highlight w:val="green"/>
        </w:rPr>
        <w:t xml:space="preserve">The utility of </w:t>
      </w:r>
      <w:r w:rsidRPr="00951F30">
        <w:rPr>
          <w:rStyle w:val="Emphasis"/>
        </w:rPr>
        <w:t xml:space="preserve">the </w:t>
      </w:r>
      <w:r w:rsidRPr="0062248E">
        <w:rPr>
          <w:rStyle w:val="Emphasis"/>
          <w:highlight w:val="green"/>
        </w:rPr>
        <w:t xml:space="preserve">ADR </w:t>
      </w:r>
      <w:r w:rsidRPr="00951F30">
        <w:rPr>
          <w:rStyle w:val="Emphasis"/>
        </w:rPr>
        <w:t xml:space="preserve">system </w:t>
      </w:r>
      <w:r w:rsidRPr="0062248E">
        <w:rPr>
          <w:rStyle w:val="Emphasis"/>
          <w:highlight w:val="green"/>
        </w:rPr>
        <w:t xml:space="preserve">as an ASAT </w:t>
      </w:r>
      <w:r w:rsidRPr="00951F30">
        <w:rPr>
          <w:rStyle w:val="Emphasis"/>
        </w:rPr>
        <w:t xml:space="preserve">weapon </w:t>
      </w:r>
      <w:r w:rsidRPr="0062248E">
        <w:rPr>
          <w:rStyle w:val="Emphasis"/>
          <w:highlight w:val="green"/>
        </w:rPr>
        <w:t>rests upon its dual-use capacity</w:t>
      </w:r>
      <w:r w:rsidRPr="00E66870">
        <w:rPr>
          <w:rStyle w:val="Emphasis"/>
        </w:rPr>
        <w:t>.</w:t>
      </w:r>
      <w:r w:rsidRPr="00E66870">
        <w:rPr>
          <w:u w:val="single"/>
        </w:rPr>
        <w:t xml:space="preserve"> </w:t>
      </w:r>
      <w:r w:rsidRPr="0062248E">
        <w:rPr>
          <w:highlight w:val="green"/>
          <w:u w:val="single"/>
        </w:rPr>
        <w:t>While</w:t>
      </w:r>
      <w:r w:rsidRPr="00951F30">
        <w:rPr>
          <w:u w:val="single"/>
        </w:rPr>
        <w:t xml:space="preserve"> the </w:t>
      </w:r>
      <w:r w:rsidRPr="0062248E">
        <w:rPr>
          <w:highlight w:val="green"/>
          <w:u w:val="single"/>
        </w:rPr>
        <w:t>land-based ASAT weapons are purely military</w:t>
      </w:r>
      <w:r w:rsidRPr="00E66870">
        <w:rPr>
          <w:u w:val="single"/>
        </w:rPr>
        <w:t xml:space="preserve"> devices, the </w:t>
      </w:r>
      <w:r w:rsidRPr="0062248E">
        <w:rPr>
          <w:highlight w:val="green"/>
          <w:u w:val="single"/>
        </w:rPr>
        <w:t>ADR systems will face</w:t>
      </w:r>
      <w:r w:rsidRPr="00E66870">
        <w:rPr>
          <w:u w:val="single"/>
        </w:rPr>
        <w:t xml:space="preserve"> an issue similar to the other examples of the dual-use space technology—</w:t>
      </w:r>
      <w:r w:rsidRPr="0062248E">
        <w:rPr>
          <w:rStyle w:val="Emphasis"/>
          <w:highlight w:val="green"/>
        </w:rPr>
        <w:t>the importance of intent.</w:t>
      </w:r>
      <w:r w:rsidRPr="00E66870">
        <w:rPr>
          <w:sz w:val="16"/>
        </w:rPr>
        <w:t xml:space="preserve"> The </w:t>
      </w:r>
      <w:r w:rsidRPr="00951F30">
        <w:rPr>
          <w:u w:val="single"/>
        </w:rPr>
        <w:t>ADR</w:t>
      </w:r>
      <w:r w:rsidRPr="00E66870">
        <w:rPr>
          <w:u w:val="single"/>
        </w:rPr>
        <w:t xml:space="preserve"> tech</w:t>
      </w:r>
      <w:r w:rsidRPr="00E66870">
        <w:rPr>
          <w:sz w:val="16"/>
        </w:rPr>
        <w:t xml:space="preserve">nology </w:t>
      </w:r>
      <w:r w:rsidRPr="00951F30">
        <w:rPr>
          <w:u w:val="single"/>
        </w:rPr>
        <w:t>can be utilized</w:t>
      </w:r>
      <w:r w:rsidRPr="00E66870">
        <w:rPr>
          <w:u w:val="single"/>
        </w:rPr>
        <w:t xml:space="preserve"> as an ASAT system with</w:t>
      </w:r>
      <w:r w:rsidRPr="00E66870">
        <w:rPr>
          <w:sz w:val="16"/>
        </w:rPr>
        <w:t xml:space="preserve"> its </w:t>
      </w:r>
      <w:r w:rsidRPr="00E66870">
        <w:rPr>
          <w:u w:val="single"/>
        </w:rPr>
        <w:t>limitations</w:t>
      </w:r>
      <w:r w:rsidRPr="00E66870">
        <w:rPr>
          <w:sz w:val="16"/>
        </w:rPr>
        <w:t xml:space="preserve"> as noted earlier. Despite the apparent limitations of the utility of these systems as weapons in a regular point of view, </w:t>
      </w:r>
      <w:r w:rsidRPr="00E66870">
        <w:rPr>
          <w:u w:val="single"/>
        </w:rPr>
        <w:t>the ADR system can be utilized as a part of space hybrid operations. ADR methods</w:t>
      </w:r>
      <w:r w:rsidRPr="00E66870">
        <w:rPr>
          <w:sz w:val="16"/>
        </w:rPr>
        <w:t xml:space="preserve"> often </w:t>
      </w:r>
      <w:r w:rsidRPr="00E66870">
        <w:rPr>
          <w:u w:val="single"/>
        </w:rPr>
        <w:t>require advanced r</w:t>
      </w:r>
      <w:r w:rsidRPr="00E66870">
        <w:rPr>
          <w:sz w:val="16"/>
        </w:rPr>
        <w:t xml:space="preserve">endezvous and </w:t>
      </w:r>
      <w:r w:rsidRPr="00E66870">
        <w:rPr>
          <w:u w:val="single"/>
        </w:rPr>
        <w:t>p</w:t>
      </w:r>
      <w:r w:rsidRPr="00E66870">
        <w:rPr>
          <w:sz w:val="16"/>
        </w:rPr>
        <w:t xml:space="preserve">roximity </w:t>
      </w:r>
      <w:r w:rsidRPr="00E66870">
        <w:rPr>
          <w:u w:val="single"/>
        </w:rPr>
        <w:t>o</w:t>
      </w:r>
      <w:r w:rsidRPr="00E66870">
        <w:rPr>
          <w:sz w:val="16"/>
        </w:rPr>
        <w:t xml:space="preserve">perations </w:t>
      </w:r>
      <w:r w:rsidRPr="00E66870">
        <w:rPr>
          <w:u w:val="single"/>
        </w:rPr>
        <w:t>that can be misused for offensive actions that are</w:t>
      </w:r>
      <w:r w:rsidRPr="00E66870">
        <w:rPr>
          <w:sz w:val="16"/>
        </w:rPr>
        <w:t xml:space="preserve">, nevertheless, </w:t>
      </w:r>
      <w:r w:rsidRPr="00E66870">
        <w:rPr>
          <w:u w:val="single"/>
        </w:rPr>
        <w:t>difficult to track down and expose and remain below the threshold of military response.</w:t>
      </w:r>
    </w:p>
    <w:p w14:paraId="12EB76BC" w14:textId="54D368B0" w:rsidR="00FD020A" w:rsidRPr="009C3548" w:rsidRDefault="00920012" w:rsidP="00FD020A">
      <w:pPr>
        <w:rPr>
          <w:sz w:val="16"/>
        </w:rPr>
      </w:pPr>
      <w:r w:rsidRPr="0062248E">
        <w:rPr>
          <w:highlight w:val="green"/>
          <w:u w:val="single"/>
        </w:rPr>
        <w:t>Any ADR system will</w:t>
      </w:r>
      <w:r w:rsidRPr="00951F30">
        <w:rPr>
          <w:sz w:val="16"/>
        </w:rPr>
        <w:t xml:space="preserve">, however, </w:t>
      </w:r>
      <w:r w:rsidRPr="0062248E">
        <w:rPr>
          <w:highlight w:val="green"/>
          <w:u w:val="single"/>
        </w:rPr>
        <w:t>be in a spotlight of</w:t>
      </w:r>
      <w:r w:rsidRPr="00951F30">
        <w:rPr>
          <w:sz w:val="16"/>
        </w:rPr>
        <w:t xml:space="preserve"> the </w:t>
      </w:r>
      <w:r w:rsidRPr="0062248E">
        <w:rPr>
          <w:highlight w:val="green"/>
          <w:u w:val="single"/>
        </w:rPr>
        <w:t>space powers</w:t>
      </w:r>
      <w:r w:rsidRPr="00951F30">
        <w:rPr>
          <w:sz w:val="16"/>
        </w:rPr>
        <w:t xml:space="preserve">, and other means of conducting such operations would probably remain more useful. </w:t>
      </w:r>
      <w:r w:rsidRPr="00E66870">
        <w:rPr>
          <w:u w:val="single"/>
        </w:rPr>
        <w:t xml:space="preserve">It, however, presents a key technology necessary for ensuring the sustainability of the space endeavors. </w:t>
      </w:r>
      <w:r w:rsidRPr="0062248E">
        <w:rPr>
          <w:highlight w:val="green"/>
          <w:u w:val="single"/>
        </w:rPr>
        <w:t xml:space="preserve">The key is </w:t>
      </w:r>
      <w:r w:rsidRPr="00951F30">
        <w:rPr>
          <w:u w:val="single"/>
        </w:rPr>
        <w:t>thus</w:t>
      </w:r>
      <w:r w:rsidRPr="00951F30">
        <w:rPr>
          <w:sz w:val="16"/>
        </w:rPr>
        <w:t xml:space="preserve"> not </w:t>
      </w:r>
      <w:r w:rsidRPr="0062248E">
        <w:rPr>
          <w:highlight w:val="green"/>
          <w:u w:val="single"/>
        </w:rPr>
        <w:t>to</w:t>
      </w:r>
      <w:r w:rsidRPr="00951F30">
        <w:rPr>
          <w:sz w:val="16"/>
        </w:rPr>
        <w:t xml:space="preserve"> limit the technological progress in the area but to </w:t>
      </w:r>
      <w:r w:rsidRPr="0062248E">
        <w:rPr>
          <w:rStyle w:val="Emphasis"/>
          <w:highlight w:val="green"/>
        </w:rPr>
        <w:t>ensure that no</w:t>
      </w:r>
      <w:r w:rsidRPr="00951F30">
        <w:rPr>
          <w:sz w:val="16"/>
        </w:rPr>
        <w:t xml:space="preserve">ne of the </w:t>
      </w:r>
      <w:r w:rsidRPr="0062248E">
        <w:rPr>
          <w:rStyle w:val="Emphasis"/>
          <w:highlight w:val="green"/>
        </w:rPr>
        <w:t>space actors</w:t>
      </w:r>
      <w:r w:rsidRPr="00E66870">
        <w:rPr>
          <w:rStyle w:val="Emphasis"/>
        </w:rPr>
        <w:t xml:space="preserve"> will </w:t>
      </w:r>
      <w:r w:rsidRPr="0062248E">
        <w:rPr>
          <w:rStyle w:val="Emphasis"/>
          <w:highlight w:val="green"/>
        </w:rPr>
        <w:t>see its development as a threat</w:t>
      </w:r>
      <w:r w:rsidRPr="00E66870">
        <w:rPr>
          <w:rStyle w:val="Emphasis"/>
        </w:rPr>
        <w:t>.</w:t>
      </w:r>
      <w:r w:rsidRPr="00951F30">
        <w:rPr>
          <w:sz w:val="16"/>
        </w:rPr>
        <w:t xml:space="preserve"> </w:t>
      </w:r>
      <w:r w:rsidRPr="0062248E">
        <w:rPr>
          <w:highlight w:val="green"/>
          <w:u w:val="single"/>
        </w:rPr>
        <w:t>This calls for</w:t>
      </w:r>
      <w:r w:rsidRPr="00E66870">
        <w:rPr>
          <w:u w:val="single"/>
        </w:rPr>
        <w:t xml:space="preserve"> either </w:t>
      </w:r>
      <w:r w:rsidRPr="0062248E">
        <w:rPr>
          <w:highlight w:val="green"/>
          <w:u w:val="single"/>
        </w:rPr>
        <w:t>a coordinated effort among</w:t>
      </w:r>
      <w:r w:rsidRPr="00951F30">
        <w:rPr>
          <w:sz w:val="16"/>
        </w:rPr>
        <w:t xml:space="preserve"> the </w:t>
      </w:r>
      <w:r w:rsidRPr="0062248E">
        <w:rPr>
          <w:highlight w:val="green"/>
          <w:u w:val="single"/>
        </w:rPr>
        <w:t>spacefaring nations</w:t>
      </w:r>
      <w:r w:rsidRPr="00951F30">
        <w:rPr>
          <w:sz w:val="16"/>
        </w:rPr>
        <w:t xml:space="preserve"> or the development of the debris removal as a commercial service. Here we return to the issue of intent. While </w:t>
      </w:r>
      <w:r w:rsidRPr="00951F30">
        <w:rPr>
          <w:rStyle w:val="Emphasis"/>
        </w:rPr>
        <w:t>technologically</w:t>
      </w:r>
      <w:r w:rsidRPr="00E66870">
        <w:rPr>
          <w:rStyle w:val="Emphasis"/>
        </w:rPr>
        <w:t xml:space="preserve"> speaking, </w:t>
      </w:r>
      <w:r w:rsidRPr="0062248E">
        <w:rPr>
          <w:rStyle w:val="Emphasis"/>
          <w:highlight w:val="green"/>
        </w:rPr>
        <w:t>an ADR system</w:t>
      </w:r>
      <w:r w:rsidRPr="00E66870">
        <w:rPr>
          <w:rStyle w:val="Emphasis"/>
        </w:rPr>
        <w:t xml:space="preserve"> designed to be a non-military object </w:t>
      </w:r>
      <w:r w:rsidRPr="0062248E">
        <w:rPr>
          <w:rStyle w:val="Emphasis"/>
          <w:highlight w:val="green"/>
        </w:rPr>
        <w:t>would hold only limited potential as a weapon</w:t>
      </w:r>
      <w:r w:rsidRPr="00E66870">
        <w:rPr>
          <w:rStyle w:val="Emphasis"/>
        </w:rPr>
        <w:t xml:space="preserve">, </w:t>
      </w:r>
      <w:r w:rsidRPr="0062248E">
        <w:rPr>
          <w:rStyle w:val="Emphasis"/>
          <w:highlight w:val="green"/>
        </w:rPr>
        <w:t>the unclear nature of the intent could change</w:t>
      </w:r>
      <w:r w:rsidRPr="00E66870">
        <w:rPr>
          <w:rStyle w:val="Emphasis"/>
        </w:rPr>
        <w:t xml:space="preserve"> the </w:t>
      </w:r>
      <w:r w:rsidRPr="0062248E">
        <w:rPr>
          <w:rStyle w:val="Emphasis"/>
          <w:highlight w:val="green"/>
        </w:rPr>
        <w:t>calculations of the spacefaring nations.</w:t>
      </w:r>
      <w:r w:rsidRPr="00951F30">
        <w:rPr>
          <w:sz w:val="16"/>
        </w:rPr>
        <w:t xml:space="preserve"> If the system is being developed by a single country, there exists a potential that all the major space powers will attempt to develop the technology, and in that case, the technology will cross the threshold for effective weaponization.</w:t>
      </w:r>
    </w:p>
    <w:p w14:paraId="6E36D021"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 xml:space="preserve">Risk of miscalculation in space is higher than ever and guarantees existential escalation – </w:t>
      </w:r>
    </w:p>
    <w:p w14:paraId="47DB66EB"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Adams ’18 </w:t>
      </w:r>
      <w:r w:rsidRPr="000310FF">
        <w:rPr>
          <w:rFonts w:asciiTheme="majorHAnsi" w:hAnsiTheme="majorHAnsi" w:cstheme="majorHAnsi"/>
        </w:rPr>
        <w:t>– Former Staff Writer at Digital Trends, journalist</w:t>
      </w:r>
    </w:p>
    <w:p w14:paraId="4708129F" w14:textId="77777777" w:rsidR="00FD020A" w:rsidRPr="000310FF" w:rsidRDefault="00FD020A" w:rsidP="00FD020A">
      <w:pPr>
        <w:rPr>
          <w:rStyle w:val="Style13ptBold"/>
          <w:rFonts w:asciiTheme="majorHAnsi" w:hAnsiTheme="majorHAnsi" w:cstheme="majorHAnsi"/>
          <w:b w:val="0"/>
          <w:bCs/>
        </w:rPr>
      </w:pPr>
      <w:r w:rsidRPr="000310FF">
        <w:rPr>
          <w:rFonts w:asciiTheme="majorHAnsi" w:hAnsiTheme="majorHAnsi" w:cstheme="majorHAnsi"/>
        </w:rPr>
        <w:t xml:space="preserve">Dallon. “Weaponized Satellites and the Cold War in Space,” Digital Trends, May 1, 2018, </w:t>
      </w:r>
      <w:hyperlink r:id="rId13" w:history="1">
        <w:r w:rsidRPr="000310FF">
          <w:rPr>
            <w:rStyle w:val="Hyperlink"/>
            <w:rFonts w:asciiTheme="majorHAnsi" w:hAnsiTheme="majorHAnsi" w:cstheme="majorHAnsi"/>
          </w:rPr>
          <w:t>https://www.digitaltrends.com/cool-tech/weaponized-satellites-and-the-cold-war-in-space/</w:t>
        </w:r>
      </w:hyperlink>
      <w:r w:rsidRPr="000310FF">
        <w:rPr>
          <w:rFonts w:asciiTheme="majorHAnsi" w:hAnsiTheme="majorHAnsi" w:cstheme="majorHAnsi"/>
        </w:rPr>
        <w:t>.</w:t>
      </w:r>
    </w:p>
    <w:p w14:paraId="1BBF4205" w14:textId="77777777" w:rsidR="00FD020A" w:rsidRPr="000310FF" w:rsidRDefault="00FD020A" w:rsidP="00FD020A">
      <w:pPr>
        <w:rPr>
          <w:rFonts w:asciiTheme="majorHAnsi" w:hAnsiTheme="majorHAnsi" w:cstheme="majorHAnsi"/>
          <w:sz w:val="16"/>
          <w:szCs w:val="16"/>
        </w:rPr>
      </w:pPr>
    </w:p>
    <w:p w14:paraId="13546EA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High stakes</w:t>
      </w:r>
    </w:p>
    <w:p w14:paraId="29256597"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On October 27, 1962, </w:t>
      </w:r>
      <w:r w:rsidRPr="000310FF">
        <w:rPr>
          <w:rStyle w:val="StyleUnderline"/>
          <w:rFonts w:asciiTheme="majorHAnsi" w:hAnsiTheme="majorHAnsi" w:cstheme="majorHAnsi"/>
        </w:rPr>
        <w:t>a nuclear-armed Soviet submarine had been spotted patrolling near the U.S. blockade line around Cuba, kicking off the Cuban Missile Crisis.</w:t>
      </w:r>
      <w:r w:rsidRPr="000310FF">
        <w:rPr>
          <w:rFonts w:asciiTheme="majorHAnsi" w:hAnsiTheme="majorHAnsi" w:cstheme="majorHAnsi"/>
          <w:sz w:val="16"/>
        </w:rPr>
        <w:t xml:space="preserve"> In an attempt to bring the submarine to the surface</w:t>
      </w:r>
      <w:r w:rsidRPr="000310FF">
        <w:rPr>
          <w:rStyle w:val="StyleUnderline"/>
          <w:rFonts w:asciiTheme="majorHAnsi" w:hAnsiTheme="majorHAnsi" w:cstheme="majorHAnsi"/>
        </w:rPr>
        <w:t>, a U.S. destroyer began dropping non-lethal depth charges.</w:t>
      </w:r>
    </w:p>
    <w:p w14:paraId="1AB72DCC"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The captain of the submarine mistakenly believed these charges were an attack and ordered his crew to arm the nuclear-tipped torpedo for launch</w:t>
      </w:r>
      <w:r w:rsidRPr="000310FF">
        <w:rPr>
          <w:rFonts w:asciiTheme="majorHAnsi" w:hAnsiTheme="majorHAnsi" w:cstheme="majorHAnsi"/>
          <w:sz w:val="16"/>
        </w:rPr>
        <w:t xml:space="preserve">. If this launch occurred, </w:t>
      </w:r>
      <w:r w:rsidRPr="000310FF">
        <w:rPr>
          <w:rStyle w:val="StyleUnderline"/>
          <w:rFonts w:asciiTheme="majorHAnsi" w:hAnsiTheme="majorHAnsi" w:cstheme="majorHAnsi"/>
        </w:rPr>
        <w:t>the U.S. would have presumably retaliated with a barrage of nukes launched at predetermined locations</w:t>
      </w:r>
      <w:r w:rsidRPr="000310FF">
        <w:rPr>
          <w:rFonts w:asciiTheme="majorHAnsi" w:hAnsiTheme="majorHAnsi" w:cstheme="majorHAnsi"/>
          <w:sz w:val="16"/>
        </w:rPr>
        <w:t xml:space="preserve"> across the USSR.</w:t>
      </w:r>
    </w:p>
    <w:p w14:paraId="006499B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Per Soviet protocols, all three of the Russian submarine’s commanding officers needed to agree unanimously on the decision to launch the warhead. The second in command, Vasili Arkhipov, refused to consent to a launch. The commanding officers eventually brought the submarine to the surface and returned to Russia without incident.</w:t>
      </w:r>
    </w:p>
    <w:p w14:paraId="2E69DA9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 essence, </w:t>
      </w:r>
      <w:r w:rsidRPr="0062248E">
        <w:rPr>
          <w:rStyle w:val="StyleUnderline"/>
          <w:rFonts w:asciiTheme="majorHAnsi" w:hAnsiTheme="majorHAnsi" w:cstheme="majorHAnsi"/>
          <w:highlight w:val="green"/>
        </w:rPr>
        <w:t>one man’s last-minute decision prevented</w:t>
      </w:r>
      <w:r w:rsidRPr="000310FF">
        <w:rPr>
          <w:rStyle w:val="StyleUnderline"/>
          <w:rFonts w:asciiTheme="majorHAnsi" w:hAnsiTheme="majorHAnsi" w:cstheme="majorHAnsi"/>
        </w:rPr>
        <w:t xml:space="preserve"> what could easily have been the beginning of </w:t>
      </w:r>
      <w:r w:rsidRPr="0062248E">
        <w:rPr>
          <w:rStyle w:val="Emphasis"/>
          <w:rFonts w:asciiTheme="majorHAnsi" w:hAnsiTheme="majorHAnsi" w:cstheme="majorHAnsi"/>
          <w:highlight w:val="green"/>
        </w:rPr>
        <w:t>World War III.</w:t>
      </w:r>
    </w:p>
    <w:p w14:paraId="2DF2EBC2" w14:textId="77777777" w:rsidR="00FD020A" w:rsidRPr="000310FF" w:rsidRDefault="00FD020A" w:rsidP="00FD020A">
      <w:pPr>
        <w:rPr>
          <w:rStyle w:val="StyleUnderline"/>
          <w:rFonts w:asciiTheme="majorHAnsi" w:hAnsiTheme="majorHAnsi" w:cstheme="majorHAnsi"/>
        </w:rPr>
      </w:pPr>
      <w:r w:rsidRPr="000310FF">
        <w:rPr>
          <w:rStyle w:val="StyleUnderline"/>
          <w:rFonts w:asciiTheme="majorHAnsi" w:hAnsiTheme="majorHAnsi" w:cstheme="majorHAnsi"/>
        </w:rPr>
        <w:t xml:space="preserve">This is perhaps as close the world has ever come to a doomsday scenario, and it’s chilling to think </w:t>
      </w:r>
      <w:r w:rsidRPr="0062248E">
        <w:rPr>
          <w:rStyle w:val="StyleUnderline"/>
          <w:rFonts w:asciiTheme="majorHAnsi" w:hAnsiTheme="majorHAnsi" w:cstheme="majorHAnsi"/>
          <w:highlight w:val="green"/>
        </w:rPr>
        <w:t xml:space="preserve">a </w:t>
      </w:r>
      <w:r w:rsidRPr="0062248E">
        <w:rPr>
          <w:rStyle w:val="Emphasis"/>
          <w:rFonts w:asciiTheme="majorHAnsi" w:hAnsiTheme="majorHAnsi" w:cstheme="majorHAnsi"/>
          <w:highlight w:val="green"/>
        </w:rPr>
        <w:t>moment of indeterminacy would have meant instant</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annihilation</w:t>
      </w:r>
      <w:r w:rsidRPr="000310FF">
        <w:rPr>
          <w:rStyle w:val="Emphasis"/>
          <w:rFonts w:asciiTheme="majorHAnsi" w:hAnsiTheme="majorHAnsi" w:cstheme="majorHAnsi"/>
        </w:rPr>
        <w:t xml:space="preserve"> for millions</w:t>
      </w:r>
      <w:r w:rsidRPr="000310FF">
        <w:rPr>
          <w:rFonts w:asciiTheme="majorHAnsi" w:hAnsiTheme="majorHAnsi" w:cstheme="majorHAnsi"/>
          <w:sz w:val="16"/>
        </w:rPr>
        <w:t xml:space="preserve">. But unfortunately, </w:t>
      </w:r>
      <w:r w:rsidRPr="0062248E">
        <w:rPr>
          <w:rStyle w:val="StyleUnderline"/>
          <w:rFonts w:asciiTheme="majorHAnsi" w:hAnsiTheme="majorHAnsi" w:cstheme="majorHAnsi"/>
          <w:highlight w:val="green"/>
        </w:rPr>
        <w:t xml:space="preserve">the </w:t>
      </w:r>
      <w:r w:rsidRPr="0062248E">
        <w:rPr>
          <w:rStyle w:val="Emphasis"/>
          <w:rFonts w:asciiTheme="majorHAnsi" w:hAnsiTheme="majorHAnsi" w:cstheme="majorHAnsi"/>
          <w:highlight w:val="green"/>
        </w:rPr>
        <w:t>potential for a grave accident due to misinterpretation is dreadfully ripe in the space-age Cold War</w:t>
      </w:r>
      <w:r w:rsidRPr="000310FF">
        <w:rPr>
          <w:rStyle w:val="StyleUnderline"/>
          <w:rFonts w:asciiTheme="majorHAnsi" w:hAnsiTheme="majorHAnsi" w:cstheme="majorHAnsi"/>
        </w:rPr>
        <w:t xml:space="preserve"> we’re currently entrenched in.</w:t>
      </w:r>
    </w:p>
    <w:p w14:paraId="5B4B35BC"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“In regards to indeterminacy of an attack: </w:t>
      </w:r>
      <w:r w:rsidRPr="000310FF">
        <w:rPr>
          <w:rStyle w:val="StyleUnderline"/>
          <w:rFonts w:asciiTheme="majorHAnsi" w:hAnsiTheme="majorHAnsi" w:cstheme="majorHAnsi"/>
        </w:rPr>
        <w:t>Bingo! Attribution is tremendously difficult</w:t>
      </w:r>
      <w:r w:rsidRPr="000310FF">
        <w:rPr>
          <w:rFonts w:asciiTheme="majorHAnsi" w:hAnsiTheme="majorHAnsi" w:cstheme="majorHAnsi"/>
          <w:sz w:val="16"/>
        </w:rPr>
        <w:t>,” says Samson. “</w:t>
      </w:r>
      <w:r w:rsidRPr="000310FF">
        <w:rPr>
          <w:rStyle w:val="StyleUnderline"/>
          <w:rFonts w:asciiTheme="majorHAnsi" w:hAnsiTheme="majorHAnsi" w:cstheme="majorHAnsi"/>
        </w:rPr>
        <w:t>If a satellite stops working in orbit, it’s not always apparent why. It could be because of faulty parts, solar flares, or deliberate interference.”</w:t>
      </w:r>
    </w:p>
    <w:p w14:paraId="6F595957" w14:textId="77777777" w:rsidR="00FD020A" w:rsidRPr="000310FF" w:rsidRDefault="00FD020A" w:rsidP="00FD020A">
      <w:pPr>
        <w:rPr>
          <w:rStyle w:val="Emphasis"/>
          <w:rFonts w:asciiTheme="majorHAnsi" w:hAnsiTheme="majorHAnsi" w:cstheme="majorHAnsi"/>
        </w:rPr>
      </w:pPr>
      <w:r w:rsidRPr="0062248E">
        <w:rPr>
          <w:rStyle w:val="StyleUnderline"/>
          <w:rFonts w:asciiTheme="majorHAnsi" w:hAnsiTheme="majorHAnsi" w:cstheme="majorHAnsi"/>
          <w:highlight w:val="green"/>
        </w:rPr>
        <w:t>Let’s say</w:t>
      </w:r>
      <w:r w:rsidRPr="0062248E">
        <w:rPr>
          <w:rFonts w:asciiTheme="majorHAnsi" w:hAnsiTheme="majorHAnsi" w:cstheme="majorHAnsi"/>
          <w:sz w:val="16"/>
          <w:highlight w:val="green"/>
        </w:rPr>
        <w:t>,</w:t>
      </w:r>
      <w:r w:rsidRPr="000310FF">
        <w:rPr>
          <w:rFonts w:asciiTheme="majorHAnsi" w:hAnsiTheme="majorHAnsi" w:cstheme="majorHAnsi"/>
          <w:sz w:val="16"/>
        </w:rPr>
        <w:t xml:space="preserve"> for instance, </w:t>
      </w:r>
      <w:r w:rsidRPr="0062248E">
        <w:rPr>
          <w:rStyle w:val="StyleUnderline"/>
          <w:rFonts w:asciiTheme="majorHAnsi" w:hAnsiTheme="majorHAnsi" w:cstheme="majorHAnsi"/>
          <w:highlight w:val="green"/>
        </w:rPr>
        <w:t>a</w:t>
      </w:r>
      <w:r w:rsidRPr="000310FF">
        <w:rPr>
          <w:rStyle w:val="StyleUnderline"/>
          <w:rFonts w:asciiTheme="majorHAnsi" w:hAnsiTheme="majorHAnsi" w:cstheme="majorHAnsi"/>
        </w:rPr>
        <w:t xml:space="preserve"> U.S. intelligence </w:t>
      </w:r>
      <w:r w:rsidRPr="0062248E">
        <w:rPr>
          <w:rStyle w:val="StyleUnderline"/>
          <w:rFonts w:asciiTheme="majorHAnsi" w:hAnsiTheme="majorHAnsi" w:cstheme="majorHAnsi"/>
          <w:highlight w:val="green"/>
        </w:rPr>
        <w:t>satellite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is taken out by a solar flare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or</w:t>
      </w:r>
      <w:r w:rsidRPr="000310FF">
        <w:rPr>
          <w:rStyle w:val="StyleUnderline"/>
          <w:rFonts w:asciiTheme="majorHAnsi" w:hAnsiTheme="majorHAnsi" w:cstheme="majorHAnsi"/>
        </w:rPr>
        <w:t xml:space="preserve"> fleck of </w:t>
      </w:r>
      <w:r w:rsidRPr="0062248E">
        <w:rPr>
          <w:rStyle w:val="StyleUnderline"/>
          <w:rFonts w:asciiTheme="majorHAnsi" w:hAnsiTheme="majorHAnsi" w:cstheme="majorHAnsi"/>
          <w:highlight w:val="green"/>
        </w:rPr>
        <w:t>debris</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while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a Chinese or Russian satellite</w:t>
      </w:r>
      <w:r w:rsidRPr="000310FF">
        <w:rPr>
          <w:rStyle w:val="StyleUnderline"/>
          <w:rFonts w:asciiTheme="majorHAnsi" w:hAnsiTheme="majorHAnsi" w:cstheme="majorHAnsi"/>
        </w:rPr>
        <w:t xml:space="preserve"> with suspected ASAT potential </w:t>
      </w:r>
      <w:r w:rsidRPr="0062248E">
        <w:rPr>
          <w:rStyle w:val="StyleUnderline"/>
          <w:rFonts w:asciiTheme="majorHAnsi" w:hAnsiTheme="majorHAnsi" w:cstheme="majorHAnsi"/>
          <w:highlight w:val="green"/>
        </w:rPr>
        <w:t>floats</w:t>
      </w:r>
      <w:r w:rsidRPr="000310FF">
        <w:rPr>
          <w:rStyle w:val="StyleUnderline"/>
          <w:rFonts w:asciiTheme="majorHAnsi" w:hAnsiTheme="majorHAnsi" w:cstheme="majorHAnsi"/>
        </w:rPr>
        <w:t xml:space="preserve"> haphazardly </w:t>
      </w:r>
      <w:r w:rsidRPr="0062248E">
        <w:rPr>
          <w:rStyle w:val="StyleUnderline"/>
          <w:rFonts w:asciiTheme="majorHAnsi" w:hAnsiTheme="majorHAnsi" w:cstheme="majorHAnsi"/>
          <w:highlight w:val="green"/>
        </w:rPr>
        <w:t>nearby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 xml:space="preserve">The U.S. would have every reason to believe this was a </w:t>
      </w:r>
      <w:r w:rsidRPr="000310FF">
        <w:rPr>
          <w:rStyle w:val="Emphasis"/>
          <w:rFonts w:asciiTheme="majorHAnsi" w:hAnsiTheme="majorHAnsi" w:cstheme="majorHAnsi"/>
        </w:rPr>
        <w:t xml:space="preserve">possible </w:t>
      </w:r>
      <w:r w:rsidRPr="0062248E">
        <w:rPr>
          <w:rStyle w:val="Emphasis"/>
          <w:rFonts w:asciiTheme="majorHAnsi" w:hAnsiTheme="majorHAnsi" w:cstheme="majorHAnsi"/>
          <w:highlight w:val="green"/>
        </w:rPr>
        <w:t>preemptive strike</w:t>
      </w:r>
      <w:r w:rsidRPr="000310FF">
        <w:rPr>
          <w:rFonts w:asciiTheme="majorHAnsi" w:hAnsiTheme="majorHAnsi" w:cstheme="majorHAnsi"/>
          <w:sz w:val="16"/>
        </w:rPr>
        <w:t xml:space="preserve"> </w:t>
      </w:r>
      <w:r w:rsidRPr="000310FF">
        <w:rPr>
          <w:rStyle w:val="StyleUnderline"/>
          <w:rFonts w:asciiTheme="majorHAnsi" w:hAnsiTheme="majorHAnsi" w:cstheme="majorHAnsi"/>
        </w:rPr>
        <w:t>to diminish U.S. GPS capacity before a larger attack.</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Would defense officials wait calmly</w:t>
      </w:r>
      <w:r w:rsidRPr="000310FF">
        <w:rPr>
          <w:rStyle w:val="StyleUnderline"/>
          <w:rFonts w:asciiTheme="majorHAnsi" w:hAnsiTheme="majorHAnsi" w:cstheme="majorHAnsi"/>
        </w:rPr>
        <w:t xml:space="preserve"> with such crucial satellite assets potentially in the crosshairs</w:t>
      </w:r>
      <w:r w:rsidRPr="0062248E">
        <w:rPr>
          <w:rStyle w:val="Emphasis"/>
          <w:rFonts w:asciiTheme="majorHAnsi" w:hAnsiTheme="majorHAnsi" w:cstheme="majorHAnsi"/>
          <w:highlight w:val="green"/>
        </w:rPr>
        <w:t>?</w:t>
      </w:r>
      <w:r w:rsidRPr="000310FF">
        <w:rPr>
          <w:rStyle w:val="StyleUnderline"/>
          <w:rFonts w:asciiTheme="majorHAnsi" w:hAnsiTheme="majorHAnsi" w:cstheme="majorHAnsi"/>
        </w:rPr>
        <w:t xml:space="preserve"> </w:t>
      </w:r>
      <w:r w:rsidRPr="0062248E">
        <w:rPr>
          <w:rStyle w:val="Emphasis"/>
          <w:rFonts w:asciiTheme="majorHAnsi" w:hAnsiTheme="majorHAnsi" w:cstheme="majorHAnsi"/>
          <w:highlight w:val="green"/>
        </w:rPr>
        <w:t>Probably not.</w:t>
      </w:r>
    </w:p>
    <w:p w14:paraId="51C55BF6" w14:textId="77777777" w:rsidR="00FD020A" w:rsidRPr="000310FF" w:rsidRDefault="00FD020A" w:rsidP="00FD020A">
      <w:pPr>
        <w:rPr>
          <w:rStyle w:val="StyleUnderline"/>
          <w:rFonts w:asciiTheme="majorHAnsi" w:hAnsiTheme="majorHAnsi" w:cstheme="majorHAnsi"/>
        </w:rPr>
      </w:pPr>
      <w:r w:rsidRPr="000310FF">
        <w:rPr>
          <w:rFonts w:asciiTheme="majorHAnsi" w:hAnsiTheme="majorHAnsi" w:cstheme="majorHAnsi"/>
          <w:sz w:val="16"/>
        </w:rPr>
        <w:t xml:space="preserve">While there is currently tremendous potential for a military battle to begin in space, </w:t>
      </w:r>
      <w:r w:rsidRPr="0062248E">
        <w:rPr>
          <w:rStyle w:val="StyleUnderline"/>
          <w:rFonts w:asciiTheme="majorHAnsi" w:hAnsiTheme="majorHAnsi" w:cstheme="majorHAnsi"/>
          <w:highlight w:val="green"/>
        </w:rPr>
        <w:t>the ensuing war would extend to earth</w:t>
      </w:r>
      <w:r w:rsidRPr="000310FF">
        <w:rPr>
          <w:rStyle w:val="StyleUnderline"/>
          <w:rFonts w:asciiTheme="majorHAnsi" w:hAnsiTheme="majorHAnsi" w:cstheme="majorHAnsi"/>
        </w:rPr>
        <w:t xml:space="preserve"> soon thereafter</w:t>
      </w:r>
      <w:r w:rsidRPr="000310FF">
        <w:rPr>
          <w:rFonts w:asciiTheme="majorHAnsi" w:hAnsiTheme="majorHAnsi" w:cstheme="majorHAnsi"/>
          <w:sz w:val="16"/>
        </w:rPr>
        <w:t xml:space="preserve">. </w:t>
      </w:r>
      <w:r w:rsidRPr="000310FF">
        <w:rPr>
          <w:rStyle w:val="StyleUnderline"/>
          <w:rFonts w:asciiTheme="majorHAnsi" w:hAnsiTheme="majorHAnsi" w:cstheme="majorHAnsi"/>
        </w:rPr>
        <w:t>This unnerving warning was echoed by</w:t>
      </w:r>
      <w:r w:rsidRPr="000310FF">
        <w:rPr>
          <w:rFonts w:asciiTheme="majorHAnsi" w:hAnsiTheme="majorHAnsi" w:cstheme="majorHAnsi"/>
          <w:sz w:val="16"/>
        </w:rPr>
        <w:t xml:space="preserve"> </w:t>
      </w:r>
      <w:r w:rsidRPr="000310FF">
        <w:rPr>
          <w:rStyle w:val="StyleUnderline"/>
          <w:rFonts w:asciiTheme="majorHAnsi" w:hAnsiTheme="majorHAnsi" w:cstheme="majorHAnsi"/>
        </w:rPr>
        <w:t>General</w:t>
      </w:r>
      <w:r w:rsidRPr="000310FF">
        <w:rPr>
          <w:rFonts w:asciiTheme="majorHAnsi" w:hAnsiTheme="majorHAnsi" w:cstheme="majorHAnsi"/>
          <w:sz w:val="16"/>
        </w:rPr>
        <w:t xml:space="preserve"> John </w:t>
      </w:r>
      <w:r w:rsidRPr="000310FF">
        <w:rPr>
          <w:rStyle w:val="StyleUnderline"/>
          <w:rFonts w:asciiTheme="majorHAnsi" w:hAnsiTheme="majorHAnsi" w:cstheme="majorHAnsi"/>
        </w:rPr>
        <w:t>Hyten</w:t>
      </w:r>
      <w:r w:rsidRPr="000310FF">
        <w:rPr>
          <w:rFonts w:asciiTheme="majorHAnsi" w:hAnsiTheme="majorHAnsi" w:cstheme="majorHAnsi"/>
          <w:sz w:val="16"/>
        </w:rPr>
        <w:t>, head of the U.S. Air Force Space Command. “</w:t>
      </w:r>
      <w:r w:rsidRPr="000310FF">
        <w:rPr>
          <w:rStyle w:val="StyleUnderline"/>
          <w:rFonts w:asciiTheme="majorHAnsi" w:hAnsiTheme="majorHAnsi" w:cstheme="majorHAnsi"/>
        </w:rPr>
        <w:t>If war does extend into space someday</w:t>
      </w:r>
      <w:r w:rsidRPr="000310FF">
        <w:rPr>
          <w:rFonts w:asciiTheme="majorHAnsi" w:hAnsiTheme="majorHAnsi" w:cstheme="majorHAnsi"/>
          <w:sz w:val="16"/>
        </w:rPr>
        <w:t xml:space="preserve"> — and I hope it never does — </w:t>
      </w:r>
      <w:r w:rsidRPr="000310FF">
        <w:rPr>
          <w:rStyle w:val="StyleUnderline"/>
          <w:rFonts w:asciiTheme="majorHAnsi" w:hAnsiTheme="majorHAnsi" w:cstheme="majorHAnsi"/>
        </w:rPr>
        <w:t xml:space="preserve">the first response is not going to be in space,” </w:t>
      </w:r>
      <w:r w:rsidRPr="000310FF">
        <w:rPr>
          <w:rFonts w:asciiTheme="majorHAnsi" w:hAnsiTheme="majorHAnsi" w:cstheme="majorHAnsi"/>
          <w:sz w:val="16"/>
        </w:rPr>
        <w:t>he warned.</w:t>
      </w:r>
    </w:p>
    <w:p w14:paraId="1B65C1DD" w14:textId="77777777" w:rsidR="00FD020A" w:rsidRPr="000310FF" w:rsidRDefault="00FD020A" w:rsidP="00FD020A">
      <w:pPr>
        <w:rPr>
          <w:rStyle w:val="Emphasis"/>
          <w:rFonts w:asciiTheme="majorHAnsi" w:hAnsiTheme="majorHAnsi" w:cstheme="majorHAnsi"/>
        </w:rPr>
      </w:pPr>
      <w:r w:rsidRPr="000310FF">
        <w:rPr>
          <w:rFonts w:asciiTheme="majorHAnsi" w:hAnsiTheme="majorHAnsi" w:cstheme="majorHAnsi"/>
          <w:sz w:val="16"/>
        </w:rPr>
        <w:t xml:space="preserve">All things considered, it could easily be argued that </w:t>
      </w:r>
      <w:r w:rsidRPr="0062248E">
        <w:rPr>
          <w:rStyle w:val="Emphasis"/>
          <w:rFonts w:asciiTheme="majorHAnsi" w:hAnsiTheme="majorHAnsi" w:cstheme="majorHAnsi"/>
          <w:highlight w:val="green"/>
        </w:rPr>
        <w:t>the risk of an existential threat on this pale blue dot has never been higher</w:t>
      </w:r>
      <w:r w:rsidRPr="000310FF">
        <w:rPr>
          <w:rStyle w:val="StyleUnderline"/>
          <w:rFonts w:asciiTheme="majorHAnsi" w:hAnsiTheme="majorHAnsi" w:cstheme="majorHAnsi"/>
        </w:rPr>
        <w:t xml:space="preserve">. It’s incredible that a nuclear weapon hasn’t been used on civilians in more than 70 years, but most military experts would agree </w:t>
      </w:r>
      <w:r w:rsidRPr="0062248E">
        <w:rPr>
          <w:rStyle w:val="Emphasis"/>
          <w:rFonts w:asciiTheme="majorHAnsi" w:hAnsiTheme="majorHAnsi" w:cstheme="majorHAnsi"/>
          <w:highlight w:val="green"/>
        </w:rPr>
        <w:t>it is a matter of when, not if.</w:t>
      </w:r>
    </w:p>
    <w:p w14:paraId="29CAF86E" w14:textId="77777777" w:rsidR="00FD020A" w:rsidRPr="000310FF" w:rsidRDefault="00FD020A" w:rsidP="00FD020A">
      <w:pPr>
        <w:rPr>
          <w:rStyle w:val="Emphasis"/>
          <w:rFonts w:asciiTheme="majorHAnsi" w:hAnsiTheme="majorHAnsi" w:cstheme="majorHAnsi"/>
        </w:rPr>
      </w:pPr>
      <w:r w:rsidRPr="000310FF">
        <w:rPr>
          <w:rStyle w:val="StyleUnderline"/>
          <w:rFonts w:asciiTheme="majorHAnsi" w:hAnsiTheme="majorHAnsi" w:cstheme="majorHAnsi"/>
        </w:rPr>
        <w:lastRenderedPageBreak/>
        <w:t xml:space="preserve">Without meaningful legislation to prevent such a disaster, </w:t>
      </w:r>
      <w:r w:rsidRPr="0062248E">
        <w:rPr>
          <w:rStyle w:val="Emphasis"/>
          <w:rFonts w:asciiTheme="majorHAnsi" w:hAnsiTheme="majorHAnsi" w:cstheme="majorHAnsi"/>
          <w:highlight w:val="green"/>
        </w:rPr>
        <w:t>life on this planet could disappear as quickly as a blip on a radar screen, with only the artificial halo of orbiting trash left to tell the tale.</w:t>
      </w:r>
    </w:p>
    <w:p w14:paraId="6AA94FD4"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Perceived first-strike advantages make aggressive military postures extremely destabilizing – causes nuclear war</w:t>
      </w:r>
    </w:p>
    <w:p w14:paraId="7C6856DF"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Schütz ’19</w:t>
      </w:r>
      <w:r w:rsidRPr="000310FF">
        <w:rPr>
          <w:rFonts w:asciiTheme="majorHAnsi" w:hAnsiTheme="majorHAnsi" w:cstheme="majorHAnsi"/>
        </w:rPr>
        <w:t xml:space="preserve"> – ASSOCIATE FELLOW, PROGRAM SECURITY, DEFENSE, AND ARMAMENTS at the DGAP/German Council on Foreign Relations</w:t>
      </w:r>
    </w:p>
    <w:p w14:paraId="49D9A791"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Torben Schütz, “Technology and Strategy: The Changing Security Environment in Space Demands New Diplomatic and Military Answers,” DGAP kompakt, 14, </w:t>
      </w:r>
      <w:hyperlink r:id="rId14" w:history="1">
        <w:r w:rsidRPr="000310FF">
          <w:rPr>
            <w:rStyle w:val="Hyperlink"/>
            <w:rFonts w:asciiTheme="majorHAnsi" w:hAnsiTheme="majorHAnsi" w:cstheme="majorHAnsi"/>
          </w:rPr>
          <w:t>https://www.ssoar.info/ssoar/bitstream/handle/document/63288/ssoar-2019-schutz-Technology_and_Strategy_the_Changing.pdf?sequence=1&amp;isAllowed=y&amp;lnkname=ssoar-2019-schutz-Technology_and_Strategy_the_Changing.pdf</w:t>
        </w:r>
      </w:hyperlink>
    </w:p>
    <w:p w14:paraId="3DFE3793" w14:textId="77777777" w:rsidR="00FD020A" w:rsidRPr="000310FF" w:rsidRDefault="00FD020A" w:rsidP="00FD020A">
      <w:pPr>
        <w:rPr>
          <w:rStyle w:val="Style13ptBold"/>
          <w:rFonts w:asciiTheme="majorHAnsi" w:hAnsiTheme="majorHAnsi" w:cstheme="majorHAnsi"/>
          <w:b w:val="0"/>
          <w:bCs/>
        </w:rPr>
      </w:pPr>
    </w:p>
    <w:p w14:paraId="5CA6CA55"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Anti-Satellite Capabilities and their Strategic Implications </w:t>
      </w:r>
    </w:p>
    <w:p w14:paraId="05AD071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specific characteristics of </w:t>
      </w:r>
      <w:r w:rsidRPr="000310FF">
        <w:rPr>
          <w:rStyle w:val="StyleUnderline"/>
          <w:rFonts w:asciiTheme="majorHAnsi" w:hAnsiTheme="majorHAnsi" w:cstheme="majorHAnsi"/>
        </w:rPr>
        <w:t>space assets</w:t>
      </w:r>
      <w:r w:rsidRPr="000310FF">
        <w:rPr>
          <w:rFonts w:asciiTheme="majorHAnsi" w:hAnsiTheme="majorHAnsi" w:cstheme="majorHAnsi"/>
          <w:sz w:val="16"/>
        </w:rPr>
        <w:t xml:space="preserve"> determine strategic calculations about space: Such assets </w:t>
      </w:r>
      <w:r w:rsidRPr="000310FF">
        <w:rPr>
          <w:rStyle w:val="StyleUnderline"/>
          <w:rFonts w:asciiTheme="majorHAnsi" w:hAnsiTheme="majorHAnsi" w:cstheme="majorHAnsi"/>
        </w:rPr>
        <w:t>are vulnerable</w:t>
      </w:r>
      <w:r w:rsidRPr="000310FF">
        <w:rPr>
          <w:rFonts w:asciiTheme="majorHAnsi" w:hAnsiTheme="majorHAnsi" w:cstheme="majorHAnsi"/>
          <w:sz w:val="16"/>
        </w:rPr>
        <w:t xml:space="preserve">; </w:t>
      </w:r>
      <w:r w:rsidRPr="000310FF">
        <w:rPr>
          <w:rStyle w:val="StyleUnderline"/>
          <w:rFonts w:asciiTheme="majorHAnsi" w:hAnsiTheme="majorHAnsi" w:cstheme="majorHAnsi"/>
        </w:rPr>
        <w:t>strikes</w:t>
      </w:r>
      <w:r w:rsidRPr="000310FF">
        <w:rPr>
          <w:rFonts w:asciiTheme="majorHAnsi" w:hAnsiTheme="majorHAnsi" w:cstheme="majorHAnsi"/>
          <w:sz w:val="16"/>
        </w:rPr>
        <w:t xml:space="preserve"> against them </w:t>
      </w:r>
      <w:r w:rsidRPr="000310FF">
        <w:rPr>
          <w:rStyle w:val="StyleUnderline"/>
          <w:rFonts w:asciiTheme="majorHAnsi" w:hAnsiTheme="majorHAnsi" w:cstheme="majorHAnsi"/>
        </w:rPr>
        <w:t>are difficult to deter</w:t>
      </w:r>
      <w:r w:rsidRPr="000310FF">
        <w:rPr>
          <w:rFonts w:asciiTheme="majorHAnsi" w:hAnsiTheme="majorHAnsi" w:cstheme="majorHAnsi"/>
          <w:sz w:val="16"/>
        </w:rPr>
        <w:t xml:space="preserve">; the </w:t>
      </w:r>
      <w:r w:rsidRPr="000310FF">
        <w:rPr>
          <w:rStyle w:val="StyleUnderline"/>
          <w:rFonts w:asciiTheme="majorHAnsi" w:hAnsiTheme="majorHAnsi" w:cstheme="majorHAnsi"/>
        </w:rPr>
        <w:t>info</w:t>
      </w:r>
      <w:r w:rsidRPr="000310FF">
        <w:rPr>
          <w:rFonts w:asciiTheme="majorHAnsi" w:hAnsiTheme="majorHAnsi" w:cstheme="majorHAnsi"/>
          <w:sz w:val="16"/>
        </w:rPr>
        <w:t xml:space="preserve">rmation </w:t>
      </w:r>
      <w:r w:rsidRPr="000310FF">
        <w:rPr>
          <w:rStyle w:val="StyleUnderline"/>
          <w:rFonts w:asciiTheme="majorHAnsi" w:hAnsiTheme="majorHAnsi" w:cstheme="majorHAnsi"/>
        </w:rPr>
        <w:t>they provide has an ambiguous impact on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they favor smaller actors</w:t>
      </w:r>
      <w:r w:rsidRPr="000310FF">
        <w:rPr>
          <w:rFonts w:asciiTheme="majorHAnsi" w:hAnsiTheme="majorHAnsi" w:cstheme="majorHAnsi"/>
          <w:sz w:val="16"/>
        </w:rPr>
        <w:t xml:space="preserve">. All these characteristics can have detrimental impacts on the strategic and crisis stability among states. </w:t>
      </w:r>
    </w:p>
    <w:p w14:paraId="59F663A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Vulnerability of Space Assets Decreases Crisis Stability </w:t>
      </w:r>
    </w:p>
    <w:p w14:paraId="5C5B1859"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Both, </w:t>
      </w:r>
      <w:r w:rsidRPr="000310FF">
        <w:rPr>
          <w:rStyle w:val="StyleUnderline"/>
          <w:rFonts w:asciiTheme="majorHAnsi" w:hAnsiTheme="majorHAnsi" w:cstheme="majorHAnsi"/>
        </w:rPr>
        <w:t xml:space="preserve">the </w:t>
      </w:r>
      <w:r w:rsidRPr="0062248E">
        <w:rPr>
          <w:rStyle w:val="StyleUnderline"/>
          <w:rFonts w:asciiTheme="majorHAnsi" w:hAnsiTheme="majorHAnsi" w:cstheme="majorHAnsi"/>
          <w:highlight w:val="green"/>
        </w:rPr>
        <w:t>vulnerability</w:t>
      </w:r>
      <w:r w:rsidRPr="000310FF">
        <w:rPr>
          <w:rStyle w:val="StyleUnderline"/>
          <w:rFonts w:asciiTheme="majorHAnsi" w:hAnsiTheme="majorHAnsi" w:cstheme="majorHAnsi"/>
        </w:rPr>
        <w:t xml:space="preserve"> and the importance of</w:t>
      </w:r>
      <w:r w:rsidRPr="000310FF">
        <w:rPr>
          <w:rFonts w:asciiTheme="majorHAnsi" w:hAnsiTheme="majorHAnsi" w:cstheme="majorHAnsi"/>
          <w:sz w:val="16"/>
        </w:rPr>
        <w:t xml:space="preserve"> space </w:t>
      </w:r>
      <w:r w:rsidRPr="000310FF">
        <w:rPr>
          <w:rStyle w:val="StyleUnderline"/>
          <w:rFonts w:asciiTheme="majorHAnsi" w:hAnsiTheme="majorHAnsi" w:cstheme="majorHAnsi"/>
        </w:rPr>
        <w:t>assets</w:t>
      </w:r>
      <w:r w:rsidRPr="000310FF">
        <w:rPr>
          <w:rFonts w:asciiTheme="majorHAnsi" w:hAnsiTheme="majorHAnsi" w:cstheme="majorHAnsi"/>
          <w:sz w:val="16"/>
        </w:rPr>
        <w:t xml:space="preserve"> for military operations </w:t>
      </w:r>
      <w:r w:rsidRPr="0062248E">
        <w:rPr>
          <w:rStyle w:val="Emphasis"/>
          <w:rFonts w:asciiTheme="majorHAnsi" w:hAnsiTheme="majorHAnsi" w:cstheme="majorHAnsi"/>
          <w:highlight w:val="green"/>
        </w:rPr>
        <w:t>incentivize first-strike strategies</w:t>
      </w:r>
      <w:r w:rsidRPr="000310FF">
        <w:rPr>
          <w:rFonts w:asciiTheme="majorHAnsi" w:hAnsiTheme="majorHAnsi" w:cstheme="majorHAnsi"/>
          <w:sz w:val="16"/>
        </w:rPr>
        <w:t xml:space="preserve"> </w:t>
      </w:r>
      <w:r w:rsidRPr="000310FF">
        <w:rPr>
          <w:rStyle w:val="StyleUnderline"/>
          <w:rFonts w:asciiTheme="majorHAnsi" w:hAnsiTheme="majorHAnsi" w:cstheme="majorHAnsi"/>
        </w:rPr>
        <w:t>that are designed to destroy an adversaries’ space assets at the onset of a conflict</w:t>
      </w:r>
      <w:r w:rsidRPr="000310FF">
        <w:rPr>
          <w:rFonts w:asciiTheme="majorHAnsi" w:hAnsiTheme="majorHAnsi" w:cstheme="majorHAnsi"/>
          <w:sz w:val="16"/>
        </w:rPr>
        <w:t xml:space="preserve"> and, thereby, decrease his other military capabilities. </w:t>
      </w:r>
      <w:r w:rsidRPr="000310FF">
        <w:rPr>
          <w:rStyle w:val="StyleUnderline"/>
          <w:rFonts w:asciiTheme="majorHAnsi" w:hAnsiTheme="majorHAnsi" w:cstheme="majorHAnsi"/>
        </w:rPr>
        <w:t>The actors know about the vulnerability of their space assets and</w:t>
      </w:r>
      <w:r w:rsidRPr="000310FF">
        <w:rPr>
          <w:rFonts w:asciiTheme="majorHAnsi" w:hAnsiTheme="majorHAnsi" w:cstheme="majorHAnsi"/>
          <w:sz w:val="16"/>
        </w:rPr>
        <w:t xml:space="preserve"> </w:t>
      </w:r>
      <w:r w:rsidRPr="000310FF">
        <w:rPr>
          <w:rStyle w:val="StyleUnderline"/>
          <w:rFonts w:asciiTheme="majorHAnsi" w:hAnsiTheme="majorHAnsi" w:cstheme="majorHAnsi"/>
        </w:rPr>
        <w:t>are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particularly vigilant</w:t>
      </w:r>
      <w:r w:rsidRPr="000310FF">
        <w:rPr>
          <w:rFonts w:asciiTheme="majorHAnsi" w:hAnsiTheme="majorHAnsi" w:cstheme="majorHAnsi"/>
          <w:sz w:val="16"/>
        </w:rPr>
        <w:t xml:space="preserve">. This </w:t>
      </w:r>
      <w:r w:rsidRPr="0062248E">
        <w:rPr>
          <w:rStyle w:val="Emphasis"/>
          <w:rFonts w:asciiTheme="majorHAnsi" w:hAnsiTheme="majorHAnsi" w:cstheme="majorHAnsi"/>
          <w:highlight w:val="green"/>
        </w:rPr>
        <w:t>vigilance decreases crisis stability</w:t>
      </w:r>
      <w:r w:rsidRPr="000310FF">
        <w:rPr>
          <w:rFonts w:asciiTheme="majorHAnsi" w:hAnsiTheme="majorHAnsi" w:cstheme="majorHAnsi"/>
          <w:sz w:val="16"/>
        </w:rPr>
        <w:t xml:space="preserve">, which describes the balance of incentives for the involved actors to either de-escalate or further escalate a crisis. </w:t>
      </w:r>
    </w:p>
    <w:p w14:paraId="2DC1FE2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Intricate Deterrence due to the Problems of Attribution and Time Compression </w:t>
      </w:r>
    </w:p>
    <w:p w14:paraId="063EEBC5"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Deterrence is difficult</w:t>
      </w:r>
      <w:r w:rsidRPr="000310FF">
        <w:rPr>
          <w:rFonts w:asciiTheme="majorHAnsi" w:hAnsiTheme="majorHAnsi" w:cstheme="majorHAnsi"/>
          <w:sz w:val="16"/>
        </w:rPr>
        <w:t xml:space="preserve"> to achieve for space assets, </w:t>
      </w:r>
      <w:r w:rsidRPr="000310FF">
        <w:rPr>
          <w:rStyle w:val="StyleUnderline"/>
          <w:rFonts w:asciiTheme="majorHAnsi" w:hAnsiTheme="majorHAnsi" w:cstheme="majorHAnsi"/>
        </w:rPr>
        <w:t>as they are so fragile that none would survive a well-coordinated first strike</w:t>
      </w:r>
      <w:r w:rsidRPr="000310FF">
        <w:rPr>
          <w:rFonts w:asciiTheme="majorHAnsi" w:hAnsiTheme="majorHAnsi" w:cstheme="majorHAnsi"/>
          <w:sz w:val="16"/>
        </w:rPr>
        <w:t xml:space="preserve"> against them. </w:t>
      </w:r>
      <w:r w:rsidRPr="0062248E">
        <w:rPr>
          <w:rStyle w:val="StyleUnderline"/>
          <w:rFonts w:asciiTheme="majorHAnsi" w:hAnsiTheme="majorHAnsi" w:cstheme="majorHAnsi"/>
          <w:highlight w:val="green"/>
        </w:rPr>
        <w:t>They are</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classic “use-it-or-lose-it” assets</w:t>
      </w:r>
      <w:r w:rsidRPr="000310FF">
        <w:rPr>
          <w:rFonts w:asciiTheme="majorHAnsi" w:hAnsiTheme="majorHAnsi" w:cstheme="majorHAnsi"/>
          <w:sz w:val="16"/>
        </w:rPr>
        <w:t xml:space="preserve">, </w:t>
      </w:r>
      <w:r w:rsidRPr="000310FF">
        <w:rPr>
          <w:rStyle w:val="StyleUnderline"/>
          <w:rFonts w:asciiTheme="majorHAnsi" w:hAnsiTheme="majorHAnsi" w:cstheme="majorHAnsi"/>
        </w:rPr>
        <w:t>and this aspect further decreases crisis stability</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Only a massive deployment of ground-based ASAT</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that would enable a retaliatory strike so that both actors would lose their space assets</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might counter-balance</w:t>
      </w:r>
      <w:r w:rsidRPr="000310FF">
        <w:rPr>
          <w:rFonts w:asciiTheme="majorHAnsi" w:hAnsiTheme="majorHAnsi" w:cstheme="majorHAnsi"/>
          <w:sz w:val="16"/>
        </w:rPr>
        <w:t xml:space="preserve"> this to a certain degree, as it allows for a so-called deterrence by punishment. </w:t>
      </w:r>
    </w:p>
    <w:p w14:paraId="36E78563" w14:textId="77777777" w:rsidR="00FD020A" w:rsidRPr="000310FF" w:rsidRDefault="00FD020A" w:rsidP="00FD020A">
      <w:pPr>
        <w:rPr>
          <w:rStyle w:val="Emphasis"/>
          <w:rFonts w:asciiTheme="majorHAnsi" w:hAnsiTheme="majorHAnsi" w:cstheme="majorHAnsi"/>
        </w:rPr>
      </w:pPr>
      <w:r w:rsidRPr="000310FF">
        <w:rPr>
          <w:rStyle w:val="Emphasis"/>
          <w:rFonts w:asciiTheme="majorHAnsi" w:hAnsiTheme="majorHAnsi" w:cstheme="majorHAnsi"/>
        </w:rPr>
        <w:t>However</w:t>
      </w:r>
      <w:r w:rsidRPr="0062248E">
        <w:rPr>
          <w:rStyle w:val="Emphasis"/>
          <w:rFonts w:asciiTheme="majorHAnsi" w:hAnsiTheme="majorHAnsi" w:cstheme="majorHAnsi"/>
          <w:highlight w:val="green"/>
        </w:rPr>
        <w:t>, even a (misinterpreted) threat</w:t>
      </w:r>
      <w:r w:rsidRPr="000310FF">
        <w:rPr>
          <w:rFonts w:asciiTheme="majorHAnsi" w:hAnsiTheme="majorHAnsi" w:cstheme="majorHAnsi"/>
          <w:sz w:val="16"/>
        </w:rPr>
        <w:t xml:space="preserve"> to space assets </w:t>
      </w:r>
      <w:r w:rsidRPr="0062248E">
        <w:rPr>
          <w:rStyle w:val="Emphasis"/>
          <w:rFonts w:asciiTheme="majorHAnsi" w:hAnsiTheme="majorHAnsi" w:cstheme="majorHAnsi"/>
          <w:highlight w:val="green"/>
        </w:rPr>
        <w:t>could start a chain reaction and quickly escalate</w:t>
      </w:r>
      <w:r w:rsidRPr="000310FF">
        <w:rPr>
          <w:rStyle w:val="Emphasis"/>
          <w:rFonts w:asciiTheme="majorHAnsi" w:hAnsiTheme="majorHAnsi" w:cstheme="majorHAnsi"/>
        </w:rPr>
        <w:t xml:space="preserve"> an incident in space</w:t>
      </w:r>
      <w:r w:rsidRPr="000310FF">
        <w:rPr>
          <w:rFonts w:asciiTheme="majorHAnsi" w:hAnsiTheme="majorHAnsi" w:cstheme="majorHAnsi"/>
          <w:sz w:val="16"/>
        </w:rPr>
        <w:t xml:space="preserve"> to a wider war. </w:t>
      </w:r>
      <w:r w:rsidRPr="000310FF">
        <w:rPr>
          <w:rStyle w:val="StyleUnderline"/>
          <w:rFonts w:asciiTheme="majorHAnsi" w:hAnsiTheme="majorHAnsi" w:cstheme="majorHAnsi"/>
        </w:rPr>
        <w:t>Successful deterrence,</w:t>
      </w:r>
      <w:r w:rsidRPr="000310FF">
        <w:rPr>
          <w:rFonts w:asciiTheme="majorHAnsi" w:hAnsiTheme="majorHAnsi" w:cstheme="majorHAnsi"/>
          <w:sz w:val="16"/>
        </w:rPr>
        <w:t xml:space="preserve"> therefore, </w:t>
      </w:r>
      <w:r w:rsidRPr="000310FF">
        <w:rPr>
          <w:rStyle w:val="StyleUnderline"/>
          <w:rFonts w:asciiTheme="majorHAnsi" w:hAnsiTheme="majorHAnsi" w:cstheme="majorHAnsi"/>
        </w:rPr>
        <w:t>requires situational awareness, attribution</w:t>
      </w:r>
      <w:r w:rsidRPr="000310FF">
        <w:rPr>
          <w:rFonts w:asciiTheme="majorHAnsi" w:hAnsiTheme="majorHAnsi" w:cstheme="majorHAnsi"/>
          <w:sz w:val="16"/>
        </w:rPr>
        <w:t xml:space="preserve"> capabilities </w:t>
      </w:r>
      <w:r w:rsidRPr="000310FF">
        <w:rPr>
          <w:rStyle w:val="StyleUnderline"/>
          <w:rFonts w:asciiTheme="majorHAnsi" w:hAnsiTheme="majorHAnsi" w:cstheme="majorHAnsi"/>
        </w:rPr>
        <w:t>and resilient assets</w:t>
      </w:r>
      <w:r w:rsidRPr="000310FF">
        <w:rPr>
          <w:rFonts w:asciiTheme="majorHAnsi" w:hAnsiTheme="majorHAnsi" w:cstheme="majorHAnsi"/>
          <w:sz w:val="16"/>
        </w:rPr>
        <w:t xml:space="preserve">. Especially the latter two are notoriously difficult to achieve in space. While it might be easy to attribute a kinetic attack executed with a missile, the same is not true for ASAT attacks by other satellites, and, especially, not for cyberattacks and electronic warfare measures. </w:t>
      </w:r>
      <w:r w:rsidRPr="000310FF">
        <w:rPr>
          <w:rStyle w:val="Emphasis"/>
          <w:rFonts w:asciiTheme="majorHAnsi" w:hAnsiTheme="majorHAnsi" w:cstheme="majorHAnsi"/>
        </w:rPr>
        <w:t>Without clear attribution</w:t>
      </w:r>
      <w:r w:rsidRPr="000310FF">
        <w:rPr>
          <w:rFonts w:asciiTheme="majorHAnsi" w:hAnsiTheme="majorHAnsi" w:cstheme="majorHAnsi"/>
          <w:sz w:val="16"/>
        </w:rPr>
        <w:t xml:space="preserve">, however, </w:t>
      </w:r>
      <w:r w:rsidRPr="000310FF">
        <w:rPr>
          <w:rStyle w:val="Emphasis"/>
          <w:rFonts w:asciiTheme="majorHAnsi" w:hAnsiTheme="majorHAnsi" w:cstheme="majorHAnsi"/>
        </w:rPr>
        <w:t>it is difficult to deter any adversary</w:t>
      </w:r>
      <w:r w:rsidRPr="000310FF">
        <w:rPr>
          <w:rFonts w:asciiTheme="majorHAnsi" w:hAnsiTheme="majorHAnsi" w:cstheme="majorHAnsi"/>
          <w:sz w:val="16"/>
        </w:rPr>
        <w:t xml:space="preserve">, </w:t>
      </w:r>
      <w:r w:rsidRPr="000310FF">
        <w:rPr>
          <w:rStyle w:val="StyleUnderline"/>
          <w:rFonts w:asciiTheme="majorHAnsi" w:hAnsiTheme="majorHAnsi" w:cstheme="majorHAnsi"/>
        </w:rPr>
        <w:t>since he could speculate that an attack cannot be traced back to him</w:t>
      </w:r>
      <w:r w:rsidRPr="000310FF">
        <w:rPr>
          <w:rFonts w:asciiTheme="majorHAnsi" w:hAnsiTheme="majorHAnsi" w:cstheme="majorHAnsi"/>
          <w:sz w:val="16"/>
        </w:rPr>
        <w:t xml:space="preserve"> – making deterrence and retaliation more difficult. Although </w:t>
      </w:r>
      <w:r w:rsidRPr="0062248E">
        <w:rPr>
          <w:rStyle w:val="Emphasis"/>
          <w:rFonts w:asciiTheme="majorHAnsi" w:hAnsiTheme="majorHAnsi" w:cstheme="majorHAnsi"/>
          <w:highlight w:val="green"/>
        </w:rPr>
        <w:t>cross-domain deterrence</w:t>
      </w:r>
      <w:r w:rsidRPr="000310FF">
        <w:rPr>
          <w:rFonts w:asciiTheme="majorHAnsi" w:hAnsiTheme="majorHAnsi" w:cstheme="majorHAnsi"/>
          <w:sz w:val="16"/>
        </w:rPr>
        <w:t xml:space="preserve">, i.e. threatening an actor </w:t>
      </w:r>
      <w:r w:rsidRPr="000310FF">
        <w:rPr>
          <w:rFonts w:asciiTheme="majorHAnsi" w:hAnsiTheme="majorHAnsi" w:cstheme="majorHAnsi"/>
          <w:sz w:val="16"/>
        </w:rPr>
        <w:lastRenderedPageBreak/>
        <w:t xml:space="preserve">through potential retaliation attacks on or by other-than-space assets, is always possible, it also </w:t>
      </w:r>
      <w:r w:rsidRPr="000310FF">
        <w:rPr>
          <w:rStyle w:val="StyleUnderline"/>
          <w:rFonts w:asciiTheme="majorHAnsi" w:hAnsiTheme="majorHAnsi" w:cstheme="majorHAnsi"/>
        </w:rPr>
        <w:t xml:space="preserve">amplifies the problems involved in traditional deterrence: A response has to be timely and proportionate, and it </w:t>
      </w:r>
      <w:r w:rsidRPr="0062248E">
        <w:rPr>
          <w:rStyle w:val="Emphasis"/>
          <w:rFonts w:asciiTheme="majorHAnsi" w:hAnsiTheme="majorHAnsi" w:cstheme="majorHAnsi"/>
          <w:highlight w:val="green"/>
        </w:rPr>
        <w:t xml:space="preserve">should not further expand </w:t>
      </w:r>
      <w:r w:rsidRPr="000310FF">
        <w:rPr>
          <w:rStyle w:val="StyleUnderline"/>
          <w:rFonts w:asciiTheme="majorHAnsi" w:hAnsiTheme="majorHAnsi" w:cstheme="majorHAnsi"/>
        </w:rPr>
        <w:t>of</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the conflict.</w:t>
      </w:r>
      <w:r w:rsidRPr="000310FF">
        <w:rPr>
          <w:rStyle w:val="Emphasis"/>
          <w:rFonts w:asciiTheme="majorHAnsi" w:hAnsiTheme="majorHAnsi" w:cstheme="majorHAnsi"/>
        </w:rPr>
        <w:t xml:space="preserve"> </w:t>
      </w:r>
    </w:p>
    <w:p w14:paraId="6AF4EFDE"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Furthermore, </w:t>
      </w:r>
      <w:r w:rsidRPr="000310FF">
        <w:rPr>
          <w:rStyle w:val="StyleUnderline"/>
          <w:rFonts w:asciiTheme="majorHAnsi" w:hAnsiTheme="majorHAnsi" w:cstheme="majorHAnsi"/>
        </w:rPr>
        <w:t>most timeframes</w:t>
      </w:r>
      <w:r w:rsidRPr="000310FF">
        <w:rPr>
          <w:rFonts w:asciiTheme="majorHAnsi" w:hAnsiTheme="majorHAnsi" w:cstheme="majorHAnsi"/>
          <w:sz w:val="16"/>
        </w:rPr>
        <w:t xml:space="preserve"> for a potential escalation in space </w:t>
      </w:r>
      <w:r w:rsidRPr="000310FF">
        <w:rPr>
          <w:rStyle w:val="StyleUnderline"/>
          <w:rFonts w:asciiTheme="majorHAnsi" w:hAnsiTheme="majorHAnsi" w:cstheme="majorHAnsi"/>
        </w:rPr>
        <w:t>are measured in minutes, or even less</w:t>
      </w:r>
      <w:r w:rsidRPr="000310FF">
        <w:rPr>
          <w:rFonts w:asciiTheme="majorHAnsi" w:hAnsiTheme="majorHAnsi" w:cstheme="majorHAnsi"/>
          <w:sz w:val="16"/>
        </w:rPr>
        <w:t xml:space="preserve"> for directed-energy and certain space-based ASAT weapons. As a result, both</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 xml:space="preserve">decision-making </w:t>
      </w:r>
      <w:r w:rsidRPr="000310FF">
        <w:rPr>
          <w:rStyle w:val="Emphasis"/>
          <w:rFonts w:asciiTheme="majorHAnsi" w:hAnsiTheme="majorHAnsi" w:cstheme="majorHAnsi"/>
        </w:rPr>
        <w:t>processes</w:t>
      </w:r>
      <w:r w:rsidRPr="000310FF">
        <w:rPr>
          <w:rStyle w:val="StyleUnderline"/>
          <w:rFonts w:asciiTheme="majorHAnsi" w:hAnsiTheme="majorHAnsi" w:cstheme="majorHAnsi"/>
        </w:rPr>
        <w:t xml:space="preserve"> and the humans deciding</w:t>
      </w:r>
      <w:r w:rsidRPr="000310FF">
        <w:rPr>
          <w:rFonts w:asciiTheme="majorHAnsi" w:hAnsiTheme="majorHAnsi" w:cstheme="majorHAnsi"/>
          <w:sz w:val="16"/>
        </w:rPr>
        <w:t xml:space="preserve"> on military activities in space (e.g. a counterattack), </w:t>
      </w:r>
      <w:r w:rsidRPr="0062248E">
        <w:rPr>
          <w:rStyle w:val="Emphasis"/>
          <w:rFonts w:asciiTheme="majorHAnsi" w:hAnsiTheme="majorHAnsi" w:cstheme="majorHAnsi"/>
          <w:highlight w:val="green"/>
        </w:rPr>
        <w:t>are subject to</w:t>
      </w:r>
      <w:r w:rsidRPr="000310FF">
        <w:rPr>
          <w:rStyle w:val="Emphasis"/>
          <w:rFonts w:asciiTheme="majorHAnsi" w:hAnsiTheme="majorHAnsi" w:cstheme="majorHAnsi"/>
        </w:rPr>
        <w:t xml:space="preserve"> very </w:t>
      </w:r>
      <w:r w:rsidRPr="0062248E">
        <w:rPr>
          <w:rStyle w:val="Emphasis"/>
          <w:rFonts w:asciiTheme="majorHAnsi" w:hAnsiTheme="majorHAnsi" w:cstheme="majorHAnsi"/>
          <w:highlight w:val="green"/>
        </w:rPr>
        <w:t>significant</w:t>
      </w:r>
      <w:r w:rsidRPr="000310FF">
        <w:rPr>
          <w:rStyle w:val="Emphasis"/>
          <w:rFonts w:asciiTheme="majorHAnsi" w:hAnsiTheme="majorHAnsi" w:cstheme="majorHAnsi"/>
        </w:rPr>
        <w:t xml:space="preserve"> </w:t>
      </w:r>
      <w:r w:rsidRPr="0062248E">
        <w:rPr>
          <w:rStyle w:val="Emphasis"/>
          <w:rFonts w:asciiTheme="majorHAnsi" w:hAnsiTheme="majorHAnsi" w:cstheme="majorHAnsi"/>
          <w:highlight w:val="green"/>
        </w:rPr>
        <w:t>time compression</w:t>
      </w:r>
      <w:r w:rsidRPr="000310FF">
        <w:rPr>
          <w:rFonts w:asciiTheme="majorHAnsi" w:hAnsiTheme="majorHAnsi" w:cstheme="majorHAnsi"/>
          <w:sz w:val="16"/>
        </w:rPr>
        <w:t xml:space="preserve">. </w:t>
      </w:r>
      <w:r w:rsidRPr="0062248E">
        <w:rPr>
          <w:rStyle w:val="Emphasis"/>
          <w:rFonts w:asciiTheme="majorHAnsi" w:hAnsiTheme="majorHAnsi" w:cstheme="majorHAnsi"/>
          <w:highlight w:val="green"/>
        </w:rPr>
        <w:t>This</w:t>
      </w:r>
      <w:r w:rsidRPr="000310FF">
        <w:rPr>
          <w:rStyle w:val="Emphasis"/>
          <w:rFonts w:asciiTheme="majorHAnsi" w:hAnsiTheme="majorHAnsi" w:cstheme="majorHAnsi"/>
        </w:rPr>
        <w:t xml:space="preserve"> also decreases crisis stability</w:t>
      </w:r>
      <w:r w:rsidRPr="000310FF">
        <w:rPr>
          <w:rFonts w:asciiTheme="majorHAnsi" w:hAnsiTheme="majorHAnsi" w:cstheme="majorHAnsi"/>
          <w:sz w:val="16"/>
        </w:rPr>
        <w:t xml:space="preserve"> </w:t>
      </w:r>
      <w:r w:rsidRPr="000310FF">
        <w:rPr>
          <w:rStyle w:val="StyleUnderline"/>
          <w:rFonts w:asciiTheme="majorHAnsi" w:hAnsiTheme="majorHAnsi" w:cstheme="majorHAnsi"/>
        </w:rPr>
        <w:t xml:space="preserve">since it </w:t>
      </w:r>
      <w:r w:rsidRPr="0062248E">
        <w:rPr>
          <w:rStyle w:val="StyleUnderline"/>
          <w:rFonts w:asciiTheme="majorHAnsi" w:hAnsiTheme="majorHAnsi" w:cstheme="majorHAnsi"/>
          <w:highlight w:val="green"/>
        </w:rPr>
        <w:t>might</w:t>
      </w:r>
      <w:r w:rsidRPr="000310FF">
        <w:rPr>
          <w:rStyle w:val="StyleUnderline"/>
          <w:rFonts w:asciiTheme="majorHAnsi" w:hAnsiTheme="majorHAnsi" w:cstheme="majorHAnsi"/>
        </w:rPr>
        <w:t xml:space="preserve"> further </w:t>
      </w:r>
      <w:r w:rsidRPr="0062248E">
        <w:rPr>
          <w:rStyle w:val="Emphasis"/>
          <w:rFonts w:asciiTheme="majorHAnsi" w:hAnsiTheme="majorHAnsi" w:cstheme="majorHAnsi"/>
          <w:highlight w:val="green"/>
        </w:rPr>
        <w:t xml:space="preserve">encourage </w:t>
      </w:r>
      <w:r w:rsidRPr="000310FF">
        <w:rPr>
          <w:rStyle w:val="Emphasis"/>
          <w:rFonts w:asciiTheme="majorHAnsi" w:hAnsiTheme="majorHAnsi" w:cstheme="majorHAnsi"/>
        </w:rPr>
        <w:t xml:space="preserve">an </w:t>
      </w:r>
      <w:r w:rsidRPr="0062248E">
        <w:rPr>
          <w:rStyle w:val="Emphasis"/>
          <w:rFonts w:asciiTheme="majorHAnsi" w:hAnsiTheme="majorHAnsi" w:cstheme="majorHAnsi"/>
          <w:highlight w:val="green"/>
        </w:rPr>
        <w:t xml:space="preserve">aggressive first-strike </w:t>
      </w:r>
      <w:r w:rsidRPr="000310FF">
        <w:rPr>
          <w:rStyle w:val="Emphasis"/>
          <w:rFonts w:asciiTheme="majorHAnsi" w:hAnsiTheme="majorHAnsi" w:cstheme="majorHAnsi"/>
        </w:rPr>
        <w:t>behavior</w:t>
      </w:r>
      <w:r w:rsidRPr="000310FF">
        <w:rPr>
          <w:rFonts w:asciiTheme="majorHAnsi" w:hAnsiTheme="majorHAnsi" w:cstheme="majorHAnsi"/>
          <w:sz w:val="16"/>
        </w:rPr>
        <w:t xml:space="preserve"> prompted by the desire not to lose valuable assets.</w:t>
      </w:r>
    </w:p>
    <w:p w14:paraId="51A30DB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Ambiguous Influence of Information on Stability </w:t>
      </w:r>
    </w:p>
    <w:p w14:paraId="7752C953"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The primary mission of most space assets is collecting and distributing information, and, as a result of this, crisis stability can be impacted in ambiguous ways. Information from space assets is key to four core security activities, which make it likely that a conflict in space and the loss of space assets will immediately spill over into other domains: </w:t>
      </w:r>
    </w:p>
    <w:p w14:paraId="3E0261C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First, information is vital for the conduct of conventional military operations. Over the past three decades, Western and especially US armed forces have become dependent on information provided by space assets. Absence of space assets and their information would revert warfare to pre-space information conditions, and thereby make the movement of forces and communication among them more difficult. A more complicated movement and sustainment of forces, again, would make conventional and expeditionary operations alike more demanding.</w:t>
      </w:r>
    </w:p>
    <w:p w14:paraId="7C6EB7A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Second, military early warning and intelligence are crucial for nuclear forces and second-strike capabilities. They helped to stabilize the strategic balance during the Cold War. As a result, attacks against space assets performing such early-warning and intelligence tasks were considered too dangerous. It was presumed that such an attack would lead an adversary to assume the worst-casescenario, i.e. an all-out nuclear attack, and then favor an equally destructive response. At least for Russia and the US, this is still valid today.</w:t>
      </w:r>
    </w:p>
    <w:p w14:paraId="3E87AA9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Third, </w:t>
      </w:r>
      <w:r w:rsidRPr="000310FF">
        <w:rPr>
          <w:rStyle w:val="StyleUnderline"/>
          <w:rFonts w:asciiTheme="majorHAnsi" w:hAnsiTheme="majorHAnsi" w:cstheme="majorHAnsi"/>
        </w:rPr>
        <w:t>an outage of intelligence space assets would</w:t>
      </w:r>
      <w:r w:rsidRPr="000310FF">
        <w:rPr>
          <w:rFonts w:asciiTheme="majorHAnsi" w:hAnsiTheme="majorHAnsi" w:cstheme="majorHAnsi"/>
          <w:sz w:val="16"/>
        </w:rPr>
        <w:t xml:space="preserve"> </w:t>
      </w:r>
      <w:r w:rsidRPr="000310FF">
        <w:rPr>
          <w:rStyle w:val="StyleUnderline"/>
          <w:rFonts w:asciiTheme="majorHAnsi" w:hAnsiTheme="majorHAnsi" w:cstheme="majorHAnsi"/>
        </w:rPr>
        <w:t>decrease the quality of intelligence</w:t>
      </w:r>
      <w:r w:rsidRPr="000310FF">
        <w:rPr>
          <w:rFonts w:asciiTheme="majorHAnsi" w:hAnsiTheme="majorHAnsi" w:cstheme="majorHAnsi"/>
          <w:sz w:val="16"/>
        </w:rPr>
        <w:t xml:space="preserve">, surveillance, and reconnaissance, </w:t>
      </w:r>
      <w:r w:rsidRPr="000310FF">
        <w:rPr>
          <w:rStyle w:val="StyleUnderline"/>
          <w:rFonts w:asciiTheme="majorHAnsi" w:hAnsiTheme="majorHAnsi" w:cstheme="majorHAnsi"/>
        </w:rPr>
        <w:t>and</w:t>
      </w:r>
      <w:r w:rsidRPr="000310FF">
        <w:rPr>
          <w:rFonts w:asciiTheme="majorHAnsi" w:hAnsiTheme="majorHAnsi" w:cstheme="majorHAnsi"/>
          <w:sz w:val="16"/>
        </w:rPr>
        <w:t xml:space="preserve">, as a result, </w:t>
      </w:r>
      <w:r w:rsidRPr="000310FF">
        <w:rPr>
          <w:rStyle w:val="StyleUnderline"/>
          <w:rFonts w:asciiTheme="majorHAnsi" w:hAnsiTheme="majorHAnsi" w:cstheme="majorHAnsi"/>
        </w:rPr>
        <w:t>prompt a higher alert for conventional forces,</w:t>
      </w:r>
      <w:r w:rsidRPr="000310FF">
        <w:rPr>
          <w:rFonts w:asciiTheme="majorHAnsi" w:hAnsiTheme="majorHAnsi" w:cstheme="majorHAnsi"/>
          <w:sz w:val="16"/>
        </w:rPr>
        <w:t xml:space="preserve"> since troop movements or military build-ups by an adversary could more easily go unnoticed.</w:t>
      </w:r>
    </w:p>
    <w:p w14:paraId="75A8AD6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Finally, </w:t>
      </w:r>
      <w:r w:rsidRPr="0062248E">
        <w:rPr>
          <w:rStyle w:val="StyleUnderline"/>
          <w:rFonts w:asciiTheme="majorHAnsi" w:hAnsiTheme="majorHAnsi" w:cstheme="majorHAnsi"/>
          <w:highlight w:val="green"/>
        </w:rPr>
        <w:t>space assets are used for</w:t>
      </w:r>
      <w:r w:rsidRPr="000310FF">
        <w:rPr>
          <w:rStyle w:val="StyleUnderline"/>
          <w:rFonts w:asciiTheme="majorHAnsi" w:hAnsiTheme="majorHAnsi" w:cstheme="majorHAnsi"/>
        </w:rPr>
        <w:t xml:space="preserve"> the </w:t>
      </w:r>
      <w:r w:rsidRPr="0062248E">
        <w:rPr>
          <w:rStyle w:val="StyleUnderline"/>
          <w:rFonts w:asciiTheme="majorHAnsi" w:hAnsiTheme="majorHAnsi" w:cstheme="majorHAnsi"/>
          <w:highlight w:val="green"/>
        </w:rPr>
        <w:t>technical verification</w:t>
      </w:r>
      <w:r w:rsidRPr="000310FF">
        <w:rPr>
          <w:rStyle w:val="StyleUnderline"/>
          <w:rFonts w:asciiTheme="majorHAnsi" w:hAnsiTheme="majorHAnsi" w:cstheme="majorHAnsi"/>
        </w:rPr>
        <w:t xml:space="preserve"> of compliance with international non-proliferation</w:t>
      </w:r>
      <w:r w:rsidRPr="000310FF">
        <w:rPr>
          <w:rFonts w:asciiTheme="majorHAnsi" w:hAnsiTheme="majorHAnsi" w:cstheme="majorHAnsi"/>
          <w:sz w:val="16"/>
        </w:rPr>
        <w:t xml:space="preserve">, arms control and disarmament </w:t>
      </w:r>
      <w:r w:rsidRPr="000310FF">
        <w:rPr>
          <w:rStyle w:val="StyleUnderline"/>
          <w:rFonts w:asciiTheme="majorHAnsi" w:hAnsiTheme="majorHAnsi" w:cstheme="majorHAnsi"/>
        </w:rPr>
        <w:t>regimes</w:t>
      </w:r>
      <w:r w:rsidRPr="000310FF">
        <w:rPr>
          <w:rFonts w:asciiTheme="majorHAnsi" w:hAnsiTheme="majorHAnsi" w:cstheme="majorHAnsi"/>
          <w:sz w:val="16"/>
        </w:rPr>
        <w:t xml:space="preserve"> as well as embargos. </w:t>
      </w:r>
      <w:r w:rsidRPr="0062248E">
        <w:rPr>
          <w:rStyle w:val="StyleUnderline"/>
          <w:rFonts w:asciiTheme="majorHAnsi" w:hAnsiTheme="majorHAnsi" w:cstheme="majorHAnsi"/>
          <w:highlight w:val="green"/>
        </w:rPr>
        <w:t>Losing any</w:t>
      </w:r>
      <w:r w:rsidRPr="000310FF">
        <w:rPr>
          <w:rStyle w:val="StyleUnderline"/>
          <w:rFonts w:asciiTheme="majorHAnsi" w:hAnsiTheme="majorHAnsi" w:cstheme="majorHAnsi"/>
        </w:rPr>
        <w:t xml:space="preserve"> space </w:t>
      </w:r>
      <w:r w:rsidRPr="0062248E">
        <w:rPr>
          <w:rStyle w:val="StyleUnderline"/>
          <w:rFonts w:asciiTheme="majorHAnsi" w:hAnsiTheme="majorHAnsi" w:cstheme="majorHAnsi"/>
          <w:highlight w:val="green"/>
        </w:rPr>
        <w:t>assets</w:t>
      </w:r>
      <w:r w:rsidRPr="000310FF">
        <w:rPr>
          <w:rFonts w:asciiTheme="majorHAnsi" w:hAnsiTheme="majorHAnsi" w:cstheme="majorHAnsi"/>
          <w:sz w:val="16"/>
        </w:rPr>
        <w:t xml:space="preserve"> needed for these matters </w:t>
      </w:r>
      <w:r w:rsidRPr="000310FF">
        <w:rPr>
          <w:rStyle w:val="StyleUnderline"/>
          <w:rFonts w:asciiTheme="majorHAnsi" w:hAnsiTheme="majorHAnsi" w:cstheme="majorHAnsi"/>
        </w:rPr>
        <w:t>would</w:t>
      </w:r>
      <w:r w:rsidRPr="000310FF">
        <w:rPr>
          <w:rFonts w:asciiTheme="majorHAnsi" w:hAnsiTheme="majorHAnsi" w:cstheme="majorHAnsi"/>
          <w:sz w:val="16"/>
        </w:rPr>
        <w:t xml:space="preserve"> also </w:t>
      </w:r>
      <w:r w:rsidRPr="000310FF">
        <w:rPr>
          <w:rStyle w:val="StyleUnderline"/>
          <w:rFonts w:asciiTheme="majorHAnsi" w:hAnsiTheme="majorHAnsi" w:cstheme="majorHAnsi"/>
        </w:rPr>
        <w:t>decrease a state’s ability to check whether other agreement parties are</w:t>
      </w:r>
      <w:r w:rsidRPr="000310FF">
        <w:rPr>
          <w:rFonts w:asciiTheme="majorHAnsi" w:hAnsiTheme="majorHAnsi" w:cstheme="majorHAnsi"/>
          <w:sz w:val="16"/>
        </w:rPr>
        <w:t xml:space="preserve">, in fact, </w:t>
      </w:r>
      <w:r w:rsidRPr="000310FF">
        <w:rPr>
          <w:rStyle w:val="StyleUnderline"/>
          <w:rFonts w:asciiTheme="majorHAnsi" w:hAnsiTheme="majorHAnsi" w:cstheme="majorHAnsi"/>
        </w:rPr>
        <w:t>compliant</w:t>
      </w:r>
      <w:r w:rsidRPr="000310FF">
        <w:rPr>
          <w:rFonts w:asciiTheme="majorHAnsi" w:hAnsiTheme="majorHAnsi" w:cstheme="majorHAnsi"/>
          <w:sz w:val="16"/>
        </w:rPr>
        <w:t xml:space="preserve">. This </w:t>
      </w:r>
      <w:r w:rsidRPr="000310FF">
        <w:rPr>
          <w:rStyle w:val="Emphasis"/>
          <w:rFonts w:asciiTheme="majorHAnsi" w:hAnsiTheme="majorHAnsi" w:cstheme="majorHAnsi"/>
        </w:rPr>
        <w:t xml:space="preserve">uncertainty </w:t>
      </w:r>
      <w:r w:rsidRPr="0062248E">
        <w:rPr>
          <w:rStyle w:val="Emphasis"/>
          <w:rFonts w:asciiTheme="majorHAnsi" w:hAnsiTheme="majorHAnsi" w:cstheme="majorHAnsi"/>
          <w:highlight w:val="green"/>
        </w:rPr>
        <w:t xml:space="preserve">would increase the chance for </w:t>
      </w:r>
      <w:r w:rsidRPr="000310FF">
        <w:rPr>
          <w:rStyle w:val="Emphasis"/>
          <w:rFonts w:asciiTheme="majorHAnsi" w:hAnsiTheme="majorHAnsi" w:cstheme="majorHAnsi"/>
        </w:rPr>
        <w:t>misinterpretation and miscalculations</w:t>
      </w:r>
      <w:r w:rsidRPr="000310FF">
        <w:rPr>
          <w:rFonts w:asciiTheme="majorHAnsi" w:hAnsiTheme="majorHAnsi" w:cstheme="majorHAnsi"/>
          <w:sz w:val="16"/>
        </w:rPr>
        <w:t xml:space="preserve">, thereby undermine trust between countries, </w:t>
      </w:r>
      <w:r w:rsidRPr="000310FF">
        <w:rPr>
          <w:rStyle w:val="Emphasis"/>
          <w:rFonts w:asciiTheme="majorHAnsi" w:hAnsiTheme="majorHAnsi" w:cstheme="majorHAnsi"/>
        </w:rPr>
        <w:t>and decrease crisis stability</w:t>
      </w:r>
      <w:r w:rsidRPr="000310FF">
        <w:rPr>
          <w:rFonts w:asciiTheme="majorHAnsi" w:hAnsiTheme="majorHAnsi" w:cstheme="majorHAnsi"/>
          <w:sz w:val="16"/>
        </w:rPr>
        <w:t>.</w:t>
      </w:r>
    </w:p>
    <w:p w14:paraId="631087D4" w14:textId="77777777" w:rsidR="00FD020A" w:rsidRPr="000310FF" w:rsidRDefault="00FD020A" w:rsidP="00FD020A">
      <w:pPr>
        <w:rPr>
          <w:rFonts w:asciiTheme="majorHAnsi" w:hAnsiTheme="majorHAnsi" w:cstheme="majorHAnsi"/>
          <w:sz w:val="16"/>
        </w:rPr>
      </w:pPr>
      <w:r w:rsidRPr="000310FF">
        <w:rPr>
          <w:rStyle w:val="StyleUnderline"/>
          <w:rFonts w:asciiTheme="majorHAnsi" w:hAnsiTheme="majorHAnsi" w:cstheme="majorHAnsi"/>
        </w:rPr>
        <w:t>More information can,</w:t>
      </w:r>
      <w:r w:rsidRPr="000310FF">
        <w:rPr>
          <w:rFonts w:asciiTheme="majorHAnsi" w:hAnsiTheme="majorHAnsi" w:cstheme="majorHAnsi"/>
          <w:sz w:val="16"/>
        </w:rPr>
        <w:t xml:space="preserve"> thus, </w:t>
      </w:r>
      <w:r w:rsidRPr="000310FF">
        <w:rPr>
          <w:rStyle w:val="StyleUnderline"/>
          <w:rFonts w:asciiTheme="majorHAnsi" w:hAnsiTheme="majorHAnsi" w:cstheme="majorHAnsi"/>
        </w:rPr>
        <w:t>help adversaries to defuse tensions</w:t>
      </w:r>
      <w:r w:rsidRPr="000310FF">
        <w:rPr>
          <w:rFonts w:asciiTheme="majorHAnsi" w:hAnsiTheme="majorHAnsi" w:cstheme="majorHAnsi"/>
          <w:sz w:val="16"/>
        </w:rPr>
        <w:t xml:space="preserve">. From this viewpoint, more information, and the provision of the space assets required to garner such information must be regarded as conducive to stability. </w:t>
      </w:r>
      <w:r w:rsidRPr="000310FF">
        <w:rPr>
          <w:rStyle w:val="StyleUnderline"/>
          <w:rFonts w:asciiTheme="majorHAnsi" w:hAnsiTheme="majorHAnsi" w:cstheme="majorHAnsi"/>
        </w:rPr>
        <w:t>With easier access to space</w:t>
      </w:r>
      <w:r w:rsidRPr="000310FF">
        <w:rPr>
          <w:rFonts w:asciiTheme="majorHAnsi" w:hAnsiTheme="majorHAnsi" w:cstheme="majorHAnsi"/>
          <w:sz w:val="16"/>
        </w:rPr>
        <w:t xml:space="preserve"> and more space-faring states, </w:t>
      </w:r>
      <w:r w:rsidRPr="000310FF">
        <w:rPr>
          <w:rStyle w:val="StyleUnderline"/>
          <w:rFonts w:asciiTheme="majorHAnsi" w:hAnsiTheme="majorHAnsi" w:cstheme="majorHAnsi"/>
        </w:rPr>
        <w:t>strategic stability might therefore increase</w:t>
      </w:r>
      <w:r w:rsidRPr="000310FF">
        <w:rPr>
          <w:rFonts w:asciiTheme="majorHAnsi" w:hAnsiTheme="majorHAnsi" w:cstheme="majorHAnsi"/>
          <w:sz w:val="16"/>
        </w:rPr>
        <w:t>.</w:t>
      </w:r>
    </w:p>
    <w:p w14:paraId="0C37BA58"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xml:space="preserve">However, </w:t>
      </w:r>
      <w:r w:rsidRPr="000310FF">
        <w:rPr>
          <w:rStyle w:val="StyleUnderline"/>
          <w:rFonts w:asciiTheme="majorHAnsi" w:hAnsiTheme="majorHAnsi" w:cstheme="majorHAnsi"/>
        </w:rPr>
        <w:t>space assets can also decrease crisis stability as they are prone to technical glitches</w:t>
      </w:r>
      <w:r w:rsidRPr="000310FF">
        <w:rPr>
          <w:rFonts w:asciiTheme="majorHAnsi" w:hAnsiTheme="majorHAnsi" w:cstheme="majorHAnsi"/>
          <w:sz w:val="16"/>
        </w:rPr>
        <w:t xml:space="preserve">. This was, for instance, obvious during the Cold War, when early-warning satellites misinterpreted light reflected from clouds as missile launches. Such </w:t>
      </w:r>
      <w:r w:rsidRPr="000310FF">
        <w:rPr>
          <w:rStyle w:val="Emphasis"/>
          <w:rFonts w:asciiTheme="majorHAnsi" w:hAnsiTheme="majorHAnsi" w:cstheme="majorHAnsi"/>
        </w:rPr>
        <w:t xml:space="preserve">misinterpretations nearly led to </w:t>
      </w:r>
      <w:r w:rsidRPr="0062248E">
        <w:rPr>
          <w:rStyle w:val="Emphasis"/>
          <w:rFonts w:asciiTheme="majorHAnsi" w:hAnsiTheme="majorHAnsi" w:cstheme="majorHAnsi"/>
          <w:highlight w:val="green"/>
        </w:rPr>
        <w:t>nuclear exchanges</w:t>
      </w:r>
      <w:r w:rsidRPr="000310FF">
        <w:rPr>
          <w:rFonts w:asciiTheme="majorHAnsi" w:hAnsiTheme="majorHAnsi" w:cstheme="majorHAnsi"/>
          <w:sz w:val="16"/>
        </w:rPr>
        <w:t xml:space="preserve"> on multiple occasions.</w:t>
      </w:r>
    </w:p>
    <w:p w14:paraId="50F46BC7" w14:textId="13C12CA7" w:rsidR="00FD020A" w:rsidRDefault="00FD020A" w:rsidP="00FD020A">
      <w:pPr>
        <w:rPr>
          <w:rFonts w:asciiTheme="majorHAnsi" w:hAnsiTheme="majorHAnsi" w:cstheme="majorHAnsi"/>
          <w:sz w:val="16"/>
        </w:rPr>
      </w:pPr>
    </w:p>
    <w:p w14:paraId="74DABF95" w14:textId="77777777" w:rsidR="003914DC" w:rsidRPr="000310FF" w:rsidRDefault="003914DC" w:rsidP="00FD020A">
      <w:pPr>
        <w:rPr>
          <w:rFonts w:asciiTheme="majorHAnsi" w:hAnsiTheme="majorHAnsi" w:cstheme="majorHAnsi"/>
          <w:sz w:val="16"/>
        </w:rPr>
      </w:pPr>
    </w:p>
    <w:p w14:paraId="3E2FDE81" w14:textId="6C21FFFF" w:rsidR="006A4E98" w:rsidRDefault="006A4E98" w:rsidP="00FD020A">
      <w:pPr>
        <w:pStyle w:val="Heading4"/>
        <w:rPr>
          <w:rFonts w:asciiTheme="majorHAnsi" w:hAnsiTheme="majorHAnsi" w:cstheme="majorHAnsi"/>
        </w:rPr>
      </w:pPr>
      <w:r>
        <w:rPr>
          <w:rFonts w:asciiTheme="majorHAnsi" w:hAnsiTheme="majorHAnsi" w:cstheme="majorHAnsi"/>
        </w:rPr>
        <w:lastRenderedPageBreak/>
        <w:t>Scenario 2 is arms racing.</w:t>
      </w:r>
    </w:p>
    <w:p w14:paraId="4BD798C5" w14:textId="742157BD" w:rsidR="00FD020A" w:rsidRPr="000310FF" w:rsidRDefault="00084315" w:rsidP="00FD020A">
      <w:pPr>
        <w:pStyle w:val="Heading4"/>
        <w:rPr>
          <w:rFonts w:asciiTheme="majorHAnsi" w:hAnsiTheme="majorHAnsi" w:cstheme="majorHAnsi"/>
        </w:rPr>
      </w:pPr>
      <w:r>
        <w:rPr>
          <w:rFonts w:asciiTheme="majorHAnsi" w:hAnsiTheme="majorHAnsi" w:cstheme="majorHAnsi"/>
        </w:rPr>
        <w:t>M</w:t>
      </w:r>
      <w:r w:rsidR="00FD020A" w:rsidRPr="000310FF">
        <w:rPr>
          <w:rFonts w:asciiTheme="majorHAnsi" w:hAnsiTheme="majorHAnsi" w:cstheme="majorHAnsi"/>
        </w:rPr>
        <w:t>isperception independently leads to a space arms race</w:t>
      </w:r>
    </w:p>
    <w:p w14:paraId="290C917D"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Martin 20</w:t>
      </w:r>
      <w:r w:rsidRPr="000310FF">
        <w:rPr>
          <w:rFonts w:asciiTheme="majorHAnsi" w:hAnsiTheme="majorHAnsi" w:cstheme="majorHAnsi"/>
        </w:rPr>
        <w:t xml:space="preserve"> </w:t>
      </w:r>
      <w:r w:rsidRPr="000310FF">
        <w:rPr>
          <w:rFonts w:asciiTheme="majorHAnsi" w:hAnsiTheme="majorHAnsi" w:cstheme="majorHAnsi"/>
          <w:sz w:val="15"/>
          <w:szCs w:val="16"/>
        </w:rPr>
        <w:t xml:space="preserve">[Anne-Sophie Martin, Ph.D. is the Co-Founder and Chief International Space Legal Officer at Berkelyn.  “Legal Approach on the Dual-Use Nature of On-Orbit Servicing Programs.”  On-Orbit Servicing: Next Generation of Space Activities.  </w:t>
      </w:r>
      <w:r w:rsidRPr="000310FF">
        <w:rPr>
          <w:rFonts w:asciiTheme="majorHAnsi" w:hAnsiTheme="majorHAnsi" w:cstheme="majorHAnsi"/>
          <w:i/>
          <w:iCs/>
          <w:sz w:val="15"/>
          <w:szCs w:val="16"/>
        </w:rPr>
        <w:t>Studies in Space Policy</w:t>
      </w:r>
      <w:r w:rsidRPr="000310FF">
        <w:rPr>
          <w:rFonts w:asciiTheme="majorHAnsi" w:hAnsiTheme="majorHAnsi" w:cstheme="majorHAnsi"/>
          <w:sz w:val="15"/>
          <w:szCs w:val="16"/>
        </w:rPr>
        <w:t>.  Vol. 26. 2020.  https://libgen.li/edition.php?id=138687279]</w:t>
      </w:r>
    </w:p>
    <w:p w14:paraId="62362CAB" w14:textId="77777777" w:rsidR="00FD020A" w:rsidRDefault="00FD020A" w:rsidP="00FD020A">
      <w:pPr>
        <w:rPr>
          <w:rFonts w:asciiTheme="majorHAnsi" w:hAnsiTheme="majorHAnsi" w:cstheme="majorHAnsi"/>
          <w:sz w:val="16"/>
        </w:rPr>
      </w:pPr>
      <w:r w:rsidRPr="000310FF">
        <w:rPr>
          <w:rFonts w:asciiTheme="majorHAnsi" w:hAnsiTheme="majorHAnsi" w:cstheme="majorHAnsi"/>
          <w:u w:val="single"/>
        </w:rPr>
        <w:t>On-orbit servicing (</w:t>
      </w:r>
      <w:r w:rsidRPr="0062248E">
        <w:rPr>
          <w:rFonts w:asciiTheme="majorHAnsi" w:hAnsiTheme="majorHAnsi" w:cstheme="majorHAnsi"/>
          <w:highlight w:val="green"/>
          <w:u w:val="single"/>
        </w:rPr>
        <w:t>OOS</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and</w:t>
      </w:r>
      <w:r w:rsidRPr="000310FF">
        <w:rPr>
          <w:rFonts w:asciiTheme="majorHAnsi" w:hAnsiTheme="majorHAnsi" w:cstheme="majorHAnsi"/>
          <w:u w:val="single"/>
        </w:rPr>
        <w:t xml:space="preserve"> Rendezvous and Proximity (</w:t>
      </w:r>
      <w:r w:rsidRPr="0062248E">
        <w:rPr>
          <w:rFonts w:asciiTheme="majorHAnsi" w:hAnsiTheme="majorHAnsi" w:cstheme="majorHAnsi"/>
          <w:highlight w:val="green"/>
          <w:u w:val="single"/>
        </w:rPr>
        <w:t>RPO</w:t>
      </w:r>
      <w:r w:rsidRPr="000310FF">
        <w:rPr>
          <w:rFonts w:asciiTheme="majorHAnsi" w:hAnsiTheme="majorHAnsi" w:cstheme="majorHAnsi"/>
          <w:u w:val="single"/>
        </w:rPr>
        <w:t>) missions are becoming a reality</w:t>
      </w:r>
      <w:r w:rsidRPr="000310FF">
        <w:rPr>
          <w:rFonts w:asciiTheme="majorHAnsi" w:hAnsiTheme="majorHAnsi" w:cstheme="majorHAnsi"/>
          <w:sz w:val="16"/>
        </w:rPr>
        <w:t xml:space="preserve">.1 They represent the next generation of space activities2 with the purpose to approach and to operate space assets in orbit. </w:t>
      </w:r>
      <w:r w:rsidRPr="000310FF">
        <w:rPr>
          <w:rFonts w:asciiTheme="majorHAnsi" w:hAnsiTheme="majorHAnsi" w:cstheme="majorHAnsi"/>
          <w:u w:val="single"/>
        </w:rPr>
        <w:t xml:space="preserve">Recently, the private company </w:t>
      </w:r>
      <w:r w:rsidRPr="0062248E">
        <w:rPr>
          <w:rFonts w:asciiTheme="majorHAnsi" w:hAnsiTheme="majorHAnsi" w:cstheme="majorHAnsi"/>
          <w:highlight w:val="green"/>
          <w:u w:val="single"/>
        </w:rPr>
        <w:t>Northrop Grumman</w:t>
      </w:r>
      <w:r w:rsidRPr="000310FF">
        <w:rPr>
          <w:rFonts w:asciiTheme="majorHAnsi" w:hAnsiTheme="majorHAnsi" w:cstheme="majorHAnsi"/>
          <w:u w:val="single"/>
        </w:rPr>
        <w:t xml:space="preserve"> successfully launched an OOS mission.</w:t>
      </w:r>
      <w:r w:rsidRPr="000310FF">
        <w:rPr>
          <w:rFonts w:asciiTheme="majorHAnsi" w:hAnsiTheme="majorHAnsi" w:cstheme="majorHAnsi"/>
          <w:sz w:val="16"/>
        </w:rPr>
        <w:t xml:space="preserve">3 </w:t>
      </w:r>
      <w:r w:rsidRPr="000310FF">
        <w:rPr>
          <w:rFonts w:asciiTheme="majorHAnsi" w:hAnsiTheme="majorHAnsi" w:cstheme="majorHAnsi"/>
          <w:u w:val="single"/>
        </w:rPr>
        <w:t xml:space="preserve">Other companies such as </w:t>
      </w:r>
      <w:r w:rsidRPr="0062248E">
        <w:rPr>
          <w:rFonts w:asciiTheme="majorHAnsi" w:hAnsiTheme="majorHAnsi" w:cstheme="majorHAnsi"/>
          <w:highlight w:val="green"/>
          <w:u w:val="single"/>
        </w:rPr>
        <w:t>Airbus Defence and Space,4 MDA Corporation5</w:t>
      </w:r>
      <w:r w:rsidRPr="000310FF">
        <w:rPr>
          <w:rFonts w:asciiTheme="majorHAnsi" w:hAnsiTheme="majorHAnsi" w:cstheme="majorHAnsi"/>
          <w:u w:val="single"/>
        </w:rPr>
        <w:t xml:space="preserve"> are developing this technology</w:t>
      </w:r>
      <w:r w:rsidRPr="000310FF">
        <w:rPr>
          <w:rFonts w:asciiTheme="majorHAnsi" w:hAnsiTheme="majorHAnsi" w:cstheme="majorHAnsi"/>
          <w:sz w:val="16"/>
        </w:rPr>
        <w:t xml:space="preserve">. Moreover, </w:t>
      </w:r>
      <w:r w:rsidRPr="000310FF">
        <w:rPr>
          <w:rFonts w:asciiTheme="majorHAnsi" w:hAnsiTheme="majorHAnsi" w:cstheme="majorHAnsi"/>
          <w:u w:val="single"/>
        </w:rPr>
        <w:t>space insurance companies are implementing new underwriting process based on these novel business plans</w:t>
      </w:r>
      <w:r w:rsidRPr="000310FF">
        <w:rPr>
          <w:rFonts w:asciiTheme="majorHAnsi" w:hAnsiTheme="majorHAnsi" w:cstheme="majorHAnsi"/>
          <w:sz w:val="16"/>
        </w:rPr>
        <w:t xml:space="preserve">.6 The European Space Agency is also enhancing this new technology with Clean Space. 7 The mission has various purposes, and in particular space debris removal.8 It will allow to refueling satellites, repairing and moving them to new orbits. These </w:t>
      </w:r>
      <w:r w:rsidRPr="0062248E">
        <w:rPr>
          <w:rFonts w:asciiTheme="majorHAnsi" w:hAnsiTheme="majorHAnsi" w:cstheme="majorHAnsi"/>
          <w:highlight w:val="green"/>
          <w:u w:val="single"/>
        </w:rPr>
        <w:t>missions depict a new paradigm in space activities</w:t>
      </w:r>
      <w:r w:rsidRPr="000310FF">
        <w:rPr>
          <w:rFonts w:asciiTheme="majorHAnsi" w:hAnsiTheme="majorHAnsi" w:cstheme="majorHAnsi"/>
          <w:u w:val="single"/>
        </w:rPr>
        <w:t>. Indeed, on one hand there is a requirement to prevent collision in orbit; on the other hand, in case of OOS/RPO, the issue is to dock two space assets, which raise some legal issues</w:t>
      </w:r>
      <w:r w:rsidRPr="000310FF">
        <w:rPr>
          <w:rFonts w:asciiTheme="majorHAnsi" w:hAnsiTheme="majorHAnsi" w:cstheme="majorHAnsi"/>
          <w:sz w:val="16"/>
        </w:rPr>
        <w:t xml:space="preserve">,9 </w:t>
      </w:r>
      <w:r w:rsidRPr="000310FF">
        <w:rPr>
          <w:rFonts w:asciiTheme="majorHAnsi" w:hAnsiTheme="majorHAnsi" w:cstheme="majorHAnsi"/>
          <w:u w:val="single"/>
        </w:rPr>
        <w:t>in particular to what extent these technologies can be viewed as peaceful.</w:t>
      </w:r>
      <w:r w:rsidRPr="000310FF">
        <w:rPr>
          <w:rFonts w:asciiTheme="majorHAnsi" w:hAnsiTheme="majorHAnsi" w:cstheme="majorHAnsi"/>
          <w:sz w:val="16"/>
        </w:rPr>
        <w:t xml:space="preserve"> Furthermore, </w:t>
      </w:r>
      <w:r w:rsidRPr="0062248E">
        <w:rPr>
          <w:rFonts w:asciiTheme="majorHAnsi" w:hAnsiTheme="majorHAnsi" w:cstheme="majorHAnsi"/>
          <w:highlight w:val="green"/>
          <w:u w:val="single"/>
        </w:rPr>
        <w:t>if at first sight OOS are not military space activities; nevertheless, the basic abilities of these systems are of dual use nature</w:t>
      </w:r>
      <w:r w:rsidRPr="000310FF">
        <w:rPr>
          <w:rFonts w:asciiTheme="majorHAnsi" w:hAnsiTheme="majorHAnsi" w:cstheme="majorHAnsi"/>
          <w:u w:val="single"/>
        </w:rPr>
        <w:t xml:space="preserve">, enabling also military capabilities. </w:t>
      </w:r>
      <w:r w:rsidRPr="000310FF">
        <w:rPr>
          <w:rFonts w:asciiTheme="majorHAnsi" w:hAnsiTheme="majorHAnsi" w:cstheme="majorHAnsi"/>
          <w:sz w:val="16"/>
        </w:rPr>
        <w:t xml:space="preserve">Consequently, </w:t>
      </w:r>
      <w:r w:rsidRPr="000310FF">
        <w:rPr>
          <w:rFonts w:asciiTheme="majorHAnsi" w:hAnsiTheme="majorHAnsi" w:cstheme="majorHAnsi"/>
          <w:u w:val="single"/>
        </w:rPr>
        <w:t>this technology has the capacity to being used to harm other space asset.</w:t>
      </w:r>
      <w:r w:rsidRPr="000310FF">
        <w:rPr>
          <w:rFonts w:asciiTheme="majorHAnsi" w:hAnsiTheme="majorHAnsi" w:cstheme="majorHAnsi"/>
          <w:sz w:val="16"/>
        </w:rPr>
        <w:t xml:space="preserve"> 1 Legal Approach on the Dual-Use Nature of On-Orbit … 3 Since the beginning of space age, States have used outer space for military activities and strategic operations.10 Moreover, dual-use technologies have always been a feature of space technologies and missions such as in case of remote sensing, telecommunications and navigation.11 It is necessary to recall that the legal regime of outer space is based on the principle of peaceful uses. </w:t>
      </w:r>
      <w:r w:rsidRPr="000310FF">
        <w:rPr>
          <w:rFonts w:asciiTheme="majorHAnsi" w:hAnsiTheme="majorHAnsi" w:cstheme="majorHAnsi"/>
          <w:u w:val="single"/>
        </w:rPr>
        <w:t xml:space="preserve">However, there is a </w:t>
      </w:r>
      <w:r w:rsidRPr="0062248E">
        <w:rPr>
          <w:rFonts w:asciiTheme="majorHAnsi" w:hAnsiTheme="majorHAnsi" w:cstheme="majorHAnsi"/>
          <w:highlight w:val="green"/>
          <w:u w:val="single"/>
        </w:rPr>
        <w:t>certain ambiguity on the meaning of “peaceful purpose</w:t>
      </w:r>
      <w:r w:rsidRPr="000310FF">
        <w:rPr>
          <w:rFonts w:asciiTheme="majorHAnsi" w:hAnsiTheme="majorHAnsi" w:cstheme="majorHAnsi"/>
          <w:u w:val="single"/>
        </w:rPr>
        <w:t>”.</w:t>
      </w:r>
      <w:r w:rsidRPr="000310FF">
        <w:rPr>
          <w:rFonts w:asciiTheme="majorHAnsi" w:hAnsiTheme="majorHAnsi" w:cstheme="majorHAnsi"/>
          <w:sz w:val="16"/>
        </w:rPr>
        <w:t xml:space="preserve">12 The concept of “peaceful purposes”, also contained in the preamble to the Outer Space Treaty (OST),13 has been interpreted by scholars as “non-aggressive purposes”.14 </w:t>
      </w:r>
      <w:r w:rsidRPr="000310FF">
        <w:rPr>
          <w:rFonts w:asciiTheme="majorHAnsi" w:hAnsiTheme="majorHAnsi" w:cstheme="majorHAnsi"/>
          <w:u w:val="single"/>
        </w:rPr>
        <w:t>Although some States and commentators have suggested “peaceful purposes” to indicate “non-military purposes”, this interpretation does not correspond with the practice of States to deploy military and dual-use satellites in orbit around the Earth</w:t>
      </w:r>
      <w:r w:rsidRPr="000310FF">
        <w:rPr>
          <w:rFonts w:asciiTheme="majorHAnsi" w:hAnsiTheme="majorHAnsi" w:cstheme="majorHAnsi"/>
          <w:sz w:val="16"/>
        </w:rPr>
        <w:t xml:space="preserve">.15 The common idea is that “peaceful use” means “non-aggressive use”.16 By contrast, space activities can be conducted for peaceful purposes while also contributing to security and defense interests. </w:t>
      </w:r>
      <w:r w:rsidRPr="000310FF">
        <w:rPr>
          <w:rFonts w:asciiTheme="majorHAnsi" w:hAnsiTheme="majorHAnsi" w:cstheme="majorHAnsi"/>
          <w:u w:val="single"/>
        </w:rPr>
        <w:t>The issue remains of fundamental importance due to the growing development of military activities, dual-use satellites and new threats in space</w:t>
      </w:r>
      <w:r w:rsidRPr="000310FF">
        <w:rPr>
          <w:rFonts w:asciiTheme="majorHAnsi" w:hAnsiTheme="majorHAnsi" w:cstheme="majorHAnsi"/>
          <w:sz w:val="16"/>
        </w:rPr>
        <w:t xml:space="preserve">. The military use of outer space is now consolidated both by consistent and numerous interpretations about the words used in Article IV, and by States practices.17 </w:t>
      </w:r>
      <w:r w:rsidRPr="000310FF">
        <w:rPr>
          <w:rFonts w:asciiTheme="majorHAnsi" w:hAnsiTheme="majorHAnsi" w:cstheme="majorHAnsi"/>
          <w:u w:val="single"/>
        </w:rPr>
        <w:t>The military uses of outer space, with a growing dual-use technology tendency, are now widespread amongst numerous space-faring nations</w:t>
      </w:r>
      <w:r w:rsidRPr="000310FF">
        <w:rPr>
          <w:rFonts w:asciiTheme="majorHAnsi" w:hAnsiTheme="majorHAnsi" w:cstheme="majorHAnsi"/>
          <w:sz w:val="16"/>
        </w:rPr>
        <w:t xml:space="preserve">. </w:t>
      </w:r>
      <w:r w:rsidRPr="0062248E">
        <w:rPr>
          <w:rFonts w:asciiTheme="majorHAnsi" w:hAnsiTheme="majorHAnsi" w:cstheme="majorHAnsi"/>
          <w:highlight w:val="green"/>
          <w:u w:val="single"/>
        </w:rPr>
        <w:t>Dual-use nature of space technologies means that they can be used for civil and military purposes</w:t>
      </w:r>
      <w:r w:rsidRPr="000310FF">
        <w:rPr>
          <w:rFonts w:asciiTheme="majorHAnsi" w:hAnsiTheme="majorHAnsi" w:cstheme="majorHAnsi"/>
          <w:u w:val="single"/>
        </w:rPr>
        <w:t>, as well as they are funded by civil and military entities</w:t>
      </w:r>
      <w:r w:rsidRPr="000310FF">
        <w:rPr>
          <w:rFonts w:asciiTheme="majorHAnsi" w:hAnsiTheme="majorHAnsi" w:cstheme="majorHAnsi"/>
          <w:sz w:val="16"/>
        </w:rPr>
        <w:t xml:space="preserve"> (ex: national space agency and ministry of defense).18 States have always used satellites for military purposes, given their important strategic role to guarantee national security, or to support military or humanitarian operations on Earth. Indeed, warfare is henceforth unthinkable without the support of space capacities.19 </w:t>
      </w:r>
      <w:r w:rsidRPr="000310FF">
        <w:rPr>
          <w:rFonts w:asciiTheme="majorHAnsi" w:hAnsiTheme="majorHAnsi" w:cstheme="majorHAnsi"/>
          <w:u w:val="single"/>
        </w:rPr>
        <w:t xml:space="preserve">Furthermore, </w:t>
      </w:r>
      <w:r w:rsidRPr="0062248E">
        <w:rPr>
          <w:rFonts w:asciiTheme="majorHAnsi" w:hAnsiTheme="majorHAnsi" w:cstheme="majorHAnsi"/>
          <w:highlight w:val="green"/>
          <w:u w:val="single"/>
        </w:rPr>
        <w:t>the fact this technology is civil or commercial in nature does not lessen its strategic value</w:t>
      </w:r>
      <w:r w:rsidRPr="000310FF">
        <w:rPr>
          <w:rFonts w:asciiTheme="majorHAnsi" w:hAnsiTheme="majorHAnsi" w:cstheme="majorHAnsi"/>
          <w:sz w:val="16"/>
        </w:rPr>
        <w:t xml:space="preserve">.20 </w:t>
      </w:r>
      <w:r w:rsidRPr="000310FF">
        <w:rPr>
          <w:rFonts w:asciiTheme="majorHAnsi" w:hAnsiTheme="majorHAnsi" w:cstheme="majorHAnsi"/>
          <w:u w:val="single"/>
        </w:rPr>
        <w:t xml:space="preserve">Even if </w:t>
      </w:r>
      <w:r w:rsidRPr="0062248E">
        <w:rPr>
          <w:rFonts w:asciiTheme="majorHAnsi" w:hAnsiTheme="majorHAnsi" w:cstheme="majorHAnsi"/>
          <w:highlight w:val="green"/>
          <w:u w:val="single"/>
        </w:rPr>
        <w:t>commercially developed, they have the potential to expand security concerns and could possibly pave the way to an arms race in outer space</w:t>
      </w:r>
      <w:r w:rsidRPr="0062248E">
        <w:rPr>
          <w:rFonts w:asciiTheme="majorHAnsi" w:hAnsiTheme="majorHAnsi" w:cstheme="majorHAnsi"/>
          <w:sz w:val="16"/>
          <w:highlight w:val="green"/>
        </w:rPr>
        <w:t>.21</w:t>
      </w:r>
    </w:p>
    <w:p w14:paraId="60E10DEC" w14:textId="77777777" w:rsidR="000E4CD1" w:rsidRPr="00B74D7E" w:rsidRDefault="000E4CD1" w:rsidP="000E4CD1">
      <w:pPr>
        <w:pStyle w:val="Heading4"/>
      </w:pPr>
      <w:r w:rsidRPr="00B74D7E">
        <w:t xml:space="preserve">Specifically, </w:t>
      </w:r>
      <w:r w:rsidRPr="00B74D7E">
        <w:rPr>
          <w:u w:val="single"/>
        </w:rPr>
        <w:t>arms races</w:t>
      </w:r>
      <w:r w:rsidRPr="00B74D7E">
        <w:t xml:space="preserve"> are true for South Asia because of the </w:t>
      </w:r>
      <w:r w:rsidRPr="00B74D7E">
        <w:rPr>
          <w:u w:val="single"/>
        </w:rPr>
        <w:t>security trilemma</w:t>
      </w:r>
      <w:r w:rsidRPr="00B74D7E">
        <w:t>.</w:t>
      </w:r>
    </w:p>
    <w:p w14:paraId="34E00B66" w14:textId="77777777" w:rsidR="000E4CD1" w:rsidRPr="00B74D7E" w:rsidRDefault="000E4CD1" w:rsidP="000E4CD1">
      <w:r w:rsidRPr="00B74D7E">
        <w:rPr>
          <w:rStyle w:val="Style13ptBold"/>
        </w:rPr>
        <w:t xml:space="preserve">Khan &amp; Khan 19 </w:t>
      </w:r>
      <w:r w:rsidRPr="00B74D7E">
        <w:t xml:space="preserve">(Zulfqar Khan is a Senior Analyst of the Pakistan Ministry of Defence; Visiting Fellow at the Islamabad Policy Research Institute; former Visiting Faculty of Department of </w:t>
      </w:r>
      <w:r w:rsidRPr="00B74D7E">
        <w:lastRenderedPageBreak/>
        <w:t xml:space="preserve">Defence &amp; Strategic Studies at Quaid-e-Azam University, Islamabad; and presently Visiting Faculty of the National Defence University in Islamabad. He has over twenty-five years experience in the field of research and analysis in different institutions, universities in the field of nuclear, defence, security, and conflict and diplomatic affairs. Ahmad Khan is a Ph.D. scholar and a Visiting Fellow at the ISSI. He is also a visiting faculty member at the department of Strategic Studies, National Defence University, Islamabad. A graduate of the Center for High Energy Physics, University of Punjab in Computational Physics, he has earlier served as a Research Associate at ISSRA, National Defence University and Pakistan Institute of Peace Studies. His areas of interest are strategic studies, defence policy, space arms race and regional politics. He has published in the Washington Quarterly, Astropolitics, Journal of Conflict and Peace, Policy Perspective and Journal of Social Sciences and Humanities. “Space Security Trilemma in South Asia,” </w:t>
      </w:r>
      <w:r w:rsidRPr="00B74D7E">
        <w:rPr>
          <w:i/>
          <w:iCs/>
        </w:rPr>
        <w:t>Astropolitics</w:t>
      </w:r>
      <w:r w:rsidRPr="00B74D7E">
        <w:t xml:space="preserve">, vol. 17, no. 1, pp. 4-22, 2019, </w:t>
      </w:r>
      <w:hyperlink r:id="rId15" w:history="1">
        <w:r w:rsidRPr="00B74D7E">
          <w:rPr>
            <w:rStyle w:val="Hyperlink"/>
          </w:rPr>
          <w:t>https://doi.org/10.1080/14777622.2019.1578931</w:t>
        </w:r>
      </w:hyperlink>
      <w:r w:rsidRPr="00B74D7E">
        <w:t>) dwc 19</w:t>
      </w:r>
    </w:p>
    <w:p w14:paraId="12221AC7" w14:textId="77777777" w:rsidR="000E4CD1" w:rsidRPr="00B74D7E" w:rsidRDefault="000E4CD1" w:rsidP="000E4CD1">
      <w:pPr>
        <w:rPr>
          <w:sz w:val="16"/>
        </w:rPr>
      </w:pPr>
      <w:r w:rsidRPr="00B74D7E">
        <w:rPr>
          <w:sz w:val="16"/>
        </w:rPr>
        <w:t xml:space="preserve">Conclusions In the twenty-first century, states aspire to accumulate power and influence over economic, political, and technological areas, as well as military power and space power. All of this is considered synonymous with the symbols of power and prestige for technologically advanced states. The desire to gather power is akin to technological advancement. However, </w:t>
      </w:r>
      <w:r w:rsidRPr="00B74D7E">
        <w:rPr>
          <w:rStyle w:val="StyleUnderline"/>
        </w:rPr>
        <w:t xml:space="preserve">technological advancement can- not be achieved without exploration of space for peaceful, strategic, and military uses to achieve states’ national security goals. </w:t>
      </w:r>
      <w:r w:rsidRPr="0062248E">
        <w:rPr>
          <w:rStyle w:val="Emphasis"/>
          <w:highlight w:val="green"/>
        </w:rPr>
        <w:t>Space has strategic connotations</w:t>
      </w:r>
      <w:r w:rsidRPr="00B74D7E">
        <w:rPr>
          <w:rStyle w:val="StyleUnderline"/>
        </w:rPr>
        <w:t xml:space="preserve"> for both spacefaring and non-sparefaring states </w:t>
      </w:r>
      <w:r w:rsidRPr="00B74D7E">
        <w:rPr>
          <w:rStyle w:val="Emphasis"/>
        </w:rPr>
        <w:t xml:space="preserve">because </w:t>
      </w:r>
      <w:r w:rsidRPr="0062248E">
        <w:rPr>
          <w:rStyle w:val="Emphasis"/>
          <w:highlight w:val="green"/>
        </w:rPr>
        <w:t>space-</w:t>
      </w:r>
      <w:r w:rsidRPr="00B74D7E">
        <w:rPr>
          <w:rStyle w:val="StyleUnderline"/>
        </w:rPr>
        <w:t xml:space="preserve"> related </w:t>
      </w:r>
      <w:r w:rsidRPr="0062248E">
        <w:rPr>
          <w:rStyle w:val="Emphasis"/>
          <w:highlight w:val="green"/>
        </w:rPr>
        <w:t>capability has emerged</w:t>
      </w:r>
      <w:r w:rsidRPr="00B74D7E">
        <w:rPr>
          <w:rStyle w:val="StyleUnderline"/>
        </w:rPr>
        <w:t xml:space="preserve"> as </w:t>
      </w:r>
      <w:r w:rsidRPr="0062248E">
        <w:rPr>
          <w:rStyle w:val="Emphasis"/>
          <w:highlight w:val="green"/>
        </w:rPr>
        <w:t xml:space="preserve">a potent medium of </w:t>
      </w:r>
      <w:r w:rsidRPr="00B74D7E">
        <w:rPr>
          <w:rStyle w:val="Emphasis"/>
        </w:rPr>
        <w:t>progress</w:t>
      </w:r>
      <w:r w:rsidRPr="00B74D7E">
        <w:rPr>
          <w:rStyle w:val="StyleUnderline"/>
        </w:rPr>
        <w:t xml:space="preserve"> and </w:t>
      </w:r>
      <w:r w:rsidRPr="0062248E">
        <w:rPr>
          <w:rStyle w:val="Emphasis"/>
          <w:highlight w:val="green"/>
        </w:rPr>
        <w:t>power</w:t>
      </w:r>
      <w:r w:rsidRPr="00B74D7E">
        <w:rPr>
          <w:sz w:val="16"/>
        </w:rPr>
        <w:t xml:space="preserve">.//// The uses of the global commons of space for various conflicting objectives are emerging as a potential cause of future conflicts. In addition, </w:t>
      </w:r>
      <w:r w:rsidRPr="00B74D7E">
        <w:rPr>
          <w:rStyle w:val="StyleUnderline"/>
        </w:rPr>
        <w:t xml:space="preserve">space politics at the </w:t>
      </w:r>
      <w:r w:rsidRPr="00B74D7E">
        <w:rPr>
          <w:rStyle w:val="Emphasis"/>
        </w:rPr>
        <w:t>global level</w:t>
      </w:r>
      <w:r w:rsidRPr="00B74D7E">
        <w:rPr>
          <w:rStyle w:val="StyleUnderline"/>
        </w:rPr>
        <w:t xml:space="preserve"> among the major spacefaring states </w:t>
      </w:r>
      <w:r w:rsidRPr="00B74D7E">
        <w:rPr>
          <w:rStyle w:val="Emphasis"/>
        </w:rPr>
        <w:t>impacts</w:t>
      </w:r>
      <w:r w:rsidRPr="00B74D7E">
        <w:rPr>
          <w:rStyle w:val="StyleUnderline"/>
        </w:rPr>
        <w:t xml:space="preserve"> inter- national and </w:t>
      </w:r>
      <w:r w:rsidRPr="00B74D7E">
        <w:rPr>
          <w:rStyle w:val="Emphasis"/>
        </w:rPr>
        <w:t>regional security environments</w:t>
      </w:r>
      <w:r w:rsidRPr="00B74D7E">
        <w:rPr>
          <w:rStyle w:val="StyleUnderline"/>
        </w:rPr>
        <w:t xml:space="preserve">, particularly in South Asia. The ongoing </w:t>
      </w:r>
      <w:r w:rsidRPr="0062248E">
        <w:rPr>
          <w:rStyle w:val="Emphasis"/>
          <w:highlight w:val="green"/>
        </w:rPr>
        <w:t>space competition between</w:t>
      </w:r>
      <w:r w:rsidRPr="00B74D7E">
        <w:rPr>
          <w:rStyle w:val="StyleUnderline"/>
        </w:rPr>
        <w:t xml:space="preserve"> the </w:t>
      </w:r>
      <w:r w:rsidRPr="0062248E">
        <w:rPr>
          <w:rStyle w:val="Emphasis"/>
          <w:highlight w:val="green"/>
        </w:rPr>
        <w:t>U</w:t>
      </w:r>
      <w:r w:rsidRPr="00B74D7E">
        <w:rPr>
          <w:rStyle w:val="StyleUnderline"/>
        </w:rPr>
        <w:t xml:space="preserve">nited </w:t>
      </w:r>
      <w:r w:rsidRPr="0062248E">
        <w:rPr>
          <w:rStyle w:val="Emphasis"/>
          <w:highlight w:val="green"/>
        </w:rPr>
        <w:t>S</w:t>
      </w:r>
      <w:r w:rsidRPr="00B74D7E">
        <w:rPr>
          <w:rStyle w:val="StyleUnderline"/>
        </w:rPr>
        <w:t xml:space="preserve">tates </w:t>
      </w:r>
      <w:r w:rsidRPr="0062248E">
        <w:rPr>
          <w:rStyle w:val="Emphasis"/>
          <w:highlight w:val="green"/>
        </w:rPr>
        <w:t>and</w:t>
      </w:r>
      <w:r w:rsidRPr="00B74D7E">
        <w:rPr>
          <w:rStyle w:val="StyleUnderline"/>
        </w:rPr>
        <w:t xml:space="preserve"> </w:t>
      </w:r>
      <w:r w:rsidRPr="0062248E">
        <w:rPr>
          <w:rStyle w:val="Emphasis"/>
          <w:highlight w:val="green"/>
        </w:rPr>
        <w:t>China</w:t>
      </w:r>
      <w:r w:rsidRPr="00B74D7E">
        <w:rPr>
          <w:rStyle w:val="StyleUnderline"/>
        </w:rPr>
        <w:t xml:space="preserve"> has </w:t>
      </w:r>
      <w:r w:rsidRPr="0062248E">
        <w:rPr>
          <w:rStyle w:val="Emphasis"/>
          <w:highlight w:val="green"/>
        </w:rPr>
        <w:t>created</w:t>
      </w:r>
      <w:r w:rsidRPr="00B74D7E">
        <w:rPr>
          <w:rStyle w:val="StyleUnderline"/>
        </w:rPr>
        <w:t xml:space="preserve"> a </w:t>
      </w:r>
      <w:r w:rsidRPr="0062248E">
        <w:rPr>
          <w:rStyle w:val="Emphasis"/>
          <w:highlight w:val="green"/>
        </w:rPr>
        <w:t>space security trilemma for Pakistan and India</w:t>
      </w:r>
      <w:r w:rsidRPr="00B74D7E">
        <w:rPr>
          <w:sz w:val="16"/>
        </w:rPr>
        <w:t xml:space="preserve">. This is </w:t>
      </w:r>
      <w:r w:rsidRPr="00B74D7E">
        <w:rPr>
          <w:rStyle w:val="StyleUnderline"/>
        </w:rPr>
        <w:t xml:space="preserve">primarily </w:t>
      </w:r>
      <w:r w:rsidRPr="0062248E">
        <w:rPr>
          <w:rStyle w:val="Emphasis"/>
          <w:highlight w:val="green"/>
        </w:rPr>
        <w:t>due to</w:t>
      </w:r>
      <w:r w:rsidRPr="00B74D7E">
        <w:rPr>
          <w:sz w:val="16"/>
        </w:rPr>
        <w:t xml:space="preserve"> international and regional </w:t>
      </w:r>
      <w:r w:rsidRPr="0062248E">
        <w:rPr>
          <w:rStyle w:val="Emphasis"/>
          <w:highlight w:val="green"/>
        </w:rPr>
        <w:t>geostrategic transformations</w:t>
      </w:r>
      <w:r w:rsidRPr="00B74D7E">
        <w:rPr>
          <w:sz w:val="16"/>
        </w:rPr>
        <w:t xml:space="preserve"> that are </w:t>
      </w:r>
      <w:r w:rsidRPr="00B74D7E">
        <w:rPr>
          <w:rStyle w:val="StyleUnderline"/>
        </w:rPr>
        <w:t>rooted in the Indo-U.S. space and strategic partnerships. This</w:t>
      </w:r>
      <w:r w:rsidRPr="00B74D7E">
        <w:rPr>
          <w:sz w:val="16"/>
        </w:rPr>
        <w:t xml:space="preserve">, in turn, </w:t>
      </w:r>
      <w:r w:rsidRPr="00B74D7E">
        <w:rPr>
          <w:rStyle w:val="StyleUnderline"/>
        </w:rPr>
        <w:t>impacts the security dynamics of South Asia, and negatively affects Pakistan, which is at a power disadvantage in comparison to India</w:t>
      </w:r>
      <w:r w:rsidRPr="00B74D7E">
        <w:rPr>
          <w:sz w:val="16"/>
        </w:rPr>
        <w:t xml:space="preserve">.//// </w:t>
      </w:r>
      <w:r w:rsidRPr="00B74D7E">
        <w:rPr>
          <w:rStyle w:val="StyleUnderline"/>
        </w:rPr>
        <w:t xml:space="preserve">The utilization of </w:t>
      </w:r>
      <w:r w:rsidRPr="0062248E">
        <w:rPr>
          <w:rStyle w:val="Emphasis"/>
          <w:highlight w:val="green"/>
        </w:rPr>
        <w:t>space power for</w:t>
      </w:r>
      <w:r w:rsidRPr="00B74D7E">
        <w:rPr>
          <w:rStyle w:val="StyleUnderline"/>
        </w:rPr>
        <w:t xml:space="preserve"> states’ </w:t>
      </w:r>
      <w:r w:rsidRPr="0062248E">
        <w:rPr>
          <w:rStyle w:val="Emphasis"/>
          <w:highlight w:val="green"/>
        </w:rPr>
        <w:t>national defense has become</w:t>
      </w:r>
      <w:r w:rsidRPr="00B74D7E">
        <w:rPr>
          <w:rStyle w:val="StyleUnderline"/>
        </w:rPr>
        <w:t xml:space="preserve"> an </w:t>
      </w:r>
      <w:r w:rsidRPr="0062248E">
        <w:rPr>
          <w:rStyle w:val="Emphasis"/>
          <w:highlight w:val="green"/>
        </w:rPr>
        <w:t>integral</w:t>
      </w:r>
      <w:r w:rsidRPr="00B74D7E">
        <w:rPr>
          <w:rStyle w:val="StyleUnderline"/>
        </w:rPr>
        <w:t xml:space="preserve"> part </w:t>
      </w:r>
      <w:r w:rsidRPr="0062248E">
        <w:rPr>
          <w:rStyle w:val="Emphasis"/>
          <w:highlight w:val="green"/>
        </w:rPr>
        <w:t>of</w:t>
      </w:r>
      <w:r w:rsidRPr="00B74D7E">
        <w:rPr>
          <w:rStyle w:val="StyleUnderline"/>
        </w:rPr>
        <w:t xml:space="preserve"> the national security </w:t>
      </w:r>
      <w:r w:rsidRPr="0062248E">
        <w:rPr>
          <w:rStyle w:val="Emphasis"/>
          <w:highlight w:val="green"/>
        </w:rPr>
        <w:t>strategy for India and Pakistan</w:t>
      </w:r>
      <w:r w:rsidRPr="00B74D7E">
        <w:rPr>
          <w:rStyle w:val="StyleUnderline"/>
        </w:rPr>
        <w:t>.</w:t>
      </w:r>
      <w:r w:rsidRPr="00B74D7E">
        <w:rPr>
          <w:sz w:val="16"/>
        </w:rPr>
        <w:t xml:space="preserve"> In this regard, </w:t>
      </w:r>
      <w:r w:rsidRPr="0062248E">
        <w:rPr>
          <w:rStyle w:val="Emphasis"/>
          <w:highlight w:val="green"/>
        </w:rPr>
        <w:t>India is</w:t>
      </w:r>
      <w:r w:rsidRPr="00B74D7E">
        <w:rPr>
          <w:rStyle w:val="StyleUnderline"/>
        </w:rPr>
        <w:t xml:space="preserve"> also </w:t>
      </w:r>
      <w:r w:rsidRPr="0062248E">
        <w:rPr>
          <w:rStyle w:val="Emphasis"/>
          <w:highlight w:val="green"/>
        </w:rPr>
        <w:t>focusing on expanding</w:t>
      </w:r>
      <w:r w:rsidRPr="00B74D7E">
        <w:rPr>
          <w:rStyle w:val="StyleUnderline"/>
        </w:rPr>
        <w:t xml:space="preserve"> the </w:t>
      </w:r>
      <w:r w:rsidRPr="0062248E">
        <w:rPr>
          <w:rStyle w:val="Emphasis"/>
          <w:highlight w:val="green"/>
        </w:rPr>
        <w:t>orbit</w:t>
      </w:r>
      <w:r w:rsidRPr="00B74D7E">
        <w:rPr>
          <w:rStyle w:val="StyleUnderline"/>
        </w:rPr>
        <w:t xml:space="preserve"> of its space program for national defense and power projection goals. </w:t>
      </w:r>
      <w:r w:rsidRPr="0062248E">
        <w:rPr>
          <w:rStyle w:val="Emphasis"/>
          <w:highlight w:val="green"/>
        </w:rPr>
        <w:t>This</w:t>
      </w:r>
      <w:r w:rsidRPr="00B74D7E">
        <w:rPr>
          <w:rStyle w:val="StyleUnderline"/>
        </w:rPr>
        <w:t xml:space="preserve"> will </w:t>
      </w:r>
      <w:r w:rsidRPr="0062248E">
        <w:rPr>
          <w:rStyle w:val="Emphasis"/>
          <w:highlight w:val="green"/>
        </w:rPr>
        <w:t>prompt Pakistan to follow</w:t>
      </w:r>
      <w:r w:rsidRPr="00B74D7E">
        <w:rPr>
          <w:rStyle w:val="StyleUnderline"/>
        </w:rPr>
        <w:t xml:space="preserve"> suit. </w:t>
      </w:r>
      <w:r w:rsidRPr="0062248E">
        <w:rPr>
          <w:rStyle w:val="Emphasis"/>
          <w:highlight w:val="green"/>
        </w:rPr>
        <w:t>The primary factor</w:t>
      </w:r>
      <w:r w:rsidRPr="00B74D7E">
        <w:rPr>
          <w:rStyle w:val="StyleUnderline"/>
        </w:rPr>
        <w:t xml:space="preserve"> behind India’s growing space progress </w:t>
      </w:r>
      <w:r w:rsidRPr="0062248E">
        <w:rPr>
          <w:rStyle w:val="Emphasis"/>
          <w:highlight w:val="green"/>
        </w:rPr>
        <w:t>is</w:t>
      </w:r>
      <w:r w:rsidRPr="00B74D7E">
        <w:rPr>
          <w:rStyle w:val="StyleUnderline"/>
        </w:rPr>
        <w:t xml:space="preserve"> partly due to its </w:t>
      </w:r>
      <w:r w:rsidRPr="0062248E">
        <w:rPr>
          <w:rStyle w:val="Emphasis"/>
          <w:highlight w:val="green"/>
        </w:rPr>
        <w:t>perceived fear of China’s</w:t>
      </w:r>
      <w:r w:rsidRPr="00B74D7E">
        <w:rPr>
          <w:rStyle w:val="StyleUnderline"/>
        </w:rPr>
        <w:t xml:space="preserve"> expanding space </w:t>
      </w:r>
      <w:r w:rsidRPr="0062248E">
        <w:rPr>
          <w:rStyle w:val="Emphasis"/>
          <w:highlight w:val="green"/>
        </w:rPr>
        <w:t>program, and the latter’s</w:t>
      </w:r>
      <w:r w:rsidRPr="00B74D7E">
        <w:rPr>
          <w:rStyle w:val="StyleUnderline"/>
        </w:rPr>
        <w:t xml:space="preserve"> growing militarization and </w:t>
      </w:r>
      <w:r w:rsidRPr="0062248E">
        <w:rPr>
          <w:rStyle w:val="Emphasis"/>
          <w:highlight w:val="green"/>
        </w:rPr>
        <w:t>weaponization</w:t>
      </w:r>
      <w:r w:rsidRPr="00B74D7E">
        <w:rPr>
          <w:rStyle w:val="StyleUnderline"/>
        </w:rPr>
        <w:t xml:space="preserve"> capabilities</w:t>
      </w:r>
      <w:r w:rsidRPr="00B74D7E">
        <w:rPr>
          <w:sz w:val="16"/>
        </w:rPr>
        <w:t xml:space="preserve">. On the other hand, </w:t>
      </w:r>
      <w:r w:rsidRPr="0062248E">
        <w:rPr>
          <w:rStyle w:val="Emphasis"/>
          <w:highlight w:val="green"/>
        </w:rPr>
        <w:t>China’s primary concern is U.S.</w:t>
      </w:r>
      <w:r w:rsidRPr="00B74D7E">
        <w:rPr>
          <w:rStyle w:val="StyleUnderline"/>
        </w:rPr>
        <w:t xml:space="preserve"> space </w:t>
      </w:r>
      <w:r w:rsidRPr="0062248E">
        <w:rPr>
          <w:rStyle w:val="Emphasis"/>
          <w:highlight w:val="green"/>
        </w:rPr>
        <w:t>weaponization</w:t>
      </w:r>
      <w:r w:rsidRPr="00B74D7E">
        <w:rPr>
          <w:rStyle w:val="StyleUnderline"/>
        </w:rPr>
        <w:t xml:space="preserve"> capabilities</w:t>
      </w:r>
      <w:r w:rsidRPr="00B74D7E">
        <w:rPr>
          <w:sz w:val="16"/>
        </w:rPr>
        <w:t xml:space="preserve">.//// </w:t>
      </w:r>
      <w:r w:rsidRPr="00B74D7E">
        <w:rPr>
          <w:rStyle w:val="StyleUnderline"/>
        </w:rPr>
        <w:t>The concerns</w:t>
      </w:r>
      <w:r w:rsidRPr="00B74D7E">
        <w:rPr>
          <w:sz w:val="16"/>
        </w:rPr>
        <w:t xml:space="preserve">, vulnerabilities, and challenges </w:t>
      </w:r>
      <w:r w:rsidRPr="00B74D7E">
        <w:rPr>
          <w:rStyle w:val="StyleUnderline"/>
        </w:rPr>
        <w:t>in space trigger</w:t>
      </w:r>
      <w:r w:rsidRPr="00B74D7E">
        <w:rPr>
          <w:sz w:val="16"/>
        </w:rPr>
        <w:t xml:space="preserve"> and magnify </w:t>
      </w:r>
      <w:r w:rsidRPr="00B74D7E">
        <w:rPr>
          <w:rStyle w:val="StyleUnderline"/>
        </w:rPr>
        <w:t>the security trilemma for these South Asian rivals, interconnecting China, India, and Pakistan</w:t>
      </w:r>
      <w:r w:rsidRPr="00B74D7E">
        <w:rPr>
          <w:sz w:val="16"/>
        </w:rPr>
        <w:t xml:space="preserve"> in the context of an international security complex. </w:t>
      </w:r>
      <w:r w:rsidRPr="0062248E">
        <w:rPr>
          <w:rStyle w:val="Emphasis"/>
          <w:highlight w:val="green"/>
        </w:rPr>
        <w:t>This causes</w:t>
      </w:r>
      <w:r w:rsidRPr="00B74D7E">
        <w:rPr>
          <w:rStyle w:val="StyleUnderline"/>
        </w:rPr>
        <w:t xml:space="preserve"> </w:t>
      </w:r>
      <w:r w:rsidRPr="0062248E">
        <w:rPr>
          <w:rStyle w:val="Emphasis"/>
          <w:highlight w:val="green"/>
        </w:rPr>
        <w:t>geopolitical dynamics</w:t>
      </w:r>
      <w:r w:rsidRPr="00B74D7E">
        <w:rPr>
          <w:rStyle w:val="StyleUnderline"/>
        </w:rPr>
        <w:t xml:space="preserve"> and predicaments, such as China versus the United States, India versus China, and Pakistan versus India</w:t>
      </w:r>
      <w:r w:rsidRPr="00B74D7E">
        <w:rPr>
          <w:sz w:val="16"/>
        </w:rPr>
        <w:t xml:space="preserve">. Moreover, India has accelerated its space cooperation with the United States and other countries that will complement its BMD systems, which, from a Pakistani perspective, is a potent security threat and a destabilizing development that undermines the strategic stability of South Asia. </w:t>
      </w:r>
      <w:r w:rsidRPr="00B74D7E">
        <w:rPr>
          <w:rStyle w:val="StyleUnderline"/>
        </w:rPr>
        <w:t>Such developments place Pakistan under the sway of India’s increasing military and space dominance in the region</w:t>
      </w:r>
      <w:r w:rsidRPr="00B74D7E">
        <w:rPr>
          <w:sz w:val="16"/>
        </w:rPr>
        <w:t>. In sum, the space and technological programs of the United States, China, and India magnify the security trilemma between the regional states in South Asia.</w:t>
      </w:r>
    </w:p>
    <w:p w14:paraId="1655DAAE" w14:textId="77777777" w:rsidR="00FD020A" w:rsidRPr="00B74D7E" w:rsidRDefault="00FD020A" w:rsidP="00FD020A">
      <w:pPr>
        <w:pStyle w:val="Heading4"/>
      </w:pPr>
      <w:r w:rsidRPr="00B74D7E">
        <w:lastRenderedPageBreak/>
        <w:t xml:space="preserve">South Asian space arms races go </w:t>
      </w:r>
      <w:r w:rsidRPr="00B74D7E">
        <w:rPr>
          <w:u w:val="single"/>
        </w:rPr>
        <w:t>nuclear</w:t>
      </w:r>
      <w:r w:rsidRPr="00B74D7E">
        <w:t>.</w:t>
      </w:r>
    </w:p>
    <w:p w14:paraId="6FEC15CD" w14:textId="7F4AFEB5" w:rsidR="00745723" w:rsidRPr="004D0309" w:rsidRDefault="00745723" w:rsidP="009B381F">
      <w:r w:rsidRPr="00F91677">
        <w:rPr>
          <w:rStyle w:val="Style13ptBold"/>
        </w:rPr>
        <w:t xml:space="preserve">Ahmed </w:t>
      </w:r>
      <w:r w:rsidR="001350E3" w:rsidRPr="00F91677">
        <w:rPr>
          <w:rStyle w:val="Style13ptBold"/>
        </w:rPr>
        <w:t xml:space="preserve">and </w:t>
      </w:r>
      <w:r w:rsidR="00A65EB0" w:rsidRPr="00F91677">
        <w:rPr>
          <w:rStyle w:val="Style13ptBold"/>
        </w:rPr>
        <w:t xml:space="preserve">Arif 17 </w:t>
      </w:r>
      <w:r w:rsidR="00A65EB0" w:rsidRPr="001802FB">
        <w:rPr>
          <w:sz w:val="15"/>
          <w:szCs w:val="16"/>
        </w:rPr>
        <w:t>[</w:t>
      </w:r>
      <w:r w:rsidR="009B381F" w:rsidRPr="001802FB">
        <w:rPr>
          <w:sz w:val="15"/>
          <w:szCs w:val="16"/>
        </w:rPr>
        <w:t>RAJA QAISER AHMED is a Lecturer in the School of Politics and International Relations, Quaid I</w:t>
      </w:r>
      <w:r w:rsidR="00666997" w:rsidRPr="001802FB">
        <w:rPr>
          <w:sz w:val="15"/>
          <w:szCs w:val="16"/>
        </w:rPr>
        <w:t xml:space="preserve"> </w:t>
      </w:r>
      <w:r w:rsidR="009B381F" w:rsidRPr="001802FB">
        <w:rPr>
          <w:sz w:val="15"/>
          <w:szCs w:val="16"/>
        </w:rPr>
        <w:t>Azam University, Islamabad, Pakistan. MISBAH ARIF is a Visiting Lecturer in the Department</w:t>
      </w:r>
      <w:r w:rsidR="00666997" w:rsidRPr="001802FB">
        <w:rPr>
          <w:sz w:val="15"/>
          <w:szCs w:val="16"/>
        </w:rPr>
        <w:t xml:space="preserve"> </w:t>
      </w:r>
      <w:r w:rsidR="009B381F" w:rsidRPr="001802FB">
        <w:rPr>
          <w:sz w:val="15"/>
          <w:szCs w:val="16"/>
        </w:rPr>
        <w:t>of Defence and Diplomatic Studies at Fatima Jinnah Women University, Rawalpindi, Pakistan</w:t>
      </w:r>
      <w:r w:rsidR="00666997" w:rsidRPr="001802FB">
        <w:rPr>
          <w:sz w:val="15"/>
          <w:szCs w:val="16"/>
        </w:rPr>
        <w:t xml:space="preserve"> </w:t>
      </w:r>
      <w:r w:rsidR="000A1F5D" w:rsidRPr="001802FB">
        <w:rPr>
          <w:sz w:val="15"/>
          <w:szCs w:val="16"/>
        </w:rPr>
        <w:t>“</w:t>
      </w:r>
      <w:r w:rsidR="00756548" w:rsidRPr="001802FB">
        <w:rPr>
          <w:sz w:val="15"/>
          <w:szCs w:val="16"/>
        </w:rPr>
        <w:t>Space Militarization in South Asia</w:t>
      </w:r>
      <w:r w:rsidR="00A638D5" w:rsidRPr="001802FB">
        <w:rPr>
          <w:sz w:val="15"/>
          <w:szCs w:val="16"/>
        </w:rPr>
        <w:t>.”</w:t>
      </w:r>
      <w:r w:rsidR="00666997" w:rsidRPr="001802FB">
        <w:rPr>
          <w:sz w:val="15"/>
          <w:szCs w:val="16"/>
        </w:rPr>
        <w:t xml:space="preserve"> </w:t>
      </w:r>
      <w:r w:rsidR="001E1D35" w:rsidRPr="001802FB">
        <w:rPr>
          <w:sz w:val="15"/>
          <w:szCs w:val="16"/>
        </w:rPr>
        <w:t>Sept./Oct. 2017.</w:t>
      </w:r>
      <w:r w:rsidR="00666997" w:rsidRPr="001802FB">
        <w:rPr>
          <w:sz w:val="15"/>
          <w:szCs w:val="16"/>
        </w:rPr>
        <w:t xml:space="preserve"> </w:t>
      </w:r>
      <w:r w:rsidR="004D0309" w:rsidRPr="001802FB">
        <w:rPr>
          <w:i/>
          <w:iCs/>
          <w:sz w:val="15"/>
          <w:szCs w:val="16"/>
        </w:rPr>
        <w:t>University of California Press</w:t>
      </w:r>
      <w:r w:rsidR="004D0309" w:rsidRPr="001802FB">
        <w:rPr>
          <w:sz w:val="15"/>
          <w:szCs w:val="16"/>
        </w:rPr>
        <w:t>.</w:t>
      </w:r>
      <w:r w:rsidR="00666997" w:rsidRPr="001802FB">
        <w:rPr>
          <w:sz w:val="15"/>
          <w:szCs w:val="16"/>
        </w:rPr>
        <w:t xml:space="preserve"> </w:t>
      </w:r>
      <w:r w:rsidR="004D0309" w:rsidRPr="001802FB">
        <w:rPr>
          <w:sz w:val="15"/>
          <w:szCs w:val="16"/>
        </w:rPr>
        <w:t>Vol. 57, No. 5</w:t>
      </w:r>
      <w:r w:rsidR="0007413C" w:rsidRPr="001802FB">
        <w:rPr>
          <w:sz w:val="15"/>
          <w:szCs w:val="16"/>
        </w:rPr>
        <w:t>.</w:t>
      </w:r>
      <w:r w:rsidR="00666997" w:rsidRPr="001802FB">
        <w:rPr>
          <w:sz w:val="15"/>
          <w:szCs w:val="16"/>
        </w:rPr>
        <w:t xml:space="preserve"> </w:t>
      </w:r>
      <w:r w:rsidR="00286384" w:rsidRPr="001802FB">
        <w:rPr>
          <w:sz w:val="15"/>
          <w:szCs w:val="16"/>
        </w:rPr>
        <w:t>https://www.jstor.org/stable/pdf/26367781.pdf?refreqid=excelsior%3A001eb08009660f71b56e33d348ff862d&amp;ab_segments=&amp;origin=</w:t>
      </w:r>
      <w:r w:rsidR="007D73F4" w:rsidRPr="001802FB">
        <w:rPr>
          <w:sz w:val="15"/>
          <w:szCs w:val="16"/>
        </w:rPr>
        <w:t>]</w:t>
      </w:r>
    </w:p>
    <w:p w14:paraId="1AC021E9" w14:textId="49621776" w:rsidR="00E7688D" w:rsidRPr="007E3B51" w:rsidRDefault="00E7688D" w:rsidP="00E7688D">
      <w:pPr>
        <w:rPr>
          <w:u w:val="single"/>
        </w:rPr>
      </w:pPr>
      <w:r w:rsidRPr="003937F5">
        <w:rPr>
          <w:sz w:val="16"/>
        </w:rPr>
        <w:t xml:space="preserve">Such </w:t>
      </w:r>
      <w:r w:rsidRPr="008D4329">
        <w:rPr>
          <w:highlight w:val="green"/>
          <w:u w:val="single"/>
        </w:rPr>
        <w:t>developments</w:t>
      </w:r>
      <w:r w:rsidRPr="00E11B3E">
        <w:rPr>
          <w:u w:val="single"/>
        </w:rPr>
        <w:t xml:space="preserve"> would have serious </w:t>
      </w:r>
      <w:r w:rsidRPr="00BE4D91">
        <w:rPr>
          <w:highlight w:val="green"/>
          <w:u w:val="single"/>
        </w:rPr>
        <w:t>repercussions for</w:t>
      </w:r>
      <w:r w:rsidRPr="00E11B3E">
        <w:rPr>
          <w:u w:val="single"/>
        </w:rPr>
        <w:t xml:space="preserve"> the </w:t>
      </w:r>
      <w:r w:rsidRPr="00E81F07">
        <w:rPr>
          <w:highlight w:val="green"/>
          <w:u w:val="single"/>
        </w:rPr>
        <w:t>strategic stability of South Asia</w:t>
      </w:r>
      <w:r w:rsidRPr="00E11B3E">
        <w:rPr>
          <w:u w:val="single"/>
        </w:rPr>
        <w:t xml:space="preserve"> and especially Pakistan</w:t>
      </w:r>
      <w:r w:rsidRPr="003937F5">
        <w:rPr>
          <w:sz w:val="16"/>
        </w:rPr>
        <w:t xml:space="preserve">. A new arms race is inevitable in the region and will compel other states to adopt a similar course of action. It is time for Pakistan to consider Indian advancement a serious threat. The older radar-based technologies are suitable for conventional and air forces, but space-based detection, navigation, communication, and monitoring give a state the upper hand and are very useful for effective command and control. Given the changing nature of warfare, where asymmetric attacks and informational advantages are of vital interest for a state, the importance of a space program is increasing day by day. </w:t>
      </w:r>
      <w:r w:rsidRPr="00CF2217">
        <w:rPr>
          <w:u w:val="single"/>
        </w:rPr>
        <w:t>Effective use of space satellite services will give India the upper hand over an adversary or competitor</w:t>
      </w:r>
      <w:r w:rsidRPr="003937F5">
        <w:rPr>
          <w:sz w:val="16"/>
        </w:rPr>
        <w:t xml:space="preserve">. A </w:t>
      </w:r>
      <w:r w:rsidRPr="001774C4">
        <w:rPr>
          <w:highlight w:val="green"/>
          <w:u w:val="single"/>
        </w:rPr>
        <w:t>space program multiplies conventional forces</w:t>
      </w:r>
      <w:r w:rsidRPr="00CC7989">
        <w:rPr>
          <w:u w:val="single"/>
        </w:rPr>
        <w:t xml:space="preserve"> by providing accurate information for analysis and assessment of threats.</w:t>
      </w:r>
      <w:r w:rsidRPr="003937F5">
        <w:rPr>
          <w:sz w:val="16"/>
        </w:rPr>
        <w:t xml:space="preserve"> </w:t>
      </w:r>
      <w:r w:rsidRPr="00FA6770">
        <w:rPr>
          <w:u w:val="single"/>
        </w:rPr>
        <w:t xml:space="preserve">This is </w:t>
      </w:r>
      <w:r w:rsidRPr="00FE2034">
        <w:rPr>
          <w:rStyle w:val="Emphasis"/>
          <w:highlight w:val="green"/>
        </w:rPr>
        <w:t>alarming for Pakistan</w:t>
      </w:r>
      <w:r w:rsidRPr="003937F5">
        <w:rPr>
          <w:sz w:val="16"/>
        </w:rPr>
        <w:t xml:space="preserve">. The Indian </w:t>
      </w:r>
      <w:r w:rsidRPr="00DE5407">
        <w:rPr>
          <w:u w:val="single"/>
        </w:rPr>
        <w:t>military will be capable of conducting operations in a more informed and sophisticated manner.</w:t>
      </w:r>
      <w:r w:rsidRPr="003937F5">
        <w:rPr>
          <w:sz w:val="16"/>
        </w:rPr>
        <w:t xml:space="preserve"> </w:t>
      </w:r>
      <w:r w:rsidRPr="00D43D01">
        <w:rPr>
          <w:sz w:val="13"/>
          <w:szCs w:val="15"/>
        </w:rPr>
        <w:t>India’s being capable of strong and effective space programs based on ASAT technology will enlarge its influence at the regional and international levels</w:t>
      </w:r>
      <w:r w:rsidRPr="003937F5">
        <w:rPr>
          <w:sz w:val="16"/>
        </w:rPr>
        <w:t xml:space="preserve">. Information domination will help India plan in a better way. </w:t>
      </w:r>
      <w:r w:rsidRPr="0028325F">
        <w:rPr>
          <w:u w:val="single"/>
        </w:rPr>
        <w:t xml:space="preserve">The space program will </w:t>
      </w:r>
      <w:r w:rsidRPr="0046755F">
        <w:rPr>
          <w:highlight w:val="green"/>
          <w:u w:val="single"/>
        </w:rPr>
        <w:t>give India</w:t>
      </w:r>
      <w:r w:rsidRPr="0028325F">
        <w:rPr>
          <w:u w:val="single"/>
        </w:rPr>
        <w:t xml:space="preserve"> accurate </w:t>
      </w:r>
      <w:r w:rsidRPr="008F46CE">
        <w:rPr>
          <w:highlight w:val="green"/>
          <w:u w:val="single"/>
        </w:rPr>
        <w:t>information about</w:t>
      </w:r>
      <w:r w:rsidRPr="0028325F">
        <w:rPr>
          <w:u w:val="single"/>
        </w:rPr>
        <w:t xml:space="preserve"> enemy </w:t>
      </w:r>
      <w:r w:rsidRPr="00F4662C">
        <w:rPr>
          <w:highlight w:val="green"/>
          <w:u w:val="single"/>
        </w:rPr>
        <w:t>missile silos</w:t>
      </w:r>
      <w:r w:rsidRPr="0028325F">
        <w:rPr>
          <w:u w:val="single"/>
        </w:rPr>
        <w:t xml:space="preserve"> and the movement of troops.45 India will be able to monitor troop movement in Pakistan and can base its plans on early, accurate information</w:t>
      </w:r>
      <w:r w:rsidRPr="003937F5">
        <w:rPr>
          <w:sz w:val="16"/>
        </w:rPr>
        <w:t xml:space="preserve">. </w:t>
      </w:r>
      <w:r w:rsidRPr="00CA48F9">
        <w:rPr>
          <w:rStyle w:val="Emphasis"/>
        </w:rPr>
        <w:t xml:space="preserve">Putting </w:t>
      </w:r>
      <w:r w:rsidRPr="00290EDE">
        <w:rPr>
          <w:rStyle w:val="Emphasis"/>
          <w:highlight w:val="green"/>
        </w:rPr>
        <w:t xml:space="preserve">weapons in space will </w:t>
      </w:r>
      <w:r w:rsidRPr="00731A9D">
        <w:rPr>
          <w:rStyle w:val="Emphasis"/>
          <w:highlight w:val="green"/>
        </w:rPr>
        <w:t>destabilize the</w:t>
      </w:r>
      <w:r w:rsidRPr="00CA48F9">
        <w:rPr>
          <w:rStyle w:val="Emphasis"/>
        </w:rPr>
        <w:t xml:space="preserve"> already vulnerable international </w:t>
      </w:r>
      <w:r w:rsidRPr="007E6C40">
        <w:rPr>
          <w:rStyle w:val="Emphasis"/>
          <w:highlight w:val="green"/>
        </w:rPr>
        <w:t>nonproliferation</w:t>
      </w:r>
      <w:r w:rsidRPr="00CA48F9">
        <w:rPr>
          <w:rStyle w:val="Emphasis"/>
        </w:rPr>
        <w:t xml:space="preserve"> </w:t>
      </w:r>
      <w:r w:rsidRPr="007E6C40">
        <w:rPr>
          <w:rStyle w:val="Emphasis"/>
          <w:highlight w:val="green"/>
        </w:rPr>
        <w:t>regime</w:t>
      </w:r>
      <w:r w:rsidRPr="003937F5">
        <w:rPr>
          <w:sz w:val="16"/>
        </w:rPr>
        <w:t xml:space="preserve">. The US is now focusing on India to develop its nuclear and space programs to counter China, but </w:t>
      </w:r>
      <w:r w:rsidRPr="0040741C">
        <w:rPr>
          <w:u w:val="single"/>
        </w:rPr>
        <w:t xml:space="preserve">from US cooperation with India, </w:t>
      </w:r>
      <w:r w:rsidRPr="00A76E78">
        <w:rPr>
          <w:highlight w:val="green"/>
          <w:u w:val="single"/>
        </w:rPr>
        <w:t>Pakistan</w:t>
      </w:r>
      <w:r w:rsidRPr="0040741C">
        <w:rPr>
          <w:u w:val="single"/>
        </w:rPr>
        <w:t xml:space="preserve"> may </w:t>
      </w:r>
      <w:r w:rsidRPr="00BC5E02">
        <w:rPr>
          <w:highlight w:val="green"/>
          <w:u w:val="single"/>
        </w:rPr>
        <w:t>face</w:t>
      </w:r>
      <w:r w:rsidRPr="0040741C">
        <w:rPr>
          <w:u w:val="single"/>
        </w:rPr>
        <w:t xml:space="preserve"> serious </w:t>
      </w:r>
      <w:r w:rsidRPr="009B5C5B">
        <w:rPr>
          <w:highlight w:val="green"/>
          <w:u w:val="single"/>
        </w:rPr>
        <w:t>national security threats</w:t>
      </w:r>
      <w:r w:rsidRPr="003937F5">
        <w:rPr>
          <w:sz w:val="16"/>
        </w:rPr>
        <w:t xml:space="preserve">. Commercial use of Indian space assets and the sharing of technology throughout the region could help regional confidence and current interdependence initiatives, such as the South Asia Free Trade Agreement and the proposed Iran– Pakistan gas pipeline. CONCLUSION AND RECOMMENDATIONS </w:t>
      </w:r>
      <w:r w:rsidRPr="001D3BEA">
        <w:rPr>
          <w:u w:val="single"/>
        </w:rPr>
        <w:t>The strategic environment of South Asia is complex, ambiguous, volatile, and unpredictable</w:t>
      </w:r>
      <w:r w:rsidRPr="003937F5">
        <w:rPr>
          <w:sz w:val="16"/>
        </w:rPr>
        <w:t xml:space="preserve">. South Asia is an important region geostrategically and geopolitically. </w:t>
      </w:r>
      <w:r w:rsidRPr="00C35110">
        <w:rPr>
          <w:u w:val="single"/>
        </w:rPr>
        <w:t>The stability and security of the region are dependent on Indo–Pakistani relations</w:t>
      </w:r>
      <w:r w:rsidRPr="003937F5">
        <w:rPr>
          <w:sz w:val="16"/>
        </w:rPr>
        <w:t xml:space="preserve">, which have been strained for many years. The </w:t>
      </w:r>
      <w:r w:rsidRPr="00B62182">
        <w:rPr>
          <w:u w:val="single"/>
        </w:rPr>
        <w:t>conventional asymmetry led to Pakistan’s reliance on nuclear weapons and a first-use policy</w:t>
      </w:r>
      <w:r w:rsidRPr="003937F5">
        <w:rPr>
          <w:sz w:val="16"/>
        </w:rPr>
        <w:t xml:space="preserve">. The nuclear deterrence between the two has been successful: no major war has occurred since nuclearization (aside from the Kargil standoff). Through its nuclear posture Islamabad has been able to achieve objectives like dissuading the enemy from considering aggression, deterring potential enemies, reducing dependence on allies, and military </w:t>
      </w:r>
      <w:r w:rsidRPr="003937F5">
        <w:rPr>
          <w:sz w:val="16"/>
        </w:rPr>
        <w:pgNum/>
      </w:r>
      <w:r w:rsidRPr="003937F5">
        <w:rPr>
          <w:sz w:val="16"/>
        </w:rPr>
        <w:t xml:space="preserve"> independence.46 Pakistan has been trying to preserve the credibility of its minimum nuclear deterrent since 1998. Pakistan’s proposed Strategic Restraint Regime would ban anti-ballistic missiles and </w:t>
      </w:r>
      <w:r w:rsidR="00A264C3" w:rsidRPr="003937F5">
        <w:rPr>
          <w:sz w:val="16"/>
        </w:rPr>
        <w:t>submarine launched</w:t>
      </w:r>
      <w:r w:rsidRPr="003937F5">
        <w:rPr>
          <w:sz w:val="16"/>
        </w:rPr>
        <w:t xml:space="preserve"> missiles in the region.47 But India rejected the proposal, wanting to balance the growing Chinese military muscle and engaging Pakistan in an expensive arms race. </w:t>
      </w:r>
      <w:r w:rsidRPr="00D14CB9">
        <w:rPr>
          <w:u w:val="single"/>
        </w:rPr>
        <w:t>India’s space weapons</w:t>
      </w:r>
      <w:r w:rsidRPr="003937F5">
        <w:rPr>
          <w:sz w:val="16"/>
        </w:rPr>
        <w:t xml:space="preserve"> program will solidify its defense and increase its options. It will also have </w:t>
      </w:r>
      <w:r w:rsidRPr="00865516">
        <w:rPr>
          <w:u w:val="single"/>
        </w:rPr>
        <w:t xml:space="preserve">serious </w:t>
      </w:r>
      <w:r w:rsidRPr="00EA5BD9">
        <w:rPr>
          <w:highlight w:val="green"/>
          <w:u w:val="single"/>
        </w:rPr>
        <w:t>repercussions for Indo–Pakistani relations</w:t>
      </w:r>
      <w:r w:rsidRPr="00865516">
        <w:rPr>
          <w:u w:val="single"/>
        </w:rPr>
        <w:t xml:space="preserve"> and strategic stability in South Asia</w:t>
      </w:r>
      <w:r w:rsidRPr="003937F5">
        <w:rPr>
          <w:sz w:val="16"/>
        </w:rPr>
        <w:t xml:space="preserve">. It will </w:t>
      </w:r>
      <w:r w:rsidRPr="00AF6245">
        <w:rPr>
          <w:highlight w:val="green"/>
          <w:u w:val="single"/>
        </w:rPr>
        <w:t>heighten</w:t>
      </w:r>
      <w:r w:rsidRPr="00A76B23">
        <w:rPr>
          <w:u w:val="single"/>
        </w:rPr>
        <w:t xml:space="preserve"> the </w:t>
      </w:r>
      <w:r w:rsidRPr="00181466">
        <w:rPr>
          <w:highlight w:val="green"/>
          <w:u w:val="single"/>
        </w:rPr>
        <w:t>asymmetry</w:t>
      </w:r>
      <w:r w:rsidRPr="00A76B23">
        <w:rPr>
          <w:u w:val="single"/>
        </w:rPr>
        <w:t xml:space="preserve"> between the declared rivals, India and Pakistan. </w:t>
      </w:r>
      <w:r w:rsidRPr="003937F5">
        <w:rPr>
          <w:sz w:val="16"/>
        </w:rPr>
        <w:t xml:space="preserve">Further advancement and deployment of Agni V will give New Delhi second-strike capability. This will obviously have a negative effect on Pakistan’s security. </w:t>
      </w:r>
      <w:r w:rsidRPr="006346C6">
        <w:rPr>
          <w:u w:val="single"/>
        </w:rPr>
        <w:t>Pakistan’s space program is only in its initial phases</w:t>
      </w:r>
      <w:r w:rsidRPr="003937F5">
        <w:rPr>
          <w:sz w:val="16"/>
        </w:rPr>
        <w:t xml:space="preserve">. India is very far ahead, and its </w:t>
      </w:r>
      <w:r w:rsidRPr="001B7FCD">
        <w:rPr>
          <w:u w:val="single"/>
        </w:rPr>
        <w:t>rapid advancement in the field of space is alarming for Pakistan</w:t>
      </w:r>
      <w:r w:rsidRPr="003937F5">
        <w:rPr>
          <w:sz w:val="16"/>
        </w:rPr>
        <w:t xml:space="preserve">. To preserve its space assets, India has showed interest in building </w:t>
      </w:r>
      <w:r w:rsidR="009263F9" w:rsidRPr="003937F5">
        <w:rPr>
          <w:sz w:val="16"/>
        </w:rPr>
        <w:t>satellite killer</w:t>
      </w:r>
      <w:r w:rsidRPr="003937F5">
        <w:rPr>
          <w:sz w:val="16"/>
        </w:rPr>
        <w:t xml:space="preserve"> devices, lasers, and military satellites to support Indian forces. </w:t>
      </w:r>
      <w:r w:rsidRPr="007B2810">
        <w:rPr>
          <w:u w:val="single"/>
        </w:rPr>
        <w:t>Space weapons are unpredictable and fragile</w:t>
      </w:r>
      <w:r w:rsidRPr="003937F5">
        <w:rPr>
          <w:sz w:val="16"/>
        </w:rPr>
        <w:t xml:space="preserve">. It will be disastrous for mankind if these weapons are placed in outer space. To attain space dominance by developing such dangerous weapons would not be a rational approach. It is therefore recommended that alternative options be considered. </w:t>
      </w:r>
      <w:r w:rsidRPr="000E66F4">
        <w:rPr>
          <w:u w:val="single"/>
        </w:rPr>
        <w:t>India’s space weapons would have direct implications for Pakistan in particular</w:t>
      </w:r>
      <w:r w:rsidRPr="003937F5">
        <w:rPr>
          <w:sz w:val="16"/>
        </w:rPr>
        <w:t xml:space="preserve">. </w:t>
      </w:r>
      <w:r w:rsidRPr="006B0B2F">
        <w:rPr>
          <w:u w:val="single"/>
        </w:rPr>
        <w:t xml:space="preserve">Indian activities in space will </w:t>
      </w:r>
      <w:r w:rsidRPr="00F9733B">
        <w:rPr>
          <w:highlight w:val="green"/>
          <w:u w:val="single"/>
        </w:rPr>
        <w:t>force Pakistan to</w:t>
      </w:r>
      <w:r w:rsidRPr="006B0B2F">
        <w:rPr>
          <w:u w:val="single"/>
        </w:rPr>
        <w:t xml:space="preserve"> make </w:t>
      </w:r>
      <w:r w:rsidRPr="0001583A">
        <w:rPr>
          <w:highlight w:val="green"/>
          <w:u w:val="single"/>
        </w:rPr>
        <w:t>change</w:t>
      </w:r>
      <w:r w:rsidRPr="006B0B2F">
        <w:rPr>
          <w:u w:val="single"/>
        </w:rPr>
        <w:t xml:space="preserve">s in its </w:t>
      </w:r>
      <w:r w:rsidRPr="00EA19E7">
        <w:rPr>
          <w:highlight w:val="green"/>
          <w:u w:val="single"/>
        </w:rPr>
        <w:t>nuclear posture, imperiling stability</w:t>
      </w:r>
      <w:r w:rsidRPr="006B0B2F">
        <w:rPr>
          <w:u w:val="single"/>
        </w:rPr>
        <w:t xml:space="preserve"> and security</w:t>
      </w:r>
      <w:r w:rsidRPr="003937F5">
        <w:rPr>
          <w:sz w:val="16"/>
        </w:rPr>
        <w:t xml:space="preserve">. Indian </w:t>
      </w:r>
      <w:r w:rsidRPr="00C93752">
        <w:rPr>
          <w:u w:val="single"/>
        </w:rPr>
        <w:t xml:space="preserve">space </w:t>
      </w:r>
      <w:r w:rsidRPr="00B87BAC">
        <w:rPr>
          <w:highlight w:val="green"/>
          <w:u w:val="single"/>
        </w:rPr>
        <w:t>weaponization</w:t>
      </w:r>
      <w:r w:rsidRPr="00C93752">
        <w:rPr>
          <w:u w:val="single"/>
        </w:rPr>
        <w:t xml:space="preserve"> will </w:t>
      </w:r>
      <w:r w:rsidRPr="005C0695">
        <w:rPr>
          <w:highlight w:val="green"/>
          <w:u w:val="single"/>
        </w:rPr>
        <w:t>force</w:t>
      </w:r>
      <w:r w:rsidRPr="00C93752">
        <w:rPr>
          <w:u w:val="single"/>
        </w:rPr>
        <w:t xml:space="preserve"> Pakistan to take </w:t>
      </w:r>
      <w:r w:rsidRPr="00295987">
        <w:rPr>
          <w:highlight w:val="green"/>
          <w:u w:val="single"/>
        </w:rPr>
        <w:t>measures to strengthen its defense</w:t>
      </w:r>
      <w:r w:rsidRPr="00C93752">
        <w:rPr>
          <w:u w:val="single"/>
        </w:rPr>
        <w:t xml:space="preserve"> forces</w:t>
      </w:r>
      <w:r w:rsidRPr="003937F5">
        <w:rPr>
          <w:sz w:val="16"/>
        </w:rPr>
        <w:t xml:space="preserve">. India’s having </w:t>
      </w:r>
      <w:r w:rsidRPr="00181943">
        <w:rPr>
          <w:u w:val="single"/>
        </w:rPr>
        <w:t>information about silos and the movement of troops, along with the ability to hit them, will require precautionary measures from Pakistan</w:t>
      </w:r>
      <w:r w:rsidRPr="003937F5">
        <w:rPr>
          <w:sz w:val="16"/>
        </w:rPr>
        <w:t xml:space="preserve">. Technological developments in the Indian space program could be </w:t>
      </w:r>
      <w:r w:rsidRPr="003937F5">
        <w:rPr>
          <w:sz w:val="16"/>
        </w:rPr>
        <w:lastRenderedPageBreak/>
        <w:t>a great threat to Pakistan, so the Pakistani government must now pay full attention to its space satellite program, to counter the Indian hegemonic space threat, and not always rely on the US and China. Pakistan receives technology from the US and China and does not possess indigenous technology production. Pakistan’s F-16s were provided by the US, and Pakistan’s space program is largely contingent on China’s help. Plans</w:t>
      </w:r>
      <w:r w:rsidRPr="003937F5">
        <w:rPr>
          <w:sz w:val="16"/>
        </w:rPr>
        <w:pgNum/>
      </w:r>
      <w:r w:rsidRPr="003937F5">
        <w:rPr>
          <w:sz w:val="16"/>
        </w:rPr>
        <w:t xml:space="preserve"> should be made to speed the development of Pakistan’s space program. India has always impelled Pakistan to take defensive security measures, as it did in 1998, when Pakistan had to test nuclear weapons in the aftermath of India’s nuclear tests. Pakistan doesn’t have its own launch vehicles or a launch pad for space vehicles. Pakistan needs to have its own launch vehicle and a geographically suitable place to build a launch pad. It is time for Pakistan to have an indigenous space program, not reliant on anyone else. Given the changing geostrategic environment, Pakistan must focus on internal balancing. India is working on expanding its conventional and nonconventional military might, as is evident in its rising defense budget allocations. Pakistan needs to pay special attention to this trend. </w:t>
      </w:r>
      <w:r w:rsidRPr="00455BA6">
        <w:rPr>
          <w:rStyle w:val="StyleUnderline"/>
        </w:rPr>
        <w:t xml:space="preserve">Pakistan needs to work on a more </w:t>
      </w:r>
      <w:r w:rsidRPr="00A04546">
        <w:rPr>
          <w:rStyle w:val="StyleUnderline"/>
          <w:highlight w:val="green"/>
        </w:rPr>
        <w:t>robust nuclear triad</w:t>
      </w:r>
      <w:r w:rsidRPr="003937F5">
        <w:rPr>
          <w:sz w:val="16"/>
        </w:rPr>
        <w:t xml:space="preserve"> with the development of nuclear submarines. Pakistan has made a significant development in this regard, with the successful test of its Nasr solid-fueled multi-tube tactical ballistic missile. Pakistan should go for nuclear submarines, which are hard to detect and can remain underwater for long periods. It must devise ways to overcome the economic challenge, to meet these increasing defense demands. And Pakistan can take this issue to the United Nations with the collaboration of other states, as its adversarial relations with India endanger the security of all states. </w:t>
      </w:r>
      <w:r w:rsidRPr="00485E18">
        <w:rPr>
          <w:u w:val="single"/>
        </w:rPr>
        <w:t xml:space="preserve">The prevailing </w:t>
      </w:r>
      <w:r w:rsidRPr="004D4795">
        <w:rPr>
          <w:highlight w:val="green"/>
          <w:u w:val="single"/>
        </w:rPr>
        <w:t>strategic environment</w:t>
      </w:r>
      <w:r w:rsidRPr="00485E18">
        <w:rPr>
          <w:u w:val="single"/>
        </w:rPr>
        <w:t xml:space="preserve"> will </w:t>
      </w:r>
      <w:r w:rsidRPr="00442639">
        <w:rPr>
          <w:highlight w:val="green"/>
          <w:u w:val="single"/>
        </w:rPr>
        <w:t>force</w:t>
      </w:r>
      <w:r w:rsidRPr="00485E18">
        <w:rPr>
          <w:u w:val="single"/>
        </w:rPr>
        <w:t xml:space="preserve"> Pakistan to take measures to counter the threats to its security</w:t>
      </w:r>
      <w:r w:rsidRPr="003937F5">
        <w:rPr>
          <w:sz w:val="16"/>
        </w:rPr>
        <w:t xml:space="preserve">. </w:t>
      </w:r>
      <w:r w:rsidRPr="007A6917">
        <w:rPr>
          <w:u w:val="single"/>
        </w:rPr>
        <w:t xml:space="preserve">The measures will trigger </w:t>
      </w:r>
      <w:r w:rsidRPr="005E2B6E">
        <w:rPr>
          <w:highlight w:val="green"/>
          <w:u w:val="single"/>
        </w:rPr>
        <w:t>an arms race in outer space and</w:t>
      </w:r>
      <w:r w:rsidRPr="007A6917">
        <w:rPr>
          <w:u w:val="single"/>
        </w:rPr>
        <w:t xml:space="preserve"> will create further </w:t>
      </w:r>
      <w:r w:rsidRPr="0064503D">
        <w:rPr>
          <w:highlight w:val="green"/>
          <w:u w:val="single"/>
        </w:rPr>
        <w:t>instability in an already vulnerable South Asia</w:t>
      </w:r>
      <w:r w:rsidRPr="003937F5">
        <w:rPr>
          <w:sz w:val="16"/>
        </w:rPr>
        <w:t xml:space="preserve">. </w:t>
      </w:r>
      <w:r w:rsidRPr="00850CFD">
        <w:rPr>
          <w:u w:val="single"/>
        </w:rPr>
        <w:t>Efforts should be made at the global level to curb the proliferation of weapons in space, which is a global common and should be prevented from becoming a battleground</w:t>
      </w:r>
      <w:r w:rsidRPr="003937F5">
        <w:rPr>
          <w:sz w:val="16"/>
        </w:rPr>
        <w:t xml:space="preserve">. India’s space program is growing at a very brisk pace. </w:t>
      </w:r>
      <w:r w:rsidRPr="00040025">
        <w:rPr>
          <w:u w:val="single"/>
        </w:rPr>
        <w:t>The main regional issues of South Asia pivot around India–Pakistan rivalry.</w:t>
      </w:r>
      <w:r w:rsidRPr="003937F5">
        <w:rPr>
          <w:sz w:val="16"/>
        </w:rPr>
        <w:t xml:space="preserve"> </w:t>
      </w:r>
      <w:r w:rsidRPr="002F2B01">
        <w:rPr>
          <w:u w:val="single"/>
        </w:rPr>
        <w:t>Space weaponization in South Asia will have dire implications for strategic stability</w:t>
      </w:r>
      <w:r w:rsidRPr="003937F5">
        <w:rPr>
          <w:sz w:val="16"/>
        </w:rPr>
        <w:t xml:space="preserve">. </w:t>
      </w:r>
      <w:r w:rsidRPr="00257AE2">
        <w:rPr>
          <w:u w:val="single"/>
        </w:rPr>
        <w:t>India’s quest for space weaponization is motivated by aspiration for supremacy and regional hegemony</w:t>
      </w:r>
      <w:r w:rsidRPr="003937F5">
        <w:rPr>
          <w:sz w:val="16"/>
        </w:rPr>
        <w:t xml:space="preserve">. India also wants to balance its capabilities with those of China to counter China’s growing influence in South Asia. </w:t>
      </w:r>
      <w:r w:rsidRPr="007E3B51">
        <w:rPr>
          <w:u w:val="single"/>
        </w:rPr>
        <w:t>Closer analysis of the issue suggests that given the historical relations between India and Pakistan, India’s quest for space weaponization will threaten the security of the region.</w:t>
      </w:r>
    </w:p>
    <w:p w14:paraId="261311C5" w14:textId="77777777" w:rsidR="005A7A1A" w:rsidRPr="00B74D7E" w:rsidRDefault="005A7A1A" w:rsidP="00E7688D"/>
    <w:p w14:paraId="1532D2E1" w14:textId="77777777" w:rsidR="00FD020A" w:rsidRPr="00B74D7E" w:rsidRDefault="00FD020A" w:rsidP="00FD020A">
      <w:pPr>
        <w:pStyle w:val="Heading4"/>
      </w:pPr>
      <w:r w:rsidRPr="00B74D7E">
        <w:t xml:space="preserve">Space norms set </w:t>
      </w:r>
      <w:r w:rsidRPr="00B74D7E">
        <w:rPr>
          <w:u w:val="single"/>
        </w:rPr>
        <w:t>redlines</w:t>
      </w:r>
      <w:r w:rsidRPr="00B74D7E">
        <w:t xml:space="preserve"> that allow international </w:t>
      </w:r>
      <w:r w:rsidRPr="00B74D7E">
        <w:rPr>
          <w:u w:val="single"/>
        </w:rPr>
        <w:t>signaling</w:t>
      </w:r>
      <w:r w:rsidRPr="00B74D7E">
        <w:t xml:space="preserve"> and clarify </w:t>
      </w:r>
      <w:r w:rsidRPr="00B74D7E">
        <w:rPr>
          <w:u w:val="single"/>
        </w:rPr>
        <w:t>criteria</w:t>
      </w:r>
      <w:r w:rsidRPr="00B74D7E">
        <w:t xml:space="preserve"> for retaliation during </w:t>
      </w:r>
      <w:r w:rsidRPr="00B74D7E">
        <w:rPr>
          <w:u w:val="single"/>
        </w:rPr>
        <w:t>crises</w:t>
      </w:r>
      <w:r w:rsidRPr="00B74D7E">
        <w:t>.</w:t>
      </w:r>
    </w:p>
    <w:p w14:paraId="59D0C8C5" w14:textId="77777777" w:rsidR="00FD020A" w:rsidRPr="00B74D7E" w:rsidRDefault="00FD020A" w:rsidP="00FD020A">
      <w:pPr>
        <w:rPr>
          <w:rStyle w:val="Style13ptBold"/>
          <w:b w:val="0"/>
          <w:bCs/>
        </w:rPr>
      </w:pPr>
      <w:r w:rsidRPr="00B74D7E">
        <w:rPr>
          <w:rStyle w:val="Style13ptBold"/>
        </w:rPr>
        <w:t xml:space="preserve">Schaffer 17 </w:t>
      </w:r>
      <w:r w:rsidRPr="00B74D7E">
        <w:t xml:space="preserve">(Audrey Schaffer is Director, Space Strategy and Plans in the Office of the Secretary of Defense. “The Role of Space Norms in Protection and Defense,” </w:t>
      </w:r>
      <w:r w:rsidRPr="00B74D7E">
        <w:rPr>
          <w:i/>
          <w:iCs/>
        </w:rPr>
        <w:t>Joint Force Quarterly</w:t>
      </w:r>
      <w:r w:rsidRPr="00B74D7E">
        <w:t xml:space="preserve">, 10/1/17, National Defense University Press, </w:t>
      </w:r>
      <w:hyperlink r:id="rId16" w:history="1">
        <w:r w:rsidRPr="00B74D7E">
          <w:rPr>
            <w:rStyle w:val="Hyperlink"/>
          </w:rPr>
          <w:t>https://ndupress.ndu.edu/Publications/Article/1325996/the-role-of-space-norms-in-protection-and-defense/</w:t>
        </w:r>
      </w:hyperlink>
      <w:r w:rsidRPr="00B74D7E">
        <w:t>) dwc 19</w:t>
      </w:r>
    </w:p>
    <w:p w14:paraId="39B30EE6" w14:textId="77777777" w:rsidR="00FD020A" w:rsidRPr="00B74D7E" w:rsidRDefault="00FD020A" w:rsidP="00FD020A">
      <w:pPr>
        <w:rPr>
          <w:sz w:val="14"/>
        </w:rPr>
      </w:pPr>
      <w:r w:rsidRPr="00B74D7E">
        <w:rPr>
          <w:sz w:val="14"/>
        </w:rPr>
        <w:t xml:space="preserve">Role of Space Norms in Protection and Defense ////Norms are not a panacea for constraining aggressive, hostile, provocative, or otherwise deliberately irresponsible behavior in outer space. Norms may be enough to dissuade a rational actor from routinely engaging in irresponsible acts, but they will not prevent a committed aggressor from deliberately disrupting or denying space services it deems detrimental to its interests. </w:t>
      </w:r>
      <w:r w:rsidRPr="0062248E">
        <w:rPr>
          <w:rStyle w:val="Emphasis"/>
          <w:highlight w:val="green"/>
        </w:rPr>
        <w:t>Norms</w:t>
      </w:r>
      <w:r w:rsidRPr="00B74D7E">
        <w:rPr>
          <w:sz w:val="14"/>
        </w:rPr>
        <w:t xml:space="preserve">, however, </w:t>
      </w:r>
      <w:r w:rsidRPr="00B74D7E">
        <w:rPr>
          <w:rStyle w:val="StyleUnderline"/>
        </w:rPr>
        <w:t xml:space="preserve">can </w:t>
      </w:r>
      <w:r w:rsidRPr="0062248E">
        <w:rPr>
          <w:rStyle w:val="Emphasis"/>
          <w:highlight w:val="green"/>
        </w:rPr>
        <w:t>play a critical role in</w:t>
      </w:r>
      <w:r w:rsidRPr="00B74D7E">
        <w:rPr>
          <w:rStyle w:val="StyleUnderline"/>
        </w:rPr>
        <w:t xml:space="preserve"> detecting and </w:t>
      </w:r>
      <w:r w:rsidRPr="0062248E">
        <w:rPr>
          <w:rStyle w:val="Emphasis"/>
          <w:highlight w:val="green"/>
        </w:rPr>
        <w:t>responding to</w:t>
      </w:r>
      <w:r w:rsidRPr="00B74D7E">
        <w:rPr>
          <w:rStyle w:val="StyleUnderline"/>
        </w:rPr>
        <w:t xml:space="preserve"> potential </w:t>
      </w:r>
      <w:r w:rsidRPr="0062248E">
        <w:rPr>
          <w:rStyle w:val="Emphasis"/>
          <w:highlight w:val="green"/>
        </w:rPr>
        <w:t>threats</w:t>
      </w:r>
      <w:r w:rsidRPr="00B74D7E">
        <w:rPr>
          <w:rStyle w:val="StyleUnderline"/>
        </w:rPr>
        <w:t xml:space="preserve">. </w:t>
      </w:r>
      <w:r w:rsidRPr="00B74D7E">
        <w:rPr>
          <w:sz w:val="14"/>
        </w:rPr>
        <w:t>Norms enable early detection of potentially hostile actions or intentions in space</w:t>
      </w:r>
      <w:r w:rsidRPr="00B74D7E">
        <w:rPr>
          <w:rStyle w:val="StyleUnderline"/>
        </w:rPr>
        <w:t>. If a satellite exhibits behaviors contrary to operational norms, this is a clear flag to monitor its activities more closely</w:t>
      </w:r>
      <w:r w:rsidRPr="00B74D7E">
        <w:rPr>
          <w:sz w:val="14"/>
        </w:rPr>
        <w:t xml:space="preserve">. In </w:t>
      </w:r>
      <w:r w:rsidRPr="00B74D7E">
        <w:rPr>
          <w:rStyle w:val="StyleUnderline"/>
        </w:rPr>
        <w:t>times of peace, such activities are likely to be nothing more than an anomaly</w:t>
      </w:r>
      <w:r w:rsidRPr="00B74D7E">
        <w:rPr>
          <w:sz w:val="14"/>
        </w:rPr>
        <w:t xml:space="preserve">, which may deserve increased monitoring to preserve spaceflight safety or to mitigate harmful electromagnetic interference. </w:t>
      </w:r>
      <w:r w:rsidRPr="0062248E">
        <w:rPr>
          <w:rStyle w:val="Emphasis"/>
          <w:highlight w:val="green"/>
        </w:rPr>
        <w:t>In periods of</w:t>
      </w:r>
      <w:r w:rsidRPr="00B74D7E">
        <w:rPr>
          <w:rStyle w:val="StyleUnderline"/>
        </w:rPr>
        <w:t xml:space="preserve"> heightened </w:t>
      </w:r>
      <w:r w:rsidRPr="0062248E">
        <w:rPr>
          <w:rStyle w:val="Emphasis"/>
          <w:highlight w:val="green"/>
        </w:rPr>
        <w:t>tensions, norms</w:t>
      </w:r>
      <w:r w:rsidRPr="00B74D7E">
        <w:rPr>
          <w:rStyle w:val="StyleUnderline"/>
        </w:rPr>
        <w:t xml:space="preserve"> can </w:t>
      </w:r>
      <w:r w:rsidRPr="0062248E">
        <w:rPr>
          <w:rStyle w:val="Emphasis"/>
          <w:highlight w:val="green"/>
        </w:rPr>
        <w:t>form</w:t>
      </w:r>
      <w:r w:rsidRPr="00B74D7E">
        <w:rPr>
          <w:rStyle w:val="StyleUnderline"/>
        </w:rPr>
        <w:t xml:space="preserve"> the basis of criteria for early indications and </w:t>
      </w:r>
      <w:r w:rsidRPr="0062248E">
        <w:rPr>
          <w:rStyle w:val="Emphasis"/>
          <w:highlight w:val="green"/>
        </w:rPr>
        <w:t>warning of</w:t>
      </w:r>
      <w:r w:rsidRPr="00B74D7E">
        <w:rPr>
          <w:rStyle w:val="StyleUnderline"/>
        </w:rPr>
        <w:t xml:space="preserve"> potentially </w:t>
      </w:r>
      <w:r w:rsidRPr="0062248E">
        <w:rPr>
          <w:rStyle w:val="Emphasis"/>
          <w:highlight w:val="green"/>
        </w:rPr>
        <w:t>aggressive actions</w:t>
      </w:r>
      <w:r w:rsidRPr="00B74D7E">
        <w:rPr>
          <w:sz w:val="14"/>
        </w:rPr>
        <w:t xml:space="preserve">. //// To have maximum value in identifying “abnormal” behavior, </w:t>
      </w:r>
      <w:r w:rsidRPr="0062248E">
        <w:rPr>
          <w:rStyle w:val="Emphasis"/>
          <w:highlight w:val="green"/>
        </w:rPr>
        <w:t>norms</w:t>
      </w:r>
      <w:r w:rsidRPr="00B74D7E">
        <w:rPr>
          <w:rStyle w:val="StyleUnderline"/>
        </w:rPr>
        <w:t xml:space="preserve"> should be widely accepted, such as through voluntary guidelines or international standards</w:t>
      </w:r>
      <w:r w:rsidRPr="00B74D7E">
        <w:rPr>
          <w:sz w:val="14"/>
        </w:rPr>
        <w:t xml:space="preserve">. Short of explicit international acceptance, national or allied </w:t>
      </w:r>
      <w:r w:rsidRPr="00B74D7E">
        <w:rPr>
          <w:rStyle w:val="StyleUnderline"/>
        </w:rPr>
        <w:t>declaratory policies can</w:t>
      </w:r>
      <w:r w:rsidRPr="00B74D7E">
        <w:rPr>
          <w:sz w:val="14"/>
        </w:rPr>
        <w:t xml:space="preserve"> communicate those behaviors considered to be a demonstration of hostile intent, </w:t>
      </w:r>
      <w:r w:rsidRPr="0062248E">
        <w:rPr>
          <w:rStyle w:val="Emphasis"/>
          <w:highlight w:val="green"/>
        </w:rPr>
        <w:t>shaping</w:t>
      </w:r>
      <w:r w:rsidRPr="00B74D7E">
        <w:rPr>
          <w:rStyle w:val="StyleUnderline"/>
        </w:rPr>
        <w:t xml:space="preserve"> tacit </w:t>
      </w:r>
      <w:r w:rsidRPr="0062248E">
        <w:rPr>
          <w:rStyle w:val="Emphasis"/>
          <w:highlight w:val="green"/>
        </w:rPr>
        <w:t>understanding of</w:t>
      </w:r>
      <w:r w:rsidRPr="00B74D7E">
        <w:rPr>
          <w:rStyle w:val="StyleUnderline"/>
        </w:rPr>
        <w:t xml:space="preserve"> </w:t>
      </w:r>
      <w:r w:rsidRPr="0062248E">
        <w:rPr>
          <w:rStyle w:val="Emphasis"/>
          <w:highlight w:val="green"/>
        </w:rPr>
        <w:t>acceptable</w:t>
      </w:r>
      <w:r w:rsidRPr="00B74D7E">
        <w:rPr>
          <w:rStyle w:val="StyleUnderline"/>
        </w:rPr>
        <w:t xml:space="preserve"> and </w:t>
      </w:r>
      <w:r w:rsidRPr="00B74D7E">
        <w:rPr>
          <w:rStyle w:val="StyleUnderline"/>
        </w:rPr>
        <w:lastRenderedPageBreak/>
        <w:t xml:space="preserve">unacceptable </w:t>
      </w:r>
      <w:r w:rsidRPr="0062248E">
        <w:rPr>
          <w:rStyle w:val="Emphasis"/>
          <w:highlight w:val="green"/>
        </w:rPr>
        <w:t>behaviors</w:t>
      </w:r>
      <w:r w:rsidRPr="00B74D7E">
        <w:rPr>
          <w:rStyle w:val="StyleUnderline"/>
        </w:rPr>
        <w:t>.</w:t>
      </w:r>
      <w:r w:rsidRPr="00B74D7E">
        <w:rPr>
          <w:sz w:val="14"/>
        </w:rPr>
        <w:t xml:space="preserve"> If these agreements and/or communications are clear, and norms are generally observed in times of peace, </w:t>
      </w:r>
      <w:r w:rsidRPr="00B74D7E">
        <w:rPr>
          <w:rStyle w:val="StyleUnderline"/>
        </w:rPr>
        <w:t xml:space="preserve">then we can assume </w:t>
      </w:r>
      <w:r w:rsidRPr="0062248E">
        <w:rPr>
          <w:rStyle w:val="Emphasis"/>
          <w:highlight w:val="green"/>
        </w:rPr>
        <w:t>in</w:t>
      </w:r>
      <w:r w:rsidRPr="00B74D7E">
        <w:rPr>
          <w:rStyle w:val="StyleUnderline"/>
        </w:rPr>
        <w:t xml:space="preserve"> times of </w:t>
      </w:r>
      <w:r w:rsidRPr="0062248E">
        <w:rPr>
          <w:rStyle w:val="Emphasis"/>
          <w:highlight w:val="green"/>
        </w:rPr>
        <w:t>crisis</w:t>
      </w:r>
      <w:r w:rsidRPr="00B74D7E">
        <w:rPr>
          <w:rStyle w:val="StyleUnderline"/>
        </w:rPr>
        <w:t xml:space="preserve"> that </w:t>
      </w:r>
      <w:r w:rsidRPr="0062248E">
        <w:rPr>
          <w:rStyle w:val="Emphasis"/>
          <w:highlight w:val="green"/>
        </w:rPr>
        <w:t>behavior contrary</w:t>
      </w:r>
      <w:r w:rsidRPr="00B74D7E">
        <w:rPr>
          <w:rStyle w:val="StyleUnderline"/>
        </w:rPr>
        <w:t xml:space="preserve"> to norms </w:t>
      </w:r>
      <w:r w:rsidRPr="0062248E">
        <w:rPr>
          <w:rStyle w:val="Emphasis"/>
          <w:highlight w:val="green"/>
        </w:rPr>
        <w:t>is</w:t>
      </w:r>
      <w:r w:rsidRPr="00B74D7E">
        <w:rPr>
          <w:rStyle w:val="StyleUnderline"/>
        </w:rPr>
        <w:t xml:space="preserve"> most likely a </w:t>
      </w:r>
      <w:r w:rsidRPr="0062248E">
        <w:rPr>
          <w:rStyle w:val="Emphasis"/>
          <w:highlight w:val="green"/>
        </w:rPr>
        <w:t>deliberate</w:t>
      </w:r>
      <w:r w:rsidRPr="00B74D7E">
        <w:rPr>
          <w:rStyle w:val="StyleUnderline"/>
        </w:rPr>
        <w:t xml:space="preserve"> </w:t>
      </w:r>
      <w:r w:rsidRPr="00B74D7E">
        <w:rPr>
          <w:sz w:val="14"/>
        </w:rPr>
        <w:t xml:space="preserve">choice. </w:t>
      </w:r>
      <w:r w:rsidRPr="00B74D7E">
        <w:rPr>
          <w:rStyle w:val="StyleUnderline"/>
        </w:rPr>
        <w:t xml:space="preserve">These assumptions will be </w:t>
      </w:r>
      <w:r w:rsidRPr="0062248E">
        <w:rPr>
          <w:rStyle w:val="Emphasis"/>
          <w:highlight w:val="green"/>
        </w:rPr>
        <w:t>a critical input to</w:t>
      </w:r>
      <w:r w:rsidRPr="00B74D7E">
        <w:rPr>
          <w:rStyle w:val="StyleUnderline"/>
        </w:rPr>
        <w:t xml:space="preserve"> crisis </w:t>
      </w:r>
      <w:r w:rsidRPr="0062248E">
        <w:rPr>
          <w:rStyle w:val="Emphasis"/>
          <w:highlight w:val="green"/>
        </w:rPr>
        <w:t>decisionmaking and</w:t>
      </w:r>
      <w:r w:rsidRPr="00B74D7E">
        <w:rPr>
          <w:sz w:val="14"/>
        </w:rPr>
        <w:t xml:space="preserve">, by extension, </w:t>
      </w:r>
      <w:r w:rsidRPr="00B74D7E">
        <w:rPr>
          <w:rStyle w:val="StyleUnderline"/>
        </w:rPr>
        <w:t xml:space="preserve">may have a </w:t>
      </w:r>
      <w:r w:rsidRPr="0062248E">
        <w:rPr>
          <w:rStyle w:val="Emphasis"/>
          <w:highlight w:val="green"/>
        </w:rPr>
        <w:t>significant</w:t>
      </w:r>
      <w:r w:rsidRPr="00B74D7E">
        <w:rPr>
          <w:rStyle w:val="Emphasis"/>
        </w:rPr>
        <w:t xml:space="preserve"> effect </w:t>
      </w:r>
      <w:r w:rsidRPr="0062248E">
        <w:rPr>
          <w:rStyle w:val="Emphasis"/>
          <w:highlight w:val="green"/>
        </w:rPr>
        <w:t>on crisis stability</w:t>
      </w:r>
      <w:r w:rsidRPr="00B74D7E">
        <w:rPr>
          <w:sz w:val="14"/>
        </w:rPr>
        <w:t xml:space="preserve">. Both an under-reaction and over-reaction to anomalous behaviors could have serious and unintended consequences for international peace and security. </w:t>
      </w:r>
      <w:r w:rsidRPr="00B74D7E">
        <w:rPr>
          <w:rStyle w:val="StyleUnderline"/>
        </w:rPr>
        <w:t>//// To the extent that the international community can observe what is happening in space, norms will shape world opinion about these behaviors, branding them as</w:t>
      </w:r>
      <w:r w:rsidRPr="00B74D7E">
        <w:rPr>
          <w:sz w:val="14"/>
        </w:rPr>
        <w:t xml:space="preserve"> </w:t>
      </w:r>
      <w:r w:rsidRPr="00B74D7E">
        <w:rPr>
          <w:rStyle w:val="StyleUnderline"/>
        </w:rPr>
        <w:t>simply irresponsible or</w:t>
      </w:r>
      <w:r w:rsidRPr="00B74D7E">
        <w:rPr>
          <w:sz w:val="14"/>
        </w:rPr>
        <w:t xml:space="preserve"> something </w:t>
      </w:r>
      <w:r w:rsidRPr="00B74D7E">
        <w:rPr>
          <w:rStyle w:val="StyleUnderline"/>
        </w:rPr>
        <w:t>more egregious</w:t>
      </w:r>
      <w:r w:rsidRPr="00B74D7E">
        <w:rPr>
          <w:sz w:val="14"/>
        </w:rPr>
        <w:t xml:space="preserve"> such as potentially unlawful. </w:t>
      </w:r>
      <w:r w:rsidRPr="00B74D7E">
        <w:rPr>
          <w:rStyle w:val="StyleUnderline"/>
        </w:rPr>
        <w:t>This will require, at a minimum, compelling</w:t>
      </w:r>
      <w:r w:rsidRPr="00B74D7E">
        <w:rPr>
          <w:sz w:val="14"/>
        </w:rPr>
        <w:t xml:space="preserve"> evidence based on space </w:t>
      </w:r>
      <w:r w:rsidRPr="00B74D7E">
        <w:rPr>
          <w:rStyle w:val="Emphasis"/>
        </w:rPr>
        <w:t>situational awareness information</w:t>
      </w:r>
      <w:r w:rsidRPr="00B74D7E">
        <w:rPr>
          <w:sz w:val="14"/>
        </w:rPr>
        <w:t xml:space="preserve"> from a trusted source. Confirmation from multiple, independent, international, and/or commercial sources of space situational awareness will have a positive and reinforcing effect on detecting bad behavior in outer space. //// </w:t>
      </w:r>
      <w:r w:rsidRPr="0062248E">
        <w:rPr>
          <w:rStyle w:val="Emphasis"/>
          <w:highlight w:val="green"/>
        </w:rPr>
        <w:t>Nations</w:t>
      </w:r>
      <w:r w:rsidRPr="00B74D7E">
        <w:rPr>
          <w:sz w:val="14"/>
        </w:rPr>
        <w:t xml:space="preserve"> may </w:t>
      </w:r>
      <w:r w:rsidRPr="0062248E">
        <w:rPr>
          <w:rStyle w:val="Emphasis"/>
          <w:highlight w:val="green"/>
        </w:rPr>
        <w:t>condemn those who choose</w:t>
      </w:r>
      <w:r w:rsidRPr="00B74D7E">
        <w:rPr>
          <w:sz w:val="14"/>
        </w:rPr>
        <w:t xml:space="preserve"> to engage in </w:t>
      </w:r>
      <w:r w:rsidRPr="0062248E">
        <w:rPr>
          <w:rStyle w:val="Emphasis"/>
          <w:highlight w:val="green"/>
        </w:rPr>
        <w:t>behavior contrary to norms</w:t>
      </w:r>
      <w:r w:rsidRPr="00B74D7E">
        <w:rPr>
          <w:sz w:val="14"/>
        </w:rPr>
        <w:t xml:space="preserve">. Condemnation, however, is a double-edged sword; a nation cannot take others to task for violating international norms and simultaneously seek to operate with impunity. At </w:t>
      </w:r>
      <w:r w:rsidRPr="00B74D7E">
        <w:rPr>
          <w:rStyle w:val="StyleUnderline"/>
        </w:rPr>
        <w:t>first glance, military space operators may bristle at the implication that norms may constrain their freedom of action</w:t>
      </w:r>
      <w:r w:rsidRPr="00B74D7E">
        <w:rPr>
          <w:sz w:val="14"/>
        </w:rPr>
        <w:t xml:space="preserve"> in space. </w:t>
      </w:r>
      <w:r w:rsidRPr="0062248E">
        <w:rPr>
          <w:rStyle w:val="Emphasis"/>
          <w:highlight w:val="green"/>
        </w:rPr>
        <w:t>Militaries</w:t>
      </w:r>
      <w:r w:rsidRPr="00B74D7E">
        <w:rPr>
          <w:rStyle w:val="Emphasis"/>
        </w:rPr>
        <w:t xml:space="preserve">, though, </w:t>
      </w:r>
      <w:r w:rsidRPr="0062248E">
        <w:rPr>
          <w:rStyle w:val="Emphasis"/>
          <w:highlight w:val="green"/>
        </w:rPr>
        <w:t xml:space="preserve">already accept legally binding constraints </w:t>
      </w:r>
      <w:r w:rsidRPr="00B74D7E">
        <w:rPr>
          <w:rStyle w:val="Emphasis"/>
        </w:rPr>
        <w:t>in all domains.</w:t>
      </w:r>
      <w:r w:rsidRPr="00B74D7E">
        <w:rPr>
          <w:sz w:val="14"/>
        </w:rPr>
        <w:t xml:space="preserve"> </w:t>
      </w:r>
      <w:r w:rsidRPr="00B74D7E">
        <w:rPr>
          <w:rStyle w:val="StyleUnderline"/>
        </w:rPr>
        <w:t xml:space="preserve">For </w:t>
      </w:r>
      <w:r w:rsidRPr="00B74D7E">
        <w:rPr>
          <w:rStyle w:val="Emphasis"/>
        </w:rPr>
        <w:t>example</w:t>
      </w:r>
      <w:r w:rsidRPr="00B74D7E">
        <w:rPr>
          <w:sz w:val="14"/>
        </w:rPr>
        <w:t xml:space="preserve">, fundamental to the conduct of modern warfare is </w:t>
      </w:r>
      <w:r w:rsidRPr="00B74D7E">
        <w:rPr>
          <w:rStyle w:val="StyleUnderline"/>
        </w:rPr>
        <w:t>international humanitarian law</w:t>
      </w:r>
      <w:r w:rsidRPr="00B74D7E">
        <w:rPr>
          <w:sz w:val="14"/>
        </w:rPr>
        <w:t xml:space="preserve"> (also known as the Law of War or the Law of Armed Conflict),2 which seeks to limit the effects of conflict, especially on noncombatants. Militaries around the world translate international humanitarian law into rules of engagement that guide servicemembers. //// </w:t>
      </w:r>
      <w:r w:rsidRPr="00B74D7E">
        <w:rPr>
          <w:rStyle w:val="StyleUnderline"/>
        </w:rPr>
        <w:t xml:space="preserve">A future </w:t>
      </w:r>
      <w:r w:rsidRPr="0062248E">
        <w:rPr>
          <w:rStyle w:val="Emphasis"/>
          <w:highlight w:val="green"/>
        </w:rPr>
        <w:t>space norms</w:t>
      </w:r>
      <w:r w:rsidRPr="00B74D7E">
        <w:rPr>
          <w:rStyle w:val="StyleUnderline"/>
        </w:rPr>
        <w:t xml:space="preserve"> regime </w:t>
      </w:r>
      <w:r w:rsidRPr="0062248E">
        <w:rPr>
          <w:rStyle w:val="Emphasis"/>
          <w:highlight w:val="green"/>
        </w:rPr>
        <w:t>could be fashioned similarly</w:t>
      </w:r>
      <w:r w:rsidRPr="00B74D7E">
        <w:rPr>
          <w:rStyle w:val="StyleUnderline"/>
        </w:rPr>
        <w:t xml:space="preserve"> to other regimes that govern activities in shared spaces</w:t>
      </w:r>
      <w:r w:rsidRPr="00B74D7E">
        <w:rPr>
          <w:sz w:val="14"/>
        </w:rPr>
        <w:t xml:space="preserve"> and allow for differences in the application of rules to government or military actors and private actors. For example, Article 3 of the Convention on International Civil Aviation provides that the Convention does not apply to “state” aircraft, though such aircraft are required to exercise due regard for the safety of navigation of civil aviation.3 Article 48 of the Constitution of the International Telecommunication Union likewise provides freedom for military radio installations, but requires them, so far as possible, to observe provisions to prevent harmful interference.4 As in these other domains, </w:t>
      </w:r>
      <w:r w:rsidRPr="00B74D7E">
        <w:rPr>
          <w:rStyle w:val="StyleUnderline"/>
        </w:rPr>
        <w:t>safety and sustainability focused space norms, while remaining good and responsible practice no matter the situation, need not be strictly adhered to by militaries at all times</w:t>
      </w:r>
      <w:r w:rsidRPr="00B74D7E">
        <w:rPr>
          <w:sz w:val="14"/>
        </w:rPr>
        <w:t xml:space="preserve">. //// </w:t>
      </w:r>
      <w:r w:rsidRPr="00B74D7E">
        <w:rPr>
          <w:rStyle w:val="StyleUnderline"/>
        </w:rPr>
        <w:t xml:space="preserve">Even if </w:t>
      </w:r>
      <w:r w:rsidRPr="0062248E">
        <w:rPr>
          <w:rStyle w:val="Emphasis"/>
          <w:highlight w:val="green"/>
        </w:rPr>
        <w:t>militaries</w:t>
      </w:r>
      <w:r w:rsidRPr="00B74D7E">
        <w:rPr>
          <w:rStyle w:val="StyleUnderline"/>
        </w:rPr>
        <w:t xml:space="preserve"> are not expressly required to follow norms, they nonetheless </w:t>
      </w:r>
      <w:r w:rsidRPr="0062248E">
        <w:rPr>
          <w:rStyle w:val="Emphasis"/>
          <w:highlight w:val="green"/>
        </w:rPr>
        <w:t>should be prepared to make</w:t>
      </w:r>
      <w:r w:rsidRPr="00B74D7E">
        <w:rPr>
          <w:rStyle w:val="StyleUnderline"/>
        </w:rPr>
        <w:t xml:space="preserve"> more </w:t>
      </w:r>
      <w:r w:rsidRPr="0062248E">
        <w:rPr>
          <w:rStyle w:val="Emphasis"/>
          <w:highlight w:val="green"/>
        </w:rPr>
        <w:t>deliberate behavioral choices</w:t>
      </w:r>
      <w:r w:rsidRPr="00B74D7E">
        <w:rPr>
          <w:rStyle w:val="StyleUnderline"/>
        </w:rPr>
        <w:t xml:space="preserve"> because of how actions inconsistent with norms will be interpreted</w:t>
      </w:r>
      <w:r w:rsidRPr="00B74D7E">
        <w:rPr>
          <w:sz w:val="14"/>
        </w:rPr>
        <w:t xml:space="preserve">. </w:t>
      </w:r>
      <w:r w:rsidRPr="0062248E">
        <w:rPr>
          <w:rStyle w:val="Emphasis"/>
          <w:highlight w:val="green"/>
        </w:rPr>
        <w:t>This</w:t>
      </w:r>
      <w:r w:rsidRPr="00B74D7E">
        <w:rPr>
          <w:sz w:val="14"/>
        </w:rPr>
        <w:t xml:space="preserve"> not only requires a strategic and holistic perspective on national security space behaviors, especially in periods of crisis, but also </w:t>
      </w:r>
      <w:r w:rsidRPr="0062248E">
        <w:rPr>
          <w:rStyle w:val="Emphasis"/>
          <w:highlight w:val="green"/>
        </w:rPr>
        <w:t>creates opportunities for</w:t>
      </w:r>
      <w:r w:rsidRPr="00B74D7E">
        <w:rPr>
          <w:rStyle w:val="StyleUnderline"/>
        </w:rPr>
        <w:t xml:space="preserve"> deliberate </w:t>
      </w:r>
      <w:r w:rsidRPr="0062248E">
        <w:rPr>
          <w:rStyle w:val="Emphasis"/>
          <w:highlight w:val="green"/>
        </w:rPr>
        <w:t>signaling</w:t>
      </w:r>
      <w:r w:rsidRPr="00B74D7E">
        <w:rPr>
          <w:sz w:val="14"/>
        </w:rPr>
        <w:t xml:space="preserve">. Just as increasing airborne reconnaissance or forward-deploying aircraft carriers can demonstrate interest and stake, so too can </w:t>
      </w:r>
      <w:r w:rsidRPr="00B74D7E">
        <w:rPr>
          <w:rStyle w:val="StyleUnderline"/>
        </w:rPr>
        <w:t xml:space="preserve">maneuvering satellites demonstrate readiness and resolve. </w:t>
      </w:r>
      <w:r w:rsidRPr="00B74D7E">
        <w:rPr>
          <w:sz w:val="14"/>
        </w:rPr>
        <w:t xml:space="preserve">Ensuring that the desired signals are received requires significant communication and/or agreement on norms of behavior well in advance of a crisis. //// </w:t>
      </w:r>
      <w:r w:rsidRPr="0062248E">
        <w:rPr>
          <w:rStyle w:val="Emphasis"/>
          <w:highlight w:val="green"/>
        </w:rPr>
        <w:t>Norms</w:t>
      </w:r>
      <w:r w:rsidRPr="00B74D7E">
        <w:rPr>
          <w:sz w:val="14"/>
        </w:rPr>
        <w:t xml:space="preserve"> also </w:t>
      </w:r>
      <w:r w:rsidRPr="0062248E">
        <w:rPr>
          <w:rStyle w:val="Emphasis"/>
          <w:highlight w:val="green"/>
        </w:rPr>
        <w:t>provide clarity</w:t>
      </w:r>
      <w:r w:rsidRPr="00B74D7E">
        <w:rPr>
          <w:sz w:val="14"/>
        </w:rPr>
        <w:t xml:space="preserve"> to acquirers, operators, and decisionmakers. Similar to how the Department of Defense (DOD) reviews all new weapons systems to ensure they can be operated in accordance with international law, acquirers and </w:t>
      </w:r>
      <w:r w:rsidRPr="00B74D7E">
        <w:rPr>
          <w:rStyle w:val="StyleUnderline"/>
        </w:rPr>
        <w:t xml:space="preserve">operators could look to space norms for guidance </w:t>
      </w:r>
      <w:r w:rsidRPr="0062248E">
        <w:rPr>
          <w:rStyle w:val="Emphasis"/>
          <w:highlight w:val="green"/>
        </w:rPr>
        <w:t>on</w:t>
      </w:r>
      <w:r w:rsidRPr="00B74D7E">
        <w:rPr>
          <w:rStyle w:val="StyleUnderline"/>
        </w:rPr>
        <w:t xml:space="preserve"> what </w:t>
      </w:r>
      <w:r w:rsidRPr="0062248E">
        <w:rPr>
          <w:rStyle w:val="Emphasis"/>
          <w:highlight w:val="green"/>
        </w:rPr>
        <w:t>capabilities</w:t>
      </w:r>
      <w:r w:rsidRPr="00B74D7E">
        <w:rPr>
          <w:rStyle w:val="StyleUnderline"/>
        </w:rPr>
        <w:t xml:space="preserve"> and actions would be permissible and under what circumstances</w:t>
      </w:r>
      <w:r w:rsidRPr="00B74D7E">
        <w:rPr>
          <w:sz w:val="14"/>
        </w:rPr>
        <w:t xml:space="preserve">. This ensures resources are not expended on systems that political leaders will not employ and provides guidance for operational planners on how to protect and defend space systems in a manner that will be deemed acceptable in different situations. //// </w:t>
      </w:r>
      <w:r w:rsidRPr="00B74D7E">
        <w:rPr>
          <w:rStyle w:val="StyleUnderline"/>
        </w:rPr>
        <w:t>Norms</w:t>
      </w:r>
      <w:r w:rsidRPr="00B74D7E">
        <w:rPr>
          <w:sz w:val="14"/>
        </w:rPr>
        <w:t>—</w:t>
      </w:r>
      <w:r w:rsidRPr="00B74D7E">
        <w:rPr>
          <w:rStyle w:val="StyleUnderline"/>
        </w:rPr>
        <w:t>or rather the violation thereof—</w:t>
      </w:r>
      <w:r w:rsidRPr="0062248E">
        <w:rPr>
          <w:rStyle w:val="Emphasis"/>
          <w:highlight w:val="green"/>
        </w:rPr>
        <w:t>also</w:t>
      </w:r>
      <w:r w:rsidRPr="00B74D7E">
        <w:rPr>
          <w:rStyle w:val="StyleUnderline"/>
        </w:rPr>
        <w:t xml:space="preserve"> enable the </w:t>
      </w:r>
      <w:r w:rsidRPr="0062248E">
        <w:rPr>
          <w:rStyle w:val="Emphasis"/>
          <w:highlight w:val="green"/>
        </w:rPr>
        <w:t>creation of</w:t>
      </w:r>
      <w:r w:rsidRPr="00B74D7E">
        <w:rPr>
          <w:rStyle w:val="Emphasis"/>
        </w:rPr>
        <w:t xml:space="preserve"> </w:t>
      </w:r>
      <w:r w:rsidRPr="0062248E">
        <w:rPr>
          <w:rStyle w:val="Emphasis"/>
          <w:highlight w:val="green"/>
        </w:rPr>
        <w:t>thresholds</w:t>
      </w:r>
      <w:r w:rsidRPr="00B74D7E">
        <w:rPr>
          <w:sz w:val="14"/>
        </w:rPr>
        <w:t xml:space="preserve">, triggers, </w:t>
      </w:r>
      <w:r w:rsidRPr="0062248E">
        <w:rPr>
          <w:rStyle w:val="Emphasis"/>
          <w:highlight w:val="green"/>
        </w:rPr>
        <w:t>and rules of engagement</w:t>
      </w:r>
      <w:r w:rsidRPr="00B74D7E">
        <w:rPr>
          <w:rStyle w:val="StyleUnderline"/>
        </w:rPr>
        <w:t xml:space="preserve"> that allow militaries to employ passive or active measures to protect threatened space systems</w:t>
      </w:r>
      <w:r w:rsidRPr="00B74D7E">
        <w:rPr>
          <w:sz w:val="14"/>
        </w:rPr>
        <w:t xml:space="preserve">. </w:t>
      </w:r>
      <w:r w:rsidRPr="00B74D7E">
        <w:rPr>
          <w:rStyle w:val="StyleUnderline"/>
        </w:rPr>
        <w:t>Norms, ironically, may enhance freedom of action when it is needed most. Because norms support</w:t>
      </w:r>
      <w:r w:rsidRPr="00B74D7E">
        <w:rPr>
          <w:sz w:val="14"/>
        </w:rPr>
        <w:t xml:space="preserve"> the development of </w:t>
      </w:r>
      <w:r w:rsidRPr="00B74D7E">
        <w:rPr>
          <w:rStyle w:val="StyleUnderline"/>
        </w:rPr>
        <w:t>criteria for judging hostile acts or hostile intent in space, they enable actions to be taken in self-defense</w:t>
      </w:r>
      <w:r w:rsidRPr="00B74D7E">
        <w:rPr>
          <w:sz w:val="14"/>
        </w:rPr>
        <w:t xml:space="preserve">. </w:t>
      </w:r>
      <w:r w:rsidRPr="00B74D7E">
        <w:rPr>
          <w:sz w:val="16"/>
        </w:rPr>
        <w:t xml:space="preserve"> </w:t>
      </w:r>
    </w:p>
    <w:p w14:paraId="254F6586" w14:textId="77777777" w:rsidR="00FD020A" w:rsidRPr="000310FF" w:rsidRDefault="00FD020A" w:rsidP="00FD020A">
      <w:pPr>
        <w:rPr>
          <w:rFonts w:asciiTheme="majorHAnsi" w:hAnsiTheme="majorHAnsi" w:cstheme="majorHAnsi"/>
          <w:sz w:val="16"/>
        </w:rPr>
      </w:pPr>
    </w:p>
    <w:p w14:paraId="0707486A"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lastRenderedPageBreak/>
        <w:t>Plan:  The appropriation of outer space by private entities for on-orbit servicing and active debris removal is unjust.</w:t>
      </w:r>
    </w:p>
    <w:p w14:paraId="3D71C10E"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Alver et. al 19 </w:t>
      </w:r>
      <w:r w:rsidRPr="000310FF">
        <w:rPr>
          <w:rFonts w:asciiTheme="majorHAnsi" w:hAnsiTheme="majorHAnsi" w:cstheme="majorHAnsi"/>
          <w:sz w:val="16"/>
          <w:szCs w:val="18"/>
        </w:rPr>
        <w:t>[James Alver, Acquisition Program Manager at U.S. Air Force Space and Missile Systems Center.  Andrew Garza, NASA Program Manager, Tillman Scholar.  Christopher May, Aerospace Engineer at The Aerospace Corporation.  “An Analysis of the Potential Misuse of Active Debris Removal, On-Orbit Servicing, and Rendezvous &amp; Proximity Operations Technologies.”  May 6, 2019.  https://swfound.org/media/206800/misuse_commercial_adr_oos_jul2019.pdf]</w:t>
      </w:r>
    </w:p>
    <w:p w14:paraId="500818EA"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u w:val="single"/>
        </w:rPr>
        <w:t xml:space="preserve">There are a number of different </w:t>
      </w:r>
      <w:r w:rsidRPr="0062248E">
        <w:rPr>
          <w:rFonts w:asciiTheme="majorHAnsi" w:hAnsiTheme="majorHAnsi" w:cstheme="majorHAnsi"/>
          <w:highlight w:val="green"/>
          <w:u w:val="single"/>
        </w:rPr>
        <w:t>avenues</w:t>
      </w:r>
      <w:r w:rsidRPr="000310FF">
        <w:rPr>
          <w:rFonts w:asciiTheme="majorHAnsi" w:hAnsiTheme="majorHAnsi" w:cstheme="majorHAnsi"/>
          <w:u w:val="single"/>
        </w:rPr>
        <w:t xml:space="preserve"> through which </w:t>
      </w:r>
      <w:r w:rsidRPr="0062248E">
        <w:rPr>
          <w:rFonts w:asciiTheme="majorHAnsi" w:hAnsiTheme="majorHAnsi" w:cstheme="majorHAnsi"/>
          <w:highlight w:val="green"/>
          <w:u w:val="single"/>
        </w:rPr>
        <w:t>norms can be built</w:t>
      </w:r>
      <w:r w:rsidRPr="000310FF">
        <w:rPr>
          <w:rFonts w:asciiTheme="majorHAnsi" w:hAnsiTheme="majorHAnsi" w:cstheme="majorHAnsi"/>
          <w:sz w:val="16"/>
        </w:rPr>
        <w:t xml:space="preserve">. Many of the more productive venues to pursue in the short term are unilateral mechanisms, developed within a single country or implemented within the RPO industry. </w:t>
      </w:r>
      <w:r w:rsidRPr="0062248E">
        <w:rPr>
          <w:rFonts w:asciiTheme="majorHAnsi" w:hAnsiTheme="majorHAnsi" w:cstheme="majorHAnsi"/>
          <w:highlight w:val="green"/>
          <w:u w:val="single"/>
        </w:rPr>
        <w:t>Domestic norms can begin within the industry</w:t>
      </w:r>
      <w:r w:rsidRPr="000310FF">
        <w:rPr>
          <w:rFonts w:asciiTheme="majorHAnsi" w:hAnsiTheme="majorHAnsi" w:cstheme="majorHAnsi"/>
          <w:sz w:val="16"/>
        </w:rPr>
        <w:t xml:space="preserve">, with groups like CONFERS leading the charge. </w:t>
      </w:r>
      <w:r w:rsidRPr="000310FF">
        <w:rPr>
          <w:rFonts w:asciiTheme="majorHAnsi" w:hAnsiTheme="majorHAnsi" w:cstheme="majorHAnsi"/>
          <w:u w:val="single"/>
        </w:rPr>
        <w:t xml:space="preserve">Working with </w:t>
      </w:r>
      <w:r w:rsidRPr="0062248E">
        <w:rPr>
          <w:rFonts w:asciiTheme="majorHAnsi" w:hAnsiTheme="majorHAnsi" w:cstheme="majorHAnsi"/>
          <w:highlight w:val="green"/>
          <w:u w:val="single"/>
        </w:rPr>
        <w:t>RPO operators, satellite customers, insurers, and government stakeholders</w:t>
      </w:r>
      <w:r w:rsidRPr="000310FF">
        <w:rPr>
          <w:rFonts w:asciiTheme="majorHAnsi" w:hAnsiTheme="majorHAnsi" w:cstheme="majorHAnsi"/>
          <w:u w:val="single"/>
        </w:rPr>
        <w:t xml:space="preserve">, the SWF can work to grow the CONFERS partnership to ensure buy-in, and use its role within the organization to help </w:t>
      </w:r>
      <w:r w:rsidRPr="0062248E">
        <w:rPr>
          <w:rFonts w:asciiTheme="majorHAnsi" w:hAnsiTheme="majorHAnsi" w:cstheme="majorHAnsi"/>
          <w:highlight w:val="green"/>
          <w:u w:val="single"/>
        </w:rPr>
        <w:t>develop mutually agreeable</w:t>
      </w:r>
      <w:r w:rsidRPr="000310FF">
        <w:rPr>
          <w:rFonts w:asciiTheme="majorHAnsi" w:hAnsiTheme="majorHAnsi" w:cstheme="majorHAnsi"/>
          <w:u w:val="single"/>
        </w:rPr>
        <w:t xml:space="preserve">, verifiable </w:t>
      </w:r>
      <w:r w:rsidRPr="0062248E">
        <w:rPr>
          <w:rFonts w:asciiTheme="majorHAnsi" w:hAnsiTheme="majorHAnsi" w:cstheme="majorHAnsi"/>
          <w:highlight w:val="green"/>
          <w:u w:val="single"/>
        </w:rPr>
        <w:t>standards of behavior</w:t>
      </w:r>
      <w:r w:rsidRPr="000310FF">
        <w:rPr>
          <w:rFonts w:asciiTheme="majorHAnsi" w:hAnsiTheme="majorHAnsi" w:cstheme="majorHAnsi"/>
          <w:u w:val="single"/>
        </w:rPr>
        <w:t xml:space="preserve"> for these activities</w:t>
      </w:r>
      <w:r w:rsidRPr="000310FF">
        <w:rPr>
          <w:rFonts w:asciiTheme="majorHAnsi" w:hAnsiTheme="majorHAnsi" w:cstheme="majorHAnsi"/>
          <w:sz w:val="16"/>
        </w:rPr>
        <w:t xml:space="preserve">. Initially, as standards mature, it may be possible for them to be policed internally. </w:t>
      </w:r>
      <w:r w:rsidRPr="000310FF">
        <w:rPr>
          <w:rFonts w:asciiTheme="majorHAnsi" w:hAnsiTheme="majorHAnsi" w:cstheme="majorHAnsi"/>
          <w:u w:val="single"/>
        </w:rPr>
        <w:t xml:space="preserve">Insurance </w:t>
      </w:r>
      <w:r w:rsidRPr="0062248E">
        <w:rPr>
          <w:rFonts w:asciiTheme="majorHAnsi" w:hAnsiTheme="majorHAnsi" w:cstheme="majorHAnsi"/>
          <w:highlight w:val="green"/>
          <w:u w:val="single"/>
        </w:rPr>
        <w:t>policies</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require adherence to norms</w:t>
      </w:r>
      <w:r w:rsidRPr="000310FF">
        <w:rPr>
          <w:rFonts w:asciiTheme="majorHAnsi" w:hAnsiTheme="majorHAnsi" w:cstheme="majorHAnsi"/>
          <w:u w:val="single"/>
        </w:rPr>
        <w:t>, and satellite operators would likely select insured providers in order to protect their assets</w:t>
      </w:r>
      <w:r w:rsidRPr="000310FF">
        <w:rPr>
          <w:rFonts w:asciiTheme="majorHAnsi" w:hAnsiTheme="majorHAnsi" w:cstheme="majorHAnsi"/>
          <w:sz w:val="16"/>
        </w:rPr>
        <w:t xml:space="preserve">. Self-policing is not always ideal, but when industry knowledge in an emerging field evolves faster than the typically glacial pace of the regulatory process it may be necessary. As the RPO industry matures, </w:t>
      </w:r>
      <w:r w:rsidRPr="0062248E">
        <w:rPr>
          <w:rFonts w:asciiTheme="majorHAnsi" w:hAnsiTheme="majorHAnsi" w:cstheme="majorHAnsi"/>
          <w:highlight w:val="green"/>
          <w:u w:val="single"/>
        </w:rPr>
        <w:t>norm-building</w:t>
      </w:r>
      <w:r w:rsidRPr="000310FF">
        <w:rPr>
          <w:rFonts w:asciiTheme="majorHAnsi" w:hAnsiTheme="majorHAnsi" w:cstheme="majorHAnsi"/>
          <w:u w:val="single"/>
        </w:rPr>
        <w:t xml:space="preserve"> may </w:t>
      </w:r>
      <w:r w:rsidRPr="0062248E">
        <w:rPr>
          <w:rFonts w:asciiTheme="majorHAnsi" w:hAnsiTheme="majorHAnsi" w:cstheme="majorHAnsi"/>
          <w:highlight w:val="green"/>
          <w:u w:val="single"/>
        </w:rPr>
        <w:t>move to</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legally-binding systems</w:t>
      </w:r>
      <w:r w:rsidRPr="000310FF">
        <w:rPr>
          <w:rFonts w:asciiTheme="majorHAnsi" w:hAnsiTheme="majorHAnsi" w:cstheme="majorHAnsi"/>
          <w:sz w:val="16"/>
        </w:rPr>
        <w:t xml:space="preserve">. Government </w:t>
      </w:r>
      <w:r w:rsidRPr="000310FF">
        <w:rPr>
          <w:rFonts w:asciiTheme="majorHAnsi" w:hAnsiTheme="majorHAnsi" w:cstheme="majorHAnsi"/>
          <w:u w:val="single"/>
        </w:rPr>
        <w:t xml:space="preserve">regulatory </w:t>
      </w:r>
      <w:r w:rsidRPr="0062248E">
        <w:rPr>
          <w:rFonts w:asciiTheme="majorHAnsi" w:hAnsiTheme="majorHAnsi" w:cstheme="majorHAnsi"/>
          <w:highlight w:val="green"/>
          <w:u w:val="single"/>
        </w:rPr>
        <w:t>agencies</w:t>
      </w:r>
      <w:r w:rsidRPr="000310FF">
        <w:rPr>
          <w:rFonts w:asciiTheme="majorHAnsi" w:hAnsiTheme="majorHAnsi" w:cstheme="majorHAnsi"/>
          <w:u w:val="single"/>
        </w:rPr>
        <w:t xml:space="preserve"> could </w:t>
      </w:r>
      <w:r w:rsidRPr="0062248E">
        <w:rPr>
          <w:rFonts w:asciiTheme="majorHAnsi" w:hAnsiTheme="majorHAnsi" w:cstheme="majorHAnsi"/>
          <w:highlight w:val="green"/>
          <w:u w:val="single"/>
        </w:rPr>
        <w:t>adopt</w:t>
      </w:r>
      <w:r w:rsidRPr="000310FF">
        <w:rPr>
          <w:rFonts w:asciiTheme="majorHAnsi" w:hAnsiTheme="majorHAnsi" w:cstheme="majorHAnsi"/>
          <w:u w:val="single"/>
        </w:rPr>
        <w:t xml:space="preserve"> established </w:t>
      </w:r>
      <w:r w:rsidRPr="0062248E">
        <w:rPr>
          <w:rFonts w:asciiTheme="majorHAnsi" w:hAnsiTheme="majorHAnsi" w:cstheme="majorHAnsi"/>
          <w:highlight w:val="green"/>
          <w:u w:val="single"/>
        </w:rPr>
        <w:t>standards and industry best practices</w:t>
      </w:r>
      <w:r w:rsidRPr="000310FF">
        <w:rPr>
          <w:rFonts w:asciiTheme="majorHAnsi" w:hAnsiTheme="majorHAnsi" w:cstheme="majorHAnsi"/>
          <w:u w:val="single"/>
        </w:rPr>
        <w:t xml:space="preserve"> into the regulatory code, creating a more thorough enforcement environment than might exist in a self-policed setting</w:t>
      </w:r>
      <w:r w:rsidRPr="000310FF">
        <w:rPr>
          <w:rFonts w:asciiTheme="majorHAnsi" w:hAnsiTheme="majorHAnsi" w:cstheme="majorHAnsi"/>
          <w:sz w:val="16"/>
        </w:rPr>
        <w:t xml:space="preserve">. It is important, however, that </w:t>
      </w:r>
      <w:r w:rsidRPr="000310FF">
        <w:rPr>
          <w:rFonts w:asciiTheme="majorHAnsi" w:hAnsiTheme="majorHAnsi" w:cstheme="majorHAnsi"/>
          <w:u w:val="single"/>
        </w:rPr>
        <w:t xml:space="preserve">regulators take care to follow standards set by the industry </w:t>
      </w:r>
      <w:r w:rsidRPr="000310FF">
        <w:rPr>
          <w:rFonts w:asciiTheme="majorHAnsi" w:hAnsiTheme="majorHAnsi" w:cstheme="majorHAnsi"/>
          <w:sz w:val="16"/>
        </w:rPr>
        <w:t xml:space="preserve">or work closely with stakeholders when designing binding requirements. </w:t>
      </w:r>
      <w:r w:rsidRPr="000310FF">
        <w:rPr>
          <w:rFonts w:asciiTheme="majorHAnsi" w:hAnsiTheme="majorHAnsi" w:cstheme="majorHAnsi"/>
          <w:u w:val="single"/>
        </w:rPr>
        <w:t xml:space="preserve">Well-designed regulations can </w:t>
      </w:r>
      <w:r w:rsidRPr="0062248E">
        <w:rPr>
          <w:rFonts w:asciiTheme="majorHAnsi" w:hAnsiTheme="majorHAnsi" w:cstheme="majorHAnsi"/>
          <w:highlight w:val="green"/>
          <w:u w:val="single"/>
        </w:rPr>
        <w:t>enhance the safety and security of</w:t>
      </w:r>
      <w:r w:rsidRPr="000310FF">
        <w:rPr>
          <w:rFonts w:asciiTheme="majorHAnsi" w:hAnsiTheme="majorHAnsi" w:cstheme="majorHAnsi"/>
          <w:u w:val="single"/>
        </w:rPr>
        <w:t xml:space="preserve"> the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environment</w:t>
      </w:r>
      <w:r w:rsidRPr="000310FF">
        <w:rPr>
          <w:rFonts w:asciiTheme="majorHAnsi" w:hAnsiTheme="majorHAnsi" w:cstheme="majorHAnsi"/>
          <w:sz w:val="16"/>
        </w:rPr>
        <w:t xml:space="preserve">, while poorly-designed ones have the potential to stifle the industry and inhibit innovation that might improve safety and security in the future. </w:t>
      </w:r>
      <w:r w:rsidRPr="000310FF">
        <w:rPr>
          <w:rFonts w:asciiTheme="majorHAnsi" w:hAnsiTheme="majorHAnsi" w:cstheme="majorHAnsi"/>
          <w:u w:val="single"/>
        </w:rPr>
        <w:t xml:space="preserve">Behavioral </w:t>
      </w:r>
      <w:r w:rsidRPr="0062248E">
        <w:rPr>
          <w:rFonts w:asciiTheme="majorHAnsi" w:hAnsiTheme="majorHAnsi" w:cstheme="majorHAnsi"/>
          <w:highlight w:val="green"/>
          <w:u w:val="single"/>
        </w:rPr>
        <w:t>norms for RPO activities</w:t>
      </w:r>
      <w:r w:rsidRPr="000310FF">
        <w:rPr>
          <w:rFonts w:asciiTheme="majorHAnsi" w:hAnsiTheme="majorHAnsi" w:cstheme="majorHAnsi"/>
          <w:u w:val="single"/>
        </w:rPr>
        <w:t xml:space="preserve"> established within the United States could </w:t>
      </w:r>
      <w:r w:rsidRPr="0062248E">
        <w:rPr>
          <w:rFonts w:asciiTheme="majorHAnsi" w:hAnsiTheme="majorHAnsi" w:cstheme="majorHAnsi"/>
          <w:highlight w:val="green"/>
          <w:u w:val="single"/>
        </w:rPr>
        <w:t>inspire governments or industry groups</w:t>
      </w:r>
      <w:r w:rsidRPr="000310FF">
        <w:rPr>
          <w:rFonts w:asciiTheme="majorHAnsi" w:hAnsiTheme="majorHAnsi" w:cstheme="majorHAnsi"/>
          <w:u w:val="single"/>
        </w:rPr>
        <w:t xml:space="preserve"> within other countries </w:t>
      </w:r>
      <w:r w:rsidRPr="0062248E">
        <w:rPr>
          <w:rFonts w:asciiTheme="majorHAnsi" w:hAnsiTheme="majorHAnsi" w:cstheme="majorHAnsi"/>
          <w:highlight w:val="green"/>
          <w:u w:val="single"/>
        </w:rPr>
        <w:t>to adopt</w:t>
      </w:r>
      <w:r w:rsidRPr="000310FF">
        <w:rPr>
          <w:rFonts w:asciiTheme="majorHAnsi" w:hAnsiTheme="majorHAnsi" w:cstheme="majorHAnsi"/>
          <w:u w:val="single"/>
        </w:rPr>
        <w:t xml:space="preserve"> similar </w:t>
      </w:r>
      <w:r w:rsidRPr="0062248E">
        <w:rPr>
          <w:rFonts w:asciiTheme="majorHAnsi" w:hAnsiTheme="majorHAnsi" w:cstheme="majorHAnsi"/>
          <w:highlight w:val="green"/>
          <w:u w:val="single"/>
        </w:rPr>
        <w:t>norms</w:t>
      </w:r>
      <w:r w:rsidRPr="000310FF">
        <w:rPr>
          <w:rFonts w:asciiTheme="majorHAnsi" w:hAnsiTheme="majorHAnsi" w:cstheme="majorHAnsi"/>
          <w:u w:val="single"/>
        </w:rPr>
        <w:t>.</w:t>
      </w:r>
      <w:r w:rsidRPr="000310FF">
        <w:rPr>
          <w:rFonts w:asciiTheme="majorHAnsi" w:hAnsiTheme="majorHAnsi" w:cstheme="majorHAnsi"/>
          <w:sz w:val="16"/>
        </w:rPr>
        <w:t xml:space="preserve"> </w:t>
      </w:r>
      <w:r w:rsidRPr="0062248E">
        <w:rPr>
          <w:rFonts w:asciiTheme="majorHAnsi" w:hAnsiTheme="majorHAnsi" w:cstheme="majorHAnsi"/>
          <w:highlight w:val="green"/>
          <w:u w:val="single"/>
        </w:rPr>
        <w:t>Multinational insurers</w:t>
      </w:r>
      <w:r w:rsidRPr="000310FF">
        <w:rPr>
          <w:rFonts w:asciiTheme="majorHAnsi" w:hAnsiTheme="majorHAnsi" w:cstheme="majorHAnsi"/>
          <w:u w:val="single"/>
        </w:rPr>
        <w:t xml:space="preserve"> may require or strongly </w:t>
      </w:r>
      <w:r w:rsidRPr="0062248E">
        <w:rPr>
          <w:rFonts w:asciiTheme="majorHAnsi" w:hAnsiTheme="majorHAnsi" w:cstheme="majorHAnsi"/>
          <w:highlight w:val="green"/>
          <w:u w:val="single"/>
        </w:rPr>
        <w:t>incentivize adherence</w:t>
      </w:r>
      <w:r w:rsidRPr="000310FF">
        <w:rPr>
          <w:rFonts w:asciiTheme="majorHAnsi" w:hAnsiTheme="majorHAnsi" w:cstheme="majorHAnsi"/>
          <w:u w:val="single"/>
        </w:rPr>
        <w:t xml:space="preserve"> to norms, or foreign </w:t>
      </w:r>
      <w:r w:rsidRPr="0062248E">
        <w:rPr>
          <w:rFonts w:asciiTheme="majorHAnsi" w:hAnsiTheme="majorHAnsi" w:cstheme="majorHAnsi"/>
          <w:highlight w:val="green"/>
          <w:u w:val="single"/>
        </w:rPr>
        <w:t>companies</w:t>
      </w:r>
      <w:r w:rsidRPr="000310FF">
        <w:rPr>
          <w:rFonts w:asciiTheme="majorHAnsi" w:hAnsiTheme="majorHAnsi" w:cstheme="majorHAnsi"/>
          <w:u w:val="single"/>
        </w:rPr>
        <w:t xml:space="preserve"> might </w:t>
      </w:r>
      <w:r w:rsidRPr="0062248E">
        <w:rPr>
          <w:rFonts w:asciiTheme="majorHAnsi" w:hAnsiTheme="majorHAnsi" w:cstheme="majorHAnsi"/>
          <w:highlight w:val="green"/>
          <w:u w:val="single"/>
        </w:rPr>
        <w:t>adopt</w:t>
      </w:r>
      <w:r w:rsidRPr="000310FF">
        <w:rPr>
          <w:rFonts w:asciiTheme="majorHAnsi" w:hAnsiTheme="majorHAnsi" w:cstheme="majorHAnsi"/>
          <w:u w:val="single"/>
        </w:rPr>
        <w:t xml:space="preserve"> them </w:t>
      </w:r>
      <w:r w:rsidRPr="0062248E">
        <w:rPr>
          <w:rFonts w:asciiTheme="majorHAnsi" w:hAnsiTheme="majorHAnsi" w:cstheme="majorHAnsi"/>
          <w:highlight w:val="green"/>
          <w:u w:val="single"/>
        </w:rPr>
        <w:t>voluntarily</w:t>
      </w:r>
      <w:r w:rsidRPr="000310FF">
        <w:rPr>
          <w:rFonts w:asciiTheme="majorHAnsi" w:hAnsiTheme="majorHAnsi" w:cstheme="majorHAnsi"/>
          <w:u w:val="single"/>
        </w:rPr>
        <w:t xml:space="preserve"> in order </w:t>
      </w:r>
      <w:r w:rsidRPr="0062248E">
        <w:rPr>
          <w:rFonts w:asciiTheme="majorHAnsi" w:hAnsiTheme="majorHAnsi" w:cstheme="majorHAnsi"/>
          <w:highlight w:val="green"/>
          <w:u w:val="single"/>
        </w:rPr>
        <w:t>to appear</w:t>
      </w:r>
      <w:r w:rsidRPr="000310FF">
        <w:rPr>
          <w:rFonts w:asciiTheme="majorHAnsi" w:hAnsiTheme="majorHAnsi" w:cstheme="majorHAnsi"/>
          <w:u w:val="single"/>
        </w:rPr>
        <w:t xml:space="preserve"> more </w:t>
      </w:r>
      <w:r w:rsidRPr="0062248E">
        <w:rPr>
          <w:rFonts w:asciiTheme="majorHAnsi" w:hAnsiTheme="majorHAnsi" w:cstheme="majorHAnsi"/>
          <w:highlight w:val="green"/>
          <w:u w:val="single"/>
        </w:rPr>
        <w:t>trustworthy</w:t>
      </w:r>
      <w:r w:rsidRPr="000310FF">
        <w:rPr>
          <w:rFonts w:asciiTheme="majorHAnsi" w:hAnsiTheme="majorHAnsi" w:cstheme="majorHAnsi"/>
          <w:u w:val="single"/>
        </w:rPr>
        <w:t xml:space="preserve"> or responsible to potential clients.</w:t>
      </w:r>
      <w:r w:rsidRPr="000310FF">
        <w:rPr>
          <w:rFonts w:asciiTheme="majorHAnsi" w:hAnsiTheme="majorHAnsi" w:cstheme="majorHAnsi"/>
          <w:sz w:val="16"/>
        </w:rPr>
        <w:t xml:space="preserve"> Conversely, there is a </w:t>
      </w:r>
      <w:r w:rsidRPr="000310FF">
        <w:rPr>
          <w:rFonts w:asciiTheme="majorHAnsi" w:hAnsiTheme="majorHAnsi" w:cstheme="majorHAnsi"/>
          <w:u w:val="single"/>
        </w:rPr>
        <w:t>danger that overly restrictive binding regulations could encourage RPO operators to place themselves under the jurisdiction of countries with more relaxed standards</w:t>
      </w:r>
      <w:r w:rsidRPr="000310FF">
        <w:rPr>
          <w:rFonts w:asciiTheme="majorHAnsi" w:hAnsiTheme="majorHAnsi" w:cstheme="majorHAnsi"/>
          <w:sz w:val="16"/>
        </w:rPr>
        <w:t>. This phenomenon is comparable to “flags of convenience” on terrestrial seas, where ship owners will register their vessels with countries that have lower fees or weaker labor and environmental requirements in order to save costs. This phenomenon means that, perversely, attempts by countries to enforce stronger standards at sea often lead to lower overall adherence to those standards in the world market.28 A similar dynamic in space would be extremely detrimental to security and sustainability, and it must be prevented by maintaining buy-in from RPO operators when developing any binding regulations. Achieving universal acceptance of behavioral 28 Gregory, “Flags of Convenience: The Development of Opent Registries in the Global Maritime Business and Implications for Modern Seafarers.” requirements would also avoid the danger of flags of convenience, but truly global consensus appears illusive.</w:t>
      </w:r>
    </w:p>
    <w:p w14:paraId="61B0B940"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Bottom up approaches are key --- industry norms create binding CIL</w:t>
      </w:r>
    </w:p>
    <w:p w14:paraId="53BFA9D6"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 xml:space="preserve">Tziouras 20 </w:t>
      </w:r>
      <w:r w:rsidRPr="000310FF">
        <w:rPr>
          <w:rFonts w:asciiTheme="majorHAnsi" w:hAnsiTheme="majorHAnsi" w:cstheme="majorHAnsi"/>
          <w:sz w:val="13"/>
          <w:szCs w:val="15"/>
        </w:rPr>
        <w:t>[John Tziouras, Doctor of Law on Space Law at Faculty of Law, Aristotle University of Thessaloniki (A.U.TH.), and former scholar of A.U.TH.'s Research Committee.  “On-Orbit Servicing: Security and Legal Aspects.”  On-Orbit Servicing: Next Generation of Space Activities.  Studies in Space Policy.  Vol. 26. 2020.  https://libgen.li/edition.php?id=138687279]</w:t>
      </w:r>
    </w:p>
    <w:p w14:paraId="7AE34B8F" w14:textId="77777777" w:rsidR="00FD020A" w:rsidRPr="000310FF" w:rsidRDefault="00FD020A" w:rsidP="00FD020A">
      <w:pPr>
        <w:rPr>
          <w:rFonts w:asciiTheme="majorHAnsi" w:hAnsiTheme="majorHAnsi" w:cstheme="majorHAnsi"/>
          <w:u w:val="single"/>
        </w:rPr>
      </w:pPr>
      <w:r w:rsidRPr="000310FF">
        <w:rPr>
          <w:rFonts w:asciiTheme="majorHAnsi" w:hAnsiTheme="majorHAnsi" w:cstheme="majorHAnsi"/>
          <w:u w:val="single"/>
        </w:rPr>
        <w:t xml:space="preserve">In </w:t>
      </w:r>
      <w:r w:rsidRPr="0062248E">
        <w:rPr>
          <w:rFonts w:asciiTheme="majorHAnsi" w:hAnsiTheme="majorHAnsi" w:cstheme="majorHAnsi"/>
          <w:highlight w:val="green"/>
          <w:u w:val="single"/>
        </w:rPr>
        <w:t>the age of privatization</w:t>
      </w:r>
      <w:r w:rsidRPr="000310FF">
        <w:rPr>
          <w:rFonts w:asciiTheme="majorHAnsi" w:hAnsiTheme="majorHAnsi" w:cstheme="majorHAnsi"/>
          <w:u w:val="single"/>
        </w:rPr>
        <w:t xml:space="preserve"> of space activities new </w:t>
      </w:r>
      <w:r w:rsidRPr="0062248E">
        <w:rPr>
          <w:rFonts w:asciiTheme="majorHAnsi" w:hAnsiTheme="majorHAnsi" w:cstheme="majorHAnsi"/>
          <w:highlight w:val="green"/>
          <w:u w:val="single"/>
        </w:rPr>
        <w:t>non-governmental actors</w:t>
      </w:r>
      <w:r w:rsidRPr="000310FF">
        <w:rPr>
          <w:rFonts w:asciiTheme="majorHAnsi" w:hAnsiTheme="majorHAnsi" w:cstheme="majorHAnsi"/>
          <w:u w:val="single"/>
        </w:rPr>
        <w:t xml:space="preserve"> made their presence opening up, or at least planning to </w:t>
      </w:r>
      <w:r w:rsidRPr="0062248E">
        <w:rPr>
          <w:rFonts w:asciiTheme="majorHAnsi" w:hAnsiTheme="majorHAnsi" w:cstheme="majorHAnsi"/>
          <w:highlight w:val="green"/>
          <w:u w:val="single"/>
        </w:rPr>
        <w:t>open up, new markets</w:t>
      </w:r>
      <w:r w:rsidRPr="000310FF">
        <w:rPr>
          <w:rFonts w:asciiTheme="majorHAnsi" w:hAnsiTheme="majorHAnsi" w:cstheme="majorHAnsi"/>
          <w:u w:val="single"/>
        </w:rPr>
        <w:t xml:space="preserve"> in the new Space Industry</w:t>
      </w:r>
      <w:r w:rsidRPr="000310FF">
        <w:rPr>
          <w:rFonts w:asciiTheme="majorHAnsi" w:hAnsiTheme="majorHAnsi" w:cstheme="majorHAnsi"/>
          <w:sz w:val="16"/>
        </w:rPr>
        <w:t xml:space="preserve">. This emerging trend of private enterprises is characterized by creative “out-of-the-box” thinking, leading to revolutionary ideas and concepts. While State “space secrets” are still well-kept, the new Space Industry wants to be what the older traditional space industry is not: a non-bureaucratic and entirely cost-effective and not top-down governmental way of doing things. In an era of coexistence, traditional space industry and New Space Industry turn out to have a symbiotic relationship.47 </w:t>
      </w:r>
      <w:r w:rsidRPr="000310FF">
        <w:rPr>
          <w:rFonts w:asciiTheme="majorHAnsi" w:hAnsiTheme="majorHAnsi" w:cstheme="majorHAnsi"/>
          <w:u w:val="single"/>
        </w:rPr>
        <w:t xml:space="preserve">The same </w:t>
      </w:r>
      <w:r w:rsidRPr="0062248E">
        <w:rPr>
          <w:rFonts w:asciiTheme="majorHAnsi" w:hAnsiTheme="majorHAnsi" w:cstheme="majorHAnsi"/>
          <w:highlight w:val="green"/>
          <w:u w:val="single"/>
        </w:rPr>
        <w:t xml:space="preserve">symbiotic </w:t>
      </w:r>
      <w:r w:rsidRPr="0062248E">
        <w:rPr>
          <w:rFonts w:asciiTheme="majorHAnsi" w:hAnsiTheme="majorHAnsi" w:cstheme="majorHAnsi"/>
          <w:highlight w:val="green"/>
          <w:u w:val="single"/>
        </w:rPr>
        <w:lastRenderedPageBreak/>
        <w:t>relationship</w:t>
      </w:r>
      <w:r w:rsidRPr="000310FF">
        <w:rPr>
          <w:rFonts w:asciiTheme="majorHAnsi" w:hAnsiTheme="majorHAnsi" w:cstheme="majorHAnsi"/>
          <w:u w:val="single"/>
        </w:rPr>
        <w:t xml:space="preserve"> that exists between international space law and national space legislation</w:t>
      </w:r>
      <w:r w:rsidRPr="000310FF">
        <w:rPr>
          <w:rFonts w:asciiTheme="majorHAnsi" w:hAnsiTheme="majorHAnsi" w:cstheme="majorHAnsi"/>
          <w:sz w:val="16"/>
        </w:rPr>
        <w:t>. In this so-called “fourth phase” of space law (Lato Sensu) as von der Dunk explains, the changing role of law-making follows the new trend. So, today, “</w:t>
      </w:r>
      <w:r w:rsidRPr="0062248E">
        <w:rPr>
          <w:rFonts w:asciiTheme="majorHAnsi" w:hAnsiTheme="majorHAnsi" w:cstheme="majorHAnsi"/>
          <w:highlight w:val="green"/>
          <w:u w:val="single"/>
        </w:rPr>
        <w:t>space law</w:t>
      </w:r>
      <w:r w:rsidRPr="000310FF">
        <w:rPr>
          <w:rFonts w:asciiTheme="majorHAnsi" w:hAnsiTheme="majorHAnsi" w:cstheme="majorHAnsi"/>
          <w:u w:val="single"/>
        </w:rPr>
        <w:t xml:space="preserve"> should </w:t>
      </w:r>
      <w:r w:rsidRPr="0062248E">
        <w:rPr>
          <w:rFonts w:asciiTheme="majorHAnsi" w:hAnsiTheme="majorHAnsi" w:cstheme="majorHAnsi"/>
          <w:highlight w:val="green"/>
          <w:u w:val="single"/>
        </w:rPr>
        <w:t>not</w:t>
      </w:r>
      <w:r w:rsidRPr="000310FF">
        <w:rPr>
          <w:rFonts w:asciiTheme="majorHAnsi" w:hAnsiTheme="majorHAnsi" w:cstheme="majorHAnsi"/>
          <w:u w:val="single"/>
        </w:rPr>
        <w:t xml:space="preserve"> be taken to refer </w:t>
      </w:r>
      <w:r w:rsidRPr="0062248E">
        <w:rPr>
          <w:rFonts w:asciiTheme="majorHAnsi" w:hAnsiTheme="majorHAnsi" w:cstheme="majorHAnsi"/>
          <w:highlight w:val="green"/>
          <w:u w:val="single"/>
        </w:rPr>
        <w:t>only</w:t>
      </w:r>
      <w:r w:rsidRPr="000310FF">
        <w:rPr>
          <w:rFonts w:asciiTheme="majorHAnsi" w:hAnsiTheme="majorHAnsi" w:cstheme="majorHAnsi"/>
          <w:u w:val="single"/>
        </w:rPr>
        <w:t xml:space="preserve"> to those global </w:t>
      </w:r>
      <w:r w:rsidRPr="0062248E">
        <w:rPr>
          <w:rFonts w:asciiTheme="majorHAnsi" w:hAnsiTheme="majorHAnsi" w:cstheme="majorHAnsi"/>
          <w:highlight w:val="green"/>
          <w:u w:val="single"/>
        </w:rPr>
        <w:t>treaties</w:t>
      </w:r>
      <w:r w:rsidRPr="000310FF">
        <w:rPr>
          <w:rFonts w:asciiTheme="majorHAnsi" w:hAnsiTheme="majorHAnsi" w:cstheme="majorHAnsi"/>
          <w:u w:val="single"/>
        </w:rPr>
        <w:t>, resolutions and other legal or soft-law developments which principally originated from the bosom of COPUOS, or more precisely from the cooperation between most of the major spacefaring states</w:t>
      </w:r>
      <w:r w:rsidRPr="000310FF">
        <w:rPr>
          <w:rFonts w:asciiTheme="majorHAnsi" w:hAnsiTheme="majorHAnsi" w:cstheme="majorHAnsi"/>
          <w:sz w:val="16"/>
        </w:rPr>
        <w:t xml:space="preserve">.”48 In this case, </w:t>
      </w:r>
      <w:r w:rsidRPr="0062248E">
        <w:rPr>
          <w:rFonts w:asciiTheme="majorHAnsi" w:hAnsiTheme="majorHAnsi" w:cstheme="majorHAnsi"/>
          <w:highlight w:val="green"/>
          <w:u w:val="single"/>
        </w:rPr>
        <w:t>bottom-up lawmaking</w:t>
      </w:r>
      <w:r w:rsidRPr="000310FF">
        <w:rPr>
          <w:rFonts w:asciiTheme="majorHAnsi" w:hAnsiTheme="majorHAnsi" w:cstheme="majorHAnsi"/>
          <w:u w:val="single"/>
        </w:rPr>
        <w:t xml:space="preserve">,49 as an alternative to the traditional top-down law making, do not </w:t>
      </w:r>
      <w:r w:rsidRPr="0062248E">
        <w:rPr>
          <w:rFonts w:asciiTheme="majorHAnsi" w:hAnsiTheme="majorHAnsi" w:cstheme="majorHAnsi"/>
          <w:highlight w:val="green"/>
          <w:u w:val="single"/>
        </w:rPr>
        <w:t>feature</w:t>
      </w:r>
      <w:r w:rsidRPr="000310FF">
        <w:rPr>
          <w:rFonts w:asciiTheme="majorHAnsi" w:hAnsiTheme="majorHAnsi" w:cstheme="majorHAnsi"/>
          <w:u w:val="single"/>
        </w:rPr>
        <w:t xml:space="preserve"> state policymakers but rather </w:t>
      </w:r>
      <w:r w:rsidRPr="0062248E">
        <w:rPr>
          <w:rFonts w:asciiTheme="majorHAnsi" w:hAnsiTheme="majorHAnsi" w:cstheme="majorHAnsi"/>
          <w:highlight w:val="green"/>
          <w:u w:val="single"/>
        </w:rPr>
        <w:t>the</w:t>
      </w:r>
      <w:r w:rsidRPr="000310FF">
        <w:rPr>
          <w:rFonts w:asciiTheme="majorHAnsi" w:hAnsiTheme="majorHAnsi" w:cstheme="majorHAnsi"/>
          <w:u w:val="single"/>
        </w:rPr>
        <w:t xml:space="preserve"> very </w:t>
      </w:r>
      <w:r w:rsidRPr="0062248E">
        <w:rPr>
          <w:rFonts w:asciiTheme="majorHAnsi" w:hAnsiTheme="majorHAnsi" w:cstheme="majorHAnsi"/>
          <w:highlight w:val="green"/>
          <w:u w:val="single"/>
        </w:rPr>
        <w:t>practitioners</w:t>
      </w:r>
      <w:r w:rsidRPr="000310FF">
        <w:rPr>
          <w:rFonts w:asciiTheme="majorHAnsi" w:hAnsiTheme="majorHAnsi" w:cstheme="majorHAnsi"/>
          <w:u w:val="single"/>
        </w:rPr>
        <w:t>-both public and private</w:t>
      </w:r>
      <w:r w:rsidRPr="000310FF">
        <w:rPr>
          <w:rFonts w:asciiTheme="majorHAnsi" w:hAnsiTheme="majorHAnsi" w:cstheme="majorHAnsi"/>
          <w:sz w:val="16"/>
        </w:rPr>
        <w:t xml:space="preserve">. This </w:t>
      </w:r>
      <w:r w:rsidRPr="000310FF">
        <w:rPr>
          <w:rFonts w:asciiTheme="majorHAnsi" w:hAnsiTheme="majorHAnsi" w:cstheme="majorHAnsi"/>
          <w:u w:val="single"/>
        </w:rPr>
        <w:t xml:space="preserve">process has a </w:t>
      </w:r>
      <w:r w:rsidRPr="0062248E">
        <w:rPr>
          <w:rFonts w:asciiTheme="majorHAnsi" w:hAnsiTheme="majorHAnsi" w:cstheme="majorHAnsi"/>
          <w:highlight w:val="green"/>
          <w:u w:val="single"/>
        </w:rPr>
        <w:t>great advantage</w:t>
      </w:r>
      <w:r w:rsidRPr="000310FF">
        <w:rPr>
          <w:rFonts w:asciiTheme="majorHAnsi" w:hAnsiTheme="majorHAnsi" w:cstheme="majorHAnsi"/>
          <w:u w:val="single"/>
        </w:rPr>
        <w:t xml:space="preserve"> concerning the previous experience that practitioners usually have</w:t>
      </w:r>
      <w:r w:rsidRPr="000310FF">
        <w:rPr>
          <w:rFonts w:asciiTheme="majorHAnsi" w:hAnsiTheme="majorHAnsi" w:cstheme="majorHAnsi"/>
          <w:sz w:val="16"/>
        </w:rPr>
        <w:t xml:space="preserve">. As a result, a </w:t>
      </w:r>
      <w:r w:rsidRPr="000310FF">
        <w:rPr>
          <w:rFonts w:asciiTheme="majorHAnsi" w:hAnsiTheme="majorHAnsi" w:cstheme="majorHAnsi"/>
          <w:u w:val="single"/>
        </w:rPr>
        <w:t xml:space="preserve">more detailed, carefully drafting process begins which over time leads to the </w:t>
      </w:r>
      <w:r w:rsidRPr="0062248E">
        <w:rPr>
          <w:rFonts w:asciiTheme="majorHAnsi" w:hAnsiTheme="majorHAnsi" w:cstheme="majorHAnsi"/>
          <w:highlight w:val="green"/>
          <w:u w:val="single"/>
        </w:rPr>
        <w:t>initially non-binding rules becom</w:t>
      </w:r>
      <w:r w:rsidRPr="000310FF">
        <w:rPr>
          <w:rFonts w:asciiTheme="majorHAnsi" w:hAnsiTheme="majorHAnsi" w:cstheme="majorHAnsi"/>
          <w:u w:val="single"/>
        </w:rPr>
        <w:t xml:space="preserve">ing </w:t>
      </w:r>
      <w:r w:rsidRPr="0062248E">
        <w:rPr>
          <w:rFonts w:asciiTheme="majorHAnsi" w:hAnsiTheme="majorHAnsi" w:cstheme="majorHAnsi"/>
          <w:highlight w:val="green"/>
          <w:u w:val="single"/>
        </w:rPr>
        <w:t>law</w:t>
      </w:r>
      <w:r w:rsidRPr="000310FF">
        <w:rPr>
          <w:rFonts w:asciiTheme="majorHAnsi" w:hAnsiTheme="majorHAnsi" w:cstheme="majorHAnsi"/>
          <w:sz w:val="16"/>
        </w:rPr>
        <w:t xml:space="preserve">. In the light of the above mentioned, </w:t>
      </w:r>
      <w:r w:rsidRPr="0062248E">
        <w:rPr>
          <w:rFonts w:asciiTheme="majorHAnsi" w:hAnsiTheme="majorHAnsi" w:cstheme="majorHAnsi"/>
          <w:highlight w:val="green"/>
          <w:u w:val="single"/>
        </w:rPr>
        <w:t>space</w:t>
      </w:r>
      <w:r w:rsidRPr="000310FF">
        <w:rPr>
          <w:rFonts w:asciiTheme="majorHAnsi" w:hAnsiTheme="majorHAnsi" w:cstheme="majorHAnsi"/>
          <w:u w:val="single"/>
        </w:rPr>
        <w:t xml:space="preserve"> nowadays, </w:t>
      </w:r>
      <w:r w:rsidRPr="0062248E">
        <w:rPr>
          <w:rFonts w:asciiTheme="majorHAnsi" w:hAnsiTheme="majorHAnsi" w:cstheme="majorHAnsi"/>
          <w:highlight w:val="green"/>
          <w:u w:val="single"/>
        </w:rPr>
        <w:t>is a privileged area for</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bottom-up</w:t>
      </w:r>
      <w:r w:rsidRPr="000310FF">
        <w:rPr>
          <w:rFonts w:asciiTheme="majorHAnsi" w:hAnsiTheme="majorHAnsi" w:cstheme="majorHAnsi"/>
          <w:u w:val="single"/>
        </w:rPr>
        <w:t xml:space="preserve"> lawmaking for a couple of reasons</w:t>
      </w:r>
      <w:r w:rsidRPr="000310FF">
        <w:rPr>
          <w:rFonts w:asciiTheme="majorHAnsi" w:hAnsiTheme="majorHAnsi" w:cstheme="majorHAnsi"/>
          <w:sz w:val="16"/>
        </w:rPr>
        <w:t xml:space="preserve">: First, </w:t>
      </w:r>
      <w:r w:rsidRPr="000310FF">
        <w:rPr>
          <w:rFonts w:asciiTheme="majorHAnsi" w:hAnsiTheme="majorHAnsi" w:cstheme="majorHAnsi"/>
          <w:u w:val="single"/>
        </w:rPr>
        <w:t>UN space law was adopted at the time when states were the only actors in this field when space activities were carried out mainly for strategic purposes</w:t>
      </w:r>
      <w:r w:rsidRPr="000310FF">
        <w:rPr>
          <w:rFonts w:asciiTheme="majorHAnsi" w:hAnsiTheme="majorHAnsi" w:cstheme="majorHAnsi"/>
          <w:sz w:val="16"/>
        </w:rPr>
        <w:t xml:space="preserve">.50 Today national legislation, state best practices or organization driven efforts (i.e. DARPA51 about OOS), start framing a new legal landscape for commercial activities. Secondly, traditional arms control approaches, on Conference on Disarmament (CD), are still in a stalemate preventing any development in that field.While very useful tools were developed on international UN Committee forums/fora on the Peaceful Uses of Outer Space (COPUOS), the contribution of non-state actors, including institutions (i.e. European Space Policy Institute, Secure World Foundation), should be upgraded. </w:t>
      </w:r>
      <w:r w:rsidRPr="000310FF">
        <w:rPr>
          <w:rFonts w:asciiTheme="majorHAnsi" w:hAnsiTheme="majorHAnsi" w:cstheme="majorHAnsi"/>
          <w:u w:val="single"/>
        </w:rPr>
        <w:t xml:space="preserve">A possible way </w:t>
      </w:r>
      <w:r w:rsidRPr="0062248E">
        <w:rPr>
          <w:rFonts w:asciiTheme="majorHAnsi" w:hAnsiTheme="majorHAnsi" w:cstheme="majorHAnsi"/>
          <w:highlight w:val="green"/>
          <w:u w:val="single"/>
        </w:rPr>
        <w:t>to develop regulatory mechanisms</w:t>
      </w:r>
      <w:r w:rsidRPr="000310FF">
        <w:rPr>
          <w:rFonts w:asciiTheme="majorHAnsi" w:hAnsiTheme="majorHAnsi" w:cstheme="majorHAnsi"/>
          <w:u w:val="single"/>
        </w:rPr>
        <w:t xml:space="preserve"> or </w:t>
      </w:r>
      <w:r w:rsidRPr="0062248E">
        <w:rPr>
          <w:rFonts w:asciiTheme="majorHAnsi" w:hAnsiTheme="majorHAnsi" w:cstheme="majorHAnsi"/>
          <w:highlight w:val="green"/>
          <w:u w:val="single"/>
        </w:rPr>
        <w:t>legal instruments, capable of regulating OOS activities</w:t>
      </w:r>
      <w:r w:rsidRPr="000310FF">
        <w:rPr>
          <w:rFonts w:asciiTheme="majorHAnsi" w:hAnsiTheme="majorHAnsi" w:cstheme="majorHAnsi"/>
          <w:u w:val="single"/>
        </w:rPr>
        <w:t xml:space="preserve">, is to </w:t>
      </w:r>
      <w:r w:rsidRPr="0062248E">
        <w:rPr>
          <w:rFonts w:asciiTheme="majorHAnsi" w:hAnsiTheme="majorHAnsi" w:cstheme="majorHAnsi"/>
          <w:highlight w:val="green"/>
          <w:u w:val="single"/>
        </w:rPr>
        <w:t>involve</w:t>
      </w:r>
      <w:r w:rsidRPr="000310FF">
        <w:rPr>
          <w:rFonts w:asciiTheme="majorHAnsi" w:hAnsiTheme="majorHAnsi" w:cstheme="majorHAnsi"/>
          <w:u w:val="single"/>
        </w:rPr>
        <w:t xml:space="preserve"> all the relevant stakeholders—especially </w:t>
      </w:r>
      <w:r w:rsidRPr="0062248E">
        <w:rPr>
          <w:rFonts w:asciiTheme="majorHAnsi" w:hAnsiTheme="majorHAnsi" w:cstheme="majorHAnsi"/>
          <w:highlight w:val="green"/>
          <w:u w:val="single"/>
        </w:rPr>
        <w:t>non-governmental actors</w:t>
      </w:r>
      <w:r w:rsidRPr="000310FF">
        <w:rPr>
          <w:rFonts w:asciiTheme="majorHAnsi" w:hAnsiTheme="majorHAnsi" w:cstheme="majorHAnsi"/>
          <w:u w:val="single"/>
        </w:rPr>
        <w:t>—</w:t>
      </w:r>
      <w:r w:rsidRPr="0062248E">
        <w:rPr>
          <w:rFonts w:asciiTheme="majorHAnsi" w:hAnsiTheme="majorHAnsi" w:cstheme="majorHAnsi"/>
          <w:highlight w:val="green"/>
          <w:u w:val="single"/>
        </w:rPr>
        <w:t>in a</w:t>
      </w:r>
      <w:r w:rsidRPr="000310FF">
        <w:rPr>
          <w:rFonts w:asciiTheme="majorHAnsi" w:hAnsiTheme="majorHAnsi" w:cstheme="majorHAnsi"/>
          <w:u w:val="single"/>
        </w:rPr>
        <w:t xml:space="preserve">n alternative, </w:t>
      </w:r>
      <w:r w:rsidRPr="0062248E">
        <w:rPr>
          <w:rFonts w:asciiTheme="majorHAnsi" w:hAnsiTheme="majorHAnsi" w:cstheme="majorHAnsi"/>
          <w:highlight w:val="green"/>
          <w:u w:val="single"/>
        </w:rPr>
        <w:t>bottom-up,</w:t>
      </w:r>
      <w:r w:rsidRPr="000310FF">
        <w:rPr>
          <w:rFonts w:asciiTheme="majorHAnsi" w:hAnsiTheme="majorHAnsi" w:cstheme="majorHAnsi"/>
          <w:u w:val="single"/>
        </w:rPr>
        <w:t xml:space="preserve"> lawmaking </w:t>
      </w:r>
      <w:r w:rsidRPr="0062248E">
        <w:rPr>
          <w:rFonts w:asciiTheme="majorHAnsi" w:hAnsiTheme="majorHAnsi" w:cstheme="majorHAnsi"/>
          <w:highlight w:val="green"/>
          <w:u w:val="single"/>
        </w:rPr>
        <w:t>approach based</w:t>
      </w:r>
      <w:r w:rsidRPr="000310FF">
        <w:rPr>
          <w:rFonts w:asciiTheme="majorHAnsi" w:hAnsiTheme="majorHAnsi" w:cstheme="majorHAnsi"/>
          <w:u w:val="single"/>
        </w:rPr>
        <w:t xml:space="preserve"> initially </w:t>
      </w:r>
      <w:r w:rsidRPr="0062248E">
        <w:rPr>
          <w:rFonts w:asciiTheme="majorHAnsi" w:hAnsiTheme="majorHAnsi" w:cstheme="majorHAnsi"/>
          <w:highlight w:val="green"/>
          <w:u w:val="single"/>
        </w:rPr>
        <w:t>on</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informal</w:t>
      </w:r>
      <w:r w:rsidRPr="000310FF">
        <w:rPr>
          <w:rFonts w:asciiTheme="majorHAnsi" w:hAnsiTheme="majorHAnsi" w:cstheme="majorHAnsi"/>
          <w:u w:val="single"/>
        </w:rPr>
        <w:t xml:space="preserve">, practice-based </w:t>
      </w:r>
      <w:r w:rsidRPr="0062248E">
        <w:rPr>
          <w:rFonts w:asciiTheme="majorHAnsi" w:hAnsiTheme="majorHAnsi" w:cstheme="majorHAnsi"/>
          <w:highlight w:val="green"/>
          <w:u w:val="single"/>
        </w:rPr>
        <w:t>rules</w:t>
      </w:r>
      <w:r w:rsidRPr="000310FF">
        <w:rPr>
          <w:rFonts w:asciiTheme="majorHAnsi" w:hAnsiTheme="majorHAnsi" w:cstheme="majorHAnsi"/>
          <w:u w:val="single"/>
        </w:rPr>
        <w:t xml:space="preserve"> which </w:t>
      </w:r>
      <w:r w:rsidRPr="0062248E">
        <w:rPr>
          <w:rFonts w:asciiTheme="majorHAnsi" w:hAnsiTheme="majorHAnsi" w:cstheme="majorHAnsi"/>
          <w:highlight w:val="green"/>
          <w:u w:val="single"/>
        </w:rPr>
        <w:t>lead to</w:t>
      </w:r>
      <w:r w:rsidRPr="000310FF">
        <w:rPr>
          <w:rFonts w:asciiTheme="majorHAnsi" w:hAnsiTheme="majorHAnsi" w:cstheme="majorHAnsi"/>
          <w:u w:val="single"/>
        </w:rPr>
        <w:t xml:space="preserve"> more formal </w:t>
      </w:r>
      <w:r w:rsidRPr="0062248E">
        <w:rPr>
          <w:rFonts w:asciiTheme="majorHAnsi" w:hAnsiTheme="majorHAnsi" w:cstheme="majorHAnsi"/>
          <w:highlight w:val="green"/>
          <w:u w:val="single"/>
        </w:rPr>
        <w:t>legal</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instruments at</w:t>
      </w:r>
      <w:r w:rsidRPr="000310FF">
        <w:rPr>
          <w:rFonts w:asciiTheme="majorHAnsi" w:hAnsiTheme="majorHAnsi" w:cstheme="majorHAnsi"/>
          <w:u w:val="single"/>
        </w:rPr>
        <w:t xml:space="preserve"> </w:t>
      </w:r>
      <w:r w:rsidRPr="0062248E">
        <w:rPr>
          <w:rFonts w:asciiTheme="majorHAnsi" w:hAnsiTheme="majorHAnsi" w:cstheme="majorHAnsi"/>
          <w:highlight w:val="green"/>
          <w:u w:val="single"/>
        </w:rPr>
        <w:t>national or international level</w:t>
      </w:r>
      <w:r w:rsidRPr="000310FF">
        <w:rPr>
          <w:rFonts w:asciiTheme="majorHAnsi" w:hAnsiTheme="majorHAnsi" w:cstheme="majorHAnsi"/>
          <w:sz w:val="16"/>
        </w:rPr>
        <w:t xml:space="preserve">. There are </w:t>
      </w:r>
      <w:r w:rsidRPr="000310FF">
        <w:rPr>
          <w:rFonts w:asciiTheme="majorHAnsi" w:hAnsiTheme="majorHAnsi" w:cstheme="majorHAnsi"/>
          <w:u w:val="single"/>
        </w:rPr>
        <w:t>analogous success stories</w:t>
      </w:r>
      <w:r w:rsidRPr="000310FF">
        <w:rPr>
          <w:rFonts w:asciiTheme="majorHAnsi" w:hAnsiTheme="majorHAnsi" w:cstheme="majorHAnsi"/>
          <w:sz w:val="16"/>
        </w:rPr>
        <w:t xml:space="preserve"> in the realm of international trade law. Janet Koven Levit, in a very useful article mentioned that </w:t>
      </w:r>
      <w:r w:rsidRPr="000310FF">
        <w:rPr>
          <w:rFonts w:asciiTheme="majorHAnsi" w:hAnsiTheme="majorHAnsi" w:cstheme="majorHAnsi"/>
          <w:u w:val="single"/>
        </w:rPr>
        <w:t>bottom-up lawmaking generates a specific, technical regulatory system</w:t>
      </w:r>
      <w:r w:rsidRPr="000310FF">
        <w:rPr>
          <w:rFonts w:asciiTheme="majorHAnsi" w:hAnsiTheme="majorHAnsi" w:cstheme="majorHAnsi"/>
          <w:sz w:val="16"/>
        </w:rPr>
        <w:t xml:space="preserve">. As she pointed out, “transnational legal processes typically begin with a treaty or some other legal instrument that triggers a trickle-down process whereby domestic legal systems absorb international law. In contrast, </w:t>
      </w:r>
      <w:r w:rsidRPr="000310FF">
        <w:rPr>
          <w:rFonts w:asciiTheme="majorHAnsi" w:hAnsiTheme="majorHAnsi" w:cstheme="majorHAnsi"/>
          <w:u w:val="single"/>
        </w:rPr>
        <w:t xml:space="preserve">bottom-up lawmaking features </w:t>
      </w:r>
      <w:r w:rsidRPr="0062248E">
        <w:rPr>
          <w:rFonts w:asciiTheme="majorHAnsi" w:hAnsiTheme="majorHAnsi" w:cstheme="majorHAnsi"/>
          <w:highlight w:val="green"/>
          <w:u w:val="single"/>
        </w:rPr>
        <w:t>soft rules ascending</w:t>
      </w:r>
      <w:r w:rsidRPr="000310FF">
        <w:rPr>
          <w:rFonts w:asciiTheme="majorHAnsi" w:hAnsiTheme="majorHAnsi" w:cstheme="majorHAnsi"/>
          <w:u w:val="single"/>
        </w:rPr>
        <w:t xml:space="preserve"> to legal status.”5</w:t>
      </w:r>
      <w:r w:rsidRPr="000310FF">
        <w:rPr>
          <w:rFonts w:asciiTheme="majorHAnsi" w:hAnsiTheme="majorHAnsi" w:cstheme="majorHAnsi"/>
          <w:sz w:val="16"/>
        </w:rPr>
        <w:t xml:space="preserve">2 Such processes start with a relatively small, homogenous lawmaking group which creates substantive rules, which are essentially organic norms emanating from the practices of the respective practitioners. While Levit studies the success of bottomup lawmaking practice in the case of several international trade legal treaties, </w:t>
      </w:r>
      <w:r w:rsidRPr="000310FF">
        <w:rPr>
          <w:rFonts w:asciiTheme="majorHAnsi" w:hAnsiTheme="majorHAnsi" w:cstheme="majorHAnsi"/>
          <w:u w:val="single"/>
        </w:rPr>
        <w:t xml:space="preserve">there seem to be various analogies with </w:t>
      </w:r>
      <w:r w:rsidRPr="0062248E">
        <w:rPr>
          <w:rFonts w:asciiTheme="majorHAnsi" w:hAnsiTheme="majorHAnsi" w:cstheme="majorHAnsi"/>
          <w:highlight w:val="green"/>
          <w:u w:val="single"/>
        </w:rPr>
        <w:t>OOS</w:t>
      </w:r>
      <w:r w:rsidRPr="000310FF">
        <w:rPr>
          <w:rFonts w:asciiTheme="majorHAnsi" w:hAnsiTheme="majorHAnsi" w:cstheme="majorHAnsi"/>
          <w:u w:val="single"/>
        </w:rPr>
        <w:t>.</w:t>
      </w:r>
      <w:r w:rsidRPr="000310FF">
        <w:rPr>
          <w:rFonts w:asciiTheme="majorHAnsi" w:hAnsiTheme="majorHAnsi" w:cstheme="majorHAnsi"/>
          <w:sz w:val="16"/>
        </w:rPr>
        <w:t xml:space="preserve"> In that sense, </w:t>
      </w:r>
      <w:r w:rsidRPr="000310FF">
        <w:rPr>
          <w:rFonts w:asciiTheme="majorHAnsi" w:hAnsiTheme="majorHAnsi" w:cstheme="majorHAnsi"/>
          <w:u w:val="single"/>
        </w:rPr>
        <w:t xml:space="preserve">non-state </w:t>
      </w:r>
      <w:r w:rsidRPr="0062248E">
        <w:rPr>
          <w:rFonts w:asciiTheme="majorHAnsi" w:hAnsiTheme="majorHAnsi" w:cstheme="majorHAnsi"/>
          <w:highlight w:val="green"/>
          <w:u w:val="single"/>
        </w:rPr>
        <w:t>actors</w:t>
      </w:r>
      <w:r w:rsidRPr="000310FF">
        <w:rPr>
          <w:rFonts w:asciiTheme="majorHAnsi" w:hAnsiTheme="majorHAnsi" w:cstheme="majorHAnsi"/>
          <w:u w:val="single"/>
        </w:rPr>
        <w:t>,</w:t>
      </w:r>
      <w:r w:rsidRPr="000310FF">
        <w:rPr>
          <w:rFonts w:asciiTheme="majorHAnsi" w:hAnsiTheme="majorHAnsi" w:cstheme="majorHAnsi"/>
          <w:sz w:val="16"/>
        </w:rPr>
        <w:t xml:space="preserve"> such as those mentioned above, </w:t>
      </w:r>
      <w:r w:rsidRPr="000310FF">
        <w:rPr>
          <w:rFonts w:asciiTheme="majorHAnsi" w:hAnsiTheme="majorHAnsi" w:cstheme="majorHAnsi"/>
          <w:u w:val="single"/>
        </w:rPr>
        <w:t xml:space="preserve">as well as OOS </w:t>
      </w:r>
      <w:r w:rsidRPr="0062248E">
        <w:rPr>
          <w:rFonts w:asciiTheme="majorHAnsi" w:hAnsiTheme="majorHAnsi" w:cstheme="majorHAnsi"/>
          <w:highlight w:val="green"/>
          <w:u w:val="single"/>
        </w:rPr>
        <w:t>practitioners</w:t>
      </w:r>
      <w:r w:rsidRPr="000310FF">
        <w:rPr>
          <w:rFonts w:asciiTheme="majorHAnsi" w:hAnsiTheme="majorHAnsi" w:cstheme="majorHAnsi"/>
          <w:sz w:val="16"/>
        </w:rPr>
        <w:t xml:space="preserve"> (even from the public sector) </w:t>
      </w:r>
      <w:r w:rsidRPr="000310FF">
        <w:rPr>
          <w:rFonts w:asciiTheme="majorHAnsi" w:hAnsiTheme="majorHAnsi" w:cstheme="majorHAnsi"/>
          <w:u w:val="single"/>
        </w:rPr>
        <w:t xml:space="preserve">could </w:t>
      </w:r>
      <w:r w:rsidRPr="0062248E">
        <w:rPr>
          <w:rFonts w:asciiTheme="majorHAnsi" w:hAnsiTheme="majorHAnsi" w:cstheme="majorHAnsi"/>
          <w:highlight w:val="green"/>
          <w:u w:val="single"/>
        </w:rPr>
        <w:t>initiate a process</w:t>
      </w:r>
      <w:r w:rsidRPr="000310FF">
        <w:rPr>
          <w:rFonts w:asciiTheme="majorHAnsi" w:hAnsiTheme="majorHAnsi" w:cstheme="majorHAnsi"/>
          <w:u w:val="single"/>
        </w:rPr>
        <w:t>, pursued outside the existing multilateral fora</w:t>
      </w:r>
      <w:r w:rsidRPr="000310FF">
        <w:rPr>
          <w:rFonts w:asciiTheme="majorHAnsi" w:hAnsiTheme="majorHAnsi" w:cstheme="majorHAnsi"/>
          <w:sz w:val="16"/>
        </w:rPr>
        <w:t xml:space="preserve">, bypassing at least stalemates on PAROS. Also, </w:t>
      </w:r>
      <w:r w:rsidRPr="000310FF">
        <w:rPr>
          <w:rFonts w:asciiTheme="majorHAnsi" w:hAnsiTheme="majorHAnsi" w:cstheme="majorHAnsi"/>
          <w:u w:val="single"/>
        </w:rPr>
        <w:t>given the divergent purpose relative to ADR, OOS bottom-up lawmaking process initiative could be studied autonomously, as this is mainly this book’s aim.</w:t>
      </w:r>
      <w:r w:rsidRPr="000310FF">
        <w:rPr>
          <w:rFonts w:asciiTheme="majorHAnsi" w:hAnsiTheme="majorHAnsi" w:cstheme="majorHAnsi"/>
          <w:sz w:val="16"/>
        </w:rPr>
        <w:t xml:space="preserve"> While there is a recently beautiful work on ADR, </w:t>
      </w:r>
      <w:r w:rsidRPr="000310FF">
        <w:rPr>
          <w:rFonts w:asciiTheme="majorHAnsi" w:hAnsiTheme="majorHAnsi" w:cstheme="majorHAnsi"/>
          <w:u w:val="single"/>
        </w:rPr>
        <w:t>OOS should be studied under its own theoretical, strategic, legal and political context.</w:t>
      </w:r>
    </w:p>
    <w:p w14:paraId="7CD69E76"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Unknown legal thresholds for escalation make inadvertent escalation highly likely --- plan solves by codifying norms</w:t>
      </w:r>
    </w:p>
    <w:p w14:paraId="508A1C43"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MacDonald ’18</w:t>
      </w:r>
      <w:r w:rsidRPr="000310FF">
        <w:rPr>
          <w:rFonts w:asciiTheme="majorHAnsi" w:hAnsiTheme="majorHAnsi" w:cstheme="majorHAnsi"/>
        </w:rPr>
        <w:t xml:space="preserve"> – senior director of the Nonproliferation and Arms Control Project with the Center for Conflict Analysis and Prevention, Adjunct Lecturer at Johns Hopkins School of Advanced International Studies</w:t>
      </w:r>
    </w:p>
    <w:p w14:paraId="5D6B18DE" w14:textId="77777777" w:rsidR="00FD020A" w:rsidRPr="000310FF" w:rsidRDefault="00FD020A" w:rsidP="00FD020A">
      <w:pPr>
        <w:rPr>
          <w:rFonts w:asciiTheme="majorHAnsi" w:hAnsiTheme="majorHAnsi" w:cstheme="majorHAnsi"/>
        </w:rPr>
      </w:pPr>
      <w:r w:rsidRPr="000310FF">
        <w:rPr>
          <w:rFonts w:asciiTheme="majorHAnsi" w:hAnsiTheme="majorHAnsi" w:cstheme="majorHAnsi"/>
        </w:rPr>
        <w:t xml:space="preserve">Bruce MacDonald, “Chapter 2. Space and Escalation” in </w:t>
      </w:r>
      <w:r w:rsidRPr="000310FF">
        <w:rPr>
          <w:rFonts w:asciiTheme="majorHAnsi" w:hAnsiTheme="majorHAnsi" w:cstheme="majorHAnsi"/>
          <w:i/>
          <w:iCs/>
        </w:rPr>
        <w:t>Outer Space; Earthly Escalation? Chinese Perspectives on Space Operations and Escalation</w:t>
      </w:r>
      <w:r w:rsidRPr="000310FF">
        <w:rPr>
          <w:rFonts w:asciiTheme="majorHAnsi" w:hAnsiTheme="majorHAnsi" w:cstheme="majorHAnsi"/>
        </w:rPr>
        <w:t xml:space="preserve">, A Strategic Multilayer Assessment (SMA) Periodic Publication, August 2018, </w:t>
      </w:r>
      <w:hyperlink r:id="rId17" w:history="1">
        <w:r w:rsidRPr="000310FF">
          <w:rPr>
            <w:rStyle w:val="Hyperlink"/>
            <w:rFonts w:asciiTheme="majorHAnsi" w:hAnsiTheme="majorHAnsi" w:cstheme="majorHAnsi"/>
          </w:rPr>
          <w:t>https://nsiteam.com/social/wp-content/uploads/2018/08/SMA-White-Paper_Chinese-Persepectives-on-Space_-Aug-2018.pdf</w:t>
        </w:r>
      </w:hyperlink>
    </w:p>
    <w:p w14:paraId="70A5F761" w14:textId="77777777" w:rsidR="00FD020A" w:rsidRPr="000310FF" w:rsidRDefault="00FD020A" w:rsidP="00FD020A">
      <w:pPr>
        <w:rPr>
          <w:rFonts w:asciiTheme="majorHAnsi" w:hAnsiTheme="majorHAnsi" w:cstheme="majorHAnsi"/>
        </w:rPr>
      </w:pPr>
    </w:p>
    <w:p w14:paraId="2A10324F"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lastRenderedPageBreak/>
        <w:t xml:space="preserve">Another dimension of the problem is the issue of the scale of the attack, both qualitatively and quantitatively. </w:t>
      </w:r>
      <w:r w:rsidRPr="000310FF">
        <w:rPr>
          <w:rStyle w:val="StyleUnderline"/>
          <w:rFonts w:asciiTheme="majorHAnsi" w:hAnsiTheme="majorHAnsi" w:cstheme="majorHAnsi"/>
        </w:rPr>
        <w:t>While</w:t>
      </w:r>
      <w:r w:rsidRPr="000310FF">
        <w:rPr>
          <w:rFonts w:asciiTheme="majorHAnsi" w:hAnsiTheme="majorHAnsi" w:cstheme="majorHAnsi"/>
          <w:sz w:val="16"/>
        </w:rPr>
        <w:t xml:space="preserve"> </w:t>
      </w:r>
      <w:r w:rsidRPr="000310FF">
        <w:rPr>
          <w:rStyle w:val="StyleUnderline"/>
          <w:rFonts w:asciiTheme="majorHAnsi" w:hAnsiTheme="majorHAnsi" w:cstheme="majorHAnsi"/>
        </w:rPr>
        <w:t>jamming one or two satellites in isolation appears unlikely to quickly escalate</w:t>
      </w:r>
      <w:r w:rsidRPr="000310FF">
        <w:rPr>
          <w:rFonts w:asciiTheme="majorHAnsi" w:hAnsiTheme="majorHAnsi" w:cstheme="majorHAnsi"/>
          <w:sz w:val="16"/>
        </w:rPr>
        <w:t xml:space="preserve"> into all-out space war (given the longstanding role of electronic warfare in past conflicts), </w:t>
      </w:r>
      <w:r w:rsidRPr="0062248E">
        <w:rPr>
          <w:rStyle w:val="Emphasis"/>
          <w:rFonts w:asciiTheme="majorHAnsi" w:hAnsiTheme="majorHAnsi" w:cstheme="majorHAnsi"/>
          <w:highlight w:val="green"/>
        </w:rPr>
        <w:t>attacking multiple</w:t>
      </w:r>
      <w:r w:rsidRPr="000310FF">
        <w:rPr>
          <w:rFonts w:asciiTheme="majorHAnsi" w:hAnsiTheme="majorHAnsi" w:cstheme="majorHAnsi"/>
          <w:sz w:val="16"/>
        </w:rPr>
        <w:t xml:space="preserve"> intelligence-gathering </w:t>
      </w:r>
      <w:r w:rsidRPr="0062248E">
        <w:rPr>
          <w:rStyle w:val="Emphasis"/>
          <w:rFonts w:asciiTheme="majorHAnsi" w:hAnsiTheme="majorHAnsi" w:cstheme="majorHAnsi"/>
          <w:highlight w:val="green"/>
        </w:rPr>
        <w:t>satellites would carry a far higher risk of escalation</w:t>
      </w:r>
      <w:r w:rsidRPr="000310FF">
        <w:rPr>
          <w:rFonts w:asciiTheme="majorHAnsi" w:hAnsiTheme="majorHAnsi" w:cstheme="majorHAnsi"/>
          <w:sz w:val="16"/>
        </w:rPr>
        <w:t xml:space="preserve">. </w:t>
      </w:r>
      <w:r w:rsidRPr="0062248E">
        <w:rPr>
          <w:rStyle w:val="StyleUnderline"/>
          <w:rFonts w:asciiTheme="majorHAnsi" w:hAnsiTheme="majorHAnsi" w:cstheme="majorHAnsi"/>
          <w:highlight w:val="green"/>
        </w:rPr>
        <w:t>Somewhere</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between</w:t>
      </w:r>
      <w:r w:rsidRPr="000310FF">
        <w:rPr>
          <w:rStyle w:val="StyleUnderline"/>
          <w:rFonts w:asciiTheme="majorHAnsi" w:hAnsiTheme="majorHAnsi" w:cstheme="majorHAnsi"/>
        </w:rPr>
        <w:t xml:space="preserve"> these two extremes</w:t>
      </w:r>
      <w:r w:rsidRPr="000310FF">
        <w:rPr>
          <w:rFonts w:asciiTheme="majorHAnsi" w:hAnsiTheme="majorHAnsi" w:cstheme="majorHAnsi"/>
          <w:sz w:val="16"/>
        </w:rPr>
        <w:t xml:space="preserve">, however, </w:t>
      </w:r>
      <w:r w:rsidRPr="0062248E">
        <w:rPr>
          <w:rStyle w:val="StyleUnderline"/>
          <w:rFonts w:asciiTheme="majorHAnsi" w:hAnsiTheme="majorHAnsi" w:cstheme="majorHAnsi"/>
          <w:highlight w:val="green"/>
        </w:rPr>
        <w:t xml:space="preserve">is an </w:t>
      </w:r>
      <w:r w:rsidRPr="0062248E">
        <w:rPr>
          <w:rStyle w:val="Emphasis"/>
          <w:rFonts w:asciiTheme="majorHAnsi" w:hAnsiTheme="majorHAnsi" w:cstheme="majorHAnsi"/>
          <w:highlight w:val="green"/>
        </w:rPr>
        <w:t>uncertain and unknowable boundary</w:t>
      </w:r>
      <w:r w:rsidRPr="000310FF">
        <w:rPr>
          <w:rFonts w:asciiTheme="majorHAnsi" w:hAnsiTheme="majorHAnsi" w:cstheme="majorHAnsi"/>
          <w:sz w:val="16"/>
        </w:rPr>
        <w:t xml:space="preserve"> </w:t>
      </w:r>
      <w:r w:rsidRPr="000310FF">
        <w:rPr>
          <w:rStyle w:val="StyleUnderline"/>
          <w:rFonts w:asciiTheme="majorHAnsi" w:hAnsiTheme="majorHAnsi" w:cstheme="majorHAnsi"/>
        </w:rPr>
        <w:t>that</w:t>
      </w:r>
      <w:r w:rsidRPr="000310FF">
        <w:rPr>
          <w:rFonts w:asciiTheme="majorHAnsi" w:hAnsiTheme="majorHAnsi" w:cstheme="majorHAnsi"/>
          <w:sz w:val="16"/>
        </w:rPr>
        <w:t xml:space="preserve"> </w:t>
      </w:r>
      <w:r w:rsidRPr="000310FF">
        <w:rPr>
          <w:rStyle w:val="StyleUnderline"/>
          <w:rFonts w:asciiTheme="majorHAnsi" w:hAnsiTheme="majorHAnsi" w:cstheme="majorHAnsi"/>
        </w:rPr>
        <w:t>divides offensive space actions that modestly threaten stability from those that are clearly destabilizing and escalatory</w:t>
      </w:r>
      <w:r w:rsidRPr="000310FF">
        <w:rPr>
          <w:rFonts w:asciiTheme="majorHAnsi" w:hAnsiTheme="majorHAnsi" w:cstheme="majorHAnsi"/>
          <w:sz w:val="16"/>
        </w:rPr>
        <w:t xml:space="preserve">. In this unpredictable environment, </w:t>
      </w:r>
      <w:r w:rsidRPr="0062248E">
        <w:rPr>
          <w:rStyle w:val="StyleUnderline"/>
          <w:rFonts w:asciiTheme="majorHAnsi" w:hAnsiTheme="majorHAnsi" w:cstheme="majorHAnsi"/>
          <w:highlight w:val="green"/>
        </w:rPr>
        <w:t>a country</w:t>
      </w:r>
      <w:r w:rsidRPr="000310FF">
        <w:rPr>
          <w:rStyle w:val="StyleUnderline"/>
          <w:rFonts w:asciiTheme="majorHAnsi" w:hAnsiTheme="majorHAnsi" w:cstheme="majorHAnsi"/>
        </w:rPr>
        <w:t xml:space="preserve"> </w:t>
      </w:r>
      <w:r w:rsidRPr="000310FF">
        <w:rPr>
          <w:rFonts w:asciiTheme="majorHAnsi" w:hAnsiTheme="majorHAnsi" w:cstheme="majorHAnsi"/>
          <w:sz w:val="16"/>
        </w:rPr>
        <w:t>with no desire to spark an all-out space war</w:t>
      </w:r>
      <w:r w:rsidRPr="000310FF">
        <w:rPr>
          <w:rStyle w:val="StyleUnderline"/>
          <w:rFonts w:asciiTheme="majorHAnsi" w:hAnsiTheme="majorHAnsi" w:cstheme="majorHAnsi"/>
        </w:rPr>
        <w:t xml:space="preserve"> </w:t>
      </w:r>
      <w:r w:rsidRPr="0062248E">
        <w:rPr>
          <w:rStyle w:val="StyleUnderline"/>
          <w:rFonts w:asciiTheme="majorHAnsi" w:hAnsiTheme="majorHAnsi" w:cstheme="majorHAnsi"/>
          <w:highlight w:val="green"/>
        </w:rPr>
        <w:t>may</w:t>
      </w:r>
      <w:r w:rsidRPr="000310FF">
        <w:rPr>
          <w:rStyle w:val="StyleUnderline"/>
          <w:rFonts w:asciiTheme="majorHAnsi" w:hAnsiTheme="majorHAnsi" w:cstheme="majorHAnsi"/>
        </w:rPr>
        <w:t xml:space="preserve"> still </w:t>
      </w:r>
      <w:r w:rsidRPr="0062248E">
        <w:rPr>
          <w:rStyle w:val="StyleUnderline"/>
          <w:rFonts w:asciiTheme="majorHAnsi" w:hAnsiTheme="majorHAnsi" w:cstheme="majorHAnsi"/>
          <w:highlight w:val="green"/>
        </w:rPr>
        <w:t>prompt</w:t>
      </w:r>
      <w:r w:rsidRPr="000310FF">
        <w:rPr>
          <w:rStyle w:val="StyleUnderline"/>
          <w:rFonts w:asciiTheme="majorHAnsi" w:hAnsiTheme="majorHAnsi" w:cstheme="majorHAnsi"/>
        </w:rPr>
        <w:t xml:space="preserve"> rapid </w:t>
      </w:r>
      <w:r w:rsidRPr="0062248E">
        <w:rPr>
          <w:rStyle w:val="StyleUnderline"/>
          <w:rFonts w:asciiTheme="majorHAnsi" w:hAnsiTheme="majorHAnsi" w:cstheme="majorHAnsi"/>
          <w:highlight w:val="green"/>
        </w:rPr>
        <w:t>escalation</w:t>
      </w:r>
      <w:r w:rsidRPr="0062248E">
        <w:rPr>
          <w:rFonts w:asciiTheme="majorHAnsi" w:hAnsiTheme="majorHAnsi" w:cstheme="majorHAnsi"/>
          <w:sz w:val="16"/>
          <w:highlight w:val="green"/>
        </w:rPr>
        <w:t xml:space="preserve"> </w:t>
      </w:r>
      <w:r w:rsidRPr="0062248E">
        <w:rPr>
          <w:rStyle w:val="StyleUnderline"/>
          <w:rFonts w:asciiTheme="majorHAnsi" w:hAnsiTheme="majorHAnsi" w:cstheme="majorHAnsi"/>
          <w:highlight w:val="green"/>
        </w:rPr>
        <w:t xml:space="preserve">with </w:t>
      </w:r>
      <w:r w:rsidRPr="0062248E">
        <w:rPr>
          <w:rStyle w:val="Emphasis"/>
          <w:rFonts w:asciiTheme="majorHAnsi" w:hAnsiTheme="majorHAnsi" w:cstheme="majorHAnsi"/>
          <w:highlight w:val="green"/>
        </w:rPr>
        <w:t>modest offensive actions</w:t>
      </w:r>
      <w:r w:rsidRPr="0062248E">
        <w:rPr>
          <w:rStyle w:val="StyleUnderline"/>
          <w:rFonts w:asciiTheme="majorHAnsi" w:hAnsiTheme="majorHAnsi" w:cstheme="majorHAnsi"/>
          <w:highlight w:val="green"/>
        </w:rPr>
        <w:t xml:space="preserve"> that </w:t>
      </w:r>
      <w:r w:rsidRPr="0062248E">
        <w:rPr>
          <w:rStyle w:val="Emphasis"/>
          <w:rFonts w:asciiTheme="majorHAnsi" w:hAnsiTheme="majorHAnsi" w:cstheme="majorHAnsi"/>
          <w:highlight w:val="green"/>
        </w:rPr>
        <w:t>inadvertently cross an unknown threshold</w:t>
      </w:r>
      <w:r w:rsidRPr="000310FF">
        <w:rPr>
          <w:rFonts w:asciiTheme="majorHAnsi" w:hAnsiTheme="majorHAnsi" w:cstheme="majorHAnsi"/>
          <w:sz w:val="16"/>
        </w:rPr>
        <w:t xml:space="preserve">. In addition, for technological, commercial, and other reasons the space and cyber domains are evolving far more rapidly than the conventional and nuclear domains, potentially rendering space and cyber strategies ineffective or irrelevant within a few years. In both space and cyberspace, </w:t>
      </w:r>
      <w:r w:rsidRPr="0062248E">
        <w:rPr>
          <w:rStyle w:val="Emphasis"/>
          <w:rFonts w:asciiTheme="majorHAnsi" w:hAnsiTheme="majorHAnsi" w:cstheme="majorHAnsi"/>
          <w:highlight w:val="green"/>
        </w:rPr>
        <w:t>we may learn firsthand how much escalation is too much</w:t>
      </w:r>
      <w:r w:rsidRPr="000310FF">
        <w:rPr>
          <w:rStyle w:val="Emphasis"/>
          <w:rFonts w:asciiTheme="majorHAnsi" w:hAnsiTheme="majorHAnsi" w:cstheme="majorHAnsi"/>
        </w:rPr>
        <w:t xml:space="preserve"> only </w:t>
      </w:r>
      <w:r w:rsidRPr="0062248E">
        <w:rPr>
          <w:rStyle w:val="Emphasis"/>
          <w:rFonts w:asciiTheme="majorHAnsi" w:hAnsiTheme="majorHAnsi" w:cstheme="majorHAnsi"/>
          <w:highlight w:val="green"/>
        </w:rPr>
        <w:t>after it is too late to stop</w:t>
      </w:r>
      <w:r w:rsidRPr="000310FF">
        <w:rPr>
          <w:rFonts w:asciiTheme="majorHAnsi" w:hAnsiTheme="majorHAnsi" w:cstheme="majorHAnsi"/>
          <w:sz w:val="16"/>
        </w:rPr>
        <w:t xml:space="preserve">. Evolving space dynamics could undermine whatever current understanding we may have of crisis and strategic stability in space, and </w:t>
      </w:r>
      <w:r w:rsidRPr="000310FF">
        <w:rPr>
          <w:rStyle w:val="StyleUnderline"/>
          <w:rFonts w:asciiTheme="majorHAnsi" w:hAnsiTheme="majorHAnsi" w:cstheme="majorHAnsi"/>
        </w:rPr>
        <w:t>this imperfect grasp of general principles can only add to our uncertainty about the space</w:t>
      </w:r>
      <w:r w:rsidRPr="000310FF">
        <w:rPr>
          <w:rFonts w:asciiTheme="majorHAnsi" w:hAnsiTheme="majorHAnsi" w:cstheme="majorHAnsi"/>
          <w:sz w:val="16"/>
        </w:rPr>
        <w:t xml:space="preserve"> and cyber offensive </w:t>
      </w:r>
      <w:r w:rsidRPr="000310FF">
        <w:rPr>
          <w:rStyle w:val="StyleUnderline"/>
          <w:rFonts w:asciiTheme="majorHAnsi" w:hAnsiTheme="majorHAnsi" w:cstheme="majorHAnsi"/>
        </w:rPr>
        <w:t>capabilities of particular adversaries</w:t>
      </w:r>
      <w:r w:rsidRPr="000310FF">
        <w:rPr>
          <w:rFonts w:asciiTheme="majorHAnsi" w:hAnsiTheme="majorHAnsi" w:cstheme="majorHAnsi"/>
          <w:sz w:val="16"/>
        </w:rPr>
        <w:t xml:space="preserve">. Therefore, </w:t>
      </w:r>
      <w:r w:rsidRPr="0062248E">
        <w:rPr>
          <w:rStyle w:val="StyleUnderline"/>
          <w:rFonts w:asciiTheme="majorHAnsi" w:hAnsiTheme="majorHAnsi" w:cstheme="majorHAnsi"/>
          <w:highlight w:val="green"/>
        </w:rPr>
        <w:t>uncertainty, bluffs, and worst-case thinking are bound to remain</w:t>
      </w:r>
      <w:r w:rsidRPr="000310FF">
        <w:rPr>
          <w:rStyle w:val="StyleUnderline"/>
          <w:rFonts w:asciiTheme="majorHAnsi" w:hAnsiTheme="majorHAnsi" w:cstheme="majorHAnsi"/>
        </w:rPr>
        <w:t xml:space="preserve"> prominent forces</w:t>
      </w:r>
      <w:r w:rsidRPr="000310FF">
        <w:rPr>
          <w:rFonts w:asciiTheme="majorHAnsi" w:hAnsiTheme="majorHAnsi" w:cstheme="majorHAnsi"/>
          <w:sz w:val="16"/>
        </w:rPr>
        <w:t xml:space="preserve"> in the strategic landscape of space. For example, </w:t>
      </w:r>
      <w:r w:rsidRPr="0062248E">
        <w:rPr>
          <w:rStyle w:val="Emphasis"/>
          <w:rFonts w:asciiTheme="majorHAnsi" w:hAnsiTheme="majorHAnsi" w:cstheme="majorHAnsi"/>
          <w:highlight w:val="green"/>
        </w:rPr>
        <w:t>r</w:t>
      </w:r>
      <w:r w:rsidRPr="000310FF">
        <w:rPr>
          <w:rStyle w:val="Emphasis"/>
          <w:rFonts w:asciiTheme="majorHAnsi" w:hAnsiTheme="majorHAnsi" w:cstheme="majorHAnsi"/>
        </w:rPr>
        <w:t xml:space="preserve">endezvous and </w:t>
      </w:r>
      <w:r w:rsidRPr="0062248E">
        <w:rPr>
          <w:rStyle w:val="Emphasis"/>
          <w:rFonts w:asciiTheme="majorHAnsi" w:hAnsiTheme="majorHAnsi" w:cstheme="majorHAnsi"/>
          <w:highlight w:val="green"/>
        </w:rPr>
        <w:t>p</w:t>
      </w:r>
      <w:r w:rsidRPr="000310FF">
        <w:rPr>
          <w:rStyle w:val="Emphasis"/>
          <w:rFonts w:asciiTheme="majorHAnsi" w:hAnsiTheme="majorHAnsi" w:cstheme="majorHAnsi"/>
        </w:rPr>
        <w:t xml:space="preserve">roximity </w:t>
      </w:r>
      <w:r w:rsidRPr="0062248E">
        <w:rPr>
          <w:rStyle w:val="Emphasis"/>
          <w:rFonts w:asciiTheme="majorHAnsi" w:hAnsiTheme="majorHAnsi" w:cstheme="majorHAnsi"/>
          <w:highlight w:val="green"/>
        </w:rPr>
        <w:t>o</w:t>
      </w:r>
      <w:r w:rsidRPr="000310FF">
        <w:rPr>
          <w:rStyle w:val="Emphasis"/>
          <w:rFonts w:asciiTheme="majorHAnsi" w:hAnsiTheme="majorHAnsi" w:cstheme="majorHAnsi"/>
        </w:rPr>
        <w:t>peration</w:t>
      </w:r>
      <w:r w:rsidRPr="0062248E">
        <w:rPr>
          <w:rStyle w:val="Emphasis"/>
          <w:rFonts w:asciiTheme="majorHAnsi" w:hAnsiTheme="majorHAnsi" w:cstheme="majorHAnsi"/>
          <w:highlight w:val="green"/>
        </w:rPr>
        <w:t>s</w:t>
      </w:r>
      <w:r w:rsidRPr="000310FF">
        <w:rPr>
          <w:rFonts w:asciiTheme="majorHAnsi" w:hAnsiTheme="majorHAnsi" w:cstheme="majorHAnsi"/>
          <w:sz w:val="16"/>
        </w:rPr>
        <w:t xml:space="preserve"> on satellites </w:t>
      </w:r>
      <w:r w:rsidRPr="000310FF">
        <w:rPr>
          <w:rStyle w:val="StyleUnderline"/>
          <w:rFonts w:asciiTheme="majorHAnsi" w:hAnsiTheme="majorHAnsi" w:cstheme="majorHAnsi"/>
        </w:rPr>
        <w:t>will become more common</w:t>
      </w:r>
      <w:r w:rsidRPr="000310FF">
        <w:rPr>
          <w:rFonts w:asciiTheme="majorHAnsi" w:hAnsiTheme="majorHAnsi" w:cstheme="majorHAnsi"/>
          <w:sz w:val="16"/>
        </w:rPr>
        <w:t xml:space="preserve"> in the years to come, but they </w:t>
      </w:r>
      <w:r w:rsidRPr="0062248E">
        <w:rPr>
          <w:rStyle w:val="Emphasis"/>
          <w:rFonts w:asciiTheme="majorHAnsi" w:hAnsiTheme="majorHAnsi" w:cstheme="majorHAnsi"/>
          <w:highlight w:val="green"/>
        </w:rPr>
        <w:t>could</w:t>
      </w:r>
      <w:r w:rsidRPr="000310FF">
        <w:rPr>
          <w:rStyle w:val="Emphasis"/>
          <w:rFonts w:asciiTheme="majorHAnsi" w:hAnsiTheme="majorHAnsi" w:cstheme="majorHAnsi"/>
        </w:rPr>
        <w:t xml:space="preserve"> easily </w:t>
      </w:r>
      <w:r w:rsidRPr="0062248E">
        <w:rPr>
          <w:rStyle w:val="Emphasis"/>
          <w:rFonts w:asciiTheme="majorHAnsi" w:hAnsiTheme="majorHAnsi" w:cstheme="majorHAnsi"/>
          <w:highlight w:val="green"/>
        </w:rPr>
        <w:t>be viewed in a crisis as potentially hostile acts</w:t>
      </w:r>
      <w:r w:rsidRPr="000310FF">
        <w:rPr>
          <w:rFonts w:asciiTheme="majorHAnsi" w:hAnsiTheme="majorHAnsi" w:cstheme="majorHAnsi"/>
          <w:sz w:val="16"/>
        </w:rPr>
        <w:t>—or in fact be used to commit hostile acts.</w:t>
      </w:r>
    </w:p>
    <w:p w14:paraId="4A66D418" w14:textId="77777777" w:rsidR="00FD020A" w:rsidRPr="000310FF" w:rsidRDefault="00FD020A" w:rsidP="00FD020A">
      <w:pPr>
        <w:pStyle w:val="Heading3"/>
        <w:rPr>
          <w:rFonts w:asciiTheme="majorHAnsi" w:hAnsiTheme="majorHAnsi" w:cstheme="majorHAnsi"/>
        </w:rPr>
      </w:pPr>
      <w:r w:rsidRPr="000310FF">
        <w:rPr>
          <w:rFonts w:asciiTheme="majorHAnsi" w:hAnsiTheme="majorHAnsi" w:cstheme="majorHAnsi"/>
        </w:rPr>
        <w:lastRenderedPageBreak/>
        <w:t>1AC - Framing</w:t>
      </w:r>
    </w:p>
    <w:p w14:paraId="65E37CED" w14:textId="77777777" w:rsidR="00FD020A" w:rsidRPr="000310FF" w:rsidRDefault="00FD020A" w:rsidP="00FD020A">
      <w:pPr>
        <w:pStyle w:val="Heading4"/>
        <w:rPr>
          <w:rFonts w:asciiTheme="majorHAnsi" w:hAnsiTheme="majorHAnsi" w:cstheme="majorHAnsi"/>
        </w:rPr>
      </w:pPr>
      <w:r w:rsidRPr="000310FF">
        <w:rPr>
          <w:rFonts w:asciiTheme="majorHAnsi" w:hAnsiTheme="majorHAnsi" w:cstheme="majorHAnsi"/>
        </w:rPr>
        <w:t>The standard is maximizing expected wellbeing.  Prefer ---</w:t>
      </w:r>
    </w:p>
    <w:p w14:paraId="633C72A0" w14:textId="77777777" w:rsidR="00FD020A" w:rsidRPr="000310FF" w:rsidRDefault="00FD020A" w:rsidP="00FD020A">
      <w:pPr>
        <w:pStyle w:val="Heading4"/>
        <w:numPr>
          <w:ilvl w:val="0"/>
          <w:numId w:val="12"/>
        </w:numPr>
        <w:tabs>
          <w:tab w:val="num" w:pos="360"/>
        </w:tabs>
        <w:ind w:left="360"/>
        <w:rPr>
          <w:rFonts w:asciiTheme="majorHAnsi" w:hAnsiTheme="majorHAnsi" w:cstheme="majorHAnsi"/>
        </w:rPr>
      </w:pPr>
      <w:r w:rsidRPr="000310FF">
        <w:rPr>
          <w:rFonts w:asciiTheme="majorHAnsi" w:hAnsiTheme="majorHAnsi" w:cstheme="majorHAnsi"/>
        </w:rPr>
        <w:t>Extinction outweighs.</w:t>
      </w:r>
    </w:p>
    <w:p w14:paraId="21065EDC"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must preserve infinite lives and generations.</w:t>
      </w:r>
    </w:p>
    <w:p w14:paraId="0C71E5A2"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question of intergenerational equity.</w:t>
      </w:r>
    </w:p>
    <w:p w14:paraId="088324D0" w14:textId="77777777" w:rsidR="00FD020A" w:rsidRPr="000310FF" w:rsidRDefault="00FD020A" w:rsidP="00FD020A">
      <w:pPr>
        <w:rPr>
          <w:rFonts w:asciiTheme="majorHAnsi" w:hAnsiTheme="majorHAnsi" w:cstheme="majorHAnsi"/>
          <w:sz w:val="16"/>
        </w:rPr>
      </w:pPr>
      <w:r w:rsidRPr="000310FF">
        <w:rPr>
          <w:rFonts w:asciiTheme="majorHAnsi" w:hAnsiTheme="majorHAnsi" w:cstheme="majorHAnsi"/>
          <w:sz w:val="16"/>
        </w:rPr>
        <w:t>--- existential threats are underestimated: global public good, intergenerational, unprecedented, scope neglect.</w:t>
      </w:r>
    </w:p>
    <w:p w14:paraId="2A27F271" w14:textId="77777777" w:rsidR="00FD020A" w:rsidRPr="000310FF" w:rsidRDefault="00FD020A" w:rsidP="00FD020A">
      <w:pPr>
        <w:rPr>
          <w:rFonts w:asciiTheme="majorHAnsi" w:hAnsiTheme="majorHAnsi" w:cstheme="majorHAnsi"/>
        </w:rPr>
      </w:pPr>
      <w:r w:rsidRPr="000310FF">
        <w:rPr>
          <w:rStyle w:val="Style13ptBold"/>
          <w:rFonts w:asciiTheme="majorHAnsi" w:hAnsiTheme="majorHAnsi" w:cstheme="majorHAnsi"/>
        </w:rPr>
        <w:t>GPP 17</w:t>
      </w:r>
      <w:r w:rsidRPr="000310FF">
        <w:rPr>
          <w:rFonts w:asciiTheme="majorHAnsi" w:hAnsiTheme="majorHAnsi" w:cstheme="majorHAnsi"/>
          <w:sz w:val="16"/>
        </w:rPr>
        <w:t xml:space="preserve"> (Global Priorities Project, Future of Humanity Institute at the University of Oxford, Ministry for Foreign Affairs of Finland, “Existential Risk: Diplomacy and Governance,” Global Priorities Project, 2017, https://www.fhi.ox.ac.uk/wp-content/uploads/Existential-Risks-2017-01-23.pdf, Accessed 7/22/2017, Kent Denver-jKIM) </w:t>
      </w:r>
    </w:p>
    <w:p w14:paraId="1296A47D" w14:textId="38310309" w:rsidR="00D34466" w:rsidRPr="00D34466" w:rsidRDefault="00FD020A" w:rsidP="00D34466">
      <w:pPr>
        <w:pStyle w:val="ListParagraph"/>
        <w:numPr>
          <w:ilvl w:val="1"/>
          <w:numId w:val="12"/>
        </w:numPr>
        <w:rPr>
          <w:rFonts w:asciiTheme="majorHAnsi" w:hAnsiTheme="majorHAnsi" w:cstheme="majorHAnsi"/>
          <w:sz w:val="16"/>
        </w:rPr>
      </w:pPr>
      <w:r w:rsidRPr="00D34466">
        <w:rPr>
          <w:rFonts w:asciiTheme="majorHAnsi" w:hAnsiTheme="majorHAnsi" w:cstheme="majorHAnsi"/>
          <w:sz w:val="16"/>
        </w:rPr>
        <w:t xml:space="preserve">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34466">
        <w:rPr>
          <w:rStyle w:val="StyleUnderline"/>
          <w:rFonts w:asciiTheme="majorHAnsi" w:hAnsiTheme="majorHAnsi" w:cstheme="majorHAnsi"/>
          <w:highlight w:val="green"/>
        </w:rPr>
        <w:t>Compare</w:t>
      </w:r>
      <w:r w:rsidRPr="00D34466">
        <w:rPr>
          <w:rStyle w:val="StyleUnderline"/>
          <w:rFonts w:asciiTheme="majorHAnsi" w:hAnsiTheme="majorHAnsi" w:cstheme="majorHAnsi"/>
        </w:rPr>
        <w:t xml:space="preserve"> three outcomes: (1) </w:t>
      </w:r>
      <w:r w:rsidRPr="00D34466">
        <w:rPr>
          <w:rStyle w:val="StyleUnderline"/>
          <w:rFonts w:asciiTheme="majorHAnsi" w:hAnsiTheme="majorHAnsi" w:cstheme="majorHAnsi"/>
          <w:highlight w:val="green"/>
        </w:rPr>
        <w:t>Peace</w:t>
      </w:r>
      <w:r w:rsidRPr="00D34466">
        <w:rPr>
          <w:rStyle w:val="StyleUnderline"/>
          <w:rFonts w:asciiTheme="majorHAnsi" w:hAnsiTheme="majorHAnsi" w:cstheme="majorHAnsi"/>
        </w:rPr>
        <w:t xml:space="preserve">. (2) A nuclear </w:t>
      </w:r>
      <w:r w:rsidRPr="00D34466">
        <w:rPr>
          <w:rStyle w:val="StyleUnderline"/>
          <w:rFonts w:asciiTheme="majorHAnsi" w:hAnsiTheme="majorHAnsi" w:cstheme="majorHAnsi"/>
          <w:highlight w:val="green"/>
        </w:rPr>
        <w:t>war that kills 99%</w:t>
      </w:r>
      <w:r w:rsidRPr="00D34466">
        <w:rPr>
          <w:rStyle w:val="StyleUnderline"/>
          <w:rFonts w:asciiTheme="majorHAnsi" w:hAnsiTheme="majorHAnsi" w:cstheme="majorHAnsi"/>
        </w:rPr>
        <w:t xml:space="preserve"> of the world’s existing population. (3) A nuclear </w:t>
      </w:r>
      <w:r w:rsidRPr="00D34466">
        <w:rPr>
          <w:rStyle w:val="StyleUnderline"/>
          <w:rFonts w:asciiTheme="majorHAnsi" w:hAnsiTheme="majorHAnsi" w:cstheme="majorHAnsi"/>
          <w:highlight w:val="green"/>
        </w:rPr>
        <w:t>war that kills 100%</w:t>
      </w:r>
      <w:r w:rsidRPr="00D34466">
        <w:rPr>
          <w:rStyle w:val="StyleUnderline"/>
          <w:rFonts w:asciiTheme="majorHAnsi" w:hAnsiTheme="majorHAnsi" w:cstheme="majorHAnsi"/>
        </w:rPr>
        <w:t xml:space="preserve">. </w:t>
      </w:r>
      <w:r w:rsidRPr="00D34466">
        <w:rPr>
          <w:rFonts w:asciiTheme="majorHAnsi" w:hAnsiTheme="majorHAnsi" w:cstheme="majorHAnsi"/>
          <w:sz w:val="16"/>
        </w:rPr>
        <w:t xml:space="preserve">(2) would be worse than (1), and (3) would be worse than (2). Which is the greater of these two differences? </w:t>
      </w:r>
      <w:r w:rsidRPr="00D34466">
        <w:rPr>
          <w:rStyle w:val="StyleUnderline"/>
          <w:rFonts w:asciiTheme="majorHAnsi" w:hAnsiTheme="majorHAnsi" w:cstheme="majorHAnsi"/>
        </w:rPr>
        <w:t>Most people believe that the greater difference is between (1) and (2).</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 believe that </w:t>
      </w:r>
      <w:r w:rsidRPr="00D34466">
        <w:rPr>
          <w:rStyle w:val="StyleUnderline"/>
          <w:rFonts w:asciiTheme="majorHAnsi" w:hAnsiTheme="majorHAnsi" w:cstheme="majorHAnsi"/>
          <w:highlight w:val="green"/>
        </w:rPr>
        <w:t>the difference between (2) and (3) is</w:t>
      </w:r>
      <w:r w:rsidRPr="00D34466">
        <w:rPr>
          <w:rStyle w:val="StyleUnderline"/>
          <w:rFonts w:asciiTheme="majorHAnsi" w:hAnsiTheme="majorHAnsi" w:cstheme="majorHAnsi"/>
        </w:rPr>
        <w:t xml:space="preserve"> very </w:t>
      </w:r>
      <w:r w:rsidRPr="00D34466">
        <w:rPr>
          <w:rStyle w:val="StyleUnderline"/>
          <w:rFonts w:asciiTheme="majorHAnsi" w:hAnsiTheme="majorHAnsi" w:cstheme="majorHAnsi"/>
          <w:highlight w:val="green"/>
        </w:rPr>
        <w:t>much greater</w:t>
      </w:r>
      <w:r w:rsidRPr="00D34466">
        <w:rPr>
          <w:rFonts w:asciiTheme="majorHAnsi" w:hAnsiTheme="majorHAnsi" w:cstheme="majorHAnsi"/>
          <w:sz w:val="16"/>
        </w:rPr>
        <w:t xml:space="preserve">. ... </w:t>
      </w:r>
      <w:r w:rsidRPr="00D34466">
        <w:rPr>
          <w:rStyle w:val="StyleUnderline"/>
          <w:rFonts w:asciiTheme="majorHAnsi" w:hAnsiTheme="majorHAnsi" w:cstheme="majorHAnsi"/>
        </w:rPr>
        <w:t xml:space="preserve">The Earth will remain habitable for </w:t>
      </w:r>
      <w:r w:rsidRPr="00D34466">
        <w:rPr>
          <w:rStyle w:val="Emphasis"/>
          <w:rFonts w:asciiTheme="majorHAnsi" w:hAnsiTheme="majorHAnsi" w:cstheme="majorHAnsi"/>
        </w:rPr>
        <w:t>at least another billion years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Civilization began only a few thousand years ago.</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If we do not destroy mankind, these</w:t>
      </w:r>
      <w:r w:rsidRPr="00D34466">
        <w:rPr>
          <w:rStyle w:val="StyleUnderline"/>
          <w:rFonts w:asciiTheme="majorHAnsi" w:hAnsiTheme="majorHAnsi" w:cstheme="majorHAnsi"/>
        </w:rPr>
        <w:t xml:space="preserve"> few thousand </w:t>
      </w:r>
      <w:r w:rsidRPr="00D34466">
        <w:rPr>
          <w:rStyle w:val="StyleUnderline"/>
          <w:rFonts w:asciiTheme="majorHAnsi" w:hAnsiTheme="majorHAnsi" w:cstheme="majorHAnsi"/>
          <w:highlight w:val="green"/>
        </w:rPr>
        <w:t>years may be</w:t>
      </w:r>
      <w:r w:rsidRPr="00D34466">
        <w:rPr>
          <w:rStyle w:val="StyleUnderline"/>
          <w:rFonts w:asciiTheme="majorHAnsi" w:hAnsiTheme="majorHAnsi" w:cstheme="majorHAnsi"/>
        </w:rPr>
        <w:t xml:space="preserve"> only </w:t>
      </w:r>
      <w:r w:rsidRPr="00D34466">
        <w:rPr>
          <w:rStyle w:val="Emphasis"/>
          <w:rFonts w:asciiTheme="majorHAnsi" w:hAnsiTheme="majorHAnsi" w:cstheme="majorHAnsi"/>
          <w:highlight w:val="green"/>
        </w:rPr>
        <w:t>a tiny fraction</w:t>
      </w:r>
      <w:r w:rsidRPr="00D34466">
        <w:rPr>
          <w:rStyle w:val="StyleUnderline"/>
          <w:rFonts w:asciiTheme="majorHAnsi" w:hAnsiTheme="majorHAnsi" w:cstheme="majorHAnsi"/>
          <w:highlight w:val="green"/>
        </w:rPr>
        <w:t xml:space="preserve"> of the whole of civilized</w:t>
      </w:r>
      <w:r w:rsidRPr="00D34466">
        <w:rPr>
          <w:rStyle w:val="StyleUnderline"/>
          <w:rFonts w:asciiTheme="majorHAnsi" w:hAnsiTheme="majorHAnsi" w:cstheme="majorHAnsi"/>
        </w:rPr>
        <w:t xml:space="preserve"> human </w:t>
      </w:r>
      <w:r w:rsidRPr="00D34466">
        <w:rPr>
          <w:rStyle w:val="StyleUnderline"/>
          <w:rFonts w:asciiTheme="majorHAnsi" w:hAnsiTheme="majorHAnsi" w:cstheme="majorHAnsi"/>
          <w:highlight w:val="green"/>
        </w:rPr>
        <w:t>history</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The difference between (2) and (3) may thus be the difference between this tiny fraction and all of the rest of this history.</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If we compare this possible history to a day, what has occurred so far is only a </w:t>
      </w:r>
      <w:r w:rsidRPr="00D34466">
        <w:rPr>
          <w:rStyle w:val="Emphasis"/>
          <w:rFonts w:asciiTheme="majorHAnsi" w:hAnsiTheme="majorHAnsi" w:cstheme="majorHAnsi"/>
        </w:rPr>
        <w:t>fraction of a second</w:t>
      </w:r>
      <w:r w:rsidRPr="00D34466">
        <w:rPr>
          <w:rStyle w:val="StyleUnderline"/>
          <w:rFonts w:asciiTheme="majorHAnsi" w:hAnsiTheme="majorHAnsi" w:cstheme="majorHAnsi"/>
        </w:rPr>
        <w:t>.65</w:t>
      </w:r>
      <w:r w:rsidRPr="00D34466">
        <w:rPr>
          <w:rFonts w:asciiTheme="majorHAnsi" w:hAnsiTheme="majorHAnsi" w:cstheme="majorHAnsi"/>
          <w:sz w:val="16"/>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D34466">
        <w:rPr>
          <w:rStyle w:val="StyleUnderline"/>
          <w:rFonts w:asciiTheme="majorHAnsi" w:hAnsiTheme="majorHAnsi" w:cstheme="majorHAnsi"/>
        </w:rPr>
        <w:t xml:space="preserve">What makes </w:t>
      </w:r>
      <w:r w:rsidRPr="00D34466">
        <w:rPr>
          <w:rStyle w:val="StyleUnderline"/>
          <w:rFonts w:asciiTheme="majorHAnsi" w:hAnsiTheme="majorHAnsi" w:cstheme="majorHAnsi"/>
          <w:highlight w:val="green"/>
        </w:rPr>
        <w:t>existential catastrophes</w:t>
      </w:r>
      <w:r w:rsidRPr="00D34466">
        <w:rPr>
          <w:rStyle w:val="StyleUnderline"/>
          <w:rFonts w:asciiTheme="majorHAnsi" w:hAnsiTheme="majorHAnsi" w:cstheme="majorHAnsi"/>
        </w:rPr>
        <w:t xml:space="preserve"> especially bad is that they </w:t>
      </w:r>
      <w:r w:rsidRPr="00D34466">
        <w:rPr>
          <w:rStyle w:val="StyleUnderline"/>
          <w:rFonts w:asciiTheme="majorHAnsi" w:hAnsiTheme="majorHAnsi" w:cstheme="majorHAnsi"/>
          <w:highlight w:val="green"/>
        </w:rPr>
        <w:t>would “</w:t>
      </w:r>
      <w:r w:rsidRPr="00D34466">
        <w:rPr>
          <w:rStyle w:val="Emphasis"/>
          <w:rFonts w:asciiTheme="majorHAnsi" w:hAnsiTheme="majorHAnsi" w:cstheme="majorHAnsi"/>
          <w:highlight w:val="green"/>
        </w:rPr>
        <w:t>destroy the future</w:t>
      </w:r>
      <w:r w:rsidRPr="00D34466">
        <w:rPr>
          <w:rStyle w:val="StyleUnderline"/>
          <w:rFonts w:asciiTheme="majorHAnsi" w:hAnsiTheme="majorHAnsi" w:cstheme="majorHAnsi"/>
          <w:highlight w:val="green"/>
        </w:rPr>
        <w:t>,”</w:t>
      </w:r>
      <w:r w:rsidRPr="00D34466">
        <w:rPr>
          <w:rStyle w:val="StyleUnderline"/>
          <w:rFonts w:asciiTheme="majorHAnsi" w:hAnsiTheme="majorHAnsi" w:cstheme="majorHAnsi"/>
        </w:rPr>
        <w:t xml:space="preserve"> as</w:t>
      </w:r>
      <w:r w:rsidRPr="00D34466">
        <w:rPr>
          <w:rFonts w:asciiTheme="majorHAnsi" w:hAnsiTheme="majorHAnsi" w:cstheme="majorHAnsi"/>
          <w:sz w:val="16"/>
        </w:rPr>
        <w:t xml:space="preserve"> another Oxford philosopher, Nick </w:t>
      </w:r>
      <w:r w:rsidRPr="00D34466">
        <w:rPr>
          <w:rStyle w:val="StyleUnderline"/>
          <w:rFonts w:asciiTheme="majorHAnsi" w:hAnsiTheme="majorHAnsi" w:cstheme="majorHAnsi"/>
        </w:rPr>
        <w:t>Bostrom, puts it.</w:t>
      </w:r>
      <w:r w:rsidRPr="00D34466">
        <w:rPr>
          <w:rFonts w:asciiTheme="majorHAnsi" w:hAnsiTheme="majorHAnsi" w:cstheme="majorHAnsi"/>
          <w:sz w:val="16"/>
        </w:rPr>
        <w:t xml:space="preserve">66 </w:t>
      </w:r>
      <w:r w:rsidRPr="00D34466">
        <w:rPr>
          <w:rStyle w:val="StyleUnderline"/>
          <w:rFonts w:asciiTheme="majorHAnsi" w:hAnsiTheme="majorHAnsi" w:cstheme="majorHAnsi"/>
          <w:highlight w:val="green"/>
        </w:rPr>
        <w:t>This future could</w:t>
      </w:r>
      <w:r w:rsidRPr="00D34466">
        <w:rPr>
          <w:rStyle w:val="StyleUnderline"/>
          <w:rFonts w:asciiTheme="majorHAnsi" w:hAnsiTheme="majorHAnsi" w:cstheme="majorHAnsi"/>
        </w:rPr>
        <w:t xml:space="preserve"> potentially </w:t>
      </w:r>
      <w:r w:rsidRPr="00D34466">
        <w:rPr>
          <w:rStyle w:val="StyleUnderline"/>
          <w:rFonts w:asciiTheme="majorHAnsi" w:hAnsiTheme="majorHAnsi" w:cstheme="majorHAnsi"/>
          <w:highlight w:val="green"/>
        </w:rPr>
        <w:t>be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long</w:t>
      </w:r>
      <w:r w:rsidRPr="00D34466">
        <w:rPr>
          <w:rStyle w:val="StyleUnderline"/>
          <w:rFonts w:asciiTheme="majorHAnsi" w:hAnsiTheme="majorHAnsi" w:cstheme="majorHAnsi"/>
        </w:rPr>
        <w:t xml:space="preserve"> and full of </w:t>
      </w:r>
      <w:r w:rsidRPr="00D34466">
        <w:rPr>
          <w:rStyle w:val="StyleUnderline"/>
          <w:rFonts w:asciiTheme="majorHAnsi" w:hAnsiTheme="majorHAnsi" w:cstheme="majorHAnsi"/>
          <w:highlight w:val="green"/>
        </w:rPr>
        <w:t>flourishing, and</w:t>
      </w:r>
      <w:r w:rsidRPr="00D34466">
        <w:rPr>
          <w:rStyle w:val="StyleUnderline"/>
          <w:rFonts w:asciiTheme="majorHAnsi" w:hAnsiTheme="majorHAnsi" w:cstheme="majorHAnsi"/>
        </w:rPr>
        <w:t xml:space="preserve"> would therefore </w:t>
      </w:r>
      <w:r w:rsidRPr="00D34466">
        <w:rPr>
          <w:rStyle w:val="StyleUnderline"/>
          <w:rFonts w:asciiTheme="majorHAnsi" w:hAnsiTheme="majorHAnsi" w:cstheme="majorHAnsi"/>
          <w:highlight w:val="green"/>
        </w:rPr>
        <w:t>have</w:t>
      </w:r>
      <w:r w:rsidRPr="00D34466">
        <w:rPr>
          <w:rStyle w:val="StyleUnderline"/>
          <w:rFonts w:asciiTheme="majorHAnsi" w:hAnsiTheme="majorHAnsi" w:cstheme="majorHAnsi"/>
        </w:rPr>
        <w:t xml:space="preserve"> extremely </w:t>
      </w:r>
      <w:r w:rsidRPr="00D34466">
        <w:rPr>
          <w:rStyle w:val="StyleUnderline"/>
          <w:rFonts w:asciiTheme="majorHAnsi" w:hAnsiTheme="majorHAnsi" w:cstheme="majorHAnsi"/>
          <w:highlight w:val="green"/>
        </w:rPr>
        <w:t>large value</w:t>
      </w:r>
      <w:r w:rsidRPr="00D34466">
        <w:rPr>
          <w:rStyle w:val="StyleUnderline"/>
          <w:rFonts w:asciiTheme="majorHAnsi" w:hAnsiTheme="majorHAnsi" w:cstheme="majorHAnsi"/>
        </w:rPr>
        <w:t>.</w:t>
      </w:r>
      <w:r w:rsidRPr="00D34466">
        <w:rPr>
          <w:rFonts w:asciiTheme="majorHAnsi" w:hAnsiTheme="majorHAnsi" w:cstheme="majorHAnsi"/>
          <w:sz w:val="16"/>
        </w:rPr>
        <w:t xml:space="preserve"> In standard risk analysis, when working out how to respond to risk, we work out the expected value of risk reduction, by weighing the probability that an action will prevent an adverse event against the severity of the event. </w:t>
      </w:r>
      <w:r w:rsidRPr="00D34466">
        <w:rPr>
          <w:rStyle w:val="StyleUnderline"/>
          <w:rFonts w:asciiTheme="majorHAnsi" w:hAnsiTheme="majorHAnsi" w:cstheme="majorHAnsi"/>
        </w:rPr>
        <w:t>Because the value of preventing existential catastrophe is so vast, even a tiny probability of prevention has huge expected value.</w:t>
      </w:r>
      <w:r w:rsidRPr="00D34466">
        <w:rPr>
          <w:rFonts w:asciiTheme="majorHAnsi" w:hAnsiTheme="majorHAnsi" w:cstheme="majorHAnsi"/>
          <w:sz w:val="16"/>
        </w:rPr>
        <w:t xml:space="preserve">67 Of course, there is persisting reasonable disagreement about ethics and there are a number of ways one might resist this conclusion.68 Therefore, it would be unjustified to be overconfident in Parfit and Bostrom’s argument. </w:t>
      </w:r>
      <w:r w:rsidRPr="00D34466">
        <w:rPr>
          <w:rStyle w:val="StyleUnderline"/>
          <w:rFonts w:asciiTheme="majorHAnsi" w:hAnsiTheme="majorHAnsi" w:cstheme="majorHAnsi"/>
        </w:rPr>
        <w:t>In some areas, government policy does give significant weight to future generations.</w:t>
      </w:r>
      <w:r w:rsidRPr="00D34466">
        <w:rPr>
          <w:rFonts w:asciiTheme="majorHAnsi" w:hAnsiTheme="majorHAnsi" w:cstheme="majorHAnsi"/>
          <w:sz w:val="16"/>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D34466">
        <w:rPr>
          <w:rStyle w:val="StyleUnderline"/>
          <w:rFonts w:asciiTheme="majorHAnsi" w:hAnsiTheme="majorHAnsi" w:cstheme="majorHAnsi"/>
        </w:rPr>
        <w:t>However, when it comes to existential risk, it would seem that we fail to live up to principles of intergenerational equity.</w:t>
      </w:r>
      <w:r w:rsidRPr="00D34466">
        <w:rPr>
          <w:rFonts w:asciiTheme="majorHAnsi" w:hAnsiTheme="majorHAnsi" w:cstheme="majorHAnsi"/>
          <w:sz w:val="16"/>
        </w:rPr>
        <w:t xml:space="preserve"> </w:t>
      </w:r>
      <w:r w:rsidRPr="00D34466">
        <w:rPr>
          <w:rStyle w:val="StyleUnderline"/>
          <w:rFonts w:asciiTheme="majorHAnsi" w:hAnsiTheme="majorHAnsi" w:cstheme="majorHAnsi"/>
          <w:highlight w:val="green"/>
        </w:rPr>
        <w:t>Existential catastrophe would</w:t>
      </w:r>
      <w:r w:rsidRPr="00D34466">
        <w:rPr>
          <w:rStyle w:val="StyleUnderline"/>
          <w:rFonts w:asciiTheme="majorHAnsi" w:hAnsiTheme="majorHAnsi" w:cstheme="majorHAnsi"/>
        </w:rPr>
        <w:t xml:space="preserve"> not only </w:t>
      </w:r>
      <w:r w:rsidRPr="00D34466">
        <w:rPr>
          <w:rStyle w:val="StyleUnderline"/>
          <w:rFonts w:asciiTheme="majorHAnsi" w:hAnsiTheme="majorHAnsi" w:cstheme="majorHAnsi"/>
          <w:highlight w:val="green"/>
        </w:rPr>
        <w:t>give future generations</w:t>
      </w:r>
      <w:r w:rsidRPr="00D34466">
        <w:rPr>
          <w:rStyle w:val="StyleUnderline"/>
          <w:rFonts w:asciiTheme="majorHAnsi" w:hAnsiTheme="majorHAnsi" w:cstheme="majorHAnsi"/>
        </w:rPr>
        <w:t xml:space="preserve"> less than the current generations; </w:t>
      </w:r>
      <w:r w:rsidRPr="00D34466">
        <w:rPr>
          <w:rStyle w:val="Emphasis"/>
          <w:rFonts w:asciiTheme="majorHAnsi" w:hAnsiTheme="majorHAnsi" w:cstheme="majorHAnsi"/>
        </w:rPr>
        <w:t xml:space="preserve">it would give them </w:t>
      </w:r>
      <w:r w:rsidRPr="00D34466">
        <w:rPr>
          <w:rStyle w:val="Emphasis"/>
          <w:rFonts w:asciiTheme="majorHAnsi" w:hAnsiTheme="majorHAnsi" w:cstheme="majorHAnsi"/>
          <w:highlight w:val="green"/>
        </w:rPr>
        <w:t>nothing</w:t>
      </w:r>
      <w:r w:rsidRPr="00D34466">
        <w:rPr>
          <w:rStyle w:val="StyleUnderline"/>
          <w:rFonts w:asciiTheme="majorHAnsi" w:hAnsiTheme="majorHAnsi" w:cstheme="majorHAnsi"/>
        </w:rPr>
        <w:t>.</w:t>
      </w:r>
      <w:r w:rsidRPr="00D34466">
        <w:rPr>
          <w:rFonts w:asciiTheme="majorHAnsi" w:hAnsiTheme="majorHAnsi" w:cstheme="majorHAnsi"/>
          <w:sz w:val="16"/>
        </w:rPr>
        <w:t xml:space="preserve"> Indeed, </w:t>
      </w:r>
      <w:r w:rsidRPr="00D34466">
        <w:rPr>
          <w:rStyle w:val="StyleUnderline"/>
          <w:rFonts w:asciiTheme="majorHAnsi" w:hAnsiTheme="majorHAnsi" w:cstheme="majorHAnsi"/>
        </w:rPr>
        <w:t>reducing existential risk plausibly has a quite low cost for us in comparison with the huge expected value it has for future generations.</w:t>
      </w:r>
      <w:r w:rsidRPr="00D34466">
        <w:rPr>
          <w:rFonts w:asciiTheme="majorHAnsi" w:hAnsiTheme="majorHAnsi" w:cstheme="majorHAnsi"/>
          <w:sz w:val="16"/>
        </w:rPr>
        <w:t xml:space="preserve"> In spite of this, relatively little is done to reduce existential risk. </w:t>
      </w:r>
      <w:r w:rsidRPr="00D34466">
        <w:rPr>
          <w:rStyle w:val="StyleUnderline"/>
          <w:rFonts w:asciiTheme="majorHAnsi" w:hAnsiTheme="majorHAnsi" w:cstheme="majorHAnsi"/>
        </w:rPr>
        <w:t xml:space="preserve">Unless we give up on norms of intergenerational equity, they give us a strong case for significantly </w:t>
      </w:r>
      <w:r w:rsidRPr="00D34466">
        <w:rPr>
          <w:rStyle w:val="StyleUnderline"/>
          <w:rFonts w:asciiTheme="majorHAnsi" w:hAnsiTheme="majorHAnsi" w:cstheme="majorHAnsi"/>
        </w:rPr>
        <w:lastRenderedPageBreak/>
        <w:t xml:space="preserve">increasing our efforts to reduce existential risks. </w:t>
      </w:r>
      <w:r w:rsidRPr="00D34466">
        <w:rPr>
          <w:rFonts w:asciiTheme="majorHAnsi" w:hAnsiTheme="majorHAnsi" w:cstheme="majorHAnsi"/>
          <w:sz w:val="16"/>
        </w:rPr>
        <w:t xml:space="preserve">1.3. WHY EXISTENTIAL RISKS MAY BE SYSTEMATICALLY UNDERINVESTED IN, AND THE ROLE OF THE INTERNATIONAL COMMUNITY </w:t>
      </w:r>
      <w:r w:rsidRPr="00D34466">
        <w:rPr>
          <w:rStyle w:val="StyleUnderline"/>
          <w:rFonts w:asciiTheme="majorHAnsi" w:hAnsiTheme="majorHAnsi" w:cstheme="majorHAnsi"/>
        </w:rPr>
        <w:t xml:space="preserve">In spite of the importance of </w:t>
      </w:r>
      <w:r w:rsidRPr="00D34466">
        <w:rPr>
          <w:rStyle w:val="StyleUnderline"/>
          <w:rFonts w:asciiTheme="majorHAnsi" w:hAnsiTheme="majorHAnsi" w:cstheme="majorHAnsi"/>
          <w:highlight w:val="green"/>
        </w:rPr>
        <w:t>existential risk</w:t>
      </w:r>
      <w:r w:rsidRPr="00D34466">
        <w:rPr>
          <w:rStyle w:val="StyleUnderline"/>
          <w:rFonts w:asciiTheme="majorHAnsi" w:hAnsiTheme="majorHAnsi" w:cstheme="majorHAnsi"/>
        </w:rPr>
        <w:t xml:space="preserve"> reduction, it probably </w:t>
      </w:r>
      <w:r w:rsidRPr="00D34466">
        <w:rPr>
          <w:rStyle w:val="StyleUnderline"/>
          <w:rFonts w:asciiTheme="majorHAnsi" w:hAnsiTheme="majorHAnsi" w:cstheme="majorHAnsi"/>
          <w:highlight w:val="green"/>
        </w:rPr>
        <w:t>receives less attention than</w:t>
      </w:r>
      <w:r w:rsidRPr="00D34466">
        <w:rPr>
          <w:rStyle w:val="StyleUnderline"/>
          <w:rFonts w:asciiTheme="majorHAnsi" w:hAnsiTheme="majorHAnsi" w:cstheme="majorHAnsi"/>
        </w:rPr>
        <w:t xml:space="preserve"> is </w:t>
      </w:r>
      <w:r w:rsidRPr="00D34466">
        <w:rPr>
          <w:rStyle w:val="StyleUnderline"/>
          <w:rFonts w:asciiTheme="majorHAnsi" w:hAnsiTheme="majorHAnsi" w:cstheme="majorHAnsi"/>
          <w:highlight w:val="green"/>
        </w:rPr>
        <w:t>warranted</w:t>
      </w:r>
      <w:r w:rsidRPr="00D34466">
        <w:rPr>
          <w:rStyle w:val="StyleUnderline"/>
          <w:rFonts w:asciiTheme="majorHAnsi" w:hAnsiTheme="majorHAnsi" w:cstheme="majorHAnsi"/>
        </w:rPr>
        <w:t>.</w:t>
      </w:r>
      <w:r w:rsidRPr="00D34466">
        <w:rPr>
          <w:rFonts w:asciiTheme="majorHAnsi" w:hAnsiTheme="majorHAnsi" w:cstheme="majorHAnsi"/>
          <w:sz w:val="16"/>
        </w:rPr>
        <w:t xml:space="preserve"> As a result, concerted international cooperation is required if we are to receive adequate protection from existential risks. 1.3.1. Why existential risks are likely to be underinvested in </w:t>
      </w:r>
      <w:r w:rsidRPr="00D34466">
        <w:rPr>
          <w:rStyle w:val="StyleUnderline"/>
          <w:rFonts w:asciiTheme="majorHAnsi" w:hAnsiTheme="majorHAnsi" w:cstheme="majorHAnsi"/>
        </w:rPr>
        <w:t>There are several reasons why existential risk reduction is likely to be underinvested in.</w:t>
      </w:r>
      <w:r w:rsidRPr="00D34466">
        <w:rPr>
          <w:rFonts w:asciiTheme="majorHAnsi" w:hAnsiTheme="majorHAnsi" w:cstheme="majorHAnsi"/>
          <w:sz w:val="16"/>
        </w:rPr>
        <w:t xml:space="preserve"> </w:t>
      </w:r>
      <w:r w:rsidRPr="00D34466">
        <w:rPr>
          <w:rStyle w:val="StyleUnderline"/>
          <w:rFonts w:asciiTheme="majorHAnsi" w:hAnsiTheme="majorHAnsi" w:cstheme="majorHAnsi"/>
        </w:rPr>
        <w:t xml:space="preserve">Firstly, </w:t>
      </w:r>
      <w:r w:rsidRPr="00D34466">
        <w:rPr>
          <w:rStyle w:val="StyleUnderline"/>
          <w:rFonts w:asciiTheme="majorHAnsi" w:hAnsiTheme="majorHAnsi" w:cstheme="majorHAnsi"/>
          <w:highlight w:val="green"/>
        </w:rPr>
        <w:t>it is a global public</w:t>
      </w:r>
      <w:r w:rsidRPr="00D34466">
        <w:rPr>
          <w:rStyle w:val="StyleUnderline"/>
          <w:rFonts w:asciiTheme="majorHAnsi" w:hAnsiTheme="majorHAnsi" w:cstheme="majorHAnsi"/>
        </w:rPr>
        <w:t xml:space="preserve"> good.</w:t>
      </w:r>
      <w:r w:rsidRPr="00D34466">
        <w:rPr>
          <w:rFonts w:asciiTheme="majorHAnsi" w:hAnsiTheme="majorHAnsi" w:cstheme="majorHAnsi"/>
          <w:sz w:val="16"/>
        </w:rPr>
        <w:t xml:space="preserve"> </w:t>
      </w:r>
      <w:r w:rsidRPr="00D34466">
        <w:rPr>
          <w:rStyle w:val="StyleUnderline"/>
          <w:rFonts w:asciiTheme="majorHAnsi" w:hAnsiTheme="majorHAnsi" w:cstheme="majorHAnsi"/>
        </w:rPr>
        <w:t>Economic theory predicts that such goods tend to be underprovided.</w:t>
      </w:r>
      <w:r w:rsidRPr="00D34466">
        <w:rPr>
          <w:rFonts w:asciiTheme="majorHAnsi" w:hAnsiTheme="majorHAnsi" w:cstheme="majorHAnsi"/>
          <w:sz w:val="16"/>
        </w:rPr>
        <w:t xml:space="preserve"> </w:t>
      </w:r>
      <w:r w:rsidRPr="00D34466">
        <w:rPr>
          <w:rStyle w:val="StyleUnderline"/>
          <w:rFonts w:asciiTheme="majorHAnsi" w:hAnsiTheme="majorHAnsi" w:cstheme="majorHAnsi"/>
        </w:rPr>
        <w:t>The benefits of existential risk reduction are widely and indivisibly dispersed around the globe from the countries responsible for taking action.</w:t>
      </w:r>
      <w:r w:rsidRPr="00D34466">
        <w:rPr>
          <w:rFonts w:asciiTheme="majorHAnsi" w:hAnsiTheme="majorHAnsi" w:cstheme="majorHAnsi"/>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D34466">
        <w:rPr>
          <w:rStyle w:val="StyleUnderline"/>
          <w:rFonts w:asciiTheme="majorHAnsi" w:hAnsiTheme="majorHAnsi" w:cstheme="majorHAnsi"/>
        </w:rPr>
        <w:t>Secondly</w:t>
      </w:r>
      <w:r w:rsidRPr="00D34466">
        <w:rPr>
          <w:rFonts w:asciiTheme="majorHAnsi" w:hAnsiTheme="majorHAnsi" w:cstheme="majorHAnsi"/>
          <w:sz w:val="16"/>
        </w:rPr>
        <w:t xml:space="preserve">, as already suggested above, </w:t>
      </w:r>
      <w:r w:rsidRPr="00D34466">
        <w:rPr>
          <w:rStyle w:val="StyleUnderline"/>
          <w:rFonts w:asciiTheme="majorHAnsi" w:hAnsiTheme="majorHAnsi" w:cstheme="majorHAnsi"/>
        </w:rPr>
        <w:t xml:space="preserve">existential risk reduction is an </w:t>
      </w:r>
      <w:r w:rsidRPr="00D34466">
        <w:rPr>
          <w:rStyle w:val="StyleUnderline"/>
          <w:rFonts w:asciiTheme="majorHAnsi" w:hAnsiTheme="majorHAnsi" w:cstheme="majorHAnsi"/>
          <w:highlight w:val="green"/>
        </w:rPr>
        <w:t>intergenerational</w:t>
      </w:r>
      <w:r w:rsidRPr="00D34466">
        <w:rPr>
          <w:rStyle w:val="StyleUnderline"/>
          <w:rFonts w:asciiTheme="majorHAnsi" w:hAnsiTheme="majorHAnsi" w:cstheme="majorHAnsi"/>
        </w:rPr>
        <w:t xml:space="preserve"> public </w:t>
      </w:r>
      <w:r w:rsidRPr="00D34466">
        <w:rPr>
          <w:rStyle w:val="StyleUnderline"/>
          <w:rFonts w:asciiTheme="majorHAnsi" w:hAnsiTheme="majorHAnsi" w:cstheme="majorHAnsi"/>
          <w:highlight w:val="green"/>
        </w:rPr>
        <w:t>good</w:t>
      </w:r>
      <w:r w:rsidRPr="00D34466">
        <w:rPr>
          <w:rStyle w:val="StyleUnderline"/>
          <w:rFonts w:asciiTheme="majorHAnsi" w:hAnsiTheme="majorHAnsi" w:cstheme="majorHAnsi"/>
        </w:rPr>
        <w:t>: most of the benefits are enjoyed by future generations who have no say in the political process.</w:t>
      </w:r>
      <w:r w:rsidRPr="00D34466">
        <w:rPr>
          <w:rFonts w:asciiTheme="majorHAnsi" w:hAnsiTheme="majorHAnsi" w:cstheme="majorHAnsi"/>
          <w:sz w:val="16"/>
        </w:rPr>
        <w:t xml:space="preserve"> </w:t>
      </w:r>
      <w:r w:rsidRPr="00D34466">
        <w:rPr>
          <w:rStyle w:val="StyleUnderline"/>
          <w:rFonts w:asciiTheme="majorHAnsi" w:hAnsiTheme="majorHAnsi" w:cstheme="majorHAnsi"/>
        </w:rPr>
        <w:t>For these goods, the problem is temporal free riding: the current generation enjoys the benefits of inaction while future generations bear the costs. Thirdly</w:t>
      </w:r>
      <w:r w:rsidRPr="00D34466">
        <w:rPr>
          <w:rFonts w:asciiTheme="majorHAnsi" w:hAnsiTheme="majorHAnsi" w:cstheme="majorHAnsi"/>
          <w:sz w:val="16"/>
        </w:rPr>
        <w:t xml:space="preserve">, many </w:t>
      </w:r>
      <w:r w:rsidRPr="00D34466">
        <w:rPr>
          <w:rStyle w:val="StyleUnderline"/>
          <w:rFonts w:asciiTheme="majorHAnsi" w:hAnsiTheme="majorHAnsi" w:cstheme="majorHAnsi"/>
        </w:rPr>
        <w:t>existential risks</w:t>
      </w:r>
      <w:r w:rsidRPr="00D34466">
        <w:rPr>
          <w:rFonts w:asciiTheme="majorHAnsi" w:hAnsiTheme="majorHAnsi" w:cstheme="majorHAnsi"/>
          <w:sz w:val="16"/>
        </w:rPr>
        <w:t xml:space="preserve">, such as machine superintelligence, engineered pandemics, and solar geoengineering, </w:t>
      </w:r>
      <w:r w:rsidRPr="00D34466">
        <w:rPr>
          <w:rStyle w:val="StyleUnderline"/>
          <w:rFonts w:asciiTheme="majorHAnsi" w:hAnsiTheme="majorHAnsi" w:cstheme="majorHAnsi"/>
        </w:rPr>
        <w:t>pose an unprecedented and uncertain future threat.</w:t>
      </w:r>
      <w:r w:rsidRPr="00D34466">
        <w:rPr>
          <w:rFonts w:asciiTheme="majorHAnsi" w:hAnsiTheme="majorHAnsi" w:cstheme="majorHAnsi"/>
          <w:sz w:val="16"/>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D34466">
        <w:rPr>
          <w:rStyle w:val="StyleUnderline"/>
          <w:rFonts w:asciiTheme="majorHAnsi" w:hAnsiTheme="majorHAnsi" w:cstheme="majorHAnsi"/>
          <w:highlight w:val="green"/>
        </w:rPr>
        <w:t>Cognitive biases</w:t>
      </w:r>
      <w:r w:rsidRPr="00D34466">
        <w:rPr>
          <w:rStyle w:val="StyleUnderline"/>
          <w:rFonts w:asciiTheme="majorHAnsi" w:hAnsiTheme="majorHAnsi" w:cstheme="majorHAnsi"/>
        </w:rPr>
        <w:t xml:space="preserve"> also </w:t>
      </w:r>
      <w:r w:rsidRPr="00D34466">
        <w:rPr>
          <w:rStyle w:val="StyleUnderline"/>
          <w:rFonts w:asciiTheme="majorHAnsi" w:hAnsiTheme="majorHAnsi" w:cstheme="majorHAnsi"/>
          <w:highlight w:val="green"/>
        </w:rPr>
        <w:t>lead people to underestimate</w:t>
      </w:r>
      <w:r w:rsidRPr="00D34466">
        <w:rPr>
          <w:rStyle w:val="StyleUnderline"/>
          <w:rFonts w:asciiTheme="majorHAnsi" w:hAnsiTheme="majorHAnsi" w:cstheme="majorHAnsi"/>
        </w:rPr>
        <w:t xml:space="preserve"> existential </w:t>
      </w:r>
      <w:r w:rsidRPr="00D34466">
        <w:rPr>
          <w:rStyle w:val="StyleUnderline"/>
          <w:rFonts w:asciiTheme="majorHAnsi" w:hAnsiTheme="majorHAnsi" w:cstheme="majorHAnsi"/>
          <w:highlight w:val="green"/>
        </w:rPr>
        <w:t>risks</w:t>
      </w:r>
      <w:r w:rsidRPr="00D34466">
        <w:rPr>
          <w:rStyle w:val="StyleUnderline"/>
          <w:rFonts w:asciiTheme="majorHAnsi" w:hAnsiTheme="majorHAnsi" w:cstheme="majorHAnsi"/>
        </w:rPr>
        <w:t>.</w:t>
      </w:r>
      <w:r w:rsidRPr="00D34466">
        <w:rPr>
          <w:rFonts w:asciiTheme="majorHAnsi" w:hAnsiTheme="majorHAnsi" w:cstheme="majorHAnsi"/>
          <w:sz w:val="16"/>
        </w:rPr>
        <w:t xml:space="preserve"> </w:t>
      </w:r>
      <w:r w:rsidRPr="00D34466">
        <w:rPr>
          <w:rStyle w:val="StyleUnderline"/>
          <w:rFonts w:asciiTheme="majorHAnsi" w:hAnsiTheme="majorHAnsi" w:cstheme="majorHAnsi"/>
        </w:rPr>
        <w:t>Since there have not been any catastrophes of this magnitude, these risks are not salient to politicians and the public.</w:t>
      </w:r>
      <w:r w:rsidRPr="00D34466">
        <w:rPr>
          <w:rFonts w:asciiTheme="majorHAnsi" w:hAnsiTheme="majorHAnsi" w:cstheme="majorHAnsi"/>
          <w:sz w:val="16"/>
        </w:rPr>
        <w:t xml:space="preserve">72 This is an example of the misapplication of the availability heuristic, a mental shortcut which assumes that something is important only if it can be readily recalled. </w:t>
      </w:r>
      <w:r w:rsidRPr="00D34466">
        <w:rPr>
          <w:rStyle w:val="StyleUnderline"/>
          <w:rFonts w:asciiTheme="majorHAnsi" w:hAnsiTheme="majorHAnsi" w:cstheme="majorHAnsi"/>
          <w:highlight w:val="green"/>
        </w:rPr>
        <w:t>Another</w:t>
      </w:r>
      <w:r w:rsidRPr="00D34466">
        <w:rPr>
          <w:rStyle w:val="StyleUnderline"/>
          <w:rFonts w:asciiTheme="majorHAnsi" w:hAnsiTheme="majorHAnsi" w:cstheme="majorHAnsi"/>
        </w:rPr>
        <w:t xml:space="preserve"> cognitive bias affecting perceptions of existential risk </w:t>
      </w:r>
      <w:r w:rsidRPr="00D34466">
        <w:rPr>
          <w:rStyle w:val="StyleUnderline"/>
          <w:rFonts w:asciiTheme="majorHAnsi" w:hAnsiTheme="majorHAnsi" w:cstheme="majorHAnsi"/>
          <w:highlight w:val="green"/>
        </w:rPr>
        <w:t>is scope neglect</w:t>
      </w:r>
      <w:r w:rsidRPr="00D34466">
        <w:rPr>
          <w:rStyle w:val="StyleUnderline"/>
          <w:rFonts w:asciiTheme="majorHAnsi" w:hAnsiTheme="majorHAnsi" w:cstheme="majorHAnsi"/>
        </w:rPr>
        <w:t>.</w:t>
      </w:r>
      <w:r w:rsidRPr="00D34466">
        <w:rPr>
          <w:rFonts w:asciiTheme="majorHAnsi" w:hAnsiTheme="majorHAnsi" w:cstheme="majorHAnsi"/>
          <w:sz w:val="16"/>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34466">
        <w:rPr>
          <w:rStyle w:val="StyleUnderline"/>
          <w:rFonts w:asciiTheme="majorHAnsi" w:hAnsiTheme="majorHAnsi" w:cstheme="majorHAnsi"/>
        </w:rPr>
        <w:t>People become numbed to the effect of saving lives when the numbers get too large.</w:t>
      </w:r>
      <w:r w:rsidRPr="00D34466">
        <w:rPr>
          <w:rFonts w:asciiTheme="majorHAnsi" w:hAnsiTheme="majorHAnsi" w:cstheme="majorHAnsi"/>
          <w:sz w:val="16"/>
        </w:rPr>
        <w:t xml:space="preserve"> 74 </w:t>
      </w:r>
      <w:r w:rsidRPr="00D34466">
        <w:rPr>
          <w:rStyle w:val="StyleUnderline"/>
          <w:rFonts w:asciiTheme="majorHAnsi" w:hAnsiTheme="majorHAnsi" w:cstheme="majorHAnsi"/>
        </w:rPr>
        <w:t>Scope neglect is a particularly acute problem for existential risk because the numbers at stake are so large.</w:t>
      </w:r>
      <w:r w:rsidRPr="00D34466">
        <w:rPr>
          <w:rFonts w:asciiTheme="majorHAnsi" w:hAnsiTheme="majorHAnsi" w:cstheme="majorHAnsi"/>
          <w:sz w:val="16"/>
        </w:rPr>
        <w:t xml:space="preserve"> </w:t>
      </w:r>
      <w:r w:rsidRPr="00D34466">
        <w:rPr>
          <w:rStyle w:val="StyleUnderline"/>
          <w:rFonts w:asciiTheme="majorHAnsi" w:hAnsiTheme="majorHAnsi" w:cstheme="majorHAnsi"/>
        </w:rPr>
        <w:t>Due to scope neglect, decision-makers are prone to treat existential risks in a similar way to problems which are less severe by many orders of magnitude.</w:t>
      </w:r>
      <w:r w:rsidRPr="00D34466">
        <w:rPr>
          <w:rFonts w:asciiTheme="majorHAnsi" w:hAnsiTheme="majorHAnsi" w:cstheme="majorHAnsi"/>
          <w:sz w:val="16"/>
        </w:rPr>
        <w:t xml:space="preserve"> A wide range of other cognitive biases are likely to affect the evaluation of existential risks.75</w:t>
      </w:r>
    </w:p>
    <w:p w14:paraId="01E3729B" w14:textId="72113003" w:rsidR="00FD020A" w:rsidRPr="00F300AB" w:rsidRDefault="00FD020A" w:rsidP="006817AF">
      <w:pPr>
        <w:pStyle w:val="Heading4"/>
        <w:numPr>
          <w:ilvl w:val="0"/>
          <w:numId w:val="12"/>
        </w:numPr>
        <w:rPr>
          <w:rFonts w:asciiTheme="majorHAnsi" w:hAnsiTheme="majorHAnsi" w:cstheme="majorHAnsi"/>
          <w:sz w:val="16"/>
        </w:rPr>
      </w:pPr>
      <w:r w:rsidRPr="00623846">
        <w:t>The introspective connection between pain and pleasure and phenomenal conceptions of intrinsic value and disvalue is irrefutable – everything else regresses – robust neuroscience proves.</w:t>
      </w:r>
    </w:p>
    <w:p w14:paraId="0DB0492D" w14:textId="77777777" w:rsidR="00FD020A" w:rsidRPr="00623846" w:rsidRDefault="00FD020A" w:rsidP="00FD020A">
      <w:pPr>
        <w:spacing w:line="276" w:lineRule="auto"/>
        <w:rPr>
          <w:b/>
          <w:bCs/>
          <w:sz w:val="26"/>
        </w:rPr>
      </w:pPr>
      <w:r w:rsidRPr="00623846">
        <w:rPr>
          <w:rStyle w:val="Style13ptBold"/>
        </w:rPr>
        <w:t xml:space="preserve">Blum et al. 18 </w:t>
      </w:r>
      <w:r w:rsidRPr="00623846">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w:t>
      </w:r>
      <w:r w:rsidRPr="00623846">
        <w:rPr>
          <w:szCs w:val="16"/>
        </w:rPr>
        <w:lastRenderedPageBreak/>
        <w:t xml:space="preserve">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623846">
          <w:rPr>
            <w:rStyle w:val="Hyperlink"/>
            <w:color w:val="000000"/>
            <w:szCs w:val="16"/>
          </w:rPr>
          <w:t>https://www.ncbi.nlm.nih.gov/pmc/articles/PMC6446569/</w:t>
        </w:r>
      </w:hyperlink>
      <w:r w:rsidRPr="00623846">
        <w:rPr>
          <w:szCs w:val="16"/>
        </w:rPr>
        <w:t>, R.S.</w:t>
      </w:r>
    </w:p>
    <w:p w14:paraId="3EF404EA" w14:textId="77777777" w:rsidR="00FD020A" w:rsidRPr="00623846" w:rsidRDefault="00FD020A" w:rsidP="00FD020A">
      <w:pPr>
        <w:spacing w:line="276" w:lineRule="auto"/>
      </w:pPr>
      <w:r w:rsidRPr="0062248E">
        <w:rPr>
          <w:b/>
          <w:bCs/>
          <w:highlight w:val="green"/>
          <w:u w:val="single"/>
        </w:rPr>
        <w:t>Pleasure</w:t>
      </w:r>
      <w:r w:rsidRPr="00623846">
        <w:rPr>
          <w:u w:val="single"/>
        </w:rPr>
        <w:t xml:space="preserve"> is not only</w:t>
      </w:r>
      <w:r w:rsidRPr="00623846">
        <w:t xml:space="preserve"> one of the three </w:t>
      </w:r>
      <w:r w:rsidRPr="00623846">
        <w:rPr>
          <w:u w:val="single"/>
        </w:rPr>
        <w:t>primary reward functions</w:t>
      </w:r>
      <w:r w:rsidRPr="00623846">
        <w:t xml:space="preserve"> but </w:t>
      </w:r>
      <w:r w:rsidRPr="00623846">
        <w:rPr>
          <w:u w:val="single"/>
        </w:rPr>
        <w:t xml:space="preserve">it also </w:t>
      </w:r>
      <w:r w:rsidRPr="0062248E">
        <w:rPr>
          <w:b/>
          <w:bCs/>
          <w:highlight w:val="green"/>
          <w:u w:val="single"/>
        </w:rPr>
        <w:t>defines reward.</w:t>
      </w:r>
      <w:r w:rsidRPr="00623846">
        <w:t xml:space="preserve"> As homeostasis explains the </w:t>
      </w:r>
      <w:r w:rsidRPr="00623846">
        <w:rPr>
          <w:u w:val="single"/>
        </w:rPr>
        <w:t>functions of</w:t>
      </w:r>
      <w:r w:rsidRPr="00623846">
        <w:t xml:space="preserve"> only a limited number of </w:t>
      </w:r>
      <w:r w:rsidRPr="00623846">
        <w:rPr>
          <w:u w:val="single"/>
        </w:rPr>
        <w:t>rewards, the</w:t>
      </w:r>
      <w:r w:rsidRPr="00623846">
        <w:t xml:space="preserve"> principal </w:t>
      </w:r>
      <w:r w:rsidRPr="0062248E">
        <w:rPr>
          <w:highlight w:val="green"/>
          <w:u w:val="single"/>
        </w:rPr>
        <w:t>reason why particular stimuli</w:t>
      </w:r>
      <w:r w:rsidRPr="00623846">
        <w:rPr>
          <w:u w:val="single"/>
        </w:rPr>
        <w:t xml:space="preserve">, objects, events, situations, and activities </w:t>
      </w:r>
      <w:r w:rsidRPr="0062248E">
        <w:rPr>
          <w:highlight w:val="green"/>
          <w:u w:val="single"/>
        </w:rPr>
        <w:t>are rewarding</w:t>
      </w:r>
      <w:r w:rsidRPr="00623846">
        <w:t xml:space="preserve"> may be </w:t>
      </w:r>
      <w:r w:rsidRPr="0062248E">
        <w:rPr>
          <w:highlight w:val="green"/>
          <w:u w:val="single"/>
        </w:rPr>
        <w:t>due to pleasure.</w:t>
      </w:r>
      <w:r w:rsidRPr="00623846">
        <w:t xml:space="preserve"> This applies first of all to sex and to the primary homeostatic rewards of food and liquid and extends to money, taste, beauty, social encounters and nonmaterial, internally set, and intrinsic rewards. </w:t>
      </w:r>
      <w:r w:rsidRPr="00623846">
        <w:rPr>
          <w:u w:val="single"/>
        </w:rPr>
        <w:t>Pleasure, as the primary effect of rewards</w:t>
      </w:r>
      <w:r w:rsidRPr="00623846">
        <w:t xml:space="preserve">, drives the prime reward functions of learning, approach behavior, and decision making and </w:t>
      </w:r>
      <w:r w:rsidRPr="0062248E">
        <w:rPr>
          <w:highlight w:val="green"/>
          <w:u w:val="single"/>
        </w:rPr>
        <w:t xml:space="preserve">provides the </w:t>
      </w:r>
      <w:r w:rsidRPr="0062248E">
        <w:rPr>
          <w:b/>
          <w:bCs/>
          <w:highlight w:val="green"/>
          <w:u w:val="single"/>
        </w:rPr>
        <w:t>basis for hedonic theories</w:t>
      </w:r>
      <w:r w:rsidRPr="0062248E">
        <w:rPr>
          <w:highlight w:val="green"/>
          <w:u w:val="single"/>
        </w:rPr>
        <w:t xml:space="preserve"> of reward</w:t>
      </w:r>
      <w:r w:rsidRPr="00623846">
        <w:rPr>
          <w:u w:val="single"/>
        </w:rPr>
        <w:t xml:space="preserve"> function. We are attracted by</w:t>
      </w:r>
      <w:r w:rsidRPr="00623846">
        <w:t xml:space="preserve"> most </w:t>
      </w:r>
      <w:r w:rsidRPr="00623846">
        <w:rPr>
          <w:u w:val="single"/>
        </w:rPr>
        <w:t>rewards and exert intense efforts to obtain them</w:t>
      </w:r>
      <w:r w:rsidRPr="00623846">
        <w:t xml:space="preserve">, just </w:t>
      </w:r>
      <w:r w:rsidRPr="00623846">
        <w:rPr>
          <w:u w:val="single"/>
        </w:rPr>
        <w:t>because they are enjoyable</w:t>
      </w:r>
      <w:r w:rsidRPr="00623846">
        <w:t xml:space="preserve"> [10].</w:t>
      </w:r>
    </w:p>
    <w:p w14:paraId="326D4D04" w14:textId="77777777" w:rsidR="00FD020A" w:rsidRPr="00623846" w:rsidRDefault="00FD020A" w:rsidP="00FD020A">
      <w:pPr>
        <w:spacing w:line="276" w:lineRule="auto"/>
      </w:pPr>
      <w:r w:rsidRPr="00623846">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23846">
        <w:rPr>
          <w:u w:val="single"/>
        </w:rPr>
        <w:t>using both humans and detailed invasive brain analysis of animals has discovered some critical ways that the brain processes pleasure</w:t>
      </w:r>
      <w:r w:rsidRPr="00623846">
        <w:t xml:space="preserve"> [14].</w:t>
      </w:r>
    </w:p>
    <w:p w14:paraId="26305B49" w14:textId="77777777" w:rsidR="00FD020A" w:rsidRPr="00623846" w:rsidRDefault="00FD020A" w:rsidP="00FD020A">
      <w:pPr>
        <w:spacing w:line="276" w:lineRule="auto"/>
      </w:pPr>
      <w:r w:rsidRPr="00623846">
        <w:rPr>
          <w:u w:val="single"/>
        </w:rPr>
        <w:t>Pleasure as a hallmark of reward is sufficient for defining a reward</w:t>
      </w:r>
      <w:r w:rsidRPr="00623846">
        <w:t xml:space="preserve">, but it may not be necessary. </w:t>
      </w:r>
      <w:r w:rsidRPr="00623846">
        <w:rPr>
          <w:u w:val="single"/>
        </w:rPr>
        <w:t>A reward may generate positive</w:t>
      </w:r>
      <w:r w:rsidRPr="00623846">
        <w:t xml:space="preserve"> learning and approach </w:t>
      </w:r>
      <w:r w:rsidRPr="00623846">
        <w:rPr>
          <w:u w:val="single"/>
        </w:rPr>
        <w:t>behavior</w:t>
      </w:r>
      <w:r w:rsidRPr="00623846">
        <w:t xml:space="preserve"> simply </w:t>
      </w:r>
      <w:r w:rsidRPr="00623846">
        <w:rPr>
          <w:u w:val="single"/>
        </w:rPr>
        <w:t>because it contains substances that are essential for body function.</w:t>
      </w:r>
      <w:r w:rsidRPr="00623846">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w:t>
      </w:r>
      <w:r w:rsidRPr="00623846">
        <w:lastRenderedPageBreak/>
        <w:t>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282AC847" w14:textId="77777777" w:rsidR="00FD020A" w:rsidRPr="00623846" w:rsidRDefault="00FD020A" w:rsidP="00FD020A">
      <w:pPr>
        <w:spacing w:line="276" w:lineRule="auto"/>
      </w:pPr>
      <w:r w:rsidRPr="00623846">
        <w:t>Evolutionary theories of pleasure: The love connection BO:D</w:t>
      </w:r>
    </w:p>
    <w:p w14:paraId="0C520D95" w14:textId="77777777" w:rsidR="00FD020A" w:rsidRPr="00623846" w:rsidRDefault="00FD020A" w:rsidP="00FD020A">
      <w:pPr>
        <w:spacing w:line="276" w:lineRule="auto"/>
      </w:pPr>
      <w:r w:rsidRPr="00623846">
        <w:t xml:space="preserve">Charles Darwin and other biological scientists that have examined the biological </w:t>
      </w:r>
      <w:r w:rsidRPr="00623846">
        <w:rPr>
          <w:u w:val="single"/>
        </w:rPr>
        <w:t>evolution and its basic principles found</w:t>
      </w:r>
      <w:r w:rsidRPr="00623846">
        <w:t xml:space="preserve"> various </w:t>
      </w:r>
      <w:r w:rsidRPr="00623846">
        <w:rPr>
          <w:u w:val="single"/>
        </w:rPr>
        <w:t>mechanisms that steer behavior and biological development.</w:t>
      </w:r>
      <w:r w:rsidRPr="00623846">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42DFD30A" w14:textId="77777777" w:rsidR="00FD020A" w:rsidRPr="00623846" w:rsidRDefault="00FD020A" w:rsidP="00FD020A">
      <w:pPr>
        <w:spacing w:line="276" w:lineRule="auto"/>
      </w:pPr>
      <w:r w:rsidRPr="00623846">
        <w:t xml:space="preserve">It is well established that modern biological theory conjectures that </w:t>
      </w:r>
      <w:r w:rsidRPr="0062248E">
        <w:rPr>
          <w:b/>
          <w:bCs/>
          <w:highlight w:val="green"/>
          <w:u w:val="single"/>
        </w:rPr>
        <w:t>organisms are</w:t>
      </w:r>
      <w:r w:rsidRPr="00623846">
        <w:rPr>
          <w:u w:val="single"/>
        </w:rPr>
        <w:t xml:space="preserve"> the </w:t>
      </w:r>
      <w:r w:rsidRPr="0062248E">
        <w:rPr>
          <w:b/>
          <w:bCs/>
          <w:highlight w:val="green"/>
          <w:u w:val="single"/>
        </w:rPr>
        <w:t>result of evolutionary competition.</w:t>
      </w:r>
      <w:r w:rsidRPr="00623846">
        <w:t xml:space="preserve"> In fact, Richard </w:t>
      </w:r>
      <w:r w:rsidRPr="00623846">
        <w:rPr>
          <w:u w:val="single"/>
        </w:rPr>
        <w:t>Dawkins stresses gene survival and propagation as the basic mechanism of life</w:t>
      </w:r>
      <w:r w:rsidRPr="00623846">
        <w:t xml:space="preserve"> [20]. Only genes that lead to </w:t>
      </w:r>
      <w:r w:rsidRPr="00623846">
        <w:rPr>
          <w:u w:val="single"/>
        </w:rPr>
        <w:t>the fittest phenotype will make it.</w:t>
      </w:r>
      <w:r w:rsidRPr="00623846">
        <w:t xml:space="preserve"> It is noteworthy that the phenotype is selected based on behavior that maximizes gene propagation. To do so, the phenotype must survive and generate offspring, and be better at it than its competitors. Thus, </w:t>
      </w:r>
      <w:r w:rsidRPr="00623846">
        <w:rPr>
          <w:u w:val="single"/>
        </w:rPr>
        <w:t xml:space="preserve">the ultimate, distal function of </w:t>
      </w:r>
      <w:r w:rsidRPr="0062248E">
        <w:rPr>
          <w:highlight w:val="green"/>
          <w:u w:val="single"/>
        </w:rPr>
        <w:t>rewards</w:t>
      </w:r>
      <w:r w:rsidRPr="00623846">
        <w:rPr>
          <w:u w:val="single"/>
        </w:rPr>
        <w:t xml:space="preserve"> is to </w:t>
      </w:r>
      <w:r w:rsidRPr="0062248E">
        <w:rPr>
          <w:highlight w:val="green"/>
          <w:u w:val="single"/>
        </w:rPr>
        <w:t>increase</w:t>
      </w:r>
      <w:r w:rsidRPr="00623846">
        <w:rPr>
          <w:u w:val="single"/>
        </w:rPr>
        <w:t xml:space="preserve"> evolutionary </w:t>
      </w:r>
      <w:r w:rsidRPr="0062248E">
        <w:rPr>
          <w:highlight w:val="green"/>
          <w:u w:val="single"/>
        </w:rPr>
        <w:t>fitness</w:t>
      </w:r>
      <w:r w:rsidRPr="00623846">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1FAFEC2B" w14:textId="77777777" w:rsidR="00FD020A" w:rsidRPr="00623846" w:rsidRDefault="00FD020A" w:rsidP="00FD020A">
      <w:pPr>
        <w:spacing w:line="276" w:lineRule="auto"/>
        <w:rPr>
          <w:szCs w:val="16"/>
          <w:u w:val="single"/>
        </w:rPr>
      </w:pPr>
      <w:r w:rsidRPr="00623846">
        <w:rPr>
          <w:u w:val="single"/>
        </w:rPr>
        <w:t>Behavioral reward functions have evolved to help individuals to survive and propagate their genes</w:t>
      </w:r>
      <w:r w:rsidRPr="00623846">
        <w:t xml:space="preserve">. Apparently, </w:t>
      </w:r>
      <w:r w:rsidRPr="00623846">
        <w:rPr>
          <w:u w:val="single"/>
        </w:rPr>
        <w:t>people need to live well and long enough to reproduce.</w:t>
      </w:r>
      <w:r w:rsidRPr="00623846">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23846">
        <w:rPr>
          <w:u w:val="single"/>
        </w:rPr>
        <w:t>any small edge will ultimately result in evolutionary advantage</w:t>
      </w:r>
      <w:r w:rsidRPr="00623846">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23846">
        <w:rPr>
          <w:u w:val="single"/>
        </w:rPr>
        <w:t>Thus the distal reward function in gene propagation and evolutionary fitness defines the proximal reward functions that we see</w:t>
      </w:r>
      <w:r w:rsidRPr="00623846">
        <w:t xml:space="preserve"> in everyday behavior. </w:t>
      </w:r>
      <w:r w:rsidRPr="00623846">
        <w:rPr>
          <w:u w:val="single"/>
        </w:rPr>
        <w:t xml:space="preserve">That is why </w:t>
      </w:r>
      <w:r w:rsidRPr="0062248E">
        <w:rPr>
          <w:highlight w:val="green"/>
          <w:u w:val="single"/>
        </w:rPr>
        <w:t>foods, drinks, mates, and offspring are rewarding.</w:t>
      </w:r>
    </w:p>
    <w:p w14:paraId="3B03F6AD" w14:textId="77777777" w:rsidR="00FD020A" w:rsidRPr="00623846" w:rsidRDefault="00FD020A" w:rsidP="00FD020A">
      <w:pPr>
        <w:spacing w:line="276" w:lineRule="auto"/>
      </w:pPr>
      <w:r w:rsidRPr="00623846">
        <w:lastRenderedPageBreak/>
        <w:t xml:space="preserve">There have been theories linking pleasure as a required component of health benefits salutogenesis, (salugenesis). In essence, under these terms, </w:t>
      </w:r>
      <w:r w:rsidRPr="00623846">
        <w:rPr>
          <w:u w:val="single"/>
        </w:rPr>
        <w:t>pleasure is described as a state or feeling of happiness and satisfaction resulting from an experience that one enjoys.</w:t>
      </w:r>
      <w:r w:rsidRPr="00623846">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221B2883" w14:textId="77777777" w:rsidR="00FD020A" w:rsidRPr="00623846" w:rsidRDefault="00FD020A" w:rsidP="00FD020A">
      <w:pPr>
        <w:spacing w:line="276" w:lineRule="auto"/>
      </w:pPr>
      <w:r w:rsidRPr="00623846">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06EDDF04" w14:textId="77777777" w:rsidR="00FD020A" w:rsidRPr="00623846" w:rsidRDefault="00FD020A" w:rsidP="00FD020A">
      <w:pPr>
        <w:spacing w:line="276" w:lineRule="auto"/>
      </w:pPr>
      <w:r w:rsidRPr="00623846">
        <w:t>Finding happiness is different between apes and humans</w:t>
      </w:r>
    </w:p>
    <w:p w14:paraId="6E91637C" w14:textId="77777777" w:rsidR="00FD020A" w:rsidRPr="00623846" w:rsidRDefault="00FD020A" w:rsidP="00FD020A">
      <w:pPr>
        <w:spacing w:line="276" w:lineRule="auto"/>
      </w:pPr>
      <w:r w:rsidRPr="00623846">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5AA26D61" w14:textId="77777777" w:rsidR="00FD020A" w:rsidRPr="00623846" w:rsidRDefault="00FD020A" w:rsidP="00FD020A">
      <w:pPr>
        <w:spacing w:line="276" w:lineRule="auto"/>
      </w:pPr>
      <w:r w:rsidRPr="00623846">
        <w:t xml:space="preserve">Remarkably, there are </w:t>
      </w:r>
      <w:r w:rsidRPr="00623846">
        <w:rPr>
          <w:u w:val="single"/>
        </w:rPr>
        <w:t>pathways for ordinary liking and pleasure</w:t>
      </w:r>
      <w:r w:rsidRPr="00623846">
        <w:t xml:space="preserve">, which </w:t>
      </w:r>
      <w:r w:rsidRPr="00623846">
        <w:rPr>
          <w:u w:val="single"/>
        </w:rPr>
        <w:t>are limited in scope</w:t>
      </w:r>
      <w:r w:rsidRPr="00623846">
        <w:t xml:space="preserve"> as described above in this commentary. However, </w:t>
      </w:r>
      <w:r w:rsidRPr="00623846">
        <w:rPr>
          <w:u w:val="single"/>
        </w:rPr>
        <w:t xml:space="preserve">there are </w:t>
      </w:r>
      <w:r w:rsidRPr="0062248E">
        <w:rPr>
          <w:b/>
          <w:bCs/>
          <w:highlight w:val="green"/>
          <w:u w:val="single"/>
        </w:rPr>
        <w:t>many brain regions</w:t>
      </w:r>
      <w:r w:rsidRPr="00623846">
        <w:t xml:space="preserve">, often termed hot and cold spots, </w:t>
      </w:r>
      <w:r w:rsidRPr="00623846">
        <w:rPr>
          <w:u w:val="single"/>
        </w:rPr>
        <w:t xml:space="preserve">that significantly </w:t>
      </w:r>
      <w:r w:rsidRPr="0062248E">
        <w:rPr>
          <w:b/>
          <w:bCs/>
          <w:highlight w:val="green"/>
          <w:u w:val="single"/>
        </w:rPr>
        <w:t>modulate</w:t>
      </w:r>
      <w:r w:rsidRPr="00623846">
        <w:t xml:space="preserve"> (increase or decrease) </w:t>
      </w:r>
      <w:r w:rsidRPr="00623846">
        <w:rPr>
          <w:u w:val="single"/>
        </w:rPr>
        <w:t xml:space="preserve">our </w:t>
      </w:r>
      <w:r w:rsidRPr="0062248E">
        <w:rPr>
          <w:b/>
          <w:bCs/>
          <w:highlight w:val="green"/>
          <w:u w:val="single"/>
        </w:rPr>
        <w:t>pleasure or</w:t>
      </w:r>
      <w:r w:rsidRPr="00623846">
        <w:rPr>
          <w:u w:val="single"/>
        </w:rPr>
        <w:t xml:space="preserve"> even produce</w:t>
      </w:r>
      <w:r w:rsidRPr="00623846">
        <w:rPr>
          <w:b/>
          <w:bCs/>
          <w:u w:val="single"/>
        </w:rPr>
        <w:t xml:space="preserve"> </w:t>
      </w:r>
      <w:r w:rsidRPr="0062248E">
        <w:rPr>
          <w:b/>
          <w:bCs/>
          <w:highlight w:val="green"/>
          <w:u w:val="single"/>
        </w:rPr>
        <w:t>the opposite</w:t>
      </w:r>
      <w:r w:rsidRPr="00623846">
        <w:t xml:space="preserve"> of pleasure— that is </w:t>
      </w:r>
      <w:r w:rsidRPr="00623846">
        <w:rPr>
          <w:u w:val="single"/>
        </w:rPr>
        <w:t>disgust and fear</w:t>
      </w:r>
      <w:r w:rsidRPr="00623846">
        <w:t xml:space="preserve"> [39]. </w:t>
      </w:r>
      <w:r w:rsidRPr="00623846">
        <w:rPr>
          <w:u w:val="single"/>
        </w:rPr>
        <w:t>One</w:t>
      </w:r>
      <w:r w:rsidRPr="00623846">
        <w:t xml:space="preserve"> specific </w:t>
      </w:r>
      <w:r w:rsidRPr="00623846">
        <w:rPr>
          <w:u w:val="single"/>
        </w:rPr>
        <w:t>region</w:t>
      </w:r>
      <w:r w:rsidRPr="00623846">
        <w:t xml:space="preserve"> of the nucleus accumbens </w:t>
      </w:r>
      <w:r w:rsidRPr="00623846">
        <w:rPr>
          <w:u w:val="single"/>
        </w:rPr>
        <w:t>is organized like a computer keyboard, with particular stimulus triggers in rows</w:t>
      </w:r>
      <w:r w:rsidRPr="00623846">
        <w:t xml:space="preserve">— producing an increase and decrease of pleasure and disgust. Moreover, </w:t>
      </w:r>
      <w:r w:rsidRPr="00623846">
        <w:rPr>
          <w:u w:val="single"/>
        </w:rPr>
        <w:t>the cortex has unique roles in the cognitive evaluation of our feelings of pleasure</w:t>
      </w:r>
      <w:r w:rsidRPr="00623846">
        <w:t xml:space="preserve"> [40]. Importantly, the interplay of these multiple triggers and the higher brain centers in the prefrontal cortex are very intricate and are just being uncovered.</w:t>
      </w:r>
    </w:p>
    <w:p w14:paraId="244AFA48" w14:textId="77777777" w:rsidR="00FD020A" w:rsidRPr="00623846" w:rsidRDefault="00FD020A" w:rsidP="00FD020A">
      <w:pPr>
        <w:spacing w:line="276" w:lineRule="auto"/>
      </w:pPr>
      <w:r w:rsidRPr="00623846">
        <w:lastRenderedPageBreak/>
        <w:t>Desire and reward centers</w:t>
      </w:r>
    </w:p>
    <w:p w14:paraId="6B70600A" w14:textId="77777777" w:rsidR="00FD020A" w:rsidRPr="00623846" w:rsidRDefault="00FD020A" w:rsidP="00FD020A">
      <w:pPr>
        <w:spacing w:line="276" w:lineRule="auto"/>
        <w:rPr>
          <w:szCs w:val="16"/>
        </w:rPr>
      </w:pPr>
      <w:r w:rsidRPr="00623846">
        <w:rPr>
          <w:szCs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51214F33" w14:textId="77777777" w:rsidR="00FD020A" w:rsidRPr="00623846" w:rsidRDefault="00FD020A" w:rsidP="00FD020A">
      <w:pPr>
        <w:spacing w:line="276" w:lineRule="auto"/>
        <w:rPr>
          <w:szCs w:val="16"/>
        </w:rPr>
      </w:pPr>
      <w:r w:rsidRPr="00623846">
        <w:rPr>
          <w:szCs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05E84334" w14:textId="77777777" w:rsidR="00FD020A" w:rsidRPr="00F12FCD" w:rsidRDefault="00FD020A" w:rsidP="00FD020A">
      <w:pPr>
        <w:spacing w:line="276" w:lineRule="auto"/>
        <w:rPr>
          <w:u w:val="single"/>
        </w:rPr>
      </w:pPr>
      <w:r w:rsidRPr="00623846">
        <w:t xml:space="preserve">Furthermore, ordinary </w:t>
      </w:r>
      <w:r w:rsidRPr="00623846">
        <w:rPr>
          <w:u w:val="single"/>
        </w:rPr>
        <w:t>“</w:t>
      </w:r>
      <w:r w:rsidRPr="0062248E">
        <w:rPr>
          <w:highlight w:val="green"/>
          <w:u w:val="single"/>
        </w:rPr>
        <w:t>liking</w:t>
      </w:r>
      <w:r w:rsidRPr="00623846">
        <w:rPr>
          <w:u w:val="single"/>
        </w:rPr>
        <w:t xml:space="preserve">” of </w:t>
      </w:r>
      <w:r w:rsidRPr="0062248E">
        <w:rPr>
          <w:highlight w:val="green"/>
          <w:u w:val="single"/>
        </w:rPr>
        <w:t>something</w:t>
      </w:r>
      <w:r w:rsidRPr="00623846">
        <w:rPr>
          <w:u w:val="single"/>
        </w:rPr>
        <w:t xml:space="preserve">, or pure pleasure, is </w:t>
      </w:r>
      <w:r w:rsidRPr="0062248E">
        <w:rPr>
          <w:highlight w:val="green"/>
          <w:u w:val="single"/>
        </w:rPr>
        <w:t>represented by</w:t>
      </w:r>
      <w:r w:rsidRPr="00623846">
        <w:t xml:space="preserve"> small </w:t>
      </w:r>
      <w:r w:rsidRPr="0062248E">
        <w:rPr>
          <w:highlight w:val="green"/>
          <w:u w:val="single"/>
        </w:rPr>
        <w:t>regions</w:t>
      </w:r>
      <w:r w:rsidRPr="00623846">
        <w:t xml:space="preserve"> mainly </w:t>
      </w:r>
      <w:r w:rsidRPr="0062248E">
        <w:rPr>
          <w:highlight w:val="green"/>
          <w:u w:val="single"/>
        </w:rPr>
        <w:t>in the limbic system</w:t>
      </w:r>
      <w:r>
        <w:rPr>
          <w:u w:val="single"/>
        </w:rPr>
        <w:t xml:space="preserve"> </w:t>
      </w:r>
      <w:r w:rsidRPr="00623846">
        <w:t xml:space="preserve">(old reptilian part of the brain). These may be </w:t>
      </w:r>
      <w:r w:rsidRPr="00623846">
        <w:rPr>
          <w:u w:val="single"/>
        </w:rPr>
        <w:t>part of larger neural circuits.</w:t>
      </w:r>
      <w:r w:rsidRPr="00623846">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3A66D60B" w14:textId="77777777" w:rsidR="00FD020A" w:rsidRPr="00623846" w:rsidRDefault="00FD020A" w:rsidP="00FD020A">
      <w:pPr>
        <w:spacing w:line="276" w:lineRule="auto"/>
        <w:rPr>
          <w:szCs w:val="16"/>
        </w:rPr>
      </w:pPr>
      <w:r w:rsidRPr="00623846">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162E27A9" w14:textId="77777777" w:rsidR="00FD020A" w:rsidRPr="00623846" w:rsidRDefault="00FD020A" w:rsidP="00FD020A">
      <w:pPr>
        <w:spacing w:line="276" w:lineRule="auto"/>
        <w:rPr>
          <w:szCs w:val="16"/>
        </w:rPr>
      </w:pPr>
      <w:r w:rsidRPr="00623846">
        <w:rPr>
          <w:szCs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w:t>
      </w:r>
      <w:r w:rsidRPr="00623846">
        <w:rPr>
          <w:szCs w:val="16"/>
        </w:rPr>
        <w:lastRenderedPageBreak/>
        <w:t>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3B432B3" w14:textId="77777777" w:rsidR="00FD020A" w:rsidRPr="00623846" w:rsidRDefault="00FD020A" w:rsidP="00FD020A">
      <w:pPr>
        <w:spacing w:line="276" w:lineRule="auto"/>
        <w:rPr>
          <w:szCs w:val="16"/>
        </w:rPr>
      </w:pPr>
      <w:r w:rsidRPr="00623846">
        <w:rPr>
          <w:szCs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3309A843" w14:textId="77777777" w:rsidR="00FD020A" w:rsidRPr="00623846" w:rsidRDefault="00FD020A" w:rsidP="00FD020A">
      <w:pPr>
        <w:spacing w:line="276" w:lineRule="auto"/>
        <w:rPr>
          <w:szCs w:val="16"/>
        </w:rPr>
      </w:pPr>
      <w:r w:rsidRPr="00623846">
        <w:rPr>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1488E4C4" w14:textId="77777777" w:rsidR="00FD020A" w:rsidRPr="00623846" w:rsidRDefault="00FD020A" w:rsidP="00FD020A">
      <w:pPr>
        <w:spacing w:line="276" w:lineRule="auto"/>
      </w:pPr>
      <w:r w:rsidRPr="00623846">
        <w:t xml:space="preserve">In essence, although nonhuman primate brains are similar to our own, the disparity between other primates and those of human cognitive abilities tells us that surface similarity is not the whole story. </w:t>
      </w:r>
      <w:r w:rsidRPr="00623846">
        <w:rPr>
          <w:u w:val="single"/>
        </w:rPr>
        <w:t>Sousa et al.</w:t>
      </w:r>
      <w:r w:rsidRPr="00623846">
        <w:t xml:space="preserve"> [50] small case </w:t>
      </w:r>
      <w:r w:rsidRPr="00623846">
        <w:rPr>
          <w:u w:val="single"/>
        </w:rPr>
        <w:t>found various differentially expressed genes, to associate with pleasure related systems.</w:t>
      </w:r>
      <w:r w:rsidRPr="00623846">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2BCDF2F" w14:textId="77777777" w:rsidR="00FD020A" w:rsidRPr="00623846" w:rsidRDefault="00FD020A" w:rsidP="00FD020A">
      <w:pPr>
        <w:spacing w:line="276" w:lineRule="auto"/>
      </w:pPr>
      <w:r w:rsidRPr="00623846">
        <w:lastRenderedPageBreak/>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2248E">
        <w:rPr>
          <w:highlight w:val="green"/>
          <w:u w:val="single"/>
        </w:rPr>
        <w:t>researchers examined</w:t>
      </w:r>
      <w:r w:rsidRPr="00623846">
        <w:rPr>
          <w:u w:val="single"/>
        </w:rPr>
        <w:t xml:space="preserve"> 247 specimens of </w:t>
      </w:r>
      <w:r w:rsidRPr="0062248E">
        <w:rPr>
          <w:highlight w:val="green"/>
          <w:u w:val="single"/>
        </w:rPr>
        <w:t>neural tissue</w:t>
      </w:r>
      <w:r w:rsidRPr="00623846">
        <w:rPr>
          <w:u w:val="single"/>
        </w:rPr>
        <w:t xml:space="preserve"> from six humans, five chimpanzees, and five macaque monkeys.</w:t>
      </w:r>
      <w:r w:rsidRPr="00623846">
        <w:t xml:space="preserve"> Moreover, these </w:t>
      </w:r>
      <w:r w:rsidRPr="00623846">
        <w:rPr>
          <w:u w:val="single"/>
        </w:rPr>
        <w:t>investigators analyzed which genes were turned on or off in 16 regions of the brain.</w:t>
      </w:r>
      <w:r w:rsidRPr="00623846">
        <w:t xml:space="preserve"> While </w:t>
      </w:r>
      <w:r w:rsidRPr="00623846">
        <w:rPr>
          <w:u w:val="single"/>
        </w:rPr>
        <w:t xml:space="preserve">the differences among species were subtle, </w:t>
      </w:r>
      <w:r w:rsidRPr="0062248E">
        <w:rPr>
          <w:b/>
          <w:bCs/>
          <w:highlight w:val="green"/>
          <w:u w:val="single"/>
        </w:rPr>
        <w:t>there was</w:t>
      </w:r>
      <w:r w:rsidRPr="00623846">
        <w:rPr>
          <w:u w:val="single"/>
        </w:rPr>
        <w:t xml:space="preserve"> a </w:t>
      </w:r>
      <w:r w:rsidRPr="0062248E">
        <w:rPr>
          <w:b/>
          <w:bCs/>
          <w:highlight w:val="green"/>
          <w:u w:val="single"/>
        </w:rPr>
        <w:t>remarkable contrast in</w:t>
      </w:r>
      <w:r w:rsidRPr="00623846">
        <w:rPr>
          <w:u w:val="single"/>
        </w:rPr>
        <w:t xml:space="preserve"> the</w:t>
      </w:r>
      <w:r w:rsidRPr="00623846">
        <w:rPr>
          <w:b/>
          <w:bCs/>
          <w:u w:val="single"/>
        </w:rPr>
        <w:t xml:space="preserve"> </w:t>
      </w:r>
      <w:r w:rsidRPr="0062248E">
        <w:rPr>
          <w:b/>
          <w:bCs/>
          <w:highlight w:val="green"/>
          <w:u w:val="single"/>
        </w:rPr>
        <w:t>neocortices</w:t>
      </w:r>
      <w:r w:rsidRPr="00623846">
        <w:t xml:space="preserve">, specifically </w:t>
      </w:r>
      <w:r w:rsidRPr="00623846">
        <w:rPr>
          <w:u w:val="single"/>
        </w:rPr>
        <w:t xml:space="preserve">in an </w:t>
      </w:r>
      <w:r w:rsidRPr="0062248E">
        <w:rPr>
          <w:highlight w:val="green"/>
          <w:u w:val="single"/>
        </w:rPr>
        <w:t>area of the brain</w:t>
      </w:r>
      <w:r w:rsidRPr="00623846">
        <w:rPr>
          <w:u w:val="single"/>
        </w:rPr>
        <w:t xml:space="preserve"> that is much </w:t>
      </w:r>
      <w:r w:rsidRPr="0062248E">
        <w:rPr>
          <w:highlight w:val="green"/>
          <w:u w:val="single"/>
        </w:rPr>
        <w:t>more developed in humans</w:t>
      </w:r>
      <w:r w:rsidRPr="00623846">
        <w:rPr>
          <w:u w:val="single"/>
        </w:rPr>
        <w:t xml:space="preserve"> than in chimpanzees.</w:t>
      </w:r>
      <w:r w:rsidRPr="00623846">
        <w:t xml:space="preserve"> In fact, these researchers found that a gene called </w:t>
      </w:r>
      <w:r w:rsidRPr="00623846">
        <w:rPr>
          <w:u w:val="single"/>
        </w:rPr>
        <w:t>tyrosine hydroxylase (TH) for the enzyme, responsible for the production of dopamine</w:t>
      </w:r>
      <w:r w:rsidRPr="00623846">
        <w:t xml:space="preserve">, was </w:t>
      </w:r>
      <w:r w:rsidRPr="00623846">
        <w:rPr>
          <w:u w:val="single"/>
        </w:rPr>
        <w:t>expressed in the neocortex of humans, but not chimpanzees.</w:t>
      </w:r>
      <w:r w:rsidRPr="00623846">
        <w:t xml:space="preserve"> As discussed earlier, </w:t>
      </w:r>
      <w:r w:rsidRPr="00623846">
        <w:rPr>
          <w:u w:val="single"/>
        </w:rPr>
        <w:t>dopamine is</w:t>
      </w:r>
      <w:r w:rsidRPr="00623846">
        <w:t xml:space="preserve"> best </w:t>
      </w:r>
      <w:r w:rsidRPr="00623846">
        <w:rPr>
          <w:u w:val="single"/>
        </w:rPr>
        <w:t>known for its</w:t>
      </w:r>
      <w:r w:rsidRPr="00623846">
        <w:t xml:space="preserve"> essential </w:t>
      </w:r>
      <w:r w:rsidRPr="00623846">
        <w:rPr>
          <w:u w:val="single"/>
        </w:rPr>
        <w:t>role within the brain’s reward system; the</w:t>
      </w:r>
      <w:r w:rsidRPr="00623846">
        <w:t xml:space="preserve"> very </w:t>
      </w:r>
      <w:r w:rsidRPr="00623846">
        <w:rPr>
          <w:u w:val="single"/>
        </w:rPr>
        <w:t>system that responds to everything from sex, to gambling, to food, and to addictive drugs.</w:t>
      </w:r>
      <w:r w:rsidRPr="00623846">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02CAFFD2" w14:textId="77777777" w:rsidR="00FD020A" w:rsidRPr="00623846" w:rsidRDefault="00FD020A" w:rsidP="00FD020A">
      <w:pPr>
        <w:spacing w:line="276" w:lineRule="auto"/>
      </w:pPr>
      <w:r w:rsidRPr="00623846">
        <w:t xml:space="preserve">Nora Volkow, the director of NIDA, pointed out that one alluring possibility is that the neurotransmitter </w:t>
      </w:r>
      <w:r w:rsidRPr="0062248E">
        <w:rPr>
          <w:highlight w:val="green"/>
          <w:u w:val="single"/>
        </w:rPr>
        <w:t>dopamine plays</w:t>
      </w:r>
      <w:r w:rsidRPr="00623846">
        <w:rPr>
          <w:u w:val="single"/>
        </w:rPr>
        <w:t xml:space="preserve"> a substantial </w:t>
      </w:r>
      <w:r w:rsidRPr="0062248E">
        <w:rPr>
          <w:highlight w:val="green"/>
          <w:u w:val="single"/>
        </w:rPr>
        <w:t>role in</w:t>
      </w:r>
      <w:r w:rsidRPr="00623846">
        <w:rPr>
          <w:u w:val="single"/>
        </w:rPr>
        <w:t xml:space="preserve"> humans’ </w:t>
      </w:r>
      <w:r w:rsidRPr="0062248E">
        <w:rPr>
          <w:highlight w:val="green"/>
          <w:u w:val="single"/>
        </w:rPr>
        <w:t>ability to pursue</w:t>
      </w:r>
      <w:r w:rsidRPr="00623846">
        <w:rPr>
          <w:u w:val="single"/>
        </w:rPr>
        <w:t xml:space="preserve"> various </w:t>
      </w:r>
      <w:r w:rsidRPr="0062248E">
        <w:rPr>
          <w:highlight w:val="green"/>
          <w:u w:val="single"/>
        </w:rPr>
        <w:t>rewards that are</w:t>
      </w:r>
      <w:r w:rsidRPr="00623846">
        <w:rPr>
          <w:u w:val="single"/>
        </w:rPr>
        <w:t xml:space="preserve"> perhaps months or even </w:t>
      </w:r>
      <w:r w:rsidRPr="0062248E">
        <w:rPr>
          <w:highlight w:val="green"/>
          <w:u w:val="single"/>
        </w:rPr>
        <w:t>years away</w:t>
      </w:r>
      <w:r w:rsidRPr="00623846">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23846">
        <w:rPr>
          <w:u w:val="single"/>
        </w:rPr>
        <w:t>This may explain what often motivates people to work for things that have no apparent short-term benefit</w:t>
      </w:r>
      <w:r w:rsidRPr="00623846">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C4C46D" w14:textId="3D2E99D5" w:rsidR="00FD020A" w:rsidRDefault="00FD020A" w:rsidP="000372BB">
      <w:pPr>
        <w:pStyle w:val="Heading4"/>
        <w:numPr>
          <w:ilvl w:val="0"/>
          <w:numId w:val="12"/>
        </w:numPr>
      </w:pPr>
      <w:r>
        <w:t>Revisionary intuitionism is true and proves util</w:t>
      </w:r>
    </w:p>
    <w:p w14:paraId="57B058B9" w14:textId="77777777" w:rsidR="00FD020A" w:rsidRPr="00695B15" w:rsidRDefault="00FD020A" w:rsidP="00FD020A">
      <w:r w:rsidRPr="005A5415">
        <w:rPr>
          <w:rStyle w:val="Style13ptBold"/>
        </w:rPr>
        <w:t>Yudkowsky 08</w:t>
      </w:r>
      <w:r>
        <w:t xml:space="preserve"> </w:t>
      </w:r>
      <w:r w:rsidRPr="002D6330">
        <w:rPr>
          <w:sz w:val="16"/>
          <w:szCs w:val="16"/>
        </w:rPr>
        <w:t>[Eliezer Yudkowsky (research fellow of the Machine Intelligence Research Institute; he also writes Harry Potter fan fiction). “The ‘Intuitions’ Behind ‘Utilitarianism.’” 28 January 2008. LessWrong. http://lesswrong.com/lw/n9/the_intuitions_behind_utilitarianism/]</w:t>
      </w:r>
    </w:p>
    <w:p w14:paraId="23489ADC" w14:textId="77777777" w:rsidR="00FD020A" w:rsidRPr="007E2893" w:rsidRDefault="00FD020A" w:rsidP="00FD020A">
      <w:pPr>
        <w:rPr>
          <w:sz w:val="16"/>
        </w:rPr>
      </w:pPr>
      <w:r w:rsidRPr="0055605C">
        <w:rPr>
          <w:sz w:val="16"/>
        </w:rPr>
        <w:lastRenderedPageBreak/>
        <w:t>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w:t>
      </w:r>
      <w:r w:rsidRPr="0079279E">
        <w:rPr>
          <w:u w:val="single"/>
        </w:rPr>
        <w:t>. I found that my object-level moral reasoning had been valuable and my </w:t>
      </w:r>
      <w:r w:rsidRPr="0062248E">
        <w:rPr>
          <w:b/>
          <w:bCs/>
          <w:highlight w:val="green"/>
          <w:u w:val="single"/>
        </w:rPr>
        <w:t xml:space="preserve">meta-level moral reasoning </w:t>
      </w:r>
      <w:r w:rsidRPr="00DF4085">
        <w:rPr>
          <w:b/>
          <w:bCs/>
          <w:u w:val="single"/>
        </w:rPr>
        <w:t>had been</w:t>
      </w:r>
      <w:r w:rsidRPr="0079279E">
        <w:rPr>
          <w:u w:val="single"/>
        </w:rPr>
        <w:t> worse than </w:t>
      </w:r>
      <w:r w:rsidRPr="0062248E">
        <w:rPr>
          <w:b/>
          <w:bCs/>
          <w:highlight w:val="green"/>
          <w:u w:val="single"/>
        </w:rPr>
        <w:t>useless</w:t>
      </w:r>
      <w:r w:rsidRPr="0079279E">
        <w:rPr>
          <w:u w:val="single"/>
        </w:rPr>
        <w:t>. And this appears to be a general syndrome – </w:t>
      </w:r>
      <w:r w:rsidRPr="0062248E">
        <w:rPr>
          <w:b/>
          <w:bCs/>
          <w:highlight w:val="green"/>
          <w:u w:val="single"/>
        </w:rPr>
        <w:t xml:space="preserve">people do </w:t>
      </w:r>
      <w:r w:rsidRPr="00DF4085">
        <w:rPr>
          <w:b/>
          <w:bCs/>
          <w:u w:val="single"/>
        </w:rPr>
        <w:t xml:space="preserve">much </w:t>
      </w:r>
      <w:r w:rsidRPr="0062248E">
        <w:rPr>
          <w:b/>
          <w:bCs/>
          <w:highlight w:val="green"/>
          <w:u w:val="single"/>
        </w:rPr>
        <w:t xml:space="preserve">better </w:t>
      </w:r>
      <w:r w:rsidRPr="00DF4085">
        <w:rPr>
          <w:b/>
          <w:bCs/>
          <w:u w:val="single"/>
        </w:rPr>
        <w:t xml:space="preserve">when discussing whether </w:t>
      </w:r>
      <w:r w:rsidRPr="0062248E">
        <w:rPr>
          <w:b/>
          <w:bCs/>
          <w:highlight w:val="green"/>
          <w:u w:val="single"/>
        </w:rPr>
        <w:t xml:space="preserve">torture </w:t>
      </w:r>
      <w:r w:rsidRPr="00DF4085">
        <w:rPr>
          <w:b/>
          <w:bCs/>
          <w:u w:val="single"/>
        </w:rPr>
        <w:t>is</w:t>
      </w:r>
      <w:r w:rsidRPr="00DF4085">
        <w:rPr>
          <w:u w:val="single"/>
        </w:rPr>
        <w:t> good or </w:t>
      </w:r>
      <w:r w:rsidRPr="00DF4085">
        <w:rPr>
          <w:b/>
          <w:bCs/>
          <w:u w:val="single"/>
        </w:rPr>
        <w:t xml:space="preserve">bad </w:t>
      </w:r>
      <w:r w:rsidRPr="0062248E">
        <w:rPr>
          <w:b/>
          <w:bCs/>
          <w:highlight w:val="green"/>
          <w:u w:val="single"/>
        </w:rPr>
        <w:t>than</w:t>
      </w:r>
      <w:r w:rsidRPr="0079279E">
        <w:rPr>
          <w:b/>
          <w:bCs/>
          <w:u w:val="single"/>
        </w:rPr>
        <w:t> </w:t>
      </w:r>
      <w:r w:rsidRPr="0079279E">
        <w:rPr>
          <w:u w:val="single"/>
        </w:rPr>
        <w:t>when they discuss </w:t>
      </w:r>
      <w:r w:rsidRPr="0062248E">
        <w:rPr>
          <w:b/>
          <w:bCs/>
          <w:highlight w:val="green"/>
          <w:u w:val="single"/>
        </w:rPr>
        <w:t xml:space="preserve">the meaning of “good” </w:t>
      </w:r>
      <w:r w:rsidRPr="00DF4085">
        <w:rPr>
          <w:b/>
          <w:bCs/>
          <w:u w:val="single"/>
        </w:rPr>
        <w:t>and “bad”. Thus, I deem</w:t>
      </w:r>
      <w:r w:rsidRPr="0062248E">
        <w:rPr>
          <w:b/>
          <w:bCs/>
          <w:highlight w:val="green"/>
          <w:u w:val="single"/>
        </w:rPr>
        <w:t xml:space="preserve"> it prudent to keep moral discussions on the object level</w:t>
      </w:r>
      <w:r w:rsidRPr="0079279E">
        <w:rPr>
          <w:u w:val="single"/>
        </w:rPr>
        <w:t> wherever I possibly can</w:t>
      </w:r>
      <w:r w:rsidRPr="0055605C">
        <w:rPr>
          <w:sz w:val="16"/>
        </w:rPr>
        <w:t>.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w:t>
      </w:r>
      <w:r w:rsidRPr="00DF4085">
        <w:rPr>
          <w:u w:val="single"/>
        </w:rPr>
        <w:t>. </w:t>
      </w:r>
      <w:r w:rsidRPr="00DF4085">
        <w:rPr>
          <w:b/>
          <w:bCs/>
          <w:u w:val="single"/>
        </w:rPr>
        <w:t>I see</w:t>
      </w:r>
      <w:r w:rsidRPr="00DF4085">
        <w:rPr>
          <w:u w:val="single"/>
        </w:rPr>
        <w:t> the project of </w:t>
      </w:r>
      <w:r w:rsidRPr="00DF4085">
        <w:rPr>
          <w:b/>
          <w:bCs/>
          <w:u w:val="single"/>
        </w:rPr>
        <w:t>morality as a project of renormalizing intuition</w:t>
      </w:r>
      <w:r w:rsidRPr="00E472E3">
        <w:rPr>
          <w:b/>
          <w:bCs/>
          <w:u w:val="single"/>
        </w:rPr>
        <w:t>.</w:t>
      </w:r>
      <w:r w:rsidRPr="0055605C">
        <w:rPr>
          <w:sz w:val="16"/>
        </w:rPr>
        <w:t> We have intuitions about things that seem desirable or undesirable, intuitions about actions that are right or wrong, intuitions about how to resolve conflicting intuitions, intuitions about how to systematize specific intuitions into general principles. </w:t>
      </w:r>
      <w:r w:rsidRPr="0062248E">
        <w:rPr>
          <w:b/>
          <w:bCs/>
          <w:highlight w:val="green"/>
          <w:u w:val="single"/>
        </w:rPr>
        <w:t>Delete all</w:t>
      </w:r>
      <w:r w:rsidRPr="00873656">
        <w:rPr>
          <w:u w:val="single"/>
        </w:rPr>
        <w:t> the </w:t>
      </w:r>
      <w:r w:rsidRPr="0062248E">
        <w:rPr>
          <w:b/>
          <w:bCs/>
          <w:highlight w:val="green"/>
          <w:u w:val="single"/>
        </w:rPr>
        <w:t>intuitions, and</w:t>
      </w:r>
      <w:r w:rsidRPr="00873656">
        <w:rPr>
          <w:u w:val="single"/>
        </w:rPr>
        <w:t> you aren’t left with an ideal philosopher of perfect emptiness, </w:t>
      </w:r>
      <w:r w:rsidRPr="0062248E">
        <w:rPr>
          <w:b/>
          <w:bCs/>
          <w:highlight w:val="green"/>
          <w:u w:val="single"/>
        </w:rPr>
        <w:t xml:space="preserve">you’re left with a rock. Keep all </w:t>
      </w:r>
      <w:r w:rsidRPr="00DF4085">
        <w:rPr>
          <w:b/>
          <w:bCs/>
          <w:u w:val="single"/>
        </w:rPr>
        <w:t>your</w:t>
      </w:r>
      <w:r w:rsidRPr="00873656">
        <w:rPr>
          <w:u w:val="single"/>
        </w:rPr>
        <w:t> specific </w:t>
      </w:r>
      <w:r w:rsidRPr="0062248E">
        <w:rPr>
          <w:b/>
          <w:bCs/>
          <w:highlight w:val="green"/>
          <w:u w:val="single"/>
        </w:rPr>
        <w:t>intuitions and</w:t>
      </w:r>
      <w:r w:rsidRPr="00873656">
        <w:rPr>
          <w:u w:val="single"/>
        </w:rPr>
        <w:t> refuse to build upon the reflective ones, and you aren’t left with an ideal philosopher of perfect spontaneity and genuineness, </w:t>
      </w:r>
      <w:r w:rsidRPr="0062248E">
        <w:rPr>
          <w:b/>
          <w:bCs/>
          <w:highlight w:val="green"/>
          <w:u w:val="single"/>
        </w:rPr>
        <w:t>you’re left with a</w:t>
      </w:r>
      <w:r w:rsidRPr="00873656">
        <w:rPr>
          <w:u w:val="single"/>
        </w:rPr>
        <w:t> grunting </w:t>
      </w:r>
      <w:r w:rsidRPr="0062248E">
        <w:rPr>
          <w:b/>
          <w:bCs/>
          <w:highlight w:val="green"/>
          <w:u w:val="single"/>
        </w:rPr>
        <w:t>caveperson</w:t>
      </w:r>
      <w:r w:rsidRPr="00873656">
        <w:rPr>
          <w:u w:val="single"/>
        </w:rPr>
        <w:t> running in circles, due to cyclical preferences and similar inconsistencies. “Intuition”, as a term of art, is not a curse word when it comes to morality – there is nothing else to argue from. </w:t>
      </w:r>
      <w:r w:rsidRPr="0062248E">
        <w:rPr>
          <w:b/>
          <w:bCs/>
          <w:highlight w:val="green"/>
          <w:u w:val="single"/>
        </w:rPr>
        <w:t>Even modus ponens is an “intuition</w:t>
      </w:r>
      <w:r w:rsidRPr="00873656">
        <w:rPr>
          <w:b/>
          <w:bCs/>
          <w:u w:val="single"/>
        </w:rPr>
        <w:t>”</w:t>
      </w:r>
      <w:r w:rsidRPr="00873656">
        <w:rPr>
          <w:u w:val="single"/>
        </w:rPr>
        <w:t> in this sense – </w:t>
      </w:r>
      <w:r w:rsidRPr="00873656">
        <w:rPr>
          <w:b/>
          <w:bCs/>
          <w:u w:val="single"/>
        </w:rPr>
        <w:t>it</w:t>
      </w:r>
      <w:r w:rsidRPr="00873656">
        <w:rPr>
          <w:u w:val="single"/>
        </w:rPr>
        <w:t>‘s </w:t>
      </w:r>
      <w:r w:rsidRPr="00DF4085">
        <w:rPr>
          <w:b/>
          <w:bCs/>
          <w:u w:val="single"/>
        </w:rPr>
        <w:t>just</w:t>
      </w:r>
      <w:r w:rsidRPr="00DF4085">
        <w:rPr>
          <w:u w:val="single"/>
        </w:rPr>
        <w:t> that modus ponens </w:t>
      </w:r>
      <w:r w:rsidRPr="00DF4085">
        <w:rPr>
          <w:b/>
          <w:bCs/>
          <w:u w:val="single"/>
        </w:rPr>
        <w:t>still seems like a good idea after being</w:t>
      </w:r>
      <w:r w:rsidRPr="00DF4085">
        <w:rPr>
          <w:u w:val="single"/>
        </w:rPr>
        <w:t> formalized, </w:t>
      </w:r>
      <w:r w:rsidRPr="00DF4085">
        <w:rPr>
          <w:b/>
          <w:bCs/>
          <w:u w:val="single"/>
        </w:rPr>
        <w:t>reflected on</w:t>
      </w:r>
      <w:r w:rsidRPr="00DF4085">
        <w:rPr>
          <w:u w:val="single"/>
        </w:rPr>
        <w:t>,</w:t>
      </w:r>
      <w:r w:rsidRPr="00873656">
        <w:rPr>
          <w:u w:val="single"/>
        </w:rPr>
        <w:t> extrapolated out to see if it has sensible consequences, etcetera.</w:t>
      </w:r>
      <w:r w:rsidRPr="0055605C">
        <w:rPr>
          <w:sz w:val="16"/>
        </w:rPr>
        <w:t xml:space="preserve">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w:t>
      </w:r>
      <w:r w:rsidRPr="00B42607">
        <w:rPr>
          <w:u w:val="single"/>
        </w:rPr>
        <w:t>Among other things, </w:t>
      </w:r>
      <w:r w:rsidRPr="0062248E">
        <w:rPr>
          <w:b/>
          <w:bCs/>
          <w:highlight w:val="green"/>
          <w:u w:val="single"/>
        </w:rPr>
        <w:t>if you try to violate</w:t>
      </w:r>
      <w:r w:rsidRPr="0062248E">
        <w:rPr>
          <w:highlight w:val="green"/>
          <w:u w:val="single"/>
        </w:rPr>
        <w:t> “</w:t>
      </w:r>
      <w:r w:rsidRPr="0062248E">
        <w:rPr>
          <w:b/>
          <w:bCs/>
          <w:highlight w:val="green"/>
          <w:u w:val="single"/>
        </w:rPr>
        <w:t>uti</w:t>
      </w:r>
      <w:r w:rsidRPr="00B42607">
        <w:rPr>
          <w:b/>
          <w:bCs/>
          <w:u w:val="single"/>
        </w:rPr>
        <w:t>l</w:t>
      </w:r>
      <w:r w:rsidRPr="00B42607">
        <w:rPr>
          <w:u w:val="single"/>
        </w:rPr>
        <w:t>itarianism”, </w:t>
      </w:r>
      <w:r w:rsidRPr="0062248E">
        <w:rPr>
          <w:b/>
          <w:bCs/>
          <w:highlight w:val="green"/>
          <w:u w:val="single"/>
        </w:rPr>
        <w:t>you run into paradoxes, contradictions</w:t>
      </w:r>
      <w:r w:rsidRPr="0062248E">
        <w:rPr>
          <w:highlight w:val="green"/>
          <w:u w:val="single"/>
        </w:rPr>
        <w:t>,</w:t>
      </w:r>
      <w:r w:rsidRPr="00B42607">
        <w:rPr>
          <w:u w:val="single"/>
        </w:rPr>
        <w:t xml:space="preserve"> circular preferences, </w:t>
      </w:r>
      <w:r w:rsidRPr="0062248E">
        <w:rPr>
          <w:b/>
          <w:bCs/>
          <w:highlight w:val="green"/>
          <w:u w:val="single"/>
        </w:rPr>
        <w:t xml:space="preserve">and </w:t>
      </w:r>
      <w:r w:rsidRPr="00D17B3E">
        <w:rPr>
          <w:b/>
          <w:bCs/>
          <w:u w:val="single"/>
        </w:rPr>
        <w:t>other</w:t>
      </w:r>
      <w:r w:rsidRPr="00D17B3E">
        <w:rPr>
          <w:u w:val="single"/>
        </w:rPr>
        <w:t> things that aren’t </w:t>
      </w:r>
      <w:r w:rsidRPr="00D17B3E">
        <w:rPr>
          <w:b/>
          <w:bCs/>
          <w:u w:val="single"/>
        </w:rPr>
        <w:t>symptoms of</w:t>
      </w:r>
      <w:r w:rsidRPr="00B42607">
        <w:rPr>
          <w:u w:val="single"/>
        </w:rPr>
        <w:t> moral wrongness so much as </w:t>
      </w:r>
      <w:r w:rsidRPr="0062248E">
        <w:rPr>
          <w:b/>
          <w:bCs/>
          <w:highlight w:val="green"/>
          <w:u w:val="single"/>
        </w:rPr>
        <w:t>moral incoherence</w:t>
      </w:r>
      <w:r w:rsidRPr="00B42607">
        <w:rPr>
          <w:u w:val="single"/>
        </w:rPr>
        <w:t>.</w:t>
      </w:r>
      <w:r w:rsidRPr="0055605C">
        <w:rPr>
          <w:sz w:val="16"/>
        </w:rPr>
        <w:t>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9A2BD7">
        <w:rPr>
          <w:b/>
          <w:bCs/>
          <w:u w:val="single"/>
        </w:rPr>
        <w:t>After</w:t>
      </w:r>
      <w:r w:rsidRPr="009A2BD7">
        <w:rPr>
          <w:u w:val="single"/>
        </w:rPr>
        <w:t> the two hundred and eighty-seventh </w:t>
      </w:r>
      <w:r w:rsidRPr="009A2BD7">
        <w:rPr>
          <w:b/>
          <w:bCs/>
          <w:u w:val="single"/>
        </w:rPr>
        <w:t>research</w:t>
      </w:r>
      <w:r w:rsidRPr="009A2BD7">
        <w:rPr>
          <w:u w:val="single"/>
        </w:rPr>
        <w:t> study </w:t>
      </w:r>
      <w:r w:rsidRPr="009A2BD7">
        <w:rPr>
          <w:b/>
          <w:bCs/>
          <w:u w:val="single"/>
        </w:rPr>
        <w:t xml:space="preserve">showing that </w:t>
      </w:r>
      <w:r w:rsidRPr="0062248E">
        <w:rPr>
          <w:b/>
          <w:bCs/>
          <w:highlight w:val="green"/>
          <w:u w:val="single"/>
        </w:rPr>
        <w:t xml:space="preserve">people will chop their </w:t>
      </w:r>
      <w:r w:rsidRPr="009A2BD7">
        <w:rPr>
          <w:b/>
          <w:bCs/>
          <w:u w:val="single"/>
        </w:rPr>
        <w:t xml:space="preserve">own </w:t>
      </w:r>
      <w:r w:rsidRPr="0062248E">
        <w:rPr>
          <w:b/>
          <w:bCs/>
          <w:highlight w:val="green"/>
          <w:u w:val="single"/>
        </w:rPr>
        <w:t>feet off if you frame the problem the wrong way</w:t>
      </w:r>
      <w:r w:rsidRPr="009A2BD7">
        <w:rPr>
          <w:b/>
          <w:bCs/>
          <w:u w:val="single"/>
        </w:rPr>
        <w:t>, you start to distrust first impressions. When you’ve read</w:t>
      </w:r>
      <w:r w:rsidRPr="009A2BD7">
        <w:rPr>
          <w:u w:val="single"/>
        </w:rPr>
        <w:t> enough </w:t>
      </w:r>
      <w:r w:rsidRPr="009A2BD7">
        <w:rPr>
          <w:b/>
          <w:bCs/>
          <w:u w:val="single"/>
        </w:rPr>
        <w:t xml:space="preserve">research on </w:t>
      </w:r>
      <w:r w:rsidRPr="0062248E">
        <w:rPr>
          <w:b/>
          <w:bCs/>
          <w:highlight w:val="green"/>
          <w:u w:val="single"/>
        </w:rPr>
        <w:t>scope insensitivity</w:t>
      </w:r>
      <w:r w:rsidRPr="00AD0850">
        <w:rPr>
          <w:u w:val="single"/>
        </w:rPr>
        <w:t xml:space="preserve"> – people will pay only </w:t>
      </w:r>
      <w:r w:rsidRPr="00AD0850">
        <w:rPr>
          <w:u w:val="single"/>
        </w:rPr>
        <w:lastRenderedPageBreak/>
        <w:t>28% more to protect all 57 wilderness areas in Ontario than one area, </w:t>
      </w:r>
      <w:r w:rsidRPr="0062248E">
        <w:rPr>
          <w:b/>
          <w:bCs/>
          <w:highlight w:val="green"/>
          <w:u w:val="single"/>
        </w:rPr>
        <w:t xml:space="preserve">people will pay the same </w:t>
      </w:r>
      <w:r w:rsidRPr="00D67CE9">
        <w:rPr>
          <w:b/>
          <w:bCs/>
          <w:u w:val="single"/>
        </w:rPr>
        <w:t xml:space="preserve">amount </w:t>
      </w:r>
      <w:r w:rsidRPr="0062248E">
        <w:rPr>
          <w:b/>
          <w:bCs/>
          <w:highlight w:val="green"/>
          <w:u w:val="single"/>
        </w:rPr>
        <w:t xml:space="preserve">to save 50,000 </w:t>
      </w:r>
      <w:r w:rsidRPr="00D67CE9">
        <w:rPr>
          <w:b/>
          <w:bCs/>
          <w:u w:val="single"/>
        </w:rPr>
        <w:t xml:space="preserve">lives </w:t>
      </w:r>
      <w:r w:rsidRPr="0062248E">
        <w:rPr>
          <w:b/>
          <w:bCs/>
          <w:highlight w:val="green"/>
          <w:u w:val="single"/>
        </w:rPr>
        <w:t>as 5,000</w:t>
      </w:r>
      <w:r w:rsidRPr="00AD0850">
        <w:rPr>
          <w:u w:val="single"/>
        </w:rPr>
        <w:t> lives… that sort of thing…</w:t>
      </w:r>
      <w:r w:rsidRPr="0055605C">
        <w:rPr>
          <w:sz w:val="16"/>
        </w:rPr>
        <w:t xml:space="preserve">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w:t>
      </w:r>
      <w:r w:rsidRPr="006C5D28">
        <w:rPr>
          <w:u w:val="single"/>
        </w:rPr>
        <w:t>Now, </w:t>
      </w:r>
      <w:r w:rsidRPr="00171E98">
        <w:rPr>
          <w:b/>
          <w:bCs/>
          <w:u w:val="single"/>
        </w:rPr>
        <w:t>you could</w:t>
      </w:r>
      <w:r w:rsidRPr="00171E98">
        <w:rPr>
          <w:u w:val="single"/>
        </w:rPr>
        <w:t> look at this intuition, and </w:t>
      </w:r>
      <w:r w:rsidRPr="00171E98">
        <w:rPr>
          <w:b/>
          <w:bCs/>
          <w:u w:val="single"/>
        </w:rPr>
        <w:t>think it was</w:t>
      </w:r>
      <w:r w:rsidRPr="00171E98">
        <w:rPr>
          <w:u w:val="single"/>
        </w:rPr>
        <w:t> revealing </w:t>
      </w:r>
      <w:r w:rsidRPr="00171E98">
        <w:rPr>
          <w:b/>
          <w:bCs/>
          <w:u w:val="single"/>
        </w:rPr>
        <w:t>some</w:t>
      </w:r>
      <w:r w:rsidRPr="00171E98">
        <w:rPr>
          <w:u w:val="single"/>
        </w:rPr>
        <w:t> kind of incredibly </w:t>
      </w:r>
      <w:r w:rsidRPr="00171E98">
        <w:rPr>
          <w:b/>
          <w:bCs/>
          <w:u w:val="single"/>
        </w:rPr>
        <w:t>deep moral truth</w:t>
      </w:r>
      <w:r w:rsidRPr="00171E98">
        <w:rPr>
          <w:u w:val="single"/>
        </w:rPr>
        <w:t>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71E98">
        <w:rPr>
          <w:b/>
          <w:bCs/>
          <w:u w:val="single"/>
        </w:rPr>
        <w:t>Or you could</w:t>
      </w:r>
      <w:r w:rsidRPr="00171E98">
        <w:rPr>
          <w:u w:val="single"/>
        </w:rPr>
        <w:t> look at that and </w:t>
      </w:r>
      <w:r w:rsidRPr="00171E98">
        <w:rPr>
          <w:b/>
          <w:bCs/>
          <w:u w:val="single"/>
        </w:rPr>
        <w:t xml:space="preserve">say: </w:t>
      </w:r>
      <w:r w:rsidRPr="0062248E">
        <w:rPr>
          <w:b/>
          <w:bCs/>
          <w:highlight w:val="green"/>
          <w:u w:val="single"/>
        </w:rPr>
        <w:t>“The intuition is wrong: the brain can’t</w:t>
      </w:r>
      <w:r w:rsidRPr="006C5D28">
        <w:rPr>
          <w:u w:val="single"/>
        </w:rPr>
        <w:t> successfully </w:t>
      </w:r>
      <w:r w:rsidRPr="0062248E">
        <w:rPr>
          <w:b/>
          <w:bCs/>
          <w:highlight w:val="green"/>
          <w:u w:val="single"/>
        </w:rPr>
        <w:t>multiply</w:t>
      </w:r>
      <w:r w:rsidRPr="006C5D28">
        <w:rPr>
          <w:u w:val="single"/>
        </w:rPr>
        <w:t> by eight and get a larger quantity than it started with. </w:t>
      </w:r>
      <w:r w:rsidRPr="0062248E">
        <w:rPr>
          <w:b/>
          <w:bCs/>
          <w:highlight w:val="green"/>
          <w:u w:val="single"/>
        </w:rPr>
        <w:t>But it ought to</w:t>
      </w:r>
      <w:r w:rsidRPr="0062248E">
        <w:rPr>
          <w:highlight w:val="green"/>
          <w:u w:val="single"/>
        </w:rPr>
        <w:t>,</w:t>
      </w:r>
      <w:r w:rsidRPr="006C5D28">
        <w:rPr>
          <w:u w:val="single"/>
        </w:rPr>
        <w:t> normatively speaking.”</w:t>
      </w:r>
      <w:r w:rsidRPr="0055605C">
        <w:rPr>
          <w:sz w:val="16"/>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9878D3">
        <w:rPr>
          <w:b/>
          <w:bCs/>
          <w:u w:val="single"/>
        </w:rPr>
        <w:t>When you’ve read</w:t>
      </w:r>
      <w:r w:rsidRPr="00A37136">
        <w:rPr>
          <w:u w:val="single"/>
        </w:rPr>
        <w:t> enough heuristics and </w:t>
      </w:r>
      <w:r w:rsidRPr="0062248E">
        <w:rPr>
          <w:b/>
          <w:bCs/>
          <w:highlight w:val="green"/>
          <w:u w:val="single"/>
        </w:rPr>
        <w:t>biases research, and</w:t>
      </w:r>
      <w:r w:rsidRPr="00A37136">
        <w:rPr>
          <w:b/>
          <w:bCs/>
          <w:u w:val="single"/>
        </w:rPr>
        <w:t> </w:t>
      </w:r>
      <w:r w:rsidRPr="00A37136">
        <w:rPr>
          <w:u w:val="single"/>
        </w:rPr>
        <w:t>enough </w:t>
      </w:r>
      <w:r w:rsidRPr="0062248E">
        <w:rPr>
          <w:b/>
          <w:bCs/>
          <w:highlight w:val="green"/>
          <w:u w:val="single"/>
        </w:rPr>
        <w:t>coherence</w:t>
      </w:r>
      <w:r w:rsidRPr="00A37136">
        <w:rPr>
          <w:u w:val="single"/>
        </w:rPr>
        <w:t> and uniqueness </w:t>
      </w:r>
      <w:r w:rsidRPr="0062248E">
        <w:rPr>
          <w:b/>
          <w:bCs/>
          <w:highlight w:val="green"/>
          <w:u w:val="single"/>
        </w:rPr>
        <w:t>proofs for</w:t>
      </w:r>
      <w:r w:rsidRPr="00A37136">
        <w:rPr>
          <w:u w:val="single"/>
        </w:rPr>
        <w:t> Bayesian probabilities and </w:t>
      </w:r>
      <w:r w:rsidRPr="0062248E">
        <w:rPr>
          <w:b/>
          <w:bCs/>
          <w:highlight w:val="green"/>
          <w:u w:val="single"/>
        </w:rPr>
        <w:t>expected utility</w:t>
      </w:r>
      <w:r w:rsidRPr="00A37136">
        <w:rPr>
          <w:u w:val="single"/>
        </w:rPr>
        <w:t>, and you’ve seen the “Dutch book” and “money pump” effects that penalize trying to handle uncertain outcomes any other way, then </w:t>
      </w:r>
      <w:r w:rsidRPr="0062248E">
        <w:rPr>
          <w:b/>
          <w:bCs/>
          <w:highlight w:val="green"/>
          <w:u w:val="single"/>
        </w:rPr>
        <w:t>you don’t see</w:t>
      </w:r>
      <w:r w:rsidRPr="00A37136">
        <w:rPr>
          <w:u w:val="single"/>
        </w:rPr>
        <w:t> the </w:t>
      </w:r>
      <w:r w:rsidRPr="0062248E">
        <w:rPr>
          <w:b/>
          <w:bCs/>
          <w:highlight w:val="green"/>
          <w:u w:val="single"/>
        </w:rPr>
        <w:t>preference reversals</w:t>
      </w:r>
      <w:r w:rsidRPr="00A37136">
        <w:rPr>
          <w:u w:val="single"/>
        </w:rPr>
        <w:t> in the Allais Paradox </w:t>
      </w:r>
      <w:r w:rsidRPr="0062248E">
        <w:rPr>
          <w:b/>
          <w:bCs/>
          <w:highlight w:val="green"/>
          <w:u w:val="single"/>
        </w:rPr>
        <w:t>as</w:t>
      </w:r>
      <w:r w:rsidRPr="00A37136">
        <w:rPr>
          <w:u w:val="single"/>
        </w:rPr>
        <w:t> revealing some incredibly </w:t>
      </w:r>
      <w:r w:rsidRPr="0062248E">
        <w:rPr>
          <w:b/>
          <w:bCs/>
          <w:highlight w:val="green"/>
          <w:u w:val="single"/>
        </w:rPr>
        <w:t>deep moral truth</w:t>
      </w:r>
      <w:r w:rsidRPr="00A37136">
        <w:rPr>
          <w:u w:val="single"/>
        </w:rPr>
        <w:t> about the intrinsic value of certainty. </w:t>
      </w:r>
      <w:r w:rsidRPr="0062248E">
        <w:rPr>
          <w:b/>
          <w:bCs/>
          <w:highlight w:val="green"/>
          <w:u w:val="single"/>
        </w:rPr>
        <w:t>It</w:t>
      </w:r>
      <w:r w:rsidRPr="00A37136">
        <w:rPr>
          <w:u w:val="single"/>
        </w:rPr>
        <w:t> just </w:t>
      </w:r>
      <w:r w:rsidRPr="0062248E">
        <w:rPr>
          <w:b/>
          <w:bCs/>
          <w:highlight w:val="green"/>
          <w:u w:val="single"/>
        </w:rPr>
        <w:t>goes to show that the brain doesn’t</w:t>
      </w:r>
      <w:r w:rsidRPr="00A37136">
        <w:rPr>
          <w:u w:val="single"/>
        </w:rPr>
        <w:t> goddamn </w:t>
      </w:r>
      <w:r w:rsidRPr="0062248E">
        <w:rPr>
          <w:b/>
          <w:bCs/>
          <w:highlight w:val="green"/>
          <w:u w:val="single"/>
        </w:rPr>
        <w:t>multiply</w:t>
      </w:r>
      <w:r w:rsidRPr="00E472E3">
        <w:rPr>
          <w:b/>
          <w:bCs/>
          <w:u w:val="single"/>
        </w:rPr>
        <w:t>.</w:t>
      </w:r>
      <w:r w:rsidRPr="0055605C">
        <w:rPr>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w:t>
      </w:r>
      <w:r w:rsidRPr="004352BD">
        <w:rPr>
          <w:u w:val="single"/>
        </w:rPr>
        <w:t>Part of it, clearly, is that </w:t>
      </w:r>
      <w:r w:rsidRPr="0062248E">
        <w:rPr>
          <w:b/>
          <w:bCs/>
          <w:highlight w:val="green"/>
          <w:u w:val="single"/>
        </w:rPr>
        <w:t>primitive intuitions don’t</w:t>
      </w:r>
      <w:r w:rsidRPr="004352BD">
        <w:rPr>
          <w:b/>
          <w:bCs/>
          <w:u w:val="single"/>
        </w:rPr>
        <w:t> </w:t>
      </w:r>
      <w:r w:rsidRPr="004352BD">
        <w:rPr>
          <w:u w:val="single"/>
        </w:rPr>
        <w:t>successfully </w:t>
      </w:r>
      <w:r w:rsidRPr="0062248E">
        <w:rPr>
          <w:b/>
          <w:bCs/>
          <w:highlight w:val="green"/>
          <w:u w:val="single"/>
        </w:rPr>
        <w:t>diminish the emotional impact of</w:t>
      </w:r>
      <w:r w:rsidRPr="004352BD">
        <w:rPr>
          <w:u w:val="single"/>
        </w:rPr>
        <w:t> symbols standing for </w:t>
      </w:r>
      <w:r w:rsidRPr="0062248E">
        <w:rPr>
          <w:b/>
          <w:bCs/>
          <w:highlight w:val="green"/>
          <w:u w:val="single"/>
        </w:rPr>
        <w:t>small quantities</w:t>
      </w:r>
      <w:r w:rsidRPr="004352BD">
        <w:rPr>
          <w:u w:val="single"/>
        </w:rPr>
        <w:t> – anything you talk about seems like “an amount worth considering”</w:t>
      </w:r>
      <w:r w:rsidRPr="0055605C">
        <w:rPr>
          <w:sz w:val="16"/>
        </w:rPr>
        <w:t xml:space="preserve">.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w:t>
      </w:r>
      <w:r w:rsidRPr="0055605C">
        <w:rPr>
          <w:sz w:val="16"/>
        </w:rPr>
        <w:lastRenderedPageBreak/>
        <w:t>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2248E">
        <w:rPr>
          <w:b/>
          <w:bCs/>
          <w:highlight w:val="green"/>
          <w:u w:val="single"/>
        </w:rPr>
        <w:t>When you’ve reflected</w:t>
      </w:r>
      <w:r w:rsidRPr="005C5D21">
        <w:rPr>
          <w:u w:val="single"/>
        </w:rPr>
        <w:t> on enough intuitions, </w:t>
      </w:r>
      <w:r w:rsidRPr="0062248E">
        <w:rPr>
          <w:b/>
          <w:bCs/>
          <w:highlight w:val="green"/>
          <w:u w:val="single"/>
        </w:rPr>
        <w:t>and corrected enough absurdities, you</w:t>
      </w:r>
      <w:r w:rsidRPr="005C5D21">
        <w:rPr>
          <w:u w:val="single"/>
        </w:rPr>
        <w:t> start to </w:t>
      </w:r>
      <w:r w:rsidRPr="0062248E">
        <w:rPr>
          <w:b/>
          <w:bCs/>
          <w:highlight w:val="green"/>
          <w:u w:val="single"/>
        </w:rPr>
        <w:t>see a common denominator</w:t>
      </w:r>
      <w:r w:rsidRPr="005C5D21">
        <w:rPr>
          <w:u w:val="single"/>
        </w:rPr>
        <w:t>, a meta-principle at work, </w:t>
      </w:r>
      <w:r w:rsidRPr="0062248E">
        <w:rPr>
          <w:b/>
          <w:bCs/>
          <w:highlight w:val="green"/>
          <w:u w:val="single"/>
        </w:rPr>
        <w:t>which one might phrase as “Shut up and multiply.”</w:t>
      </w:r>
      <w:r w:rsidRPr="005C5D21">
        <w:rPr>
          <w:u w:val="single"/>
        </w:rPr>
        <w:t> </w:t>
      </w:r>
      <w:r w:rsidRPr="0055605C">
        <w:rPr>
          <w:sz w:val="16"/>
        </w:rPr>
        <w:t>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62248E">
        <w:rPr>
          <w:b/>
          <w:bCs/>
          <w:highlight w:val="green"/>
          <w:u w:val="single"/>
        </w:rPr>
        <w:t>And that’s why I’m a utilitarian</w:t>
      </w:r>
      <w:r w:rsidRPr="0055605C">
        <w:rPr>
          <w:sz w:val="16"/>
        </w:rPr>
        <w:t> – at least when I am doing something that is overwhelmingly more important than my own feelings about it – which is most of the time, because there are not many utilitarians, and many things left undone.</w:t>
      </w:r>
    </w:p>
    <w:p w14:paraId="3DBA6C58" w14:textId="77777777" w:rsidR="001E4974" w:rsidRPr="00FD020A" w:rsidRDefault="001E4974" w:rsidP="00FD020A"/>
    <w:sectPr w:rsidR="001E4974" w:rsidRPr="00FD02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B41ADD"/>
    <w:multiLevelType w:val="hybridMultilevel"/>
    <w:tmpl w:val="F8023046"/>
    <w:lvl w:ilvl="0" w:tplc="E2DA4F6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F58FD"/>
    <w:multiLevelType w:val="hybridMultilevel"/>
    <w:tmpl w:val="76CCE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36078"/>
    <w:multiLevelType w:val="multilevel"/>
    <w:tmpl w:val="8A1E1B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16cid:durableId="1127550497">
    <w:abstractNumId w:val="10"/>
  </w:num>
  <w:num w:numId="2" w16cid:durableId="958267462">
    <w:abstractNumId w:val="8"/>
  </w:num>
  <w:num w:numId="3" w16cid:durableId="774983062">
    <w:abstractNumId w:val="7"/>
  </w:num>
  <w:num w:numId="4" w16cid:durableId="1684822746">
    <w:abstractNumId w:val="6"/>
  </w:num>
  <w:num w:numId="5" w16cid:durableId="11807031">
    <w:abstractNumId w:val="5"/>
  </w:num>
  <w:num w:numId="6" w16cid:durableId="306710356">
    <w:abstractNumId w:val="9"/>
  </w:num>
  <w:num w:numId="7" w16cid:durableId="1566604078">
    <w:abstractNumId w:val="4"/>
  </w:num>
  <w:num w:numId="8" w16cid:durableId="1782800651">
    <w:abstractNumId w:val="3"/>
  </w:num>
  <w:num w:numId="9" w16cid:durableId="1963421338">
    <w:abstractNumId w:val="2"/>
  </w:num>
  <w:num w:numId="10" w16cid:durableId="1925915864">
    <w:abstractNumId w:val="1"/>
  </w:num>
  <w:num w:numId="11" w16cid:durableId="1406301155">
    <w:abstractNumId w:val="0"/>
  </w:num>
  <w:num w:numId="12" w16cid:durableId="458494155">
    <w:abstractNumId w:val="13"/>
  </w:num>
  <w:num w:numId="13" w16cid:durableId="899482702">
    <w:abstractNumId w:val="12"/>
  </w:num>
  <w:num w:numId="14" w16cid:durableId="652313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E4974"/>
    <w:rsid w:val="000029E3"/>
    <w:rsid w:val="000029E8"/>
    <w:rsid w:val="00004225"/>
    <w:rsid w:val="000066CA"/>
    <w:rsid w:val="00007264"/>
    <w:rsid w:val="000076A9"/>
    <w:rsid w:val="00011EA3"/>
    <w:rsid w:val="00014FAD"/>
    <w:rsid w:val="0001583A"/>
    <w:rsid w:val="00015D2A"/>
    <w:rsid w:val="0002490B"/>
    <w:rsid w:val="00026465"/>
    <w:rsid w:val="00030204"/>
    <w:rsid w:val="000312A0"/>
    <w:rsid w:val="00031C90"/>
    <w:rsid w:val="0003396C"/>
    <w:rsid w:val="00035337"/>
    <w:rsid w:val="000372BB"/>
    <w:rsid w:val="00040025"/>
    <w:rsid w:val="00052FB1"/>
    <w:rsid w:val="00054276"/>
    <w:rsid w:val="000547B1"/>
    <w:rsid w:val="0006091E"/>
    <w:rsid w:val="000638C1"/>
    <w:rsid w:val="00065FEE"/>
    <w:rsid w:val="00066E3C"/>
    <w:rsid w:val="00071A59"/>
    <w:rsid w:val="00072718"/>
    <w:rsid w:val="000737B8"/>
    <w:rsid w:val="0007381E"/>
    <w:rsid w:val="00073F78"/>
    <w:rsid w:val="0007413C"/>
    <w:rsid w:val="00076094"/>
    <w:rsid w:val="00084315"/>
    <w:rsid w:val="000852EA"/>
    <w:rsid w:val="0008785F"/>
    <w:rsid w:val="00090CBE"/>
    <w:rsid w:val="00094DEC"/>
    <w:rsid w:val="000A1F5D"/>
    <w:rsid w:val="000A287B"/>
    <w:rsid w:val="000A2D8A"/>
    <w:rsid w:val="000B1915"/>
    <w:rsid w:val="000D26A6"/>
    <w:rsid w:val="000D2B90"/>
    <w:rsid w:val="000D6ED8"/>
    <w:rsid w:val="000D717B"/>
    <w:rsid w:val="000E352A"/>
    <w:rsid w:val="000E4CD1"/>
    <w:rsid w:val="000E66F4"/>
    <w:rsid w:val="00100B28"/>
    <w:rsid w:val="001160FF"/>
    <w:rsid w:val="00117316"/>
    <w:rsid w:val="001209B4"/>
    <w:rsid w:val="001350E3"/>
    <w:rsid w:val="00156321"/>
    <w:rsid w:val="001761FC"/>
    <w:rsid w:val="001774C4"/>
    <w:rsid w:val="001802FB"/>
    <w:rsid w:val="00181466"/>
    <w:rsid w:val="00181943"/>
    <w:rsid w:val="00182655"/>
    <w:rsid w:val="001840F2"/>
    <w:rsid w:val="00185134"/>
    <w:rsid w:val="001856C6"/>
    <w:rsid w:val="00190EFD"/>
    <w:rsid w:val="00191B5F"/>
    <w:rsid w:val="00192487"/>
    <w:rsid w:val="00193416"/>
    <w:rsid w:val="00195073"/>
    <w:rsid w:val="0019668D"/>
    <w:rsid w:val="001A25FD"/>
    <w:rsid w:val="001A5371"/>
    <w:rsid w:val="001A72C7"/>
    <w:rsid w:val="001B73E3"/>
    <w:rsid w:val="001B7FCD"/>
    <w:rsid w:val="001C316D"/>
    <w:rsid w:val="001D199C"/>
    <w:rsid w:val="001D1A0D"/>
    <w:rsid w:val="001D36BF"/>
    <w:rsid w:val="001D3BEA"/>
    <w:rsid w:val="001D4C28"/>
    <w:rsid w:val="001E0B1F"/>
    <w:rsid w:val="001E0C0F"/>
    <w:rsid w:val="001E1D35"/>
    <w:rsid w:val="001E1E0B"/>
    <w:rsid w:val="001E4974"/>
    <w:rsid w:val="001F1173"/>
    <w:rsid w:val="002005A8"/>
    <w:rsid w:val="00203DD8"/>
    <w:rsid w:val="00204E1D"/>
    <w:rsid w:val="002059BD"/>
    <w:rsid w:val="00205D50"/>
    <w:rsid w:val="00207FD8"/>
    <w:rsid w:val="00210FAF"/>
    <w:rsid w:val="00213B1E"/>
    <w:rsid w:val="00215284"/>
    <w:rsid w:val="002168F2"/>
    <w:rsid w:val="0022589F"/>
    <w:rsid w:val="002277DE"/>
    <w:rsid w:val="002343FE"/>
    <w:rsid w:val="00235F7B"/>
    <w:rsid w:val="002502CF"/>
    <w:rsid w:val="00257AE2"/>
    <w:rsid w:val="0026458C"/>
    <w:rsid w:val="00267EBB"/>
    <w:rsid w:val="0027023B"/>
    <w:rsid w:val="00272F3F"/>
    <w:rsid w:val="00274EDB"/>
    <w:rsid w:val="0027729E"/>
    <w:rsid w:val="0028325F"/>
    <w:rsid w:val="002843B2"/>
    <w:rsid w:val="002847EE"/>
    <w:rsid w:val="00284ED6"/>
    <w:rsid w:val="00286384"/>
    <w:rsid w:val="00290C5A"/>
    <w:rsid w:val="00290C92"/>
    <w:rsid w:val="00290EDE"/>
    <w:rsid w:val="00295987"/>
    <w:rsid w:val="0029647A"/>
    <w:rsid w:val="00296504"/>
    <w:rsid w:val="002B5511"/>
    <w:rsid w:val="002B7ACF"/>
    <w:rsid w:val="002E0643"/>
    <w:rsid w:val="002E392E"/>
    <w:rsid w:val="002E6BBC"/>
    <w:rsid w:val="002F1BA9"/>
    <w:rsid w:val="002F2B01"/>
    <w:rsid w:val="002F4564"/>
    <w:rsid w:val="002F6E74"/>
    <w:rsid w:val="003106B3"/>
    <w:rsid w:val="0031385D"/>
    <w:rsid w:val="003171AB"/>
    <w:rsid w:val="003223B2"/>
    <w:rsid w:val="00322A67"/>
    <w:rsid w:val="00330E13"/>
    <w:rsid w:val="0033354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4DC"/>
    <w:rsid w:val="003933F9"/>
    <w:rsid w:val="003937F5"/>
    <w:rsid w:val="00395864"/>
    <w:rsid w:val="00396557"/>
    <w:rsid w:val="00397316"/>
    <w:rsid w:val="003A248F"/>
    <w:rsid w:val="003A4D9C"/>
    <w:rsid w:val="003B1668"/>
    <w:rsid w:val="003C4687"/>
    <w:rsid w:val="003C5F4C"/>
    <w:rsid w:val="003D5EA8"/>
    <w:rsid w:val="003D7B28"/>
    <w:rsid w:val="003E305E"/>
    <w:rsid w:val="003E34DB"/>
    <w:rsid w:val="003E5302"/>
    <w:rsid w:val="003E5BF1"/>
    <w:rsid w:val="003F2452"/>
    <w:rsid w:val="003F41EA"/>
    <w:rsid w:val="003F7DF0"/>
    <w:rsid w:val="004039AF"/>
    <w:rsid w:val="0040741C"/>
    <w:rsid w:val="00407AFF"/>
    <w:rsid w:val="0041155D"/>
    <w:rsid w:val="004170BF"/>
    <w:rsid w:val="00417729"/>
    <w:rsid w:val="00425A8C"/>
    <w:rsid w:val="004270E3"/>
    <w:rsid w:val="004348DC"/>
    <w:rsid w:val="00434921"/>
    <w:rsid w:val="00442018"/>
    <w:rsid w:val="00442639"/>
    <w:rsid w:val="00445D98"/>
    <w:rsid w:val="00446567"/>
    <w:rsid w:val="00447B10"/>
    <w:rsid w:val="00452EE4"/>
    <w:rsid w:val="00452F0B"/>
    <w:rsid w:val="004536D6"/>
    <w:rsid w:val="00455BA6"/>
    <w:rsid w:val="00457224"/>
    <w:rsid w:val="00460C58"/>
    <w:rsid w:val="004616BA"/>
    <w:rsid w:val="0046755F"/>
    <w:rsid w:val="004711B7"/>
    <w:rsid w:val="0047482C"/>
    <w:rsid w:val="00475436"/>
    <w:rsid w:val="0048047E"/>
    <w:rsid w:val="00482AF9"/>
    <w:rsid w:val="00485E18"/>
    <w:rsid w:val="00496BB2"/>
    <w:rsid w:val="004B37B4"/>
    <w:rsid w:val="004B3843"/>
    <w:rsid w:val="004B72B4"/>
    <w:rsid w:val="004C0314"/>
    <w:rsid w:val="004C0D3D"/>
    <w:rsid w:val="004C213E"/>
    <w:rsid w:val="004C376C"/>
    <w:rsid w:val="004C657F"/>
    <w:rsid w:val="004D0309"/>
    <w:rsid w:val="004D17D8"/>
    <w:rsid w:val="004D4795"/>
    <w:rsid w:val="004D52D8"/>
    <w:rsid w:val="004E355B"/>
    <w:rsid w:val="005028E5"/>
    <w:rsid w:val="00503735"/>
    <w:rsid w:val="00516A88"/>
    <w:rsid w:val="00522065"/>
    <w:rsid w:val="005224F2"/>
    <w:rsid w:val="00533F1C"/>
    <w:rsid w:val="00536D8B"/>
    <w:rsid w:val="005379C3"/>
    <w:rsid w:val="005435DC"/>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2A4"/>
    <w:rsid w:val="005A402C"/>
    <w:rsid w:val="005A4D4E"/>
    <w:rsid w:val="005A7237"/>
    <w:rsid w:val="005A7A1A"/>
    <w:rsid w:val="005B21FA"/>
    <w:rsid w:val="005B3244"/>
    <w:rsid w:val="005B6EE8"/>
    <w:rsid w:val="005B7731"/>
    <w:rsid w:val="005C0695"/>
    <w:rsid w:val="005C4515"/>
    <w:rsid w:val="005C5602"/>
    <w:rsid w:val="005C74A6"/>
    <w:rsid w:val="005D3B4D"/>
    <w:rsid w:val="005D615C"/>
    <w:rsid w:val="005D6B17"/>
    <w:rsid w:val="005D7714"/>
    <w:rsid w:val="005E1860"/>
    <w:rsid w:val="005E2B6E"/>
    <w:rsid w:val="005F063B"/>
    <w:rsid w:val="005F192D"/>
    <w:rsid w:val="005F24C8"/>
    <w:rsid w:val="005F26AF"/>
    <w:rsid w:val="006005F4"/>
    <w:rsid w:val="00607D6C"/>
    <w:rsid w:val="0061383D"/>
    <w:rsid w:val="00614D69"/>
    <w:rsid w:val="00617030"/>
    <w:rsid w:val="00621301"/>
    <w:rsid w:val="0062173F"/>
    <w:rsid w:val="0062248E"/>
    <w:rsid w:val="006235FB"/>
    <w:rsid w:val="00626A15"/>
    <w:rsid w:val="006346C6"/>
    <w:rsid w:val="006379E9"/>
    <w:rsid w:val="006438CB"/>
    <w:rsid w:val="0064503D"/>
    <w:rsid w:val="006529B9"/>
    <w:rsid w:val="00654695"/>
    <w:rsid w:val="0065500A"/>
    <w:rsid w:val="00655217"/>
    <w:rsid w:val="0065727C"/>
    <w:rsid w:val="00666997"/>
    <w:rsid w:val="00674A78"/>
    <w:rsid w:val="006817AF"/>
    <w:rsid w:val="00691904"/>
    <w:rsid w:val="00696A16"/>
    <w:rsid w:val="006A4840"/>
    <w:rsid w:val="006A4E98"/>
    <w:rsid w:val="006A52A0"/>
    <w:rsid w:val="006A7E1D"/>
    <w:rsid w:val="006B0B2F"/>
    <w:rsid w:val="006B6633"/>
    <w:rsid w:val="006C3A56"/>
    <w:rsid w:val="006D13F4"/>
    <w:rsid w:val="006D6AED"/>
    <w:rsid w:val="006E6D0B"/>
    <w:rsid w:val="006F126E"/>
    <w:rsid w:val="006F32C9"/>
    <w:rsid w:val="006F3834"/>
    <w:rsid w:val="006F5693"/>
    <w:rsid w:val="006F5D4C"/>
    <w:rsid w:val="006F5F8E"/>
    <w:rsid w:val="00717B01"/>
    <w:rsid w:val="007227D9"/>
    <w:rsid w:val="0072491F"/>
    <w:rsid w:val="00725598"/>
    <w:rsid w:val="00731A9D"/>
    <w:rsid w:val="007374A1"/>
    <w:rsid w:val="00745723"/>
    <w:rsid w:val="00752712"/>
    <w:rsid w:val="00753A84"/>
    <w:rsid w:val="00756548"/>
    <w:rsid w:val="007611F5"/>
    <w:rsid w:val="007619E4"/>
    <w:rsid w:val="00761E75"/>
    <w:rsid w:val="0076495E"/>
    <w:rsid w:val="00765FC8"/>
    <w:rsid w:val="00771907"/>
    <w:rsid w:val="00772B04"/>
    <w:rsid w:val="00775694"/>
    <w:rsid w:val="00793F46"/>
    <w:rsid w:val="007A1325"/>
    <w:rsid w:val="007A1A18"/>
    <w:rsid w:val="007A3BAF"/>
    <w:rsid w:val="007A6917"/>
    <w:rsid w:val="007B2810"/>
    <w:rsid w:val="007B3366"/>
    <w:rsid w:val="007B53D8"/>
    <w:rsid w:val="007C22C5"/>
    <w:rsid w:val="007C57E1"/>
    <w:rsid w:val="007C5811"/>
    <w:rsid w:val="007D2DF5"/>
    <w:rsid w:val="007D451A"/>
    <w:rsid w:val="007D5E3E"/>
    <w:rsid w:val="007D73F4"/>
    <w:rsid w:val="007D7596"/>
    <w:rsid w:val="007E242C"/>
    <w:rsid w:val="007E3B51"/>
    <w:rsid w:val="007E6631"/>
    <w:rsid w:val="007E6C40"/>
    <w:rsid w:val="00801676"/>
    <w:rsid w:val="00803A12"/>
    <w:rsid w:val="00805417"/>
    <w:rsid w:val="008266F9"/>
    <w:rsid w:val="008267E2"/>
    <w:rsid w:val="00826A9B"/>
    <w:rsid w:val="00834842"/>
    <w:rsid w:val="00840E7B"/>
    <w:rsid w:val="00850CFD"/>
    <w:rsid w:val="008536AF"/>
    <w:rsid w:val="00853D40"/>
    <w:rsid w:val="008564FC"/>
    <w:rsid w:val="00864E76"/>
    <w:rsid w:val="0086551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BBE"/>
    <w:rsid w:val="008B032E"/>
    <w:rsid w:val="008B5B9F"/>
    <w:rsid w:val="008C0FA2"/>
    <w:rsid w:val="008C17F7"/>
    <w:rsid w:val="008C2342"/>
    <w:rsid w:val="008C77B6"/>
    <w:rsid w:val="008D1B91"/>
    <w:rsid w:val="008D4329"/>
    <w:rsid w:val="008D724A"/>
    <w:rsid w:val="008E7A3E"/>
    <w:rsid w:val="008F41FD"/>
    <w:rsid w:val="008F4479"/>
    <w:rsid w:val="008F46CE"/>
    <w:rsid w:val="008F4BA0"/>
    <w:rsid w:val="00901726"/>
    <w:rsid w:val="00911335"/>
    <w:rsid w:val="00920012"/>
    <w:rsid w:val="009200B2"/>
    <w:rsid w:val="00920E6A"/>
    <w:rsid w:val="009263F9"/>
    <w:rsid w:val="00927653"/>
    <w:rsid w:val="00927A55"/>
    <w:rsid w:val="00931816"/>
    <w:rsid w:val="00932C71"/>
    <w:rsid w:val="009509D5"/>
    <w:rsid w:val="009538F5"/>
    <w:rsid w:val="00954902"/>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81F"/>
    <w:rsid w:val="009B40FE"/>
    <w:rsid w:val="009B525A"/>
    <w:rsid w:val="009B5C5B"/>
    <w:rsid w:val="009B69F5"/>
    <w:rsid w:val="009C3548"/>
    <w:rsid w:val="009C5FF7"/>
    <w:rsid w:val="009C6292"/>
    <w:rsid w:val="009C6393"/>
    <w:rsid w:val="009D15DB"/>
    <w:rsid w:val="009D3133"/>
    <w:rsid w:val="009D53EA"/>
    <w:rsid w:val="009E160D"/>
    <w:rsid w:val="009F1CBB"/>
    <w:rsid w:val="009F3305"/>
    <w:rsid w:val="009F6FB2"/>
    <w:rsid w:val="00A04546"/>
    <w:rsid w:val="00A071C0"/>
    <w:rsid w:val="00A22670"/>
    <w:rsid w:val="00A24B35"/>
    <w:rsid w:val="00A264C3"/>
    <w:rsid w:val="00A271BA"/>
    <w:rsid w:val="00A27F11"/>
    <w:rsid w:val="00A27F86"/>
    <w:rsid w:val="00A31FE9"/>
    <w:rsid w:val="00A431C6"/>
    <w:rsid w:val="00A54315"/>
    <w:rsid w:val="00A60FBC"/>
    <w:rsid w:val="00A638D5"/>
    <w:rsid w:val="00A65C0B"/>
    <w:rsid w:val="00A65EB0"/>
    <w:rsid w:val="00A76B23"/>
    <w:rsid w:val="00A76E78"/>
    <w:rsid w:val="00A776BA"/>
    <w:rsid w:val="00A81FD2"/>
    <w:rsid w:val="00A8441A"/>
    <w:rsid w:val="00A8674A"/>
    <w:rsid w:val="00A9524A"/>
    <w:rsid w:val="00A96E24"/>
    <w:rsid w:val="00AA6F6E"/>
    <w:rsid w:val="00AB122B"/>
    <w:rsid w:val="00AB21B0"/>
    <w:rsid w:val="00AB48D3"/>
    <w:rsid w:val="00AE0243"/>
    <w:rsid w:val="00AE1BAD"/>
    <w:rsid w:val="00AE2124"/>
    <w:rsid w:val="00AE24BC"/>
    <w:rsid w:val="00AE3E3F"/>
    <w:rsid w:val="00AF2516"/>
    <w:rsid w:val="00AF4760"/>
    <w:rsid w:val="00AF55D4"/>
    <w:rsid w:val="00AF6245"/>
    <w:rsid w:val="00B0505F"/>
    <w:rsid w:val="00B05C2D"/>
    <w:rsid w:val="00B12933"/>
    <w:rsid w:val="00B12B88"/>
    <w:rsid w:val="00B137E0"/>
    <w:rsid w:val="00B13BC8"/>
    <w:rsid w:val="00B24662"/>
    <w:rsid w:val="00B3569C"/>
    <w:rsid w:val="00B43676"/>
    <w:rsid w:val="00B5602D"/>
    <w:rsid w:val="00B60125"/>
    <w:rsid w:val="00B62182"/>
    <w:rsid w:val="00B6656B"/>
    <w:rsid w:val="00B71625"/>
    <w:rsid w:val="00B73E16"/>
    <w:rsid w:val="00B75C54"/>
    <w:rsid w:val="00B8139E"/>
    <w:rsid w:val="00B8710E"/>
    <w:rsid w:val="00B87BAC"/>
    <w:rsid w:val="00B92A93"/>
    <w:rsid w:val="00BA17A8"/>
    <w:rsid w:val="00BA3C33"/>
    <w:rsid w:val="00BA6833"/>
    <w:rsid w:val="00BB0878"/>
    <w:rsid w:val="00BB1879"/>
    <w:rsid w:val="00BC0ABE"/>
    <w:rsid w:val="00BC30DB"/>
    <w:rsid w:val="00BC5E02"/>
    <w:rsid w:val="00BC64FF"/>
    <w:rsid w:val="00BC7C37"/>
    <w:rsid w:val="00BD06B9"/>
    <w:rsid w:val="00BD2244"/>
    <w:rsid w:val="00BE4D91"/>
    <w:rsid w:val="00BE6472"/>
    <w:rsid w:val="00BF29B8"/>
    <w:rsid w:val="00BF46EA"/>
    <w:rsid w:val="00BF5B44"/>
    <w:rsid w:val="00C04C37"/>
    <w:rsid w:val="00C07769"/>
    <w:rsid w:val="00C07D05"/>
    <w:rsid w:val="00C10856"/>
    <w:rsid w:val="00C203FA"/>
    <w:rsid w:val="00C244F5"/>
    <w:rsid w:val="00C25B13"/>
    <w:rsid w:val="00C3164F"/>
    <w:rsid w:val="00C31B5E"/>
    <w:rsid w:val="00C34D3E"/>
    <w:rsid w:val="00C35110"/>
    <w:rsid w:val="00C35B37"/>
    <w:rsid w:val="00C3747A"/>
    <w:rsid w:val="00C37F29"/>
    <w:rsid w:val="00C56DCC"/>
    <w:rsid w:val="00C57075"/>
    <w:rsid w:val="00C72AFE"/>
    <w:rsid w:val="00C81619"/>
    <w:rsid w:val="00C93752"/>
    <w:rsid w:val="00CA013C"/>
    <w:rsid w:val="00CA48F9"/>
    <w:rsid w:val="00CA6D6D"/>
    <w:rsid w:val="00CC7989"/>
    <w:rsid w:val="00CC7A4E"/>
    <w:rsid w:val="00CD1359"/>
    <w:rsid w:val="00CD4C83"/>
    <w:rsid w:val="00CD6C0C"/>
    <w:rsid w:val="00CF2217"/>
    <w:rsid w:val="00D01EDC"/>
    <w:rsid w:val="00D078AA"/>
    <w:rsid w:val="00D10058"/>
    <w:rsid w:val="00D11978"/>
    <w:rsid w:val="00D12BE9"/>
    <w:rsid w:val="00D14CB9"/>
    <w:rsid w:val="00D15E30"/>
    <w:rsid w:val="00D16129"/>
    <w:rsid w:val="00D25DBD"/>
    <w:rsid w:val="00D26929"/>
    <w:rsid w:val="00D30CBD"/>
    <w:rsid w:val="00D30D9E"/>
    <w:rsid w:val="00D33908"/>
    <w:rsid w:val="00D34466"/>
    <w:rsid w:val="00D354F2"/>
    <w:rsid w:val="00D36C30"/>
    <w:rsid w:val="00D37C90"/>
    <w:rsid w:val="00D43A8C"/>
    <w:rsid w:val="00D43D01"/>
    <w:rsid w:val="00D53072"/>
    <w:rsid w:val="00D57944"/>
    <w:rsid w:val="00D61A4E"/>
    <w:rsid w:val="00D634EA"/>
    <w:rsid w:val="00D64728"/>
    <w:rsid w:val="00D713A1"/>
    <w:rsid w:val="00D77956"/>
    <w:rsid w:val="00D80F0C"/>
    <w:rsid w:val="00D85D9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525"/>
    <w:rsid w:val="00DE5407"/>
    <w:rsid w:val="00DF1210"/>
    <w:rsid w:val="00DF31E9"/>
    <w:rsid w:val="00DF400D"/>
    <w:rsid w:val="00DF5C23"/>
    <w:rsid w:val="00E01DAD"/>
    <w:rsid w:val="00E021DC"/>
    <w:rsid w:val="00E03F91"/>
    <w:rsid w:val="00E064EF"/>
    <w:rsid w:val="00E064F2"/>
    <w:rsid w:val="00E0717B"/>
    <w:rsid w:val="00E11B3E"/>
    <w:rsid w:val="00E15598"/>
    <w:rsid w:val="00E20D65"/>
    <w:rsid w:val="00E3513F"/>
    <w:rsid w:val="00E353A2"/>
    <w:rsid w:val="00E36508"/>
    <w:rsid w:val="00E36881"/>
    <w:rsid w:val="00E42E4C"/>
    <w:rsid w:val="00E47013"/>
    <w:rsid w:val="00E541F9"/>
    <w:rsid w:val="00E57B79"/>
    <w:rsid w:val="00E63419"/>
    <w:rsid w:val="00E64496"/>
    <w:rsid w:val="00E72115"/>
    <w:rsid w:val="00E7688D"/>
    <w:rsid w:val="00E81F07"/>
    <w:rsid w:val="00E8322E"/>
    <w:rsid w:val="00E903E0"/>
    <w:rsid w:val="00EA1115"/>
    <w:rsid w:val="00EA19E7"/>
    <w:rsid w:val="00EA1CD8"/>
    <w:rsid w:val="00EA2CE4"/>
    <w:rsid w:val="00EA39EB"/>
    <w:rsid w:val="00EA58CE"/>
    <w:rsid w:val="00EA5BD9"/>
    <w:rsid w:val="00EB33FF"/>
    <w:rsid w:val="00EB3D1A"/>
    <w:rsid w:val="00EC2759"/>
    <w:rsid w:val="00EC49CB"/>
    <w:rsid w:val="00EC7106"/>
    <w:rsid w:val="00ED0120"/>
    <w:rsid w:val="00ED3BBA"/>
    <w:rsid w:val="00ED4E12"/>
    <w:rsid w:val="00EE051B"/>
    <w:rsid w:val="00EE54B4"/>
    <w:rsid w:val="00EF1AD8"/>
    <w:rsid w:val="00EF2B5C"/>
    <w:rsid w:val="00EF5DC5"/>
    <w:rsid w:val="00EF7794"/>
    <w:rsid w:val="00F006E8"/>
    <w:rsid w:val="00F02046"/>
    <w:rsid w:val="00F053D8"/>
    <w:rsid w:val="00F07888"/>
    <w:rsid w:val="00F1313D"/>
    <w:rsid w:val="00F201E7"/>
    <w:rsid w:val="00F204E0"/>
    <w:rsid w:val="00F20B16"/>
    <w:rsid w:val="00F21C79"/>
    <w:rsid w:val="00F238C9"/>
    <w:rsid w:val="00F23CA5"/>
    <w:rsid w:val="00F277AA"/>
    <w:rsid w:val="00F300AB"/>
    <w:rsid w:val="00F31955"/>
    <w:rsid w:val="00F34C06"/>
    <w:rsid w:val="00F43EA3"/>
    <w:rsid w:val="00F4662C"/>
    <w:rsid w:val="00F50C55"/>
    <w:rsid w:val="00F57FFB"/>
    <w:rsid w:val="00F601E6"/>
    <w:rsid w:val="00F667F9"/>
    <w:rsid w:val="00F73954"/>
    <w:rsid w:val="00F91677"/>
    <w:rsid w:val="00F94060"/>
    <w:rsid w:val="00F9733B"/>
    <w:rsid w:val="00FA56F6"/>
    <w:rsid w:val="00FA6770"/>
    <w:rsid w:val="00FB329D"/>
    <w:rsid w:val="00FC27E3"/>
    <w:rsid w:val="00FC74C7"/>
    <w:rsid w:val="00FD020A"/>
    <w:rsid w:val="00FD451D"/>
    <w:rsid w:val="00FD5B22"/>
    <w:rsid w:val="00FE1B01"/>
    <w:rsid w:val="00FE2034"/>
    <w:rsid w:val="00FE387C"/>
    <w:rsid w:val="00FF0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C5D89"/>
  <w14:defaultImageDpi w14:val="300"/>
  <w15:docId w15:val="{338E47F6-FE3E-B84A-8E89-2655819B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72B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372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72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72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Heading 2 Char2 Char,TAG,No Spacing4,No Spacing11111,ta,t,Ta,T,Tag1"/>
    <w:basedOn w:val="Normal"/>
    <w:next w:val="Normal"/>
    <w:link w:val="Heading4Char"/>
    <w:uiPriority w:val="9"/>
    <w:unhideWhenUsed/>
    <w:qFormat/>
    <w:rsid w:val="000372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72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72BB"/>
  </w:style>
  <w:style w:type="character" w:customStyle="1" w:styleId="Heading1Char">
    <w:name w:val="Heading 1 Char"/>
    <w:aliases w:val="Pocket Char"/>
    <w:basedOn w:val="DefaultParagraphFont"/>
    <w:link w:val="Heading1"/>
    <w:uiPriority w:val="9"/>
    <w:rsid w:val="000372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72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72B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0372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372B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0372BB"/>
    <w:rPr>
      <w:b w:val="0"/>
      <w:sz w:val="22"/>
      <w:u w:val="single"/>
    </w:rPr>
  </w:style>
  <w:style w:type="character" w:styleId="Emphasis">
    <w:name w:val="Emphasis"/>
    <w:aliases w:val="emphasis in card,CD Card,Minimized,minimized,Evidence,Highlighted,tag2,Size 10,ED - Tag,emphasis,Underlined,Emphasis!!,Bold Underline,small,Qualifications,bold underline,normal card text,Shrunk,qualifications in card,qualifications,Style1,Box,s"/>
    <w:basedOn w:val="DefaultParagraphFont"/>
    <w:link w:val="textbold"/>
    <w:uiPriority w:val="20"/>
    <w:qFormat/>
    <w:rsid w:val="000372B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372BB"/>
    <w:rPr>
      <w:color w:val="auto"/>
      <w:u w:val="non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C"/>
    <w:basedOn w:val="DefaultParagraphFont"/>
    <w:link w:val="Card"/>
    <w:uiPriority w:val="99"/>
    <w:unhideWhenUsed/>
    <w:rsid w:val="000372BB"/>
    <w:rPr>
      <w:color w:val="auto"/>
      <w:u w:val="none"/>
    </w:rPr>
  </w:style>
  <w:style w:type="paragraph" w:styleId="DocumentMap">
    <w:name w:val="Document Map"/>
    <w:basedOn w:val="Normal"/>
    <w:link w:val="DocumentMapChar"/>
    <w:uiPriority w:val="99"/>
    <w:semiHidden/>
    <w:unhideWhenUsed/>
    <w:rsid w:val="000372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72BB"/>
    <w:rPr>
      <w:rFonts w:ascii="Lucida Grande" w:hAnsi="Lucida Grande" w:cs="Lucida Grande"/>
    </w:rPr>
  </w:style>
  <w:style w:type="paragraph" w:customStyle="1" w:styleId="textbold">
    <w:name w:val="text bold"/>
    <w:basedOn w:val="Normal"/>
    <w:link w:val="Emphasis"/>
    <w:uiPriority w:val="20"/>
    <w:qFormat/>
    <w:rsid w:val="00FD020A"/>
    <w:pPr>
      <w:widowControl w:val="0"/>
      <w:ind w:left="720"/>
      <w:jc w:val="both"/>
    </w:pPr>
    <w:rPr>
      <w:b/>
      <w:iCs/>
      <w:u w:val="single"/>
      <w:bdr w:val="single" w:sz="8" w:space="0" w:color="auto"/>
    </w:rPr>
  </w:style>
  <w:style w:type="paragraph" w:customStyle="1" w:styleId="Card">
    <w:name w:val="Card"/>
    <w:aliases w:val="Debate Text,No Spacing11,No Spacing111,No Spacing2,Read stuff,tag,Dont use,No Spacing41,No Spacing1,No Spacing111112,Medium Grid 21,No Spacing22,No Spacing3,card,nonunderlined,No Spacing1111,No Spacing11211,Tags,Note Level 2,Small Text,Tag and Cite"/>
    <w:basedOn w:val="Heading1"/>
    <w:link w:val="Hyperlink"/>
    <w:autoRedefine/>
    <w:uiPriority w:val="99"/>
    <w:qFormat/>
    <w:rsid w:val="00FD020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D020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basedOn w:val="DefaultParagraphFont"/>
    <w:link w:val="Title"/>
    <w:uiPriority w:val="6"/>
    <w:qFormat/>
    <w:rsid w:val="00FD020A"/>
    <w:rPr>
      <w:b/>
      <w:u w:val="single"/>
    </w:rPr>
  </w:style>
  <w:style w:type="paragraph" w:styleId="Title">
    <w:name w:val="Title"/>
    <w:basedOn w:val="Normal"/>
    <w:next w:val="BodyText"/>
    <w:link w:val="TitleChar"/>
    <w:uiPriority w:val="6"/>
    <w:qFormat/>
    <w:rsid w:val="00FD020A"/>
    <w:pPr>
      <w:keepNext/>
      <w:keepLines/>
      <w:spacing w:after="240"/>
      <w:jc w:val="center"/>
      <w:outlineLvl w:val="0"/>
    </w:pPr>
    <w:rPr>
      <w:rFonts w:asciiTheme="minorHAnsi" w:hAnsiTheme="minorHAnsi" w:cstheme="minorBidi"/>
      <w:b/>
      <w:sz w:val="24"/>
      <w:u w:val="single"/>
    </w:rPr>
  </w:style>
  <w:style w:type="character" w:customStyle="1" w:styleId="TitleChar1">
    <w:name w:val="Title Char1"/>
    <w:basedOn w:val="DefaultParagraphFont"/>
    <w:uiPriority w:val="10"/>
    <w:rsid w:val="00FD020A"/>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FD020A"/>
    <w:pPr>
      <w:spacing w:after="120"/>
    </w:pPr>
  </w:style>
  <w:style w:type="character" w:customStyle="1" w:styleId="BodyTextChar">
    <w:name w:val="Body Text Char"/>
    <w:basedOn w:val="DefaultParagraphFont"/>
    <w:link w:val="BodyText"/>
    <w:uiPriority w:val="99"/>
    <w:semiHidden/>
    <w:rsid w:val="00FD020A"/>
    <w:rPr>
      <w:rFonts w:ascii="Calibri" w:hAnsi="Calibri" w:cs="Calibri"/>
      <w:sz w:val="22"/>
    </w:rPr>
  </w:style>
  <w:style w:type="character" w:styleId="FootnoteReference">
    <w:name w:val="footnote reference"/>
    <w:aliases w:val="FN Ref,footnote reference"/>
    <w:basedOn w:val="DefaultParagraphFont"/>
    <w:uiPriority w:val="99"/>
    <w:qFormat/>
    <w:rsid w:val="00FD020A"/>
    <w:rPr>
      <w:vertAlign w:val="superscript"/>
    </w:rPr>
  </w:style>
  <w:style w:type="character" w:styleId="UnresolvedMention">
    <w:name w:val="Unresolved Mention"/>
    <w:basedOn w:val="DefaultParagraphFont"/>
    <w:uiPriority w:val="99"/>
    <w:semiHidden/>
    <w:unhideWhenUsed/>
    <w:rsid w:val="005A7A1A"/>
    <w:rPr>
      <w:color w:val="605E5C"/>
      <w:shd w:val="clear" w:color="auto" w:fill="E1DFDD"/>
    </w:rPr>
  </w:style>
  <w:style w:type="paragraph" w:styleId="ListParagraph">
    <w:name w:val="List Paragraph"/>
    <w:basedOn w:val="Normal"/>
    <w:uiPriority w:val="34"/>
    <w:qFormat/>
    <w:rsid w:val="00D34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55637">
      <w:bodyDiv w:val="1"/>
      <w:marLeft w:val="0"/>
      <w:marRight w:val="0"/>
      <w:marTop w:val="0"/>
      <w:marBottom w:val="0"/>
      <w:divBdr>
        <w:top w:val="none" w:sz="0" w:space="0" w:color="auto"/>
        <w:left w:val="none" w:sz="0" w:space="0" w:color="auto"/>
        <w:bottom w:val="none" w:sz="0" w:space="0" w:color="auto"/>
        <w:right w:val="none" w:sz="0" w:space="0" w:color="auto"/>
      </w:divBdr>
    </w:div>
    <w:div w:id="334573522">
      <w:bodyDiv w:val="1"/>
      <w:marLeft w:val="0"/>
      <w:marRight w:val="0"/>
      <w:marTop w:val="0"/>
      <w:marBottom w:val="0"/>
      <w:divBdr>
        <w:top w:val="none" w:sz="0" w:space="0" w:color="auto"/>
        <w:left w:val="none" w:sz="0" w:space="0" w:color="auto"/>
        <w:bottom w:val="none" w:sz="0" w:space="0" w:color="auto"/>
        <w:right w:val="none" w:sz="0" w:space="0" w:color="auto"/>
      </w:divBdr>
    </w:div>
    <w:div w:id="393168171">
      <w:bodyDiv w:val="1"/>
      <w:marLeft w:val="0"/>
      <w:marRight w:val="0"/>
      <w:marTop w:val="0"/>
      <w:marBottom w:val="0"/>
      <w:divBdr>
        <w:top w:val="none" w:sz="0" w:space="0" w:color="auto"/>
        <w:left w:val="none" w:sz="0" w:space="0" w:color="auto"/>
        <w:bottom w:val="none" w:sz="0" w:space="0" w:color="auto"/>
        <w:right w:val="none" w:sz="0" w:space="0" w:color="auto"/>
      </w:divBdr>
    </w:div>
    <w:div w:id="494734391">
      <w:bodyDiv w:val="1"/>
      <w:marLeft w:val="0"/>
      <w:marRight w:val="0"/>
      <w:marTop w:val="0"/>
      <w:marBottom w:val="0"/>
      <w:divBdr>
        <w:top w:val="none" w:sz="0" w:space="0" w:color="auto"/>
        <w:left w:val="none" w:sz="0" w:space="0" w:color="auto"/>
        <w:bottom w:val="none" w:sz="0" w:space="0" w:color="auto"/>
        <w:right w:val="none" w:sz="0" w:space="0" w:color="auto"/>
      </w:divBdr>
    </w:div>
    <w:div w:id="911163382">
      <w:bodyDiv w:val="1"/>
      <w:marLeft w:val="0"/>
      <w:marRight w:val="0"/>
      <w:marTop w:val="0"/>
      <w:marBottom w:val="0"/>
      <w:divBdr>
        <w:top w:val="none" w:sz="0" w:space="0" w:color="auto"/>
        <w:left w:val="none" w:sz="0" w:space="0" w:color="auto"/>
        <w:bottom w:val="none" w:sz="0" w:space="0" w:color="auto"/>
        <w:right w:val="none" w:sz="0" w:space="0" w:color="auto"/>
      </w:divBdr>
    </w:div>
    <w:div w:id="1132795517">
      <w:bodyDiv w:val="1"/>
      <w:marLeft w:val="0"/>
      <w:marRight w:val="0"/>
      <w:marTop w:val="0"/>
      <w:marBottom w:val="0"/>
      <w:divBdr>
        <w:top w:val="none" w:sz="0" w:space="0" w:color="auto"/>
        <w:left w:val="none" w:sz="0" w:space="0" w:color="auto"/>
        <w:bottom w:val="none" w:sz="0" w:space="0" w:color="auto"/>
        <w:right w:val="none" w:sz="0" w:space="0" w:color="auto"/>
      </w:divBdr>
    </w:div>
    <w:div w:id="1277445627">
      <w:bodyDiv w:val="1"/>
      <w:marLeft w:val="0"/>
      <w:marRight w:val="0"/>
      <w:marTop w:val="0"/>
      <w:marBottom w:val="0"/>
      <w:divBdr>
        <w:top w:val="none" w:sz="0" w:space="0" w:color="auto"/>
        <w:left w:val="none" w:sz="0" w:space="0" w:color="auto"/>
        <w:bottom w:val="none" w:sz="0" w:space="0" w:color="auto"/>
        <w:right w:val="none" w:sz="0" w:space="0" w:color="auto"/>
      </w:divBdr>
    </w:div>
    <w:div w:id="1471511184">
      <w:bodyDiv w:val="1"/>
      <w:marLeft w:val="0"/>
      <w:marRight w:val="0"/>
      <w:marTop w:val="0"/>
      <w:marBottom w:val="0"/>
      <w:divBdr>
        <w:top w:val="none" w:sz="0" w:space="0" w:color="auto"/>
        <w:left w:val="none" w:sz="0" w:space="0" w:color="auto"/>
        <w:bottom w:val="none" w:sz="0" w:space="0" w:color="auto"/>
        <w:right w:val="none" w:sz="0" w:space="0" w:color="auto"/>
      </w:divBdr>
    </w:div>
    <w:div w:id="1577323429">
      <w:bodyDiv w:val="1"/>
      <w:marLeft w:val="0"/>
      <w:marRight w:val="0"/>
      <w:marTop w:val="0"/>
      <w:marBottom w:val="0"/>
      <w:divBdr>
        <w:top w:val="none" w:sz="0" w:space="0" w:color="auto"/>
        <w:left w:val="none" w:sz="0" w:space="0" w:color="auto"/>
        <w:bottom w:val="none" w:sz="0" w:space="0" w:color="auto"/>
        <w:right w:val="none" w:sz="0" w:space="0" w:color="auto"/>
      </w:divBdr>
    </w:div>
    <w:div w:id="1582834450">
      <w:bodyDiv w:val="1"/>
      <w:marLeft w:val="0"/>
      <w:marRight w:val="0"/>
      <w:marTop w:val="0"/>
      <w:marBottom w:val="0"/>
      <w:divBdr>
        <w:top w:val="none" w:sz="0" w:space="0" w:color="auto"/>
        <w:left w:val="none" w:sz="0" w:space="0" w:color="auto"/>
        <w:bottom w:val="none" w:sz="0" w:space="0" w:color="auto"/>
        <w:right w:val="none" w:sz="0" w:space="0" w:color="auto"/>
      </w:divBdr>
    </w:div>
    <w:div w:id="19150478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gitaltrends.com/cool-tech/weaponized-satellites-and-the-cold-war-in-space/"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265964618300961" TargetMode="External"/><Relationship Id="rId17" Type="http://schemas.openxmlformats.org/officeDocument/2006/relationships/hyperlink" Target="https://nsiteam.com/social/wp-content/uploads/2018/08/SMA-White-Paper_Chinese-Persepectives-on-Space_-Aug-2018.pdf" TargetMode="External"/><Relationship Id="rId2" Type="http://schemas.openxmlformats.org/officeDocument/2006/relationships/customXml" Target="../customXml/item2.xml"/><Relationship Id="rId16" Type="http://schemas.openxmlformats.org/officeDocument/2006/relationships/hyperlink" Target="https://ndupress.ndu.edu/Publications/Article/1325996/the-role-of-space-norms-in-protection-and-defen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63/1.5009221" TargetMode="External"/><Relationship Id="rId5" Type="http://schemas.openxmlformats.org/officeDocument/2006/relationships/numbering" Target="numbering.xml"/><Relationship Id="rId15" Type="http://schemas.openxmlformats.org/officeDocument/2006/relationships/hyperlink" Target="https://doi.org/10.1080/14777622.2019.1578931" TargetMode="External"/><Relationship Id="rId10" Type="http://schemas.openxmlformats.org/officeDocument/2006/relationships/hyperlink" Target="https://www.law.upenn.edu/live/files/7804-grego-space-and-crisis-stability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iruniversity.af.edu/Portals/10/SSQ/documents/Volume-11_Issue-2/Chow.pdf" TargetMode="External"/><Relationship Id="rId14"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v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F905-15D3-B844-A1E9-F8CA13DEC6E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36</Pages>
  <Words>22208</Words>
  <Characters>126588</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Manaker</cp:lastModifiedBy>
  <cp:revision>171</cp:revision>
  <dcterms:created xsi:type="dcterms:W3CDTF">2022-03-29T19:48:00Z</dcterms:created>
  <dcterms:modified xsi:type="dcterms:W3CDTF">2022-04-09T14:20:00Z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