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C5DAE" w14:textId="6DE81AC3" w:rsidR="00223005" w:rsidRDefault="00223005" w:rsidP="00223005">
      <w:pPr>
        <w:pStyle w:val="Heading1"/>
      </w:pPr>
      <w:r>
        <w:t>1AC</w:t>
      </w:r>
    </w:p>
    <w:p w14:paraId="79E58FCD" w14:textId="76FB3139" w:rsidR="00675189" w:rsidRPr="00FE51A3" w:rsidRDefault="00675189" w:rsidP="00675189">
      <w:pPr>
        <w:pStyle w:val="Heading2"/>
        <w:rPr>
          <w:rFonts w:asciiTheme="majorHAnsi" w:hAnsiTheme="majorHAnsi" w:cstheme="majorHAnsi"/>
        </w:rPr>
      </w:pPr>
      <w:r w:rsidRPr="00FE51A3">
        <w:rPr>
          <w:rFonts w:asciiTheme="majorHAnsi" w:hAnsiTheme="majorHAnsi" w:cstheme="majorHAnsi"/>
        </w:rPr>
        <w:t>1AC</w:t>
      </w:r>
    </w:p>
    <w:p w14:paraId="76CAA933" w14:textId="77777777" w:rsidR="00675189" w:rsidRPr="00FE51A3" w:rsidRDefault="00675189" w:rsidP="00675189">
      <w:pPr>
        <w:pStyle w:val="Heading3"/>
        <w:rPr>
          <w:rFonts w:asciiTheme="majorHAnsi" w:hAnsiTheme="majorHAnsi" w:cstheme="majorHAnsi"/>
        </w:rPr>
      </w:pPr>
      <w:r w:rsidRPr="00FE51A3">
        <w:rPr>
          <w:rFonts w:asciiTheme="majorHAnsi" w:hAnsiTheme="majorHAnsi" w:cstheme="majorHAnsi"/>
        </w:rPr>
        <w:t xml:space="preserve">1AC – Plan </w:t>
      </w:r>
    </w:p>
    <w:p w14:paraId="57CA01F0"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7BB92A20" w14:textId="77777777" w:rsidR="00675189" w:rsidRPr="00FE51A3" w:rsidRDefault="00675189" w:rsidP="00675189">
      <w:pPr>
        <w:pStyle w:val="Heading3"/>
        <w:rPr>
          <w:rFonts w:asciiTheme="majorHAnsi" w:hAnsiTheme="majorHAnsi" w:cstheme="majorHAnsi"/>
        </w:rPr>
      </w:pPr>
      <w:r w:rsidRPr="00FE51A3">
        <w:rPr>
          <w:rFonts w:asciiTheme="majorHAnsi" w:hAnsiTheme="majorHAnsi" w:cstheme="majorHAnsi"/>
        </w:rPr>
        <w:t>1AC – Inherency</w:t>
      </w:r>
    </w:p>
    <w:p w14:paraId="09921AF2"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Contention 1 is </w:t>
      </w:r>
      <w:r w:rsidRPr="00FE51A3">
        <w:rPr>
          <w:rFonts w:asciiTheme="majorHAnsi" w:hAnsiTheme="majorHAnsi" w:cstheme="majorHAnsi"/>
          <w:u w:val="single"/>
        </w:rPr>
        <w:t>Inherency</w:t>
      </w:r>
      <w:r w:rsidRPr="00FE51A3">
        <w:rPr>
          <w:rFonts w:asciiTheme="majorHAnsi" w:hAnsiTheme="majorHAnsi" w:cstheme="majorHAnsi"/>
        </w:rPr>
        <w:t>.</w:t>
      </w:r>
    </w:p>
    <w:p w14:paraId="45205935" w14:textId="77777777" w:rsidR="00675189" w:rsidRPr="00FE51A3" w:rsidRDefault="00675189" w:rsidP="00675189">
      <w:pPr>
        <w:rPr>
          <w:rFonts w:asciiTheme="majorHAnsi" w:hAnsiTheme="majorHAnsi" w:cstheme="majorHAnsi"/>
        </w:rPr>
      </w:pPr>
    </w:p>
    <w:p w14:paraId="050B0EF0"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1448C802" w14:textId="5E1265A3"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w:t>
      </w:r>
      <w:proofErr w:type="gramStart"/>
      <w:r w:rsidRPr="00FE51A3">
        <w:rPr>
          <w:rFonts w:asciiTheme="majorHAnsi" w:hAnsiTheme="majorHAnsi" w:cstheme="majorHAnsi"/>
        </w:rPr>
        <w:t>energy</w:t>
      </w:r>
      <w:proofErr w:type="gramEnd"/>
      <w:r w:rsidRPr="00FE51A3">
        <w:rPr>
          <w:rFonts w:asciiTheme="majorHAnsi" w:hAnsiTheme="majorHAnsi" w:cstheme="majorHAnsi"/>
        </w:rPr>
        <w:t xml:space="preserve"> and business news) “Rich countries are refusing to waive the rights on Covid vaccines as global cases hit record levels,” CNBC, April 22, 2021. </w:t>
      </w:r>
      <w:r w:rsidRPr="00003C8F">
        <w:rPr>
          <w:rFonts w:asciiTheme="majorHAnsi" w:hAnsiTheme="majorHAnsi" w:cstheme="majorHAnsi"/>
        </w:rPr>
        <w:t>https://www.cnbc.com/2021/04/22/covid-rich-countries-are-refusing-to-waive-ip-rights-on-vaccines.html</w:t>
      </w:r>
      <w:r w:rsidRPr="00FE51A3">
        <w:rPr>
          <w:rFonts w:asciiTheme="majorHAnsi" w:hAnsiTheme="majorHAnsi" w:cstheme="majorHAnsi"/>
        </w:rPr>
        <w:t>] TDI</w:t>
      </w:r>
    </w:p>
    <w:p w14:paraId="472DBEC1" w14:textId="77777777" w:rsidR="00675189" w:rsidRPr="00FE51A3" w:rsidRDefault="00675189" w:rsidP="00675189">
      <w:pPr>
        <w:rPr>
          <w:rFonts w:asciiTheme="majorHAnsi" w:hAnsiTheme="majorHAnsi" w:cstheme="majorHAnsi"/>
          <w:b/>
          <w:bCs/>
          <w:sz w:val="14"/>
        </w:rPr>
      </w:pPr>
      <w:r w:rsidRPr="00FE51A3">
        <w:rPr>
          <w:rFonts w:asciiTheme="majorHAnsi" w:hAnsiTheme="majorHAnsi" w:cstheme="majorHAnsi"/>
          <w:sz w:val="14"/>
        </w:rPr>
        <w:t xml:space="preserve">LONDON — </w:t>
      </w:r>
      <w:r w:rsidRPr="005D2531">
        <w:rPr>
          <w:rFonts w:asciiTheme="majorHAnsi" w:hAnsiTheme="majorHAnsi" w:cstheme="majorHAnsi"/>
          <w:u w:val="single"/>
        </w:rPr>
        <w:t>The U.S.,</w:t>
      </w:r>
      <w:r w:rsidRPr="00FE51A3">
        <w:rPr>
          <w:rFonts w:asciiTheme="majorHAnsi" w:hAnsiTheme="majorHAnsi" w:cstheme="majorHAnsi"/>
          <w:u w:val="single"/>
        </w:rPr>
        <w:t xml:space="preserve"> Canada and U.K. are among some of the </w:t>
      </w:r>
      <w:r w:rsidRPr="005D2531">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5D2531">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5D2531">
        <w:rPr>
          <w:rFonts w:asciiTheme="majorHAnsi" w:hAnsiTheme="majorHAnsi" w:cstheme="majorHAnsi"/>
          <w:highlight w:val="green"/>
          <w:u w:val="single"/>
        </w:rPr>
        <w:t xml:space="preserve">to </w:t>
      </w:r>
      <w:r w:rsidRPr="005D2531">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global production of Covid-19 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w:t>
      </w:r>
      <w:r w:rsidRPr="005D2531">
        <w:rPr>
          <w:rFonts w:asciiTheme="majorHAnsi" w:hAnsiTheme="majorHAnsi" w:cstheme="majorHAnsi"/>
          <w:highlight w:val="green"/>
          <w:u w:val="single"/>
        </w:rPr>
        <w:t>the W</w:t>
      </w:r>
      <w:r w:rsidRPr="00FE51A3">
        <w:rPr>
          <w:rFonts w:asciiTheme="majorHAnsi" w:hAnsiTheme="majorHAnsi" w:cstheme="majorHAnsi"/>
          <w:u w:val="single"/>
        </w:rPr>
        <w:t xml:space="preserve">orld </w:t>
      </w:r>
      <w:r w:rsidRPr="005D2531">
        <w:rPr>
          <w:rFonts w:asciiTheme="majorHAnsi" w:hAnsiTheme="majorHAnsi" w:cstheme="majorHAnsi"/>
          <w:highlight w:val="green"/>
          <w:u w:val="single"/>
        </w:rPr>
        <w:t>H</w:t>
      </w:r>
      <w:r w:rsidRPr="00FE51A3">
        <w:rPr>
          <w:rFonts w:asciiTheme="majorHAnsi" w:hAnsiTheme="majorHAnsi" w:cstheme="majorHAnsi"/>
          <w:u w:val="single"/>
        </w:rPr>
        <w:t xml:space="preserve">ealth </w:t>
      </w:r>
      <w:r w:rsidRPr="005D2531">
        <w:rPr>
          <w:rFonts w:asciiTheme="majorHAnsi" w:hAnsiTheme="majorHAnsi" w:cstheme="majorHAnsi"/>
          <w:highlight w:val="green"/>
          <w:u w:val="single"/>
        </w:rPr>
        <w:t>O</w:t>
      </w:r>
      <w:r w:rsidRPr="00FE51A3">
        <w:rPr>
          <w:rFonts w:asciiTheme="majorHAnsi" w:hAnsiTheme="majorHAnsi" w:cstheme="majorHAnsi"/>
          <w:u w:val="single"/>
        </w:rPr>
        <w:t xml:space="preserve">rganization has repeatedly </w:t>
      </w:r>
      <w:r w:rsidRPr="005D2531">
        <w:rPr>
          <w:rFonts w:asciiTheme="majorHAnsi" w:hAnsiTheme="majorHAnsi" w:cstheme="majorHAnsi"/>
          <w:highlight w:val="green"/>
          <w:u w:val="single"/>
        </w:rPr>
        <w:t>admonished a “</w:t>
      </w:r>
      <w:r w:rsidRPr="005D2531">
        <w:rPr>
          <w:rFonts w:asciiTheme="majorHAnsi" w:hAnsiTheme="majorHAnsi" w:cstheme="majorHAnsi"/>
          <w:b/>
          <w:bCs/>
          <w:highlight w:val="green"/>
          <w:u w:val="single"/>
        </w:rPr>
        <w:t>shocking imbalance” in</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distribution of vaccines</w:t>
      </w:r>
      <w:r w:rsidRPr="00FE51A3">
        <w:rPr>
          <w:rFonts w:asciiTheme="majorHAnsi" w:hAnsiTheme="majorHAnsi" w:cstheme="majorHAnsi"/>
          <w:b/>
          <w:bCs/>
          <w:u w:val="single"/>
        </w:rPr>
        <w:t xml:space="preserve">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8028E9">
        <w:rPr>
          <w:rFonts w:asciiTheme="majorHAnsi" w:hAnsiTheme="majorHAnsi" w:cstheme="majorHAnsi"/>
          <w:highlight w:val="green"/>
          <w:u w:val="single"/>
        </w:rPr>
        <w:t>The landmark proposal</w:t>
      </w:r>
      <w:r w:rsidRPr="008028E9">
        <w:rPr>
          <w:rFonts w:asciiTheme="majorHAnsi" w:hAnsiTheme="majorHAnsi" w:cstheme="majorHAnsi"/>
          <w:u w:val="single"/>
        </w:rPr>
        <w:t>, which was jointly submitted by India and South Africa</w:t>
      </w:r>
      <w:r w:rsidRPr="008028E9">
        <w:rPr>
          <w:rFonts w:asciiTheme="majorHAnsi" w:hAnsiTheme="majorHAnsi" w:cstheme="majorHAnsi"/>
          <w:sz w:val="14"/>
        </w:rPr>
        <w:t xml:space="preserve"> in October, </w:t>
      </w:r>
      <w:r w:rsidRPr="008028E9">
        <w:rPr>
          <w:rFonts w:asciiTheme="majorHAnsi" w:hAnsiTheme="majorHAnsi" w:cstheme="majorHAnsi"/>
          <w:u w:val="single"/>
        </w:rPr>
        <w:t>has been backed by more than 100 mostly developing countries. It aims to facilitate the manufacture of treatments locally a</w:t>
      </w:r>
      <w:r w:rsidRPr="00FE51A3">
        <w:rPr>
          <w:rFonts w:asciiTheme="majorHAnsi" w:hAnsiTheme="majorHAnsi" w:cstheme="majorHAnsi"/>
          <w:u w:val="single"/>
        </w:rPr>
        <w:t xml:space="preserve">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w:t>
      </w:r>
      <w:r w:rsidRPr="008028E9">
        <w:rPr>
          <w:rFonts w:asciiTheme="majorHAnsi" w:hAnsiTheme="majorHAnsi" w:cstheme="majorHAnsi"/>
          <w:highlight w:val="green"/>
          <w:u w:val="single"/>
        </w:rPr>
        <w:t xml:space="preserve">continues to be </w:t>
      </w:r>
      <w:r w:rsidRPr="008028E9">
        <w:rPr>
          <w:rFonts w:asciiTheme="majorHAnsi" w:hAnsiTheme="majorHAnsi" w:cstheme="majorHAnsi"/>
          <w:b/>
          <w:bCs/>
          <w:highlight w:val="green"/>
          <w:u w:val="single"/>
        </w:rPr>
        <w:t>stonewalled by a</w:t>
      </w:r>
      <w:r w:rsidRPr="00FE51A3">
        <w:rPr>
          <w:rFonts w:asciiTheme="majorHAnsi" w:hAnsiTheme="majorHAnsi" w:cstheme="majorHAnsi"/>
          <w:b/>
          <w:bCs/>
          <w:u w:val="single"/>
        </w:rPr>
        <w:t xml:space="preserve"> small number of </w:t>
      </w:r>
      <w:r w:rsidRPr="008028E9">
        <w:rPr>
          <w:rFonts w:asciiTheme="majorHAnsi" w:hAnsiTheme="majorHAnsi" w:cstheme="majorHAnsi"/>
          <w:b/>
          <w:bCs/>
          <w:highlight w:val="green"/>
          <w:u w:val="single"/>
        </w:rPr>
        <w:t>governments</w:t>
      </w:r>
      <w:r w:rsidRPr="00FE51A3">
        <w:rPr>
          <w:rFonts w:asciiTheme="majorHAnsi" w:hAnsiTheme="majorHAnsi" w:cstheme="majorHAnsi"/>
          <w:u w:val="single"/>
        </w:rPr>
        <w:t xml:space="preserve"> — including the U.S., EU, U.K., Switzerland, Japan, Norway, Canada, </w:t>
      </w:r>
      <w:proofErr w:type="gramStart"/>
      <w:r w:rsidRPr="00FE51A3">
        <w:rPr>
          <w:rFonts w:asciiTheme="majorHAnsi" w:hAnsiTheme="majorHAnsi" w:cstheme="majorHAnsi"/>
          <w:u w:val="single"/>
        </w:rPr>
        <w:t>Australia</w:t>
      </w:r>
      <w:proofErr w:type="gramEnd"/>
      <w:r w:rsidRPr="00FE51A3">
        <w:rPr>
          <w:rFonts w:asciiTheme="majorHAnsi" w:hAnsiTheme="majorHAnsi" w:cstheme="majorHAnsi"/>
          <w:u w:val="single"/>
        </w:rPr>
        <w:t xml:space="preserve"> and Brazil.</w:t>
      </w:r>
      <w:r w:rsidRPr="00FE51A3">
        <w:rPr>
          <w:rFonts w:asciiTheme="majorHAnsi" w:hAnsiTheme="majorHAnsi" w:cstheme="majorHAnsi"/>
          <w:sz w:val="14"/>
        </w:rPr>
        <w:t xml:space="preserve"> “In this Covid-19 pandemic, </w:t>
      </w:r>
      <w:r w:rsidRPr="00FE51A3">
        <w:rPr>
          <w:rFonts w:asciiTheme="majorHAnsi" w:hAnsiTheme="majorHAnsi" w:cstheme="majorHAnsi"/>
          <w:u w:val="single"/>
        </w:rPr>
        <w:t xml:space="preserve">we are once again </w:t>
      </w:r>
      <w:r w:rsidRPr="00FE51A3">
        <w:rPr>
          <w:rFonts w:asciiTheme="majorHAnsi" w:hAnsiTheme="majorHAnsi" w:cstheme="majorHAnsi"/>
          <w:b/>
          <w:bCs/>
          <w:u w:val="single"/>
        </w:rPr>
        <w:t xml:space="preserve">faced with </w:t>
      </w:r>
      <w:r w:rsidRPr="008028E9">
        <w:rPr>
          <w:rFonts w:asciiTheme="majorHAnsi" w:hAnsiTheme="majorHAnsi" w:cstheme="majorHAnsi"/>
          <w:b/>
          <w:bCs/>
          <w:u w:val="single"/>
        </w:rPr>
        <w:t>issues of scarcity</w:t>
      </w:r>
      <w:r w:rsidRPr="008028E9">
        <w:rPr>
          <w:rFonts w:asciiTheme="majorHAnsi" w:hAnsiTheme="majorHAnsi" w:cstheme="majorHAnsi"/>
          <w:u w:val="single"/>
        </w:rPr>
        <w:t>,</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8028E9">
        <w:rPr>
          <w:rFonts w:asciiTheme="majorHAnsi" w:hAnsiTheme="majorHAnsi" w:cstheme="majorHAnsi"/>
          <w:highlight w:val="green"/>
          <w:u w:val="single"/>
        </w:rPr>
        <w:t>The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urgency and </w:t>
      </w:r>
      <w:r w:rsidRPr="008028E9">
        <w:rPr>
          <w:rFonts w:asciiTheme="majorHAnsi" w:hAnsiTheme="majorHAnsi" w:cstheme="majorHAnsi"/>
          <w:b/>
          <w:bCs/>
          <w:highlight w:val="green"/>
          <w:u w:val="single"/>
        </w:rPr>
        <w:t>importance of waiving certain i</w:t>
      </w:r>
      <w:r w:rsidRPr="00FE51A3">
        <w:rPr>
          <w:rFonts w:asciiTheme="majorHAnsi" w:hAnsiTheme="majorHAnsi" w:cstheme="majorHAnsi"/>
          <w:b/>
          <w:bCs/>
          <w:u w:val="single"/>
        </w:rPr>
        <w:t xml:space="preserve">ntellectual </w:t>
      </w:r>
      <w:r w:rsidRPr="008028E9">
        <w:rPr>
          <w:rFonts w:asciiTheme="majorHAnsi" w:hAnsiTheme="majorHAnsi" w:cstheme="majorHAnsi"/>
          <w:b/>
          <w:bCs/>
          <w:highlight w:val="green"/>
          <w:u w:val="single"/>
        </w:rPr>
        <w:t>p</w:t>
      </w:r>
      <w:r w:rsidRPr="00FE51A3">
        <w:rPr>
          <w:rFonts w:asciiTheme="majorHAnsi" w:hAnsiTheme="majorHAnsi" w:cstheme="majorHAnsi"/>
          <w:b/>
          <w:bCs/>
          <w:u w:val="single"/>
        </w:rPr>
        <w:t xml:space="preserve">roperty rights amid the pandemic </w:t>
      </w:r>
      <w:r w:rsidRPr="008028E9">
        <w:rPr>
          <w:rFonts w:asciiTheme="majorHAnsi" w:hAnsiTheme="majorHAnsi" w:cstheme="majorHAnsi"/>
          <w:b/>
          <w:bCs/>
          <w:highlight w:val="green"/>
          <w:u w:val="single"/>
        </w:rPr>
        <w:t>have</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8028E9">
        <w:rPr>
          <w:rFonts w:asciiTheme="majorHAnsi" w:hAnsiTheme="majorHAnsi" w:cstheme="majorHAnsi"/>
          <w:highlight w:val="green"/>
          <w:u w:val="single"/>
        </w:rPr>
        <w:t>The waiver</w:t>
      </w:r>
      <w:r w:rsidRPr="00FE51A3">
        <w:rPr>
          <w:rFonts w:asciiTheme="majorHAnsi" w:hAnsiTheme="majorHAnsi" w:cstheme="majorHAnsi"/>
          <w:u w:val="single"/>
        </w:rPr>
        <w:t xml:space="preserve">, if adopted at the General Council, the WTO’s highest-level decision-making body, </w:t>
      </w:r>
      <w:r w:rsidRPr="008028E9">
        <w:rPr>
          <w:rFonts w:asciiTheme="majorHAnsi" w:hAnsiTheme="majorHAnsi" w:cstheme="majorHAnsi"/>
          <w:highlight w:val="green"/>
          <w:u w:val="single"/>
        </w:rPr>
        <w:t xml:space="preserve">could </w:t>
      </w:r>
      <w:r w:rsidRPr="008028E9">
        <w:rPr>
          <w:rFonts w:asciiTheme="majorHAnsi" w:hAnsiTheme="majorHAnsi" w:cstheme="majorHAnsi"/>
          <w:b/>
          <w:bCs/>
          <w:highlight w:val="green"/>
          <w:u w:val="single"/>
        </w:rPr>
        <w:t xml:space="preserve">help countries </w:t>
      </w:r>
      <w:r w:rsidRPr="008028E9">
        <w:rPr>
          <w:rFonts w:asciiTheme="majorHAnsi" w:hAnsiTheme="majorHAnsi" w:cstheme="majorHAnsi"/>
          <w:b/>
          <w:bCs/>
          <w:u w:val="single"/>
        </w:rPr>
        <w:t xml:space="preserve">around the world </w:t>
      </w:r>
      <w:r w:rsidRPr="008028E9">
        <w:rPr>
          <w:rFonts w:asciiTheme="majorHAnsi" w:hAnsiTheme="majorHAnsi" w:cstheme="majorHAnsi"/>
          <w:b/>
          <w:bCs/>
          <w:highlight w:val="green"/>
          <w:u w:val="single"/>
        </w:rPr>
        <w:t>overcome</w:t>
      </w:r>
      <w:r w:rsidRPr="008028E9">
        <w:rPr>
          <w:rFonts w:asciiTheme="majorHAnsi" w:hAnsiTheme="majorHAnsi" w:cstheme="majorHAnsi"/>
          <w:b/>
          <w:bCs/>
          <w:u w:val="single"/>
        </w:rPr>
        <w:t xml:space="preserve"> </w:t>
      </w:r>
      <w:r w:rsidRPr="008028E9">
        <w:rPr>
          <w:rFonts w:asciiTheme="majorHAnsi" w:hAnsiTheme="majorHAnsi" w:cstheme="majorHAnsi"/>
          <w:b/>
          <w:bCs/>
          <w:highlight w:val="green"/>
          <w:u w:val="single"/>
        </w:rPr>
        <w:t>legal barriers</w:t>
      </w:r>
      <w:r w:rsidRPr="00FE51A3">
        <w:rPr>
          <w:rFonts w:asciiTheme="majorHAnsi" w:hAnsiTheme="majorHAnsi" w:cstheme="majorHAnsi"/>
          <w:b/>
          <w:bCs/>
          <w:u w:val="single"/>
        </w:rPr>
        <w:t xml:space="preserve"> </w:t>
      </w:r>
      <w:r w:rsidRPr="008028E9">
        <w:rPr>
          <w:rFonts w:asciiTheme="majorHAnsi" w:hAnsiTheme="majorHAnsi" w:cstheme="majorHAnsi"/>
          <w:highlight w:val="green"/>
          <w:u w:val="single"/>
        </w:rPr>
        <w:t>preventing them from</w:t>
      </w:r>
      <w:r w:rsidRPr="00FE51A3">
        <w:rPr>
          <w:rFonts w:asciiTheme="majorHAnsi" w:hAnsiTheme="majorHAnsi" w:cstheme="majorHAnsi"/>
          <w:u w:val="single"/>
        </w:rPr>
        <w:t xml:space="preserve"> </w:t>
      </w:r>
      <w:r w:rsidRPr="008028E9">
        <w:rPr>
          <w:rFonts w:asciiTheme="majorHAnsi" w:hAnsiTheme="majorHAnsi" w:cstheme="majorHAnsi"/>
          <w:highlight w:val="green"/>
          <w:u w:val="single"/>
        </w:rPr>
        <w:t>producing their own</w:t>
      </w:r>
      <w:r w:rsidRPr="00FE51A3">
        <w:rPr>
          <w:rFonts w:asciiTheme="majorHAnsi" w:hAnsiTheme="majorHAnsi" w:cstheme="majorHAnsi"/>
          <w:u w:val="single"/>
        </w:rPr>
        <w:t xml:space="preserve"> Covid </w:t>
      </w:r>
      <w:r w:rsidRPr="008028E9">
        <w:rPr>
          <w:rFonts w:asciiTheme="majorHAnsi" w:hAnsiTheme="majorHAnsi" w:cstheme="majorHAnsi"/>
          <w:highlight w:val="green"/>
          <w:u w:val="single"/>
        </w:rPr>
        <w:t>vaccines</w:t>
      </w:r>
      <w:r w:rsidRPr="00FE51A3">
        <w:rPr>
          <w:rFonts w:asciiTheme="majorHAnsi" w:hAnsiTheme="majorHAnsi" w:cstheme="majorHAnsi"/>
          <w:u w:val="single"/>
        </w:rPr>
        <w:t xml:space="preserve">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8028E9">
        <w:rPr>
          <w:rFonts w:asciiTheme="majorHAnsi" w:hAnsiTheme="majorHAnsi" w:cstheme="majorHAnsi"/>
          <w:b/>
          <w:bCs/>
          <w:u w:val="single"/>
        </w:rPr>
        <w:t>removing barriers</w:t>
      </w:r>
      <w:r w:rsidRPr="008028E9">
        <w:rPr>
          <w:rFonts w:asciiTheme="majorHAnsi" w:hAnsiTheme="majorHAnsi" w:cstheme="majorHAnsi"/>
          <w:u w:val="single"/>
        </w:rPr>
        <w:t xml:space="preserve"> toward the development, production and approval of vaccines is </w:t>
      </w:r>
      <w:r w:rsidRPr="008028E9">
        <w:rPr>
          <w:rFonts w:asciiTheme="majorHAnsi" w:hAnsiTheme="majorHAnsi" w:cstheme="majorHAnsi"/>
          <w:b/>
          <w:bCs/>
          <w:u w:val="single"/>
        </w:rPr>
        <w:t>vital in the fight to prevent, treat and contain the coronavirus.</w:t>
      </w:r>
    </w:p>
    <w:p w14:paraId="40FBDDA3"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w:t>
      </w:r>
      <w:r>
        <w:rPr>
          <w:rFonts w:asciiTheme="majorHAnsi" w:hAnsiTheme="majorHAnsi" w:cstheme="majorHAnsi"/>
        </w:rPr>
        <w:t xml:space="preserve">South Asian and South </w:t>
      </w:r>
      <w:proofErr w:type="spellStart"/>
      <w:r>
        <w:rPr>
          <w:rFonts w:asciiTheme="majorHAnsi" w:hAnsiTheme="majorHAnsi" w:cstheme="majorHAnsi"/>
        </w:rPr>
        <w:t>Americna</w:t>
      </w:r>
      <w:proofErr w:type="spellEnd"/>
      <w:r>
        <w:rPr>
          <w:rFonts w:asciiTheme="majorHAnsi" w:hAnsiTheme="majorHAnsi" w:cstheme="majorHAnsi"/>
        </w:rPr>
        <w:t xml:space="preserve"> economies</w:t>
      </w:r>
      <w:r w:rsidRPr="00FE51A3">
        <w:rPr>
          <w:rFonts w:asciiTheme="majorHAnsi" w:hAnsiTheme="majorHAnsi" w:cstheme="majorHAnsi"/>
        </w:rPr>
        <w:t xml:space="preserve">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14:paraId="197282CB" w14:textId="1BC035EC"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r w:rsidRPr="00003C8F">
        <w:rPr>
          <w:rFonts w:asciiTheme="majorHAnsi" w:hAnsiTheme="majorHAnsi" w:cstheme="majorHAnsi"/>
        </w:rPr>
        <w:t>https://www.brookings.edu/blog/up-front/2021/06/03/why-intellectual-property-and-pandemics-dont-mix/</w:t>
      </w:r>
      <w:r w:rsidRPr="00FE51A3">
        <w:rPr>
          <w:rFonts w:asciiTheme="majorHAnsi" w:hAnsiTheme="majorHAnsi" w:cstheme="majorHAnsi"/>
        </w:rPr>
        <w:t>] TDI</w:t>
      </w:r>
    </w:p>
    <w:p w14:paraId="591071A6" w14:textId="77777777" w:rsidR="00675189" w:rsidRPr="00FE51A3" w:rsidRDefault="00675189" w:rsidP="00675189">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w:t>
      </w:r>
      <w:proofErr w:type="gramStart"/>
      <w:r w:rsidRPr="00FE51A3">
        <w:rPr>
          <w:rFonts w:asciiTheme="majorHAnsi" w:hAnsiTheme="majorHAnsi" w:cstheme="majorHAnsi"/>
          <w:u w:val="single"/>
        </w:rPr>
        <w:t>First of all</w:t>
      </w:r>
      <w:proofErr w:type="gramEnd"/>
      <w:r w:rsidRPr="00FE51A3">
        <w:rPr>
          <w:rFonts w:asciiTheme="majorHAnsi" w:hAnsiTheme="majorHAnsi" w:cstheme="majorHAnsi"/>
          <w:u w:val="single"/>
        </w:rPr>
        <w:t xml:space="preserve">, the </w:t>
      </w:r>
      <w:r w:rsidRPr="008028E9">
        <w:rPr>
          <w:rFonts w:asciiTheme="majorHAnsi" w:hAnsiTheme="majorHAnsi" w:cstheme="majorHAnsi"/>
          <w:b/>
          <w:bCs/>
          <w:highlight w:val="green"/>
          <w:u w:val="single"/>
        </w:rPr>
        <w:t>COVID-19 pandemic 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w:t>
      </w:r>
      <w:r w:rsidRPr="008028E9">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currently </w:t>
      </w:r>
      <w:r w:rsidRPr="008028E9">
        <w:rPr>
          <w:rFonts w:asciiTheme="majorHAnsi" w:hAnsiTheme="majorHAnsi" w:cstheme="majorHAnsi"/>
          <w:b/>
          <w:bCs/>
          <w:highlight w:val="green"/>
          <w:u w:val="single"/>
        </w:rPr>
        <w:t>raging in India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and throughout South America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overwhelming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health care systems</w:t>
      </w:r>
      <w:r w:rsidRPr="00FE51A3">
        <w:rPr>
          <w:rFonts w:asciiTheme="majorHAnsi" w:hAnsiTheme="majorHAnsi" w:cstheme="majorHAnsi"/>
          <w:b/>
          <w:bCs/>
          <w:u w:val="single"/>
        </w:rPr>
        <w:t xml:space="preserve"> and inflicting suffering and loss on a horrific scale</w:t>
      </w:r>
      <w:r w:rsidRPr="00FE51A3">
        <w:rPr>
          <w:rFonts w:asciiTheme="majorHAnsi" w:hAnsiTheme="majorHAnsi" w:cstheme="majorHAnsi"/>
          <w:u w:val="single"/>
        </w:rPr>
        <w:t>.</w:t>
      </w:r>
      <w:r w:rsidRPr="00FE51A3">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8028E9">
        <w:rPr>
          <w:rFonts w:asciiTheme="majorHAnsi" w:hAnsiTheme="majorHAnsi" w:cstheme="majorHAnsi"/>
          <w:highlight w:val="green"/>
          <w:u w:val="single"/>
        </w:rPr>
        <w:t>Criticisms of</w:t>
      </w:r>
      <w:r w:rsidRPr="00FE51A3">
        <w:rPr>
          <w:rFonts w:asciiTheme="majorHAnsi" w:hAnsiTheme="majorHAnsi" w:cstheme="majorHAnsi"/>
          <w:u w:val="single"/>
        </w:rPr>
        <w:t xml:space="preserve"> the </w:t>
      </w:r>
      <w:r w:rsidRPr="008028E9">
        <w:rPr>
          <w:rFonts w:asciiTheme="majorHAnsi" w:hAnsiTheme="majorHAnsi" w:cstheme="majorHAnsi"/>
          <w:highlight w:val="green"/>
          <w:u w:val="single"/>
        </w:rPr>
        <w:t>TRIPS</w:t>
      </w:r>
      <w:r w:rsidRPr="00FE51A3">
        <w:rPr>
          <w:rFonts w:asciiTheme="majorHAnsi" w:hAnsiTheme="majorHAnsi" w:cstheme="majorHAnsi"/>
          <w:u w:val="single"/>
        </w:rPr>
        <w:t xml:space="preserve"> waiver that focus only on the next few months </w:t>
      </w:r>
      <w:r w:rsidRPr="008028E9">
        <w:rPr>
          <w:rFonts w:asciiTheme="majorHAnsi" w:hAnsiTheme="majorHAnsi" w:cstheme="majorHAnsi"/>
          <w:highlight w:val="green"/>
          <w:u w:val="single"/>
        </w:rPr>
        <w:t>are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therefore </w:t>
      </w:r>
      <w:r w:rsidRPr="008028E9">
        <w:rPr>
          <w:rFonts w:asciiTheme="majorHAnsi" w:hAnsiTheme="majorHAnsi" w:cstheme="majorHAnsi"/>
          <w:b/>
          <w:bCs/>
          <w:highlight w:val="green"/>
          <w:u w:val="single"/>
        </w:rPr>
        <w:t>short-sighted</w:t>
      </w:r>
      <w:r w:rsidRPr="00FE51A3">
        <w:rPr>
          <w:rFonts w:asciiTheme="majorHAnsi" w:hAnsiTheme="majorHAnsi" w:cstheme="majorHAnsi"/>
          <w:u w:val="single"/>
        </w:rPr>
        <w:t xml:space="preserve">: this </w:t>
      </w:r>
      <w:r w:rsidRPr="008028E9">
        <w:rPr>
          <w:rFonts w:asciiTheme="majorHAnsi" w:hAnsiTheme="majorHAnsi" w:cstheme="majorHAnsi"/>
          <w:highlight w:val="green"/>
          <w:u w:val="single"/>
        </w:rPr>
        <w:t xml:space="preserve">pandemic </w:t>
      </w:r>
      <w:r w:rsidRPr="008028E9">
        <w:rPr>
          <w:rFonts w:asciiTheme="majorHAnsi" w:hAnsiTheme="majorHAnsi" w:cstheme="majorHAnsi"/>
          <w:u w:val="single"/>
        </w:rPr>
        <w:t>could</w:t>
      </w:r>
      <w:r w:rsidRPr="00FE51A3">
        <w:rPr>
          <w:rFonts w:asciiTheme="majorHAnsi" w:hAnsiTheme="majorHAnsi" w:cstheme="majorHAnsi"/>
          <w:u w:val="single"/>
        </w:rPr>
        <w:t xml:space="preserve"> well </w:t>
      </w:r>
      <w:r w:rsidRPr="008028E9">
        <w:rPr>
          <w:rFonts w:asciiTheme="majorHAnsi" w:hAnsiTheme="majorHAnsi" w:cstheme="majorHAnsi"/>
          <w:b/>
          <w:bCs/>
          <w:highlight w:val="green"/>
          <w:u w:val="single"/>
        </w:rPr>
        <w:t xml:space="preserve">drag on </w:t>
      </w:r>
      <w:r w:rsidRPr="008028E9">
        <w:rPr>
          <w:rFonts w:asciiTheme="majorHAnsi" w:hAnsiTheme="majorHAnsi" w:cstheme="majorHAnsi"/>
          <w:b/>
          <w:bCs/>
          <w:u w:val="single"/>
        </w:rPr>
        <w:t>long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enough for elimination of patent restrictions</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to enable new vaccine producers</w:t>
      </w:r>
      <w:r w:rsidRPr="00FE51A3">
        <w:rPr>
          <w:rFonts w:asciiTheme="majorHAnsi" w:hAnsiTheme="majorHAnsi" w:cstheme="majorHAnsi"/>
          <w:b/>
          <w:bCs/>
          <w:u w:val="single"/>
        </w:rPr>
        <w:t xml:space="preserve"> to make a positive difference.</w:t>
      </w:r>
    </w:p>
    <w:p w14:paraId="66E4C737" w14:textId="77777777" w:rsidR="00675189" w:rsidRPr="00FE51A3" w:rsidRDefault="00675189" w:rsidP="00675189">
      <w:pPr>
        <w:pStyle w:val="Heading3"/>
        <w:rPr>
          <w:rFonts w:asciiTheme="majorHAnsi" w:hAnsiTheme="majorHAnsi" w:cstheme="majorHAnsi"/>
        </w:rPr>
      </w:pPr>
      <w:r w:rsidRPr="00FE51A3">
        <w:rPr>
          <w:rFonts w:asciiTheme="majorHAnsi" w:hAnsiTheme="majorHAnsi" w:cstheme="majorHAnsi"/>
        </w:rPr>
        <w:t>1AC – WTO Credibility</w:t>
      </w:r>
    </w:p>
    <w:p w14:paraId="71BB87FB"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Contention 2 is </w:t>
      </w:r>
      <w:r w:rsidRPr="00FE51A3">
        <w:rPr>
          <w:rFonts w:asciiTheme="majorHAnsi" w:hAnsiTheme="majorHAnsi" w:cstheme="majorHAnsi"/>
          <w:u w:val="single"/>
        </w:rPr>
        <w:t>WTO Credibility</w:t>
      </w:r>
      <w:r w:rsidRPr="00FE51A3">
        <w:rPr>
          <w:rFonts w:asciiTheme="majorHAnsi" w:hAnsiTheme="majorHAnsi" w:cstheme="majorHAnsi"/>
        </w:rPr>
        <w:t>.</w:t>
      </w:r>
    </w:p>
    <w:p w14:paraId="425CA3D1" w14:textId="77777777" w:rsidR="00675189" w:rsidRPr="00FE51A3" w:rsidRDefault="00675189" w:rsidP="00675189">
      <w:pPr>
        <w:rPr>
          <w:rFonts w:asciiTheme="majorHAnsi" w:hAnsiTheme="majorHAnsi" w:cstheme="majorHAnsi"/>
        </w:rPr>
      </w:pPr>
    </w:p>
    <w:p w14:paraId="770557AC"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The new head of the WTO is on track to push for reform and an increased role in the international </w:t>
      </w:r>
      <w:proofErr w:type="gramStart"/>
      <w:r w:rsidRPr="00FE51A3">
        <w:rPr>
          <w:rFonts w:asciiTheme="majorHAnsi" w:hAnsiTheme="majorHAnsi" w:cstheme="majorHAnsi"/>
        </w:rPr>
        <w:t>arena, but</w:t>
      </w:r>
      <w:proofErr w:type="gramEnd"/>
      <w:r w:rsidRPr="00FE51A3">
        <w:rPr>
          <w:rFonts w:asciiTheme="majorHAnsi" w:hAnsiTheme="majorHAnsi" w:cstheme="majorHAnsi"/>
        </w:rPr>
        <w:t xml:space="preserve"> is hindered now due to lack of vaccine agreement.</w:t>
      </w:r>
    </w:p>
    <w:p w14:paraId="23015E04" w14:textId="69E3C0D2" w:rsidR="00675189" w:rsidRPr="00FE51A3" w:rsidRDefault="00675189" w:rsidP="00675189">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[(Bryce </w:t>
      </w:r>
      <w:proofErr w:type="spellStart"/>
      <w:r w:rsidRPr="00FE51A3">
        <w:rPr>
          <w:rFonts w:asciiTheme="majorHAnsi" w:hAnsiTheme="majorHAnsi" w:cstheme="majorHAnsi"/>
        </w:rPr>
        <w:t>Baschuk</w:t>
      </w:r>
      <w:proofErr w:type="spellEnd"/>
      <w:r w:rsidRPr="00FE51A3">
        <w:rPr>
          <w:rFonts w:asciiTheme="majorHAnsi" w:hAnsiTheme="majorHAnsi" w:cstheme="majorHAnsi"/>
        </w:rPr>
        <w:t xml:space="preserve"> is a Bloomberg Reporter) </w:t>
      </w:r>
      <w:r w:rsidRPr="00003C8F">
        <w:rPr>
          <w:rFonts w:asciiTheme="majorHAnsi" w:hAnsiTheme="majorHAnsi" w:cstheme="majorHAnsi"/>
        </w:rPr>
        <w:t>"WTO Chief Pursues a ‘Hectic’ Agenda to Fix World Trade’s Referee," Bloomberg, April 27, 2021. https://www.bloomberg.com/news/articles/2021-04-27/wto-chief-pursues-a-hectic-agenda-to-fix-world-trade-s-referee</w:t>
      </w:r>
      <w:r w:rsidRPr="00FE51A3">
        <w:rPr>
          <w:rFonts w:asciiTheme="majorHAnsi" w:hAnsiTheme="majorHAnsi" w:cstheme="majorHAnsi"/>
        </w:rPr>
        <w:t>] TDI</w:t>
      </w:r>
    </w:p>
    <w:p w14:paraId="0680951A" w14:textId="77777777" w:rsidR="00675189" w:rsidRPr="00FE51A3" w:rsidRDefault="00675189" w:rsidP="00675189">
      <w:pPr>
        <w:rPr>
          <w:rFonts w:asciiTheme="majorHAnsi" w:hAnsiTheme="majorHAnsi" w:cstheme="majorHAnsi"/>
          <w:sz w:val="14"/>
        </w:rPr>
      </w:pPr>
      <w:r w:rsidRPr="00FE51A3">
        <w:rPr>
          <w:rFonts w:asciiTheme="majorHAnsi" w:hAnsiTheme="majorHAnsi" w:cstheme="majorHAnsi"/>
          <w:u w:val="single"/>
        </w:rPr>
        <w:t xml:space="preserve">The head of the </w:t>
      </w:r>
      <w:r w:rsidRPr="008028E9">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8028E9">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8028E9">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FE51A3">
        <w:rPr>
          <w:rFonts w:asciiTheme="majorHAnsi" w:hAnsiTheme="majorHAnsi" w:cstheme="majorHAnsi"/>
          <w:b/>
          <w:bCs/>
          <w:u w:val="single"/>
        </w:rPr>
        <w:t>r</w:t>
      </w:r>
      <w:r w:rsidRPr="008028E9">
        <w:rPr>
          <w:rFonts w:asciiTheme="majorHAnsi" w:hAnsiTheme="majorHAnsi" w:cstheme="majorHAnsi"/>
          <w:b/>
          <w:bCs/>
          <w:highlight w:val="green"/>
          <w:u w:val="single"/>
        </w:rPr>
        <w:t>aised</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an alarm about</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the credibility of</w:t>
      </w:r>
      <w:r w:rsidRPr="00FE51A3">
        <w:rPr>
          <w:rFonts w:asciiTheme="majorHAnsi" w:hAnsiTheme="majorHAnsi" w:cstheme="majorHAnsi"/>
          <w:b/>
          <w:bCs/>
          <w:u w:val="single"/>
        </w:rPr>
        <w:t xml:space="preserve"> the </w:t>
      </w:r>
      <w:r w:rsidRPr="00E20BE2">
        <w:rPr>
          <w:rFonts w:asciiTheme="majorHAnsi" w:hAnsiTheme="majorHAnsi" w:cstheme="majorHAnsi"/>
          <w:b/>
          <w:bCs/>
          <w:highlight w:val="green"/>
          <w:u w:val="single"/>
        </w:rPr>
        <w:t>multilateral trading system</w:t>
      </w:r>
      <w:r w:rsidRPr="00FE51A3">
        <w:rPr>
          <w:rFonts w:asciiTheme="majorHAnsi" w:hAnsiTheme="majorHAnsi" w:cstheme="majorHAnsi"/>
          <w:sz w:val="14"/>
        </w:rPr>
        <w:t xml:space="preserve">, </w:t>
      </w:r>
      <w:r w:rsidRPr="00FB0E1D">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FB0E1D">
        <w:rPr>
          <w:rFonts w:asciiTheme="majorHAnsi" w:hAnsiTheme="majorHAnsi" w:cstheme="majorHAnsi"/>
          <w:highlight w:val="green"/>
          <w:u w:val="single"/>
        </w:rPr>
        <w:t>vaccine</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FB0E1D">
        <w:rPr>
          <w:rFonts w:asciiTheme="majorHAnsi" w:hAnsiTheme="majorHAnsi" w:cstheme="majorHAnsi"/>
          <w:b/>
          <w:bCs/>
          <w:highlight w:val="green"/>
          <w:u w:val="single"/>
        </w:rPr>
        <w:t>the WTO</w:t>
      </w:r>
      <w:r w:rsidRPr="00FE51A3">
        <w:rPr>
          <w:rFonts w:asciiTheme="majorHAnsi" w:hAnsiTheme="majorHAnsi" w:cstheme="majorHAnsi"/>
          <w:b/>
          <w:bCs/>
          <w:u w:val="single"/>
        </w:rPr>
        <w:t xml:space="preserve"> is important, it </w:t>
      </w:r>
      <w:r w:rsidRPr="00FB0E1D">
        <w:rPr>
          <w:rFonts w:asciiTheme="majorHAnsi" w:hAnsiTheme="majorHAnsi" w:cstheme="majorHAnsi"/>
          <w:b/>
          <w:bCs/>
          <w:highlight w:val="green"/>
          <w:u w:val="single"/>
        </w:rPr>
        <w:t>needs to be reformed</w:t>
      </w:r>
      <w:r w:rsidRPr="00FE51A3">
        <w:rPr>
          <w:rFonts w:asciiTheme="majorHAnsi" w:hAnsiTheme="majorHAnsi" w:cstheme="majorHAnsi"/>
          <w:b/>
          <w:bCs/>
          <w:u w:val="single"/>
        </w:rPr>
        <w:t xml:space="preserve">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w:t>
      </w:r>
      <w:r w:rsidRPr="00FB0E1D">
        <w:rPr>
          <w:rFonts w:asciiTheme="majorHAnsi" w:hAnsiTheme="majorHAnsi" w:cstheme="majorHAnsi"/>
          <w:highlight w:val="green"/>
          <w:u w:val="single"/>
        </w:rPr>
        <w:t>an agreement is not as easy because of</w:t>
      </w:r>
      <w:r w:rsidRPr="00FE51A3">
        <w:rPr>
          <w:rFonts w:asciiTheme="majorHAnsi" w:hAnsiTheme="majorHAnsi" w:cstheme="majorHAnsi"/>
          <w:u w:val="single"/>
        </w:rPr>
        <w:t xml:space="preserve"> longstanding ways of </w:t>
      </w:r>
      <w:r w:rsidRPr="00FB0E1D">
        <w:rPr>
          <w:rFonts w:asciiTheme="majorHAnsi" w:hAnsiTheme="majorHAnsi" w:cstheme="majorHAnsi"/>
          <w:highlight w:val="green"/>
          <w:u w:val="single"/>
        </w:rPr>
        <w:t>negotiating</w:t>
      </w:r>
      <w:r w:rsidRPr="00FE51A3">
        <w:rPr>
          <w:rFonts w:asciiTheme="majorHAnsi" w:hAnsiTheme="majorHAnsi" w:cstheme="majorHAnsi"/>
          <w:u w:val="single"/>
        </w:rPr>
        <w:t xml:space="preserve"> business </w:t>
      </w:r>
      <w:r w:rsidRPr="00FB0E1D">
        <w:rPr>
          <w:rFonts w:asciiTheme="majorHAnsi" w:hAnsiTheme="majorHAnsi" w:cstheme="majorHAnsi"/>
          <w:highlight w:val="green"/>
          <w:u w:val="single"/>
        </w:rPr>
        <w:t>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B0E1D">
        <w:rPr>
          <w:rFonts w:asciiTheme="majorHAnsi" w:hAnsiTheme="majorHAnsi" w:cstheme="majorHAnsi"/>
          <w:highlight w:val="green"/>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FB0E1D">
        <w:rPr>
          <w:rFonts w:asciiTheme="majorHAnsi" w:hAnsiTheme="majorHAnsi" w:cstheme="majorHAnsi"/>
          <w:highlight w:val="green"/>
          <w:u w:val="single"/>
        </w:rPr>
        <w:t>WTO</w:t>
      </w:r>
      <w:r w:rsidRPr="00FE51A3">
        <w:rPr>
          <w:rFonts w:asciiTheme="majorHAnsi" w:hAnsiTheme="majorHAnsi" w:cstheme="majorHAnsi"/>
          <w:u w:val="single"/>
        </w:rPr>
        <w:t xml:space="preserve">’s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FB0E1D">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FB0E1D">
        <w:rPr>
          <w:rFonts w:asciiTheme="majorHAnsi" w:hAnsiTheme="majorHAnsi" w:cstheme="majorHAnsi"/>
          <w:highlight w:val="green"/>
          <w:u w:val="single"/>
        </w:rPr>
        <w:t>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FB0E1D">
        <w:rPr>
          <w:rFonts w:asciiTheme="majorHAnsi" w:hAnsiTheme="majorHAnsi" w:cstheme="majorHAnsi"/>
          <w:highlight w:val="green"/>
          <w:u w:val="single"/>
        </w:rPr>
        <w:t>i</w:t>
      </w:r>
      <w:r w:rsidRPr="00FE51A3">
        <w:rPr>
          <w:rFonts w:asciiTheme="majorHAnsi" w:hAnsiTheme="majorHAnsi" w:cstheme="majorHAnsi"/>
          <w:u w:val="single"/>
        </w:rPr>
        <w:t xml:space="preserve">ntellectual </w:t>
      </w:r>
      <w:r w:rsidRPr="00FB0E1D">
        <w:rPr>
          <w:rFonts w:asciiTheme="majorHAnsi" w:hAnsiTheme="majorHAnsi" w:cstheme="majorHAnsi"/>
          <w:highlight w:val="green"/>
          <w:u w:val="single"/>
        </w:rPr>
        <w:t>p</w:t>
      </w:r>
      <w:r w:rsidRPr="00FE51A3">
        <w:rPr>
          <w:rFonts w:asciiTheme="majorHAnsi" w:hAnsiTheme="majorHAnsi" w:cstheme="majorHAnsi"/>
          <w:u w:val="single"/>
        </w:rPr>
        <w:t xml:space="preserve">roperty </w:t>
      </w:r>
      <w:r w:rsidRPr="00FB0E1D">
        <w:rPr>
          <w:rFonts w:asciiTheme="majorHAnsi" w:hAnsiTheme="majorHAnsi" w:cstheme="majorHAnsi"/>
          <w:highlight w:val="gree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FE51A3">
        <w:rPr>
          <w:rFonts w:asciiTheme="majorHAnsi" w:hAnsiTheme="majorHAnsi" w:cstheme="majorHAnsi"/>
          <w:sz w:val="14"/>
        </w:rPr>
        <w:t>Indonesia</w:t>
      </w:r>
      <w:proofErr w:type="gramEnd"/>
      <w:r w:rsidRPr="00FE51A3">
        <w:rPr>
          <w:rFonts w:asciiTheme="majorHAnsi" w:hAnsiTheme="majorHAnsi" w:cstheme="majorHAnsi"/>
          <w:sz w:val="14"/>
        </w:rPr>
        <w:t xml:space="preserve"> and Egypt already have some capacity to begin producing vaccines for people living in developing economies.</w:t>
      </w:r>
    </w:p>
    <w:p w14:paraId="0DE4AB2A"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18871DE3" w14:textId="7134942A"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r w:rsidRPr="00003C8F">
        <w:rPr>
          <w:rFonts w:asciiTheme="majorHAnsi" w:hAnsiTheme="majorHAnsi" w:cstheme="majorHAnsi"/>
        </w:rPr>
        <w:t>https://fortune.com/2021/06/18/wto-covid-vaccines-patents-waiver-south-africa-trips/</w:t>
      </w:r>
      <w:r w:rsidRPr="00FE51A3">
        <w:rPr>
          <w:rStyle w:val="Hyperlink"/>
          <w:rFonts w:asciiTheme="majorHAnsi" w:hAnsiTheme="majorHAnsi" w:cstheme="majorHAnsi"/>
        </w:rPr>
        <w:t>] TDI</w:t>
      </w:r>
    </w:p>
    <w:p w14:paraId="129246B7" w14:textId="77777777" w:rsidR="00675189" w:rsidRPr="00FE51A3" w:rsidRDefault="00675189" w:rsidP="00675189">
      <w:pPr>
        <w:rPr>
          <w:rFonts w:asciiTheme="majorHAnsi" w:hAnsiTheme="majorHAnsi" w:cstheme="majorHAnsi"/>
          <w:sz w:val="12"/>
        </w:rPr>
      </w:pPr>
      <w:r w:rsidRPr="00FE51A3">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sidRPr="00FB0E1D">
        <w:rPr>
          <w:rFonts w:asciiTheme="majorHAnsi" w:hAnsiTheme="majorHAnsi" w:cstheme="majorHAnsi"/>
          <w:highlight w:val="green"/>
          <w:u w:val="single"/>
        </w:rPr>
        <w:t>there is</w:t>
      </w:r>
      <w:r w:rsidRPr="00FE51A3">
        <w:rPr>
          <w:rFonts w:asciiTheme="majorHAnsi" w:hAnsiTheme="majorHAnsi" w:cstheme="majorHAnsi"/>
          <w:u w:val="single"/>
        </w:rPr>
        <w:t xml:space="preserve"> widespread </w:t>
      </w:r>
      <w:r w:rsidRPr="00FB0E1D">
        <w:rPr>
          <w:rFonts w:asciiTheme="majorHAnsi" w:hAnsiTheme="majorHAnsi" w:cstheme="majorHAnsi"/>
          <w:highlight w:val="green"/>
          <w:u w:val="single"/>
        </w:rPr>
        <w:t>dissatisfaction</w:t>
      </w:r>
      <w:r w:rsidRPr="00FB0E1D">
        <w:rPr>
          <w:rFonts w:asciiTheme="majorHAnsi" w:hAnsiTheme="majorHAnsi" w:cstheme="majorHAnsi"/>
          <w:sz w:val="12"/>
          <w:highlight w:val="green"/>
        </w:rPr>
        <w:t xml:space="preserve"> </w:t>
      </w:r>
      <w:r w:rsidRPr="00FB0E1D">
        <w:rPr>
          <w:rFonts w:asciiTheme="majorHAnsi" w:hAnsiTheme="majorHAnsi" w:cstheme="majorHAnsi"/>
          <w:highlight w:val="green"/>
          <w:u w:val="single"/>
        </w:rPr>
        <w:t>over</w:t>
      </w:r>
      <w:r w:rsidRPr="00FE51A3">
        <w:rPr>
          <w:rFonts w:asciiTheme="majorHAnsi" w:hAnsiTheme="majorHAnsi" w:cstheme="majorHAnsi"/>
          <w:u w:val="single"/>
        </w:rPr>
        <w:t xml:space="preserve"> the</w:t>
      </w:r>
      <w:r w:rsidRPr="00FE51A3">
        <w:rPr>
          <w:rFonts w:asciiTheme="majorHAnsi" w:hAnsiTheme="majorHAnsi" w:cstheme="majorHAnsi"/>
          <w:sz w:val="12"/>
        </w:rPr>
        <w:t xml:space="preserve"> </w:t>
      </w:r>
      <w:r w:rsidRPr="00FB0E1D">
        <w:rPr>
          <w:rFonts w:asciiTheme="majorHAnsi" w:hAnsiTheme="majorHAnsi" w:cstheme="majorHAnsi"/>
          <w:highlight w:val="green"/>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FB0E1D">
        <w:rPr>
          <w:rFonts w:asciiTheme="majorHAnsi" w:hAnsiTheme="majorHAnsi" w:cstheme="majorHAnsi"/>
          <w:b/>
          <w:bCs/>
          <w:highlight w:val="green"/>
          <w:u w:val="single"/>
        </w:rPr>
        <w:t>one crisis is</w:t>
      </w:r>
      <w:r w:rsidRPr="00FE51A3">
        <w:rPr>
          <w:rFonts w:asciiTheme="majorHAnsi" w:hAnsiTheme="majorHAnsi" w:cstheme="majorHAnsi"/>
          <w:b/>
          <w:bCs/>
          <w:u w:val="single"/>
        </w:rPr>
        <w:t xml:space="preserve">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 xml:space="preserve">the battle over </w:t>
      </w:r>
      <w:r w:rsidRPr="00FB0E1D">
        <w:rPr>
          <w:rFonts w:asciiTheme="majorHAnsi" w:hAnsiTheme="majorHAnsi" w:cstheme="majorHAnsi"/>
          <w:highlight w:val="green"/>
          <w:u w:val="single"/>
        </w:rPr>
        <w:t>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B0E1D">
        <w:rPr>
          <w:rFonts w:asciiTheme="majorHAnsi" w:hAnsiTheme="majorHAnsi" w:cstheme="majorHAnsi"/>
          <w:b/>
          <w:bCs/>
          <w:u w:val="single"/>
        </w:rPr>
        <w:t>the WTO's future rests on what happens next</w:t>
      </w:r>
      <w:r w:rsidRPr="00FE51A3">
        <w:rPr>
          <w:rFonts w:asciiTheme="majorHAnsi" w:hAnsiTheme="majorHAnsi" w:cstheme="majorHAnsi"/>
          <w:b/>
          <w:bCs/>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FB0E1D">
        <w:rPr>
          <w:rFonts w:asciiTheme="majorHAnsi" w:hAnsiTheme="majorHAnsi" w:cstheme="majorHAnsi"/>
          <w:highlight w:val="green"/>
          <w:u w:val="single"/>
        </w:rPr>
        <w:t>The credibility of the WTO</w:t>
      </w:r>
      <w:r w:rsidRPr="00FE51A3">
        <w:rPr>
          <w:rFonts w:asciiTheme="majorHAnsi" w:hAnsiTheme="majorHAnsi" w:cstheme="majorHAnsi"/>
          <w:u w:val="single"/>
        </w:rPr>
        <w:t xml:space="preserve"> will </w:t>
      </w:r>
      <w:r w:rsidRPr="00FB0E1D">
        <w:rPr>
          <w:rFonts w:asciiTheme="majorHAnsi" w:hAnsiTheme="majorHAnsi" w:cstheme="majorHAnsi"/>
          <w:highlight w:val="green"/>
          <w:u w:val="single"/>
        </w:rPr>
        <w:t>depend on its ability to find a</w:t>
      </w:r>
      <w:r w:rsidRPr="00FE51A3">
        <w:rPr>
          <w:rFonts w:asciiTheme="majorHAnsi" w:hAnsiTheme="majorHAnsi" w:cstheme="majorHAnsi"/>
          <w:u w:val="single"/>
        </w:rPr>
        <w:t xml:space="preserve"> meaningful </w:t>
      </w:r>
      <w:r w:rsidRPr="00FB0E1D">
        <w:rPr>
          <w:rFonts w:asciiTheme="majorHAnsi" w:hAnsiTheme="majorHAnsi" w:cstheme="majorHAnsi"/>
          <w:highlight w:val="green"/>
          <w:u w:val="single"/>
        </w:rPr>
        <w:t>outcome</w:t>
      </w:r>
      <w:r w:rsidRPr="00FE51A3">
        <w:rPr>
          <w:rFonts w:asciiTheme="majorHAnsi" w:hAnsiTheme="majorHAnsi" w:cstheme="majorHAnsi"/>
          <w:sz w:val="12"/>
        </w:rPr>
        <w:t xml:space="preserve"> </w:t>
      </w:r>
      <w:r w:rsidRPr="00FE51A3">
        <w:rPr>
          <w:rFonts w:asciiTheme="majorHAnsi" w:hAnsiTheme="majorHAnsi" w:cstheme="majorHAnsi"/>
          <w:u w:val="single"/>
        </w:rPr>
        <w:t>on this issue</w:t>
      </w:r>
      <w:r w:rsidRPr="00FE51A3">
        <w:rPr>
          <w:rFonts w:asciiTheme="majorHAnsi" w:hAnsiTheme="majorHAnsi" w:cstheme="majorHAnsi"/>
          <w:sz w:val="12"/>
        </w:rPr>
        <w:t xml:space="preserve"> that truly ramps-up and diversifies production," says </w:t>
      </w:r>
      <w:proofErr w:type="spellStart"/>
      <w:r w:rsidRPr="00FE51A3">
        <w:rPr>
          <w:rFonts w:asciiTheme="majorHAnsi" w:hAnsiTheme="majorHAnsi" w:cstheme="majorHAnsi"/>
          <w:sz w:val="12"/>
        </w:rPr>
        <w:t>Xolelwa</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Mlumbi</w:t>
      </w:r>
      <w:proofErr w:type="spellEnd"/>
      <w:r w:rsidRPr="00FE51A3">
        <w:rPr>
          <w:rFonts w:asciiTheme="majorHAnsi" w:hAnsiTheme="majorHAnsi" w:cstheme="majorHAnsi"/>
          <w:sz w:val="12"/>
        </w:rPr>
        <w:t xml:space="preserve">-Peter, South Africa's ambassador to the WTO. "Final nail in the coffin" The Geneva-based </w:t>
      </w:r>
      <w:r w:rsidRPr="00FB0E1D">
        <w:rPr>
          <w:rFonts w:asciiTheme="majorHAnsi" w:hAnsiTheme="majorHAnsi" w:cstheme="majorHAnsi"/>
          <w:u w:val="single"/>
        </w:rPr>
        <w:t>WTO</w:t>
      </w:r>
      <w:r w:rsidRPr="00FE51A3">
        <w:rPr>
          <w:rFonts w:asciiTheme="majorHAnsi" w:hAnsiTheme="majorHAnsi" w:cstheme="majorHAnsi"/>
          <w:u w:val="single"/>
        </w:rPr>
        <w:t xml:space="preserve">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B0E1D">
        <w:rPr>
          <w:rFonts w:asciiTheme="majorHAnsi" w:hAnsiTheme="majorHAnsi" w:cstheme="majorHAnsi"/>
          <w:highlight w:val="green"/>
          <w:u w:val="single"/>
        </w:rPr>
        <w:t>Consensus is the 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w:t>
      </w:r>
      <w:r w:rsidRPr="00FB0E1D">
        <w:rPr>
          <w:rFonts w:asciiTheme="majorHAnsi" w:hAnsiTheme="majorHAnsi" w:cstheme="majorHAnsi"/>
          <w:b/>
          <w:bCs/>
          <w:highlight w:val="green"/>
          <w:u w:val="single"/>
        </w:rPr>
        <w:t>a dispute between countries</w:t>
      </w:r>
      <w:r w:rsidRPr="00FE51A3">
        <w:rPr>
          <w:rFonts w:asciiTheme="majorHAnsi" w:hAnsiTheme="majorHAnsi" w:cstheme="majorHAnsi"/>
          <w:b/>
          <w:bCs/>
          <w:u w:val="single"/>
        </w:rPr>
        <w:t xml:space="preserve">, but </w:t>
      </w:r>
      <w:r w:rsidRPr="00FB0E1D">
        <w:rPr>
          <w:rFonts w:asciiTheme="majorHAnsi" w:hAnsiTheme="majorHAnsi" w:cstheme="majorHAnsi"/>
          <w:b/>
          <w:bCs/>
          <w:highlight w:val="green"/>
          <w:u w:val="single"/>
        </w:rPr>
        <w:t xml:space="preserve">the result will be on the </w:t>
      </w:r>
      <w:proofErr w:type="gramStart"/>
      <w:r w:rsidRPr="00FB0E1D">
        <w:rPr>
          <w:rFonts w:asciiTheme="majorHAnsi" w:hAnsiTheme="majorHAnsi" w:cstheme="majorHAnsi"/>
          <w:b/>
          <w:bCs/>
          <w:highlight w:val="green"/>
          <w:u w:val="single"/>
        </w:rPr>
        <w:t>WTO</w:t>
      </w:r>
      <w:r w:rsidRPr="00FE51A3">
        <w:rPr>
          <w:rFonts w:asciiTheme="majorHAnsi" w:hAnsiTheme="majorHAnsi" w:cstheme="majorHAnsi"/>
          <w:b/>
          <w:bCs/>
          <w:u w:val="single"/>
        </w:rPr>
        <w:t xml:space="preserve"> as a whole</w:t>
      </w:r>
      <w:r w:rsidRPr="00FE51A3">
        <w:rPr>
          <w:rFonts w:asciiTheme="majorHAnsi" w:hAnsiTheme="majorHAnsi" w:cstheme="majorHAnsi"/>
          <w:sz w:val="12"/>
        </w:rPr>
        <w:t>, say</w:t>
      </w:r>
      <w:proofErr w:type="gramEnd"/>
      <w:r w:rsidRPr="00FE51A3">
        <w:rPr>
          <w:rFonts w:asciiTheme="majorHAnsi" w:hAnsiTheme="majorHAnsi" w:cstheme="majorHAnsi"/>
          <w:sz w:val="12"/>
        </w:rPr>
        <w:t xml:space="preserve">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FB0E1D">
        <w:rPr>
          <w:rFonts w:asciiTheme="majorHAnsi" w:hAnsiTheme="majorHAnsi" w:cstheme="majorHAnsi"/>
          <w:b/>
          <w:bCs/>
          <w:u w:val="single"/>
        </w:rPr>
        <w:t>it could be the final nail in the coffin"</w:t>
      </w:r>
      <w:r w:rsidRPr="00FB0E1D">
        <w:rPr>
          <w:rFonts w:asciiTheme="majorHAnsi" w:hAnsiTheme="majorHAnsi" w:cstheme="majorHAnsi"/>
          <w:sz w:val="12"/>
        </w:rPr>
        <w:t xml:space="preserve"> </w:t>
      </w:r>
      <w:r w:rsidRPr="00FB0E1D">
        <w:rPr>
          <w:rFonts w:asciiTheme="majorHAnsi" w:hAnsiTheme="majorHAnsi" w:cstheme="majorHAnsi"/>
          <w:b/>
          <w:bCs/>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FB0E1D">
        <w:rPr>
          <w:rFonts w:asciiTheme="majorHAnsi" w:hAnsiTheme="majorHAnsi" w:cstheme="majorHAnsi"/>
          <w:highlight w:val="green"/>
          <w:u w:val="single"/>
        </w:rPr>
        <w:t>If the</w:t>
      </w:r>
      <w:r w:rsidRPr="00FE51A3">
        <w:rPr>
          <w:rFonts w:asciiTheme="majorHAnsi" w:hAnsiTheme="majorHAnsi" w:cstheme="majorHAnsi"/>
          <w:sz w:val="12"/>
        </w:rPr>
        <w:t xml:space="preserve"> TRIPS </w:t>
      </w:r>
      <w:r w:rsidRPr="00FB0E1D">
        <w:rPr>
          <w:rFonts w:asciiTheme="majorHAnsi" w:hAnsiTheme="majorHAnsi" w:cstheme="majorHAnsi"/>
          <w:highlight w:val="green"/>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FB0E1D">
        <w:rPr>
          <w:rFonts w:asciiTheme="majorHAnsi" w:hAnsiTheme="majorHAnsi" w:cstheme="majorHAnsi"/>
          <w:b/>
          <w:bCs/>
          <w:highlight w:val="green"/>
          <w:u w:val="single"/>
        </w:rPr>
        <w:t>it could create</w:t>
      </w:r>
      <w:r w:rsidRPr="00FE51A3">
        <w:rPr>
          <w:rFonts w:asciiTheme="majorHAnsi" w:hAnsiTheme="majorHAnsi" w:cstheme="majorHAnsi"/>
          <w:b/>
          <w:bCs/>
          <w:u w:val="single"/>
        </w:rPr>
        <w:t xml:space="preserve"> goodwill and </w:t>
      </w:r>
      <w:r w:rsidRPr="00FB0E1D">
        <w:rPr>
          <w:rFonts w:asciiTheme="majorHAnsi" w:hAnsiTheme="majorHAnsi" w:cstheme="majorHAnsi"/>
          <w:b/>
          <w:bCs/>
          <w:highlight w:val="green"/>
          <w:u w:val="single"/>
        </w:rPr>
        <w:t>momentum to address</w:t>
      </w:r>
      <w:r w:rsidRPr="00FE51A3">
        <w:rPr>
          <w:rFonts w:asciiTheme="majorHAnsi" w:hAnsiTheme="majorHAnsi" w:cstheme="majorHAnsi"/>
          <w:b/>
          <w:bCs/>
          <w:u w:val="single"/>
        </w:rPr>
        <w:t xml:space="preserve"> what are still daunting </w:t>
      </w:r>
      <w:r w:rsidRPr="00FB0E1D">
        <w:rPr>
          <w:rFonts w:asciiTheme="majorHAnsi" w:hAnsiTheme="majorHAnsi" w:cstheme="majorHAnsi"/>
          <w:b/>
          <w:bCs/>
          <w:highlight w:val="green"/>
          <w:u w:val="single"/>
        </w:rPr>
        <w:t>structural problems.</w:t>
      </w:r>
      <w:r w:rsidRPr="00FE51A3">
        <w:rPr>
          <w:rFonts w:asciiTheme="majorHAnsi" w:hAnsiTheme="majorHAnsi" w:cstheme="majorHAnsi"/>
          <w:b/>
          <w:bCs/>
          <w:u w:val="single"/>
        </w:rPr>
        <w:t>"</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FE51A3">
        <w:rPr>
          <w:rFonts w:asciiTheme="majorHAnsi" w:hAnsiTheme="majorHAnsi" w:cstheme="majorHAnsi"/>
          <w:sz w:val="12"/>
        </w:rPr>
        <w:t>ended</w:t>
      </w:r>
      <w:proofErr w:type="gramEnd"/>
      <w:r w:rsidRPr="00FE51A3">
        <w:rPr>
          <w:rFonts w:asciiTheme="majorHAnsi" w:hAnsiTheme="majorHAnsi" w:cstheme="majorHAnsi"/>
          <w:sz w:val="12"/>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China is at loggerheads with the U.S., the </w:t>
      </w:r>
      <w:proofErr w:type="gramStart"/>
      <w:r w:rsidRPr="00FE51A3">
        <w:rPr>
          <w:rFonts w:asciiTheme="majorHAnsi" w:hAnsiTheme="majorHAnsi" w:cstheme="majorHAnsi"/>
          <w:sz w:val="12"/>
        </w:rPr>
        <w:t>EU</w:t>
      </w:r>
      <w:proofErr w:type="gramEnd"/>
      <w:r w:rsidRPr="00FE51A3">
        <w:rPr>
          <w:rFonts w:asciiTheme="majorHAnsi" w:hAnsiTheme="majorHAnsi" w:cstheme="majorHAnsi"/>
          <w:sz w:val="12"/>
        </w:rPr>
        <w:t xml:space="preserve"> and others over numerous trade-related issues. Its rivals don't like its policy of demanding that Chinese citizens' data is stored on Chinese soil, nor do they approve of how foreign investors often </w:t>
      </w:r>
      <w:proofErr w:type="gramStart"/>
      <w:r w:rsidRPr="00FE51A3">
        <w:rPr>
          <w:rFonts w:asciiTheme="majorHAnsi" w:hAnsiTheme="majorHAnsi" w:cstheme="majorHAnsi"/>
          <w:sz w:val="12"/>
        </w:rPr>
        <w:t>have to</w:t>
      </w:r>
      <w:proofErr w:type="gramEnd"/>
      <w:r w:rsidRPr="00FE51A3">
        <w:rPr>
          <w:rFonts w:asciiTheme="majorHAnsi" w:hAnsiTheme="majorHAnsi" w:cstheme="majorHAnsi"/>
          <w:sz w:val="12"/>
        </w:rPr>
        <w:t xml:space="preserve"> partner with Chinese firms to access the country's market, in a way that leads to the transfer of technological knowhow. They also oppose China's industrial subsidies.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FB0E1D">
        <w:rPr>
          <w:rFonts w:asciiTheme="majorHAnsi" w:hAnsiTheme="majorHAnsi" w:cstheme="majorHAnsi"/>
          <w:b/>
          <w:bCs/>
          <w:highlight w:val="green"/>
          <w:u w:val="single"/>
        </w:rPr>
        <w:t>the</w:t>
      </w:r>
      <w:r w:rsidRPr="00FE51A3">
        <w:rPr>
          <w:rFonts w:asciiTheme="majorHAnsi" w:hAnsiTheme="majorHAnsi" w:cstheme="majorHAnsi"/>
          <w:b/>
          <w:bCs/>
          <w:u w:val="single"/>
        </w:rPr>
        <w:t xml:space="preserve"> will and the </w:t>
      </w:r>
      <w:r w:rsidRPr="00FB0E1D">
        <w:rPr>
          <w:rFonts w:asciiTheme="majorHAnsi" w:hAnsiTheme="majorHAnsi" w:cstheme="majorHAnsi"/>
          <w:b/>
          <w:bCs/>
          <w:highlight w:val="green"/>
          <w:u w:val="single"/>
        </w:rPr>
        <w:t>good faith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to tackle these challenges is increased</w:t>
      </w:r>
      <w:r w:rsidRPr="00FE51A3">
        <w:rPr>
          <w:rFonts w:asciiTheme="majorHAnsi" w:hAnsiTheme="majorHAnsi" w:cstheme="majorHAnsi"/>
          <w:b/>
          <w:bCs/>
          <w:u w:val="single"/>
        </w:rPr>
        <w:t xml:space="preserve"> enormously </w:t>
      </w:r>
      <w:r w:rsidRPr="00FB0E1D">
        <w:rPr>
          <w:rFonts w:asciiTheme="majorHAnsi" w:hAnsiTheme="majorHAnsi" w:cstheme="majorHAnsi"/>
          <w:b/>
          <w:bCs/>
          <w:highlight w:val="green"/>
          <w:u w:val="single"/>
        </w:rPr>
        <w:t>if the WTO</w:t>
      </w:r>
      <w:r w:rsidRPr="00FB0E1D">
        <w:rPr>
          <w:rFonts w:asciiTheme="majorHAnsi" w:hAnsiTheme="majorHAnsi" w:cstheme="majorHAnsi"/>
          <w:b/>
          <w:bCs/>
          <w:u w:val="single"/>
        </w:rPr>
        <w:t xml:space="preserve"> has</w:t>
      </w:r>
      <w:r w:rsidRPr="00FE51A3">
        <w:rPr>
          <w:rFonts w:asciiTheme="majorHAnsi" w:hAnsiTheme="majorHAnsi" w:cstheme="majorHAnsi"/>
          <w:b/>
          <w:bCs/>
          <w:u w:val="single"/>
        </w:rPr>
        <w:t xml:space="preserve"> the experience of </w:t>
      </w:r>
      <w:r w:rsidRPr="00FB0E1D">
        <w:rPr>
          <w:rFonts w:asciiTheme="majorHAnsi" w:hAnsiTheme="majorHAnsi" w:cstheme="majorHAnsi"/>
          <w:b/>
          <w:bCs/>
          <w:highlight w:val="green"/>
          <w:u w:val="single"/>
        </w:rPr>
        <w:t>be</w:t>
      </w:r>
      <w:r w:rsidRPr="00FE51A3">
        <w:rPr>
          <w:rFonts w:asciiTheme="majorHAnsi" w:hAnsiTheme="majorHAnsi" w:cstheme="majorHAnsi"/>
          <w:b/>
          <w:bCs/>
          <w:u w:val="single"/>
        </w:rPr>
        <w:t xml:space="preserve">ing </w:t>
      </w:r>
      <w:r w:rsidRPr="00FB0E1D">
        <w:rPr>
          <w:rFonts w:asciiTheme="majorHAnsi" w:hAnsiTheme="majorHAnsi" w:cstheme="majorHAnsi"/>
          <w:b/>
          <w:bCs/>
          <w:highlight w:val="green"/>
          <w:u w:val="single"/>
        </w:rPr>
        <w:t>part of the solution</w:t>
      </w:r>
      <w:r w:rsidRPr="00FE51A3">
        <w:rPr>
          <w:rFonts w:asciiTheme="majorHAnsi" w:hAnsiTheme="majorHAnsi" w:cstheme="majorHAnsi"/>
          <w:b/>
          <w:bCs/>
          <w:u w:val="single"/>
        </w:rPr>
        <w:t xml:space="preserve">, not just an obstacle."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FB0E1D">
        <w:rPr>
          <w:rFonts w:asciiTheme="majorHAnsi" w:hAnsiTheme="majorHAnsi" w:cstheme="majorHAnsi"/>
          <w:highlight w:val="green"/>
          <w:u w:val="single"/>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director general of the World Trade Organization, has said. </w:t>
      </w:r>
      <w:proofErr w:type="spellStart"/>
      <w:r w:rsidRPr="00FE51A3">
        <w:rPr>
          <w:rFonts w:asciiTheme="majorHAnsi" w:hAnsiTheme="majorHAnsi" w:cstheme="majorHAnsi"/>
          <w:sz w:val="12"/>
        </w:rPr>
        <w:t>Dursun</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Aydemir</w:t>
      </w:r>
      <w:proofErr w:type="spellEnd"/>
      <w:r w:rsidRPr="00FE51A3">
        <w:rPr>
          <w:rFonts w:asciiTheme="majorHAnsi" w:hAnsiTheme="majorHAnsi" w:cstheme="majorHAnsi"/>
          <w:sz w:val="12"/>
        </w:rPr>
        <w:t xml:space="preserve">—Anadolu/Bloomberg/Getty Images Earlier this week, when the U.S. and EU agreed a five-year ceasefire in a long-running dispute over Boeing and Airbus aircraft subsidies,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10AF8545"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389850AE" w14:textId="064962DA" w:rsidR="00675189" w:rsidRPr="00FE51A3" w:rsidRDefault="00675189" w:rsidP="00675189">
      <w:pPr>
        <w:rPr>
          <w:rFonts w:asciiTheme="majorHAnsi" w:hAnsiTheme="majorHAnsi" w:cstheme="majorHAnsi"/>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w:t>
      </w:r>
      <w:proofErr w:type="spellStart"/>
      <w:r w:rsidRPr="00FE51A3">
        <w:rPr>
          <w:rFonts w:asciiTheme="majorHAnsi" w:hAnsiTheme="majorHAnsi" w:cstheme="majorHAnsi"/>
        </w:rPr>
        <w:t>Evenett</w:t>
      </w:r>
      <w:proofErr w:type="spellEnd"/>
      <w:r w:rsidRPr="00FE51A3">
        <w:rPr>
          <w:rFonts w:asciiTheme="majorHAnsi" w:hAnsiTheme="majorHAnsi" w:cstheme="majorHAnsi"/>
        </w:rPr>
        <w:t xml:space="preserve"> is Professor of International Trade and Economic Development at the University of St. Gallen, Switzerland, and Co-Director of the CEPR </w:t>
      </w:r>
      <w:proofErr w:type="spellStart"/>
      <w:r w:rsidRPr="00FE51A3">
        <w:rPr>
          <w:rFonts w:asciiTheme="majorHAnsi" w:hAnsiTheme="majorHAnsi" w:cstheme="majorHAnsi"/>
        </w:rPr>
        <w:t>Programme</w:t>
      </w:r>
      <w:proofErr w:type="spellEnd"/>
      <w:r w:rsidRPr="00FE51A3">
        <w:rPr>
          <w:rFonts w:asciiTheme="majorHAnsi" w:hAnsiTheme="majorHAnsi" w:cstheme="majorHAnsi"/>
        </w:rPr>
        <w:t xml:space="preserve"> in International Trade and Regional Economics. Richard E. Baldwin is a professor of international economics at the Graduate Institute of International and Development Studies in Geneva.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r w:rsidRPr="00003C8F">
        <w:rPr>
          <w:rFonts w:asciiTheme="majorHAnsi" w:hAnsiTheme="majorHAnsi" w:cstheme="majorHAnsi"/>
        </w:rPr>
        <w:t>https://voxeu.org/content/revitalising-multilateralism-pragmatic-ideas-new-wto-director-general</w:t>
      </w:r>
      <w:r w:rsidRPr="00FE51A3">
        <w:rPr>
          <w:rFonts w:asciiTheme="majorHAnsi" w:hAnsiTheme="majorHAnsi" w:cstheme="majorHAnsi"/>
        </w:rPr>
        <w:t>] TDI</w:t>
      </w:r>
    </w:p>
    <w:p w14:paraId="465BE7EC" w14:textId="77777777" w:rsidR="00675189" w:rsidRPr="00FE51A3" w:rsidRDefault="00675189" w:rsidP="00675189">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B0E1D">
        <w:rPr>
          <w:rFonts w:asciiTheme="majorHAnsi" w:hAnsiTheme="majorHAnsi" w:cstheme="majorHAnsi"/>
          <w:b/>
          <w:bCs/>
          <w:u w:val="single"/>
        </w:rPr>
        <w:t>After a decade of drift and backsliding</w:t>
      </w:r>
      <w:r w:rsidRPr="00FB0E1D">
        <w:rPr>
          <w:rFonts w:asciiTheme="majorHAnsi" w:hAnsiTheme="majorHAnsi" w:cstheme="majorHAnsi"/>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w:t>
      </w:r>
      <w:r w:rsidRPr="00FB0E1D">
        <w:rPr>
          <w:rFonts w:asciiTheme="majorHAnsi" w:hAnsiTheme="majorHAnsi" w:cstheme="majorHAnsi"/>
          <w:b/>
          <w:bCs/>
          <w:highlight w:val="green"/>
          <w:u w:val="single"/>
        </w:rPr>
        <w:t xml:space="preserve">in </w:t>
      </w:r>
      <w:r w:rsidRPr="00FB0E1D">
        <w:rPr>
          <w:rFonts w:asciiTheme="majorHAnsi" w:hAnsiTheme="majorHAnsi" w:cstheme="majorHAnsi"/>
          <w:b/>
          <w:bCs/>
          <w:u w:val="single"/>
        </w:rPr>
        <w:t>the</w:t>
      </w:r>
      <w:r w:rsidRPr="00FE51A3">
        <w:rPr>
          <w:rFonts w:asciiTheme="majorHAnsi" w:hAnsiTheme="majorHAnsi" w:cstheme="majorHAnsi"/>
          <w:b/>
          <w:bCs/>
          <w:u w:val="single"/>
        </w:rPr>
        <w:t xml:space="preserve"> same </w:t>
      </w:r>
      <w:r w:rsidRPr="00FB0E1D">
        <w:rPr>
          <w:rFonts w:asciiTheme="majorHAnsi" w:hAnsiTheme="majorHAnsi" w:cstheme="majorHAnsi"/>
          <w:b/>
          <w:bCs/>
          <w:highlight w:val="gree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FB0E1D">
        <w:rPr>
          <w:rFonts w:asciiTheme="majorHAnsi" w:hAnsiTheme="majorHAnsi" w:cstheme="majorHAnsi"/>
          <w:b/>
          <w:bCs/>
          <w:highlight w:val="green"/>
          <w:u w:val="single"/>
        </w:rPr>
        <w:t>if trade diplomats</w:t>
      </w:r>
      <w:r w:rsidRPr="00FE51A3">
        <w:rPr>
          <w:rFonts w:asciiTheme="majorHAnsi" w:hAnsiTheme="majorHAnsi" w:cstheme="majorHAnsi"/>
          <w:b/>
          <w:bCs/>
          <w:u w:val="single"/>
        </w:rPr>
        <w:t xml:space="preserve"> can </w:t>
      </w:r>
      <w:r w:rsidRPr="00FB0E1D">
        <w:rPr>
          <w:rFonts w:asciiTheme="majorHAnsi" w:hAnsiTheme="majorHAnsi" w:cstheme="majorHAnsi"/>
          <w:b/>
          <w:bCs/>
          <w:highlight w:val="green"/>
          <w:u w:val="single"/>
        </w:rPr>
        <w:t>demonstrate the relevance of the WTO</w:t>
      </w:r>
      <w:r w:rsidRPr="00FE51A3">
        <w:rPr>
          <w:rFonts w:asciiTheme="majorHAnsi" w:hAnsiTheme="majorHAnsi" w:cstheme="majorHAnsi"/>
          <w:b/>
          <w:bCs/>
          <w:u w:val="single"/>
        </w:rPr>
        <w:t xml:space="preserve"> to national governments fighting this pandemic</w:t>
      </w:r>
      <w:r w:rsidRPr="00FE51A3">
        <w:rPr>
          <w:rFonts w:asciiTheme="majorHAnsi" w:hAnsiTheme="majorHAnsi" w:cstheme="majorHAnsi"/>
          <w:sz w:val="14"/>
        </w:rPr>
        <w:t xml:space="preserve"> – </w:t>
      </w:r>
      <w:r w:rsidRPr="00FB0E1D">
        <w:rPr>
          <w:rFonts w:asciiTheme="majorHAnsi" w:hAnsiTheme="majorHAnsi" w:cstheme="majorHAnsi"/>
          <w:b/>
          <w:bCs/>
          <w:highlight w:val="green"/>
          <w:u w:val="single"/>
        </w:rPr>
        <w:t>ideally through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an accord that</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eases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cross-border shipment of</w:t>
      </w:r>
      <w:r w:rsidRPr="00FE51A3">
        <w:rPr>
          <w:rFonts w:asciiTheme="majorHAnsi" w:hAnsiTheme="majorHAnsi" w:cstheme="majorHAnsi"/>
          <w:b/>
          <w:bCs/>
          <w:u w:val="single"/>
        </w:rPr>
        <w:t xml:space="preserve"> needed medical goods and </w:t>
      </w:r>
      <w:r w:rsidRPr="00FB0E1D">
        <w:rPr>
          <w:rFonts w:asciiTheme="majorHAnsi" w:hAnsiTheme="majorHAnsi" w:cstheme="majorHAnsi"/>
          <w:b/>
          <w:bCs/>
          <w:highlight w:val="green"/>
          <w:u w:val="single"/>
        </w:rPr>
        <w:t>medicines</w:t>
      </w:r>
      <w:r w:rsidRPr="00FE51A3">
        <w:rPr>
          <w:rFonts w:asciiTheme="majorHAnsi" w:hAnsiTheme="majorHAnsi" w:cstheme="majorHAnsi"/>
          <w:sz w:val="14"/>
        </w:rPr>
        <w:t xml:space="preserve">. Step by pragmatic step, the </w:t>
      </w:r>
      <w:r w:rsidRPr="00FE51A3">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the </w:t>
      </w:r>
      <w:r w:rsidRPr="00FB0E1D">
        <w:rPr>
          <w:rFonts w:asciiTheme="majorHAnsi" w:hAnsiTheme="majorHAnsi" w:cstheme="majorHAnsi"/>
          <w:b/>
          <w:bCs/>
          <w:highlight w:val="green"/>
          <w:u w:val="single"/>
        </w:rPr>
        <w:t>pandemic affords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opportunity to reframe discussions on multilateral trade</w:t>
      </w:r>
      <w:r w:rsidRPr="00FE51A3">
        <w:rPr>
          <w:rFonts w:asciiTheme="majorHAnsi" w:hAnsiTheme="majorHAnsi" w:cstheme="majorHAnsi"/>
          <w:b/>
          <w:bCs/>
          <w:u w:val="single"/>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w:t>
      </w:r>
      <w:proofErr w:type="gramStart"/>
      <w:r w:rsidRPr="00FE51A3">
        <w:rPr>
          <w:rFonts w:asciiTheme="majorHAnsi" w:hAnsiTheme="majorHAnsi" w:cstheme="majorHAnsi"/>
          <w:sz w:val="14"/>
        </w:rPr>
        <w:t xml:space="preserve">so as </w:t>
      </w:r>
      <w:r w:rsidRPr="00FE51A3">
        <w:rPr>
          <w:rFonts w:asciiTheme="majorHAnsi" w:hAnsiTheme="majorHAnsi" w:cstheme="majorHAnsi"/>
          <w:u w:val="single"/>
        </w:rPr>
        <w:t>to</w:t>
      </w:r>
      <w:proofErr w:type="gramEnd"/>
      <w:r w:rsidRPr="00FE51A3">
        <w:rPr>
          <w:rFonts w:asciiTheme="majorHAnsi" w:hAnsiTheme="majorHAnsi" w:cstheme="majorHAnsi"/>
          <w:u w:val="single"/>
        </w:rPr>
        <w:t xml:space="preserve">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4EDD11DD"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Specifically, action now over Covid creates goodwill to establish global trade as a norm and preserve the relevance of the trading system post-Covid.</w:t>
      </w:r>
    </w:p>
    <w:p w14:paraId="12032FEB" w14:textId="36FD33F6"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[(Anabel Gonzalez is a nonresident senior fellow at the Peterson Institute and former Minister of Foreign Trade of Costa Rica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r w:rsidRPr="00003C8F">
        <w:rPr>
          <w:rFonts w:asciiTheme="majorHAnsi" w:hAnsiTheme="majorHAnsi" w:cstheme="majorHAnsi"/>
        </w:rPr>
        <w:t>https://voxeu.org/content/revitalising-multilateralism-pragmatic-ideas-new-wto-director-general</w:t>
      </w:r>
      <w:r w:rsidRPr="00FE51A3">
        <w:rPr>
          <w:rFonts w:asciiTheme="majorHAnsi" w:hAnsiTheme="majorHAnsi" w:cstheme="majorHAnsi"/>
        </w:rPr>
        <w:t>] TDI</w:t>
      </w:r>
    </w:p>
    <w:p w14:paraId="1F51FBAD" w14:textId="77777777" w:rsidR="00675189" w:rsidRPr="00FE51A3" w:rsidRDefault="00675189" w:rsidP="00675189">
      <w:pPr>
        <w:rPr>
          <w:rFonts w:asciiTheme="majorHAnsi" w:hAnsiTheme="majorHAnsi" w:cstheme="majorHAnsi"/>
          <w:sz w:val="12"/>
        </w:rPr>
      </w:pPr>
      <w:r w:rsidRPr="00FE51A3">
        <w:rPr>
          <w:rFonts w:asciiTheme="majorHAnsi" w:hAnsiTheme="majorHAnsi" w:cstheme="majorHAnsi"/>
          <w:sz w:val="12"/>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FE51A3">
        <w:rPr>
          <w:rFonts w:asciiTheme="majorHAnsi" w:hAnsiTheme="majorHAnsi" w:cstheme="majorHAnsi"/>
          <w:sz w:val="12"/>
        </w:rPr>
        <w:t>).</w:t>
      </w:r>
      <w:proofErr w:type="gramEnd"/>
      <w:r w:rsidRPr="00FE51A3">
        <w:rPr>
          <w:rFonts w:asciiTheme="majorHAnsi" w:hAnsiTheme="majorHAnsi" w:cstheme="majorHAnsi"/>
          <w:sz w:val="12"/>
        </w:rPr>
        <w:t xml:space="preserve"> While there is some evidence that goods trade may be rebounding and that the worst-case trade scenario projected in April could be averted (CPB 2020, WTO 2020a), the </w:t>
      </w:r>
      <w:r w:rsidRPr="00FB0E1D">
        <w:rPr>
          <w:rFonts w:asciiTheme="majorHAnsi" w:hAnsiTheme="majorHAnsi" w:cstheme="majorHAnsi"/>
          <w:highlight w:val="green"/>
          <w:u w:val="single"/>
        </w:rPr>
        <w:t>recovery</w:t>
      </w:r>
      <w:r w:rsidRPr="00FE51A3">
        <w:rPr>
          <w:rFonts w:asciiTheme="majorHAnsi" w:hAnsiTheme="majorHAnsi" w:cstheme="majorHAnsi"/>
          <w:sz w:val="12"/>
        </w:rPr>
        <w:t xml:space="preserve"> from the deepest global recession since World War II w</w:t>
      </w:r>
      <w:r w:rsidRPr="00FE51A3">
        <w:rPr>
          <w:rFonts w:asciiTheme="majorHAnsi" w:hAnsiTheme="majorHAnsi" w:cstheme="majorHAnsi"/>
          <w:u w:val="single"/>
        </w:rPr>
        <w:t xml:space="preserve">ill </w:t>
      </w:r>
      <w:r w:rsidRPr="00FB0E1D">
        <w:rPr>
          <w:rFonts w:asciiTheme="majorHAnsi" w:hAnsiTheme="majorHAnsi" w:cstheme="majorHAnsi"/>
          <w:highlight w:val="green"/>
          <w:u w:val="single"/>
        </w:rPr>
        <w:t>depend on the sustained</w:t>
      </w:r>
      <w:r w:rsidRPr="00FE51A3">
        <w:rPr>
          <w:rFonts w:asciiTheme="majorHAnsi" w:hAnsiTheme="majorHAnsi" w:cstheme="majorHAnsi"/>
          <w:u w:val="single"/>
        </w:rPr>
        <w:t xml:space="preserve"> and effective </w:t>
      </w:r>
      <w:r w:rsidRPr="00FB0E1D">
        <w:rPr>
          <w:rFonts w:asciiTheme="majorHAnsi" w:hAnsiTheme="majorHAnsi" w:cstheme="majorHAnsi"/>
          <w:highlight w:val="green"/>
          <w:u w:val="single"/>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FB0E1D">
        <w:rPr>
          <w:rFonts w:asciiTheme="majorHAnsi" w:hAnsiTheme="majorHAnsi" w:cstheme="majorHAnsi"/>
          <w:u w:val="single"/>
        </w:rPr>
        <w:t>protectionism is gaining an upper hand</w:t>
      </w:r>
      <w:r w:rsidRPr="00FE51A3">
        <w:rPr>
          <w:rFonts w:asciiTheme="majorHAnsi" w:hAnsiTheme="majorHAnsi" w:cstheme="majorHAnsi"/>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B0E1D">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FB0E1D">
        <w:rPr>
          <w:rFonts w:asciiTheme="majorHAnsi" w:hAnsiTheme="majorHAnsi" w:cstheme="majorHAnsi"/>
          <w:highlight w:val="green"/>
          <w:u w:val="single"/>
        </w:rPr>
        <w:t>The short-term</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response</w:t>
      </w:r>
      <w:r w:rsidRPr="00FE51A3">
        <w:rPr>
          <w:rFonts w:asciiTheme="majorHAnsi" w:hAnsiTheme="majorHAnsi" w:cstheme="majorHAnsi"/>
          <w:sz w:val="12"/>
        </w:rPr>
        <w:t xml:space="preserve"> to the virus and longer-term growth prospects </w:t>
      </w:r>
      <w:proofErr w:type="gramStart"/>
      <w:r w:rsidRPr="00FB0E1D">
        <w:rPr>
          <w:rFonts w:asciiTheme="majorHAnsi" w:hAnsiTheme="majorHAnsi" w:cstheme="majorHAnsi"/>
          <w:highlight w:val="green"/>
          <w:u w:val="single"/>
        </w:rPr>
        <w:t>depend</w:t>
      </w:r>
      <w:proofErr w:type="gramEnd"/>
      <w:r w:rsidRPr="00FB0E1D">
        <w:rPr>
          <w:rFonts w:asciiTheme="majorHAnsi" w:hAnsiTheme="majorHAnsi" w:cstheme="majorHAnsi"/>
          <w:highlight w:val="green"/>
          <w:u w:val="single"/>
        </w:rPr>
        <w:t xml:space="preserve"> on strong 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FE51A3">
        <w:rPr>
          <w:rFonts w:asciiTheme="majorHAnsi" w:hAnsiTheme="majorHAnsi" w:cstheme="majorHAnsi"/>
          <w:b/>
          <w:bCs/>
          <w:u w:val="single"/>
        </w:rPr>
        <w:t xml:space="preserve">It is also </w:t>
      </w:r>
      <w:r w:rsidRPr="00FB0E1D">
        <w:rPr>
          <w:rFonts w:asciiTheme="majorHAnsi" w:hAnsiTheme="majorHAnsi" w:cstheme="majorHAnsi"/>
          <w:b/>
          <w:bCs/>
          <w:highlight w:val="green"/>
          <w:u w:val="single"/>
        </w:rPr>
        <w:t>needed to preserve stable</w:t>
      </w:r>
      <w:r w:rsidRPr="00FE51A3">
        <w:rPr>
          <w:rFonts w:asciiTheme="majorHAnsi" w:hAnsiTheme="majorHAnsi" w:cstheme="majorHAnsi"/>
          <w:b/>
          <w:bCs/>
          <w:u w:val="single"/>
        </w:rPr>
        <w:t xml:space="preserve"> and coordinated </w:t>
      </w:r>
      <w:r w:rsidRPr="00FB0E1D">
        <w:rPr>
          <w:rFonts w:asciiTheme="majorHAnsi" w:hAnsiTheme="majorHAnsi" w:cstheme="majorHAnsi"/>
          <w:b/>
          <w:bCs/>
          <w:highlight w:val="green"/>
          <w:u w:val="single"/>
        </w:rPr>
        <w:t>international relations to avoid</w:t>
      </w:r>
      <w:r w:rsidRPr="00FE51A3">
        <w:rPr>
          <w:rFonts w:asciiTheme="majorHAnsi" w:hAnsiTheme="majorHAnsi" w:cstheme="majorHAnsi"/>
          <w:b/>
          <w:bCs/>
          <w:u w:val="single"/>
        </w:rPr>
        <w:t xml:space="preserve"> </w:t>
      </w:r>
      <w:proofErr w:type="gramStart"/>
      <w:r w:rsidRPr="00FE51A3">
        <w:rPr>
          <w:rFonts w:asciiTheme="majorHAnsi" w:hAnsiTheme="majorHAnsi" w:cstheme="majorHAnsi"/>
          <w:b/>
          <w:bCs/>
          <w:u w:val="single"/>
        </w:rPr>
        <w:t xml:space="preserve">that </w:t>
      </w:r>
      <w:r w:rsidRPr="00FB0E1D">
        <w:rPr>
          <w:rFonts w:asciiTheme="majorHAnsi" w:hAnsiTheme="majorHAnsi" w:cstheme="majorHAnsi"/>
          <w:b/>
          <w:bCs/>
          <w:highlight w:val="green"/>
          <w:u w:val="single"/>
        </w:rPr>
        <w:t>heavy threats</w:t>
      </w:r>
      <w:proofErr w:type="gramEnd"/>
      <w:r w:rsidRPr="00FB0E1D">
        <w:rPr>
          <w:rFonts w:asciiTheme="majorHAnsi" w:hAnsiTheme="majorHAnsi" w:cstheme="majorHAnsi"/>
          <w:b/>
          <w:bCs/>
          <w:highlight w:val="green"/>
          <w:u w:val="single"/>
        </w:rPr>
        <w:t xml:space="preserve"> implicit in the pandemic</w:t>
      </w:r>
      <w:r w:rsidRPr="00FE51A3">
        <w:rPr>
          <w:rFonts w:asciiTheme="majorHAnsi" w:hAnsiTheme="majorHAnsi" w:cstheme="majorHAnsi"/>
          <w:b/>
          <w:bCs/>
          <w:u w:val="single"/>
        </w:rPr>
        <w:t xml:space="preserve">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But it will not happen automatically. Unless governments accelerate their efforts to collaborate</w:t>
      </w:r>
      <w:r w:rsidRPr="00FE51A3">
        <w:rPr>
          <w:rFonts w:asciiTheme="majorHAnsi" w:hAnsiTheme="majorHAnsi" w:cstheme="majorHAnsi"/>
          <w:sz w:val="12"/>
        </w:rPr>
        <w:t xml:space="preserve">, </w:t>
      </w:r>
      <w:r w:rsidRPr="00FE51A3">
        <w:rPr>
          <w:rFonts w:asciiTheme="majorHAnsi" w:hAnsiTheme="majorHAnsi" w:cstheme="majorHAnsi"/>
          <w:u w:val="single"/>
        </w:rPr>
        <w:t>growing protectionism</w:t>
      </w:r>
      <w:r w:rsidRPr="00FE51A3">
        <w:rPr>
          <w:rFonts w:asciiTheme="majorHAnsi" w:hAnsiTheme="majorHAnsi" w:cstheme="majorHAnsi"/>
          <w:sz w:val="12"/>
        </w:rPr>
        <w:t xml:space="preserve"> </w:t>
      </w:r>
      <w:r w:rsidRPr="00FE51A3">
        <w:rPr>
          <w:rFonts w:asciiTheme="majorHAnsi" w:hAnsiTheme="majorHAnsi" w:cstheme="majorHAnsi"/>
          <w:u w:val="single"/>
        </w:rPr>
        <w:t>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xml:space="preserve">, at the same time further exacerbating its negative implications. </w:t>
      </w:r>
      <w:r w:rsidRPr="00FB0E1D">
        <w:rPr>
          <w:rFonts w:asciiTheme="majorHAnsi" w:hAnsiTheme="majorHAnsi" w:cstheme="majorHAnsi"/>
          <w:b/>
          <w:bCs/>
          <w:u w:val="single"/>
        </w:rPr>
        <w:t>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B0E1D">
        <w:rPr>
          <w:rFonts w:asciiTheme="majorHAnsi" w:hAnsiTheme="majorHAnsi" w:cstheme="majorHAnsi"/>
          <w:b/>
          <w:bCs/>
          <w:u w:val="single"/>
        </w:rPr>
        <w:t xml:space="preserve">REACTIVATE THE WTO </w:t>
      </w:r>
      <w:r w:rsidRPr="00FB0E1D">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B0E1D">
        <w:rPr>
          <w:rFonts w:asciiTheme="majorHAnsi" w:hAnsiTheme="majorHAnsi" w:cstheme="majorHAnsi"/>
          <w:b/>
          <w:bCs/>
          <w:u w:val="single"/>
        </w:rPr>
        <w:t>Moreover, as the world confronts more frequent and severe profound shocks such as financial crises</w:t>
      </w:r>
      <w:r w:rsidRPr="00FE51A3">
        <w:rPr>
          <w:rFonts w:asciiTheme="majorHAnsi" w:hAnsiTheme="majorHAnsi" w:cstheme="majorHAnsi"/>
          <w:b/>
          <w:bCs/>
          <w:u w:val="single"/>
        </w:rPr>
        <w:t xml:space="preserve">, terrorism, extreme </w:t>
      </w:r>
      <w:proofErr w:type="gramStart"/>
      <w:r w:rsidRPr="00FE51A3">
        <w:rPr>
          <w:rFonts w:asciiTheme="majorHAnsi" w:hAnsiTheme="majorHAnsi" w:cstheme="majorHAnsi"/>
          <w:b/>
          <w:bCs/>
          <w:u w:val="single"/>
        </w:rPr>
        <w:t>weather</w:t>
      </w:r>
      <w:proofErr w:type="gramEnd"/>
      <w:r w:rsidRPr="00FE51A3">
        <w:rPr>
          <w:rFonts w:asciiTheme="majorHAnsi" w:hAnsiTheme="majorHAnsi" w:cstheme="majorHAnsi"/>
          <w:b/>
          <w:bCs/>
          <w:u w:val="single"/>
        </w:rPr>
        <w:t xml:space="preserve"> and pandemics </w:t>
      </w:r>
      <w:r w:rsidRPr="00FE51A3">
        <w:rPr>
          <w:rFonts w:asciiTheme="majorHAnsi" w:hAnsiTheme="majorHAnsi" w:cstheme="majorHAnsi"/>
          <w:sz w:val="12"/>
        </w:rPr>
        <w:t xml:space="preserve">(McKinsey Global Institute 2020), </w:t>
      </w:r>
      <w:r w:rsidRPr="00FB0E1D">
        <w:rPr>
          <w:rFonts w:asciiTheme="majorHAnsi" w:hAnsiTheme="majorHAnsi" w:cstheme="majorHAnsi"/>
          <w:b/>
          <w:bCs/>
          <w:highlight w:val="green"/>
          <w:u w:val="single"/>
        </w:rPr>
        <w:t>the WTO needs to step up</w:t>
      </w:r>
      <w:r w:rsidRPr="00FE51A3">
        <w:rPr>
          <w:rFonts w:asciiTheme="majorHAnsi" w:hAnsiTheme="majorHAnsi" w:cstheme="majorHAnsi"/>
          <w:b/>
          <w:bCs/>
          <w:u w:val="single"/>
        </w:rPr>
        <w:t xml:space="preserve"> its role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has been faltering, that </w:t>
      </w:r>
      <w:r w:rsidRPr="00FB0E1D">
        <w:rPr>
          <w:rFonts w:asciiTheme="majorHAnsi" w:hAnsiTheme="majorHAnsi" w:cstheme="majorHAnsi"/>
          <w:b/>
          <w:bCs/>
          <w:highlight w:val="green"/>
          <w:u w:val="single"/>
        </w:rPr>
        <w:t xml:space="preserve">there is a leadership </w:t>
      </w:r>
      <w:proofErr w:type="gramStart"/>
      <w:r w:rsidRPr="00FB0E1D">
        <w:rPr>
          <w:rFonts w:asciiTheme="majorHAnsi" w:hAnsiTheme="majorHAnsi" w:cstheme="majorHAnsi"/>
          <w:b/>
          <w:bCs/>
          <w:highlight w:val="green"/>
          <w:u w:val="single"/>
        </w:rPr>
        <w:t>vacuum</w:t>
      </w:r>
      <w:proofErr w:type="gramEnd"/>
      <w:r w:rsidRPr="00FE51A3">
        <w:rPr>
          <w:rFonts w:asciiTheme="majorHAnsi" w:hAnsiTheme="majorHAnsi" w:cstheme="majorHAnsi"/>
          <w:b/>
          <w:bCs/>
          <w:u w:val="single"/>
        </w:rPr>
        <w:t xml:space="preserve"> and that distrust runs high among major traders will not make it any easier. </w:t>
      </w:r>
      <w:r w:rsidRPr="00FE51A3">
        <w:rPr>
          <w:rFonts w:asciiTheme="majorHAnsi" w:hAnsiTheme="majorHAnsi" w:cstheme="majorHAnsi"/>
          <w:u w:val="single"/>
        </w:rPr>
        <w:t xml:space="preserve">Exacerbated </w:t>
      </w:r>
      <w:r w:rsidRPr="00FB0E1D">
        <w:rPr>
          <w:rFonts w:asciiTheme="majorHAnsi" w:hAnsiTheme="majorHAnsi" w:cstheme="majorHAnsi"/>
          <w:highlight w:val="green"/>
          <w:u w:val="single"/>
        </w:rPr>
        <w:t>tensions related to the pandemic</w:t>
      </w:r>
      <w:r w:rsidRPr="00FE51A3">
        <w:rPr>
          <w:rFonts w:asciiTheme="majorHAnsi" w:hAnsiTheme="majorHAnsi" w:cstheme="majorHAnsi"/>
          <w:u w:val="single"/>
        </w:rPr>
        <w:t xml:space="preserve"> can only </w:t>
      </w:r>
      <w:r w:rsidRPr="00FB0E1D">
        <w:rPr>
          <w:rFonts w:asciiTheme="majorHAnsi" w:hAnsiTheme="majorHAnsi" w:cstheme="majorHAnsi"/>
          <w:highlight w:val="green"/>
          <w:u w:val="single"/>
        </w:rPr>
        <w:t>add to</w:t>
      </w:r>
      <w:r w:rsidRPr="00FE51A3">
        <w:rPr>
          <w:rFonts w:asciiTheme="majorHAnsi" w:hAnsiTheme="majorHAnsi" w:cstheme="majorHAnsi"/>
          <w:u w:val="single"/>
        </w:rPr>
        <w:t xml:space="preserve"> the feeling that WTO rules have been conceived for a very different context, </w:t>
      </w:r>
      <w:r w:rsidRPr="00FB0E1D">
        <w:rPr>
          <w:rFonts w:asciiTheme="majorHAnsi" w:hAnsiTheme="majorHAnsi" w:cstheme="majorHAnsi"/>
          <w:u w:val="single"/>
        </w:rPr>
        <w:t xml:space="preserve">increasing </w:t>
      </w:r>
      <w:r w:rsidRPr="00FB0E1D">
        <w:rPr>
          <w:rFonts w:asciiTheme="majorHAnsi" w:hAnsiTheme="majorHAnsi" w:cstheme="majorHAnsi"/>
          <w:highlight w:val="green"/>
          <w:u w:val="single"/>
        </w:rPr>
        <w:t>the risk of a loss of legitimacy</w:t>
      </w:r>
      <w:r w:rsidRPr="00FE51A3">
        <w:rPr>
          <w:rFonts w:asciiTheme="majorHAnsi" w:hAnsiTheme="majorHAnsi" w:cstheme="majorHAnsi"/>
          <w:u w:val="single"/>
        </w:rPr>
        <w:t xml:space="preserve">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w:t>
      </w:r>
      <w:r w:rsidRPr="00FB0E1D">
        <w:rPr>
          <w:rFonts w:asciiTheme="majorHAnsi" w:hAnsiTheme="majorHAnsi" w:cstheme="majorHAnsi"/>
          <w:b/>
          <w:bCs/>
          <w:highlight w:val="green"/>
          <w:u w:val="single"/>
        </w:rPr>
        <w:t xml:space="preserve">It is about (re)activating the </w:t>
      </w:r>
      <w:proofErr w:type="spellStart"/>
      <w:r w:rsidRPr="00FB0E1D">
        <w:rPr>
          <w:rFonts w:asciiTheme="majorHAnsi" w:hAnsiTheme="majorHAnsi" w:cstheme="majorHAnsi"/>
          <w:b/>
          <w:bCs/>
          <w:highlight w:val="green"/>
          <w:u w:val="single"/>
        </w:rPr>
        <w:t>organisation</w:t>
      </w:r>
      <w:proofErr w:type="spellEnd"/>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w:t>
      </w:r>
      <w:proofErr w:type="gramStart"/>
      <w:r w:rsidRPr="00FE51A3">
        <w:rPr>
          <w:rFonts w:asciiTheme="majorHAnsi" w:hAnsiTheme="majorHAnsi" w:cstheme="majorHAnsi"/>
          <w:sz w:val="12"/>
        </w:rPr>
        <w:t>in particular to</w:t>
      </w:r>
      <w:proofErr w:type="gramEnd"/>
      <w:r w:rsidRPr="00FE51A3">
        <w:rPr>
          <w:rFonts w:asciiTheme="majorHAnsi" w:hAnsiTheme="majorHAnsi" w:cstheme="majorHAnsi"/>
          <w:sz w:val="12"/>
        </w:rPr>
        <w:t xml:space="preserve">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 xml:space="preserve">demonstrate they can </w:t>
      </w:r>
      <w:proofErr w:type="gramStart"/>
      <w:r w:rsidRPr="00FE51A3">
        <w:rPr>
          <w:rFonts w:asciiTheme="majorHAnsi" w:hAnsiTheme="majorHAnsi" w:cstheme="majorHAnsi"/>
          <w:u w:val="single"/>
        </w:rPr>
        <w:t>actually rise</w:t>
      </w:r>
      <w:proofErr w:type="gramEnd"/>
      <w:r w:rsidRPr="00FE51A3">
        <w:rPr>
          <w:rFonts w:asciiTheme="majorHAnsi" w:hAnsiTheme="majorHAnsi" w:cstheme="majorHAnsi"/>
          <w:u w:val="single"/>
        </w:rPr>
        <w:t xml:space="preserve"> to the occasion in the context of COVID-19</w:t>
      </w:r>
      <w:r w:rsidRPr="00FE51A3">
        <w:rPr>
          <w:rFonts w:asciiTheme="majorHAnsi" w:hAnsiTheme="majorHAnsi" w:cstheme="majorHAnsi"/>
          <w:sz w:val="12"/>
        </w:rPr>
        <w:t xml:space="preserve">, </w:t>
      </w:r>
      <w:r w:rsidRPr="00FB0E1D">
        <w:rPr>
          <w:rFonts w:asciiTheme="majorHAnsi" w:hAnsiTheme="majorHAnsi" w:cstheme="majorHAnsi"/>
          <w:b/>
          <w:bCs/>
          <w:highlight w:val="green"/>
          <w:u w:val="single"/>
        </w:rPr>
        <w:t>they</w:t>
      </w:r>
      <w:r w:rsidRPr="00FE51A3">
        <w:rPr>
          <w:rFonts w:asciiTheme="majorHAnsi" w:hAnsiTheme="majorHAnsi" w:cstheme="majorHAnsi"/>
          <w:b/>
          <w:bCs/>
          <w:u w:val="single"/>
        </w:rPr>
        <w:t xml:space="preserve"> will </w:t>
      </w:r>
      <w:r w:rsidRPr="00FB0E1D">
        <w:rPr>
          <w:rFonts w:asciiTheme="majorHAnsi" w:hAnsiTheme="majorHAnsi" w:cstheme="majorHAnsi"/>
          <w:b/>
          <w:bCs/>
          <w:u w:val="single"/>
        </w:rPr>
        <w:t xml:space="preserve">also </w:t>
      </w:r>
      <w:r w:rsidRPr="00FB0E1D">
        <w:rPr>
          <w:rFonts w:asciiTheme="majorHAnsi" w:hAnsiTheme="majorHAnsi" w:cstheme="majorHAnsi"/>
          <w:b/>
          <w:bCs/>
          <w:highlight w:val="green"/>
          <w:u w:val="single"/>
        </w:rPr>
        <w:t>contribute to increasing trust levels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 the ability </w:t>
      </w:r>
      <w:r w:rsidRPr="00FB0E1D">
        <w:rPr>
          <w:rFonts w:asciiTheme="majorHAnsi" w:hAnsiTheme="majorHAnsi" w:cstheme="majorHAnsi"/>
          <w:b/>
          <w:bCs/>
          <w:u w:val="single"/>
        </w:rPr>
        <w:t xml:space="preserve">of the </w:t>
      </w:r>
      <w:proofErr w:type="spellStart"/>
      <w:r w:rsidRPr="00FB0E1D">
        <w:rPr>
          <w:rFonts w:asciiTheme="majorHAnsi" w:hAnsiTheme="majorHAnsi" w:cstheme="majorHAnsi"/>
          <w:b/>
          <w:bCs/>
          <w:u w:val="single"/>
        </w:rPr>
        <w:t>organisation</w:t>
      </w:r>
      <w:proofErr w:type="spellEnd"/>
      <w:r w:rsidRPr="00FB0E1D">
        <w:rPr>
          <w:rFonts w:asciiTheme="majorHAnsi" w:hAnsiTheme="majorHAnsi" w:cstheme="majorHAnsi"/>
          <w:b/>
          <w:bCs/>
          <w:u w:val="single"/>
        </w:rPr>
        <w:t xml:space="preserve"> </w:t>
      </w:r>
      <w:r w:rsidRPr="00FB0E1D">
        <w:rPr>
          <w:rFonts w:asciiTheme="majorHAnsi" w:hAnsiTheme="majorHAnsi" w:cstheme="majorHAnsi"/>
          <w:b/>
          <w:bCs/>
          <w:highlight w:val="green"/>
          <w:u w:val="single"/>
        </w:rPr>
        <w:t>to</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w:t>
      </w:r>
      <w:proofErr w:type="gramStart"/>
      <w:r w:rsidRPr="00FE51A3">
        <w:rPr>
          <w:rFonts w:asciiTheme="majorHAnsi" w:hAnsiTheme="majorHAnsi" w:cstheme="majorHAnsi"/>
          <w:sz w:val="12"/>
        </w:rPr>
        <w:t>US</w:t>
      </w:r>
      <w:proofErr w:type="gramEnd"/>
      <w:r w:rsidRPr="00FE51A3">
        <w:rPr>
          <w:rFonts w:asciiTheme="majorHAnsi" w:hAnsiTheme="majorHAnsi" w:cstheme="majorHAnsi"/>
          <w:sz w:val="12"/>
        </w:rPr>
        <w:t xml:space="preserve">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w:t>
      </w:r>
      <w:proofErr w:type="gramStart"/>
      <w:r w:rsidRPr="00FE51A3">
        <w:rPr>
          <w:rFonts w:asciiTheme="majorHAnsi" w:hAnsiTheme="majorHAnsi" w:cstheme="majorHAnsi"/>
          <w:sz w:val="12"/>
        </w:rPr>
        <w:t>notwithstanding,</w:t>
      </w:r>
      <w:proofErr w:type="gramEnd"/>
      <w:r w:rsidRPr="00FE51A3">
        <w:rPr>
          <w:rFonts w:asciiTheme="majorHAnsi" w:hAnsiTheme="majorHAnsi" w:cstheme="majorHAnsi"/>
          <w:sz w:val="12"/>
        </w:rPr>
        <w:t xml:space="preserve">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 </w:t>
      </w:r>
      <w:r w:rsidRPr="00FB0E1D">
        <w:rPr>
          <w:rFonts w:asciiTheme="majorHAnsi" w:hAnsiTheme="majorHAnsi" w:cstheme="majorHAnsi"/>
          <w:b/>
          <w:bCs/>
          <w:highlight w:val="green"/>
          <w:u w:val="single"/>
        </w:rPr>
        <w:t>It is in countries’ interest to preserve</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relevance of the 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 xml:space="preserve">Without strong leadership, frequent </w:t>
      </w:r>
      <w:proofErr w:type="gramStart"/>
      <w:r w:rsidRPr="00FE51A3">
        <w:rPr>
          <w:rFonts w:asciiTheme="majorHAnsi" w:hAnsiTheme="majorHAnsi" w:cstheme="majorHAnsi"/>
          <w:u w:val="single"/>
        </w:rPr>
        <w:t>engagement</w:t>
      </w:r>
      <w:proofErr w:type="gramEnd"/>
      <w:r w:rsidRPr="00FE51A3">
        <w:rPr>
          <w:rFonts w:asciiTheme="majorHAnsi" w:hAnsiTheme="majorHAnsi" w:cstheme="majorHAnsi"/>
          <w:u w:val="single"/>
        </w:rPr>
        <w:t xml:space="preserve"> and serious interest among members in addressing its challenges, </w:t>
      </w:r>
      <w:r w:rsidRPr="00FB0E1D">
        <w:rPr>
          <w:rFonts w:asciiTheme="majorHAnsi" w:hAnsiTheme="majorHAnsi" w:cstheme="majorHAnsi"/>
          <w:u w:val="single"/>
        </w:rPr>
        <w:t>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2730E342"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Post Covid WTO legitimacy and credibility re necessary to prevent a downward spiral of protectionism.</w:t>
      </w:r>
    </w:p>
    <w:p w14:paraId="198B126D" w14:textId="70B4FED3"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r w:rsidRPr="00003C8F">
        <w:rPr>
          <w:rFonts w:asciiTheme="majorHAnsi" w:hAnsiTheme="majorHAnsi" w:cstheme="majorHAnsi"/>
        </w:rPr>
        <w:t>https://www.brookings.edu/blog/order-from-chaos/2020/07/10/the-post-covid-19-world-economic-nationalism-triumphant/</w:t>
      </w:r>
      <w:r w:rsidRPr="00FE51A3">
        <w:rPr>
          <w:rFonts w:asciiTheme="majorHAnsi" w:hAnsiTheme="majorHAnsi" w:cstheme="majorHAnsi"/>
        </w:rPr>
        <w:t>] TDI</w:t>
      </w:r>
    </w:p>
    <w:p w14:paraId="074EA2F6" w14:textId="77777777" w:rsidR="00675189" w:rsidRPr="00FE51A3" w:rsidRDefault="00675189" w:rsidP="00675189">
      <w:pPr>
        <w:rPr>
          <w:rFonts w:asciiTheme="majorHAnsi" w:hAnsiTheme="majorHAnsi" w:cstheme="majorHAnsi"/>
          <w:sz w:val="14"/>
        </w:rPr>
      </w:pPr>
      <w:r w:rsidRPr="001E40B0">
        <w:rPr>
          <w:rFonts w:asciiTheme="majorHAnsi" w:hAnsiTheme="majorHAnsi" w:cstheme="majorHAnsi"/>
          <w:u w:val="single"/>
        </w:rPr>
        <w:t>T</w:t>
      </w:r>
      <w:r w:rsidRPr="00FE51A3">
        <w:rPr>
          <w:rFonts w:asciiTheme="majorHAnsi" w:hAnsiTheme="majorHAnsi" w:cstheme="majorHAnsi"/>
          <w:u w:val="single"/>
        </w:rPr>
        <w: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1E40B0">
        <w:rPr>
          <w:rFonts w:asciiTheme="majorHAnsi" w:hAnsiTheme="majorHAnsi" w:cstheme="majorHAnsi"/>
          <w:b/>
          <w:bCs/>
          <w:u w:val="single"/>
        </w:rPr>
        <w:t>anticipated drops to international trade and investment flows of 30%</w:t>
      </w:r>
      <w:r w:rsidRPr="00FE51A3">
        <w:rPr>
          <w:rFonts w:asciiTheme="majorHAnsi" w:hAnsiTheme="majorHAnsi" w:cstheme="majorHAnsi"/>
          <w:b/>
          <w:bCs/>
          <w:u w:val="single"/>
        </w:rPr>
        <w:t xml:space="preserve">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1E40B0">
        <w:rPr>
          <w:rFonts w:asciiTheme="majorHAnsi" w:hAnsiTheme="majorHAnsi" w:cstheme="majorHAnsi"/>
          <w:b/>
          <w:bCs/>
          <w:highlight w:val="green"/>
          <w:u w:val="single"/>
        </w:rPr>
        <w:t>The pandemic hit</w:t>
      </w:r>
      <w:r w:rsidRPr="00FE51A3">
        <w:rPr>
          <w:rFonts w:asciiTheme="majorHAnsi" w:hAnsiTheme="majorHAnsi" w:cstheme="majorHAnsi"/>
          <w:b/>
          <w:bCs/>
          <w:u w:val="single"/>
        </w:rPr>
        <w:t xml:space="preserve"> an already </w:t>
      </w:r>
      <w:r w:rsidRPr="001E40B0">
        <w:rPr>
          <w:rFonts w:asciiTheme="majorHAnsi" w:hAnsiTheme="majorHAnsi" w:cstheme="majorHAnsi"/>
          <w:b/>
          <w:bCs/>
          <w:highlight w:val="green"/>
          <w:u w:val="single"/>
        </w:rPr>
        <w:t>wounded 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 xml:space="preserve">But </w:t>
      </w:r>
      <w:r w:rsidRPr="001E40B0">
        <w:rPr>
          <w:rFonts w:asciiTheme="majorHAnsi" w:hAnsiTheme="majorHAnsi" w:cstheme="majorHAnsi"/>
          <w:highlight w:val="green"/>
          <w:u w:val="single"/>
        </w:rPr>
        <w:t>the WTO has</w:t>
      </w:r>
      <w:r w:rsidRPr="00FE51A3">
        <w:rPr>
          <w:rFonts w:asciiTheme="majorHAnsi" w:hAnsiTheme="majorHAnsi" w:cstheme="majorHAnsi"/>
          <w:u w:val="single"/>
        </w:rPr>
        <w:t xml:space="preserve"> also </w:t>
      </w:r>
      <w:r w:rsidRPr="001E40B0">
        <w:rPr>
          <w:rFonts w:asciiTheme="majorHAnsi" w:hAnsiTheme="majorHAnsi" w:cstheme="majorHAnsi"/>
          <w:highlight w:val="green"/>
          <w:u w:val="single"/>
        </w:rPr>
        <w:t>lost its central role</w:t>
      </w:r>
      <w:r w:rsidRPr="00FE51A3">
        <w:rPr>
          <w:rFonts w:asciiTheme="majorHAnsi" w:hAnsiTheme="majorHAnsi" w:cstheme="majorHAnsi"/>
          <w:u w:val="single"/>
        </w:rPr>
        <w:t xml:space="preserve"> </w:t>
      </w:r>
      <w:r w:rsidRPr="001E40B0">
        <w:rPr>
          <w:rFonts w:asciiTheme="majorHAnsi" w:hAnsiTheme="majorHAnsi" w:cstheme="majorHAnsi"/>
          <w:u w:val="single"/>
        </w:rPr>
        <w:t xml:space="preserve">as arbiter </w:t>
      </w:r>
      <w:r w:rsidRPr="001E40B0">
        <w:rPr>
          <w:rFonts w:asciiTheme="majorHAnsi" w:hAnsiTheme="majorHAnsi" w:cstheme="majorHAnsi"/>
          <w:highlight w:val="green"/>
          <w:u w:val="single"/>
        </w:rPr>
        <w:t>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rising protectionism, </w:t>
      </w:r>
      <w:r w:rsidRPr="001E40B0">
        <w:rPr>
          <w:rFonts w:asciiTheme="majorHAnsi" w:hAnsiTheme="majorHAnsi" w:cstheme="majorHAnsi"/>
          <w:b/>
          <w:bCs/>
          <w:sz w:val="24"/>
          <w:szCs w:val="28"/>
          <w:highlight w:val="green"/>
          <w:u w:val="single"/>
        </w:rPr>
        <w:t>the erosion of a rules-based</w:t>
      </w:r>
      <w:r w:rsidRPr="00FE51A3">
        <w:rPr>
          <w:rFonts w:asciiTheme="majorHAnsi" w:hAnsiTheme="majorHAnsi" w:cstheme="majorHAnsi"/>
          <w:b/>
          <w:bCs/>
          <w:sz w:val="24"/>
          <w:szCs w:val="28"/>
          <w:u w:val="single"/>
        </w:rPr>
        <w:t xml:space="preserve"> </w:t>
      </w:r>
      <w:r w:rsidRPr="001E40B0">
        <w:rPr>
          <w:rFonts w:asciiTheme="majorHAnsi" w:hAnsiTheme="majorHAnsi" w:cstheme="majorHAnsi"/>
          <w:b/>
          <w:bCs/>
          <w:sz w:val="24"/>
          <w:szCs w:val="28"/>
          <w:highlight w:val="green"/>
          <w:u w:val="single"/>
        </w:rPr>
        <w:t>mechanism</w:t>
      </w:r>
      <w:r w:rsidRPr="00FE51A3">
        <w:rPr>
          <w:rFonts w:asciiTheme="majorHAnsi" w:hAnsiTheme="majorHAnsi" w:cstheme="majorHAnsi"/>
          <w:b/>
          <w:bCs/>
          <w:sz w:val="24"/>
          <w:szCs w:val="28"/>
          <w:u w:val="single"/>
        </w:rPr>
        <w:t xml:space="preserve"> to </w:t>
      </w:r>
      <w:r w:rsidRPr="001E40B0">
        <w:rPr>
          <w:rFonts w:asciiTheme="majorHAnsi" w:hAnsiTheme="majorHAnsi" w:cstheme="majorHAnsi"/>
          <w:b/>
          <w:bCs/>
          <w:sz w:val="24"/>
          <w:szCs w:val="28"/>
          <w:highlight w:val="green"/>
          <w:u w:val="single"/>
        </w:rPr>
        <w:t>adjudicate disputes</w:t>
      </w:r>
      <w:r w:rsidRPr="00FE51A3">
        <w:rPr>
          <w:rFonts w:asciiTheme="majorHAnsi" w:hAnsiTheme="majorHAnsi" w:cstheme="majorHAnsi"/>
          <w:b/>
          <w:bCs/>
          <w:sz w:val="24"/>
          <w:szCs w:val="28"/>
          <w:u w:val="single"/>
        </w:rPr>
        <w:t xml:space="preserve"> bodes ill.</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Longstanding </w:t>
      </w:r>
      <w:r w:rsidRPr="001E40B0">
        <w:rPr>
          <w:rFonts w:asciiTheme="majorHAnsi" w:hAnsiTheme="majorHAnsi" w:cstheme="majorHAnsi"/>
          <w:b/>
          <w:bCs/>
          <w:highlight w:val="green"/>
          <w:u w:val="single"/>
        </w:rPr>
        <w:t>challenges to</w:t>
      </w:r>
      <w:r w:rsidRPr="001E40B0">
        <w:rPr>
          <w:rFonts w:asciiTheme="majorHAnsi" w:hAnsiTheme="majorHAnsi" w:cstheme="majorHAnsi"/>
          <w:b/>
          <w:bCs/>
          <w:u w:val="single"/>
        </w:rPr>
        <w:t xml:space="preserve"> the </w:t>
      </w:r>
      <w:r w:rsidRPr="001E40B0">
        <w:rPr>
          <w:rFonts w:asciiTheme="majorHAnsi" w:hAnsiTheme="majorHAnsi" w:cstheme="majorHAnsi"/>
          <w:b/>
          <w:bCs/>
          <w:highlight w:val="green"/>
          <w:u w:val="single"/>
        </w:rPr>
        <w:t>WTO have been exacerbated</w:t>
      </w:r>
      <w:r w:rsidRPr="00FE51A3">
        <w:rPr>
          <w:rFonts w:asciiTheme="majorHAnsi" w:hAnsiTheme="majorHAnsi" w:cstheme="majorHAnsi"/>
          <w:b/>
          <w:bCs/>
          <w:u w:val="single"/>
        </w:rPr>
        <w:t xml:space="preserve"> </w:t>
      </w:r>
      <w:r w:rsidRPr="001E40B0">
        <w:rPr>
          <w:rFonts w:asciiTheme="majorHAnsi" w:hAnsiTheme="majorHAnsi" w:cstheme="majorHAnsi"/>
          <w:b/>
          <w:bCs/>
          <w:highlight w:val="green"/>
          <w:u w:val="single"/>
        </w:rPr>
        <w:t>by</w:t>
      </w:r>
      <w:r w:rsidRPr="00FE51A3">
        <w:rPr>
          <w:rFonts w:asciiTheme="majorHAnsi" w:hAnsiTheme="majorHAnsi" w:cstheme="majorHAnsi"/>
          <w:b/>
          <w:bCs/>
          <w:u w:val="single"/>
        </w:rPr>
        <w:t xml:space="preserve"> an </w:t>
      </w:r>
      <w:r w:rsidRPr="001E40B0">
        <w:rPr>
          <w:rFonts w:asciiTheme="majorHAnsi" w:hAnsiTheme="majorHAnsi" w:cstheme="majorHAnsi"/>
          <w:b/>
          <w:bCs/>
          <w:highlight w:val="green"/>
          <w:u w:val="single"/>
        </w:rPr>
        <w:t>abdication of leadership</w:t>
      </w:r>
      <w:r w:rsidRPr="00FE51A3">
        <w:rPr>
          <w:rFonts w:asciiTheme="majorHAnsi" w:hAnsiTheme="majorHAnsi" w:cstheme="majorHAnsi"/>
          <w:b/>
          <w:bCs/>
          <w:u w:val="single"/>
        </w:rPr>
        <w:t xml:space="preserve">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1E40B0">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1E40B0">
        <w:rPr>
          <w:rFonts w:asciiTheme="majorHAnsi" w:hAnsiTheme="majorHAnsi" w:cstheme="majorHAnsi"/>
          <w:b/>
          <w:bCs/>
          <w:highlight w:val="green"/>
          <w:u w:val="single"/>
        </w:rPr>
        <w:t>Trade spats as other countries retaliate</w:t>
      </w:r>
      <w:r w:rsidRPr="00FE51A3">
        <w:rPr>
          <w:rFonts w:asciiTheme="majorHAnsi" w:hAnsiTheme="majorHAnsi" w:cstheme="majorHAnsi"/>
          <w:b/>
          <w:bCs/>
          <w:u w:val="single"/>
        </w:rPr>
        <w:t xml:space="preserve"> in kind is a more likely result.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 xml:space="preserve">In fighting for the new economic order, </w:t>
      </w:r>
      <w:r w:rsidRPr="001E40B0">
        <w:rPr>
          <w:rFonts w:asciiTheme="majorHAnsi" w:hAnsiTheme="majorHAnsi" w:cstheme="majorHAnsi"/>
          <w:highlight w:val="green"/>
          <w:u w:val="single"/>
        </w:rPr>
        <w:t>setting standards on</w:t>
      </w:r>
      <w:r w:rsidRPr="00FE51A3">
        <w:rPr>
          <w:rFonts w:asciiTheme="majorHAnsi" w:hAnsiTheme="majorHAnsi" w:cstheme="majorHAnsi"/>
          <w:u w:val="single"/>
        </w:rPr>
        <w:t xml:space="preserve"> cutting-edge </w:t>
      </w:r>
      <w:r w:rsidRPr="001E40B0">
        <w:rPr>
          <w:rFonts w:asciiTheme="majorHAnsi" w:hAnsiTheme="majorHAnsi" w:cstheme="majorHAnsi"/>
          <w:highlight w:val="green"/>
          <w:u w:val="single"/>
        </w:rPr>
        <w:t>tech</w:t>
      </w:r>
      <w:r w:rsidRPr="00FE51A3">
        <w:rPr>
          <w:rFonts w:asciiTheme="majorHAnsi" w:hAnsiTheme="majorHAnsi" w:cstheme="majorHAnsi"/>
          <w:u w:val="single"/>
        </w:rPr>
        <w:t xml:space="preserve">nologies will be </w:t>
      </w:r>
      <w:r w:rsidRPr="001E40B0">
        <w:rPr>
          <w:rFonts w:asciiTheme="majorHAnsi" w:hAnsiTheme="majorHAnsi" w:cstheme="majorHAnsi"/>
          <w:highlight w:val="green"/>
          <w:u w:val="single"/>
        </w:rPr>
        <w:t>at</w:t>
      </w:r>
      <w:r w:rsidRPr="00FE51A3">
        <w:rPr>
          <w:rFonts w:asciiTheme="majorHAnsi" w:hAnsiTheme="majorHAnsi" w:cstheme="majorHAnsi"/>
          <w:u w:val="single"/>
        </w:rPr>
        <w:t xml:space="preserve"> </w:t>
      </w:r>
      <w:r w:rsidRPr="001E40B0">
        <w:rPr>
          <w:rFonts w:asciiTheme="majorHAnsi" w:hAnsiTheme="majorHAnsi" w:cstheme="majorHAnsi"/>
          <w:highlight w:val="green"/>
          <w:u w:val="single"/>
        </w:rPr>
        <w:t>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xml:space="preserve">. The </w:t>
      </w:r>
      <w:r w:rsidRPr="001E40B0">
        <w:rPr>
          <w:rFonts w:asciiTheme="majorHAnsi" w:hAnsiTheme="majorHAnsi" w:cstheme="majorHAnsi"/>
          <w:highlight w:val="green"/>
          <w:u w:val="single"/>
        </w:rPr>
        <w:t>pandemic has</w:t>
      </w:r>
      <w:r w:rsidRPr="00FE51A3">
        <w:rPr>
          <w:rFonts w:asciiTheme="majorHAnsi" w:hAnsiTheme="majorHAnsi" w:cstheme="majorHAnsi"/>
          <w:u w:val="single"/>
        </w:rPr>
        <w:t xml:space="preserve"> only </w:t>
      </w:r>
      <w:r w:rsidRPr="001E40B0">
        <w:rPr>
          <w:rFonts w:asciiTheme="majorHAnsi" w:hAnsiTheme="majorHAnsi" w:cstheme="majorHAnsi"/>
          <w:highlight w:val="green"/>
          <w:u w:val="single"/>
        </w:rPr>
        <w:t>exacerbated concerns</w:t>
      </w:r>
      <w:r w:rsidRPr="00FE51A3">
        <w:rPr>
          <w:rFonts w:asciiTheme="majorHAnsi" w:hAnsiTheme="majorHAnsi" w:cstheme="majorHAnsi"/>
          <w:u w:val="single"/>
        </w:rPr>
        <w:t xml:space="preserve"> that weakened companies in strategic sectors are at risk of foreign takeover.</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COVID-19</w:t>
      </w:r>
      <w:r w:rsidRPr="00FE51A3">
        <w:rPr>
          <w:rFonts w:asciiTheme="majorHAnsi" w:hAnsiTheme="majorHAnsi" w:cstheme="majorHAnsi"/>
          <w:u w:val="single"/>
        </w:rPr>
        <w:t>’s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 xml:space="preserve">is twofold. It has </w:t>
      </w:r>
      <w:r w:rsidRPr="001E40B0">
        <w:rPr>
          <w:rFonts w:asciiTheme="majorHAnsi" w:hAnsiTheme="majorHAnsi" w:cstheme="majorHAnsi"/>
          <w:highlight w:val="green"/>
          <w:u w:val="single"/>
        </w:rPr>
        <w:t>reinforced</w:t>
      </w:r>
      <w:r w:rsidRPr="00FE51A3">
        <w:rPr>
          <w:rFonts w:asciiTheme="majorHAnsi" w:hAnsiTheme="majorHAnsi" w:cstheme="majorHAnsi"/>
          <w:u w:val="single"/>
        </w:rPr>
        <w:t xml:space="preserve">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 xml:space="preserve">such as the </w:t>
      </w:r>
      <w:r w:rsidRPr="001E40B0">
        <w:rPr>
          <w:rFonts w:asciiTheme="majorHAnsi" w:hAnsiTheme="majorHAnsi" w:cstheme="majorHAnsi"/>
          <w:highlight w:val="green"/>
          <w:u w:val="single"/>
        </w:rPr>
        <w:t>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w:t>
      </w:r>
      <w:proofErr w:type="gramStart"/>
      <w:r w:rsidRPr="00FE51A3">
        <w:rPr>
          <w:rFonts w:asciiTheme="majorHAnsi" w:hAnsiTheme="majorHAnsi" w:cstheme="majorHAnsi"/>
          <w:sz w:val="14"/>
        </w:rPr>
        <w:t>expand</w:t>
      </w:r>
      <w:proofErr w:type="gramEnd"/>
      <w:r w:rsidRPr="00FE51A3">
        <w:rPr>
          <w:rFonts w:asciiTheme="majorHAnsi" w:hAnsiTheme="majorHAnsi" w:cstheme="majorHAnsi"/>
          <w:sz w:val="14"/>
        </w:rPr>
        <w:t xml:space="preserve">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FE51A3">
        <w:rPr>
          <w:rFonts w:asciiTheme="majorHAnsi" w:hAnsiTheme="majorHAnsi" w:cstheme="majorHAnsi"/>
          <w:b/>
          <w:bCs/>
          <w:u w:val="single"/>
        </w:rPr>
        <w:t xml:space="preserve">The blow comes at a time when the WTO is adrift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 xml:space="preserve">But </w:t>
      </w:r>
      <w:r w:rsidRPr="001E40B0">
        <w:rPr>
          <w:rFonts w:asciiTheme="majorHAnsi" w:hAnsiTheme="majorHAnsi" w:cstheme="majorHAnsi"/>
          <w:u w:val="single"/>
        </w:rPr>
        <w:t>the view that economic nationalism and reshoring of manufacturing is a fail-safe path to security and prosperity is wrong</w:t>
      </w:r>
      <w:r w:rsidRPr="00FE51A3">
        <w:rPr>
          <w:rFonts w:asciiTheme="majorHAnsi" w:hAnsiTheme="majorHAnsi" w:cstheme="majorHAnsi"/>
          <w:u w:val="single"/>
        </w:rPr>
        <w:t>.</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FE51A3">
        <w:rPr>
          <w:rFonts w:asciiTheme="majorHAnsi" w:hAnsiTheme="majorHAnsi" w:cstheme="majorHAnsi"/>
          <w:sz w:val="14"/>
        </w:rPr>
        <w:t>are</w:t>
      </w:r>
      <w:proofErr w:type="gramEnd"/>
      <w:r w:rsidRPr="00FE51A3">
        <w:rPr>
          <w:rFonts w:asciiTheme="majorHAnsi" w:hAnsiTheme="majorHAnsi" w:cstheme="majorHAnsi"/>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Hence</w:t>
      </w:r>
      <w:r w:rsidRPr="001E40B0">
        <w:rPr>
          <w:rFonts w:asciiTheme="majorHAnsi" w:hAnsiTheme="majorHAnsi" w:cstheme="majorHAnsi"/>
          <w:b/>
          <w:bCs/>
          <w:highlight w:val="green"/>
          <w:u w:val="single"/>
        </w:rPr>
        <w:t>, efforts by middle powers to offer</w:t>
      </w:r>
      <w:r w:rsidRPr="00FE51A3">
        <w:rPr>
          <w:rFonts w:asciiTheme="majorHAnsi" w:hAnsiTheme="majorHAnsi" w:cstheme="majorHAnsi"/>
          <w:b/>
          <w:bCs/>
          <w:u w:val="single"/>
        </w:rPr>
        <w:t xml:space="preserve"> an interim </w:t>
      </w:r>
      <w:r w:rsidRPr="001E40B0">
        <w:rPr>
          <w:rFonts w:asciiTheme="majorHAnsi" w:hAnsiTheme="majorHAnsi" w:cstheme="majorHAnsi"/>
          <w:b/>
          <w:bCs/>
          <w:highlight w:val="green"/>
          <w:u w:val="single"/>
        </w:rPr>
        <w:t>arbitration</w:t>
      </w:r>
      <w:r w:rsidRPr="00FE51A3">
        <w:rPr>
          <w:rFonts w:asciiTheme="majorHAnsi" w:hAnsiTheme="majorHAnsi" w:cstheme="majorHAnsi"/>
          <w:b/>
          <w:bCs/>
          <w:u w:val="single"/>
        </w:rPr>
        <w:t xml:space="preserve"> mechanism </w:t>
      </w:r>
      <w:r w:rsidRPr="001E40B0">
        <w:rPr>
          <w:rFonts w:asciiTheme="majorHAnsi" w:hAnsiTheme="majorHAnsi" w:cstheme="majorHAnsi"/>
          <w:b/>
          <w:bCs/>
          <w:highlight w:val="green"/>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1E40B0">
        <w:rPr>
          <w:rFonts w:asciiTheme="majorHAnsi" w:hAnsiTheme="majorHAnsi" w:cstheme="majorHAnsi"/>
          <w:b/>
          <w:bCs/>
          <w:highlight w:val="green"/>
          <w:u w:val="single"/>
        </w:rPr>
        <w:t>are the right antidote to</w:t>
      </w:r>
      <w:r w:rsidRPr="00FE51A3">
        <w:rPr>
          <w:rFonts w:asciiTheme="majorHAnsi" w:hAnsiTheme="majorHAnsi" w:cstheme="majorHAnsi"/>
          <w:b/>
          <w:bCs/>
          <w:u w:val="single"/>
        </w:rPr>
        <w:t xml:space="preserve"> rising </w:t>
      </w:r>
      <w:r w:rsidRPr="001E40B0">
        <w:rPr>
          <w:rFonts w:asciiTheme="majorHAnsi" w:hAnsiTheme="majorHAnsi" w:cstheme="majorHAnsi"/>
          <w:b/>
          <w:bCs/>
          <w:highlight w:val="green"/>
          <w:u w:val="single"/>
        </w:rPr>
        <w:t>economic nationalism</w:t>
      </w:r>
      <w:r w:rsidRPr="00FE51A3">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6ECE7628"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0197BE9E" w14:textId="124053D9"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003C8F">
        <w:rPr>
          <w:rFonts w:asciiTheme="majorHAnsi" w:hAnsiTheme="majorHAnsi" w:cstheme="majorHAnsi"/>
        </w:rPr>
        <w:t>https://papers.ssrn.com/sol3/papers.cfm?abstract_id=3171196/</w:t>
      </w:r>
      <w:r w:rsidRPr="00FE51A3">
        <w:rPr>
          <w:rFonts w:asciiTheme="majorHAnsi" w:hAnsiTheme="majorHAnsi" w:cstheme="majorHAnsi"/>
        </w:rPr>
        <w:t>] TDI</w:t>
      </w:r>
    </w:p>
    <w:p w14:paraId="35785E09"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1E40B0">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516F90">
        <w:rPr>
          <w:rFonts w:asciiTheme="majorHAnsi" w:hAnsiTheme="majorHAnsi" w:cstheme="majorHAnsi"/>
        </w:rPr>
        <w:t xml:space="preserve">, in response, </w:t>
      </w:r>
      <w:r w:rsidRPr="00516F90">
        <w:rPr>
          <w:rStyle w:val="StyleUnderline"/>
          <w:rFonts w:asciiTheme="majorHAnsi" w:hAnsiTheme="majorHAnsi" w:cstheme="majorHAnsi"/>
        </w:rPr>
        <w:t>are</w:t>
      </w:r>
      <w:r w:rsidRPr="00516F90">
        <w:rPr>
          <w:rFonts w:asciiTheme="majorHAnsi" w:hAnsiTheme="majorHAnsi" w:cstheme="majorHAnsi"/>
        </w:rPr>
        <w:t xml:space="preserve"> then </w:t>
      </w:r>
      <w:r w:rsidRPr="00516F90">
        <w:rPr>
          <w:rStyle w:val="StyleUnderline"/>
          <w:rFonts w:asciiTheme="majorHAnsi" w:hAnsiTheme="majorHAnsi" w:cstheme="majorHAnsi"/>
        </w:rPr>
        <w:t>compelled to develop or expand their own exclusive economic zones.</w:t>
      </w:r>
      <w:r w:rsidRPr="00516F90">
        <w:rPr>
          <w:rFonts w:asciiTheme="majorHAnsi" w:hAnsiTheme="majorHAnsi" w:cstheme="majorHAnsi"/>
        </w:rPr>
        <w:t xml:space="preserve"> </w:t>
      </w:r>
      <w:r w:rsidRPr="00516F90">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516F90">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516F90">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516F90">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516F90">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516F90">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516F90">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516F90">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516F90">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516F90">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516F90">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516F90">
        <w:rPr>
          <w:rStyle w:val="Emphasis"/>
          <w:rFonts w:asciiTheme="majorHAnsi" w:hAnsiTheme="majorHAnsi" w:cstheme="majorHAnsi"/>
          <w:highlight w:val="green"/>
        </w:rPr>
        <w:t>militarized competition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Economic and military competition are thus linked,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516F90">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516F90">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516F90">
        <w:rPr>
          <w:rStyle w:val="Emphasis"/>
          <w:rFonts w:asciiTheme="majorHAnsi" w:hAnsiTheme="majorHAnsi" w:cstheme="majorHAnsi"/>
          <w:highlight w:val="green"/>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FE51A3">
        <w:rPr>
          <w:rFonts w:asciiTheme="majorHAnsi" w:hAnsiTheme="majorHAnsi" w:cstheme="majorHAnsi"/>
          <w:sz w:val="8"/>
          <w:szCs w:val="8"/>
        </w:rPr>
        <w:t>domestically-oriented</w:t>
      </w:r>
      <w:proofErr w:type="gramEnd"/>
      <w:r w:rsidRPr="00FE51A3">
        <w:rPr>
          <w:rFonts w:asciiTheme="majorHAnsi" w:hAnsiTheme="majorHAnsi" w:cstheme="majorHAnsi"/>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FE51A3">
        <w:rPr>
          <w:rFonts w:asciiTheme="majorHAnsi" w:hAnsiTheme="majorHAnsi" w:cstheme="majorHAnsi"/>
          <w:sz w:val="8"/>
          <w:szCs w:val="8"/>
        </w:rPr>
        <w:t>the majority of</w:t>
      </w:r>
      <w:proofErr w:type="gramEnd"/>
      <w:r w:rsidRPr="00FE51A3">
        <w:rPr>
          <w:rFonts w:asciiTheme="majorHAnsi" w:hAnsiTheme="majorHAnsi" w:cstheme="majorHAnsi"/>
          <w:sz w:val="8"/>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FE51A3">
        <w:rPr>
          <w:rFonts w:asciiTheme="majorHAnsi" w:hAnsiTheme="majorHAnsi" w:cstheme="majorHAnsi"/>
          <w:sz w:val="8"/>
          <w:szCs w:val="8"/>
        </w:rPr>
        <w:t>steel</w:t>
      </w:r>
      <w:proofErr w:type="gramEnd"/>
      <w:r w:rsidRPr="00FE51A3">
        <w:rPr>
          <w:rFonts w:asciiTheme="majorHAnsi" w:hAnsiTheme="majorHAnsi" w:cstheme="majorHAnsi"/>
          <w:sz w:val="8"/>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516F90">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516F90">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516F90">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516F90">
        <w:rPr>
          <w:rStyle w:val="Emphasis"/>
          <w:rFonts w:asciiTheme="majorHAnsi" w:hAnsiTheme="majorHAnsi" w:cstheme="majorHAnsi"/>
          <w:highlight w:val="green"/>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516F9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516F90">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516F90">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516F90">
        <w:rPr>
          <w:rStyle w:val="Emphasis"/>
          <w:rFonts w:asciiTheme="majorHAnsi" w:hAnsiTheme="majorHAnsi" w:cstheme="majorHAnsi"/>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FE51A3">
        <w:rPr>
          <w:rFonts w:asciiTheme="majorHAnsi" w:hAnsiTheme="majorHAnsi" w:cstheme="majorHAnsi"/>
        </w:rPr>
        <w:t>particular cases</w:t>
      </w:r>
      <w:proofErr w:type="gramEnd"/>
      <w:r w:rsidRPr="00FE51A3">
        <w:rPr>
          <w:rFonts w:asciiTheme="majorHAnsi" w:hAnsiTheme="majorHAnsi" w:cstheme="majorHAnsi"/>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exclusive economic zones that drives great power competition </w:t>
      </w:r>
      <w:proofErr w:type="gramStart"/>
      <w:r w:rsidRPr="00FE51A3">
        <w:rPr>
          <w:rStyle w:val="StyleUnderline"/>
          <w:rFonts w:asciiTheme="majorHAnsi" w:hAnsiTheme="majorHAnsi" w:cstheme="majorHAnsi"/>
        </w:rPr>
        <w:t>and,</w:t>
      </w:r>
      <w:proofErr w:type="gramEnd"/>
      <w:r w:rsidRPr="00FE51A3">
        <w:rPr>
          <w:rStyle w:val="StyleUnderline"/>
          <w:rFonts w:asciiTheme="majorHAnsi" w:hAnsiTheme="majorHAnsi" w:cstheme="majorHAnsi"/>
        </w:rPr>
        <w:t xml:space="preserve">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w:t>
      </w:r>
      <w:proofErr w:type="gramStart"/>
      <w:r w:rsidRPr="00FE51A3">
        <w:rPr>
          <w:rFonts w:asciiTheme="majorHAnsi" w:hAnsiTheme="majorHAnsi" w:cstheme="majorHAnsi"/>
        </w:rPr>
        <w:t>14</w:t>
      </w:r>
      <w:proofErr w:type="gramEnd"/>
      <w:r w:rsidRPr="00FE51A3">
        <w:rPr>
          <w:rFonts w:asciiTheme="majorHAnsi" w:hAnsiTheme="majorHAnsi" w:cstheme="majorHAnsi"/>
        </w:rPr>
        <w:t xml:space="preserve"> and systemic theories of international relations.15</w:t>
      </w:r>
    </w:p>
    <w:p w14:paraId="65BC404E"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01FBEF1E" w14:textId="77777777"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39111243" w14:textId="77777777" w:rsidR="00675189" w:rsidRDefault="00675189" w:rsidP="00675189">
      <w:pPr>
        <w:rPr>
          <w:rFonts w:asciiTheme="majorHAnsi" w:hAnsiTheme="majorHAnsi" w:cstheme="majorHAnsi"/>
          <w:sz w:val="14"/>
        </w:rPr>
      </w:pPr>
      <w:r w:rsidRPr="00FE51A3">
        <w:rPr>
          <w:rFonts w:asciiTheme="majorHAnsi" w:hAnsiTheme="majorHAnsi" w:cstheme="majorHAnsi"/>
          <w:b/>
          <w:bCs/>
          <w:u w:val="single"/>
        </w:rPr>
        <w:t xml:space="preserve">Voluntary </w:t>
      </w:r>
      <w:r w:rsidRPr="00516F90">
        <w:rPr>
          <w:rFonts w:asciiTheme="majorHAnsi" w:hAnsiTheme="majorHAnsi" w:cstheme="majorHAnsi"/>
          <w:b/>
          <w:bCs/>
          <w:highlight w:val="green"/>
          <w:u w:val="single"/>
        </w:rPr>
        <w:t>compliance with 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 xml:space="preserve">and procedures </w:t>
      </w:r>
      <w:r w:rsidRPr="00516F90">
        <w:rPr>
          <w:rFonts w:asciiTheme="majorHAnsi" w:hAnsiTheme="majorHAnsi" w:cstheme="majorHAnsi"/>
          <w:highlight w:val="green"/>
          <w:u w:val="single"/>
        </w:rPr>
        <w:t>is of</w:t>
      </w:r>
      <w:r w:rsidRPr="00FE51A3">
        <w:rPr>
          <w:rFonts w:asciiTheme="majorHAnsi" w:hAnsiTheme="majorHAnsi" w:cstheme="majorHAnsi"/>
          <w:u w:val="single"/>
        </w:rPr>
        <w:t xml:space="preserve"> the </w:t>
      </w:r>
      <w:r w:rsidRPr="00516F90">
        <w:rPr>
          <w:rFonts w:asciiTheme="majorHAnsi" w:hAnsiTheme="majorHAnsi" w:cstheme="majorHAnsi"/>
          <w:highlight w:val="green"/>
          <w:u w:val="single"/>
        </w:rPr>
        <w:t>utmost importance</w:t>
      </w:r>
      <w:r w:rsidRPr="00516F90">
        <w:rPr>
          <w:rFonts w:asciiTheme="majorHAnsi" w:hAnsiTheme="majorHAnsi" w:cstheme="majorHAnsi"/>
          <w:sz w:val="14"/>
          <w:highlight w:val="green"/>
        </w:rPr>
        <w:t xml:space="preserve"> </w:t>
      </w:r>
      <w:r w:rsidRPr="00516F90">
        <w:rPr>
          <w:rFonts w:asciiTheme="majorHAnsi" w:hAnsiTheme="majorHAnsi" w:cstheme="majorHAnsi"/>
          <w:b/>
          <w:bCs/>
          <w:highlight w:val="green"/>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FE51A3">
        <w:rPr>
          <w:rFonts w:asciiTheme="majorHAnsi" w:hAnsiTheme="majorHAnsi" w:cstheme="majorHAnsi"/>
          <w:b/>
          <w:bCs/>
          <w:u w:val="single"/>
        </w:rPr>
        <w:t>as a cohesive force and arbiter of disputes that likely will become more frequent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516F90">
        <w:rPr>
          <w:rFonts w:asciiTheme="majorHAnsi" w:hAnsiTheme="majorHAnsi" w:cstheme="majorHAnsi"/>
          <w:b/>
          <w:bCs/>
          <w:highlight w:val="green"/>
          <w:u w:val="single"/>
        </w:rPr>
        <w:t>The work of the WTO cannot be overstated</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in a</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nuclear</w:t>
      </w:r>
      <w:r w:rsidRPr="00FE51A3">
        <w:rPr>
          <w:rFonts w:asciiTheme="majorHAnsi" w:hAnsiTheme="majorHAnsi" w:cstheme="majorHAnsi"/>
          <w:b/>
          <w:bCs/>
          <w:u w:val="single"/>
        </w:rPr>
        <w:t>-</w:t>
      </w:r>
      <w:r w:rsidRPr="00516F90">
        <w:rPr>
          <w:rFonts w:asciiTheme="majorHAnsi" w:hAnsiTheme="majorHAnsi" w:cstheme="majorHAnsi"/>
          <w:b/>
          <w:bCs/>
          <w:u w:val="single"/>
        </w:rPr>
        <w:t xml:space="preserve">armed </w:t>
      </w:r>
      <w:r w:rsidRPr="00516F90">
        <w:rPr>
          <w:rFonts w:asciiTheme="majorHAnsi" w:hAnsiTheme="majorHAnsi" w:cstheme="majorHAnsi"/>
          <w:b/>
          <w:bCs/>
          <w:highlight w:val="green"/>
          <w:u w:val="single"/>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516F90">
        <w:rPr>
          <w:rFonts w:asciiTheme="majorHAnsi" w:hAnsiTheme="majorHAnsi" w:cstheme="majorHAnsi"/>
          <w:b/>
          <w:bCs/>
          <w:highlight w:val="green"/>
          <w:u w:val="single"/>
        </w:rPr>
        <w:t>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 xml:space="preserve">The </w:t>
      </w:r>
      <w:r w:rsidRPr="00516F90">
        <w:rPr>
          <w:rFonts w:asciiTheme="majorHAnsi" w:hAnsiTheme="majorHAnsi" w:cstheme="majorHAnsi"/>
          <w:b/>
          <w:bCs/>
          <w:highlight w:val="green"/>
          <w:u w:val="single"/>
        </w:rPr>
        <w:t>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516F90">
        <w:rPr>
          <w:rFonts w:asciiTheme="majorHAnsi" w:hAnsiTheme="majorHAnsi" w:cstheme="majorHAnsi"/>
          <w:b/>
          <w:bCs/>
          <w:highlight w:val="green"/>
          <w:u w:val="single"/>
        </w:rPr>
        <w:t>to promote</w:t>
      </w:r>
      <w:r w:rsidRPr="00FE51A3">
        <w:rPr>
          <w:rFonts w:asciiTheme="majorHAnsi" w:hAnsiTheme="majorHAnsi" w:cstheme="majorHAnsi"/>
          <w:b/>
          <w:bCs/>
          <w:u w:val="single"/>
        </w:rPr>
        <w:t xml:space="preserve"> voluntary </w:t>
      </w:r>
      <w:r w:rsidRPr="00516F90">
        <w:rPr>
          <w:rFonts w:asciiTheme="majorHAnsi" w:hAnsiTheme="majorHAnsi" w:cstheme="majorHAnsi"/>
          <w:b/>
          <w:bCs/>
          <w:highlight w:val="green"/>
          <w:u w:val="single"/>
        </w:rPr>
        <w:t>compliance</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 xml:space="preserve">the WTO must maintain </w:t>
      </w:r>
      <w:r w:rsidRPr="00516F90">
        <w:rPr>
          <w:rFonts w:asciiTheme="majorHAnsi" w:hAnsiTheme="majorHAnsi" w:cstheme="majorHAnsi"/>
          <w:b/>
          <w:bCs/>
          <w:u w:val="single"/>
        </w:rPr>
        <w:t xml:space="preserve">a </w:t>
      </w:r>
      <w:r w:rsidRPr="00516F90">
        <w:rPr>
          <w:rFonts w:asciiTheme="majorHAnsi" w:hAnsiTheme="majorHAnsi" w:cstheme="majorHAnsi"/>
          <w:b/>
          <w:bCs/>
          <w:highlight w:val="green"/>
          <w:u w:val="single"/>
        </w:rPr>
        <w:t>high</w:t>
      </w:r>
      <w:r w:rsidRPr="00516F90">
        <w:rPr>
          <w:rFonts w:asciiTheme="majorHAnsi" w:hAnsiTheme="majorHAnsi" w:cstheme="majorHAnsi"/>
          <w:b/>
          <w:bCs/>
          <w:u w:val="single"/>
        </w:rPr>
        <w:t xml:space="preserve"> level of </w:t>
      </w:r>
      <w:r w:rsidRPr="00516F90">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w:t>
      </w:r>
      <w:r w:rsidRPr="00516F90">
        <w:rPr>
          <w:rFonts w:asciiTheme="majorHAnsi" w:hAnsiTheme="majorHAnsi" w:cstheme="majorHAnsi"/>
          <w:u w:val="single"/>
        </w:rPr>
        <w:t>arbitrators charged with performing the</w:t>
      </w:r>
      <w:r w:rsidRPr="00FE51A3">
        <w:rPr>
          <w:rFonts w:asciiTheme="majorHAnsi" w:hAnsiTheme="majorHAnsi" w:cstheme="majorHAnsi"/>
          <w:u w:val="single"/>
        </w:rPr>
        <w:t xml:space="preserve"> substantive work of the WTO by negotiating, compromising, and issuing judgments are keenly aware of the responsibility they </w:t>
      </w:r>
      <w:proofErr w:type="gramStart"/>
      <w:r w:rsidRPr="00FE51A3">
        <w:rPr>
          <w:rFonts w:asciiTheme="majorHAnsi" w:hAnsiTheme="majorHAnsi" w:cstheme="majorHAnsi"/>
          <w:u w:val="single"/>
        </w:rPr>
        <w:t>have to</w:t>
      </w:r>
      <w:proofErr w:type="gramEnd"/>
      <w:r w:rsidRPr="00FE51A3">
        <w:rPr>
          <w:rFonts w:asciiTheme="majorHAnsi" w:hAnsiTheme="majorHAnsi" w:cstheme="majorHAnsi"/>
          <w:u w:val="single"/>
        </w:rPr>
        <w:t xml:space="preserve"> uphold the organization's credibility</w:t>
      </w:r>
      <w:r w:rsidRPr="00FE51A3">
        <w:rPr>
          <w:rFonts w:asciiTheme="majorHAnsi" w:hAnsiTheme="majorHAnsi" w:cstheme="majorHAnsi"/>
          <w:sz w:val="14"/>
        </w:rPr>
        <w:t>. 108</w:t>
      </w:r>
    </w:p>
    <w:p w14:paraId="5EF66F4E" w14:textId="77777777" w:rsidR="00675189" w:rsidRDefault="00675189" w:rsidP="00675189">
      <w:pPr>
        <w:pStyle w:val="Heading3"/>
        <w:rPr>
          <w:rFonts w:asciiTheme="majorHAnsi" w:hAnsiTheme="majorHAnsi" w:cstheme="majorHAnsi"/>
        </w:rPr>
      </w:pPr>
      <w:r w:rsidRPr="00FE51A3">
        <w:rPr>
          <w:rFonts w:asciiTheme="majorHAnsi" w:hAnsiTheme="majorHAnsi" w:cstheme="majorHAnsi"/>
        </w:rPr>
        <w:t>1AC –</w:t>
      </w:r>
      <w:r>
        <w:rPr>
          <w:rFonts w:asciiTheme="majorHAnsi" w:hAnsiTheme="majorHAnsi" w:cstheme="majorHAnsi"/>
        </w:rPr>
        <w:t xml:space="preserve"> Geopolitics</w:t>
      </w:r>
    </w:p>
    <w:p w14:paraId="2F18E172" w14:textId="77777777" w:rsidR="00675189" w:rsidRPr="00455283" w:rsidRDefault="00675189" w:rsidP="00675189">
      <w:pPr>
        <w:pStyle w:val="Heading4"/>
      </w:pPr>
      <w:r>
        <w:t>Contention 3 is geopolitics.</w:t>
      </w:r>
    </w:p>
    <w:p w14:paraId="688DB1A5"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Scenario 1 is </w:t>
      </w:r>
      <w:r w:rsidRPr="00FE51A3">
        <w:rPr>
          <w:rFonts w:asciiTheme="majorHAnsi" w:hAnsiTheme="majorHAnsi" w:cstheme="majorHAnsi"/>
          <w:u w:val="single"/>
        </w:rPr>
        <w:t>India</w:t>
      </w:r>
      <w:r w:rsidRPr="00FE51A3">
        <w:rPr>
          <w:rFonts w:asciiTheme="majorHAnsi" w:hAnsiTheme="majorHAnsi" w:cstheme="majorHAnsi"/>
        </w:rPr>
        <w:t xml:space="preserve">. </w:t>
      </w:r>
    </w:p>
    <w:p w14:paraId="1EE501FA"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52899109" w14:textId="698CEB9B"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r w:rsidRPr="00003C8F">
        <w:rPr>
          <w:rFonts w:asciiTheme="majorHAnsi" w:hAnsiTheme="majorHAnsi" w:cstheme="majorHAnsi"/>
        </w:rPr>
        <w:t>https://www.newyorker.com/science/medical-dispatch/indias-crisis-marks-a-new-phase-in-the-pandemic</w:t>
      </w:r>
      <w:r w:rsidRPr="00FE51A3">
        <w:rPr>
          <w:rFonts w:asciiTheme="majorHAnsi" w:hAnsiTheme="majorHAnsi" w:cstheme="majorHAnsi"/>
        </w:rPr>
        <w:t>] TDI</w:t>
      </w:r>
    </w:p>
    <w:p w14:paraId="028DEF79" w14:textId="77777777" w:rsidR="00675189" w:rsidRPr="00FE51A3" w:rsidRDefault="00675189" w:rsidP="00675189">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F578FA">
        <w:rPr>
          <w:rFonts w:asciiTheme="majorHAnsi" w:hAnsiTheme="majorHAnsi" w:cstheme="majorHAnsi"/>
          <w:b/>
          <w:bCs/>
          <w:highlight w:val="green"/>
          <w:u w:val="single"/>
        </w:rPr>
        <w:t>deaths in India</w:t>
      </w:r>
      <w:r w:rsidRPr="00FE51A3">
        <w:rPr>
          <w:rFonts w:asciiTheme="majorHAnsi" w:hAnsiTheme="majorHAnsi" w:cstheme="majorHAnsi"/>
          <w:b/>
          <w:bCs/>
          <w:u w:val="single"/>
        </w:rPr>
        <w:t xml:space="preserve"> have </w:t>
      </w:r>
      <w:r w:rsidRPr="00F578FA">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36D9F">
        <w:rPr>
          <w:rFonts w:asciiTheme="majorHAnsi" w:hAnsiTheme="majorHAnsi" w:cstheme="majorHAnsi"/>
          <w:highlight w:val="green"/>
          <w:u w:val="single"/>
        </w:rPr>
        <w:t xml:space="preserve">the virus is </w:t>
      </w:r>
      <w:r w:rsidRPr="00636D9F">
        <w:rPr>
          <w:rFonts w:asciiTheme="majorHAnsi" w:hAnsiTheme="majorHAnsi" w:cstheme="majorHAnsi"/>
          <w:b/>
          <w:bCs/>
          <w:highlight w:val="green"/>
          <w:u w:val="single"/>
        </w:rPr>
        <w:t>newly</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636D9F">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w:t>
      </w:r>
      <w:r w:rsidRPr="00636D9F">
        <w:rPr>
          <w:rFonts w:asciiTheme="majorHAnsi" w:hAnsiTheme="majorHAnsi" w:cstheme="majorHAnsi"/>
          <w:highlight w:val="green"/>
          <w:u w:val="single"/>
        </w:rPr>
        <w:t>thirty thousand</w:t>
      </w:r>
      <w:r w:rsidRPr="00FE51A3">
        <w:rPr>
          <w:rFonts w:asciiTheme="majorHAnsi" w:hAnsiTheme="majorHAnsi" w:cstheme="majorHAnsi"/>
          <w:u w:val="single"/>
        </w:rPr>
        <w:t xml:space="preserve"> people </w:t>
      </w:r>
      <w:r w:rsidRPr="00636D9F">
        <w:rPr>
          <w:rFonts w:asciiTheme="majorHAnsi" w:hAnsiTheme="majorHAnsi" w:cstheme="majorHAnsi"/>
          <w:highlight w:val="green"/>
          <w:u w:val="single"/>
        </w:rPr>
        <w:t>are dying weekly</w:t>
      </w:r>
      <w:r w:rsidRPr="00FE51A3">
        <w:rPr>
          <w:rFonts w:asciiTheme="majorHAnsi" w:hAnsiTheme="majorHAnsi" w:cstheme="majorHAnsi"/>
          <w:u w:val="single"/>
        </w:rPr>
        <w:t xml:space="preserve">. But most </w:t>
      </w:r>
      <w:r w:rsidRPr="00636D9F">
        <w:rPr>
          <w:rFonts w:asciiTheme="majorHAnsi" w:hAnsiTheme="majorHAnsi" w:cstheme="majorHAnsi"/>
          <w:highlight w:val="green"/>
          <w:u w:val="single"/>
        </w:rPr>
        <w:t>experts</w:t>
      </w:r>
      <w:r w:rsidRPr="00FE51A3">
        <w:rPr>
          <w:rFonts w:asciiTheme="majorHAnsi" w:hAnsiTheme="majorHAnsi" w:cstheme="majorHAnsi"/>
          <w:u w:val="single"/>
        </w:rPr>
        <w:t xml:space="preserve">, including Laxminarayan, </w:t>
      </w:r>
      <w:r w:rsidRPr="00636D9F">
        <w:rPr>
          <w:rFonts w:asciiTheme="majorHAnsi" w:hAnsiTheme="majorHAnsi" w:cstheme="majorHAnsi"/>
          <w:highlight w:val="green"/>
          <w:u w:val="single"/>
        </w:rPr>
        <w:t>believe</w:t>
      </w:r>
      <w:r w:rsidRPr="00FE51A3">
        <w:rPr>
          <w:rFonts w:asciiTheme="majorHAnsi" w:hAnsiTheme="majorHAnsi" w:cstheme="majorHAnsi"/>
          <w:u w:val="single"/>
        </w:rPr>
        <w:t xml:space="preserve"> that </w:t>
      </w:r>
      <w:r w:rsidRPr="00636D9F">
        <w:rPr>
          <w:rFonts w:asciiTheme="majorHAnsi" w:hAnsiTheme="majorHAnsi" w:cstheme="majorHAnsi"/>
          <w:highlight w:val="green"/>
          <w:u w:val="single"/>
        </w:rPr>
        <w:t>those</w:t>
      </w:r>
      <w:r w:rsidRPr="00FE51A3">
        <w:rPr>
          <w:rFonts w:asciiTheme="majorHAnsi" w:hAnsiTheme="majorHAnsi" w:cstheme="majorHAnsi"/>
          <w:u w:val="single"/>
        </w:rPr>
        <w:t xml:space="preserve"> numbers </w:t>
      </w:r>
      <w:r w:rsidRPr="00636D9F">
        <w:rPr>
          <w:rFonts w:asciiTheme="majorHAnsi" w:hAnsiTheme="majorHAnsi" w:cstheme="majorHAnsi"/>
          <w:b/>
          <w:bCs/>
          <w:highlight w:val="green"/>
          <w:u w:val="single"/>
        </w:rPr>
        <w:t>capture a fraction</w:t>
      </w:r>
      <w:r w:rsidRPr="00636D9F">
        <w:rPr>
          <w:rFonts w:asciiTheme="majorHAnsi" w:hAnsiTheme="majorHAnsi" w:cstheme="majorHAnsi"/>
          <w:highlight w:val="green"/>
          <w:u w:val="single"/>
        </w:rPr>
        <w:t xml:space="preserve"> of the</w:t>
      </w:r>
      <w:r w:rsidRPr="00FE51A3">
        <w:rPr>
          <w:rFonts w:asciiTheme="majorHAnsi" w:hAnsiTheme="majorHAnsi" w:cstheme="majorHAnsi"/>
          <w:u w:val="single"/>
        </w:rPr>
        <w:t xml:space="preserve"> true covid-19 </w:t>
      </w:r>
      <w:r w:rsidRPr="00636D9F">
        <w:rPr>
          <w:rFonts w:asciiTheme="majorHAnsi" w:hAnsiTheme="majorHAnsi" w:cstheme="majorHAnsi"/>
          <w:highlight w:val="green"/>
          <w:u w:val="single"/>
        </w:rPr>
        <w:t>toll.</w:t>
      </w:r>
      <w:r w:rsidRPr="00636D9F">
        <w:rPr>
          <w:rFonts w:asciiTheme="majorHAnsi" w:hAnsiTheme="majorHAnsi" w:cstheme="majorHAnsi"/>
          <w:sz w:val="14"/>
          <w:highlight w:val="green"/>
        </w:rPr>
        <w:t xml:space="preserve"> </w:t>
      </w:r>
      <w:r w:rsidRPr="00636D9F">
        <w:rPr>
          <w:rFonts w:asciiTheme="majorHAnsi" w:hAnsiTheme="majorHAnsi" w:cstheme="majorHAnsi"/>
          <w:highlight w:val="green"/>
          <w:u w:val="single"/>
        </w:rPr>
        <w:t xml:space="preserve">“It’s a </w:t>
      </w:r>
      <w:r w:rsidRPr="00636D9F">
        <w:rPr>
          <w:rFonts w:asciiTheme="majorHAnsi" w:hAnsiTheme="majorHAnsi" w:cstheme="majorHAnsi"/>
          <w:b/>
          <w:bCs/>
          <w:highlight w:val="gree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636D9F">
        <w:rPr>
          <w:rFonts w:asciiTheme="majorHAnsi" w:hAnsiTheme="majorHAnsi" w:cstheme="majorHAnsi"/>
          <w:highlight w:val="green"/>
          <w:u w:val="single"/>
        </w:rPr>
        <w:t xml:space="preserve">The current surge </w:t>
      </w:r>
      <w:r w:rsidRPr="00636D9F">
        <w:rPr>
          <w:rFonts w:asciiTheme="majorHAnsi" w:hAnsiTheme="majorHAnsi" w:cstheme="majorHAnsi"/>
          <w:b/>
          <w:bCs/>
          <w:highlight w:val="green"/>
          <w:u w:val="single"/>
        </w:rPr>
        <w:t>differs fundamentally</w:t>
      </w:r>
      <w:r w:rsidRPr="00636D9F">
        <w:rPr>
          <w:rFonts w:asciiTheme="majorHAnsi" w:hAnsiTheme="majorHAnsi" w:cstheme="majorHAnsi"/>
          <w:highlight w:val="green"/>
          <w:u w:val="single"/>
        </w:rPr>
        <w:t xml:space="preserve"> from</w:t>
      </w:r>
      <w:r w:rsidRPr="00FE51A3">
        <w:rPr>
          <w:rFonts w:asciiTheme="majorHAnsi" w:hAnsiTheme="majorHAnsi" w:cstheme="majorHAnsi"/>
          <w:u w:val="single"/>
        </w:rPr>
        <w:t xml:space="preserve"> India’s experience </w:t>
      </w:r>
      <w:r w:rsidRPr="00636D9F">
        <w:rPr>
          <w:rFonts w:asciiTheme="majorHAnsi" w:hAnsiTheme="majorHAnsi" w:cstheme="majorHAnsi"/>
          <w:highlight w:val="green"/>
          <w:u w:val="single"/>
        </w:rPr>
        <w:t>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FE51A3">
        <w:rPr>
          <w:rFonts w:asciiTheme="majorHAnsi" w:hAnsiTheme="majorHAnsi" w:cstheme="majorHAnsi"/>
          <w:sz w:val="14"/>
        </w:rPr>
        <w:t>—“</w:t>
      </w:r>
      <w:proofErr w:type="gramEnd"/>
      <w:r w:rsidRPr="00FE51A3">
        <w:rPr>
          <w:rFonts w:asciiTheme="majorHAnsi" w:hAnsiTheme="majorHAnsi" w:cstheme="majorHAnsi"/>
          <w:sz w:val="14"/>
        </w:rPr>
        <w:t xml:space="preserve">You can’t make doctors and nurses overnight”—and that India is better served today by making more efficient use of its existing infrastructure.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FE51A3">
        <w:rPr>
          <w:rFonts w:asciiTheme="majorHAnsi" w:hAnsiTheme="majorHAnsi" w:cstheme="majorHAnsi"/>
          <w:sz w:val="14"/>
        </w:rPr>
        <w:t>as long as</w:t>
      </w:r>
      <w:proofErr w:type="gramEnd"/>
      <w:r w:rsidRPr="00FE51A3">
        <w:rPr>
          <w:rFonts w:asciiTheme="majorHAnsi" w:hAnsiTheme="majorHAnsi" w:cstheme="majorHAnsi"/>
          <w:sz w:val="14"/>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w:t>
      </w:r>
      <w:proofErr w:type="gramStart"/>
      <w:r w:rsidRPr="00FE51A3">
        <w:rPr>
          <w:rFonts w:asciiTheme="majorHAnsi" w:hAnsiTheme="majorHAnsi" w:cstheme="majorHAnsi"/>
          <w:sz w:val="14"/>
        </w:rPr>
        <w:t>concentrated</w:t>
      </w:r>
      <w:proofErr w:type="gramEnd"/>
      <w:r w:rsidRPr="00FE51A3">
        <w:rPr>
          <w:rFonts w:asciiTheme="majorHAnsi" w:hAnsiTheme="majorHAnsi" w:cstheme="majorHAnsi"/>
          <w:sz w:val="14"/>
        </w:rPr>
        <w:t xml:space="preserve">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sidRPr="00FE51A3">
        <w:rPr>
          <w:rFonts w:asciiTheme="majorHAnsi" w:hAnsiTheme="majorHAnsi" w:cstheme="majorHAnsi"/>
          <w:sz w:val="14"/>
        </w:rPr>
        <w:t>spread:</w:t>
      </w:r>
      <w:proofErr w:type="gramEnd"/>
      <w:r w:rsidRPr="00FE51A3">
        <w:rPr>
          <w:rFonts w:asciiTheme="majorHAnsi" w:hAnsiTheme="majorHAnsi" w:cstheme="majorHAnsi"/>
          <w:sz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FE51A3">
        <w:rPr>
          <w:rFonts w:asciiTheme="majorHAnsi" w:hAnsiTheme="majorHAnsi" w:cstheme="majorHAnsi"/>
          <w:sz w:val="14"/>
        </w:rPr>
        <w:t>All India</w:t>
      </w:r>
      <w:proofErr w:type="gramEnd"/>
      <w:r w:rsidRPr="00FE51A3">
        <w:rPr>
          <w:rFonts w:asciiTheme="majorHAnsi" w:hAnsiTheme="majorHAnsi" w:cstheme="majorHAnsi"/>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FE51A3">
        <w:rPr>
          <w:rFonts w:asciiTheme="majorHAnsi" w:hAnsiTheme="majorHAnsi" w:cstheme="majorHAnsi"/>
          <w:sz w:val="14"/>
        </w:rPr>
        <w:t>time line</w:t>
      </w:r>
      <w:proofErr w:type="gramEnd"/>
      <w:r w:rsidRPr="00FE51A3">
        <w:rPr>
          <w:rFonts w:asciiTheme="majorHAnsi" w:hAnsiTheme="majorHAnsi" w:cstheme="majorHAnsi"/>
          <w:sz w:val="14"/>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FE51A3">
        <w:rPr>
          <w:rFonts w:asciiTheme="majorHAnsi" w:hAnsiTheme="majorHAnsi" w:cstheme="majorHAnsi"/>
          <w:u w:val="single"/>
        </w:rPr>
        <w:t xml:space="preserve">The global </w:t>
      </w:r>
      <w:r w:rsidRPr="00636D9F">
        <w:rPr>
          <w:rFonts w:asciiTheme="majorHAnsi" w:hAnsiTheme="majorHAnsi" w:cstheme="majorHAnsi"/>
          <w:highlight w:val="green"/>
          <w:u w:val="single"/>
        </w:rPr>
        <w:t>vaccination effort has faltered</w:t>
      </w:r>
      <w:r w:rsidRPr="00FE51A3">
        <w:rPr>
          <w:rFonts w:asciiTheme="majorHAnsi" w:hAnsiTheme="majorHAnsi" w:cstheme="majorHAnsi"/>
          <w:u w:val="single"/>
        </w:rPr>
        <w:t xml:space="preserve">, with poor countries receiving a fraction of the vaccines they had expected.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u w:val="single"/>
        </w:rPr>
        <w:t xml:space="preserve">, the world’s primary initiative to promote vaccine equity, had planned to deliver two billion doses in 2021; so far, it’s sent out about fifty million. </w:t>
      </w:r>
      <w:r w:rsidRPr="00636D9F">
        <w:rPr>
          <w:rFonts w:asciiTheme="majorHAnsi" w:hAnsiTheme="majorHAnsi" w:cstheme="majorHAnsi"/>
          <w:highlight w:val="green"/>
          <w:u w:val="single"/>
        </w:rPr>
        <w:t>Less than</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half of one per cent of all</w:t>
      </w:r>
      <w:r w:rsidRPr="00FE51A3">
        <w:rPr>
          <w:rFonts w:asciiTheme="majorHAnsi" w:hAnsiTheme="majorHAnsi" w:cstheme="majorHAnsi"/>
          <w:u w:val="single"/>
        </w:rPr>
        <w:t xml:space="preserve"> covid-19 </w:t>
      </w:r>
      <w:r w:rsidRPr="00636D9F">
        <w:rPr>
          <w:rFonts w:asciiTheme="majorHAnsi" w:hAnsiTheme="majorHAnsi" w:cstheme="majorHAnsi"/>
          <w:highlight w:val="green"/>
          <w:u w:val="single"/>
        </w:rPr>
        <w:t>vaccines have been administered in poor nations</w:t>
      </w:r>
      <w:r w:rsidRPr="00FE51A3">
        <w:rPr>
          <w:rFonts w:asciiTheme="majorHAnsi" w:hAnsiTheme="majorHAnsi" w:cstheme="majorHAnsi"/>
          <w:u w:val="single"/>
        </w:rPr>
        <w:t>.</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t>
      </w:r>
      <w:r w:rsidRPr="00636D9F">
        <w:rPr>
          <w:rFonts w:asciiTheme="majorHAnsi" w:hAnsiTheme="majorHAnsi" w:cstheme="majorHAnsi"/>
          <w:highlight w:val="green"/>
          <w:u w:val="single"/>
        </w:rPr>
        <w:t xml:space="preserve">We’re </w:t>
      </w:r>
      <w:r w:rsidRPr="00636D9F">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It creates a</w:t>
      </w:r>
      <w:r w:rsidRPr="00FE51A3">
        <w:rPr>
          <w:rFonts w:asciiTheme="majorHAnsi" w:hAnsiTheme="majorHAnsi" w:cstheme="majorHAnsi"/>
          <w:u w:val="single"/>
        </w:rPr>
        <w:t xml:space="preserve"> huge </w:t>
      </w:r>
      <w:r w:rsidRPr="00636D9F">
        <w:rPr>
          <w:rFonts w:asciiTheme="majorHAnsi" w:hAnsiTheme="majorHAnsi" w:cstheme="majorHAnsi"/>
          <w:highlight w:val="green"/>
          <w:u w:val="single"/>
        </w:rPr>
        <w:t xml:space="preserve">substrate for new variants. We need to </w:t>
      </w:r>
      <w:r w:rsidRPr="00636D9F">
        <w:rPr>
          <w:rFonts w:asciiTheme="majorHAnsi" w:hAnsiTheme="majorHAnsi" w:cstheme="majorHAnsi"/>
          <w:b/>
          <w:bCs/>
          <w:highlight w:val="green"/>
          <w:u w:val="single"/>
        </w:rPr>
        <w:t>quadruple</w:t>
      </w:r>
      <w:r w:rsidRPr="00FE51A3">
        <w:rPr>
          <w:rFonts w:asciiTheme="majorHAnsi" w:hAnsiTheme="majorHAnsi" w:cstheme="majorHAnsi"/>
          <w:b/>
          <w:bCs/>
          <w:u w:val="single"/>
        </w:rPr>
        <w:t xml:space="preserve"> our </w:t>
      </w:r>
      <w:r w:rsidRPr="00636D9F">
        <w:rPr>
          <w:rFonts w:asciiTheme="majorHAnsi" w:hAnsiTheme="majorHAnsi" w:cstheme="majorHAnsi"/>
          <w:b/>
          <w:bCs/>
          <w:highlight w:val="green"/>
          <w:u w:val="single"/>
        </w:rPr>
        <w:t>efforts</w:t>
      </w:r>
      <w:r w:rsidRPr="00FE51A3">
        <w:rPr>
          <w:rFonts w:asciiTheme="majorHAnsi" w:hAnsiTheme="majorHAnsi" w:cstheme="majorHAnsi"/>
          <w:b/>
          <w:bCs/>
          <w:u w:val="single"/>
        </w:rPr>
        <w:t xml:space="preserve"> to get the world vaccinated.</w:t>
      </w:r>
      <w:r w:rsidRPr="00FE51A3">
        <w:rPr>
          <w:rFonts w:asciiTheme="majorHAnsi" w:hAnsiTheme="majorHAnsi" w:cstheme="majorHAnsi"/>
          <w:sz w:val="14"/>
        </w:rPr>
        <w:t xml:space="preserve"> That has to be the No. 1 priority for the Biden Administration going forward.” The U.S. has committed four billion dollars to </w:t>
      </w:r>
      <w:proofErr w:type="spellStart"/>
      <w:r w:rsidRPr="00FE51A3">
        <w:rPr>
          <w:rFonts w:asciiTheme="majorHAnsi" w:hAnsiTheme="majorHAnsi" w:cstheme="majorHAnsi"/>
          <w:sz w:val="14"/>
        </w:rPr>
        <w:t>covax</w:t>
      </w:r>
      <w:proofErr w:type="spellEnd"/>
      <w:r w:rsidRPr="00FE51A3">
        <w:rPr>
          <w:rFonts w:asciiTheme="majorHAnsi" w:hAnsiTheme="majorHAnsi" w:cstheme="majorHAnsi"/>
          <w:sz w:val="14"/>
        </w:rPr>
        <w:t xml:space="preserve">, which still faces a funding shortfall of tens of billions of dollars. Last week, the Biden Administration also announced its support for waiving intellectual-property protections for covid-19 vaccines. </w:t>
      </w:r>
      <w:r w:rsidRPr="00636D9F">
        <w:rPr>
          <w:rFonts w:asciiTheme="majorHAnsi" w:hAnsiTheme="majorHAnsi" w:cstheme="majorHAnsi"/>
          <w:highlight w:val="green"/>
          <w:u w:val="single"/>
        </w:rPr>
        <w:t>The</w:t>
      </w:r>
      <w:r w:rsidRPr="00FE51A3">
        <w:rPr>
          <w:rFonts w:asciiTheme="majorHAnsi" w:hAnsiTheme="majorHAnsi" w:cstheme="majorHAnsi"/>
          <w:u w:val="single"/>
        </w:rPr>
        <w:t xml:space="preserve"> proposed </w:t>
      </w:r>
      <w:r w:rsidRPr="00636D9F">
        <w:rPr>
          <w:rFonts w:asciiTheme="majorHAnsi" w:hAnsiTheme="majorHAnsi" w:cstheme="majorHAnsi"/>
          <w:highlight w:val="green"/>
          <w:u w:val="single"/>
        </w:rPr>
        <w:t>waiver</w:t>
      </w:r>
      <w:r w:rsidRPr="00FE51A3">
        <w:rPr>
          <w:rFonts w:asciiTheme="majorHAnsi" w:hAnsiTheme="majorHAnsi" w:cstheme="majorHAnsi"/>
          <w:u w:val="single"/>
        </w:rPr>
        <w:t xml:space="preserve">—it </w:t>
      </w:r>
      <w:r w:rsidRPr="00636D9F">
        <w:rPr>
          <w:rFonts w:asciiTheme="majorHAnsi" w:hAnsiTheme="majorHAnsi" w:cstheme="majorHAnsi"/>
          <w:highlight w:val="green"/>
          <w:u w:val="single"/>
        </w:rPr>
        <w:t>must be approved by the W</w:t>
      </w:r>
      <w:r w:rsidRPr="00FE51A3">
        <w:rPr>
          <w:rFonts w:asciiTheme="majorHAnsi" w:hAnsiTheme="majorHAnsi" w:cstheme="majorHAnsi"/>
          <w:u w:val="single"/>
        </w:rPr>
        <w:t xml:space="preserve">orld </w:t>
      </w:r>
      <w:r w:rsidRPr="00636D9F">
        <w:rPr>
          <w:rFonts w:asciiTheme="majorHAnsi" w:hAnsiTheme="majorHAnsi" w:cstheme="majorHAnsi"/>
          <w:highlight w:val="green"/>
          <w:u w:val="single"/>
        </w:rPr>
        <w:t>T</w:t>
      </w:r>
      <w:r w:rsidRPr="00FE51A3">
        <w:rPr>
          <w:rFonts w:asciiTheme="majorHAnsi" w:hAnsiTheme="majorHAnsi" w:cstheme="majorHAnsi"/>
          <w:u w:val="single"/>
        </w:rPr>
        <w:t xml:space="preserve">rade </w:t>
      </w:r>
      <w:r w:rsidRPr="00636D9F">
        <w:rPr>
          <w:rFonts w:asciiTheme="majorHAnsi" w:hAnsiTheme="majorHAnsi" w:cstheme="majorHAnsi"/>
          <w:highlight w:val="green"/>
          <w:u w:val="single"/>
        </w:rPr>
        <w:t>O</w:t>
      </w:r>
      <w:r w:rsidRPr="00FE51A3">
        <w:rPr>
          <w:rFonts w:asciiTheme="majorHAnsi" w:hAnsiTheme="majorHAnsi" w:cstheme="majorHAnsi"/>
          <w:u w:val="single"/>
        </w:rPr>
        <w:t xml:space="preserve">rganization—has been </w:t>
      </w:r>
      <w:r w:rsidRPr="00FE51A3">
        <w:rPr>
          <w:rFonts w:asciiTheme="majorHAnsi" w:hAnsiTheme="majorHAnsi" w:cstheme="majorHAnsi"/>
          <w:b/>
          <w:bCs/>
          <w:u w:val="single"/>
        </w:rPr>
        <w:t>hailed by many public-health practitioners</w:t>
      </w:r>
      <w:r w:rsidRPr="00FE51A3">
        <w:rPr>
          <w:rFonts w:asciiTheme="majorHAnsi" w:hAnsiTheme="majorHAnsi" w:cstheme="majorHAnsi"/>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FE51A3">
        <w:rPr>
          <w:rFonts w:asciiTheme="majorHAnsi" w:hAnsiTheme="majorHAnsi" w:cstheme="majorHAnsi"/>
          <w:sz w:val="14"/>
        </w:rPr>
        <w:t>spectre</w:t>
      </w:r>
      <w:proofErr w:type="spellEnd"/>
      <w:r w:rsidRPr="00FE51A3">
        <w:rPr>
          <w:rFonts w:asciiTheme="majorHAnsi" w:hAnsiTheme="majorHAnsi" w:cstheme="majorHAnsi"/>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1A28A956"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24F4FA73" w14:textId="35CB84CD" w:rsidR="00675189" w:rsidRPr="00FE51A3" w:rsidRDefault="00675189" w:rsidP="00675189">
      <w:pPr>
        <w:rPr>
          <w:rFonts w:asciiTheme="majorHAnsi" w:hAnsiTheme="majorHAnsi" w:cstheme="majorHAnsi"/>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[Christy </w:t>
      </w:r>
      <w:proofErr w:type="spellStart"/>
      <w:r w:rsidRPr="00FE51A3">
        <w:rPr>
          <w:rFonts w:asciiTheme="majorHAnsi" w:hAnsiTheme="majorHAnsi" w:cstheme="majorHAnsi"/>
        </w:rPr>
        <w:t>Somos</w:t>
      </w:r>
      <w:proofErr w:type="spellEnd"/>
      <w:r w:rsidRPr="00FE51A3">
        <w:rPr>
          <w:rFonts w:asciiTheme="majorHAnsi" w:hAnsiTheme="majorHAnsi" w:cstheme="majorHAnsi"/>
        </w:rPr>
        <w:t xml:space="preserve"> is a CTVNews.ca Writer) “COVID-19 has escalated armed conflict in India, Pakistan, Iraq, Libya and the Philippines, study finds,” CTV News, December 17, 2020. </w:t>
      </w:r>
      <w:r w:rsidRPr="00003C8F">
        <w:rPr>
          <w:rFonts w:asciiTheme="majorHAnsi" w:hAnsiTheme="majorHAnsi" w:cstheme="majorHAnsi"/>
        </w:rPr>
        <w:t>https://www.ctvnews.ca/world/covid-19-has-escalated-armed-conflict-in-india-pakistan-iraq-libya-and-the-philippines-study-finds-1.5236738</w:t>
      </w:r>
      <w:r w:rsidRPr="00FE51A3">
        <w:rPr>
          <w:rFonts w:asciiTheme="majorHAnsi" w:hAnsiTheme="majorHAnsi" w:cstheme="majorHAnsi"/>
        </w:rPr>
        <w:t>] TDI</w:t>
      </w:r>
    </w:p>
    <w:p w14:paraId="6538CCB7" w14:textId="77777777" w:rsidR="00675189" w:rsidRPr="00FE51A3" w:rsidRDefault="00675189" w:rsidP="00675189">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636D9F">
        <w:rPr>
          <w:rFonts w:asciiTheme="majorHAnsi" w:hAnsiTheme="majorHAnsi" w:cstheme="majorHAnsi"/>
          <w:highlight w:val="green"/>
          <w:u w:val="single"/>
        </w:rPr>
        <w:t>India</w:t>
      </w:r>
      <w:proofErr w:type="spellEnd"/>
      <w:r w:rsidRPr="00636D9F">
        <w:rPr>
          <w:rFonts w:asciiTheme="majorHAnsi" w:hAnsiTheme="majorHAnsi" w:cstheme="majorHAnsi"/>
          <w:highlight w:val="green"/>
          <w:u w:val="single"/>
        </w:rPr>
        <w:t xml:space="preserve"> saw a rise in armed conflict</w:t>
      </w:r>
      <w:r w:rsidRPr="00FE51A3">
        <w:rPr>
          <w:rFonts w:asciiTheme="majorHAnsi" w:hAnsiTheme="majorHAnsi" w:cstheme="majorHAnsi"/>
          <w:u w:val="single"/>
        </w:rPr>
        <w:t xml:space="preserve"> during the study period, with violent clashes </w:t>
      </w:r>
      <w:r w:rsidRPr="00636D9F">
        <w:rPr>
          <w:rFonts w:asciiTheme="majorHAnsi" w:hAnsiTheme="majorHAnsi" w:cstheme="majorHAnsi"/>
          <w:highlight w:val="green"/>
          <w:u w:val="single"/>
        </w:rPr>
        <w:t>in</w:t>
      </w:r>
      <w:r w:rsidRPr="00FE51A3">
        <w:rPr>
          <w:rFonts w:asciiTheme="majorHAnsi" w:hAnsiTheme="majorHAnsi" w:cstheme="majorHAnsi"/>
          <w:u w:val="single"/>
        </w:rPr>
        <w:t xml:space="preserve"> the </w:t>
      </w:r>
      <w:r w:rsidRPr="00636D9F">
        <w:rPr>
          <w:rFonts w:asciiTheme="majorHAnsi" w:hAnsiTheme="majorHAnsi" w:cstheme="majorHAnsi"/>
          <w:highlight w:val="green"/>
          <w:u w:val="single"/>
        </w:rPr>
        <w:t>Kashmir</w:t>
      </w:r>
      <w:r w:rsidRPr="00FE51A3">
        <w:rPr>
          <w:rFonts w:asciiTheme="majorHAnsi" w:hAnsiTheme="majorHAnsi" w:cstheme="majorHAnsi"/>
          <w:u w:val="single"/>
        </w:rPr>
        <w:t xml:space="preserve"> region between Kashmiri separatists facing off against the Indian military, as well as </w:t>
      </w:r>
      <w:r w:rsidRPr="00FE51A3">
        <w:rPr>
          <w:rFonts w:asciiTheme="majorHAnsi" w:hAnsiTheme="majorHAnsi" w:cstheme="majorHAnsi"/>
          <w:b/>
          <w:bCs/>
          <w:u w:val="single"/>
        </w:rPr>
        <w:t xml:space="preserve">conflicts </w:t>
      </w:r>
      <w:r w:rsidRPr="00636D9F">
        <w:rPr>
          <w:rFonts w:asciiTheme="majorHAnsi" w:hAnsiTheme="majorHAnsi" w:cstheme="majorHAnsi"/>
          <w:b/>
          <w:bCs/>
          <w:highlight w:val="green"/>
          <w:u w:val="single"/>
        </w:rPr>
        <w:t>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w:t>
      </w:r>
      <w:proofErr w:type="gramStart"/>
      <w:r w:rsidRPr="00FE51A3">
        <w:rPr>
          <w:rFonts w:asciiTheme="majorHAnsi" w:hAnsiTheme="majorHAnsi" w:cstheme="majorHAnsi"/>
          <w:sz w:val="14"/>
        </w:rPr>
        <w:t>So</w:t>
      </w:r>
      <w:proofErr w:type="gramEnd"/>
      <w:r w:rsidRPr="00FE51A3">
        <w:rPr>
          <w:rFonts w:asciiTheme="majorHAnsi" w:hAnsiTheme="majorHAnsi" w:cstheme="majorHAnsi"/>
          <w:sz w:val="14"/>
        </w:rPr>
        <w:t xml:space="preserve"> what mostly drove the increase in conflict intensity…were basically due to two factors,” Ide said. “The first being that </w:t>
      </w:r>
      <w:r w:rsidRPr="00FE51A3">
        <w:rPr>
          <w:rFonts w:asciiTheme="majorHAnsi" w:hAnsiTheme="majorHAnsi" w:cstheme="majorHAnsi"/>
          <w:u w:val="single"/>
        </w:rPr>
        <w:t xml:space="preserve">there is some evidence that </w:t>
      </w:r>
      <w:r w:rsidRPr="00636D9F">
        <w:rPr>
          <w:rFonts w:asciiTheme="majorHAnsi" w:hAnsiTheme="majorHAnsi" w:cstheme="majorHAnsi"/>
          <w:highlight w:val="green"/>
          <w:u w:val="single"/>
        </w:rPr>
        <w:t>Pakistan</w:t>
      </w:r>
      <w:r w:rsidRPr="00FE51A3">
        <w:rPr>
          <w:rFonts w:asciiTheme="majorHAnsi" w:hAnsiTheme="majorHAnsi" w:cstheme="majorHAnsi"/>
          <w:u w:val="single"/>
        </w:rPr>
        <w:t xml:space="preserve"> sponsors or </w:t>
      </w:r>
      <w:r w:rsidRPr="00636D9F">
        <w:rPr>
          <w:rFonts w:asciiTheme="majorHAnsi" w:hAnsiTheme="majorHAnsi" w:cstheme="majorHAnsi"/>
          <w:highlight w:val="green"/>
          <w:u w:val="single"/>
        </w:rPr>
        <w:t>supports</w:t>
      </w:r>
      <w:r w:rsidRPr="00FE51A3">
        <w:rPr>
          <w:rFonts w:asciiTheme="majorHAnsi" w:hAnsiTheme="majorHAnsi" w:cstheme="majorHAnsi"/>
          <w:u w:val="single"/>
        </w:rPr>
        <w:t xml:space="preserve"> these </w:t>
      </w:r>
      <w:r w:rsidRPr="00636D9F">
        <w:rPr>
          <w:rFonts w:asciiTheme="majorHAnsi" w:hAnsiTheme="majorHAnsi" w:cstheme="majorHAnsi"/>
          <w:highlight w:val="green"/>
          <w:u w:val="single"/>
        </w:rPr>
        <w:t>insurgents</w:t>
      </w:r>
      <w:r w:rsidRPr="00FE51A3">
        <w:rPr>
          <w:rFonts w:asciiTheme="majorHAnsi" w:hAnsiTheme="majorHAnsi" w:cstheme="majorHAnsi"/>
          <w:u w:val="single"/>
        </w:rPr>
        <w:t xml:space="preserve"> in Kashmir, to encourage them to increase their attacks [on Indian forces] </w:t>
      </w:r>
      <w:r w:rsidRPr="00636D9F">
        <w:rPr>
          <w:rFonts w:asciiTheme="majorHAnsi" w:hAnsiTheme="majorHAnsi" w:cstheme="majorHAnsi"/>
          <w:highlight w:val="green"/>
          <w:u w:val="single"/>
        </w:rPr>
        <w:t xml:space="preserve">because they </w:t>
      </w:r>
      <w:r w:rsidRPr="00636D9F">
        <w:rPr>
          <w:rFonts w:asciiTheme="majorHAnsi" w:hAnsiTheme="majorHAnsi" w:cstheme="majorHAnsi"/>
          <w:b/>
          <w:bCs/>
          <w:highlight w:val="green"/>
          <w:u w:val="single"/>
        </w:rPr>
        <w:t>perceived them to be</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weak</w:t>
      </w:r>
      <w:r w:rsidRPr="00FE51A3">
        <w:rPr>
          <w:rFonts w:asciiTheme="majorHAnsi" w:hAnsiTheme="majorHAnsi" w:cstheme="majorHAnsi"/>
          <w:b/>
          <w:bCs/>
          <w:u w:val="single"/>
        </w:rPr>
        <w:t xml:space="preserve"> and struggling </w:t>
      </w:r>
      <w:r w:rsidRPr="00636D9F">
        <w:rPr>
          <w:rFonts w:asciiTheme="majorHAnsi" w:hAnsiTheme="majorHAnsi" w:cstheme="majorHAnsi"/>
          <w:b/>
          <w:bCs/>
          <w:highlight w:val="green"/>
          <w:u w:val="single"/>
        </w:rPr>
        <w:t>with the pandemic</w:t>
      </w:r>
      <w:r w:rsidRPr="00FE51A3">
        <w:rPr>
          <w:rFonts w:asciiTheme="majorHAnsi" w:hAnsiTheme="majorHAnsi" w:cstheme="majorHAnsi"/>
          <w:sz w:val="14"/>
        </w:rPr>
        <w:t xml:space="preserve">.” The second factor, Ide explained, was that </w:t>
      </w:r>
      <w:r w:rsidRPr="00636D9F">
        <w:rPr>
          <w:rFonts w:asciiTheme="majorHAnsi" w:hAnsiTheme="majorHAnsi" w:cstheme="majorHAnsi"/>
          <w:highlight w:val="green"/>
          <w:u w:val="single"/>
        </w:rPr>
        <w:t>while Indian government enacted a</w:t>
      </w:r>
      <w:r w:rsidRPr="00FE51A3">
        <w:rPr>
          <w:rFonts w:asciiTheme="majorHAnsi" w:hAnsiTheme="majorHAnsi" w:cstheme="majorHAnsi"/>
          <w:u w:val="single"/>
        </w:rPr>
        <w:t xml:space="preserve"> “pretty </w:t>
      </w:r>
      <w:r w:rsidRPr="00636D9F">
        <w:rPr>
          <w:rFonts w:asciiTheme="majorHAnsi" w:hAnsiTheme="majorHAnsi" w:cstheme="majorHAnsi"/>
          <w:highlight w:val="green"/>
          <w:u w:val="single"/>
        </w:rPr>
        <w:t xml:space="preserve">comprehensive lockdown in </w:t>
      </w:r>
      <w:proofErr w:type="gramStart"/>
      <w:r w:rsidRPr="00636D9F">
        <w:rPr>
          <w:rFonts w:asciiTheme="majorHAnsi" w:hAnsiTheme="majorHAnsi" w:cstheme="majorHAnsi"/>
          <w:highlight w:val="green"/>
          <w:u w:val="single"/>
        </w:rPr>
        <w:t>Kashmir</w:t>
      </w:r>
      <w:r w:rsidRPr="00FE51A3">
        <w:rPr>
          <w:rFonts w:asciiTheme="majorHAnsi" w:hAnsiTheme="majorHAnsi" w:cstheme="majorHAnsi"/>
          <w:u w:val="single"/>
        </w:rPr>
        <w:t>, and</w:t>
      </w:r>
      <w:proofErr w:type="gramEnd"/>
      <w:r w:rsidRPr="00FE51A3">
        <w:rPr>
          <w:rFonts w:asciiTheme="majorHAnsi" w:hAnsiTheme="majorHAnsi" w:cstheme="majorHAnsi"/>
          <w:u w:val="single"/>
        </w:rPr>
        <w:t xml:space="preserve"> sealing </w:t>
      </w:r>
      <w:r w:rsidRPr="00636D9F">
        <w:rPr>
          <w:rFonts w:asciiTheme="majorHAnsi" w:hAnsiTheme="majorHAnsi" w:cstheme="majorHAnsi"/>
          <w:highlight w:val="green"/>
          <w:u w:val="single"/>
        </w:rPr>
        <w:t>it</w:t>
      </w:r>
      <w:r w:rsidRPr="00FE51A3">
        <w:rPr>
          <w:rFonts w:asciiTheme="majorHAnsi" w:hAnsiTheme="majorHAnsi" w:cstheme="majorHAnsi"/>
          <w:u w:val="single"/>
        </w:rPr>
        <w:t xml:space="preserve"> way from international media attention…</w:t>
      </w:r>
      <w:r w:rsidRPr="00636D9F">
        <w:rPr>
          <w:rFonts w:asciiTheme="majorHAnsi" w:hAnsiTheme="majorHAnsi" w:cstheme="majorHAnsi"/>
          <w:b/>
          <w:bCs/>
          <w:highlight w:val="green"/>
          <w:u w:val="single"/>
        </w:rPr>
        <w:t>launched more intense counter-insurgency efforts</w:t>
      </w:r>
      <w:r w:rsidRPr="00FE51A3">
        <w:rPr>
          <w:rFonts w:asciiTheme="majorHAnsi" w:hAnsiTheme="majorHAnsi" w:cstheme="majorHAnsi"/>
          <w:u w:val="single"/>
        </w:rPr>
        <w:t xml:space="preserve"> and…crack[ed] down on any pro-Pakistani sympathy expressions.”</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636D9F">
        <w:rPr>
          <w:rFonts w:asciiTheme="majorHAnsi" w:hAnsiTheme="majorHAnsi" w:cstheme="majorHAnsi"/>
          <w:b/>
          <w:bCs/>
          <w:highlight w:val="green"/>
          <w:u w:val="single"/>
        </w:rPr>
        <w:t>India saw a rise in armed 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w:t>
      </w:r>
      <w:r w:rsidRPr="00636D9F">
        <w:rPr>
          <w:rFonts w:asciiTheme="majorHAnsi" w:hAnsiTheme="majorHAnsi" w:cstheme="majorHAnsi"/>
          <w:highlight w:val="green"/>
          <w:u w:val="single"/>
        </w:rPr>
        <w:t xml:space="preserve">negative </w:t>
      </w:r>
      <w:r w:rsidRPr="00636D9F">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636D9F">
        <w:rPr>
          <w:rFonts w:asciiTheme="majorHAnsi" w:hAnsiTheme="majorHAnsi" w:cstheme="majorHAnsi"/>
          <w:b/>
          <w:bCs/>
          <w:highlight w:val="green"/>
          <w:u w:val="single"/>
        </w:rPr>
        <w:t>affected</w:t>
      </w:r>
      <w:r w:rsidRPr="00FE51A3">
        <w:rPr>
          <w:rFonts w:asciiTheme="majorHAnsi" w:hAnsiTheme="majorHAnsi" w:cstheme="majorHAnsi"/>
          <w:b/>
          <w:bCs/>
          <w:u w:val="single"/>
        </w:rPr>
        <w:t xml:space="preserve"> the </w:t>
      </w:r>
      <w:r w:rsidRPr="00636D9F">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proofErr w:type="gramStart"/>
      <w:r w:rsidRPr="00FE51A3">
        <w:rPr>
          <w:rFonts w:asciiTheme="majorHAnsi" w:hAnsiTheme="majorHAnsi" w:cstheme="majorHAnsi"/>
          <w:u w:val="single"/>
        </w:rPr>
        <w:t xml:space="preserve">a swath </w:t>
      </w:r>
      <w:r w:rsidRPr="00636D9F">
        <w:rPr>
          <w:rFonts w:asciiTheme="majorHAnsi" w:hAnsiTheme="majorHAnsi" w:cstheme="majorHAnsi"/>
          <w:highlight w:val="green"/>
          <w:u w:val="single"/>
        </w:rPr>
        <w:t>Pakistani government officials</w:t>
      </w:r>
      <w:proofErr w:type="gramEnd"/>
      <w:r w:rsidRPr="00636D9F">
        <w:rPr>
          <w:rFonts w:asciiTheme="majorHAnsi" w:hAnsiTheme="majorHAnsi" w:cstheme="majorHAnsi"/>
          <w:highlight w:val="green"/>
          <w:u w:val="single"/>
        </w:rPr>
        <w:t xml:space="preserve"> were</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struck with COVID</w:t>
      </w:r>
      <w:r w:rsidRPr="00FE51A3">
        <w:rPr>
          <w:rFonts w:asciiTheme="majorHAnsi" w:hAnsiTheme="majorHAnsi" w:cstheme="majorHAnsi"/>
          <w:u w:val="single"/>
        </w:rPr>
        <w:t xml:space="preserve">-19, </w:t>
      </w:r>
      <w:r w:rsidRPr="00636D9F">
        <w:rPr>
          <w:rFonts w:asciiTheme="majorHAnsi" w:hAnsiTheme="majorHAnsi" w:cstheme="majorHAnsi"/>
          <w:b/>
          <w:bCs/>
          <w:highlight w:val="green"/>
          <w:u w:val="single"/>
        </w:rPr>
        <w:t>leaving the country with a</w:t>
      </w:r>
      <w:r w:rsidRPr="00FE51A3">
        <w:rPr>
          <w:rFonts w:asciiTheme="majorHAnsi" w:hAnsiTheme="majorHAnsi" w:cstheme="majorHAnsi"/>
          <w:b/>
          <w:bCs/>
          <w:u w:val="single"/>
        </w:rPr>
        <w:t xml:space="preserve"> </w:t>
      </w:r>
      <w:r w:rsidRPr="00636D9F">
        <w:rPr>
          <w:rFonts w:asciiTheme="majorHAnsi" w:hAnsiTheme="majorHAnsi" w:cstheme="majorHAnsi"/>
          <w:b/>
          <w:bCs/>
          <w:u w:val="single"/>
        </w:rPr>
        <w:t>leadership</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crisis</w:t>
      </w:r>
      <w:r w:rsidRPr="00636D9F">
        <w:rPr>
          <w:rFonts w:asciiTheme="majorHAnsi" w:hAnsiTheme="majorHAnsi" w:cstheme="majorHAnsi"/>
          <w:highlight w:val="green"/>
          <w:u w:val="single"/>
        </w:rPr>
        <w:t>, which saw an increase of attacks</w:t>
      </w:r>
      <w:r w:rsidRPr="00FE51A3">
        <w:rPr>
          <w:rFonts w:asciiTheme="majorHAnsi" w:hAnsiTheme="majorHAnsi" w:cstheme="majorHAnsi"/>
          <w:u w:val="single"/>
        </w:rPr>
        <w:t xml:space="preserve"> by Taliban groups</w:t>
      </w:r>
      <w:r w:rsidRPr="00FE51A3">
        <w:rPr>
          <w:rFonts w:asciiTheme="majorHAnsi" w:hAnsiTheme="majorHAnsi" w:cstheme="majorHAnsi"/>
          <w:sz w:val="14"/>
        </w:rPr>
        <w:t xml:space="preserve"> in May.</w:t>
      </w:r>
    </w:p>
    <w:p w14:paraId="4F12787F"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14:paraId="12A58F2F" w14:textId="40E9C57E"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r w:rsidRPr="00003C8F">
        <w:rPr>
          <w:rFonts w:asciiTheme="majorHAnsi" w:hAnsiTheme="majorHAnsi" w:cstheme="majorHAnsi"/>
        </w:rPr>
        <w:t>https://nationalinterest.org/blog/reboot/if-next-india-pakistan-war-goes-nuclear-it-will-destroy-world-181134</w:t>
      </w:r>
      <w:r w:rsidRPr="00FE51A3">
        <w:rPr>
          <w:rStyle w:val="Hyperlink"/>
          <w:rFonts w:asciiTheme="majorHAnsi" w:hAnsiTheme="majorHAnsi" w:cstheme="majorHAnsi"/>
        </w:rPr>
        <w:t>] TDI</w:t>
      </w:r>
    </w:p>
    <w:p w14:paraId="7472B8E4"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Here's What You Need to Remember: </w:t>
      </w:r>
      <w:r w:rsidRPr="00636D9F">
        <w:rPr>
          <w:rStyle w:val="StyleUnderline"/>
          <w:rFonts w:asciiTheme="majorHAnsi" w:hAnsiTheme="majorHAnsi" w:cstheme="majorHAnsi"/>
          <w:highlight w:val="green"/>
        </w:rPr>
        <w:t>India and Pakistan account for</w:t>
      </w:r>
      <w:r w:rsidRPr="00FE51A3">
        <w:rPr>
          <w:rFonts w:asciiTheme="majorHAnsi" w:hAnsiTheme="majorHAnsi" w:cstheme="majorHAnsi"/>
        </w:rPr>
        <w:t xml:space="preserve"> over </w:t>
      </w:r>
      <w:r w:rsidRPr="00636D9F">
        <w:rPr>
          <w:rStyle w:val="StyleUnderline"/>
          <w:rFonts w:asciiTheme="majorHAnsi" w:hAnsiTheme="majorHAnsi" w:cstheme="majorHAnsi"/>
          <w:highlight w:val="green"/>
        </w:rPr>
        <w:t xml:space="preserve">one-fifth </w:t>
      </w:r>
      <w:r w:rsidRPr="00636D9F">
        <w:rPr>
          <w:rStyle w:val="Emphasis"/>
          <w:rFonts w:asciiTheme="majorHAnsi" w:hAnsiTheme="majorHAnsi" w:cstheme="majorHAnsi"/>
          <w:highlight w:val="green"/>
        </w:rPr>
        <w:t>world’s population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and</w:t>
      </w:r>
      <w:r w:rsidRPr="00FE51A3">
        <w:rPr>
          <w:rFonts w:asciiTheme="majorHAnsi" w:hAnsiTheme="majorHAnsi" w:cstheme="majorHAnsi"/>
        </w:rPr>
        <w:t xml:space="preserve"> therefore a </w:t>
      </w:r>
      <w:r w:rsidRPr="00636D9F">
        <w:rPr>
          <w:rStyle w:val="StyleUnderline"/>
          <w:rFonts w:asciiTheme="majorHAnsi" w:hAnsiTheme="majorHAnsi" w:cstheme="majorHAnsi"/>
          <w:highlight w:val="green"/>
        </w:rPr>
        <w:t>significant</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share of </w:t>
      </w:r>
      <w:r w:rsidRPr="00636D9F">
        <w:rPr>
          <w:rStyle w:val="Emphasis"/>
          <w:rFonts w:asciiTheme="majorHAnsi" w:hAnsiTheme="majorHAnsi" w:cstheme="majorHAnsi"/>
          <w:highlight w:val="green"/>
        </w:rPr>
        <w:t>economic</w:t>
      </w:r>
      <w:r w:rsidRPr="00636D9F">
        <w:rPr>
          <w:rStyle w:val="StyleUnderline"/>
          <w:rFonts w:asciiTheme="majorHAnsi" w:hAnsiTheme="majorHAnsi" w:cstheme="majorHAnsi"/>
          <w:highlight w:val="green"/>
        </w:rPr>
        <w:t xml:space="preserve"> activity</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Should</w:t>
      </w:r>
      <w:r w:rsidRPr="00FE51A3">
        <w:rPr>
          <w:rStyle w:val="StyleUnderline"/>
          <w:rFonts w:asciiTheme="majorHAnsi" w:hAnsiTheme="majorHAnsi" w:cstheme="majorHAnsi"/>
        </w:rPr>
        <w:t xml:space="preserve"> their </w:t>
      </w:r>
      <w:r w:rsidRPr="00636D9F">
        <w:rPr>
          <w:rStyle w:val="Emphasis"/>
          <w:rFonts w:asciiTheme="majorHAnsi" w:hAnsiTheme="majorHAnsi" w:cstheme="majorHAnsi"/>
          <w:highlight w:val="green"/>
        </w:rPr>
        <w:t>major cities</w:t>
      </w:r>
      <w:r w:rsidRPr="00636D9F">
        <w:rPr>
          <w:rStyle w:val="StyleUnderline"/>
          <w:rFonts w:asciiTheme="majorHAnsi" w:hAnsiTheme="majorHAnsi" w:cstheme="majorHAnsi"/>
          <w:highlight w:val="green"/>
        </w:rPr>
        <w:t xml:space="preserve"> become </w:t>
      </w:r>
      <w:r w:rsidRPr="00636D9F">
        <w:rPr>
          <w:rStyle w:val="Emphasis"/>
          <w:rFonts w:asciiTheme="majorHAnsi" w:hAnsiTheme="majorHAnsi" w:cstheme="majorHAnsi"/>
          <w:highlight w:val="green"/>
        </w:rPr>
        <w:t>irradiated</w:t>
      </w:r>
      <w:r w:rsidRPr="00FE51A3">
        <w:rPr>
          <w:rStyle w:val="StyleUnderline"/>
          <w:rFonts w:asciiTheme="majorHAnsi" w:hAnsiTheme="majorHAnsi" w:cstheme="majorHAnsi"/>
        </w:rPr>
        <w:t xml:space="preserve"> ruins with their populations </w:t>
      </w:r>
      <w:proofErr w:type="gramStart"/>
      <w:r w:rsidRPr="00FE51A3">
        <w:rPr>
          <w:rStyle w:val="StyleUnderline"/>
          <w:rFonts w:asciiTheme="majorHAnsi" w:hAnsiTheme="majorHAnsi" w:cstheme="majorHAnsi"/>
        </w:rPr>
        <w:t>decimated</w:t>
      </w:r>
      <w:r w:rsidRPr="00FE51A3">
        <w:rPr>
          <w:rFonts w:asciiTheme="majorHAnsi" w:hAnsiTheme="majorHAnsi" w:cstheme="majorHAnsi"/>
        </w:rPr>
        <w:t>,</w:t>
      </w:r>
      <w:proofErr w:type="gramEnd"/>
      <w:r w:rsidRPr="00FE51A3">
        <w:rPr>
          <w:rFonts w:asciiTheme="majorHAnsi" w:hAnsiTheme="majorHAnsi" w:cstheme="majorHAnsi"/>
        </w:rPr>
        <w:t xml:space="preserve"> a </w:t>
      </w:r>
      <w:r w:rsidRPr="00636D9F">
        <w:rPr>
          <w:rStyle w:val="Emphasis"/>
          <w:rFonts w:asciiTheme="majorHAnsi" w:hAnsiTheme="majorHAnsi" w:cstheme="majorHAnsi"/>
          <w:highlight w:val="green"/>
        </w:rPr>
        <w:t>tremendous</w:t>
      </w:r>
      <w:r w:rsidRPr="00FE51A3">
        <w:rPr>
          <w:rStyle w:val="Emphasis"/>
          <w:rFonts w:asciiTheme="majorHAnsi" w:hAnsiTheme="majorHAnsi" w:cstheme="majorHAnsi"/>
        </w:rPr>
        <w:t xml:space="preserve"> </w:t>
      </w:r>
      <w:r w:rsidRPr="00636D9F">
        <w:rPr>
          <w:rStyle w:val="Emphasis"/>
          <w:rFonts w:asciiTheme="majorHAnsi" w:hAnsiTheme="majorHAnsi" w:cstheme="majorHAnsi"/>
          <w:highlight w:val="green"/>
        </w:rPr>
        <w:t>disruption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would</w:t>
      </w:r>
      <w:r w:rsidRPr="00FE51A3">
        <w:rPr>
          <w:rFonts w:asciiTheme="majorHAnsi" w:hAnsiTheme="majorHAnsi" w:cstheme="majorHAnsi"/>
        </w:rPr>
        <w:t xml:space="preserve"> surely </w:t>
      </w:r>
      <w:r w:rsidRPr="00636D9F">
        <w:rPr>
          <w:rStyle w:val="StyleUnderline"/>
          <w:rFonts w:asciiTheme="majorHAnsi" w:hAnsiTheme="majorHAnsi" w:cstheme="majorHAnsi"/>
          <w:highlight w:val="green"/>
        </w:rPr>
        <w:t>result</w:t>
      </w:r>
      <w:r w:rsidRPr="00FE51A3">
        <w:rPr>
          <w:rFonts w:asciiTheme="majorHAnsi" w:hAnsiTheme="majorHAnsi" w:cstheme="majorHAnsi"/>
        </w:rPr>
        <w:t xml:space="preserve">. </w:t>
      </w:r>
    </w:p>
    <w:p w14:paraId="702BF338"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Between February 26 and 27 </w:t>
      </w:r>
      <w:r w:rsidRPr="00FE51A3">
        <w:rPr>
          <w:rStyle w:val="StyleUnderline"/>
          <w:rFonts w:asciiTheme="majorHAnsi" w:hAnsiTheme="majorHAnsi" w:cstheme="majorHAnsi"/>
        </w:rPr>
        <w:t>in 2019</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rPr>
        <w:t xml:space="preserve"> for the first time since 1971. </w:t>
      </w:r>
      <w:r w:rsidRPr="00FE51A3">
        <w:rPr>
          <w:rStyle w:val="StyleUnderline"/>
          <w:rFonts w:asciiTheme="majorHAnsi" w:hAnsiTheme="majorHAnsi" w:cstheme="majorHAnsi"/>
        </w:rPr>
        <w:t>Pakistan</w:t>
      </w:r>
      <w:r w:rsidRPr="00FE51A3">
        <w:rPr>
          <w:rFonts w:asciiTheme="majorHAnsi" w:hAnsiTheme="majorHAnsi" w:cstheme="majorHAnsi"/>
        </w:rPr>
        <w:t xml:space="preserve"> ominously </w:t>
      </w:r>
      <w:r w:rsidRPr="00FE51A3">
        <w:rPr>
          <w:rStyle w:val="StyleUnderline"/>
          <w:rFonts w:asciiTheme="majorHAnsi" w:hAnsiTheme="majorHAnsi" w:cstheme="majorHAnsi"/>
        </w:rPr>
        <w:t>hinted</w:t>
      </w:r>
      <w:r w:rsidRPr="00FE51A3">
        <w:rPr>
          <w:rFonts w:asciiTheme="majorHAnsi" w:hAnsiTheme="majorHAnsi" w:cstheme="majorHAnsi"/>
        </w:rPr>
        <w:t xml:space="preserve"> it was convening its National Command Authority, the institution which can authorize </w:t>
      </w:r>
      <w:r w:rsidRPr="00FE51A3">
        <w:rPr>
          <w:rStyle w:val="Emphasis"/>
          <w:rFonts w:asciiTheme="majorHAnsi" w:hAnsiTheme="majorHAnsi" w:cstheme="majorHAnsi"/>
        </w:rPr>
        <w:t>a nuclear strike</w:t>
      </w:r>
      <w:r w:rsidRPr="00FE51A3">
        <w:rPr>
          <w:rFonts w:asciiTheme="majorHAnsi" w:hAnsiTheme="majorHAnsi" w:cstheme="majorHAnsi"/>
        </w:rPr>
        <w:t xml:space="preserve">. </w:t>
      </w:r>
    </w:p>
    <w:p w14:paraId="611E96DD" w14:textId="77777777" w:rsidR="00675189" w:rsidRPr="00FE51A3" w:rsidRDefault="00675189" w:rsidP="00675189">
      <w:pPr>
        <w:rPr>
          <w:rFonts w:asciiTheme="majorHAnsi" w:hAnsiTheme="majorHAnsi" w:cstheme="majorHAnsi"/>
        </w:rPr>
      </w:pPr>
      <w:r w:rsidRPr="00636D9F">
        <w:rPr>
          <w:rStyle w:val="StyleUnderline"/>
          <w:rFonts w:asciiTheme="majorHAnsi" w:hAnsiTheme="majorHAnsi" w:cstheme="majorHAnsi"/>
          <w:highlight w:val="green"/>
        </w:rPr>
        <w:t>The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two </w:t>
      </w:r>
      <w:r w:rsidRPr="00636D9F">
        <w:rPr>
          <w:rStyle w:val="StyleUnderline"/>
          <w:rFonts w:asciiTheme="majorHAnsi" w:hAnsiTheme="majorHAnsi" w:cstheme="majorHAnsi"/>
          <w:highlight w:val="green"/>
        </w:rPr>
        <w:t>states</w:t>
      </w:r>
      <w:r w:rsidRPr="00FE51A3">
        <w:rPr>
          <w:rFonts w:asciiTheme="majorHAnsi" w:hAnsiTheme="majorHAnsi" w:cstheme="majorHAnsi"/>
        </w:rPr>
        <w:t xml:space="preserve">, which </w:t>
      </w:r>
      <w:r w:rsidRPr="00636D9F">
        <w:rPr>
          <w:rStyle w:val="StyleUnderline"/>
          <w:rFonts w:asciiTheme="majorHAnsi" w:hAnsiTheme="majorHAnsi" w:cstheme="majorHAnsi"/>
          <w:highlight w:val="green"/>
        </w:rPr>
        <w:t xml:space="preserve">have retained an </w:t>
      </w:r>
      <w:r w:rsidRPr="00636D9F">
        <w:rPr>
          <w:rStyle w:val="Emphasis"/>
          <w:rFonts w:asciiTheme="majorHAnsi" w:hAnsiTheme="majorHAnsi" w:cstheme="majorHAnsi"/>
          <w:highlight w:val="green"/>
        </w:rPr>
        <w:t>adversarial relationship</w:t>
      </w:r>
      <w:r w:rsidRPr="00FE51A3">
        <w:rPr>
          <w:rFonts w:asciiTheme="majorHAnsi" w:hAnsiTheme="majorHAnsi" w:cstheme="majorHAnsi"/>
        </w:rPr>
        <w:t xml:space="preserve"> since their founding in 1947, </w:t>
      </w:r>
      <w:r w:rsidRPr="00C1143E">
        <w:rPr>
          <w:rStyle w:val="StyleUnderline"/>
          <w:rFonts w:asciiTheme="majorHAnsi" w:hAnsiTheme="majorHAnsi" w:cstheme="majorHAnsi"/>
          <w:highlight w:val="green"/>
        </w:rPr>
        <w:t xml:space="preserve">between them deploy </w:t>
      </w:r>
      <w:r w:rsidRPr="00C1143E">
        <w:rPr>
          <w:rStyle w:val="Emphasis"/>
          <w:rFonts w:asciiTheme="majorHAnsi" w:hAnsiTheme="majorHAnsi" w:cstheme="majorHAnsi"/>
          <w:highlight w:val="green"/>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warheads</w:t>
      </w:r>
      <w:r w:rsidRPr="00FE51A3">
        <w:rPr>
          <w:rFonts w:asciiTheme="majorHAnsi" w:hAnsiTheme="majorHAnsi" w:cstheme="majorHAnsi"/>
        </w:rPr>
        <w:t xml:space="preserve"> that can be delivered by land, </w:t>
      </w:r>
      <w:proofErr w:type="gramStart"/>
      <w:r w:rsidRPr="00FE51A3">
        <w:rPr>
          <w:rFonts w:asciiTheme="majorHAnsi" w:hAnsiTheme="majorHAnsi" w:cstheme="majorHAnsi"/>
        </w:rPr>
        <w:t>air</w:t>
      </w:r>
      <w:proofErr w:type="gramEnd"/>
      <w:r w:rsidRPr="00FE51A3">
        <w:rPr>
          <w:rFonts w:asciiTheme="majorHAnsi" w:hAnsiTheme="majorHAnsi" w:cstheme="majorHAnsi"/>
        </w:rPr>
        <w:t xml:space="preserve"> and sea. </w:t>
      </w:r>
    </w:p>
    <w:p w14:paraId="6D8E8F4C"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14:paraId="111C4FD9"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062FE76A"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Such assessments are not only shockingly callous but shortsighted. In fact, </w:t>
      </w:r>
      <w:r w:rsidRPr="00FE51A3">
        <w:rPr>
          <w:rStyle w:val="Emphasis"/>
          <w:rFonts w:asciiTheme="majorHAnsi" w:hAnsiTheme="majorHAnsi" w:cstheme="majorHAnsi"/>
        </w:rPr>
        <w:t xml:space="preserve">several </w:t>
      </w:r>
      <w:r w:rsidRPr="00C1143E">
        <w:rPr>
          <w:rStyle w:val="Emphasis"/>
          <w:rFonts w:asciiTheme="majorHAnsi" w:hAnsiTheme="majorHAnsi" w:cstheme="majorHAnsi"/>
          <w:highlight w:val="green"/>
        </w:rPr>
        <w:t>studies</w:t>
      </w:r>
      <w:r w:rsidRPr="00FE51A3">
        <w:rPr>
          <w:rStyle w:val="StyleUnderline"/>
          <w:rFonts w:asciiTheme="majorHAnsi" w:hAnsiTheme="majorHAnsi" w:cstheme="majorHAnsi"/>
        </w:rPr>
        <w:t xml:space="preserve"> have </w:t>
      </w:r>
      <w:r w:rsidRPr="00C1143E">
        <w:rPr>
          <w:rStyle w:val="StyleUnderline"/>
          <w:rFonts w:asciiTheme="majorHAnsi" w:hAnsiTheme="majorHAnsi" w:cstheme="majorHAnsi"/>
          <w:highlight w:val="green"/>
        </w:rPr>
        <w:t>modeled the</w:t>
      </w:r>
      <w:r w:rsidRPr="00FE51A3">
        <w:rPr>
          <w:rStyle w:val="StyleUnderline"/>
          <w:rFonts w:asciiTheme="majorHAnsi" w:hAnsiTheme="majorHAnsi" w:cstheme="majorHAnsi"/>
        </w:rPr>
        <w:t xml:space="preserve"> global </w:t>
      </w:r>
      <w:r w:rsidRPr="00C1143E">
        <w:rPr>
          <w:rStyle w:val="StyleUnderline"/>
          <w:rFonts w:asciiTheme="majorHAnsi" w:hAnsiTheme="majorHAnsi" w:cstheme="majorHAnsi"/>
          <w:highlight w:val="green"/>
        </w:rPr>
        <w:t>impact</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of a “limited”</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ten-day nuclear </w:t>
      </w:r>
      <w:r w:rsidRPr="00C1143E">
        <w:rPr>
          <w:rStyle w:val="Emphasis"/>
          <w:rFonts w:asciiTheme="majorHAnsi" w:hAnsiTheme="majorHAnsi" w:cstheme="majorHAnsi"/>
          <w:highlight w:val="green"/>
        </w:rPr>
        <w:t>war</w:t>
      </w:r>
      <w:r w:rsidRPr="00FE51A3">
        <w:rPr>
          <w:rFonts w:asciiTheme="majorHAnsi" w:hAnsiTheme="majorHAnsi" w:cstheme="majorHAnsi"/>
        </w:rPr>
        <w:t xml:space="preserve"> in</w:t>
      </w:r>
      <w:r w:rsidRPr="00FE51A3">
        <w:rPr>
          <w:rStyle w:val="StyleUnderline"/>
          <w:rFonts w:asciiTheme="majorHAnsi" w:hAnsiTheme="majorHAnsi" w:cstheme="majorHAnsi"/>
        </w:rPr>
        <w:t xml:space="preserve"> which India and Pakistan each exchange</w:t>
      </w:r>
      <w:r w:rsidRPr="00FE51A3">
        <w:rPr>
          <w:rFonts w:asciiTheme="majorHAnsi" w:hAnsiTheme="majorHAnsi" w:cstheme="majorHAnsi"/>
        </w:rPr>
        <w:t xml:space="preserve"> fifty 15-kiloton nuclear bombs equivalent in yield to the Little Boy uranium bomb dropped on Hiroshima. </w:t>
      </w:r>
    </w:p>
    <w:p w14:paraId="76CD8E18"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Their </w:t>
      </w:r>
      <w:r w:rsidRPr="00FE51A3">
        <w:rPr>
          <w:rStyle w:val="StyleUnderline"/>
          <w:rFonts w:asciiTheme="majorHAnsi" w:hAnsiTheme="majorHAnsi" w:cstheme="majorHAnsi"/>
        </w:rPr>
        <w:t>findings</w:t>
      </w:r>
      <w:r w:rsidRPr="00FE51A3">
        <w:rPr>
          <w:rFonts w:asciiTheme="majorHAnsi" w:hAnsiTheme="majorHAnsi" w:cstheme="majorHAnsi"/>
        </w:rPr>
        <w:t xml:space="preserve"> </w:t>
      </w:r>
      <w:r w:rsidRPr="00FE51A3">
        <w:rPr>
          <w:rStyle w:val="StyleUnderline"/>
          <w:rFonts w:asciiTheme="majorHAnsi" w:hAnsiTheme="majorHAnsi" w:cstheme="majorHAnsi"/>
        </w:rPr>
        <w:t>concluded</w:t>
      </w:r>
      <w:r w:rsidRPr="00FE51A3">
        <w:rPr>
          <w:rFonts w:asciiTheme="majorHAnsi" w:hAnsiTheme="majorHAnsi" w:cstheme="majorHAnsi"/>
        </w:rPr>
        <w:t xml:space="preserve"> that </w:t>
      </w:r>
      <w:r w:rsidRPr="00C1143E">
        <w:rPr>
          <w:rStyle w:val="Emphasis"/>
          <w:rFonts w:asciiTheme="majorHAnsi" w:hAnsiTheme="majorHAnsi" w:cstheme="majorHAnsi"/>
          <w:highlight w:val="green"/>
        </w:rPr>
        <w:t>spillover</w:t>
      </w:r>
      <w:r w:rsidRPr="00C1143E">
        <w:rPr>
          <w:rStyle w:val="StyleUnderline"/>
          <w:rFonts w:asciiTheme="majorHAnsi" w:hAnsiTheme="majorHAnsi" w:cstheme="majorHAnsi"/>
          <w:highlight w:val="green"/>
        </w:rPr>
        <w:t xml:space="preserve"> would in no way 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limited</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directly impacting</w:t>
      </w:r>
      <w:r w:rsidRPr="00FE51A3">
        <w:rPr>
          <w:rStyle w:val="StyleUnderline"/>
          <w:rFonts w:asciiTheme="majorHAnsi" w:hAnsiTheme="majorHAnsi" w:cstheme="majorHAnsi"/>
        </w:rPr>
        <w:t xml:space="preserve"> people </w:t>
      </w:r>
      <w:r w:rsidRPr="00FE51A3">
        <w:rPr>
          <w:rStyle w:val="Emphasis"/>
          <w:rFonts w:asciiTheme="majorHAnsi" w:hAnsiTheme="majorHAnsi" w:cstheme="majorHAnsi"/>
        </w:rPr>
        <w:t xml:space="preserve">across </w:t>
      </w:r>
      <w:r w:rsidRPr="00C1143E">
        <w:rPr>
          <w:rStyle w:val="Emphasis"/>
          <w:rFonts w:asciiTheme="majorHAnsi" w:hAnsiTheme="majorHAnsi" w:cstheme="majorHAnsi"/>
          <w:highlight w:val="green"/>
        </w:rPr>
        <w:t>the globe</w:t>
      </w:r>
      <w:r w:rsidRPr="00FE51A3">
        <w:rPr>
          <w:rFonts w:asciiTheme="majorHAnsi" w:hAnsiTheme="majorHAnsi" w:cstheme="majorHAnsi"/>
        </w:rPr>
        <w:t xml:space="preserve"> that would struggle to locate Kashmir on a map. </w:t>
      </w:r>
    </w:p>
    <w:p w14:paraId="46D11E96"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And those results are merely a conservative baseline, as </w:t>
      </w:r>
      <w:r w:rsidRPr="00FE51A3">
        <w:rPr>
          <w:rStyle w:val="StyleUnderline"/>
          <w:rFonts w:asciiTheme="majorHAnsi" w:hAnsiTheme="majorHAnsi" w:cstheme="majorHAnsi"/>
        </w:rPr>
        <w:t xml:space="preserve">India and Pakistan are estimated to possess over </w:t>
      </w:r>
      <w:r w:rsidRPr="00FE51A3">
        <w:rPr>
          <w:rStyle w:val="Emphasis"/>
          <w:rFonts w:asciiTheme="majorHAnsi" w:hAnsiTheme="majorHAnsi" w:cstheme="majorHAnsi"/>
        </w:rPr>
        <w:t>260 warheads</w:t>
      </w:r>
      <w:r w:rsidRPr="00FE51A3">
        <w:rPr>
          <w:rFonts w:asciiTheme="majorHAnsi" w:hAnsiTheme="majorHAnsi" w:cstheme="majorHAnsi"/>
        </w:rPr>
        <w:t xml:space="preserve">. </w:t>
      </w:r>
      <w:r w:rsidRPr="00FE51A3">
        <w:rPr>
          <w:rStyle w:val="StyleUnderline"/>
          <w:rFonts w:asciiTheme="majorHAnsi" w:hAnsiTheme="majorHAnsi" w:cstheme="majorHAnsi"/>
        </w:rPr>
        <w:t>Some</w:t>
      </w:r>
      <w:r w:rsidRPr="00FE51A3">
        <w:rPr>
          <w:rFonts w:asciiTheme="majorHAnsi" w:hAnsiTheme="majorHAnsi" w:cstheme="majorHAnsi"/>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rPr>
        <w:t xml:space="preserve">, which is relatively small compared to modern strategic warheads. </w:t>
      </w:r>
    </w:p>
    <w:p w14:paraId="5F8F41AC" w14:textId="77777777" w:rsidR="00675189" w:rsidRPr="00FE51A3" w:rsidRDefault="00675189" w:rsidP="00675189">
      <w:pPr>
        <w:rPr>
          <w:rFonts w:asciiTheme="majorHAnsi" w:hAnsiTheme="majorHAnsi" w:cstheme="majorHAnsi"/>
        </w:rPr>
      </w:pPr>
      <w:r w:rsidRPr="00FE51A3">
        <w:rPr>
          <w:rStyle w:val="Emphasis"/>
          <w:rFonts w:asciiTheme="majorHAnsi" w:hAnsiTheme="majorHAnsi" w:cstheme="majorHAnsi"/>
        </w:rPr>
        <w:t>Casualties</w:t>
      </w:r>
      <w:r w:rsidRPr="00FE51A3">
        <w:rPr>
          <w:rFonts w:asciiTheme="majorHAnsi" w:hAnsiTheme="majorHAnsi" w:cstheme="majorHAnsi"/>
        </w:rPr>
        <w:t xml:space="preserve"> </w:t>
      </w:r>
    </w:p>
    <w:p w14:paraId="15D753E1" w14:textId="77777777"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 xml:space="preserve">Recurring </w:t>
      </w:r>
      <w:r w:rsidRPr="00C1143E">
        <w:rPr>
          <w:rStyle w:val="Emphasis"/>
          <w:rFonts w:asciiTheme="majorHAnsi" w:hAnsiTheme="majorHAnsi" w:cstheme="majorHAnsi"/>
          <w:highlight w:val="green"/>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rPr>
        <w:t xml:space="preserve"> state </w:t>
      </w:r>
      <w:r w:rsidRPr="00FE51A3">
        <w:rPr>
          <w:rStyle w:val="StyleUnderline"/>
          <w:rFonts w:asciiTheme="majorHAnsi" w:hAnsiTheme="majorHAnsi" w:cstheme="majorHAnsi"/>
        </w:rPr>
        <w:t>have</w:t>
      </w:r>
      <w:r w:rsidRPr="00FE51A3">
        <w:rPr>
          <w:rFonts w:asciiTheme="majorHAnsi" w:hAnsiTheme="majorHAnsi" w:cstheme="majorHAnsi"/>
        </w:rPr>
        <w:t xml:space="preserve"> repeatedly </w:t>
      </w:r>
      <w:r w:rsidRPr="00C1143E">
        <w:rPr>
          <w:rStyle w:val="StyleUnderline"/>
          <w:rFonts w:asciiTheme="majorHAnsi" w:hAnsiTheme="majorHAnsi" w:cstheme="majorHAnsi"/>
          <w:highlight w:val="green"/>
        </w:rPr>
        <w:t xml:space="preserve">led to threats of </w:t>
      </w:r>
      <w:r w:rsidRPr="00C1143E">
        <w:rPr>
          <w:rStyle w:val="StyleUnderline"/>
          <w:rFonts w:asciiTheme="majorHAnsi" w:hAnsiTheme="majorHAnsi" w:cstheme="majorHAnsi"/>
        </w:rPr>
        <w:t>a</w:t>
      </w:r>
      <w:r w:rsidRPr="00C1143E">
        <w:rPr>
          <w:rFonts w:asciiTheme="majorHAnsi" w:hAnsiTheme="majorHAnsi" w:cstheme="majorHAnsi"/>
          <w:highlight w:val="green"/>
        </w:rPr>
        <w:t xml:space="preserve"> </w:t>
      </w:r>
      <w:r w:rsidRPr="00C1143E">
        <w:rPr>
          <w:rStyle w:val="Emphasis"/>
          <w:rFonts w:asciiTheme="majorHAnsi" w:hAnsiTheme="majorHAnsi" w:cstheme="majorHAnsi"/>
          <w:highlight w:val="green"/>
        </w:rPr>
        <w:t>conventional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military </w:t>
      </w:r>
      <w:r w:rsidRPr="00C1143E">
        <w:rPr>
          <w:rStyle w:val="Emphasis"/>
          <w:rFonts w:asciiTheme="majorHAnsi" w:hAnsiTheme="majorHAnsi" w:cstheme="majorHAnsi"/>
          <w:highlight w:val="green"/>
        </w:rPr>
        <w:t>retaliation</w:t>
      </w:r>
      <w:r w:rsidRPr="00FE51A3">
        <w:rPr>
          <w:rFonts w:asciiTheme="majorHAnsi" w:hAnsiTheme="majorHAnsi" w:cstheme="majorHAnsi"/>
        </w:rPr>
        <w:t xml:space="preserve"> </w:t>
      </w:r>
      <w:r w:rsidRPr="00FE51A3">
        <w:rPr>
          <w:rStyle w:val="StyleUnderline"/>
          <w:rFonts w:asciiTheme="majorHAnsi" w:hAnsiTheme="majorHAnsi" w:cstheme="majorHAnsi"/>
        </w:rPr>
        <w:t>by</w:t>
      </w:r>
      <w:r w:rsidRPr="00FE51A3">
        <w:rPr>
          <w:rFonts w:asciiTheme="majorHAnsi" w:hAnsiTheme="majorHAnsi" w:cstheme="majorHAnsi"/>
        </w:rPr>
        <w:t xml:space="preserve"> </w:t>
      </w:r>
      <w:r w:rsidRPr="00FE51A3">
        <w:rPr>
          <w:rStyle w:val="StyleUnderline"/>
          <w:rFonts w:asciiTheme="majorHAnsi" w:hAnsiTheme="majorHAnsi" w:cstheme="majorHAnsi"/>
        </w:rPr>
        <w:t>New</w:t>
      </w:r>
      <w:r w:rsidRPr="00FE51A3">
        <w:rPr>
          <w:rFonts w:asciiTheme="majorHAnsi" w:hAnsiTheme="majorHAnsi" w:cstheme="majorHAnsi"/>
        </w:rPr>
        <w:t xml:space="preserve"> </w:t>
      </w:r>
      <w:r w:rsidRPr="00FE51A3">
        <w:rPr>
          <w:rStyle w:val="StyleUnderline"/>
          <w:rFonts w:asciiTheme="majorHAnsi" w:hAnsiTheme="majorHAnsi" w:cstheme="majorHAnsi"/>
        </w:rPr>
        <w:t>Delhi</w:t>
      </w:r>
      <w:r w:rsidRPr="00FE51A3">
        <w:rPr>
          <w:rFonts w:asciiTheme="majorHAnsi" w:hAnsiTheme="majorHAnsi" w:cstheme="majorHAnsi"/>
        </w:rPr>
        <w:t xml:space="preserve">. </w:t>
      </w:r>
    </w:p>
    <w:p w14:paraId="00B9A3E7" w14:textId="77777777" w:rsidR="00675189" w:rsidRPr="00FE51A3" w:rsidRDefault="00675189" w:rsidP="00675189">
      <w:pPr>
        <w:rPr>
          <w:rFonts w:asciiTheme="majorHAnsi" w:hAnsiTheme="majorHAnsi" w:cstheme="majorHAnsi"/>
        </w:rPr>
      </w:pPr>
      <w:r w:rsidRPr="00C1143E">
        <w:rPr>
          <w:rStyle w:val="StyleUnderline"/>
          <w:rFonts w:asciiTheme="majorHAnsi" w:hAnsiTheme="majorHAnsi" w:cstheme="majorHAnsi"/>
          <w:highlight w:val="green"/>
        </w:rPr>
        <w:t>Pakistan</w:t>
      </w:r>
      <w:r w:rsidRPr="00FE51A3">
        <w:rPr>
          <w:rFonts w:asciiTheme="majorHAnsi" w:hAnsiTheme="majorHAnsi" w:cstheme="majorHAnsi"/>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may use </w:t>
      </w:r>
      <w:r w:rsidRPr="00C1143E">
        <w:rPr>
          <w:rStyle w:val="Emphasis"/>
          <w:rFonts w:asciiTheme="majorHAnsi" w:hAnsiTheme="majorHAnsi" w:cstheme="majorHAnsi"/>
          <w:highlight w:val="green"/>
        </w:rPr>
        <w:t>nuclear weapons</w:t>
      </w:r>
      <w:r w:rsidRPr="00C1143E">
        <w:rPr>
          <w:rStyle w:val="StyleUnderline"/>
          <w:rFonts w:asciiTheme="majorHAnsi" w:hAnsiTheme="majorHAnsi" w:cstheme="majorHAnsi"/>
          <w:highlight w:val="green"/>
        </w:rPr>
        <w:t xml:space="preserve"> as a </w:t>
      </w:r>
      <w:r w:rsidRPr="00C1143E">
        <w:rPr>
          <w:rStyle w:val="Emphasis"/>
          <w:rFonts w:asciiTheme="majorHAnsi" w:hAnsiTheme="majorHAnsi" w:cstheme="majorHAnsi"/>
          <w:highlight w:val="green"/>
        </w:rPr>
        <w:t>first-strike weapon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rPr>
        <w:t xml:space="preserve">. </w:t>
      </w:r>
      <w:r w:rsidRPr="00FE51A3">
        <w:rPr>
          <w:rStyle w:val="StyleUnderline"/>
          <w:rFonts w:asciiTheme="majorHAnsi" w:hAnsiTheme="majorHAnsi" w:cstheme="majorHAnsi"/>
        </w:rPr>
        <w:t>Islamabad</w:t>
      </w:r>
      <w:r w:rsidRPr="00FE51A3">
        <w:rPr>
          <w:rFonts w:asciiTheme="majorHAnsi" w:hAnsiTheme="majorHAnsi" w:cstheme="majorHAnsi"/>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rPr>
        <w:t xml:space="preserve"> </w:t>
      </w:r>
      <w:r w:rsidRPr="00FE51A3">
        <w:rPr>
          <w:rStyle w:val="Emphasis"/>
          <w:rFonts w:asciiTheme="majorHAnsi" w:hAnsiTheme="majorHAnsi" w:cstheme="majorHAnsi"/>
        </w:rPr>
        <w:t>blockade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rPr>
        <w:t xml:space="preserve"> instigated by India. </w:t>
      </w:r>
    </w:p>
    <w:p w14:paraId="6CD17B21"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India’s official policy is that it will never be first to strike with nuclear weapons—but that </w:t>
      </w:r>
      <w:r w:rsidRPr="00FE51A3">
        <w:rPr>
          <w:rStyle w:val="StyleUnderline"/>
          <w:rFonts w:asciiTheme="majorHAnsi" w:hAnsiTheme="majorHAnsi" w:cstheme="majorHAnsi"/>
        </w:rPr>
        <w:t xml:space="preserve">once any </w:t>
      </w:r>
      <w:r w:rsidRPr="00FE51A3">
        <w:rPr>
          <w:rStyle w:val="Emphasis"/>
          <w:rFonts w:asciiTheme="majorHAnsi" w:hAnsiTheme="majorHAnsi" w:cstheme="majorHAnsi"/>
        </w:rPr>
        <w:t>nukes</w:t>
      </w:r>
      <w:r w:rsidRPr="00FE51A3">
        <w:rPr>
          <w:rStyle w:val="StyleUnderline"/>
          <w:rFonts w:asciiTheme="majorHAnsi" w:hAnsiTheme="majorHAnsi" w:cstheme="majorHAnsi"/>
        </w:rPr>
        <w:t xml:space="preserve"> are used against it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New </w:t>
      </w:r>
      <w:proofErr w:type="spellStart"/>
      <w:r w:rsidRPr="00FE51A3">
        <w:rPr>
          <w:rStyle w:val="StyleUnderline"/>
          <w:rFonts w:asciiTheme="majorHAnsi" w:hAnsiTheme="majorHAnsi" w:cstheme="majorHAnsi"/>
        </w:rPr>
        <w:t>Dehli</w:t>
      </w:r>
      <w:proofErr w:type="spellEnd"/>
      <w:r w:rsidRPr="00FE51A3">
        <w:rPr>
          <w:rStyle w:val="StyleUnderline"/>
          <w:rFonts w:asciiTheme="majorHAnsi" w:hAnsiTheme="majorHAnsi" w:cstheme="majorHAnsi"/>
        </w:rPr>
        <w:t xml:space="preserve"> will unleash an </w:t>
      </w:r>
      <w:r w:rsidRPr="00FE51A3">
        <w:rPr>
          <w:rStyle w:val="Emphasis"/>
          <w:rFonts w:asciiTheme="majorHAnsi" w:hAnsiTheme="majorHAnsi" w:cstheme="majorHAnsi"/>
        </w:rPr>
        <w:t>all-out retaliation</w:t>
      </w:r>
      <w:r w:rsidRPr="00FE51A3">
        <w:rPr>
          <w:rFonts w:asciiTheme="majorHAnsi" w:hAnsiTheme="majorHAnsi" w:cstheme="majorHAnsi"/>
        </w:rPr>
        <w:t xml:space="preserve">. </w:t>
      </w:r>
    </w:p>
    <w:p w14:paraId="3B6D9341"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FE51A3">
        <w:rPr>
          <w:rStyle w:val="StyleUnderline"/>
          <w:rFonts w:asciiTheme="majorHAnsi" w:hAnsiTheme="majorHAnsi" w:cstheme="majorHAnsi"/>
        </w:rPr>
        <w:t>Pakistan and India host</w:t>
      </w:r>
      <w:r w:rsidRPr="00FE51A3">
        <w:rPr>
          <w:rFonts w:asciiTheme="majorHAnsi" w:hAnsiTheme="majorHAnsi" w:cstheme="majorHAnsi"/>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rPr>
        <w:t xml:space="preserve"> populous and </w:t>
      </w:r>
      <w:r w:rsidRPr="00FE51A3">
        <w:rPr>
          <w:rStyle w:val="Emphasis"/>
          <w:rFonts w:asciiTheme="majorHAnsi" w:hAnsiTheme="majorHAnsi" w:cstheme="majorHAnsi"/>
        </w:rPr>
        <w:t>densely populated</w:t>
      </w:r>
      <w:r w:rsidRPr="00FE51A3">
        <w:rPr>
          <w:rStyle w:val="StyleUnderline"/>
          <w:rFonts w:asciiTheme="majorHAnsi" w:hAnsiTheme="majorHAnsi" w:cstheme="majorHAnsi"/>
        </w:rPr>
        <w:t xml:space="preserve"> cities</w:t>
      </w:r>
      <w:r w:rsidRPr="00FE51A3">
        <w:rPr>
          <w:rFonts w:asciiTheme="majorHAnsi" w:hAnsiTheme="majorHAnsi" w:cstheme="majorHAnsi"/>
        </w:rPr>
        <w:t xml:space="preserve"> on the planet, with population densities of Calcutta, </w:t>
      </w:r>
      <w:proofErr w:type="gramStart"/>
      <w:r w:rsidRPr="00FE51A3">
        <w:rPr>
          <w:rFonts w:asciiTheme="majorHAnsi" w:hAnsiTheme="majorHAnsi" w:cstheme="majorHAnsi"/>
        </w:rPr>
        <w:t>Karachi</w:t>
      </w:r>
      <w:proofErr w:type="gramEnd"/>
      <w:r w:rsidRPr="00FE51A3">
        <w:rPr>
          <w:rFonts w:asciiTheme="majorHAnsi" w:hAnsiTheme="majorHAnsi" w:cstheme="majorHAnsi"/>
        </w:rPr>
        <w:t xml:space="preserve"> and Mumbai at or exceeding 65,000 people per square mile. Thus, </w:t>
      </w:r>
      <w:r w:rsidRPr="00C1143E">
        <w:rPr>
          <w:rStyle w:val="StyleUnderline"/>
          <w:rFonts w:asciiTheme="majorHAnsi" w:hAnsiTheme="majorHAnsi" w:cstheme="majorHAnsi"/>
          <w:highlight w:val="green"/>
        </w:rPr>
        <w:t xml:space="preserve">even low-yield bombs could cause </w:t>
      </w:r>
      <w:r w:rsidRPr="00C1143E">
        <w:rPr>
          <w:rStyle w:val="Emphasis"/>
          <w:rFonts w:asciiTheme="majorHAnsi" w:hAnsiTheme="majorHAnsi" w:cstheme="majorHAnsi"/>
          <w:highlight w:val="green"/>
        </w:rPr>
        <w:t>tremendous casualties</w:t>
      </w:r>
      <w:r w:rsidRPr="00C1143E">
        <w:rPr>
          <w:rFonts w:asciiTheme="majorHAnsi" w:hAnsiTheme="majorHAnsi" w:cstheme="majorHAnsi"/>
          <w:highlight w:val="green"/>
        </w:rPr>
        <w:t>.</w:t>
      </w:r>
      <w:r w:rsidRPr="00FE51A3">
        <w:rPr>
          <w:rFonts w:asciiTheme="majorHAnsi" w:hAnsiTheme="majorHAnsi" w:cstheme="majorHAnsi"/>
        </w:rPr>
        <w:t xml:space="preserve"> </w:t>
      </w:r>
    </w:p>
    <w:p w14:paraId="75B70A23"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A 2014 study estimates that the </w:t>
      </w:r>
      <w:r w:rsidRPr="00C1143E">
        <w:rPr>
          <w:rStyle w:val="Emphasis"/>
          <w:rFonts w:asciiTheme="majorHAnsi" w:hAnsiTheme="majorHAnsi" w:cstheme="majorHAnsi"/>
          <w:highlight w:val="green"/>
        </w:rPr>
        <w:t>immediate effects</w:t>
      </w:r>
      <w:r w:rsidRPr="00FE51A3">
        <w:rPr>
          <w:rFonts w:asciiTheme="majorHAnsi" w:hAnsiTheme="majorHAnsi" w:cstheme="majorHAnsi"/>
        </w:rPr>
        <w:t xml:space="preserve"> of the bombs—</w:t>
      </w:r>
      <w:r w:rsidRPr="00FE51A3">
        <w:rPr>
          <w:rStyle w:val="StyleUnderline"/>
          <w:rFonts w:asciiTheme="majorHAnsi" w:hAnsiTheme="majorHAnsi" w:cstheme="majorHAnsi"/>
        </w:rPr>
        <w:t>the fireball</w:t>
      </w:r>
      <w:r w:rsidRPr="00FE51A3">
        <w:rPr>
          <w:rFonts w:asciiTheme="majorHAnsi" w:hAnsiTheme="majorHAnsi" w:cstheme="majorHAnsi"/>
        </w:rPr>
        <w:t xml:space="preserve">, </w:t>
      </w:r>
      <w:r w:rsidRPr="00FE51A3">
        <w:rPr>
          <w:rStyle w:val="StyleUnderline"/>
          <w:rFonts w:asciiTheme="majorHAnsi" w:hAnsiTheme="majorHAnsi" w:cstheme="majorHAnsi"/>
        </w:rPr>
        <w:t>over-pressure wave</w:t>
      </w:r>
      <w:r w:rsidRPr="00FE51A3">
        <w:rPr>
          <w:rFonts w:asciiTheme="majorHAnsi" w:hAnsiTheme="majorHAnsi" w:cstheme="majorHAnsi"/>
        </w:rPr>
        <w:t xml:space="preserve">, </w:t>
      </w:r>
      <w:r w:rsidRPr="00FE51A3">
        <w:rPr>
          <w:rStyle w:val="StyleUnderline"/>
          <w:rFonts w:asciiTheme="majorHAnsi" w:hAnsiTheme="majorHAnsi" w:cstheme="majorHAnsi"/>
        </w:rPr>
        <w:t>radiation burns</w:t>
      </w:r>
      <w:r w:rsidRPr="00FE51A3">
        <w:rPr>
          <w:rFonts w:asciiTheme="majorHAnsi" w:hAnsiTheme="majorHAnsi" w:cstheme="majorHAnsi"/>
        </w:rPr>
        <w:t xml:space="preserve"> etc.—</w:t>
      </w:r>
      <w:r w:rsidRPr="00C1143E">
        <w:rPr>
          <w:rStyle w:val="StyleUnderline"/>
          <w:rFonts w:asciiTheme="majorHAnsi" w:hAnsiTheme="majorHAnsi" w:cstheme="majorHAnsi"/>
          <w:highlight w:val="green"/>
        </w:rPr>
        <w:t>would kill</w:t>
      </w:r>
      <w:r w:rsidRPr="00FE51A3">
        <w:rPr>
          <w:rStyle w:val="StyleUnderline"/>
          <w:rFonts w:asciiTheme="majorHAnsi" w:hAnsiTheme="majorHAnsi" w:cstheme="majorHAnsi"/>
        </w:rPr>
        <w:t xml:space="preserve"> </w:t>
      </w:r>
      <w:r w:rsidRPr="00C1143E">
        <w:rPr>
          <w:rStyle w:val="Emphasis"/>
          <w:rFonts w:asciiTheme="majorHAnsi" w:hAnsiTheme="majorHAnsi" w:cstheme="majorHAnsi"/>
          <w:highlight w:val="green"/>
        </w:rPr>
        <w:t>twenty million</w:t>
      </w:r>
      <w:r w:rsidRPr="00FE51A3">
        <w:rPr>
          <w:rStyle w:val="Emphasis"/>
          <w:rFonts w:asciiTheme="majorHAnsi" w:hAnsiTheme="majorHAnsi" w:cstheme="majorHAnsi"/>
        </w:rPr>
        <w:t xml:space="preserve"> people</w:t>
      </w:r>
      <w:r w:rsidRPr="00FE51A3">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100-kiloton warheads</w:t>
      </w:r>
      <w:r w:rsidRPr="00FE51A3">
        <w:rPr>
          <w:rFonts w:asciiTheme="majorHAnsi" w:hAnsiTheme="majorHAnsi" w:cstheme="majorHAnsi"/>
        </w:rPr>
        <w:t xml:space="preserve">, which have greater blast radius and overpressure waves that can shatter hardened structures, </w:t>
      </w:r>
      <w:r w:rsidRPr="00FE51A3">
        <w:rPr>
          <w:rStyle w:val="StyleUnderline"/>
          <w:rFonts w:asciiTheme="majorHAnsi" w:hAnsiTheme="majorHAnsi" w:cstheme="majorHAnsi"/>
        </w:rPr>
        <w:t xml:space="preserve">would multiply </w:t>
      </w:r>
      <w:r w:rsidRPr="00FE51A3">
        <w:rPr>
          <w:rStyle w:val="Emphasis"/>
          <w:rFonts w:asciiTheme="majorHAnsi" w:hAnsiTheme="majorHAnsi" w:cstheme="majorHAnsi"/>
        </w:rPr>
        <w:t>death tolls four-fold</w:t>
      </w:r>
      <w:r w:rsidRPr="00FE51A3">
        <w:rPr>
          <w:rFonts w:asciiTheme="majorHAnsi" w:hAnsiTheme="majorHAnsi" w:cstheme="majorHAnsi"/>
        </w:rPr>
        <w:t xml:space="preserve">. </w:t>
      </w:r>
    </w:p>
    <w:p w14:paraId="0A0CE5A4"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Moreover, these projected body counts omit </w:t>
      </w:r>
      <w:r w:rsidRPr="00FE51A3">
        <w:rPr>
          <w:rStyle w:val="StyleUnderline"/>
          <w:rFonts w:asciiTheme="majorHAnsi" w:hAnsiTheme="majorHAnsi" w:cstheme="majorHAnsi"/>
        </w:rPr>
        <w:t xml:space="preserve">the </w:t>
      </w:r>
      <w:r w:rsidRPr="00C1143E">
        <w:rPr>
          <w:rStyle w:val="Emphasis"/>
          <w:rFonts w:asciiTheme="majorHAnsi" w:hAnsiTheme="majorHAnsi" w:cstheme="majorHAnsi"/>
          <w:highlight w:val="green"/>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rPr>
        <w:t xml:space="preserve">. Many </w:t>
      </w:r>
      <w:r w:rsidRPr="00FE51A3">
        <w:rPr>
          <w:rStyle w:val="StyleUnderline"/>
          <w:rFonts w:asciiTheme="majorHAnsi" w:hAnsiTheme="majorHAnsi" w:cstheme="majorHAnsi"/>
        </w:rPr>
        <w:t>survivors</w:t>
      </w:r>
      <w:r w:rsidRPr="00FE51A3">
        <w:rPr>
          <w:rFonts w:asciiTheme="majorHAnsi" w:hAnsiTheme="majorHAnsi" w:cstheme="majorHAnsi"/>
        </w:rPr>
        <w:t xml:space="preserve"> of the initial explosion </w:t>
      </w:r>
      <w:r w:rsidRPr="00FE51A3">
        <w:rPr>
          <w:rStyle w:val="StyleUnderline"/>
          <w:rFonts w:asciiTheme="majorHAnsi" w:hAnsiTheme="majorHAnsi" w:cstheme="majorHAnsi"/>
        </w:rPr>
        <w:t xml:space="preserve">would </w:t>
      </w:r>
      <w:r w:rsidRPr="00C1143E">
        <w:rPr>
          <w:rStyle w:val="StyleUnderline"/>
          <w:rFonts w:asciiTheme="majorHAnsi" w:hAnsiTheme="majorHAnsi" w:cstheme="majorHAnsi"/>
          <w:highlight w:val="green"/>
        </w:rPr>
        <w:t xml:space="preserve">suffer </w:t>
      </w:r>
      <w:r w:rsidRPr="00C1143E">
        <w:rPr>
          <w:rStyle w:val="Emphasis"/>
          <w:rFonts w:asciiTheme="majorHAnsi" w:hAnsiTheme="majorHAnsi" w:cstheme="majorHAnsi"/>
          <w:highlight w:val="green"/>
        </w:rPr>
        <w:t>slow</w:t>
      </w:r>
      <w:r w:rsidRPr="00C1143E">
        <w:rPr>
          <w:rFonts w:asciiTheme="majorHAnsi" w:hAnsiTheme="majorHAnsi" w:cstheme="majorHAnsi"/>
          <w:highlight w:val="green"/>
        </w:rPr>
        <w:t>,</w:t>
      </w:r>
      <w:r w:rsidRPr="00FE51A3">
        <w:rPr>
          <w:rFonts w:asciiTheme="majorHAnsi" w:hAnsiTheme="majorHAnsi" w:cstheme="majorHAnsi"/>
        </w:rPr>
        <w:t xml:space="preserve"> </w:t>
      </w:r>
      <w:r w:rsidRPr="00FE51A3">
        <w:rPr>
          <w:rStyle w:val="Emphasis"/>
          <w:rFonts w:asciiTheme="majorHAnsi" w:hAnsiTheme="majorHAnsi" w:cstheme="majorHAnsi"/>
        </w:rPr>
        <w:t xml:space="preserve">lingering </w:t>
      </w:r>
      <w:r w:rsidRPr="00C1143E">
        <w:rPr>
          <w:rStyle w:val="Emphasis"/>
          <w:rFonts w:asciiTheme="majorHAnsi" w:hAnsiTheme="majorHAnsi" w:cstheme="majorHAnsi"/>
          <w:highlight w:val="green"/>
        </w:rPr>
        <w:t>deaths</w:t>
      </w:r>
      <w:r w:rsidRPr="00FE51A3">
        <w:rPr>
          <w:rStyle w:val="StyleUnderline"/>
          <w:rFonts w:asciiTheme="majorHAnsi" w:hAnsiTheme="majorHAnsi" w:cstheme="majorHAnsi"/>
        </w:rPr>
        <w:t xml:space="preserve"> due to </w:t>
      </w:r>
      <w:r w:rsidRPr="00C1143E">
        <w:rPr>
          <w:rStyle w:val="Emphasis"/>
          <w:rFonts w:asciiTheme="majorHAnsi" w:hAnsiTheme="majorHAnsi" w:cstheme="majorHAnsi"/>
          <w:highlight w:val="green"/>
        </w:rPr>
        <w:t>radiation</w:t>
      </w:r>
      <w:r w:rsidRPr="00FE51A3">
        <w:rPr>
          <w:rStyle w:val="Emphasis"/>
          <w:rFonts w:asciiTheme="majorHAnsi" w:hAnsiTheme="majorHAnsi" w:cstheme="majorHAnsi"/>
        </w:rPr>
        <w:t xml:space="preserve"> exposure</w:t>
      </w:r>
      <w:r w:rsidRPr="00FE51A3">
        <w:rPr>
          <w:rFonts w:asciiTheme="majorHAnsi" w:hAnsiTheme="majorHAnsi" w:cstheme="majorHAnsi"/>
        </w:rPr>
        <w:t xml:space="preserve">. The </w:t>
      </w:r>
      <w:r w:rsidRPr="00C1143E">
        <w:rPr>
          <w:rStyle w:val="Emphasis"/>
          <w:rFonts w:asciiTheme="majorHAnsi" w:hAnsiTheme="majorHAnsi" w:cstheme="majorHAnsi"/>
          <w:highlight w:val="green"/>
        </w:rPr>
        <w:t>collapse of healthcare</w:t>
      </w:r>
      <w:r w:rsidRPr="00FE51A3">
        <w:rPr>
          <w:rFonts w:asciiTheme="majorHAnsi" w:hAnsiTheme="majorHAnsi" w:cstheme="majorHAnsi"/>
        </w:rPr>
        <w:t xml:space="preserve">, </w:t>
      </w:r>
      <w:r w:rsidRPr="00FE51A3">
        <w:rPr>
          <w:rStyle w:val="StyleUnderline"/>
          <w:rFonts w:asciiTheme="majorHAnsi" w:hAnsiTheme="majorHAnsi" w:cstheme="majorHAnsi"/>
        </w:rPr>
        <w:t>transport</w:t>
      </w:r>
      <w:r w:rsidRPr="00FE51A3">
        <w:rPr>
          <w:rFonts w:asciiTheme="majorHAnsi" w:hAnsiTheme="majorHAnsi" w:cstheme="majorHAnsi"/>
        </w:rPr>
        <w:t xml:space="preserve">, </w:t>
      </w:r>
      <w:r w:rsidRPr="00FE51A3">
        <w:rPr>
          <w:rStyle w:val="StyleUnderline"/>
          <w:rFonts w:asciiTheme="majorHAnsi" w:hAnsiTheme="majorHAnsi" w:cstheme="majorHAnsi"/>
        </w:rPr>
        <w:t>sanitation</w:t>
      </w:r>
      <w:r w:rsidRPr="00FE51A3">
        <w:rPr>
          <w:rFonts w:asciiTheme="majorHAnsi" w:hAnsiTheme="majorHAnsi" w:cstheme="majorHAnsi"/>
        </w:rPr>
        <w:t xml:space="preserve">, </w:t>
      </w:r>
      <w:proofErr w:type="gramStart"/>
      <w:r w:rsidRPr="00FE51A3">
        <w:rPr>
          <w:rStyle w:val="StyleUnderline"/>
          <w:rFonts w:asciiTheme="majorHAnsi" w:hAnsiTheme="majorHAnsi" w:cstheme="majorHAnsi"/>
        </w:rPr>
        <w:t>water</w:t>
      </w:r>
      <w:proofErr w:type="gramEnd"/>
      <w:r w:rsidRPr="00FE51A3">
        <w:rPr>
          <w:rFonts w:asciiTheme="majorHAnsi" w:hAnsiTheme="majorHAnsi" w:cstheme="majorHAnsi"/>
        </w:rPr>
        <w:t xml:space="preserve"> </w:t>
      </w:r>
      <w:r w:rsidRPr="00C1143E">
        <w:rPr>
          <w:rStyle w:val="Emphasis"/>
          <w:rFonts w:asciiTheme="majorHAnsi" w:hAnsiTheme="majorHAnsi" w:cstheme="majorHAnsi"/>
          <w:highlight w:val="green"/>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economic </w:t>
      </w:r>
      <w:r w:rsidRPr="00C1143E">
        <w:rPr>
          <w:rStyle w:val="Emphasis"/>
          <w:rFonts w:asciiTheme="majorHAnsi" w:hAnsiTheme="majorHAnsi" w:cstheme="majorHAnsi"/>
          <w:highlight w:val="green"/>
        </w:rPr>
        <w:t>infrastructure</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also </w:t>
      </w:r>
      <w:r w:rsidRPr="00FE51A3">
        <w:rPr>
          <w:rStyle w:val="StyleUnderline"/>
          <w:rFonts w:asciiTheme="majorHAnsi" w:hAnsiTheme="majorHAnsi" w:cstheme="majorHAnsi"/>
        </w:rPr>
        <w:t>claim</w:t>
      </w:r>
      <w:r w:rsidRPr="00FE51A3">
        <w:rPr>
          <w:rFonts w:asciiTheme="majorHAnsi" w:hAnsiTheme="majorHAnsi" w:cstheme="majorHAnsi"/>
        </w:rPr>
        <w:t xml:space="preserve"> </w:t>
      </w:r>
      <w:r w:rsidRPr="00FE51A3">
        <w:rPr>
          <w:rStyle w:val="StyleUnderline"/>
          <w:rFonts w:asciiTheme="majorHAnsi" w:hAnsiTheme="majorHAnsi" w:cstheme="majorHAnsi"/>
        </w:rPr>
        <w:t>many more</w:t>
      </w:r>
      <w:r w:rsidRPr="00FE51A3">
        <w:rPr>
          <w:rFonts w:asciiTheme="majorHAnsi" w:hAnsiTheme="majorHAnsi" w:cstheme="majorHAnsi"/>
        </w:rPr>
        <w:t xml:space="preserve"> lives. </w:t>
      </w:r>
      <w:r w:rsidRPr="00C1143E">
        <w:rPr>
          <w:rStyle w:val="StyleUnderline"/>
          <w:rFonts w:asciiTheme="majorHAnsi" w:hAnsiTheme="majorHAnsi" w:cstheme="majorHAnsi"/>
          <w:highlight w:val="green"/>
        </w:rPr>
        <w:t>A nuclear blast could</w:t>
      </w:r>
      <w:r w:rsidRPr="00FE51A3">
        <w:rPr>
          <w:rFonts w:asciiTheme="majorHAnsi" w:hAnsiTheme="majorHAnsi" w:cstheme="majorHAnsi"/>
        </w:rPr>
        <w:t xml:space="preserve"> also </w:t>
      </w:r>
      <w:r w:rsidRPr="00C1143E">
        <w:rPr>
          <w:rStyle w:val="StyleUnderline"/>
          <w:rFonts w:asciiTheme="majorHAnsi" w:hAnsiTheme="majorHAnsi" w:cstheme="majorHAnsi"/>
          <w:highlight w:val="green"/>
        </w:rPr>
        <w:t>trigger</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deadly firestorm</w:t>
      </w:r>
      <w:r w:rsidRPr="00FE51A3">
        <w:rPr>
          <w:rFonts w:asciiTheme="majorHAnsi" w:hAnsiTheme="majorHAnsi" w:cstheme="majorHAnsi"/>
        </w:rPr>
        <w:t xml:space="preserve">. For instance, a firestorm caused by the U.S. napalm bombing of Tokyo in March 1945 killed more people than the Fat Man bomb killed in Nagasaki. </w:t>
      </w:r>
    </w:p>
    <w:p w14:paraId="2BD2810C" w14:textId="77777777" w:rsidR="00675189" w:rsidRPr="00FE51A3" w:rsidRDefault="00675189" w:rsidP="00675189">
      <w:pPr>
        <w:rPr>
          <w:rStyle w:val="Emphasis"/>
          <w:rFonts w:asciiTheme="majorHAnsi" w:hAnsiTheme="majorHAnsi" w:cstheme="majorHAnsi"/>
        </w:rPr>
      </w:pPr>
      <w:r w:rsidRPr="00FE51A3">
        <w:rPr>
          <w:rStyle w:val="Emphasis"/>
          <w:rFonts w:asciiTheme="majorHAnsi" w:hAnsiTheme="majorHAnsi" w:cstheme="majorHAnsi"/>
        </w:rPr>
        <w:t xml:space="preserve">Refugee Outflows </w:t>
      </w:r>
    </w:p>
    <w:p w14:paraId="45AD733D"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rPr>
        <w:t xml:space="preserve"> </w:t>
      </w:r>
      <w:r w:rsidRPr="00FE51A3">
        <w:rPr>
          <w:rStyle w:val="StyleUnderline"/>
          <w:rFonts w:asciiTheme="majorHAnsi" w:hAnsiTheme="majorHAnsi" w:cstheme="majorHAnsi"/>
        </w:rPr>
        <w:t>caused</w:t>
      </w:r>
      <w:r w:rsidRPr="00FE51A3">
        <w:rPr>
          <w:rFonts w:asciiTheme="majorHAnsi" w:hAnsiTheme="majorHAnsi" w:cstheme="majorHAnsi"/>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rPr>
        <w:t xml:space="preserve"> </w:t>
      </w:r>
      <w:r w:rsidRPr="00FE51A3">
        <w:rPr>
          <w:rStyle w:val="StyleUnderline"/>
          <w:rFonts w:asciiTheme="majorHAnsi" w:hAnsiTheme="majorHAnsi" w:cstheme="majorHAnsi"/>
        </w:rPr>
        <w:t>backlashes</w:t>
      </w:r>
      <w:r w:rsidRPr="00FE51A3">
        <w:rPr>
          <w:rFonts w:asciiTheme="majorHAnsi" w:hAnsiTheme="majorHAnsi" w:cstheme="majorHAnsi"/>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government</w:t>
      </w:r>
      <w:r w:rsidRPr="00FE51A3">
        <w:rPr>
          <w:rFonts w:asciiTheme="majorHAnsi" w:hAnsiTheme="majorHAnsi" w:cstheme="majorHAnsi"/>
        </w:rPr>
        <w:t xml:space="preserve">. </w:t>
      </w:r>
    </w:p>
    <w:p w14:paraId="2A2AC8BF"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Now </w:t>
      </w:r>
      <w:r w:rsidRPr="00FE51A3">
        <w:rPr>
          <w:rStyle w:val="StyleUnderline"/>
          <w:rFonts w:asciiTheme="majorHAnsi" w:hAnsiTheme="majorHAnsi" w:cstheme="majorHAnsi"/>
        </w:rPr>
        <w:t>consider</w:t>
      </w:r>
      <w:r w:rsidRPr="00FE51A3">
        <w:rPr>
          <w:rFonts w:asciiTheme="majorHAnsi" w:hAnsiTheme="majorHAnsi" w:cstheme="majorHAnsi"/>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rPr>
        <w:t xml:space="preserve"> likely </w:t>
      </w:r>
      <w:r w:rsidRPr="00FE51A3">
        <w:rPr>
          <w:rStyle w:val="StyleUnderline"/>
          <w:rFonts w:asciiTheme="majorHAnsi" w:hAnsiTheme="majorHAnsi" w:cstheme="majorHAnsi"/>
        </w:rPr>
        <w:t>cause</w:t>
      </w:r>
      <w:r w:rsidRPr="00FE51A3">
        <w:rPr>
          <w:rFonts w:asciiTheme="majorHAnsi" w:hAnsiTheme="majorHAnsi" w:cstheme="majorHAnsi"/>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14:paraId="46641C35"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FE51A3">
        <w:rPr>
          <w:rStyle w:val="Emphasis"/>
          <w:rFonts w:asciiTheme="majorHAnsi" w:hAnsiTheme="majorHAnsi" w:cstheme="majorHAnsi"/>
        </w:rPr>
        <w:t>states would struggle</w:t>
      </w:r>
      <w:r w:rsidRPr="00FE51A3">
        <w:rPr>
          <w:rStyle w:val="StyleUnderline"/>
          <w:rFonts w:asciiTheme="majorHAnsi" w:hAnsiTheme="majorHAnsi" w:cstheme="majorHAnsi"/>
        </w:rPr>
        <w:t xml:space="preserve"> to supports tens of millions of</w:t>
      </w:r>
      <w:r w:rsidRPr="00FE51A3">
        <w:rPr>
          <w:rFonts w:asciiTheme="majorHAnsi" w:hAnsiTheme="majorHAnsi" w:cstheme="majorHAnsi"/>
        </w:rPr>
        <w:t xml:space="preserve"> </w:t>
      </w:r>
      <w:r w:rsidRPr="00FE51A3">
        <w:rPr>
          <w:rStyle w:val="StyleUnderline"/>
          <w:rFonts w:asciiTheme="majorHAnsi" w:hAnsiTheme="majorHAnsi" w:cstheme="majorHAnsi"/>
        </w:rPr>
        <w:t>refugees</w:t>
      </w:r>
      <w:r w:rsidRPr="00FE51A3">
        <w:rPr>
          <w:rFonts w:asciiTheme="majorHAnsi" w:hAnsiTheme="majorHAnsi" w:cstheme="majorHAnsi"/>
        </w:rPr>
        <w:t xml:space="preserve">. China also borders India and Pakistan—but historically Beijing has not welcomed refugees. </w:t>
      </w:r>
    </w:p>
    <w:p w14:paraId="099AE869"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Some citizens may undertake risky voyages at sea on overloaded boats, setting their sights on </w:t>
      </w:r>
      <w:proofErr w:type="gramStart"/>
      <w:r w:rsidRPr="00FE51A3">
        <w:rPr>
          <w:rFonts w:asciiTheme="majorHAnsi" w:hAnsiTheme="majorHAnsi" w:cstheme="majorHAnsi"/>
        </w:rPr>
        <w:t>South East</w:t>
      </w:r>
      <w:proofErr w:type="gramEnd"/>
      <w:r w:rsidRPr="00FE51A3">
        <w:rPr>
          <w:rFonts w:asciiTheme="majorHAnsi" w:hAnsiTheme="majorHAnsi" w:cstheme="majorHAnsi"/>
        </w:rPr>
        <w:t xml:space="preserve"> Asia and the Arabian Peninsula. Thousands would surely drown. Many regional governments would turn them back, as they have refugees of conflicts in Vietnam, </w:t>
      </w:r>
      <w:proofErr w:type="gramStart"/>
      <w:r w:rsidRPr="00FE51A3">
        <w:rPr>
          <w:rFonts w:asciiTheme="majorHAnsi" w:hAnsiTheme="majorHAnsi" w:cstheme="majorHAnsi"/>
        </w:rPr>
        <w:t>Cambodia</w:t>
      </w:r>
      <w:proofErr w:type="gramEnd"/>
      <w:r w:rsidRPr="00FE51A3">
        <w:rPr>
          <w:rFonts w:asciiTheme="majorHAnsi" w:hAnsiTheme="majorHAnsi" w:cstheme="majorHAnsi"/>
        </w:rPr>
        <w:t xml:space="preserve"> and Myanmar in the past. </w:t>
      </w:r>
    </w:p>
    <w:p w14:paraId="16D2BEBE" w14:textId="77777777" w:rsidR="00675189" w:rsidRPr="00FE51A3" w:rsidRDefault="00675189" w:rsidP="00675189">
      <w:pPr>
        <w:rPr>
          <w:rFonts w:asciiTheme="majorHAnsi" w:hAnsiTheme="majorHAnsi" w:cstheme="majorHAnsi"/>
        </w:rPr>
      </w:pPr>
      <w:r w:rsidRPr="00FE51A3">
        <w:rPr>
          <w:rStyle w:val="Emphasis"/>
          <w:rFonts w:asciiTheme="majorHAnsi" w:hAnsiTheme="majorHAnsi" w:cstheme="majorHAnsi"/>
        </w:rPr>
        <w:t>Fallout</w:t>
      </w:r>
      <w:r w:rsidRPr="00FE51A3">
        <w:rPr>
          <w:rFonts w:asciiTheme="majorHAnsi" w:hAnsiTheme="majorHAnsi" w:cstheme="majorHAnsi"/>
        </w:rPr>
        <w:t xml:space="preserve"> </w:t>
      </w:r>
    </w:p>
    <w:p w14:paraId="2DEC3426" w14:textId="77777777"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Radioactive fallout would</w:t>
      </w:r>
      <w:r w:rsidRPr="00FE51A3">
        <w:rPr>
          <w:rFonts w:asciiTheme="majorHAnsi" w:hAnsiTheme="majorHAnsi" w:cstheme="majorHAnsi"/>
        </w:rPr>
        <w:t xml:space="preserve"> also </w:t>
      </w:r>
      <w:r w:rsidRPr="00FE51A3">
        <w:rPr>
          <w:rStyle w:val="StyleUnderline"/>
          <w:rFonts w:asciiTheme="majorHAnsi" w:hAnsiTheme="majorHAnsi" w:cstheme="majorHAnsi"/>
        </w:rPr>
        <w:t xml:space="preserve">be </w:t>
      </w:r>
      <w:r w:rsidRPr="00FE51A3">
        <w:rPr>
          <w:rStyle w:val="Emphasis"/>
          <w:rFonts w:asciiTheme="majorHAnsi" w:hAnsiTheme="majorHAnsi" w:cstheme="majorHAnsi"/>
        </w:rPr>
        <w:t>disseminated across the globe</w:t>
      </w:r>
      <w:r w:rsidRPr="00FE51A3">
        <w:rPr>
          <w:rFonts w:asciiTheme="majorHAnsi" w:hAnsiTheme="majorHAnsi" w:cstheme="majorHAnsi"/>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rPr>
        <w:t xml:space="preserve"> the </w:t>
      </w:r>
      <w:r w:rsidRPr="00FE51A3">
        <w:rPr>
          <w:rStyle w:val="StyleUnderline"/>
          <w:rFonts w:asciiTheme="majorHAnsi" w:hAnsiTheme="majorHAnsi" w:cstheme="majorHAnsi"/>
        </w:rPr>
        <w:t>Chernobyl</w:t>
      </w:r>
      <w:r w:rsidRPr="00FE51A3">
        <w:rPr>
          <w:rFonts w:asciiTheme="majorHAnsi" w:hAnsiTheme="majorHAnsi" w:cstheme="majorHAnsi"/>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rPr>
        <w:t xml:space="preserve">s its </w:t>
      </w:r>
      <w:r w:rsidRPr="00FE51A3">
        <w:rPr>
          <w:rStyle w:val="StyleUnderline"/>
          <w:rFonts w:asciiTheme="majorHAnsi" w:hAnsiTheme="majorHAnsi" w:cstheme="majorHAnsi"/>
        </w:rPr>
        <w:t>way</w:t>
      </w:r>
      <w:r w:rsidRPr="00FE51A3">
        <w:rPr>
          <w:rFonts w:asciiTheme="majorHAnsi" w:hAnsiTheme="majorHAnsi" w:cstheme="majorHAnsi"/>
        </w:rPr>
        <w:t xml:space="preserve"> westward </w:t>
      </w:r>
      <w:r w:rsidRPr="00FE51A3">
        <w:rPr>
          <w:rStyle w:val="StyleUnderline"/>
          <w:rFonts w:asciiTheme="majorHAnsi" w:hAnsiTheme="majorHAnsi" w:cstheme="majorHAnsi"/>
        </w:rPr>
        <w:t>from</w:t>
      </w:r>
      <w:r w:rsidRPr="00FE51A3">
        <w:rPr>
          <w:rFonts w:asciiTheme="majorHAnsi" w:hAnsiTheme="majorHAnsi" w:cstheme="majorHAnsi"/>
        </w:rPr>
        <w:t xml:space="preserve"> </w:t>
      </w:r>
      <w:r w:rsidRPr="00FE51A3">
        <w:rPr>
          <w:rStyle w:val="StyleUnderline"/>
          <w:rFonts w:asciiTheme="majorHAnsi" w:hAnsiTheme="majorHAnsi" w:cstheme="majorHAnsi"/>
        </w:rPr>
        <w:t>Ukraine</w:t>
      </w:r>
      <w:r w:rsidRPr="00FE51A3">
        <w:rPr>
          <w:rFonts w:asciiTheme="majorHAnsi" w:hAnsiTheme="majorHAnsi" w:cstheme="majorHAnsi"/>
        </w:rPr>
        <w:t xml:space="preserve"> </w:t>
      </w:r>
      <w:r w:rsidRPr="00FE51A3">
        <w:rPr>
          <w:rStyle w:val="StyleUnderline"/>
          <w:rFonts w:asciiTheme="majorHAnsi" w:hAnsiTheme="majorHAnsi" w:cstheme="majorHAnsi"/>
        </w:rPr>
        <w:t>into</w:t>
      </w:r>
      <w:r w:rsidRPr="00FE51A3">
        <w:rPr>
          <w:rFonts w:asciiTheme="majorHAnsi" w:hAnsiTheme="majorHAnsi" w:cstheme="majorHAnsi"/>
        </w:rPr>
        <w:t xml:space="preserve">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Europe</w:t>
      </w:r>
      <w:r w:rsidRPr="00FE51A3">
        <w:rPr>
          <w:rFonts w:asciiTheme="majorHAnsi" w:hAnsiTheme="majorHAnsi" w:cstheme="majorHAnsi"/>
        </w:rPr>
        <w:t xml:space="preserve">, exposing 650,000 persons and contaminating 77,000 square miles. The </w:t>
      </w:r>
      <w:r w:rsidRPr="00FE51A3">
        <w:rPr>
          <w:rStyle w:val="StyleUnderline"/>
          <w:rFonts w:asciiTheme="majorHAnsi" w:hAnsiTheme="majorHAnsi" w:cstheme="majorHAnsi"/>
        </w:rPr>
        <w:t>long-term health effects</w:t>
      </w:r>
      <w:r w:rsidRPr="00FE51A3">
        <w:rPr>
          <w:rFonts w:asciiTheme="majorHAnsi" w:hAnsiTheme="majorHAnsi" w:cstheme="majorHAnsi"/>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rPr>
        <w:t xml:space="preserve"> </w:t>
      </w:r>
      <w:r w:rsidRPr="00FE51A3">
        <w:rPr>
          <w:rStyle w:val="StyleUnderline"/>
          <w:rFonts w:asciiTheme="majorHAnsi" w:hAnsiTheme="majorHAnsi" w:cstheme="majorHAnsi"/>
        </w:rPr>
        <w:t>be</w:t>
      </w:r>
      <w:r w:rsidRPr="00FE51A3">
        <w:rPr>
          <w:rFonts w:asciiTheme="majorHAnsi" w:hAnsiTheme="majorHAnsi" w:cstheme="majorHAnsi"/>
        </w:rPr>
        <w:t xml:space="preserve"> especially </w:t>
      </w:r>
      <w:r w:rsidRPr="00FE51A3">
        <w:rPr>
          <w:rStyle w:val="Emphasis"/>
          <w:rFonts w:asciiTheme="majorHAnsi" w:hAnsiTheme="majorHAnsi" w:cstheme="majorHAnsi"/>
        </w:rPr>
        <w:t>exposed</w:t>
      </w:r>
      <w:r w:rsidRPr="00FE51A3">
        <w:rPr>
          <w:rFonts w:asciiTheme="majorHAnsi" w:hAnsiTheme="majorHAnsi" w:cstheme="majorHAnsi"/>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rPr>
        <w:t xml:space="preserve"> such a </w:t>
      </w:r>
      <w:r w:rsidRPr="00FE51A3">
        <w:rPr>
          <w:rStyle w:val="StyleUnderline"/>
          <w:rFonts w:asciiTheme="majorHAnsi" w:hAnsiTheme="majorHAnsi" w:cstheme="majorHAnsi"/>
        </w:rPr>
        <w:t>crisis</w:t>
      </w:r>
      <w:r w:rsidRPr="00FE51A3">
        <w:rPr>
          <w:rFonts w:asciiTheme="majorHAnsi" w:hAnsiTheme="majorHAnsi" w:cstheme="majorHAnsi"/>
        </w:rPr>
        <w:t xml:space="preserve">. </w:t>
      </w:r>
    </w:p>
    <w:p w14:paraId="59996753" w14:textId="77777777" w:rsidR="00675189" w:rsidRPr="00FE51A3" w:rsidRDefault="00675189" w:rsidP="00675189">
      <w:pPr>
        <w:rPr>
          <w:rStyle w:val="Emphasis"/>
          <w:rFonts w:asciiTheme="majorHAnsi" w:hAnsiTheme="majorHAnsi" w:cstheme="majorHAnsi"/>
        </w:rPr>
      </w:pPr>
      <w:r w:rsidRPr="00C1143E">
        <w:rPr>
          <w:rStyle w:val="Emphasis"/>
          <w:rFonts w:asciiTheme="majorHAnsi" w:hAnsiTheme="majorHAnsi" w:cstheme="majorHAnsi"/>
          <w:highlight w:val="green"/>
        </w:rPr>
        <w:t>Nuclear Winter</w:t>
      </w:r>
      <w:r w:rsidRPr="00FE51A3">
        <w:rPr>
          <w:rStyle w:val="Emphasis"/>
          <w:rFonts w:asciiTheme="majorHAnsi" w:hAnsiTheme="majorHAnsi" w:cstheme="majorHAnsi"/>
        </w:rPr>
        <w:t xml:space="preserve"> </w:t>
      </w:r>
    </w:p>
    <w:p w14:paraId="6D1DCCF7"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Studies in 2008 and 2014 found that of one hundred bombs that were fifteen-kilotons were used,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would blast </w:t>
      </w:r>
      <w:r w:rsidRPr="00C1143E">
        <w:rPr>
          <w:rStyle w:val="Emphasis"/>
          <w:rFonts w:asciiTheme="majorHAnsi" w:hAnsiTheme="majorHAnsi" w:cstheme="majorHAnsi"/>
          <w:highlight w:val="green"/>
        </w:rPr>
        <w:t>five million tons of</w:t>
      </w:r>
      <w:r w:rsidRPr="00FE51A3">
        <w:rPr>
          <w:rStyle w:val="StyleUnderline"/>
          <w:rFonts w:asciiTheme="majorHAnsi" w:hAnsiTheme="majorHAnsi" w:cstheme="majorHAnsi"/>
        </w:rPr>
        <w:t xml:space="preserve"> fine</w:t>
      </w:r>
      <w:r w:rsidRPr="00FE51A3">
        <w:rPr>
          <w:rFonts w:asciiTheme="majorHAnsi" w:hAnsiTheme="majorHAnsi" w:cstheme="majorHAnsi"/>
        </w:rPr>
        <w:t xml:space="preserve">, </w:t>
      </w:r>
      <w:r w:rsidRPr="00C1143E">
        <w:rPr>
          <w:rStyle w:val="Emphasis"/>
          <w:rFonts w:asciiTheme="majorHAnsi" w:hAnsiTheme="majorHAnsi" w:cstheme="majorHAnsi"/>
          <w:highlight w:val="green"/>
        </w:rPr>
        <w:t>sooty</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particles</w:t>
      </w:r>
      <w:r w:rsidRPr="00FE51A3">
        <w:rPr>
          <w:rStyle w:val="StyleUnderline"/>
          <w:rFonts w:asciiTheme="majorHAnsi" w:hAnsiTheme="majorHAnsi" w:cstheme="majorHAnsi"/>
        </w:rPr>
        <w:t xml:space="preserve"> into the stratosphere</w:t>
      </w:r>
      <w:r w:rsidRPr="00FE51A3">
        <w:rPr>
          <w:rFonts w:asciiTheme="majorHAnsi" w:hAnsiTheme="majorHAnsi" w:cstheme="majorHAnsi"/>
        </w:rPr>
        <w:t xml:space="preserve">, </w:t>
      </w:r>
      <w:r w:rsidRPr="00FE51A3">
        <w:rPr>
          <w:rStyle w:val="StyleUnderline"/>
          <w:rFonts w:asciiTheme="majorHAnsi" w:hAnsiTheme="majorHAnsi" w:cstheme="majorHAnsi"/>
        </w:rPr>
        <w:t>where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 xml:space="preserve">spread </w:t>
      </w:r>
      <w:r w:rsidRPr="00C1143E">
        <w:rPr>
          <w:rStyle w:val="Emphasis"/>
          <w:rFonts w:asciiTheme="majorHAnsi" w:hAnsiTheme="majorHAnsi" w:cstheme="majorHAnsi"/>
          <w:highlight w:val="green"/>
        </w:rPr>
        <w:t>across the globe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warping</w:t>
      </w:r>
      <w:r w:rsidRPr="00FE51A3">
        <w:rPr>
          <w:rStyle w:val="StyleUnderline"/>
          <w:rFonts w:asciiTheme="majorHAnsi" w:hAnsiTheme="majorHAnsi" w:cstheme="majorHAnsi"/>
        </w:rPr>
        <w:t xml:space="preserve"> global </w:t>
      </w:r>
      <w:r w:rsidRPr="00C1143E">
        <w:rPr>
          <w:rStyle w:val="Emphasis"/>
          <w:rFonts w:asciiTheme="majorHAnsi" w:hAnsiTheme="majorHAnsi" w:cstheme="majorHAnsi"/>
          <w:highlight w:val="green"/>
        </w:rPr>
        <w:t>weather patterns</w:t>
      </w:r>
      <w:r w:rsidRPr="00FE51A3">
        <w:rPr>
          <w:rFonts w:asciiTheme="majorHAnsi" w:hAnsiTheme="majorHAnsi" w:cstheme="majorHAnsi"/>
        </w:rPr>
        <w:t xml:space="preserve"> for the next twenty-five years. </w:t>
      </w:r>
    </w:p>
    <w:p w14:paraId="2B4D1C90" w14:textId="77777777"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 xml:space="preserve">The particles would </w:t>
      </w:r>
      <w:r w:rsidRPr="00FE51A3">
        <w:rPr>
          <w:rStyle w:val="Emphasis"/>
          <w:rFonts w:asciiTheme="majorHAnsi" w:hAnsiTheme="majorHAnsi" w:cstheme="majorHAnsi"/>
        </w:rPr>
        <w:t>block out</w:t>
      </w:r>
      <w:r w:rsidRPr="00FE51A3">
        <w:rPr>
          <w:rStyle w:val="StyleUnderline"/>
          <w:rFonts w:asciiTheme="majorHAnsi" w:hAnsiTheme="majorHAnsi" w:cstheme="majorHAnsi"/>
        </w:rPr>
        <w:t xml:space="preserve"> light from the </w:t>
      </w:r>
      <w:r w:rsidRPr="00FE51A3">
        <w:rPr>
          <w:rStyle w:val="Emphasis"/>
          <w:rFonts w:asciiTheme="majorHAnsi" w:hAnsiTheme="majorHAnsi" w:cstheme="majorHAnsi"/>
        </w:rPr>
        <w:t>sun</w:t>
      </w:r>
      <w:r w:rsidRPr="00FE51A3">
        <w:rPr>
          <w:rFonts w:asciiTheme="majorHAnsi" w:hAnsiTheme="majorHAnsi" w:cstheme="majorHAnsi"/>
        </w:rPr>
        <w:t xml:space="preserve">, </w:t>
      </w:r>
      <w:r w:rsidRPr="00FE51A3">
        <w:rPr>
          <w:rStyle w:val="StyleUnderline"/>
          <w:rFonts w:asciiTheme="majorHAnsi" w:hAnsiTheme="majorHAnsi" w:cstheme="majorHAnsi"/>
        </w:rPr>
        <w:t>causing surface temperatures to decrease</w:t>
      </w:r>
      <w:r w:rsidRPr="00FE51A3">
        <w:rPr>
          <w:rFonts w:asciiTheme="majorHAnsi" w:hAnsiTheme="majorHAnsi" w:cstheme="majorHAnsi"/>
        </w:rPr>
        <w:t xml:space="preserve"> an average of 2.7 degrees Fahrenheit across the globe, or 4.5 degrees in North American and Europe. </w:t>
      </w:r>
      <w:r w:rsidRPr="00C1143E">
        <w:rPr>
          <w:rStyle w:val="Emphasis"/>
          <w:rFonts w:asciiTheme="majorHAnsi" w:hAnsiTheme="majorHAnsi" w:cstheme="majorHAnsi"/>
          <w:highlight w:val="green"/>
        </w:rPr>
        <w:t>Growing seasons</w:t>
      </w:r>
      <w:r w:rsidRPr="00FE51A3">
        <w:rPr>
          <w:rStyle w:val="StyleUnderline"/>
          <w:rFonts w:asciiTheme="majorHAnsi" w:hAnsiTheme="majorHAnsi" w:cstheme="majorHAnsi"/>
        </w:rPr>
        <w:t xml:space="preserve"> </w:t>
      </w:r>
      <w:r w:rsidRPr="00C1143E">
        <w:rPr>
          <w:rStyle w:val="StyleUnderline"/>
          <w:rFonts w:asciiTheme="majorHAnsi" w:hAnsiTheme="majorHAnsi" w:cstheme="majorHAnsi"/>
          <w:highlight w:val="green"/>
        </w:rPr>
        <w:t xml:space="preserve">would be </w:t>
      </w:r>
      <w:r w:rsidRPr="00C1143E">
        <w:rPr>
          <w:rStyle w:val="Emphasis"/>
          <w:rFonts w:asciiTheme="majorHAnsi" w:hAnsiTheme="majorHAnsi" w:cstheme="majorHAnsi"/>
          <w:highlight w:val="green"/>
        </w:rPr>
        <w:t>shortened</w:t>
      </w:r>
      <w:r w:rsidRPr="00FE51A3">
        <w:rPr>
          <w:rFonts w:asciiTheme="majorHAnsi" w:hAnsiTheme="majorHAnsi" w:cstheme="majorHAnsi"/>
        </w:rPr>
        <w:t xml:space="preserve"> by ten to forty days, and certain </w:t>
      </w:r>
      <w:r w:rsidRPr="00C1143E">
        <w:rPr>
          <w:rStyle w:val="Emphasis"/>
          <w:rFonts w:asciiTheme="majorHAnsi" w:hAnsiTheme="majorHAnsi" w:cstheme="majorHAnsi"/>
          <w:highlight w:val="green"/>
        </w:rPr>
        <w:t>crops</w:t>
      </w:r>
      <w:r w:rsidRPr="00FE51A3">
        <w:rPr>
          <w:rFonts w:asciiTheme="majorHAnsi" w:hAnsiTheme="majorHAnsi" w:cstheme="majorHAnsi"/>
        </w:rPr>
        <w:t xml:space="preserve"> such as Canadian wheat </w:t>
      </w:r>
      <w:r w:rsidRPr="00FE51A3">
        <w:rPr>
          <w:rStyle w:val="StyleUnderline"/>
          <w:rFonts w:asciiTheme="majorHAnsi" w:hAnsiTheme="majorHAnsi" w:cstheme="majorHAnsi"/>
        </w:rPr>
        <w:t>would</w:t>
      </w:r>
      <w:r w:rsidRPr="00FE51A3">
        <w:rPr>
          <w:rFonts w:asciiTheme="majorHAnsi" w:hAnsiTheme="majorHAnsi" w:cstheme="majorHAnsi"/>
        </w:rPr>
        <w:t xml:space="preserve"> simply </w:t>
      </w:r>
      <w:r w:rsidRPr="00C1143E">
        <w:rPr>
          <w:rStyle w:val="StyleUnderline"/>
          <w:rFonts w:asciiTheme="majorHAnsi" w:hAnsiTheme="majorHAnsi" w:cstheme="majorHAnsi"/>
          <w:highlight w:val="green"/>
        </w:rPr>
        <w:t xml:space="preserve">become </w:t>
      </w:r>
      <w:r w:rsidRPr="00C1143E">
        <w:rPr>
          <w:rStyle w:val="Emphasis"/>
          <w:rFonts w:asciiTheme="majorHAnsi" w:hAnsiTheme="majorHAnsi" w:cstheme="majorHAnsi"/>
          <w:highlight w:val="green"/>
        </w:rPr>
        <w:t>unviable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Global agricultural </w:t>
      </w:r>
      <w:r w:rsidRPr="00C1143E">
        <w:rPr>
          <w:rStyle w:val="Emphasis"/>
          <w:rFonts w:asciiTheme="majorHAnsi" w:hAnsiTheme="majorHAnsi" w:cstheme="majorHAnsi"/>
          <w:highlight w:val="green"/>
        </w:rPr>
        <w:t>yields</w:t>
      </w:r>
      <w:r w:rsidRPr="00FE51A3">
        <w:rPr>
          <w:rStyle w:val="StyleUnderline"/>
          <w:rFonts w:asciiTheme="majorHAnsi" w:hAnsiTheme="majorHAnsi" w:cstheme="majorHAnsi"/>
        </w:rPr>
        <w:t xml:space="preserve"> would </w:t>
      </w:r>
      <w:r w:rsidRPr="00C1143E">
        <w:rPr>
          <w:rStyle w:val="Emphasis"/>
          <w:rFonts w:asciiTheme="majorHAnsi" w:hAnsiTheme="majorHAnsi" w:cstheme="majorHAnsi"/>
          <w:highlight w:val="green"/>
        </w:rPr>
        <w:t>fall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rPr>
        <w:t xml:space="preserve">. </w:t>
      </w:r>
    </w:p>
    <w:p w14:paraId="484D8B77" w14:textId="77777777"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The particles</w:t>
      </w:r>
      <w:r w:rsidRPr="00FE51A3">
        <w:rPr>
          <w:rFonts w:asciiTheme="majorHAnsi" w:hAnsiTheme="majorHAnsi" w:cstheme="majorHAnsi"/>
        </w:rPr>
        <w:t xml:space="preserve"> may also </w:t>
      </w:r>
      <w:r w:rsidRPr="00FE51A3">
        <w:rPr>
          <w:rStyle w:val="Emphasis"/>
          <w:rFonts w:asciiTheme="majorHAnsi" w:hAnsiTheme="majorHAnsi" w:cstheme="majorHAnsi"/>
        </w:rPr>
        <w:t>deplete</w:t>
      </w:r>
      <w:r w:rsidRPr="00FE51A3">
        <w:rPr>
          <w:rFonts w:asciiTheme="majorHAnsi" w:hAnsiTheme="majorHAnsi" w:cstheme="majorHAnsi"/>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rPr>
        <w:t xml:space="preserve">, </w:t>
      </w:r>
      <w:r w:rsidRPr="00FE51A3">
        <w:rPr>
          <w:rStyle w:val="StyleUnderline"/>
          <w:rFonts w:asciiTheme="majorHAnsi" w:hAnsiTheme="majorHAnsi" w:cstheme="majorHAnsi"/>
        </w:rPr>
        <w:t>allowing</w:t>
      </w:r>
      <w:r w:rsidRPr="00FE51A3">
        <w:rPr>
          <w:rFonts w:asciiTheme="majorHAnsi" w:hAnsiTheme="majorHAnsi" w:cstheme="majorHAnsi"/>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rPr>
        <w:t xml:space="preserve"> rates of </w:t>
      </w:r>
      <w:proofErr w:type="gramStart"/>
      <w:r w:rsidRPr="00FE51A3">
        <w:rPr>
          <w:rStyle w:val="Emphasis"/>
          <w:rFonts w:asciiTheme="majorHAnsi" w:hAnsiTheme="majorHAnsi" w:cstheme="majorHAnsi"/>
        </w:rPr>
        <w:t>cancer</w:t>
      </w:r>
      <w:proofErr w:type="gramEnd"/>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killing</w:t>
      </w:r>
      <w:r w:rsidRPr="00FE51A3">
        <w:rPr>
          <w:rFonts w:asciiTheme="majorHAnsi" w:hAnsiTheme="majorHAnsi" w:cstheme="majorHAnsi"/>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rPr>
        <w:t xml:space="preserve"> </w:t>
      </w:r>
      <w:r w:rsidRPr="00FE51A3">
        <w:rPr>
          <w:rStyle w:val="StyleUnderline"/>
          <w:rFonts w:asciiTheme="majorHAnsi" w:hAnsiTheme="majorHAnsi" w:cstheme="majorHAnsi"/>
        </w:rPr>
        <w:t>plankton</w:t>
      </w:r>
      <w:r w:rsidRPr="00FE51A3">
        <w:rPr>
          <w:rFonts w:asciiTheme="majorHAnsi" w:hAnsiTheme="majorHAnsi" w:cstheme="majorHAnsi"/>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rPr>
        <w:t xml:space="preserve">. </w:t>
      </w:r>
    </w:p>
    <w:p w14:paraId="61EC3530"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rPr>
        <w:t xml:space="preserve">, not a full slugging match between the Russian and U.S. arsenals. </w:t>
      </w:r>
    </w:p>
    <w:p w14:paraId="3DC14DED" w14:textId="77777777" w:rsidR="00675189" w:rsidRPr="00FE51A3" w:rsidRDefault="00675189" w:rsidP="00675189">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14:paraId="3BD74E9F" w14:textId="77777777" w:rsidR="00675189" w:rsidRPr="00FE51A3" w:rsidRDefault="00675189" w:rsidP="00675189">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14:paraId="4DEFF537" w14:textId="77777777"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India and Pakistan account for</w:t>
      </w:r>
      <w:r w:rsidRPr="00FE51A3">
        <w:rPr>
          <w:rFonts w:asciiTheme="majorHAnsi" w:hAnsiTheme="majorHAnsi" w:cstheme="majorHAnsi"/>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rPr>
        <w:t xml:space="preserve">. </w:t>
      </w:r>
      <w:r w:rsidRPr="00FE51A3">
        <w:rPr>
          <w:rStyle w:val="StyleUnderline"/>
          <w:rFonts w:asciiTheme="majorHAnsi" w:hAnsiTheme="majorHAnsi" w:cstheme="majorHAnsi"/>
        </w:rPr>
        <w:t>Should</w:t>
      </w:r>
      <w:r w:rsidRPr="00FE51A3">
        <w:rPr>
          <w:rFonts w:asciiTheme="majorHAnsi" w:hAnsiTheme="majorHAnsi" w:cstheme="majorHAnsi"/>
        </w:rPr>
        <w:t xml:space="preserve"> </w:t>
      </w:r>
      <w:r w:rsidRPr="00FE51A3">
        <w:rPr>
          <w:rStyle w:val="StyleUnderline"/>
          <w:rFonts w:asciiTheme="majorHAnsi" w:hAnsiTheme="majorHAnsi" w:cstheme="majorHAnsi"/>
        </w:rPr>
        <w:t>their</w:t>
      </w:r>
      <w:r w:rsidRPr="00FE51A3">
        <w:rPr>
          <w:rFonts w:asciiTheme="majorHAnsi" w:hAnsiTheme="majorHAnsi" w:cstheme="majorHAnsi"/>
        </w:rPr>
        <w:t xml:space="preserve"> major </w:t>
      </w:r>
      <w:r w:rsidRPr="00FE51A3">
        <w:rPr>
          <w:rStyle w:val="StyleUnderline"/>
          <w:rFonts w:asciiTheme="majorHAnsi" w:hAnsiTheme="majorHAnsi" w:cstheme="majorHAnsi"/>
        </w:rPr>
        <w:t>cities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their </w:t>
      </w:r>
      <w:r w:rsidRPr="00FE51A3">
        <w:rPr>
          <w:rStyle w:val="Emphasis"/>
          <w:rFonts w:asciiTheme="majorHAnsi" w:hAnsiTheme="majorHAnsi" w:cstheme="majorHAnsi"/>
        </w:rPr>
        <w:t xml:space="preserve">populations </w:t>
      </w:r>
      <w:proofErr w:type="gramStart"/>
      <w:r w:rsidRPr="00FE51A3">
        <w:rPr>
          <w:rStyle w:val="Emphasis"/>
          <w:rFonts w:asciiTheme="majorHAnsi" w:hAnsiTheme="majorHAnsi" w:cstheme="majorHAnsi"/>
        </w:rPr>
        <w:t>decimated</w:t>
      </w:r>
      <w:r w:rsidRPr="00FE51A3">
        <w:rPr>
          <w:rFonts w:asciiTheme="majorHAnsi" w:hAnsiTheme="majorHAnsi" w:cstheme="majorHAnsi"/>
        </w:rPr>
        <w:t>,</w:t>
      </w:r>
      <w:proofErr w:type="gramEnd"/>
      <w:r w:rsidRPr="00FE51A3">
        <w:rPr>
          <w:rFonts w:asciiTheme="majorHAnsi" w:hAnsiTheme="majorHAnsi" w:cstheme="majorHAnsi"/>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surely </w:t>
      </w:r>
      <w:r w:rsidRPr="00FE51A3">
        <w:rPr>
          <w:rStyle w:val="StyleUnderline"/>
          <w:rFonts w:asciiTheme="majorHAnsi" w:hAnsiTheme="majorHAnsi" w:cstheme="majorHAnsi"/>
        </w:rPr>
        <w:t>result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w:t>
      </w:r>
      <w:r w:rsidRPr="00FE51A3">
        <w:rPr>
          <w:rStyle w:val="StyleUnderline"/>
          <w:rFonts w:asciiTheme="majorHAnsi" w:hAnsiTheme="majorHAnsi" w:cstheme="majorHAnsi"/>
        </w:rPr>
        <w:t>attendant</w:t>
      </w:r>
      <w:r w:rsidRPr="00FE51A3">
        <w:rPr>
          <w:rFonts w:asciiTheme="majorHAnsi" w:hAnsiTheme="majorHAnsi" w:cstheme="majorHAnsi"/>
        </w:rPr>
        <w:t xml:space="preserve"> </w:t>
      </w:r>
      <w:r w:rsidRPr="00FE51A3">
        <w:rPr>
          <w:rStyle w:val="StyleUnderline"/>
          <w:rFonts w:asciiTheme="majorHAnsi" w:hAnsiTheme="majorHAnsi" w:cstheme="majorHAnsi"/>
        </w:rPr>
        <w:t>deprivations</w:t>
      </w:r>
      <w:r w:rsidRPr="00FE51A3">
        <w:rPr>
          <w:rFonts w:asciiTheme="majorHAnsi" w:hAnsiTheme="majorHAnsi" w:cstheme="majorHAnsi"/>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rPr>
        <w:t xml:space="preserve"> slamming developed and less-developed countries alike. </w:t>
      </w:r>
    </w:p>
    <w:p w14:paraId="099F1574"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even</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“limited”</w:t>
      </w:r>
      <w:r w:rsidRPr="00FE51A3">
        <w:rPr>
          <w:rStyle w:val="Emphasis"/>
          <w:rFonts w:asciiTheme="majorHAnsi" w:hAnsiTheme="majorHAnsi" w:cstheme="majorHAnsi"/>
        </w:rPr>
        <w:t xml:space="preserve"> India-Pakistan </w:t>
      </w:r>
      <w:r w:rsidRPr="00C1143E">
        <w:rPr>
          <w:rStyle w:val="Emphasis"/>
          <w:rFonts w:asciiTheme="majorHAnsi" w:hAnsiTheme="majorHAnsi" w:cstheme="majorHAnsi"/>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w:t>
      </w:r>
      <w:r w:rsidRPr="00C1143E">
        <w:rPr>
          <w:rStyle w:val="StyleUnderline"/>
          <w:rFonts w:asciiTheme="majorHAnsi" w:hAnsiTheme="majorHAnsi" w:cstheme="majorHAnsi"/>
          <w:highlight w:val="green"/>
        </w:rPr>
        <w:t xml:space="preserve"> would</w:t>
      </w:r>
      <w:r w:rsidRPr="00FE51A3">
        <w:rPr>
          <w:rFonts w:asciiTheme="majorHAnsi" w:hAnsiTheme="majorHAnsi" w:cstheme="majorHAnsi"/>
        </w:rPr>
        <w:t xml:space="preserve"> significantly </w:t>
      </w:r>
      <w:r w:rsidRPr="00C1143E">
        <w:rPr>
          <w:rStyle w:val="StyleUnderline"/>
          <w:rFonts w:asciiTheme="majorHAnsi" w:hAnsiTheme="majorHAnsi" w:cstheme="majorHAnsi"/>
          <w:highlight w:val="green"/>
        </w:rPr>
        <w:t>affect</w:t>
      </w:r>
      <w:r w:rsidRPr="00FE51A3">
        <w:rPr>
          <w:rFonts w:asciiTheme="majorHAnsi" w:hAnsiTheme="majorHAnsi" w:cstheme="majorHAnsi"/>
        </w:rPr>
        <w:t xml:space="preserve"> every person on the </w:t>
      </w:r>
      <w:r w:rsidRPr="00C1143E">
        <w:rPr>
          <w:rStyle w:val="StyleUnderline"/>
          <w:rFonts w:asciiTheme="majorHAnsi" w:hAnsiTheme="majorHAnsi" w:cstheme="majorHAnsi"/>
          <w:highlight w:val="green"/>
        </w:rPr>
        <w:t>globe</w:t>
      </w:r>
      <w:r w:rsidRPr="00FE51A3">
        <w:rPr>
          <w:rFonts w:asciiTheme="majorHAnsi" w:hAnsiTheme="majorHAnsi" w:cstheme="majorHAnsi"/>
        </w:rPr>
        <w:t xml:space="preserve">, be they a </w:t>
      </w:r>
      <w:proofErr w:type="gramStart"/>
      <w:r w:rsidRPr="00FE51A3">
        <w:rPr>
          <w:rFonts w:asciiTheme="majorHAnsi" w:hAnsiTheme="majorHAnsi" w:cstheme="majorHAnsi"/>
        </w:rPr>
        <w:t>school teacher</w:t>
      </w:r>
      <w:proofErr w:type="gramEnd"/>
      <w:r w:rsidRPr="00FE51A3">
        <w:rPr>
          <w:rFonts w:asciiTheme="majorHAnsi" w:hAnsiTheme="majorHAnsi" w:cstheme="majorHAnsi"/>
        </w:rPr>
        <w:t xml:space="preserve"> in Nebraska, a factory-worker in Shaanxi province or a fisherman in Mombasa. </w:t>
      </w:r>
    </w:p>
    <w:p w14:paraId="3706A7C8"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Unfortunately, the </w:t>
      </w:r>
      <w:r w:rsidRPr="00C1143E">
        <w:rPr>
          <w:rStyle w:val="Emphasis"/>
          <w:rFonts w:asciiTheme="majorHAnsi" w:hAnsiTheme="majorHAnsi" w:cstheme="majorHAnsi"/>
          <w:highlight w:val="green"/>
        </w:rPr>
        <w:t>recent escalation</w:t>
      </w:r>
      <w:r w:rsidRPr="00FE51A3">
        <w:rPr>
          <w:rFonts w:asciiTheme="majorHAnsi" w:hAnsiTheme="majorHAnsi" w:cstheme="majorHAnsi"/>
        </w:rPr>
        <w:t xml:space="preserve"> between India and Pakistan </w:t>
      </w:r>
      <w:r w:rsidRPr="00C1143E">
        <w:rPr>
          <w:rStyle w:val="StyleUnderline"/>
          <w:rFonts w:asciiTheme="majorHAnsi" w:hAnsiTheme="majorHAnsi" w:cstheme="majorHAnsi"/>
          <w:highlight w:val="green"/>
        </w:rPr>
        <w:t>is</w:t>
      </w:r>
      <w:r w:rsidRPr="00FE51A3">
        <w:rPr>
          <w:rStyle w:val="StyleUnderline"/>
          <w:rFonts w:asciiTheme="majorHAnsi" w:hAnsiTheme="majorHAnsi" w:cstheme="majorHAnsi"/>
        </w:rPr>
        <w:t xml:space="preserve"> no fluke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but </w:t>
      </w:r>
      <w:r w:rsidRPr="00C1143E">
        <w:rPr>
          <w:rStyle w:val="StyleUnderline"/>
          <w:rFonts w:asciiTheme="majorHAnsi" w:hAnsiTheme="majorHAnsi" w:cstheme="majorHAnsi"/>
          <w:highlight w:val="green"/>
        </w:rPr>
        <w:t xml:space="preserve">part of a </w:t>
      </w:r>
      <w:r w:rsidRPr="00C1143E">
        <w:rPr>
          <w:rStyle w:val="Emphasis"/>
          <w:rFonts w:asciiTheme="majorHAnsi" w:hAnsiTheme="majorHAnsi" w:cstheme="majorHAnsi"/>
          <w:highlight w:val="green"/>
        </w:rPr>
        <w:t>long-simmering pattern</w:t>
      </w:r>
      <w:r w:rsidRPr="00FE51A3">
        <w:rPr>
          <w:rFonts w:asciiTheme="majorHAnsi" w:hAnsiTheme="majorHAnsi" w:cstheme="majorHAnsi"/>
        </w:rPr>
        <w:t xml:space="preserve"> </w:t>
      </w:r>
      <w:r w:rsidRPr="00FE51A3">
        <w:rPr>
          <w:rStyle w:val="StyleUnderline"/>
          <w:rFonts w:asciiTheme="majorHAnsi" w:hAnsiTheme="majorHAnsi" w:cstheme="majorHAnsi"/>
        </w:rPr>
        <w:t>likely to</w:t>
      </w:r>
      <w:r w:rsidRPr="00FE51A3">
        <w:rPr>
          <w:rFonts w:asciiTheme="majorHAnsi" w:hAnsiTheme="majorHAnsi" w:cstheme="majorHAnsi"/>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rPr>
        <w:t xml:space="preserve"> unless New Delhi and Islamabad work together to change the nature of their relationship. </w:t>
      </w:r>
    </w:p>
    <w:p w14:paraId="155F76AE"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Scenario 2 is </w:t>
      </w:r>
      <w:r w:rsidRPr="00FE51A3">
        <w:rPr>
          <w:rFonts w:asciiTheme="majorHAnsi" w:hAnsiTheme="majorHAnsi" w:cstheme="majorHAnsi"/>
          <w:u w:val="single"/>
        </w:rPr>
        <w:t>South Africa</w:t>
      </w:r>
      <w:r w:rsidRPr="00FE51A3">
        <w:rPr>
          <w:rFonts w:asciiTheme="majorHAnsi" w:hAnsiTheme="majorHAnsi" w:cstheme="majorHAnsi"/>
        </w:rPr>
        <w:t xml:space="preserve">. </w:t>
      </w:r>
    </w:p>
    <w:p w14:paraId="0A58AE95"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072E348B" w14:textId="3B610914" w:rsidR="00675189" w:rsidRPr="00FE51A3" w:rsidRDefault="00675189" w:rsidP="00675189">
      <w:pPr>
        <w:rPr>
          <w:rFonts w:asciiTheme="majorHAnsi" w:hAnsiTheme="majorHAnsi" w:cstheme="majorHAnsi"/>
        </w:rPr>
      </w:pPr>
      <w:proofErr w:type="spellStart"/>
      <w:r w:rsidRPr="00FE51A3">
        <w:rPr>
          <w:rStyle w:val="Style13ptBold"/>
          <w:rFonts w:asciiTheme="majorHAnsi" w:hAnsiTheme="majorHAnsi" w:cstheme="majorHAnsi"/>
        </w:rPr>
        <w:t>Egwu</w:t>
      </w:r>
      <w:proofErr w:type="spellEnd"/>
      <w:r w:rsidRPr="00FE51A3">
        <w:rPr>
          <w:rStyle w:val="Style13ptBold"/>
          <w:rFonts w:asciiTheme="majorHAnsi" w:hAnsiTheme="majorHAnsi" w:cstheme="majorHAnsi"/>
        </w:rPr>
        <w:t xml:space="preserve"> 21</w:t>
      </w:r>
      <w:r w:rsidRPr="00FE51A3">
        <w:rPr>
          <w:rFonts w:asciiTheme="majorHAnsi" w:hAnsiTheme="majorHAnsi" w:cstheme="majorHAnsi"/>
        </w:rPr>
        <w:t xml:space="preserve">. [(Patrick </w:t>
      </w:r>
      <w:proofErr w:type="spellStart"/>
      <w:r w:rsidRPr="00FE51A3">
        <w:rPr>
          <w:rFonts w:asciiTheme="majorHAnsi" w:hAnsiTheme="majorHAnsi" w:cstheme="majorHAnsi"/>
        </w:rPr>
        <w:t>Egwu</w:t>
      </w:r>
      <w:proofErr w:type="spellEnd"/>
      <w:r w:rsidRPr="00FE51A3">
        <w:rPr>
          <w:rFonts w:asciiTheme="majorHAnsi" w:hAnsiTheme="majorHAnsi" w:cstheme="majorHAnsi"/>
        </w:rPr>
        <w:t xml:space="preserve"> is a Nigerian freelance journalist currently based in Johannesburg, where he is an Open Society Foundations fellow at the University of the Witwatersrand) “South Africa’s Twin Crises Are Feeding Each Other,” Foreign Policy, July 20, 2021. </w:t>
      </w:r>
      <w:r w:rsidRPr="00003C8F">
        <w:rPr>
          <w:rFonts w:asciiTheme="majorHAnsi" w:hAnsiTheme="majorHAnsi" w:cstheme="majorHAnsi"/>
        </w:rPr>
        <w:t>https://foreignpolicy.com/2021/07/20/south-africa-covid-19-struggles-deadly-third-wave-zuma-violence/</w:t>
      </w:r>
      <w:r w:rsidRPr="00FE51A3">
        <w:rPr>
          <w:rFonts w:asciiTheme="majorHAnsi" w:hAnsiTheme="majorHAnsi" w:cstheme="majorHAnsi"/>
        </w:rPr>
        <w:t>] TDI</w:t>
      </w:r>
    </w:p>
    <w:p w14:paraId="12A264A2" w14:textId="77777777" w:rsidR="00675189" w:rsidRPr="00FE51A3" w:rsidRDefault="00675189" w:rsidP="00675189">
      <w:pPr>
        <w:rPr>
          <w:rFonts w:asciiTheme="majorHAnsi" w:hAnsiTheme="majorHAnsi" w:cstheme="majorHAnsi"/>
          <w:sz w:val="14"/>
        </w:rPr>
      </w:pPr>
      <w:r w:rsidRPr="00C1143E">
        <w:rPr>
          <w:rFonts w:asciiTheme="majorHAnsi" w:hAnsiTheme="majorHAnsi" w:cstheme="majorHAnsi"/>
          <w:highlight w:val="green"/>
          <w:u w:val="single"/>
        </w:rPr>
        <w:t>South Africa is coping with</w:t>
      </w:r>
      <w:r w:rsidRPr="00FE51A3">
        <w:rPr>
          <w:rFonts w:asciiTheme="majorHAnsi" w:hAnsiTheme="majorHAnsi" w:cstheme="majorHAnsi"/>
          <w:sz w:val="14"/>
        </w:rPr>
        <w:t xml:space="preserve"> two </w:t>
      </w:r>
      <w:r w:rsidRPr="00C1143E">
        <w:rPr>
          <w:rFonts w:asciiTheme="majorHAnsi" w:hAnsiTheme="majorHAnsi" w:cstheme="majorHAnsi"/>
          <w:highlight w:val="green"/>
          <w:u w:val="single"/>
        </w:rPr>
        <w:t>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C1143E">
        <w:rPr>
          <w:rFonts w:asciiTheme="majorHAnsi" w:hAnsiTheme="majorHAnsi" w:cstheme="majorHAnsi"/>
          <w:highlight w:val="green"/>
          <w:u w:val="single"/>
        </w:rPr>
        <w:t>South Africa hit</w:t>
      </w:r>
      <w:r w:rsidRPr="00FE51A3">
        <w:rPr>
          <w:rFonts w:asciiTheme="majorHAnsi" w:hAnsiTheme="majorHAnsi" w:cstheme="majorHAnsi"/>
          <w:u w:val="single"/>
        </w:rPr>
        <w:t xml:space="preserve"> a record 26,000 cases of COVID-19, one of </w:t>
      </w:r>
      <w:r w:rsidRPr="00C1143E">
        <w:rPr>
          <w:rFonts w:asciiTheme="majorHAnsi" w:hAnsiTheme="majorHAnsi" w:cstheme="majorHAnsi"/>
          <w:highlight w:val="green"/>
          <w:u w:val="single"/>
        </w:rPr>
        <w:t xml:space="preserve">the </w:t>
      </w:r>
      <w:r w:rsidRPr="00C1143E">
        <w:rPr>
          <w:rFonts w:asciiTheme="majorHAnsi" w:hAnsiTheme="majorHAnsi" w:cstheme="majorHAnsi"/>
          <w:b/>
          <w:bCs/>
          <w:highlight w:val="green"/>
          <w:u w:val="single"/>
        </w:rPr>
        <w:t>highest new daily totals</w:t>
      </w:r>
      <w:r w:rsidRPr="00FE51A3">
        <w:rPr>
          <w:rFonts w:asciiTheme="majorHAnsi" w:hAnsiTheme="majorHAnsi" w:cstheme="majorHAnsi"/>
          <w:u w:val="single"/>
        </w:rPr>
        <w:t xml:space="preserve"> reported since the pandemic started over a year ago.</w:t>
      </w:r>
      <w:r w:rsidRPr="00FE51A3">
        <w:rPr>
          <w:rFonts w:asciiTheme="majorHAnsi" w:hAnsiTheme="majorHAnsi" w:cstheme="majorHAnsi"/>
          <w:sz w:val="14"/>
        </w:rPr>
        <w:t xml:space="preserve"> </w:t>
      </w:r>
      <w:r w:rsidRPr="00C1143E">
        <w:rPr>
          <w:rFonts w:asciiTheme="majorHAnsi" w:hAnsiTheme="majorHAnsi" w:cstheme="majorHAnsi"/>
          <w:highlight w:val="green"/>
          <w:u w:val="single"/>
        </w:rPr>
        <w:t>The country has been battling a</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deadly </w:t>
      </w:r>
      <w:r w:rsidRPr="00C1143E">
        <w:rPr>
          <w:rFonts w:asciiTheme="majorHAnsi" w:hAnsiTheme="majorHAnsi" w:cstheme="majorHAnsi"/>
          <w:b/>
          <w:bCs/>
          <w:highlight w:val="green"/>
          <w:u w:val="single"/>
        </w:rPr>
        <w:t>third wave</w:t>
      </w:r>
      <w:r w:rsidRPr="00FE51A3">
        <w:rPr>
          <w:rFonts w:asciiTheme="majorHAnsi" w:hAnsiTheme="majorHAnsi" w:cstheme="majorHAnsi"/>
          <w:u w:val="single"/>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C1143E">
        <w:rPr>
          <w:rFonts w:asciiTheme="majorHAnsi" w:hAnsiTheme="majorHAnsi" w:cstheme="majorHAnsi"/>
          <w:highlight w:val="green"/>
          <w:u w:val="single"/>
        </w:rPr>
        <w:t>South Africa</w:t>
      </w:r>
      <w:r w:rsidRPr="00FE51A3">
        <w:rPr>
          <w:rFonts w:asciiTheme="majorHAnsi" w:hAnsiTheme="majorHAnsi" w:cstheme="majorHAnsi"/>
          <w:u w:val="single"/>
        </w:rPr>
        <w:t xml:space="preserve"> has </w:t>
      </w:r>
      <w:r w:rsidRPr="00C1143E">
        <w:rPr>
          <w:rFonts w:asciiTheme="majorHAnsi" w:hAnsiTheme="majorHAnsi" w:cstheme="majorHAnsi"/>
          <w:highlight w:val="green"/>
          <w:u w:val="single"/>
        </w:rPr>
        <w:t>recorded 2.3 million cases</w:t>
      </w:r>
      <w:r w:rsidRPr="00FE51A3">
        <w:rPr>
          <w:rFonts w:asciiTheme="majorHAnsi" w:hAnsiTheme="majorHAnsi" w:cstheme="majorHAnsi"/>
          <w:u w:val="single"/>
        </w:rPr>
        <w:t xml:space="preserve"> and </w:t>
      </w:r>
      <w:r w:rsidRPr="00C1143E">
        <w:rPr>
          <w:rFonts w:asciiTheme="majorHAnsi" w:hAnsiTheme="majorHAnsi" w:cstheme="majorHAnsi"/>
          <w:highlight w:val="green"/>
          <w:u w:val="single"/>
        </w:rPr>
        <w:t>67,000 deaths</w:t>
      </w:r>
      <w:r w:rsidRPr="00FE51A3">
        <w:rPr>
          <w:rFonts w:asciiTheme="majorHAnsi" w:hAnsiTheme="majorHAnsi" w:cstheme="majorHAnsi"/>
          <w:u w:val="single"/>
        </w:rPr>
        <w:t xml:space="preserve"> since the pandemic started, according to the country’s Department of Health. </w:t>
      </w:r>
      <w:r w:rsidRPr="00FE51A3">
        <w:rPr>
          <w:rFonts w:asciiTheme="majorHAnsi" w:hAnsiTheme="majorHAnsi" w:cstheme="majorHAnsi"/>
          <w:sz w:val="14"/>
        </w:rPr>
        <w:t xml:space="preserve">On June 27, President Cyril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announced that the country would move to adjusted alert level 4 of lockdown for 14 days as the country faced a rising number of COVID-19 infections. After the end of the two-week lockdown and with a continuous spike in cases,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again on July 11 and announced an additional 14 days of restrictions.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was facing both the COVID-19 situation and the violence across the country by pro-Zuma </w:t>
      </w:r>
      <w:proofErr w:type="gramStart"/>
      <w:r w:rsidRPr="00FE51A3">
        <w:rPr>
          <w:rFonts w:asciiTheme="majorHAnsi" w:hAnsiTheme="majorHAnsi" w:cstheme="majorHAnsi"/>
          <w:sz w:val="14"/>
        </w:rPr>
        <w:t>supporters..</w:t>
      </w:r>
      <w:proofErr w:type="gramEnd"/>
      <w:r w:rsidRPr="00FE51A3">
        <w:rPr>
          <w:rFonts w:asciiTheme="majorHAnsi" w:hAnsiTheme="majorHAnsi" w:cstheme="majorHAnsi"/>
          <w:sz w:val="14"/>
        </w:rPr>
        <w:t xml:space="preserve"> Banks and government buildings temporarily closed to avoid attacks. On July 12,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FE51A3">
        <w:rPr>
          <w:rFonts w:asciiTheme="majorHAnsi" w:hAnsiTheme="majorHAnsi" w:cstheme="majorHAnsi"/>
          <w:u w:val="single"/>
        </w:rPr>
        <w:t xml:space="preserve">Thousands of South Africans have </w:t>
      </w:r>
      <w:r w:rsidRPr="00FE51A3">
        <w:rPr>
          <w:rFonts w:asciiTheme="majorHAnsi" w:hAnsiTheme="majorHAnsi" w:cstheme="majorHAnsi"/>
          <w:b/>
          <w:bCs/>
          <w:u w:val="single"/>
        </w:rPr>
        <w:t>lost their jobs</w:t>
      </w:r>
      <w:r w:rsidRPr="00FE51A3">
        <w:rPr>
          <w:rFonts w:asciiTheme="majorHAnsi" w:hAnsiTheme="majorHAnsi" w:cstheme="majorHAnsi"/>
          <w:u w:val="single"/>
        </w:rPr>
        <w:t xml:space="preserve"> following lockdown restrictions, and </w:t>
      </w:r>
      <w:r w:rsidRPr="00C1143E">
        <w:rPr>
          <w:rFonts w:asciiTheme="majorHAnsi" w:hAnsiTheme="majorHAnsi" w:cstheme="majorHAnsi"/>
          <w:b/>
          <w:bCs/>
          <w:highlight w:val="green"/>
          <w:u w:val="single"/>
        </w:rPr>
        <w:t>there has been little government support</w:t>
      </w:r>
      <w:r w:rsidRPr="00FE51A3">
        <w:rPr>
          <w:rFonts w:asciiTheme="majorHAnsi" w:hAnsiTheme="majorHAnsi" w:cstheme="majorHAnsi"/>
          <w:b/>
          <w:bCs/>
          <w:u w:val="single"/>
        </w:rPr>
        <w:t xml:space="preserve"> for the economy. </w:t>
      </w:r>
      <w:r w:rsidRPr="00FE51A3">
        <w:rPr>
          <w:rFonts w:asciiTheme="majorHAnsi" w:hAnsiTheme="majorHAnsi" w:cstheme="majorHAnsi"/>
          <w:u w:val="single"/>
        </w:rPr>
        <w:t xml:space="preserve">The </w:t>
      </w:r>
      <w:r w:rsidRPr="00C1143E">
        <w:rPr>
          <w:rFonts w:asciiTheme="majorHAnsi" w:hAnsiTheme="majorHAnsi" w:cstheme="majorHAnsi"/>
          <w:b/>
          <w:bCs/>
          <w:highlight w:val="green"/>
          <w:u w:val="single"/>
        </w:rPr>
        <w:t>violence created an opportunity</w:t>
      </w:r>
      <w:r w:rsidRPr="00FE51A3">
        <w:rPr>
          <w:rFonts w:asciiTheme="majorHAnsi" w:hAnsiTheme="majorHAnsi" w:cstheme="majorHAnsi"/>
          <w:u w:val="single"/>
        </w:rPr>
        <w:t xml:space="preserve"> to explore illegal options of survival. On top of this, the brutal police enforcement of the lockdown last year has aggravated existing tensions around police brutality, </w:t>
      </w:r>
      <w:r w:rsidRPr="00C1143E">
        <w:rPr>
          <w:rFonts w:asciiTheme="majorHAnsi" w:hAnsiTheme="majorHAnsi" w:cstheme="majorHAnsi"/>
          <w:b/>
          <w:bCs/>
          <w:highlight w:val="green"/>
          <w:u w:val="single"/>
        </w:rPr>
        <w:t xml:space="preserve">contributing to </w:t>
      </w:r>
      <w:r w:rsidRPr="00C1143E">
        <w:rPr>
          <w:rFonts w:asciiTheme="majorHAnsi" w:hAnsiTheme="majorHAnsi" w:cstheme="majorHAnsi"/>
          <w:b/>
          <w:bCs/>
          <w:u w:val="single"/>
        </w:rPr>
        <w:t xml:space="preserve">the </w:t>
      </w:r>
      <w:r w:rsidRPr="00C1143E">
        <w:rPr>
          <w:rFonts w:asciiTheme="majorHAnsi" w:hAnsiTheme="majorHAnsi" w:cstheme="majorHAnsi"/>
          <w:b/>
          <w:bCs/>
          <w:highlight w:val="green"/>
          <w:u w:val="single"/>
        </w:rPr>
        <w:t>unrest</w:t>
      </w:r>
      <w:r w:rsidRPr="00FE51A3">
        <w:rPr>
          <w:rFonts w:asciiTheme="majorHAnsi" w:hAnsiTheme="majorHAnsi" w:cstheme="majorHAnsi"/>
          <w:u w:val="single"/>
        </w:rPr>
        <w:t xml:space="preserve">.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society is </w:t>
      </w:r>
      <w:r w:rsidRPr="00FE51A3">
        <w:rPr>
          <w:rFonts w:asciiTheme="majorHAnsi" w:hAnsiTheme="majorHAnsi" w:cstheme="majorHAnsi"/>
          <w:b/>
          <w:bCs/>
          <w:u w:val="single"/>
        </w:rPr>
        <w:t>unsustainable</w:t>
      </w:r>
      <w:r w:rsidRPr="00FE51A3">
        <w:rPr>
          <w:rFonts w:asciiTheme="majorHAnsi" w:hAnsiTheme="majorHAnsi" w:cstheme="majorHAnsi"/>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different variants yet. </w:t>
      </w:r>
      <w:r w:rsidRPr="00C1143E">
        <w:rPr>
          <w:rFonts w:asciiTheme="majorHAnsi" w:hAnsiTheme="majorHAnsi" w:cstheme="majorHAnsi"/>
          <w:highlight w:val="green"/>
          <w:u w:val="single"/>
        </w:rPr>
        <w:t>Hospitals</w:t>
      </w:r>
      <w:r w:rsidRPr="00FE51A3">
        <w:rPr>
          <w:rFonts w:asciiTheme="majorHAnsi" w:hAnsiTheme="majorHAnsi" w:cstheme="majorHAnsi"/>
          <w:u w:val="single"/>
        </w:rPr>
        <w:t xml:space="preserve"> and front-line workers in the country </w:t>
      </w:r>
      <w:r w:rsidRPr="00C1143E">
        <w:rPr>
          <w:rFonts w:asciiTheme="majorHAnsi" w:hAnsiTheme="majorHAnsi" w:cstheme="majorHAnsi"/>
          <w:highlight w:val="green"/>
          <w:u w:val="single"/>
        </w:rPr>
        <w:t xml:space="preserve">are </w:t>
      </w:r>
      <w:r w:rsidRPr="00C1143E">
        <w:rPr>
          <w:rFonts w:asciiTheme="majorHAnsi" w:hAnsiTheme="majorHAnsi" w:cstheme="majorHAnsi"/>
          <w:b/>
          <w:bCs/>
          <w:highlight w:val="green"/>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C1143E">
        <w:rPr>
          <w:rFonts w:asciiTheme="majorHAnsi" w:hAnsiTheme="majorHAnsi" w:cstheme="majorHAnsi"/>
          <w:b/>
          <w:bCs/>
          <w:highlight w:val="green"/>
          <w:u w:val="single"/>
        </w:rPr>
        <w:t>successes are gradually</w:t>
      </w:r>
      <w:r w:rsidRPr="00FE51A3">
        <w:rPr>
          <w:rFonts w:asciiTheme="majorHAnsi" w:hAnsiTheme="majorHAnsi" w:cstheme="majorHAnsi"/>
          <w:b/>
          <w:bCs/>
          <w:u w:val="single"/>
        </w:rPr>
        <w:t xml:space="preserve"> being lost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FE51A3">
        <w:rPr>
          <w:rFonts w:asciiTheme="majorHAnsi" w:hAnsiTheme="majorHAnsi" w:cstheme="majorHAnsi"/>
          <w:u w:val="single"/>
        </w:rPr>
        <w:t xml:space="preserve">South Africa is among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The unemployment rate in the country stood at </w:t>
      </w:r>
      <w:r w:rsidRPr="00FE51A3">
        <w:rPr>
          <w:rFonts w:asciiTheme="majorHAnsi" w:hAnsiTheme="majorHAnsi" w:cstheme="majorHAnsi"/>
          <w:b/>
          <w:bCs/>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continues to ravage the country, </w:t>
      </w:r>
      <w:r w:rsidRPr="00FE51A3">
        <w:rPr>
          <w:rFonts w:asciiTheme="majorHAnsi" w:hAnsiTheme="majorHAnsi" w:cstheme="majorHAnsi"/>
          <w:u w:val="single"/>
        </w:rPr>
        <w:t xml:space="preserve">just 4 million people—about </w:t>
      </w:r>
      <w:r w:rsidRPr="00FE51A3">
        <w:rPr>
          <w:rFonts w:asciiTheme="majorHAnsi" w:hAnsiTheme="majorHAnsi" w:cstheme="majorHAnsi"/>
          <w:b/>
          <w:bCs/>
          <w:u w:val="single"/>
        </w:rPr>
        <w:t>7 percent</w:t>
      </w:r>
      <w:r w:rsidRPr="00FE51A3">
        <w:rPr>
          <w:rFonts w:asciiTheme="majorHAnsi" w:hAnsiTheme="majorHAnsi" w:cstheme="majorHAnsi"/>
          <w:u w:val="single"/>
        </w:rPr>
        <w:t xml:space="preserve"> of South Africa’s population of 60 million—have </w:t>
      </w:r>
      <w:r w:rsidRPr="00FE51A3">
        <w:rPr>
          <w:rFonts w:asciiTheme="majorHAnsi" w:hAnsiTheme="majorHAnsi" w:cstheme="majorHAnsi"/>
          <w:b/>
          <w:bCs/>
          <w:u w:val="single"/>
        </w:rPr>
        <w:t>received at least one dose of the vaccine</w:t>
      </w:r>
      <w:r w:rsidRPr="00FE51A3">
        <w:rPr>
          <w:rFonts w:asciiTheme="majorHAnsi" w:hAnsiTheme="majorHAnsi" w:cstheme="majorHAnsi"/>
          <w:u w:val="single"/>
        </w:rPr>
        <w:t>, according to the Department of Health.</w:t>
      </w:r>
    </w:p>
    <w:p w14:paraId="7AFB4DCD"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15E49F18" w14:textId="412EF6B2" w:rsidR="00675189" w:rsidRPr="00FE51A3" w:rsidRDefault="00675189" w:rsidP="00675189">
      <w:pPr>
        <w:rPr>
          <w:rFonts w:asciiTheme="majorHAnsi" w:hAnsiTheme="majorHAnsi" w:cstheme="majorHAnsi"/>
        </w:rPr>
      </w:pPr>
      <w:proofErr w:type="spellStart"/>
      <w:r w:rsidRPr="00FE51A3">
        <w:rPr>
          <w:rStyle w:val="Style13ptBold"/>
          <w:rFonts w:asciiTheme="majorHAnsi" w:hAnsiTheme="majorHAnsi" w:cstheme="majorHAnsi"/>
        </w:rPr>
        <w:t>Steinhauser</w:t>
      </w:r>
      <w:proofErr w:type="spellEnd"/>
      <w:r w:rsidRPr="00FE51A3">
        <w:rPr>
          <w:rStyle w:val="Style13ptBold"/>
          <w:rFonts w:asciiTheme="majorHAnsi" w:hAnsiTheme="majorHAnsi" w:cstheme="majorHAnsi"/>
        </w:rPr>
        <w:t xml:space="preserve"> and Parkinson 21</w:t>
      </w:r>
      <w:r w:rsidRPr="00FE51A3">
        <w:rPr>
          <w:rFonts w:asciiTheme="majorHAnsi" w:hAnsiTheme="majorHAnsi" w:cstheme="majorHAnsi"/>
        </w:rPr>
        <w:t xml:space="preserve">. [(Gabriele </w:t>
      </w:r>
      <w:proofErr w:type="spellStart"/>
      <w:r w:rsidRPr="00FE51A3">
        <w:rPr>
          <w:rFonts w:asciiTheme="majorHAnsi" w:hAnsiTheme="majorHAnsi" w:cstheme="majorHAnsi"/>
        </w:rPr>
        <w:t>Steinhauser</w:t>
      </w:r>
      <w:proofErr w:type="spellEnd"/>
      <w:r w:rsidRPr="00FE51A3">
        <w:rPr>
          <w:rFonts w:asciiTheme="majorHAnsi" w:hAnsiTheme="majorHAnsi" w:cstheme="majorHAnsi"/>
        </w:rPr>
        <w:t xml:space="preserve"> writes about politics and economics in southern Africa and beyond and helps manage The Wall Street Journal's reporters on the continent. Joe Parkinson is the Wall Street Journal’s Africa Bureau Chief, leading a team of correspondents chronicling business, </w:t>
      </w:r>
      <w:proofErr w:type="gramStart"/>
      <w:r w:rsidRPr="00FE51A3">
        <w:rPr>
          <w:rFonts w:asciiTheme="majorHAnsi" w:hAnsiTheme="majorHAnsi" w:cstheme="majorHAnsi"/>
        </w:rPr>
        <w:t>policy</w:t>
      </w:r>
      <w:proofErr w:type="gramEnd"/>
      <w:r w:rsidRPr="00FE51A3">
        <w:rPr>
          <w:rFonts w:asciiTheme="majorHAnsi" w:hAnsiTheme="majorHAnsi" w:cstheme="majorHAnsi"/>
        </w:rPr>
        <w:t xml:space="preserve"> and geopolitical trends across the continent. “Third Covid Wave Upends Fragile South Africa, a Warning for Developing World,” The Wall Street Journal, July 19, 2021. </w:t>
      </w:r>
      <w:r w:rsidRPr="00003C8F">
        <w:rPr>
          <w:rFonts w:asciiTheme="majorHAnsi" w:hAnsiTheme="majorHAnsi" w:cstheme="majorHAnsi"/>
        </w:rPr>
        <w:t>https://www.wsj.com/articles/covid-pandemic-south-africa-riots-a-warning-for-developing-world-11626711622</w:t>
      </w:r>
      <w:r w:rsidRPr="00FE51A3">
        <w:rPr>
          <w:rFonts w:asciiTheme="majorHAnsi" w:hAnsiTheme="majorHAnsi" w:cstheme="majorHAnsi"/>
        </w:rPr>
        <w:t xml:space="preserve">] TDI </w:t>
      </w:r>
    </w:p>
    <w:p w14:paraId="7EB82BAA" w14:textId="77777777" w:rsidR="00675189" w:rsidRPr="00FE51A3" w:rsidRDefault="00675189" w:rsidP="00675189">
      <w:pPr>
        <w:rPr>
          <w:rFonts w:asciiTheme="majorHAnsi" w:hAnsiTheme="majorHAnsi" w:cstheme="majorHAnsi"/>
          <w:sz w:val="14"/>
        </w:rPr>
      </w:pPr>
      <w:r w:rsidRPr="000C7DED">
        <w:rPr>
          <w:rFonts w:asciiTheme="majorHAnsi" w:hAnsiTheme="majorHAnsi" w:cstheme="majorHAnsi"/>
          <w:highlight w:val="green"/>
          <w:u w:val="single"/>
        </w:rPr>
        <w:t>Wave after wave</w:t>
      </w:r>
      <w:r w:rsidRPr="00FE51A3">
        <w:rPr>
          <w:rFonts w:asciiTheme="majorHAnsi" w:hAnsiTheme="majorHAnsi" w:cstheme="majorHAnsi"/>
          <w:u w:val="single"/>
        </w:rPr>
        <w:t xml:space="preserve"> of coronavirus </w:t>
      </w:r>
      <w:r w:rsidRPr="000C7DED">
        <w:rPr>
          <w:rFonts w:asciiTheme="majorHAnsi" w:hAnsiTheme="majorHAnsi" w:cstheme="majorHAnsi"/>
          <w:highlight w:val="green"/>
          <w:u w:val="single"/>
        </w:rPr>
        <w:t xml:space="preserve">is </w:t>
      </w:r>
      <w:r w:rsidRPr="000C7DED">
        <w:rPr>
          <w:rFonts w:asciiTheme="majorHAnsi" w:hAnsiTheme="majorHAnsi" w:cstheme="majorHAnsi"/>
          <w:b/>
          <w:bCs/>
          <w:highlight w:val="green"/>
          <w:u w:val="single"/>
        </w:rPr>
        <w:t>pummeling South Africa’s</w:t>
      </w:r>
      <w:r w:rsidRPr="00FE51A3">
        <w:rPr>
          <w:rFonts w:asciiTheme="majorHAnsi" w:hAnsiTheme="majorHAnsi" w:cstheme="majorHAnsi"/>
          <w:b/>
          <w:bCs/>
          <w:u w:val="single"/>
        </w:rPr>
        <w:t xml:space="preserve"> fragile </w:t>
      </w:r>
      <w:r w:rsidRPr="000C7DED">
        <w:rPr>
          <w:rFonts w:asciiTheme="majorHAnsi" w:hAnsiTheme="majorHAnsi" w:cstheme="majorHAnsi"/>
          <w:b/>
          <w:bCs/>
          <w:highlight w:val="green"/>
          <w:u w:val="single"/>
        </w:rPr>
        <w:t>economy</w:t>
      </w:r>
      <w:r w:rsidRPr="000C7DED">
        <w:rPr>
          <w:rFonts w:asciiTheme="majorHAnsi" w:hAnsiTheme="majorHAnsi" w:cstheme="majorHAnsi"/>
          <w:highlight w:val="green"/>
          <w:u w:val="single"/>
        </w:rPr>
        <w:t xml:space="preserve"> and its</w:t>
      </w:r>
      <w:r w:rsidRPr="00FE51A3">
        <w:rPr>
          <w:rFonts w:asciiTheme="majorHAnsi" w:hAnsiTheme="majorHAnsi" w:cstheme="majorHAnsi"/>
          <w:u w:val="single"/>
        </w:rPr>
        <w:t xml:space="preserve"> largely </w:t>
      </w:r>
      <w:r w:rsidRPr="000C7DED">
        <w:rPr>
          <w:rFonts w:asciiTheme="majorHAnsi" w:hAnsiTheme="majorHAnsi" w:cstheme="majorHAnsi"/>
          <w:highlight w:val="green"/>
          <w:u w:val="single"/>
        </w:rPr>
        <w:t>unvaccinated population, creating a</w:t>
      </w:r>
      <w:r w:rsidRPr="00FE51A3">
        <w:rPr>
          <w:rFonts w:asciiTheme="majorHAnsi" w:hAnsiTheme="majorHAnsi" w:cstheme="majorHAnsi"/>
          <w:u w:val="single"/>
        </w:rPr>
        <w:t xml:space="preserve"> </w:t>
      </w:r>
      <w:r w:rsidRPr="00F04CD7">
        <w:rPr>
          <w:rFonts w:asciiTheme="majorHAnsi" w:hAnsiTheme="majorHAnsi" w:cstheme="majorHAnsi"/>
          <w:highlight w:val="green"/>
          <w:u w:val="single"/>
        </w:rPr>
        <w:t>spiral</w:t>
      </w:r>
      <w:r w:rsidRPr="00FE51A3">
        <w:rPr>
          <w:rFonts w:asciiTheme="majorHAnsi" w:hAnsiTheme="majorHAnsi" w:cstheme="majorHAnsi"/>
          <w:u w:val="single"/>
        </w:rPr>
        <w:t xml:space="preserve"> of death, lockdowns and anger </w:t>
      </w:r>
      <w:r w:rsidRPr="000C7DED">
        <w:rPr>
          <w:rFonts w:asciiTheme="majorHAnsi" w:hAnsiTheme="majorHAnsi" w:cstheme="majorHAnsi"/>
          <w:highlight w:val="green"/>
          <w:u w:val="single"/>
        </w:rPr>
        <w:t xml:space="preserve">that has </w:t>
      </w:r>
      <w:r w:rsidRPr="000C7DED">
        <w:rPr>
          <w:rFonts w:asciiTheme="majorHAnsi" w:hAnsiTheme="majorHAnsi" w:cstheme="majorHAnsi"/>
          <w:b/>
          <w:bCs/>
          <w:highlight w:val="green"/>
          <w:u w:val="single"/>
        </w:rPr>
        <w:t xml:space="preserve">fueled the country’s worst rioting </w:t>
      </w:r>
      <w:r w:rsidRPr="000C7DED">
        <w:rPr>
          <w:rFonts w:asciiTheme="majorHAnsi" w:hAnsiTheme="majorHAnsi" w:cstheme="majorHAnsi"/>
          <w:highlight w:val="green"/>
          <w:u w:val="single"/>
        </w:rPr>
        <w:t>since</w:t>
      </w:r>
      <w:r w:rsidRPr="00FE51A3">
        <w:rPr>
          <w:rFonts w:asciiTheme="majorHAnsi" w:hAnsiTheme="majorHAnsi" w:cstheme="majorHAnsi"/>
          <w:u w:val="single"/>
        </w:rPr>
        <w:t xml:space="preserve"> the collapse of white minority rule in </w:t>
      </w:r>
      <w:r w:rsidRPr="000C7DED">
        <w:rPr>
          <w:rFonts w:asciiTheme="majorHAnsi" w:hAnsiTheme="majorHAnsi" w:cstheme="majorHAnsi"/>
          <w:highlight w:val="green"/>
          <w:u w:val="single"/>
        </w:rPr>
        <w:t>1994</w:t>
      </w:r>
      <w:r w:rsidRPr="00FE51A3">
        <w:rPr>
          <w:rFonts w:asciiTheme="majorHAnsi" w:hAnsiTheme="majorHAnsi" w:cstheme="majorHAnsi"/>
          <w:u w:val="single"/>
        </w:rPr>
        <w:t>.</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Saaberie</w:t>
      </w:r>
      <w:proofErr w:type="spellEnd"/>
      <w:r w:rsidRPr="00FE51A3">
        <w:rPr>
          <w:rFonts w:asciiTheme="majorHAnsi" w:hAnsiTheme="majorHAnsi" w:cstheme="majorHAnsi"/>
          <w:sz w:val="14"/>
        </w:rPr>
        <w:t xml:space="preserve"> </w:t>
      </w:r>
      <w:proofErr w:type="spellStart"/>
      <w:r w:rsidRPr="00FE51A3">
        <w:rPr>
          <w:rFonts w:asciiTheme="majorHAnsi" w:hAnsiTheme="majorHAnsi" w:cstheme="majorHAnsi"/>
          <w:sz w:val="14"/>
        </w:rPr>
        <w:t>Chishty</w:t>
      </w:r>
      <w:proofErr w:type="spellEnd"/>
      <w:r w:rsidRPr="00FE51A3">
        <w:rPr>
          <w:rFonts w:asciiTheme="majorHAnsi" w:hAnsiTheme="majorHAnsi" w:cstheme="majorHAnsi"/>
          <w:sz w:val="14"/>
        </w:rPr>
        <w:t xml:space="preserve"> paramedic Farah Williams said that after weeks of back-to-back calls from patients, the phones went quiet last week during the riots. The violence was initially sparked by the arrest of former President Jacob Zuma earlier this </w:t>
      </w:r>
      <w:proofErr w:type="gramStart"/>
      <w:r w:rsidRPr="00FE51A3">
        <w:rPr>
          <w:rFonts w:asciiTheme="majorHAnsi" w:hAnsiTheme="majorHAnsi" w:cstheme="majorHAnsi"/>
          <w:sz w:val="14"/>
        </w:rPr>
        <w:t>month, and</w:t>
      </w:r>
      <w:proofErr w:type="gramEnd"/>
      <w:r w:rsidRPr="00FE51A3">
        <w:rPr>
          <w:rFonts w:asciiTheme="majorHAnsi" w:hAnsiTheme="majorHAnsi" w:cstheme="majorHAnsi"/>
          <w:sz w:val="14"/>
        </w:rPr>
        <w:t xml:space="preserve">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w:t>
      </w:r>
      <w:proofErr w:type="spellStart"/>
      <w:r w:rsidRPr="00FE51A3">
        <w:rPr>
          <w:rFonts w:asciiTheme="majorHAnsi" w:hAnsiTheme="majorHAnsi" w:cstheme="majorHAnsi"/>
          <w:u w:val="single"/>
        </w:rPr>
        <w:t>Ramaphosa</w:t>
      </w:r>
      <w:proofErr w:type="spellEnd"/>
      <w:r w:rsidRPr="00FE51A3">
        <w:rPr>
          <w:rFonts w:asciiTheme="majorHAnsi" w:hAnsiTheme="majorHAnsi" w:cstheme="majorHAnsi"/>
          <w:u w:val="single"/>
        </w:rPr>
        <w:t xml:space="preserve"> has said the </w:t>
      </w:r>
      <w:r w:rsidRPr="00CB5A5A">
        <w:rPr>
          <w:rFonts w:asciiTheme="majorHAnsi" w:hAnsiTheme="majorHAnsi" w:cstheme="majorHAnsi"/>
          <w:highlight w:val="green"/>
          <w:u w:val="single"/>
        </w:rPr>
        <w:t xml:space="preserve">unrest was an attempted </w:t>
      </w:r>
      <w:r w:rsidRPr="00CB5A5A">
        <w:rPr>
          <w:rFonts w:asciiTheme="majorHAnsi" w:hAnsiTheme="majorHAnsi" w:cstheme="majorHAnsi"/>
          <w:b/>
          <w:bCs/>
          <w:highlight w:val="green"/>
          <w:u w:val="single"/>
        </w:rPr>
        <w:t>insurrection against</w:t>
      </w:r>
      <w:r w:rsidRPr="00FE51A3">
        <w:rPr>
          <w:rFonts w:asciiTheme="majorHAnsi" w:hAnsiTheme="majorHAnsi" w:cstheme="majorHAnsi"/>
          <w:b/>
          <w:bCs/>
          <w:u w:val="single"/>
        </w:rPr>
        <w:t xml:space="preserve"> South Africa’s </w:t>
      </w:r>
      <w:r w:rsidRPr="00CB5A5A">
        <w:rPr>
          <w:rFonts w:asciiTheme="majorHAnsi" w:hAnsiTheme="majorHAnsi" w:cstheme="majorHAnsi"/>
          <w:b/>
          <w:bCs/>
          <w:highlight w:val="green"/>
          <w:u w:val="single"/>
        </w:rPr>
        <w:t>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CB5A5A">
        <w:rPr>
          <w:rFonts w:asciiTheme="majorHAnsi" w:hAnsiTheme="majorHAnsi" w:cstheme="majorHAnsi"/>
          <w:highlight w:val="green"/>
          <w:u w:val="single"/>
        </w:rPr>
        <w:t>The</w:t>
      </w:r>
      <w:r w:rsidRPr="00FE51A3">
        <w:rPr>
          <w:rFonts w:asciiTheme="majorHAnsi" w:hAnsiTheme="majorHAnsi" w:cstheme="majorHAnsi"/>
          <w:u w:val="single"/>
        </w:rPr>
        <w:t xml:space="preserve"> political </w:t>
      </w:r>
      <w:r w:rsidRPr="00CB5A5A">
        <w:rPr>
          <w:rFonts w:asciiTheme="majorHAnsi" w:hAnsiTheme="majorHAnsi" w:cstheme="majorHAnsi"/>
          <w:highlight w:val="green"/>
          <w:u w:val="single"/>
        </w:rPr>
        <w:t>protest</w:t>
      </w:r>
      <w:r w:rsidRPr="00FE51A3">
        <w:rPr>
          <w:rFonts w:asciiTheme="majorHAnsi" w:hAnsiTheme="majorHAnsi" w:cstheme="majorHAnsi"/>
          <w:u w:val="single"/>
        </w:rPr>
        <w:t xml:space="preserve"> quickly </w:t>
      </w:r>
      <w:r w:rsidRPr="00CB5A5A">
        <w:rPr>
          <w:rFonts w:asciiTheme="majorHAnsi" w:hAnsiTheme="majorHAnsi" w:cstheme="majorHAnsi"/>
          <w:highlight w:val="green"/>
          <w:u w:val="single"/>
        </w:rPr>
        <w:t>devolved, becoming an outlet for</w:t>
      </w:r>
      <w:r w:rsidRPr="00FE51A3">
        <w:rPr>
          <w:rFonts w:asciiTheme="majorHAnsi" w:hAnsiTheme="majorHAnsi" w:cstheme="majorHAnsi"/>
          <w:u w:val="single"/>
        </w:rPr>
        <w:t xml:space="preserve"> the frustrations of an </w:t>
      </w:r>
      <w:r w:rsidRPr="00CB5A5A">
        <w:rPr>
          <w:rFonts w:asciiTheme="majorHAnsi" w:hAnsiTheme="majorHAnsi" w:cstheme="majorHAnsi"/>
          <w:highlight w:val="green"/>
          <w:u w:val="single"/>
        </w:rPr>
        <w:t>impoverished majority</w:t>
      </w:r>
      <w:r w:rsidRPr="00FE51A3">
        <w:rPr>
          <w:rFonts w:asciiTheme="majorHAnsi" w:hAnsiTheme="majorHAnsi" w:cstheme="majorHAnsi"/>
          <w:u w:val="single"/>
        </w:rPr>
        <w:t xml:space="preserve"> long </w:t>
      </w:r>
      <w:r w:rsidRPr="00CB5A5A">
        <w:rPr>
          <w:rFonts w:asciiTheme="majorHAnsi" w:hAnsiTheme="majorHAnsi" w:cstheme="majorHAnsi"/>
          <w:b/>
          <w:bCs/>
          <w:highlight w:val="green"/>
          <w:u w:val="single"/>
        </w:rPr>
        <w:t>shut out of the</w:t>
      </w:r>
      <w:r w:rsidRPr="00FE51A3">
        <w:rPr>
          <w:rFonts w:asciiTheme="majorHAnsi" w:hAnsiTheme="majorHAnsi" w:cstheme="majorHAnsi"/>
          <w:b/>
          <w:bCs/>
          <w:u w:val="single"/>
        </w:rPr>
        <w:t xml:space="preserve"> country’s </w:t>
      </w:r>
      <w:r w:rsidRPr="00CB5A5A">
        <w:rPr>
          <w:rFonts w:asciiTheme="majorHAnsi" w:hAnsiTheme="majorHAnsi" w:cstheme="majorHAnsi"/>
          <w:b/>
          <w:bCs/>
          <w:highlight w:val="green"/>
          <w:u w:val="single"/>
        </w:rPr>
        <w:t>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FE51A3">
        <w:rPr>
          <w:rFonts w:asciiTheme="majorHAnsi" w:hAnsiTheme="majorHAnsi" w:cstheme="majorHAnsi"/>
          <w:b/>
          <w:bCs/>
          <w:u w:val="single"/>
        </w:rPr>
        <w:t>putting more pressure on the divided 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xml:space="preserve">,” said Xolani Dube, a political analyst with the </w:t>
      </w:r>
      <w:proofErr w:type="spellStart"/>
      <w:r w:rsidRPr="00FE51A3">
        <w:rPr>
          <w:rFonts w:asciiTheme="majorHAnsi" w:hAnsiTheme="majorHAnsi" w:cstheme="majorHAnsi"/>
          <w:sz w:val="14"/>
        </w:rPr>
        <w:t>Xubera</w:t>
      </w:r>
      <w:proofErr w:type="spellEnd"/>
      <w:r w:rsidRPr="00FE51A3">
        <w:rPr>
          <w:rFonts w:asciiTheme="majorHAnsi" w:hAnsiTheme="majorHAnsi" w:cstheme="majorHAnsi"/>
          <w:sz w:val="14"/>
        </w:rPr>
        <w:t xml:space="preserve"> Institute for Research and Development, a nonpartisan think tank in the southeastern city of Durban. “</w:t>
      </w:r>
      <w:r w:rsidRPr="00FE51A3">
        <w:rPr>
          <w:rFonts w:asciiTheme="majorHAnsi" w:hAnsiTheme="majorHAnsi" w:cstheme="majorHAnsi"/>
          <w:b/>
          <w:bCs/>
          <w:u w:val="single"/>
        </w:rPr>
        <w:t xml:space="preserve">Now </w:t>
      </w:r>
      <w:r w:rsidRPr="00CB5A5A">
        <w:rPr>
          <w:rFonts w:asciiTheme="majorHAnsi" w:hAnsiTheme="majorHAnsi" w:cstheme="majorHAnsi"/>
          <w:b/>
          <w:bCs/>
          <w:highlight w:val="gree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and economic dislocation in South Africa, </w:t>
      </w:r>
      <w:r w:rsidRPr="00CB5A5A">
        <w:rPr>
          <w:rFonts w:asciiTheme="majorHAnsi" w:hAnsiTheme="majorHAnsi" w:cstheme="majorHAnsi"/>
          <w:highlight w:val="green"/>
          <w:u w:val="single"/>
        </w:rPr>
        <w:t>where</w:t>
      </w:r>
      <w:r w:rsidRPr="00FE51A3">
        <w:rPr>
          <w:rFonts w:asciiTheme="majorHAnsi" w:hAnsiTheme="majorHAnsi" w:cstheme="majorHAnsi"/>
          <w:u w:val="single"/>
        </w:rPr>
        <w:t xml:space="preserve"> just </w:t>
      </w:r>
      <w:r w:rsidRPr="00CB5A5A">
        <w:rPr>
          <w:rFonts w:asciiTheme="majorHAnsi" w:hAnsiTheme="majorHAnsi" w:cstheme="majorHAnsi"/>
          <w:highlight w:val="green"/>
          <w:u w:val="single"/>
        </w:rPr>
        <w:t>2.8% of people have</w:t>
      </w:r>
      <w:r w:rsidRPr="00FE51A3">
        <w:rPr>
          <w:rFonts w:asciiTheme="majorHAnsi" w:hAnsiTheme="majorHAnsi" w:cstheme="majorHAnsi"/>
          <w:u w:val="single"/>
        </w:rPr>
        <w:t xml:space="preserve"> been fully </w:t>
      </w:r>
      <w:r w:rsidRPr="00CB5A5A">
        <w:rPr>
          <w:rFonts w:asciiTheme="majorHAnsi" w:hAnsiTheme="majorHAnsi" w:cstheme="majorHAnsi"/>
          <w:highlight w:val="green"/>
          <w:u w:val="single"/>
        </w:rPr>
        <w:t>vaccinated</w:t>
      </w:r>
      <w:r w:rsidRPr="00FE51A3">
        <w:rPr>
          <w:rFonts w:asciiTheme="majorHAnsi" w:hAnsiTheme="majorHAnsi" w:cstheme="majorHAnsi"/>
          <w:u w:val="single"/>
        </w:rPr>
        <w:t xml:space="preserve"> against Covid-19, </w:t>
      </w:r>
      <w:r w:rsidRPr="00CB5A5A">
        <w:rPr>
          <w:rFonts w:asciiTheme="majorHAnsi" w:hAnsiTheme="majorHAnsi" w:cstheme="majorHAnsi"/>
          <w:highlight w:val="green"/>
          <w:u w:val="single"/>
        </w:rPr>
        <w:t>shows how difficult it will be for</w:t>
      </w:r>
      <w:r w:rsidRPr="00FE51A3">
        <w:rPr>
          <w:rFonts w:asciiTheme="majorHAnsi" w:hAnsiTheme="majorHAnsi" w:cstheme="majorHAnsi"/>
          <w:u w:val="single"/>
        </w:rPr>
        <w:t xml:space="preserve"> many </w:t>
      </w:r>
      <w:r w:rsidRPr="00CB5A5A">
        <w:rPr>
          <w:rFonts w:asciiTheme="majorHAnsi" w:hAnsiTheme="majorHAnsi" w:cstheme="majorHAnsi"/>
          <w:b/>
          <w:bCs/>
          <w:highlight w:val="green"/>
          <w:u w:val="single"/>
        </w:rPr>
        <w:t>emerging economies to recover</w:t>
      </w:r>
      <w:r w:rsidRPr="00FE51A3">
        <w:rPr>
          <w:rFonts w:asciiTheme="majorHAnsi" w:hAnsiTheme="majorHAnsi" w:cstheme="majorHAnsi"/>
          <w:b/>
          <w:bCs/>
          <w:u w:val="single"/>
        </w:rPr>
        <w:t xml:space="preserve">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w:t>
      </w:r>
      <w:r w:rsidRPr="00CB5A5A">
        <w:rPr>
          <w:rFonts w:asciiTheme="majorHAnsi" w:hAnsiTheme="majorHAnsi" w:cstheme="majorHAnsi"/>
          <w:highlight w:val="green"/>
          <w:u w:val="single"/>
        </w:rPr>
        <w:t>pandemic suffering</w:t>
      </w:r>
      <w:r w:rsidRPr="00FE51A3">
        <w:rPr>
          <w:rFonts w:asciiTheme="majorHAnsi" w:hAnsiTheme="majorHAnsi" w:cstheme="majorHAnsi"/>
          <w:u w:val="single"/>
        </w:rPr>
        <w:t xml:space="preserve">, </w:t>
      </w:r>
      <w:r w:rsidRPr="00CB5A5A">
        <w:rPr>
          <w:rFonts w:asciiTheme="majorHAnsi" w:hAnsiTheme="majorHAnsi" w:cstheme="majorHAnsi"/>
          <w:b/>
          <w:bCs/>
          <w:highlight w:val="gree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w:t>
      </w:r>
      <w:proofErr w:type="gramStart"/>
      <w:r w:rsidRPr="00FE51A3">
        <w:rPr>
          <w:rFonts w:asciiTheme="majorHAnsi" w:hAnsiTheme="majorHAnsi" w:cstheme="majorHAnsi"/>
          <w:sz w:val="14"/>
        </w:rPr>
        <w:t>as a result of</w:t>
      </w:r>
      <w:proofErr w:type="gramEnd"/>
      <w:r w:rsidRPr="00FE51A3">
        <w:rPr>
          <w:rFonts w:asciiTheme="majorHAnsi" w:hAnsiTheme="majorHAnsi" w:cstheme="majorHAnsi"/>
          <w:sz w:val="14"/>
        </w:rPr>
        <w:t xml:space="preserve"> Covid by the end of 2021, widening the gap between the world’s richest and poorest nations. </w:t>
      </w:r>
      <w:r w:rsidRPr="00CB5A5A">
        <w:rPr>
          <w:rFonts w:asciiTheme="majorHAnsi" w:hAnsiTheme="majorHAnsi" w:cstheme="majorHAnsi"/>
          <w:highlight w:val="green"/>
          <w:u w:val="single"/>
        </w:rPr>
        <w:t xml:space="preserve">The pandemic has </w:t>
      </w:r>
      <w:r w:rsidRPr="00CB5A5A">
        <w:rPr>
          <w:rFonts w:asciiTheme="majorHAnsi" w:hAnsiTheme="majorHAnsi" w:cstheme="majorHAnsi"/>
          <w:b/>
          <w:bCs/>
          <w:highlight w:val="green"/>
          <w:u w:val="single"/>
        </w:rPr>
        <w:t>led 41 million people to the brink of famine</w:t>
      </w:r>
      <w:r w:rsidRPr="00FE51A3">
        <w:rPr>
          <w:rFonts w:asciiTheme="majorHAnsi" w:hAnsiTheme="majorHAnsi" w:cstheme="majorHAnsi"/>
          <w:u w:val="single"/>
        </w:rPr>
        <w:t>, according to the World Food Program.</w:t>
      </w:r>
    </w:p>
    <w:p w14:paraId="7A7011B0" w14:textId="77777777" w:rsidR="00675189" w:rsidRPr="00FE51A3" w:rsidRDefault="00675189" w:rsidP="00675189">
      <w:pPr>
        <w:pStyle w:val="Heading4"/>
        <w:rPr>
          <w:rFonts w:asciiTheme="majorHAnsi" w:hAnsiTheme="majorHAnsi" w:cstheme="majorHAnsi"/>
        </w:rPr>
      </w:pPr>
      <w:bookmarkStart w:id="0" w:name="_Hlk535249827"/>
      <w:r w:rsidRPr="00FE51A3">
        <w:rPr>
          <w:rFonts w:asciiTheme="majorHAnsi" w:hAnsiTheme="majorHAnsi" w:cstheme="majorHAnsi"/>
        </w:rPr>
        <w:t xml:space="preserve">Africa instability </w:t>
      </w:r>
      <w:r w:rsidRPr="00FE51A3">
        <w:rPr>
          <w:rFonts w:asciiTheme="majorHAnsi" w:hAnsiTheme="majorHAnsi" w:cstheme="majorHAnsi"/>
          <w:u w:val="single"/>
        </w:rPr>
        <w:t>goes nuclear</w:t>
      </w:r>
      <w:r w:rsidRPr="00FE51A3">
        <w:rPr>
          <w:rFonts w:asciiTheme="majorHAnsi" w:hAnsiTheme="majorHAnsi" w:cstheme="majorHAnsi"/>
        </w:rPr>
        <w:t>.</w:t>
      </w:r>
    </w:p>
    <w:p w14:paraId="386393BC" w14:textId="6F0FFA54" w:rsidR="00675189" w:rsidRPr="00FE51A3" w:rsidRDefault="00675189" w:rsidP="00675189">
      <w:pPr>
        <w:rPr>
          <w:rStyle w:val="Hyperlink"/>
          <w:rFonts w:asciiTheme="majorHAnsi" w:hAnsiTheme="majorHAnsi" w:cstheme="majorHAnsi"/>
        </w:rPr>
      </w:pPr>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r w:rsidRPr="00003C8F">
        <w:rPr>
          <w:rFonts w:asciiTheme="majorHAnsi" w:hAnsiTheme="majorHAnsi" w:cstheme="majorHAnsi"/>
        </w:rPr>
        <w:t>https://www.the-american-interest.com/2013/12/15/peace-in-the-congo-why-the-world-should-care/</w:t>
      </w:r>
    </w:p>
    <w:p w14:paraId="5F276471" w14:textId="48BDC0F3"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 xml:space="preserve">One of the </w:t>
      </w:r>
      <w:r w:rsidRPr="00FE51A3">
        <w:rPr>
          <w:rStyle w:val="Emphasis"/>
          <w:rFonts w:asciiTheme="majorHAnsi" w:hAnsiTheme="majorHAnsi" w:cstheme="majorHAnsi"/>
        </w:rPr>
        <w:t>biggest questions of the 21st century</w:t>
      </w:r>
      <w:r w:rsidRPr="00FE51A3">
        <w:rPr>
          <w:rStyle w:val="StyleUnderline"/>
          <w:rFonts w:asciiTheme="majorHAnsi" w:hAnsiTheme="majorHAnsi" w:cstheme="majorHAnsi"/>
        </w:rPr>
        <w:t xml:space="preserve"> is whether this </w:t>
      </w:r>
      <w:r w:rsidRPr="00CB5A5A">
        <w:rPr>
          <w:rStyle w:val="Emphasis"/>
          <w:rFonts w:asciiTheme="majorHAnsi" w:hAnsiTheme="majorHAnsi" w:cstheme="majorHAnsi"/>
        </w:rPr>
        <w:t>destructive dynamic</w:t>
      </w:r>
      <w:r w:rsidRPr="00CB5A5A">
        <w:rPr>
          <w:rStyle w:val="StyleUnderline"/>
          <w:rFonts w:asciiTheme="majorHAnsi" w:hAnsiTheme="majorHAnsi" w:cstheme="majorHAnsi"/>
        </w:rPr>
        <w:t xml:space="preserve"> can be contained, or whether the demand for ethnic, cultural and/or religious homogeneity will continue to </w:t>
      </w:r>
      <w:r w:rsidRPr="00CB5A5A">
        <w:rPr>
          <w:rStyle w:val="Emphasis"/>
          <w:rFonts w:asciiTheme="majorHAnsi" w:hAnsiTheme="majorHAnsi" w:cstheme="majorHAnsi"/>
        </w:rPr>
        <w:t>convulse world politics</w:t>
      </w:r>
      <w:r w:rsidRPr="00CB5A5A">
        <w:rPr>
          <w:rStyle w:val="StyleUnderline"/>
          <w:rFonts w:asciiTheme="majorHAnsi" w:hAnsiTheme="majorHAnsi" w:cstheme="majorHAnsi"/>
        </w:rPr>
        <w:t xml:space="preserve">, </w:t>
      </w:r>
      <w:r w:rsidRPr="00CB5A5A">
        <w:rPr>
          <w:rStyle w:val="Emphasis"/>
          <w:rFonts w:asciiTheme="majorHAnsi" w:hAnsiTheme="majorHAnsi" w:cstheme="majorHAnsi"/>
        </w:rPr>
        <w:t>drive new generations of conflict</w:t>
      </w:r>
      <w:r w:rsidRPr="00CB5A5A">
        <w:rPr>
          <w:rStyle w:val="StyleUnderline"/>
          <w:rFonts w:asciiTheme="majorHAnsi" w:hAnsiTheme="majorHAnsi" w:cstheme="majorHAnsi"/>
        </w:rPr>
        <w:t xml:space="preserve">, and </w:t>
      </w:r>
      <w:r w:rsidRPr="00CB5A5A">
        <w:rPr>
          <w:rStyle w:val="Emphasis"/>
          <w:rFonts w:asciiTheme="majorHAnsi" w:hAnsiTheme="majorHAnsi" w:cstheme="majorHAnsi"/>
        </w:rPr>
        <w:t>create millions more victims</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w:t>
      </w:r>
      <w:r w:rsidRPr="00CB5A5A">
        <w:rPr>
          <w:rStyle w:val="Emphasis"/>
          <w:rFonts w:asciiTheme="majorHAnsi" w:hAnsiTheme="majorHAnsi" w:cstheme="majorHAnsi"/>
          <w:highlight w:val="green"/>
        </w:rPr>
        <w:t>Congo</w:t>
      </w:r>
      <w:r w:rsidRPr="00FE51A3">
        <w:rPr>
          <w:rStyle w:val="Emphasis"/>
          <w:rFonts w:asciiTheme="majorHAnsi" w:hAnsiTheme="majorHAnsi" w:cstheme="majorHAnsi"/>
        </w:rPr>
        <w:t xml:space="preserve"> conflict</w:t>
      </w:r>
      <w:r w:rsidRPr="00FE51A3">
        <w:rPr>
          <w:rFonts w:asciiTheme="majorHAnsi" w:hAnsiTheme="majorHAnsi" w:cstheme="majorHAnsi"/>
        </w:rPr>
        <w:t xml:space="preserve"> is a disturbing piece of evidence </w:t>
      </w:r>
      <w:r w:rsidRPr="00CB5A5A">
        <w:rPr>
          <w:rStyle w:val="Emphasis"/>
          <w:rFonts w:asciiTheme="majorHAnsi" w:hAnsiTheme="majorHAnsi" w:cstheme="majorHAnsi"/>
          <w:highlight w:val="green"/>
        </w:rPr>
        <w:t>suggest</w:t>
      </w:r>
      <w:r w:rsidRPr="00CB5A5A">
        <w:rPr>
          <w:rFonts w:asciiTheme="majorHAnsi" w:hAnsiTheme="majorHAnsi" w:cstheme="majorHAnsi"/>
          <w:highlight w:val="green"/>
        </w:rPr>
        <w:t>ing</w:t>
      </w:r>
      <w:r w:rsidRPr="00FE51A3">
        <w:rPr>
          <w:rFonts w:asciiTheme="majorHAnsi" w:hAnsiTheme="majorHAnsi" w:cstheme="majorHAnsi"/>
        </w:rPr>
        <w:t xml:space="preserve"> that, in Africa at least, </w:t>
      </w:r>
      <w:r w:rsidRPr="00CB5A5A">
        <w:rPr>
          <w:rStyle w:val="StyleUnderline"/>
          <w:rFonts w:asciiTheme="majorHAnsi" w:hAnsiTheme="majorHAnsi" w:cstheme="majorHAnsi"/>
          <w:highlight w:val="green"/>
        </w:rPr>
        <w:t>there is potential for</w:t>
      </w:r>
      <w:r w:rsidRPr="00FE51A3">
        <w:rPr>
          <w:rStyle w:val="StyleUnderline"/>
          <w:rFonts w:asciiTheme="majorHAnsi" w:hAnsiTheme="majorHAnsi" w:cstheme="majorHAnsi"/>
        </w:rPr>
        <w:t xml:space="preserve"> this kind of conflict</w:t>
      </w:r>
      <w:r w:rsidRPr="00FE51A3">
        <w:rPr>
          <w:rFonts w:asciiTheme="majorHAnsi" w:hAnsiTheme="majorHAnsi" w:cstheme="majorHAnsi"/>
        </w:rPr>
        <w:t xml:space="preserve">. The Congo war (and the long </w:t>
      </w:r>
      <w:proofErr w:type="gramStart"/>
      <w:r w:rsidRPr="00FE51A3">
        <w:rPr>
          <w:rFonts w:asciiTheme="majorHAnsi" w:hAnsiTheme="majorHAnsi" w:cstheme="majorHAnsi"/>
        </w:rPr>
        <w:t>Hutu-Tutsi</w:t>
      </w:r>
      <w:proofErr w:type="gramEnd"/>
      <w:r w:rsidRPr="00FE51A3">
        <w:rPr>
          <w:rFonts w:asciiTheme="majorHAnsi" w:hAnsiTheme="majorHAnsi" w:cstheme="majorHAnsi"/>
        </w:rPr>
        <w:t xml:space="preserve">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CB5A5A">
        <w:rPr>
          <w:rStyle w:val="Emphasis"/>
          <w:rFonts w:asciiTheme="majorHAnsi" w:hAnsiTheme="majorHAnsi" w:cstheme="majorHAnsi"/>
          <w:highlight w:val="green"/>
        </w:rPr>
        <w:t>huge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and destructive conflict</w:t>
      </w:r>
      <w:r w:rsidRPr="00CB5A5A">
        <w:rPr>
          <w:rStyle w:val="StyleUnderline"/>
          <w:rFonts w:asciiTheme="majorHAnsi" w:hAnsiTheme="majorHAnsi" w:cstheme="majorHAnsi"/>
          <w:highlight w:val="green"/>
        </w:rPr>
        <w:t xml:space="preserve"> across Africa</w:t>
      </w:r>
      <w:r w:rsidRPr="00FE51A3">
        <w:rPr>
          <w:rFonts w:asciiTheme="majorHAnsi" w:hAnsiTheme="majorHAnsi" w:cstheme="majorHAnsi"/>
        </w:rPr>
        <w:t xml:space="preserve"> is very real. But one must look beyond Africa. The Middle East of course is aflame in religious and ethnic conflict. The old British Raj including India, Pakistan, Bangladesh, </w:t>
      </w:r>
      <w:proofErr w:type="gramStart"/>
      <w:r w:rsidRPr="00FE51A3">
        <w:rPr>
          <w:rFonts w:asciiTheme="majorHAnsi" w:hAnsiTheme="majorHAnsi" w:cstheme="majorHAnsi"/>
        </w:rPr>
        <w:t>Burma</w:t>
      </w:r>
      <w:proofErr w:type="gramEnd"/>
      <w:r w:rsidRPr="00FE51A3">
        <w:rPr>
          <w:rFonts w:asciiTheme="majorHAnsi" w:hAnsiTheme="majorHAnsi" w:cstheme="majorHAnsi"/>
        </w:rPr>
        <w:t xml:space="preserve">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FE51A3">
        <w:rPr>
          <w:rStyle w:val="StyleUnderline"/>
          <w:rFonts w:asciiTheme="majorHAnsi" w:hAnsiTheme="majorHAnsi" w:cstheme="majorHAnsi"/>
        </w:rPr>
        <w:t xml:space="preserve">The Congo war should be a reminder to us all that the </w:t>
      </w:r>
      <w:r w:rsidRPr="00CB5A5A">
        <w:rPr>
          <w:rStyle w:val="Emphasis"/>
          <w:rFonts w:asciiTheme="majorHAnsi" w:hAnsiTheme="majorHAnsi" w:cstheme="majorHAnsi"/>
          <w:highlight w:val="green"/>
        </w:rPr>
        <w:t>foundations</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of our world are dynamite</w:t>
      </w:r>
      <w:r w:rsidRPr="00CB5A5A">
        <w:rPr>
          <w:rStyle w:val="StyleUnderline"/>
          <w:rFonts w:asciiTheme="majorHAnsi" w:hAnsiTheme="majorHAnsi" w:cstheme="majorHAnsi"/>
          <w:highlight w:val="green"/>
        </w:rPr>
        <w:t>, and</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 xml:space="preserve">the potential for new conflicts on the </w:t>
      </w:r>
      <w:r w:rsidRPr="00CB5A5A">
        <w:rPr>
          <w:rStyle w:val="Emphasis"/>
          <w:rFonts w:asciiTheme="majorHAnsi" w:hAnsiTheme="majorHAnsi" w:cstheme="majorHAnsi"/>
          <w:highlight w:val="green"/>
        </w:rPr>
        <w:t>scale of</w:t>
      </w:r>
      <w:r w:rsidRPr="00FE51A3">
        <w:rPr>
          <w:rStyle w:val="Emphasis"/>
          <w:rFonts w:asciiTheme="majorHAnsi" w:hAnsiTheme="majorHAnsi" w:cstheme="majorHAnsi"/>
        </w:rPr>
        <w:t xml:space="preserve"> the horrific </w:t>
      </w:r>
      <w:r w:rsidRPr="00CB5A5A">
        <w:rPr>
          <w:rStyle w:val="Emphasis"/>
          <w:rFonts w:asciiTheme="majorHAnsi" w:hAnsiTheme="majorHAnsi" w:cstheme="majorHAnsi"/>
          <w:highlight w:val="green"/>
        </w:rPr>
        <w:t>wars of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20th century</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very much </w:t>
      </w:r>
      <w:r w:rsidRPr="00CB5A5A">
        <w:rPr>
          <w:rStyle w:val="StyleUnderline"/>
          <w:rFonts w:asciiTheme="majorHAnsi" w:hAnsiTheme="majorHAnsi" w:cstheme="majorHAnsi"/>
          <w:highlight w:val="green"/>
        </w:rPr>
        <w:t xml:space="preserve">with us </w:t>
      </w:r>
      <w:r w:rsidRPr="00CB5A5A">
        <w:rPr>
          <w:rStyle w:val="StyleUnderline"/>
          <w:rFonts w:asciiTheme="majorHAnsi" w:hAnsiTheme="majorHAnsi" w:cstheme="majorHAnsi"/>
        </w:rPr>
        <w:t>today</w:t>
      </w:r>
      <w:r w:rsidRPr="00FE51A3">
        <w:rPr>
          <w:rFonts w:asciiTheme="majorHAnsi" w:hAnsiTheme="majorHAnsi" w:cstheme="majorHAnsi"/>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FE51A3">
        <w:rPr>
          <w:rFonts w:asciiTheme="majorHAnsi" w:hAnsiTheme="majorHAnsi" w:cstheme="majorHAnsi"/>
        </w:rPr>
        <w:t>often thankless</w:t>
      </w:r>
      <w:proofErr w:type="gramEnd"/>
      <w:r w:rsidRPr="00FE51A3">
        <w:rPr>
          <w:rFonts w:asciiTheme="majorHAnsi" w:hAnsiTheme="majorHAnsi" w:cstheme="majorHAnsi"/>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w:t>
      </w:r>
      <w:proofErr w:type="gramStart"/>
      <w:r w:rsidRPr="00FE51A3">
        <w:rPr>
          <w:rFonts w:asciiTheme="majorHAnsi" w:hAnsiTheme="majorHAnsi" w:cstheme="majorHAnsi"/>
        </w:rPr>
        <w:t>away</w:t>
      </w:r>
      <w:proofErr w:type="gramEnd"/>
      <w:r w:rsidRPr="00FE51A3">
        <w:rPr>
          <w:rFonts w:asciiTheme="majorHAnsi" w:hAnsiTheme="majorHAnsi" w:cstheme="majorHAnsi"/>
        </w:rPr>
        <w:t xml:space="preserve"> and America has urgent needs at home and we should husband the resources we have available for foreign policy on things that have more power to affect us directly. </w:t>
      </w:r>
      <w:r w:rsidRPr="00FE51A3">
        <w:rPr>
          <w:rStyle w:val="StyleUnderline"/>
          <w:rFonts w:asciiTheme="majorHAnsi" w:hAnsiTheme="majorHAnsi" w:cstheme="majorHAnsi"/>
        </w:rPr>
        <w:t xml:space="preserve">The problem is that these </w:t>
      </w:r>
      <w:r w:rsidRPr="00CB5A5A">
        <w:rPr>
          <w:rStyle w:val="StyleUnderline"/>
          <w:rFonts w:asciiTheme="majorHAnsi" w:hAnsiTheme="majorHAnsi" w:cstheme="majorHAnsi"/>
          <w:highlight w:val="green"/>
        </w:rPr>
        <w:t xml:space="preserve">wars </w:t>
      </w:r>
      <w:r w:rsidRPr="00CB5A5A">
        <w:rPr>
          <w:rStyle w:val="Emphasis"/>
          <w:rFonts w:asciiTheme="majorHAnsi" w:hAnsiTheme="majorHAnsi" w:cstheme="majorHAnsi"/>
          <w:highlight w:val="green"/>
        </w:rPr>
        <w:t>spread</w:t>
      </w:r>
      <w:r w:rsidRPr="00FE51A3">
        <w:rPr>
          <w:rFonts w:asciiTheme="majorHAnsi" w:hAnsiTheme="majorHAnsi" w:cstheme="majorHAnsi"/>
        </w:rPr>
        <w:t xml:space="preserve">. </w:t>
      </w:r>
      <w:r w:rsidRPr="00FE51A3">
        <w:rPr>
          <w:rStyle w:val="StyleUnderline"/>
          <w:rFonts w:asciiTheme="majorHAnsi" w:hAnsiTheme="majorHAnsi" w:cstheme="majorHAnsi"/>
        </w:rPr>
        <w:t>They may start in places that we don’t care much about</w:t>
      </w:r>
      <w:r w:rsidRPr="00FE51A3">
        <w:rPr>
          <w:rFonts w:asciiTheme="majorHAnsi" w:hAnsiTheme="majorHAnsi" w:cstheme="majorHAnsi"/>
        </w:rPr>
        <w:t xml:space="preserve"> (most Americans didn’t give a rat’s patootie about whether Germany controlled the Sudetenland in 1938 or Danzig in 1939) </w:t>
      </w:r>
      <w:r w:rsidRPr="00FE51A3">
        <w:rPr>
          <w:rStyle w:val="StyleUnderline"/>
          <w:rFonts w:asciiTheme="majorHAnsi" w:hAnsiTheme="majorHAnsi" w:cstheme="majorHAnsi"/>
        </w:rPr>
        <w:t>but they tend to spread to places that we do care very much about</w:t>
      </w:r>
      <w:r w:rsidRPr="00FE51A3">
        <w:rPr>
          <w:rFonts w:asciiTheme="majorHAnsi" w:hAnsiTheme="majorHAnsi" w:cstheme="majorHAnsi"/>
        </w:rPr>
        <w:t xml:space="preserve">. This can be because a revisionist great power like Germany in 1938-39 needs to overturn the balance of power in Europe to achieve its goals, or it can be because </w:t>
      </w:r>
      <w:r w:rsidRPr="00CB5A5A">
        <w:rPr>
          <w:rStyle w:val="StyleUnderline"/>
          <w:rFonts w:asciiTheme="majorHAnsi" w:hAnsiTheme="majorHAnsi" w:cstheme="majorHAnsi"/>
          <w:highlight w:val="green"/>
        </w:rPr>
        <w:t>instability in a</w:t>
      </w:r>
      <w:r w:rsidRPr="00FE51A3">
        <w:rPr>
          <w:rStyle w:val="StyleUnderline"/>
          <w:rFonts w:asciiTheme="majorHAnsi" w:hAnsiTheme="majorHAnsi" w:cstheme="majorHAnsi"/>
        </w:rPr>
        <w:t xml:space="preserve"> very </w:t>
      </w:r>
      <w:r w:rsidRPr="00CB5A5A">
        <w:rPr>
          <w:rStyle w:val="StyleUnderline"/>
          <w:rFonts w:asciiTheme="majorHAnsi" w:hAnsiTheme="majorHAnsi" w:cstheme="majorHAnsi"/>
          <w:highlight w:val="green"/>
        </w:rPr>
        <w:t>remote place</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triggers problems in places</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we care about</w:t>
      </w:r>
      <w:r w:rsidRPr="00FE51A3">
        <w:rPr>
          <w:rStyle w:val="StyleUnderline"/>
          <w:rFonts w:asciiTheme="majorHAnsi" w:hAnsiTheme="majorHAnsi" w:cstheme="majorHAnsi"/>
        </w:rPr>
        <w:t xml:space="preserve"> very much</w:t>
      </w:r>
      <w:r w:rsidRPr="00FE51A3">
        <w:rPr>
          <w:rFonts w:asciiTheme="majorHAnsi" w:hAnsiTheme="majorHAnsi" w:cstheme="majorHAnsi"/>
        </w:rPr>
        <w:t xml:space="preserve">. Out of Afghanistan in 2001 came both 9/11 and the </w:t>
      </w:r>
      <w:r w:rsidRPr="00FE51A3">
        <w:rPr>
          <w:rStyle w:val="StyleUnderline"/>
          <w:rFonts w:asciiTheme="majorHAnsi" w:hAnsiTheme="majorHAnsi" w:cstheme="majorHAnsi"/>
        </w:rPr>
        <w:t xml:space="preserve">waves of insurgency </w:t>
      </w:r>
      <w:r w:rsidRPr="00CB5A5A">
        <w:rPr>
          <w:rStyle w:val="StyleUnderline"/>
          <w:rFonts w:asciiTheme="majorHAnsi" w:hAnsiTheme="majorHAnsi" w:cstheme="majorHAnsi"/>
        </w:rPr>
        <w:t xml:space="preserve">and instability that threaten to </w:t>
      </w:r>
      <w:r w:rsidRPr="00CB5A5A">
        <w:rPr>
          <w:rStyle w:val="Emphasis"/>
          <w:rFonts w:asciiTheme="majorHAnsi" w:hAnsiTheme="majorHAnsi" w:cstheme="majorHAnsi"/>
        </w:rPr>
        <w:t>rip nuclear-armed Pakistan apart</w:t>
      </w:r>
      <w:r w:rsidRPr="00CB5A5A">
        <w:rPr>
          <w:rStyle w:val="StyleUnderline"/>
          <w:rFonts w:asciiTheme="majorHAnsi" w:hAnsiTheme="majorHAnsi" w:cstheme="majorHAnsi"/>
        </w:rPr>
        <w:t xml:space="preserve"> or </w:t>
      </w:r>
      <w:r w:rsidRPr="00CB5A5A">
        <w:rPr>
          <w:rStyle w:val="Emphasis"/>
          <w:rFonts w:asciiTheme="majorHAnsi" w:hAnsiTheme="majorHAnsi" w:cstheme="majorHAnsi"/>
        </w:rPr>
        <w:t>with trigger wider conflict</w:t>
      </w:r>
      <w:r w:rsidRPr="00FE51A3">
        <w:rPr>
          <w:rStyle w:val="Emphasis"/>
          <w:rFonts w:asciiTheme="majorHAnsi" w:hAnsiTheme="majorHAnsi" w:cstheme="majorHAnsi"/>
        </w:rPr>
        <w:t xml:space="preserve"> India</w:t>
      </w:r>
      <w:r w:rsidRPr="00FE51A3">
        <w:rPr>
          <w:rFonts w:asciiTheme="majorHAnsi" w:hAnsiTheme="majorHAnsi" w:cstheme="majorHAnsi"/>
        </w:rPr>
        <w:t xml:space="preserve">. </w:t>
      </w:r>
      <w:r w:rsidRPr="00FE51A3">
        <w:rPr>
          <w:rStyle w:val="StyleUnderline"/>
          <w:rFonts w:asciiTheme="majorHAnsi" w:hAnsiTheme="majorHAnsi" w:cstheme="majorHAnsi"/>
        </w:rPr>
        <w:t>Out of the mess in Syria a witches’ brew of terrorism and religious conflict looks set to complicate the security of our allies in Europe and the Middle East and even the security of the oil supply on which the world economy so profoundly depends</w:t>
      </w:r>
      <w:r w:rsidRPr="00FE51A3">
        <w:rPr>
          <w:rFonts w:asciiTheme="majorHAnsi" w:hAnsiTheme="majorHAnsi" w:cstheme="majorHAnsi"/>
        </w:rPr>
        <w:t xml:space="preserve">. </w:t>
      </w:r>
      <w:r w:rsidRPr="00CB5A5A">
        <w:rPr>
          <w:rStyle w:val="Emphasis"/>
          <w:rFonts w:asciiTheme="majorHAnsi" w:hAnsiTheme="majorHAnsi" w:cstheme="majorHAnsi"/>
          <w:highlight w:val="green"/>
        </w:rPr>
        <w:t>Africa</w:t>
      </w:r>
      <w:r w:rsidRPr="00FE51A3">
        <w:rPr>
          <w:rStyle w:val="StyleUnderline"/>
          <w:rFonts w:asciiTheme="majorHAnsi" w:hAnsiTheme="majorHAnsi" w:cstheme="majorHAnsi"/>
        </w:rPr>
        <w:t xml:space="preserve">, and the potential for upheaval there, </w:t>
      </w:r>
      <w:r w:rsidRPr="00CB5A5A">
        <w:rPr>
          <w:rStyle w:val="StyleUnderline"/>
          <w:rFonts w:asciiTheme="majorHAnsi" w:hAnsiTheme="majorHAnsi" w:cstheme="majorHAnsi"/>
          <w:highlight w:val="green"/>
        </w:rPr>
        <w:t xml:space="preserve">is of </w:t>
      </w:r>
      <w:r w:rsidRPr="00CB5A5A">
        <w:rPr>
          <w:rStyle w:val="Emphasis"/>
          <w:rFonts w:asciiTheme="majorHAnsi" w:hAnsiTheme="majorHAnsi" w:cstheme="majorHAnsi"/>
          <w:highlight w:val="green"/>
        </w:rPr>
        <w:t>more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importance to American security</w:t>
      </w:r>
      <w:r w:rsidRPr="00CB5A5A">
        <w:rPr>
          <w:rStyle w:val="StyleUnderline"/>
          <w:rFonts w:asciiTheme="majorHAnsi" w:hAnsiTheme="majorHAnsi" w:cstheme="majorHAnsi"/>
          <w:highlight w:val="green"/>
        </w:rPr>
        <w:t xml:space="preserve"> than many</w:t>
      </w:r>
      <w:r w:rsidRPr="00FE51A3">
        <w:rPr>
          <w:rStyle w:val="StyleUnderline"/>
          <w:rFonts w:asciiTheme="majorHAnsi" w:hAnsiTheme="majorHAnsi" w:cstheme="majorHAnsi"/>
        </w:rPr>
        <w:t xml:space="preserve"> people may </w:t>
      </w:r>
      <w:r w:rsidRPr="00CB5A5A">
        <w:rPr>
          <w:rStyle w:val="StyleUnderline"/>
          <w:rFonts w:asciiTheme="majorHAnsi" w:hAnsiTheme="majorHAnsi" w:cstheme="majorHAnsi"/>
          <w:highlight w:val="green"/>
        </w:rPr>
        <w:t>understand</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line </w:t>
      </w:r>
      <w:r w:rsidRPr="00CB5A5A">
        <w:rPr>
          <w:rStyle w:val="Emphasis"/>
          <w:rFonts w:asciiTheme="majorHAnsi" w:hAnsiTheme="majorHAnsi" w:cstheme="majorHAnsi"/>
          <w:highlight w:val="green"/>
        </w:rPr>
        <w:t>between Africa and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Mid</w:t>
      </w:r>
      <w:r w:rsidRPr="00FE51A3">
        <w:rPr>
          <w:rStyle w:val="Emphasis"/>
          <w:rFonts w:asciiTheme="majorHAnsi" w:hAnsiTheme="majorHAnsi" w:cstheme="majorHAnsi"/>
        </w:rPr>
        <w:t xml:space="preserve">dle </w:t>
      </w:r>
      <w:r w:rsidRPr="00CB5A5A">
        <w:rPr>
          <w:rStyle w:val="Emphasis"/>
          <w:rFonts w:asciiTheme="majorHAnsi" w:hAnsiTheme="majorHAnsi" w:cstheme="majorHAnsi"/>
          <w:highlight w:val="green"/>
        </w:rPr>
        <w:t>East</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a </w:t>
      </w:r>
      <w:r w:rsidRPr="00CB5A5A">
        <w:rPr>
          <w:rStyle w:val="StyleUnderline"/>
          <w:rFonts w:asciiTheme="majorHAnsi" w:hAnsiTheme="majorHAnsi" w:cstheme="majorHAnsi"/>
          <w:highlight w:val="green"/>
        </w:rPr>
        <w:t>soft</w:t>
      </w:r>
      <w:r w:rsidRPr="00FE51A3">
        <w:rPr>
          <w:rStyle w:val="StyleUnderline"/>
          <w:rFonts w:asciiTheme="majorHAnsi" w:hAnsiTheme="majorHAnsi" w:cstheme="majorHAnsi"/>
        </w:rPr>
        <w:t xml:space="preserve"> one</w:t>
      </w:r>
      <w:r w:rsidRPr="00FE51A3">
        <w:rPr>
          <w:rFonts w:asciiTheme="majorHAnsi" w:hAnsiTheme="majorHAnsi" w:cstheme="majorHAnsi"/>
        </w:rPr>
        <w:t xml:space="preserve">. The </w:t>
      </w:r>
      <w:r w:rsidRPr="00FE51A3">
        <w:rPr>
          <w:rStyle w:val="Emphasis"/>
          <w:rFonts w:asciiTheme="majorHAnsi" w:hAnsiTheme="majorHAnsi" w:cstheme="majorHAnsi"/>
        </w:rPr>
        <w:t>weak states</w:t>
      </w:r>
      <w:r w:rsidRPr="00FE51A3">
        <w:rPr>
          <w:rFonts w:asciiTheme="majorHAnsi" w:hAnsiTheme="majorHAnsi" w:cstheme="majorHAnsi"/>
        </w:rPr>
        <w:t xml:space="preserve"> that straddle the southern approaches of the Sahara </w:t>
      </w:r>
      <w:r w:rsidRPr="00FE51A3">
        <w:rPr>
          <w:rStyle w:val="StyleUnderline"/>
          <w:rFonts w:asciiTheme="majorHAnsi" w:hAnsiTheme="majorHAnsi" w:cstheme="majorHAnsi"/>
        </w:rPr>
        <w:t xml:space="preserve">are </w:t>
      </w:r>
      <w:r w:rsidRPr="00FE51A3">
        <w:rPr>
          <w:rStyle w:val="Emphasis"/>
          <w:rFonts w:asciiTheme="majorHAnsi" w:hAnsiTheme="majorHAnsi" w:cstheme="majorHAnsi"/>
        </w:rPr>
        <w:t>ideal petri dishes</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Al Qaeda type groups</w:t>
      </w:r>
      <w:r w:rsidRPr="00FE51A3">
        <w:rPr>
          <w:rFonts w:asciiTheme="majorHAnsi" w:hAnsiTheme="majorHAnsi" w:cstheme="majorHAnsi"/>
        </w:rPr>
        <w:t xml:space="preserve"> </w:t>
      </w:r>
      <w:r w:rsidRPr="00FE51A3">
        <w:rPr>
          <w:rStyle w:val="StyleUnderline"/>
          <w:rFonts w:asciiTheme="majorHAnsi" w:hAnsiTheme="majorHAnsi" w:cstheme="majorHAnsi"/>
        </w:rPr>
        <w:t>to form and attract local support</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There are </w:t>
      </w:r>
      <w:r w:rsidRPr="00CB5A5A">
        <w:rPr>
          <w:rStyle w:val="Emphasis"/>
          <w:rFonts w:asciiTheme="majorHAnsi" w:hAnsiTheme="majorHAnsi" w:cstheme="majorHAnsi"/>
          <w:highlight w:val="green"/>
        </w:rPr>
        <w:t>networks</w:t>
      </w:r>
      <w:r w:rsidRPr="00FE51A3">
        <w:rPr>
          <w:rStyle w:val="StyleUnderline"/>
          <w:rFonts w:asciiTheme="majorHAnsi" w:hAnsiTheme="majorHAnsi" w:cstheme="majorHAnsi"/>
        </w:rPr>
        <w:t xml:space="preserve"> of </w:t>
      </w:r>
      <w:r w:rsidRPr="00CB5A5A">
        <w:rPr>
          <w:rStyle w:val="StyleUnderline"/>
          <w:rFonts w:asciiTheme="majorHAnsi" w:hAnsiTheme="majorHAnsi" w:cstheme="majorHAnsi"/>
        </w:rPr>
        <w:t>funding</w:t>
      </w:r>
      <w:r w:rsidRPr="00FE51A3">
        <w:rPr>
          <w:rStyle w:val="StyleUnderline"/>
          <w:rFonts w:asciiTheme="majorHAnsi" w:hAnsiTheme="majorHAnsi" w:cstheme="majorHAnsi"/>
        </w:rPr>
        <w:t xml:space="preserve"> and religious contact </w:t>
      </w:r>
      <w:r w:rsidRPr="00CB5A5A">
        <w:rPr>
          <w:rStyle w:val="StyleUnderline"/>
          <w:rFonts w:asciiTheme="majorHAnsi" w:hAnsiTheme="majorHAnsi" w:cstheme="majorHAnsi"/>
          <w:highlight w:val="green"/>
        </w:rPr>
        <w:t>that give groups</w:t>
      </w:r>
      <w:r w:rsidRPr="00FE51A3">
        <w:rPr>
          <w:rStyle w:val="StyleUnderline"/>
          <w:rFonts w:asciiTheme="majorHAnsi" w:hAnsiTheme="majorHAnsi" w:cstheme="majorHAnsi"/>
        </w:rPr>
        <w:t xml:space="preserve"> in these countries potential access to </w:t>
      </w:r>
      <w:r w:rsidRPr="00CB5A5A">
        <w:rPr>
          <w:rStyle w:val="Emphasis"/>
          <w:rFonts w:asciiTheme="majorHAnsi" w:hAnsiTheme="majorHAnsi" w:cstheme="majorHAnsi"/>
          <w:highlight w:val="green"/>
        </w:rPr>
        <w:t>funds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fighters</w:t>
      </w:r>
      <w:r w:rsidRPr="00FE51A3">
        <w:rPr>
          <w:rStyle w:val="StyleUnderline"/>
          <w:rFonts w:asciiTheme="majorHAnsi" w:hAnsiTheme="majorHAnsi" w:cstheme="majorHAnsi"/>
        </w:rPr>
        <w:t xml:space="preserve">, </w:t>
      </w:r>
      <w:proofErr w:type="gramStart"/>
      <w:r w:rsidRPr="00CB5A5A">
        <w:rPr>
          <w:rStyle w:val="Emphasis"/>
          <w:rFonts w:asciiTheme="majorHAnsi" w:hAnsiTheme="majorHAnsi" w:cstheme="majorHAnsi"/>
          <w:highlight w:val="green"/>
        </w:rPr>
        <w:t>training</w:t>
      </w:r>
      <w:proofErr w:type="gramEnd"/>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 xml:space="preserve">and </w:t>
      </w:r>
      <w:r w:rsidRPr="00CB5A5A">
        <w:rPr>
          <w:rStyle w:val="Emphasis"/>
          <w:rFonts w:asciiTheme="majorHAnsi" w:hAnsiTheme="majorHAnsi" w:cstheme="majorHAnsi"/>
          <w:highlight w:val="green"/>
        </w:rPr>
        <w:t>weapons</w:t>
      </w:r>
      <w:r w:rsidRPr="00FE51A3">
        <w:rPr>
          <w:rStyle w:val="StyleUnderline"/>
          <w:rFonts w:asciiTheme="majorHAnsi" w:hAnsiTheme="majorHAnsi" w:cstheme="majorHAnsi"/>
        </w:rPr>
        <w:t xml:space="preserve"> from the Middle East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war in the eastern Congo</w:t>
      </w:r>
      <w:r w:rsidRPr="00FE51A3">
        <w:rPr>
          <w:rFonts w:asciiTheme="majorHAnsi" w:hAnsiTheme="majorHAnsi" w:cstheme="majorHAnsi"/>
        </w:rPr>
        <w:t xml:space="preserve"> might not directly trigger these other conflicts, but it </w:t>
      </w:r>
      <w:r w:rsidRPr="00FE51A3">
        <w:rPr>
          <w:rStyle w:val="StyleUnderline"/>
          <w:rFonts w:asciiTheme="majorHAnsi" w:hAnsiTheme="majorHAnsi" w:cstheme="majorHAnsi"/>
        </w:rPr>
        <w:t xml:space="preserve">helps to create the </w:t>
      </w:r>
      <w:r w:rsidRPr="00FE51A3">
        <w:rPr>
          <w:rStyle w:val="Emphasis"/>
          <w:rFonts w:asciiTheme="majorHAnsi" w:hAnsiTheme="majorHAnsi" w:cstheme="majorHAnsi"/>
        </w:rPr>
        <w:t>swirling underworld</w:t>
      </w:r>
      <w:r w:rsidRPr="00FE51A3">
        <w:rPr>
          <w:rStyle w:val="StyleUnderline"/>
          <w:rFonts w:asciiTheme="majorHAnsi" w:hAnsiTheme="majorHAnsi" w:cstheme="majorHAnsi"/>
        </w:rPr>
        <w:t xml:space="preserve"> of arms trading, money transfers, illegal </w:t>
      </w:r>
      <w:proofErr w:type="gramStart"/>
      <w:r w:rsidRPr="00FE51A3">
        <w:rPr>
          <w:rStyle w:val="StyleUnderline"/>
          <w:rFonts w:asciiTheme="majorHAnsi" w:hAnsiTheme="majorHAnsi" w:cstheme="majorHAnsi"/>
        </w:rPr>
        <w:t>commerce</w:t>
      </w:r>
      <w:proofErr w:type="gramEnd"/>
      <w:r w:rsidRPr="00FE51A3">
        <w:rPr>
          <w:rStyle w:val="StyleUnderline"/>
          <w:rFonts w:asciiTheme="majorHAnsi" w:hAnsiTheme="majorHAnsi" w:cstheme="majorHAnsi"/>
        </w:rPr>
        <w:t xml:space="preserve"> and the rise of a generation of young men who become </w:t>
      </w:r>
      <w:r w:rsidRPr="00FE51A3">
        <w:rPr>
          <w:rStyle w:val="Emphasis"/>
          <w:rFonts w:asciiTheme="majorHAnsi" w:hAnsiTheme="majorHAnsi" w:cstheme="majorHAnsi"/>
        </w:rPr>
        <w:t>experienced fighters</w:t>
      </w:r>
      <w:r w:rsidRPr="00FE51A3">
        <w:rPr>
          <w:rStyle w:val="StyleUnderline"/>
          <w:rFonts w:asciiTheme="majorHAnsi" w:hAnsiTheme="majorHAnsi" w:cstheme="majorHAnsi"/>
        </w:rPr>
        <w:t>—and know no other way to make a living</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It </w:t>
      </w:r>
      <w:r w:rsidRPr="00CB5A5A">
        <w:rPr>
          <w:rStyle w:val="Emphasis"/>
          <w:rFonts w:asciiTheme="majorHAnsi" w:hAnsiTheme="majorHAnsi" w:cstheme="majorHAnsi"/>
          <w:highlight w:val="green"/>
        </w:rPr>
        <w:t>destabilizes</w:t>
      </w:r>
      <w:r w:rsidRPr="00FE51A3">
        <w:rPr>
          <w:rStyle w:val="StyleUnderline"/>
          <w:rFonts w:asciiTheme="majorHAnsi" w:hAnsiTheme="majorHAnsi" w:cstheme="majorHAnsi"/>
        </w:rPr>
        <w:t xml:space="preserve"> the environment for </w:t>
      </w:r>
      <w:r w:rsidRPr="00CB5A5A">
        <w:rPr>
          <w:rStyle w:val="StyleUnderline"/>
          <w:rFonts w:asciiTheme="majorHAnsi" w:hAnsiTheme="majorHAnsi" w:cstheme="majorHAnsi"/>
          <w:highlight w:val="green"/>
        </w:rPr>
        <w:t>neighboring states</w:t>
      </w:r>
      <w:r w:rsidRPr="00FE51A3">
        <w:rPr>
          <w:rStyle w:val="StyleUnderline"/>
          <w:rFonts w:asciiTheme="majorHAnsi" w:hAnsiTheme="majorHAnsi" w:cstheme="majorHAnsi"/>
        </w:rPr>
        <w:t xml:space="preserve"> (like Uganda and Kenya) </w:t>
      </w:r>
      <w:r w:rsidRPr="00CB5A5A">
        <w:rPr>
          <w:rStyle w:val="StyleUnderline"/>
          <w:rFonts w:asciiTheme="majorHAnsi" w:hAnsiTheme="majorHAnsi" w:cstheme="majorHAnsi"/>
          <w:highlight w:val="green"/>
        </w:rPr>
        <w:t>that play much more direct</w:t>
      </w:r>
      <w:r w:rsidRPr="00FE51A3">
        <w:rPr>
          <w:rStyle w:val="StyleUnderline"/>
          <w:rFonts w:asciiTheme="majorHAnsi" w:hAnsiTheme="majorHAnsi" w:cstheme="majorHAnsi"/>
        </w:rPr>
        <w:t xml:space="preserve"> role in potential </w:t>
      </w:r>
      <w:r w:rsidRPr="00CB5A5A">
        <w:rPr>
          <w:rStyle w:val="StyleUnderline"/>
          <w:rFonts w:asciiTheme="majorHAnsi" w:hAnsiTheme="majorHAnsi" w:cstheme="majorHAnsi"/>
          <w:highlight w:val="green"/>
        </w:rPr>
        <w:t>crises</w:t>
      </w:r>
      <w:r w:rsidRPr="00FE51A3">
        <w:rPr>
          <w:rStyle w:val="StyleUnderline"/>
          <w:rFonts w:asciiTheme="majorHAnsi" w:hAnsiTheme="majorHAnsi" w:cstheme="majorHAnsi"/>
        </w:rPr>
        <w:t xml:space="preserve"> of greater concern to us</w:t>
      </w:r>
      <w:r w:rsidRPr="00FE51A3">
        <w:rPr>
          <w:rFonts w:asciiTheme="majorHAnsi" w:hAnsiTheme="majorHAnsi" w:cstheme="majorHAnsi"/>
        </w:rPr>
        <w:t>.</w:t>
      </w:r>
      <w:bookmarkEnd w:id="0"/>
    </w:p>
    <w:p w14:paraId="05453864"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4B911909" w14:textId="719AB6D9"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[(Ashutosh Pandey) “Rich countries block India, South Africa's bid to ban COVID vaccine patents,” DW, April 2, 2021. </w:t>
      </w:r>
      <w:r w:rsidRPr="00003C8F">
        <w:rPr>
          <w:rFonts w:asciiTheme="majorHAnsi" w:hAnsiTheme="majorHAnsi" w:cstheme="majorHAnsi"/>
        </w:rPr>
        <w:t>https://www.dw.com/en/rich-countries-block-india-south-africas-bid-to-ban-covid-vaccine-patents/a-56460175</w:t>
      </w:r>
      <w:r w:rsidRPr="00FE51A3">
        <w:rPr>
          <w:rFonts w:asciiTheme="majorHAnsi" w:hAnsiTheme="majorHAnsi" w:cstheme="majorHAnsi"/>
        </w:rPr>
        <w:t xml:space="preserve"> </w:t>
      </w:r>
    </w:p>
    <w:p w14:paraId="187A5DC4" w14:textId="77777777" w:rsidR="00675189" w:rsidRDefault="00675189" w:rsidP="00675189">
      <w:pPr>
        <w:rPr>
          <w:rFonts w:asciiTheme="majorHAnsi" w:hAnsiTheme="majorHAnsi" w:cstheme="majorHAnsi"/>
          <w:b/>
          <w:bCs/>
          <w:highlight w:val="green"/>
          <w:u w:val="single"/>
        </w:rPr>
      </w:pPr>
      <w:r w:rsidRPr="00FE51A3">
        <w:rPr>
          <w:rFonts w:asciiTheme="majorHAnsi" w:hAnsiTheme="majorHAnsi" w:cstheme="majorHAnsi"/>
          <w:u w:val="single"/>
        </w:rPr>
        <w:t>The World Trade Organization (</w:t>
      </w:r>
      <w:r w:rsidRPr="00CB5A5A">
        <w:rPr>
          <w:rFonts w:asciiTheme="majorHAnsi" w:hAnsiTheme="majorHAnsi" w:cstheme="majorHAnsi"/>
          <w:highlight w:val="green"/>
          <w:u w:val="single"/>
        </w:rPr>
        <w:t>WTO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talks on a proposal by India and South Africa to</w:t>
      </w:r>
      <w:r w:rsidRPr="00FE51A3">
        <w:rPr>
          <w:rFonts w:asciiTheme="majorHAnsi" w:hAnsiTheme="majorHAnsi" w:cstheme="majorHAnsi"/>
          <w:u w:val="single"/>
        </w:rPr>
        <w:t xml:space="preserve"> temporarily </w:t>
      </w:r>
      <w:r w:rsidRPr="00CB5A5A">
        <w:rPr>
          <w:rFonts w:asciiTheme="majorHAnsi" w:hAnsiTheme="majorHAnsi" w:cstheme="majorHAnsi"/>
          <w:highlight w:val="green"/>
          <w:u w:val="single"/>
        </w:rPr>
        <w:t>suspend</w:t>
      </w:r>
      <w:r w:rsidRPr="00FE51A3">
        <w:rPr>
          <w:rFonts w:asciiTheme="majorHAnsi" w:hAnsiTheme="majorHAnsi" w:cstheme="majorHAnsi"/>
          <w:u w:val="single"/>
        </w:rPr>
        <w:t xml:space="preserve"> intellectual property (</w:t>
      </w:r>
      <w:r w:rsidRPr="00CB5A5A">
        <w:rPr>
          <w:rFonts w:asciiTheme="majorHAnsi" w:hAnsiTheme="majorHAnsi" w:cstheme="majorHAnsi"/>
          <w:highlight w:val="green"/>
          <w:u w:val="single"/>
        </w:rPr>
        <w:t>IP</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rules related 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COVID-19 vaccines</w:t>
      </w:r>
      <w:r w:rsidRPr="00FE51A3">
        <w:rPr>
          <w:rFonts w:asciiTheme="majorHAnsi" w:hAnsiTheme="majorHAnsi" w:cstheme="majorHAnsi"/>
          <w:u w:val="single"/>
        </w:rPr>
        <w:t xml:space="preserve"> and treatments 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The </w:t>
      </w:r>
      <w:r w:rsidRPr="00CB5A5A">
        <w:rPr>
          <w:rFonts w:asciiTheme="majorHAnsi" w:hAnsiTheme="majorHAnsi" w:cstheme="majorHAnsi"/>
          <w:highlight w:val="green"/>
          <w:u w:val="single"/>
        </w:rPr>
        <w:t>suspension</w:t>
      </w:r>
      <w:r w:rsidRPr="00FE51A3">
        <w:rPr>
          <w:rFonts w:asciiTheme="majorHAnsi" w:hAnsiTheme="majorHAnsi" w:cstheme="majorHAnsi"/>
          <w:u w:val="single"/>
        </w:rPr>
        <w:t xml:space="preserve"> of rights</w:t>
      </w:r>
      <w:r w:rsidRPr="00FE51A3">
        <w:rPr>
          <w:rFonts w:asciiTheme="majorHAnsi" w:hAnsiTheme="majorHAnsi" w:cstheme="majorHAnsi"/>
          <w:sz w:val="14"/>
        </w:rPr>
        <w:t xml:space="preserve"> such as patents, industrial designs, </w:t>
      </w:r>
      <w:proofErr w:type="gramStart"/>
      <w:r w:rsidRPr="00FE51A3">
        <w:rPr>
          <w:rFonts w:asciiTheme="majorHAnsi" w:hAnsiTheme="majorHAnsi" w:cstheme="majorHAnsi"/>
          <w:sz w:val="14"/>
        </w:rPr>
        <w:t>copyright</w:t>
      </w:r>
      <w:proofErr w:type="gramEnd"/>
      <w:r w:rsidRPr="00FE51A3">
        <w:rPr>
          <w:rFonts w:asciiTheme="majorHAnsi" w:hAnsiTheme="majorHAnsi" w:cstheme="majorHAnsi"/>
          <w:sz w:val="14"/>
        </w:rPr>
        <w:t xml:space="preserve"> and protection of undisclosed information </w:t>
      </w:r>
      <w:r w:rsidRPr="00CB5A5A">
        <w:rPr>
          <w:rFonts w:asciiTheme="majorHAnsi" w:hAnsiTheme="majorHAnsi" w:cstheme="majorHAnsi"/>
          <w:highlight w:val="green"/>
          <w:u w:val="single"/>
        </w:rPr>
        <w:t>would ensure "</w:t>
      </w:r>
      <w:r w:rsidRPr="00CB5A5A">
        <w:rPr>
          <w:rFonts w:asciiTheme="majorHAnsi" w:hAnsiTheme="majorHAnsi" w:cstheme="majorHAnsi"/>
          <w:b/>
          <w:bCs/>
          <w:highlight w:val="green"/>
          <w:u w:val="single"/>
        </w:rPr>
        <w:t>timely</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access to</w:t>
      </w:r>
      <w:r w:rsidRPr="00FE51A3">
        <w:rPr>
          <w:rFonts w:asciiTheme="majorHAnsi" w:hAnsiTheme="majorHAnsi" w:cstheme="majorHAnsi"/>
          <w:b/>
          <w:bCs/>
          <w:u w:val="single"/>
        </w:rPr>
        <w:t xml:space="preserve"> affordable </w:t>
      </w:r>
      <w:r w:rsidRPr="00CB5A5A">
        <w:rPr>
          <w:rFonts w:asciiTheme="majorHAnsi" w:hAnsiTheme="majorHAnsi" w:cstheme="majorHAnsi"/>
          <w:b/>
          <w:bCs/>
          <w:highlight w:val="green"/>
          <w:u w:val="single"/>
        </w:rPr>
        <w:t>medical products</w:t>
      </w:r>
      <w:r w:rsidRPr="00FE51A3">
        <w:rPr>
          <w:rFonts w:asciiTheme="majorHAnsi" w:hAnsiTheme="majorHAnsi" w:cstheme="majorHAnsi"/>
          <w:b/>
          <w:bCs/>
          <w:u w:val="single"/>
        </w:rPr>
        <w:t xml:space="preserve"> including vaccines and medicines or to </w:t>
      </w:r>
      <w:r w:rsidRPr="00CB5A5A">
        <w:rPr>
          <w:rFonts w:asciiTheme="majorHAnsi" w:hAnsiTheme="majorHAnsi" w:cstheme="majorHAnsi"/>
          <w:b/>
          <w:bCs/>
          <w:highlight w:val="green"/>
          <w:u w:val="single"/>
        </w:rPr>
        <w:t>scaling-up of research, development, manufacturing and supply</w:t>
      </w:r>
      <w:r w:rsidRPr="00FE51A3">
        <w:rPr>
          <w:rFonts w:asciiTheme="majorHAnsi" w:hAnsiTheme="majorHAnsi" w:cstheme="majorHAnsi"/>
          <w:b/>
          <w:bCs/>
          <w:u w:val="single"/>
        </w:rPr>
        <w:t xml:space="preserve"> of medical products </w:t>
      </w:r>
      <w:r w:rsidRPr="00CB5A5A">
        <w:rPr>
          <w:rFonts w:asciiTheme="majorHAnsi" w:hAnsiTheme="majorHAnsi" w:cstheme="majorHAnsi"/>
          <w:b/>
          <w:bCs/>
          <w:highlight w:val="green"/>
          <w:u w:val="single"/>
        </w:rPr>
        <w:t>essential to combat COVID</w:t>
      </w:r>
      <w:r w:rsidRPr="00FE51A3">
        <w:rPr>
          <w:rFonts w:asciiTheme="majorHAnsi" w:hAnsiTheme="majorHAnsi" w:cstheme="majorHAnsi"/>
          <w:u w:val="single"/>
        </w:rPr>
        <w:t>-19," they said. The proposal was vehemently 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FE51A3">
        <w:rPr>
          <w:rFonts w:asciiTheme="majorHAnsi" w:hAnsiTheme="majorHAnsi" w:cstheme="majorHAnsi"/>
          <w:u w:val="single"/>
        </w:rPr>
        <w:t xml:space="preserve">The WTO talks are taking place as some wealthy </w:t>
      </w:r>
      <w:r w:rsidRPr="00CB5A5A">
        <w:rPr>
          <w:rFonts w:asciiTheme="majorHAnsi" w:hAnsiTheme="majorHAnsi" w:cstheme="majorHAnsi"/>
          <w:highlight w:val="green"/>
          <w:u w:val="single"/>
        </w:rPr>
        <w:t>countries</w:t>
      </w:r>
      <w:r w:rsidRPr="00FE51A3">
        <w:rPr>
          <w:rFonts w:asciiTheme="majorHAnsi" w:hAnsiTheme="majorHAnsi" w:cstheme="majorHAnsi"/>
          <w:u w:val="single"/>
        </w:rPr>
        <w:t xml:space="preserve"> face criticism for </w:t>
      </w:r>
      <w:r w:rsidRPr="00CB5A5A">
        <w:rPr>
          <w:rFonts w:asciiTheme="majorHAnsi" w:hAnsiTheme="majorHAnsi" w:cstheme="majorHAnsi"/>
          <w:b/>
          <w:bCs/>
          <w:highlight w:val="green"/>
          <w:u w:val="single"/>
        </w:rPr>
        <w:t>cornering billions</w:t>
      </w:r>
      <w:r w:rsidRPr="00CB5A5A">
        <w:rPr>
          <w:rFonts w:asciiTheme="majorHAnsi" w:hAnsiTheme="majorHAnsi" w:cstheme="majorHAnsi"/>
          <w:highlight w:val="green"/>
          <w:u w:val="single"/>
        </w:rPr>
        <w:t xml:space="preserve"> of</w:t>
      </w:r>
      <w:r w:rsidRPr="00FE51A3">
        <w:rPr>
          <w:rFonts w:asciiTheme="majorHAnsi" w:hAnsiTheme="majorHAnsi" w:cstheme="majorHAnsi"/>
          <w:u w:val="single"/>
        </w:rPr>
        <w:t xml:space="preserve"> COVID </w:t>
      </w:r>
      <w:r w:rsidRPr="00CB5A5A">
        <w:rPr>
          <w:rFonts w:asciiTheme="majorHAnsi" w:hAnsiTheme="majorHAnsi" w:cstheme="majorHAnsi"/>
          <w:highlight w:val="green"/>
          <w:u w:val="single"/>
        </w:rPr>
        <w:t>shots</w:t>
      </w:r>
      <w:r w:rsidRPr="00FE51A3">
        <w:rPr>
          <w:rFonts w:asciiTheme="majorHAnsi" w:hAnsiTheme="majorHAnsi" w:cstheme="majorHAnsi"/>
          <w:u w:val="single"/>
        </w:rPr>
        <w:t xml:space="preserve"> — many times the size of their populations — </w:t>
      </w:r>
      <w:r w:rsidRPr="00CB5A5A">
        <w:rPr>
          <w:rFonts w:asciiTheme="majorHAnsi" w:hAnsiTheme="majorHAnsi" w:cstheme="majorHAnsi"/>
          <w:highlight w:val="green"/>
          <w:u w:val="single"/>
        </w:rPr>
        <w:t xml:space="preserve">while </w:t>
      </w:r>
      <w:r w:rsidRPr="00CB5A5A">
        <w:rPr>
          <w:rFonts w:asciiTheme="majorHAnsi" w:hAnsiTheme="majorHAnsi" w:cstheme="majorHAnsi"/>
          <w:b/>
          <w:bCs/>
          <w:highlight w:val="green"/>
          <w:u w:val="single"/>
        </w:rPr>
        <w:t xml:space="preserve">leaving poor </w:t>
      </w:r>
      <w:proofErr w:type="spellStart"/>
      <w:r w:rsidRPr="00CB5A5A">
        <w:rPr>
          <w:rFonts w:asciiTheme="majorHAnsi" w:hAnsiTheme="majorHAnsi" w:cstheme="majorHAnsi"/>
          <w:b/>
          <w:bCs/>
          <w:highlight w:val="green"/>
          <w:u w:val="single"/>
        </w:rPr>
        <w:t>countri</w:t>
      </w:r>
      <w:proofErr w:type="spellEnd"/>
    </w:p>
    <w:p w14:paraId="296BE678" w14:textId="77777777" w:rsidR="00675189" w:rsidRDefault="00675189" w:rsidP="00675189">
      <w:pPr>
        <w:rPr>
          <w:rFonts w:asciiTheme="majorHAnsi" w:hAnsiTheme="majorHAnsi" w:cstheme="majorHAnsi"/>
          <w:u w:val="single"/>
        </w:rPr>
      </w:pPr>
      <w:r w:rsidRPr="00CB5A5A">
        <w:rPr>
          <w:rFonts w:asciiTheme="majorHAnsi" w:hAnsiTheme="majorHAnsi" w:cstheme="majorHAnsi"/>
          <w:b/>
          <w:bCs/>
          <w:highlight w:val="green"/>
          <w:u w:val="single"/>
        </w:rPr>
        <w:t>es</w:t>
      </w:r>
      <w:r w:rsidRPr="00CB5A5A">
        <w:rPr>
          <w:rFonts w:asciiTheme="majorHAnsi" w:hAnsiTheme="majorHAnsi" w:cstheme="majorHAnsi"/>
          <w:highlight w:val="green"/>
          <w:u w:val="single"/>
        </w:rPr>
        <w:t xml:space="preserve"> struggling</w:t>
      </w:r>
      <w:r w:rsidRPr="00FE51A3">
        <w:rPr>
          <w:rFonts w:asciiTheme="majorHAnsi" w:hAnsiTheme="majorHAnsi" w:cstheme="majorHAnsi"/>
          <w:u w:val="single"/>
        </w:rPr>
        <w:t xml:space="preserve"> f</w:t>
      </w:r>
    </w:p>
    <w:p w14:paraId="2B756143" w14:textId="77777777" w:rsidR="00675189" w:rsidRDefault="00675189" w:rsidP="00675189">
      <w:pPr>
        <w:rPr>
          <w:rFonts w:asciiTheme="majorHAnsi" w:hAnsiTheme="majorHAnsi" w:cstheme="majorHAnsi"/>
          <w:u w:val="single"/>
        </w:rPr>
      </w:pPr>
    </w:p>
    <w:p w14:paraId="51210EBF" w14:textId="327DCF04" w:rsidR="00675189" w:rsidRDefault="00675189" w:rsidP="00675189">
      <w:pPr>
        <w:rPr>
          <w:rFonts w:asciiTheme="majorHAnsi" w:hAnsiTheme="majorHAnsi" w:cstheme="majorHAnsi"/>
          <w:u w:val="single"/>
        </w:rPr>
      </w:pPr>
      <w:r w:rsidRPr="00FE51A3">
        <w:rPr>
          <w:rFonts w:asciiTheme="majorHAnsi" w:hAnsiTheme="majorHAnsi" w:cstheme="majorHAnsi"/>
          <w:u w:val="single"/>
        </w:rPr>
        <w:t xml:space="preserve">or supplies. </w:t>
      </w:r>
      <w:r w:rsidRPr="00FE51A3">
        <w:rPr>
          <w:rFonts w:asciiTheme="majorHAnsi" w:hAnsiTheme="majorHAnsi" w:cstheme="majorHAnsi"/>
          <w:b/>
          <w:bCs/>
          <w:u w:val="single"/>
        </w:rPr>
        <w:t xml:space="preserve">Experts say </w:t>
      </w:r>
      <w:r w:rsidRPr="00CB5A5A">
        <w:rPr>
          <w:rFonts w:asciiTheme="majorHAnsi" w:hAnsiTheme="majorHAnsi" w:cstheme="majorHAnsi"/>
          <w:b/>
          <w:bCs/>
          <w:highlight w:val="green"/>
          <w:u w:val="single"/>
        </w:rPr>
        <w:t>the global scramble for vaccines</w:t>
      </w:r>
      <w:r w:rsidRPr="00FE51A3">
        <w:rPr>
          <w:rFonts w:asciiTheme="majorHAnsi" w:hAnsiTheme="majorHAnsi" w:cstheme="majorHAnsi"/>
          <w:b/>
          <w:bCs/>
          <w:u w:val="single"/>
        </w:rPr>
        <w:t xml:space="preserve">, or vaccine nationalism, </w:t>
      </w:r>
      <w:r w:rsidRPr="00CB5A5A">
        <w:rPr>
          <w:rFonts w:asciiTheme="majorHAnsi" w:hAnsiTheme="majorHAnsi" w:cstheme="majorHAnsi"/>
          <w:b/>
          <w:bCs/>
          <w:highlight w:val="green"/>
          <w:u w:val="single"/>
        </w:rPr>
        <w:t>risks</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All the </w:t>
      </w:r>
      <w:r w:rsidRPr="00CB5A5A">
        <w:rPr>
          <w:rFonts w:asciiTheme="majorHAnsi" w:hAnsiTheme="majorHAnsi" w:cstheme="majorHAnsi"/>
          <w:highlight w:val="gree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CB5A5A">
        <w:rPr>
          <w:rFonts w:asciiTheme="majorHAnsi" w:hAnsiTheme="majorHAnsi" w:cstheme="majorHAnsi"/>
          <w:b/>
          <w:bCs/>
          <w:highlight w:val="gree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CB5A5A">
        <w:rPr>
          <w:rFonts w:asciiTheme="majorHAnsi" w:hAnsiTheme="majorHAnsi" w:cstheme="majorHAnsi"/>
          <w:highlight w:val="green"/>
          <w:u w:val="single"/>
        </w:rPr>
        <w:t>WTO's IP rules were</w:t>
      </w:r>
      <w:r w:rsidRPr="00FE51A3">
        <w:rPr>
          <w:rFonts w:asciiTheme="majorHAnsi" w:hAnsiTheme="majorHAnsi" w:cstheme="majorHAnsi"/>
          <w:u w:val="single"/>
        </w:rPr>
        <w:t xml:space="preserve"> acting as </w:t>
      </w:r>
      <w:r w:rsidRPr="00CB5A5A">
        <w:rPr>
          <w:rFonts w:asciiTheme="majorHAnsi" w:hAnsiTheme="majorHAnsi" w:cstheme="majorHAnsi"/>
          <w:highlight w:val="green"/>
          <w:u w:val="single"/>
        </w:rPr>
        <w:t xml:space="preserve">a </w:t>
      </w:r>
      <w:r w:rsidRPr="00CB5A5A">
        <w:rPr>
          <w:rFonts w:asciiTheme="majorHAnsi" w:hAnsiTheme="majorHAnsi" w:cstheme="majorHAnsi"/>
          <w:b/>
          <w:bCs/>
          <w:highlight w:val="green"/>
          <w:u w:val="single"/>
        </w:rPr>
        <w:t>barrier to urgent scale-up of production</w:t>
      </w:r>
      <w:r w:rsidRPr="00FE51A3">
        <w:rPr>
          <w:rFonts w:asciiTheme="majorHAnsi" w:hAnsiTheme="majorHAnsi" w:cstheme="majorHAnsi"/>
          <w:b/>
          <w:bCs/>
          <w:u w:val="single"/>
        </w:rPr>
        <w:t xml:space="preserve"> of vaccines</w:t>
      </w:r>
      <w:r w:rsidRPr="00FE51A3">
        <w:rPr>
          <w:rFonts w:asciiTheme="majorHAnsi" w:hAnsiTheme="majorHAnsi" w:cstheme="majorHAnsi"/>
          <w:u w:val="single"/>
        </w:rPr>
        <w:t xml:space="preserve"> and other much needed medical equipment in poor countries. </w:t>
      </w:r>
    </w:p>
    <w:p w14:paraId="61578E94" w14:textId="77777777" w:rsidR="00CC79EC" w:rsidRDefault="00CC79EC" w:rsidP="00CC79EC">
      <w:pPr>
        <w:pStyle w:val="Heading3"/>
      </w:pPr>
      <w:r>
        <w:t>1AC - Util</w:t>
      </w:r>
    </w:p>
    <w:p w14:paraId="7705A6BE" w14:textId="77777777" w:rsidR="00CC79EC" w:rsidRPr="00FB4B43" w:rsidRDefault="00CC79EC" w:rsidP="00CC79EC">
      <w:pPr>
        <w:pStyle w:val="Heading4"/>
      </w:pPr>
      <w:r>
        <w:t>The standard is maximizing pleasure and minimizing pain. Prefer -</w:t>
      </w:r>
    </w:p>
    <w:p w14:paraId="2EDAC534" w14:textId="77777777" w:rsidR="00CC79EC" w:rsidRPr="00232DDF" w:rsidRDefault="00CC79EC" w:rsidP="00CC79EC">
      <w:pPr>
        <w:pStyle w:val="Heading4"/>
        <w:numPr>
          <w:ilvl w:val="0"/>
          <w:numId w:val="15"/>
        </w:numPr>
        <w:tabs>
          <w:tab w:val="num" w:pos="360"/>
        </w:tabs>
        <w:ind w:left="360"/>
        <w:rPr>
          <w:rFonts w:asciiTheme="minorHAnsi" w:hAnsiTheme="minorHAnsi"/>
          <w:shd w:val="clear" w:color="auto" w:fill="FFFFFF"/>
        </w:rPr>
      </w:pPr>
      <w:bookmarkStart w:id="1" w:name="_Hlk19473975"/>
      <w:r>
        <w:rPr>
          <w:rFonts w:asciiTheme="minorHAnsi" w:hAnsiTheme="minorHAnsi"/>
          <w:shd w:val="clear" w:color="auto" w:fill="FFFFFF"/>
        </w:rPr>
        <w:t>Prioritize material, observable effects as the basis for ethics – anything else is epistemically inaccessible</w:t>
      </w:r>
    </w:p>
    <w:p w14:paraId="19CC313D" w14:textId="3FDA1418" w:rsidR="00CC79EC" w:rsidRPr="00232DDF" w:rsidRDefault="00CC79EC" w:rsidP="00CC79EC">
      <w:pPr>
        <w:rPr>
          <w:rFonts w:asciiTheme="minorHAnsi" w:hAnsiTheme="minorHAnsi"/>
        </w:rPr>
      </w:pPr>
      <w:proofErr w:type="spellStart"/>
      <w:r w:rsidRPr="00232DDF">
        <w:rPr>
          <w:rStyle w:val="Style13ptBold"/>
          <w:rFonts w:asciiTheme="minorHAnsi" w:hAnsiTheme="minorHAnsi"/>
        </w:rPr>
        <w:t>Papinau</w:t>
      </w:r>
      <w:proofErr w:type="spellEnd"/>
      <w:r w:rsidRPr="00232DDF">
        <w:rPr>
          <w:rStyle w:val="Style13ptBold"/>
          <w:rFonts w:asciiTheme="minorHAnsi" w:hAnsiTheme="minorHAnsi"/>
        </w:rPr>
        <w:t xml:space="preserve"> ’07</w:t>
      </w:r>
      <w:r w:rsidRPr="00232DDF">
        <w:rPr>
          <w:rFonts w:asciiTheme="minorHAnsi" w:hAnsiTheme="minorHAnsi"/>
        </w:rPr>
        <w:t xml:space="preserve"> (David [David Papineau is an academic philosopher. He works as Professor of Philosophy of Science at King's College London, having previously taught for several years at Cambridge University and been a fellow of Robinson College, Cambridge], “Naturalism”. </w:t>
      </w:r>
      <w:r w:rsidRPr="00003C8F">
        <w:rPr>
          <w:rFonts w:asciiTheme="minorHAnsi" w:hAnsiTheme="minorHAnsi"/>
        </w:rPr>
        <w:t>http://plato.stanford.edu/entries/naturalism/</w:t>
      </w:r>
      <w:r w:rsidRPr="00232DDF">
        <w:rPr>
          <w:rFonts w:asciiTheme="minorHAnsi" w:hAnsiTheme="minorHAnsi"/>
        </w:rPr>
        <w:t> 2007)</w:t>
      </w:r>
    </w:p>
    <w:p w14:paraId="4989A05D" w14:textId="309B39A9" w:rsidR="00CC79EC" w:rsidRPr="006D2B7D" w:rsidRDefault="00CC79EC" w:rsidP="00CC79EC">
      <w:pPr>
        <w:shd w:val="clear" w:color="auto" w:fill="FFFFFF"/>
        <w:spacing w:line="240" w:lineRule="atLeast"/>
        <w:rPr>
          <w:rFonts w:asciiTheme="minorHAnsi" w:hAnsiTheme="minorHAnsi"/>
          <w:b/>
          <w:color w:val="000000"/>
          <w:u w:val="single"/>
        </w:rPr>
      </w:pPr>
      <w:r w:rsidRPr="00232DDF">
        <w:rPr>
          <w:rFonts w:asciiTheme="minorHAnsi" w:hAnsiTheme="minorHAnsi"/>
          <w:color w:val="000000"/>
        </w:rPr>
        <w:t>Moore took this argument to show that moral facts comprise a distinct species of non-natural fact. However, any such non-naturalist view of morality</w:t>
      </w:r>
      <w:r w:rsidRPr="00232DDF">
        <w:rPr>
          <w:rFonts w:asciiTheme="minorHAnsi" w:hAnsiTheme="minorHAnsi"/>
          <w:color w:val="000000"/>
          <w:u w:val="single"/>
        </w:rPr>
        <w:t xml:space="preserve"> </w:t>
      </w:r>
      <w:r w:rsidRPr="00232DDF">
        <w:rPr>
          <w:rFonts w:asciiTheme="minorHAnsi" w:hAnsiTheme="minorHAnsi"/>
          <w:color w:val="000000"/>
        </w:rPr>
        <w:t xml:space="preserve">faces immediate difficulties, deriving ultimately from the kind of causal closure thesis discussed above. If </w:t>
      </w:r>
      <w:r w:rsidRPr="00C45754">
        <w:rPr>
          <w:rFonts w:asciiTheme="minorHAnsi" w:hAnsiTheme="minorHAnsi"/>
          <w:b/>
          <w:color w:val="000000"/>
          <w:highlight w:val="green"/>
          <w:u w:val="single"/>
        </w:rPr>
        <w:t>all physical effects are due to</w:t>
      </w:r>
      <w:r w:rsidRPr="00232DDF">
        <w:rPr>
          <w:rFonts w:asciiTheme="minorHAnsi" w:hAnsiTheme="minorHAnsi"/>
          <w:b/>
          <w:color w:val="000000"/>
          <w:u w:val="single"/>
        </w:rPr>
        <w:t xml:space="preserve"> a limited range of </w:t>
      </w:r>
      <w:r w:rsidRPr="00C45754">
        <w:rPr>
          <w:rFonts w:asciiTheme="minorHAnsi" w:hAnsiTheme="minorHAnsi"/>
          <w:b/>
          <w:color w:val="000000"/>
          <w:highlight w:val="green"/>
          <w:u w:val="single"/>
        </w:rPr>
        <w:t>natural causes</w:t>
      </w:r>
      <w:r w:rsidRPr="00232DDF">
        <w:rPr>
          <w:rFonts w:asciiTheme="minorHAnsi" w:hAnsiTheme="minorHAnsi"/>
          <w:b/>
          <w:color w:val="000000"/>
          <w:u w:val="single"/>
        </w:rPr>
        <w:t xml:space="preserve">, and </w:t>
      </w:r>
      <w:r w:rsidRPr="00C45754">
        <w:rPr>
          <w:rFonts w:asciiTheme="minorHAnsi" w:hAnsiTheme="minorHAnsi"/>
          <w:b/>
          <w:color w:val="000000"/>
          <w:highlight w:val="green"/>
          <w:u w:val="single"/>
        </w:rPr>
        <w:t>if moral facts lie outside this range, then</w:t>
      </w:r>
      <w:r w:rsidRPr="00232DDF">
        <w:rPr>
          <w:rFonts w:asciiTheme="minorHAnsi" w:hAnsiTheme="minorHAnsi"/>
          <w:b/>
          <w:color w:val="000000"/>
          <w:u w:val="single"/>
        </w:rPr>
        <w:t xml:space="preserve"> it </w:t>
      </w:r>
      <w:proofErr w:type="gramStart"/>
      <w:r w:rsidRPr="00232DDF">
        <w:rPr>
          <w:rFonts w:asciiTheme="minorHAnsi" w:hAnsiTheme="minorHAnsi"/>
          <w:b/>
          <w:color w:val="000000"/>
          <w:u w:val="single"/>
        </w:rPr>
        <w:t>follow</w:t>
      </w:r>
      <w:proofErr w:type="gramEnd"/>
      <w:r w:rsidRPr="00232DDF">
        <w:rPr>
          <w:rFonts w:asciiTheme="minorHAnsi" w:hAnsiTheme="minorHAnsi"/>
          <w:b/>
          <w:color w:val="000000"/>
          <w:u w:val="single"/>
        </w:rPr>
        <w:t xml:space="preserve"> that </w:t>
      </w:r>
      <w:r w:rsidRPr="00C45754">
        <w:rPr>
          <w:rFonts w:asciiTheme="minorHAnsi" w:hAnsiTheme="minorHAnsi"/>
          <w:b/>
          <w:color w:val="000000"/>
          <w:highlight w:val="green"/>
          <w:u w:val="single"/>
        </w:rPr>
        <w:t>moral facts can never make any difference to what happens in the physical world</w:t>
      </w:r>
      <w:r w:rsidRPr="00232DDF">
        <w:rPr>
          <w:rFonts w:asciiTheme="minorHAnsi" w:hAnsiTheme="minorHAnsi"/>
          <w:color w:val="000000"/>
        </w:rPr>
        <w:t xml:space="preserve"> (Harman, 1986). At first sight </w:t>
      </w:r>
      <w:r w:rsidRPr="00C45754">
        <w:rPr>
          <w:rFonts w:asciiTheme="minorHAnsi" w:hAnsiTheme="minorHAnsi"/>
          <w:b/>
          <w:color w:val="000000"/>
          <w:highlight w:val="green"/>
          <w:u w:val="single"/>
        </w:rPr>
        <w:t>this</w:t>
      </w:r>
      <w:r w:rsidRPr="00232DDF">
        <w:rPr>
          <w:rFonts w:asciiTheme="minorHAnsi" w:hAnsiTheme="minorHAnsi"/>
          <w:color w:val="000000"/>
        </w:rPr>
        <w:t xml:space="preserve"> may seem tolerable (perhaps moral facts indeed don't have any physical effects). But it </w:t>
      </w:r>
      <w:r w:rsidRPr="00C45754">
        <w:rPr>
          <w:rFonts w:asciiTheme="minorHAnsi" w:hAnsiTheme="minorHAnsi"/>
          <w:b/>
          <w:color w:val="000000"/>
          <w:highlight w:val="green"/>
          <w:u w:val="single"/>
        </w:rPr>
        <w:t>has</w:t>
      </w:r>
      <w:r w:rsidRPr="00232DDF">
        <w:rPr>
          <w:rFonts w:asciiTheme="minorHAnsi" w:hAnsiTheme="minorHAnsi"/>
          <w:color w:val="000000"/>
        </w:rPr>
        <w:t xml:space="preserve"> </w:t>
      </w:r>
      <w:r w:rsidRPr="00232DDF">
        <w:rPr>
          <w:rFonts w:asciiTheme="minorHAnsi" w:hAnsiTheme="minorHAnsi"/>
          <w:b/>
          <w:color w:val="000000"/>
          <w:u w:val="single"/>
        </w:rPr>
        <w:t xml:space="preserve">very awkward </w:t>
      </w:r>
      <w:r w:rsidRPr="00C45754">
        <w:rPr>
          <w:rFonts w:asciiTheme="minorHAnsi" w:hAnsiTheme="minorHAnsi"/>
          <w:b/>
          <w:color w:val="000000"/>
          <w:highlight w:val="green"/>
          <w:u w:val="single"/>
        </w:rPr>
        <w:t>epistemological consequences</w:t>
      </w:r>
      <w:r w:rsidRPr="00232DDF">
        <w:rPr>
          <w:rFonts w:asciiTheme="minorHAnsi" w:hAnsiTheme="minorHAnsi"/>
          <w:b/>
          <w:color w:val="000000"/>
          <w:u w:val="single"/>
        </w:rPr>
        <w:t>.</w:t>
      </w:r>
      <w:r w:rsidRPr="00232DDF">
        <w:rPr>
          <w:rFonts w:asciiTheme="minorHAnsi" w:hAnsiTheme="minorHAnsi"/>
          <w:color w:val="000000"/>
        </w:rPr>
        <w:t xml:space="preserve"> For beings like us, </w:t>
      </w:r>
      <w:r w:rsidRPr="00C45754">
        <w:rPr>
          <w:rFonts w:asciiTheme="minorHAnsi" w:hAnsiTheme="minorHAnsi"/>
          <w:b/>
          <w:color w:val="000000"/>
          <w:highlight w:val="green"/>
          <w:u w:val="single"/>
        </w:rPr>
        <w:t>knowledge</w:t>
      </w:r>
      <w:r w:rsidRPr="00232DDF">
        <w:rPr>
          <w:rFonts w:asciiTheme="minorHAnsi" w:hAnsiTheme="minorHAnsi"/>
          <w:b/>
          <w:color w:val="000000"/>
          <w:u w:val="single"/>
        </w:rPr>
        <w:t xml:space="preserve"> of the spatiotemporal world </w:t>
      </w:r>
      <w:r w:rsidRPr="00C45754">
        <w:rPr>
          <w:rFonts w:asciiTheme="minorHAnsi" w:hAnsiTheme="minorHAnsi"/>
          <w:b/>
          <w:color w:val="000000"/>
          <w:highlight w:val="green"/>
          <w:u w:val="single"/>
        </w:rPr>
        <w:t>is mediated by physical processes involving our sense</w:t>
      </w:r>
      <w:r w:rsidRPr="00232DDF">
        <w:rPr>
          <w:rFonts w:asciiTheme="minorHAnsi" w:hAnsiTheme="minorHAnsi"/>
          <w:b/>
          <w:color w:val="000000"/>
          <w:u w:val="single"/>
        </w:rPr>
        <w:t xml:space="preserve"> organs </w:t>
      </w:r>
      <w:r w:rsidRPr="00C45754">
        <w:rPr>
          <w:rFonts w:asciiTheme="minorHAnsi" w:hAnsiTheme="minorHAnsi"/>
          <w:b/>
          <w:color w:val="000000"/>
          <w:highlight w:val="green"/>
          <w:u w:val="single"/>
        </w:rPr>
        <w:t>and cognitive systems. If moral facts cannot influence the physical world, then [we can’t]</w:t>
      </w:r>
      <w:r w:rsidRPr="00232DDF">
        <w:rPr>
          <w:rFonts w:asciiTheme="minorHAnsi" w:hAnsiTheme="minorHAnsi"/>
          <w:b/>
          <w:color w:val="000000"/>
          <w:u w:val="single"/>
        </w:rPr>
        <w:t xml:space="preserve"> it is hard to see how we </w:t>
      </w:r>
      <w:r w:rsidRPr="00C45754">
        <w:rPr>
          <w:rFonts w:asciiTheme="minorHAnsi" w:hAnsiTheme="minorHAnsi"/>
          <w:b/>
          <w:color w:val="000000"/>
          <w:highlight w:val="green"/>
          <w:u w:val="single"/>
        </w:rPr>
        <w:t>can have any knowledge of them</w:t>
      </w:r>
      <w:r w:rsidRPr="00232DDF">
        <w:rPr>
          <w:rFonts w:asciiTheme="minorHAnsi" w:hAnsiTheme="minorHAnsi"/>
          <w:b/>
          <w:color w:val="000000"/>
        </w:rPr>
        <w:t>.</w:t>
      </w:r>
      <w:bookmarkEnd w:id="1"/>
    </w:p>
    <w:p w14:paraId="3FD9FA42" w14:textId="77777777" w:rsidR="00CC79EC" w:rsidRDefault="00CC79EC" w:rsidP="00CC79EC">
      <w:pPr>
        <w:pStyle w:val="Heading4"/>
      </w:pPr>
      <w:r>
        <w:t>Phenomenal experiences prove that pain is intrinsically bad – one cannot understand what pain without associating it with objective disvalue.</w:t>
      </w:r>
    </w:p>
    <w:p w14:paraId="28629417" w14:textId="77777777" w:rsidR="00CC79EC" w:rsidRPr="00B813B9" w:rsidRDefault="00CC79EC" w:rsidP="00CC79EC">
      <w:proofErr w:type="spellStart"/>
      <w:r>
        <w:rPr>
          <w:rStyle w:val="Style13ptBold"/>
        </w:rPr>
        <w:t>Mendola</w:t>
      </w:r>
      <w:proofErr w:type="spellEnd"/>
      <w:r>
        <w:rPr>
          <w:rStyle w:val="Style13ptBold"/>
        </w:rPr>
        <w:t xml:space="preserve"> 06 </w:t>
      </w:r>
      <w:r>
        <w:t xml:space="preserve">[Joseph </w:t>
      </w:r>
      <w:proofErr w:type="spellStart"/>
      <w:r>
        <w:t>Mendola</w:t>
      </w:r>
      <w:proofErr w:type="spellEnd"/>
      <w:r>
        <w:t xml:space="preserve">, (Joseph </w:t>
      </w:r>
      <w:proofErr w:type="spellStart"/>
      <w:r>
        <w:t>Mendola</w:t>
      </w:r>
      <w:proofErr w:type="spellEnd"/>
      <w:r>
        <w:t xml:space="preserve"> is professor and chair in the Department of Philosophy at the University of Nebraska–Lincoln. He is the author of Human Thought and of articles on ethics, metaphysics, and philosophy of mind.) "Goodness and Justice: A Consequentialist Moral Theory" Cambridge University Press, 2006, https://www.cambridge.org/core/books/goodness-and-justice/AE25780DC33533E8797FB684C5FBD36E, DOA:6-7-2019 // WWBW]</w:t>
      </w:r>
    </w:p>
    <w:p w14:paraId="68D7EF39" w14:textId="77777777" w:rsidR="00CC79EC" w:rsidRPr="004E00B6" w:rsidRDefault="00CC79EC" w:rsidP="00CC79EC">
      <w:pPr>
        <w:rPr>
          <w:sz w:val="14"/>
        </w:rPr>
      </w:pPr>
      <w:r w:rsidRPr="00B813B9">
        <w:rPr>
          <w:sz w:val="14"/>
        </w:rPr>
        <w:t xml:space="preserve">While this view is of course controversial in our historical situation, in which many hold that sensory experience is as of yellow though there is nothing in the world that is so, not even a sense datum, or at the very least that the yellow we experience is a natural property constituted by physical properties like a certain range of surface spectral reflectance, still the view in question is, as I’ve said, one live competitor. Indeed, it is often motivated by arguments that are structurally </w:t>
      </w:r>
      <w:proofErr w:type="gramStart"/>
      <w:r w:rsidRPr="00B813B9">
        <w:rPr>
          <w:sz w:val="14"/>
        </w:rPr>
        <w:t>similar to</w:t>
      </w:r>
      <w:proofErr w:type="gramEnd"/>
      <w:r w:rsidRPr="00B813B9">
        <w:rPr>
          <w:sz w:val="14"/>
        </w:rPr>
        <w:t xml:space="preserve"> the open-question argument: You look at a gold bar and have a certain sort of phenomenal experience. But it seems to some that it might well be an open question whether your physical twin in a physically identical environment has the same phenomenal experience, or any at all. He might be a zombie or a qualia invert. And the openness of that question suggests to some that </w:t>
      </w:r>
      <w:r w:rsidRPr="00B813B9">
        <w:rPr>
          <w:b/>
          <w:u w:val="single"/>
        </w:rPr>
        <w:t>the physical cannot constitute</w:t>
      </w:r>
      <w:r w:rsidRPr="00B813B9">
        <w:rPr>
          <w:sz w:val="14"/>
        </w:rPr>
        <w:t xml:space="preserve"> your </w:t>
      </w:r>
      <w:r w:rsidRPr="00B813B9">
        <w:rPr>
          <w:b/>
          <w:u w:val="single"/>
        </w:rPr>
        <w:t>phenomenal experience.</w:t>
      </w:r>
      <w:r w:rsidRPr="00B813B9">
        <w:rPr>
          <w:sz w:val="14"/>
        </w:rPr>
        <w:t xml:space="preserve"> At least such qualia dualism is relatively concrete and robust. Even though it involves physically </w:t>
      </w:r>
      <w:proofErr w:type="spellStart"/>
      <w:r w:rsidRPr="00B813B9">
        <w:rPr>
          <w:sz w:val="14"/>
        </w:rPr>
        <w:t>unconstituted</w:t>
      </w:r>
      <w:proofErr w:type="spellEnd"/>
      <w:r w:rsidRPr="00B813B9">
        <w:rPr>
          <w:sz w:val="14"/>
        </w:rPr>
        <w:t xml:space="preserve"> qualia, it involves nothing that is non-natural in Moore’s sense. It is at least concretely comprehensible. And that gives it a great advantage over alternative forms of normative realism. That is my main point, that </w:t>
      </w:r>
      <w:proofErr w:type="gramStart"/>
      <w:r w:rsidRPr="00B813B9">
        <w:rPr>
          <w:sz w:val="14"/>
        </w:rPr>
        <w:t>this so far familiar qualia</w:t>
      </w:r>
      <w:proofErr w:type="gramEnd"/>
      <w:r w:rsidRPr="00B813B9">
        <w:rPr>
          <w:sz w:val="14"/>
        </w:rPr>
        <w:t xml:space="preserve"> dualism unexpectedly but very plausibly implies a form of normative realism. </w:t>
      </w:r>
      <w:r w:rsidRPr="00B813B9">
        <w:rPr>
          <w:b/>
          <w:u w:val="single"/>
        </w:rPr>
        <w:t>Painfulness</w:t>
      </w:r>
      <w:r w:rsidRPr="00B813B9">
        <w:rPr>
          <w:sz w:val="14"/>
        </w:rPr>
        <w:t xml:space="preserve"> – or, more accurately, the phenomenal property </w:t>
      </w:r>
      <w:proofErr w:type="gramStart"/>
      <w:r w:rsidRPr="00B813B9">
        <w:rPr>
          <w:sz w:val="14"/>
        </w:rPr>
        <w:t>present</w:t>
      </w:r>
      <w:proofErr w:type="gramEnd"/>
      <w:r w:rsidRPr="00B813B9">
        <w:rPr>
          <w:sz w:val="14"/>
        </w:rPr>
        <w:t xml:space="preserve"> in certain sorts of extreme and paradigmatic physical pain – </w:t>
      </w:r>
      <w:r w:rsidRPr="00B813B9">
        <w:rPr>
          <w:b/>
          <w:u w:val="single"/>
        </w:rPr>
        <w:t>is</w:t>
      </w:r>
      <w:r w:rsidRPr="00B813B9">
        <w:rPr>
          <w:sz w:val="14"/>
        </w:rPr>
        <w:t xml:space="preserve"> a kind of </w:t>
      </w:r>
      <w:r w:rsidRPr="00B813B9">
        <w:rPr>
          <w:b/>
          <w:u w:val="single"/>
        </w:rPr>
        <w:t>disvalue</w:t>
      </w:r>
      <w:r w:rsidRPr="00B813B9">
        <w:rPr>
          <w:sz w:val="14"/>
        </w:rPr>
        <w:t xml:space="preserve">. That is my new idea.34 The phenomenal difference between those in bliss and those in agony includes a difference in a sort of felt phenomenal value. </w:t>
      </w:r>
      <w:r w:rsidRPr="00C45754">
        <w:rPr>
          <w:b/>
          <w:highlight w:val="green"/>
          <w:u w:val="single"/>
        </w:rPr>
        <w:t>The phenomenal difference between pain and pleasure seems</w:t>
      </w:r>
      <w:r w:rsidRPr="00B813B9">
        <w:rPr>
          <w:sz w:val="14"/>
        </w:rPr>
        <w:t xml:space="preserve"> (at least in part and sometimes</w:t>
      </w:r>
      <w:r w:rsidRPr="00C45754">
        <w:rPr>
          <w:sz w:val="14"/>
          <w:highlight w:val="green"/>
        </w:rPr>
        <w:t xml:space="preserve">) </w:t>
      </w:r>
      <w:r w:rsidRPr="00C45754">
        <w:rPr>
          <w:b/>
          <w:highlight w:val="green"/>
          <w:u w:val="single"/>
        </w:rPr>
        <w:t>to be that the phenomenal component of the former is</w:t>
      </w:r>
      <w:r w:rsidRPr="00B813B9">
        <w:rPr>
          <w:b/>
          <w:u w:val="single"/>
        </w:rPr>
        <w:t xml:space="preserve"> nastier, </w:t>
      </w:r>
      <w:r w:rsidRPr="00C45754">
        <w:rPr>
          <w:b/>
          <w:highlight w:val="green"/>
          <w:u w:val="single"/>
        </w:rPr>
        <w:t>intrinsically worse</w:t>
      </w:r>
      <w:r w:rsidRPr="00B813B9">
        <w:rPr>
          <w:b/>
          <w:u w:val="single"/>
        </w:rPr>
        <w:t xml:space="preserve"> than that of the second. The red knight was stabbed to death.</w:t>
      </w:r>
      <w:r w:rsidRPr="00B813B9">
        <w:rPr>
          <w:sz w:val="14"/>
        </w:rPr>
        <w:t xml:space="preserve"> Just as no one can adequately describe what it was like to be him without capturing his sensation of his red and flowing blood and hence the property of phenomenal redness, so no one can describe what it was like to be him without capturing the nasty sensations he felt and hence the property of phenomenal nastiness or disvalue. And </w:t>
      </w:r>
      <w:r w:rsidRPr="00B813B9">
        <w:rPr>
          <w:b/>
          <w:u w:val="single"/>
        </w:rPr>
        <w:t xml:space="preserve">no one can understand what his phenomenal state was without knowing that it was intrinsically bad, worse than pleasure. </w:t>
      </w:r>
      <w:r w:rsidRPr="00C45754">
        <w:rPr>
          <w:b/>
          <w:highlight w:val="green"/>
          <w:u w:val="single"/>
        </w:rPr>
        <w:t>No one</w:t>
      </w:r>
      <w:r w:rsidRPr="00B813B9">
        <w:rPr>
          <w:b/>
          <w:u w:val="single"/>
        </w:rPr>
        <w:t xml:space="preserve">, not even a Martian, </w:t>
      </w:r>
      <w:r w:rsidRPr="00C45754">
        <w:rPr>
          <w:b/>
          <w:highlight w:val="green"/>
          <w:u w:val="single"/>
        </w:rPr>
        <w:t>can give a complete</w:t>
      </w:r>
      <w:r w:rsidRPr="00B813B9">
        <w:rPr>
          <w:b/>
          <w:u w:val="single"/>
        </w:rPr>
        <w:t xml:space="preserve"> and adequate </w:t>
      </w:r>
      <w:r w:rsidRPr="00C45754">
        <w:rPr>
          <w:b/>
          <w:highlight w:val="green"/>
          <w:u w:val="single"/>
        </w:rPr>
        <w:t>characterization of</w:t>
      </w:r>
      <w:r w:rsidRPr="00B813B9">
        <w:rPr>
          <w:b/>
          <w:u w:val="single"/>
        </w:rPr>
        <w:t xml:space="preserve"> the red knight’s </w:t>
      </w:r>
      <w:r w:rsidRPr="00C45754">
        <w:rPr>
          <w:b/>
          <w:highlight w:val="green"/>
          <w:u w:val="single"/>
        </w:rPr>
        <w:t>murder while ignoring the phenomenal state</w:t>
      </w:r>
      <w:r w:rsidRPr="00B813B9">
        <w:rPr>
          <w:b/>
          <w:u w:val="single"/>
        </w:rPr>
        <w:t xml:space="preserve"> that was a </w:t>
      </w:r>
      <w:r w:rsidRPr="00C45754">
        <w:rPr>
          <w:b/>
          <w:highlight w:val="green"/>
          <w:u w:val="single"/>
        </w:rPr>
        <w:t>part of that situation. And no one</w:t>
      </w:r>
      <w:r w:rsidRPr="00B813B9">
        <w:rPr>
          <w:b/>
          <w:u w:val="single"/>
        </w:rPr>
        <w:t xml:space="preserve">, not even a Martian, </w:t>
      </w:r>
      <w:r w:rsidRPr="00C45754">
        <w:rPr>
          <w:b/>
          <w:highlight w:val="green"/>
          <w:u w:val="single"/>
        </w:rPr>
        <w:t>can give a complete</w:t>
      </w:r>
      <w:r w:rsidRPr="00B813B9">
        <w:rPr>
          <w:b/>
          <w:u w:val="single"/>
        </w:rPr>
        <w:t xml:space="preserve"> and adequate </w:t>
      </w:r>
      <w:r w:rsidRPr="00C45754">
        <w:rPr>
          <w:b/>
          <w:highlight w:val="green"/>
          <w:u w:val="single"/>
        </w:rPr>
        <w:t>characterization of that phenomenal state without capturing</w:t>
      </w:r>
      <w:r w:rsidRPr="00B813B9">
        <w:rPr>
          <w:b/>
          <w:u w:val="single"/>
        </w:rPr>
        <w:t xml:space="preserve"> its nastiness, </w:t>
      </w:r>
      <w:r w:rsidRPr="00C45754">
        <w:rPr>
          <w:b/>
          <w:highlight w:val="green"/>
          <w:u w:val="single"/>
        </w:rPr>
        <w:t>its intrinsic disvalue</w:t>
      </w:r>
      <w:r w:rsidRPr="00B813B9">
        <w:rPr>
          <w:b/>
          <w:u w:val="single"/>
        </w:rPr>
        <w:t>.</w:t>
      </w:r>
      <w:r w:rsidRPr="00B813B9">
        <w:rPr>
          <w:sz w:val="14"/>
        </w:rPr>
        <w:t xml:space="preserve"> The red knight’s murder possessed what we might call objective intrinsic disvalue. If someone feels bad, then there is something bad, at least in cases of extreme physical pain. My further claim, to which constitutive </w:t>
      </w:r>
      <w:proofErr w:type="gramStart"/>
      <w:r w:rsidRPr="00B813B9">
        <w:rPr>
          <w:sz w:val="14"/>
        </w:rPr>
        <w:t>naturalists</w:t>
      </w:r>
      <w:proofErr w:type="gramEnd"/>
      <w:r w:rsidRPr="00B813B9">
        <w:rPr>
          <w:sz w:val="14"/>
        </w:rPr>
        <w:t xml:space="preserve"> dissent, is that this involves </w:t>
      </w:r>
      <w:proofErr w:type="spellStart"/>
      <w:r w:rsidRPr="00B813B9">
        <w:rPr>
          <w:sz w:val="14"/>
        </w:rPr>
        <w:t>unconstituted</w:t>
      </w:r>
      <w:proofErr w:type="spellEnd"/>
      <w:r w:rsidRPr="00B813B9">
        <w:rPr>
          <w:sz w:val="14"/>
        </w:rPr>
        <w:t xml:space="preserve"> but natural disvalue. </w:t>
      </w:r>
      <w:r w:rsidRPr="00B813B9">
        <w:rPr>
          <w:b/>
          <w:u w:val="single"/>
        </w:rPr>
        <w:t xml:space="preserve">Like other phenomenal properties, </w:t>
      </w:r>
      <w:r w:rsidRPr="00C45754">
        <w:rPr>
          <w:b/>
          <w:highlight w:val="green"/>
          <w:u w:val="single"/>
        </w:rPr>
        <w:t xml:space="preserve">the disvalue present in agony is </w:t>
      </w:r>
      <w:proofErr w:type="spellStart"/>
      <w:r w:rsidRPr="00C45754">
        <w:rPr>
          <w:b/>
          <w:highlight w:val="green"/>
          <w:u w:val="single"/>
        </w:rPr>
        <w:t>unconstituted</w:t>
      </w:r>
      <w:proofErr w:type="spellEnd"/>
      <w:r w:rsidRPr="00C45754">
        <w:rPr>
          <w:b/>
          <w:highlight w:val="green"/>
          <w:u w:val="single"/>
        </w:rPr>
        <w:t xml:space="preserve"> by physical properties, though it is itself concrete</w:t>
      </w:r>
      <w:r w:rsidRPr="00B813B9">
        <w:rPr>
          <w:b/>
          <w:u w:val="single"/>
        </w:rPr>
        <w:t xml:space="preserve"> and natural. </w:t>
      </w:r>
      <w:r w:rsidRPr="00C45754">
        <w:rPr>
          <w:b/>
          <w:highlight w:val="green"/>
          <w:u w:val="single"/>
        </w:rPr>
        <w:t>It is just like phenomenal yellow.</w:t>
      </w:r>
      <w:r w:rsidRPr="00B813B9">
        <w:rPr>
          <w:sz w:val="14"/>
        </w:rPr>
        <w:t xml:space="preserve"> The objective but </w:t>
      </w:r>
      <w:proofErr w:type="spellStart"/>
      <w:r w:rsidRPr="00B813B9">
        <w:rPr>
          <w:sz w:val="14"/>
        </w:rPr>
        <w:t>unconstituted</w:t>
      </w:r>
      <w:proofErr w:type="spellEnd"/>
      <w:r w:rsidRPr="00B813B9">
        <w:rPr>
          <w:sz w:val="14"/>
        </w:rPr>
        <w:t xml:space="preserve"> phenomenal component of agony involves a correspondingly objective and </w:t>
      </w:r>
      <w:proofErr w:type="spellStart"/>
      <w:r w:rsidRPr="00B813B9">
        <w:rPr>
          <w:sz w:val="14"/>
        </w:rPr>
        <w:t>unconstituted</w:t>
      </w:r>
      <w:proofErr w:type="spellEnd"/>
      <w:r w:rsidRPr="00B813B9">
        <w:rPr>
          <w:sz w:val="14"/>
        </w:rPr>
        <w:t xml:space="preserve"> phenomenal property that is usually present in cases of at least extreme physical pain, a painfulness or “unpleasant hedonic tone”, as it was once called.35 And </w:t>
      </w:r>
      <w:r w:rsidRPr="00C45754">
        <w:rPr>
          <w:b/>
          <w:highlight w:val="green"/>
          <w:u w:val="single"/>
        </w:rPr>
        <w:t>such objective phenomenal properties are</w:t>
      </w:r>
      <w:r w:rsidRPr="00B813B9">
        <w:rPr>
          <w:b/>
          <w:u w:val="single"/>
        </w:rPr>
        <w:t xml:space="preserve">, at least in part, a sort of </w:t>
      </w:r>
      <w:r w:rsidRPr="00C45754">
        <w:rPr>
          <w:b/>
          <w:highlight w:val="green"/>
          <w:u w:val="single"/>
        </w:rPr>
        <w:t>intrinsic</w:t>
      </w:r>
      <w:r w:rsidRPr="00B813B9">
        <w:rPr>
          <w:b/>
          <w:u w:val="single"/>
        </w:rPr>
        <w:t xml:space="preserve"> disvalue or </w:t>
      </w:r>
      <w:r w:rsidRPr="00C45754">
        <w:rPr>
          <w:b/>
          <w:highlight w:val="green"/>
          <w:u w:val="single"/>
        </w:rPr>
        <w:t>badness.</w:t>
      </w:r>
      <w:r w:rsidRPr="00B813B9">
        <w:rPr>
          <w:b/>
          <w:u w:val="single"/>
        </w:rPr>
        <w:t xml:space="preserve"> </w:t>
      </w:r>
      <w:r w:rsidRPr="00B813B9">
        <w:rPr>
          <w:sz w:val="14"/>
        </w:rPr>
        <w:t>Something analogous is true of certain paradigmatic physical pleasures. They involve objective intrinsic value.</w:t>
      </w:r>
    </w:p>
    <w:p w14:paraId="3F0158BD" w14:textId="77777777" w:rsidR="00CC79EC" w:rsidRDefault="00CC79EC" w:rsidP="00CC79EC">
      <w:pPr>
        <w:pStyle w:val="Heading4"/>
        <w:numPr>
          <w:ilvl w:val="0"/>
          <w:numId w:val="15"/>
        </w:numPr>
        <w:tabs>
          <w:tab w:val="num" w:pos="360"/>
        </w:tabs>
        <w:ind w:left="360"/>
      </w:pPr>
      <w:r>
        <w:t>Revisionary intuitionism is true and proves util</w:t>
      </w:r>
    </w:p>
    <w:p w14:paraId="31B62E3E" w14:textId="77777777" w:rsidR="00CC79EC" w:rsidRPr="00695B15" w:rsidRDefault="00CC79EC" w:rsidP="00CC79EC">
      <w:proofErr w:type="spellStart"/>
      <w:r w:rsidRPr="005A5415">
        <w:rPr>
          <w:rStyle w:val="Style13ptBold"/>
        </w:rPr>
        <w:t>Yudkowsky</w:t>
      </w:r>
      <w:proofErr w:type="spellEnd"/>
      <w:r w:rsidRPr="005A5415">
        <w:rPr>
          <w:rStyle w:val="Style13ptBold"/>
        </w:rPr>
        <w:t xml:space="preserve"> 08</w:t>
      </w:r>
      <w:r>
        <w:t xml:space="preserve"> </w:t>
      </w:r>
      <w:r w:rsidRPr="002D6330">
        <w:rPr>
          <w:sz w:val="16"/>
          <w:szCs w:val="16"/>
        </w:rPr>
        <w:t xml:space="preserve">[Eliezer </w:t>
      </w:r>
      <w:proofErr w:type="spellStart"/>
      <w:r w:rsidRPr="002D6330">
        <w:rPr>
          <w:sz w:val="16"/>
          <w:szCs w:val="16"/>
        </w:rPr>
        <w:t>Yudkowsky</w:t>
      </w:r>
      <w:proofErr w:type="spellEnd"/>
      <w:r w:rsidRPr="002D6330">
        <w:rPr>
          <w:sz w:val="16"/>
          <w:szCs w:val="16"/>
        </w:rPr>
        <w:t xml:space="preserve"> (research fellow of the Machine Intelligence Research Institute; he also writes Harry Potter fan fiction). “The ‘Intuitions’ Behind ‘Utilitarianism.’” 28 January 2008. </w:t>
      </w:r>
      <w:proofErr w:type="spellStart"/>
      <w:r w:rsidRPr="002D6330">
        <w:rPr>
          <w:sz w:val="16"/>
          <w:szCs w:val="16"/>
        </w:rPr>
        <w:t>LessWrong</w:t>
      </w:r>
      <w:proofErr w:type="spellEnd"/>
      <w:r w:rsidRPr="002D6330">
        <w:rPr>
          <w:sz w:val="16"/>
          <w:szCs w:val="16"/>
        </w:rPr>
        <w:t>. http://lesswrong.com/lw/n9/the_intuitions_behind_utilitarianism/]</w:t>
      </w:r>
    </w:p>
    <w:p w14:paraId="3518C35C" w14:textId="77777777" w:rsidR="00CC79EC" w:rsidRPr="0055605C" w:rsidRDefault="00CC79EC" w:rsidP="00CC79EC">
      <w:pPr>
        <w:rPr>
          <w:sz w:val="16"/>
        </w:rPr>
      </w:pPr>
      <w:r w:rsidRPr="0055605C">
        <w:rPr>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xml:space="preserve">. I found that my object-level moral reasoning had been </w:t>
      </w:r>
      <w:proofErr w:type="gramStart"/>
      <w:r w:rsidRPr="0079279E">
        <w:rPr>
          <w:u w:val="single"/>
        </w:rPr>
        <w:t>valuable</w:t>
      </w:r>
      <w:proofErr w:type="gramEnd"/>
      <w:r w:rsidRPr="0079279E">
        <w:rPr>
          <w:u w:val="single"/>
        </w:rPr>
        <w:t xml:space="preserve"> and my </w:t>
      </w:r>
      <w:r w:rsidRPr="00A643E9">
        <w:rPr>
          <w:b/>
          <w:bCs/>
          <w:highlight w:val="green"/>
          <w:u w:val="single"/>
        </w:rPr>
        <w:t>meta-level moral reasoning had been</w:t>
      </w:r>
      <w:r w:rsidRPr="0079279E">
        <w:rPr>
          <w:u w:val="single"/>
        </w:rPr>
        <w:t> worse than </w:t>
      </w:r>
      <w:r w:rsidRPr="00A643E9">
        <w:rPr>
          <w:b/>
          <w:bCs/>
          <w:highlight w:val="green"/>
          <w:u w:val="single"/>
        </w:rPr>
        <w:t>useless</w:t>
      </w:r>
      <w:r w:rsidRPr="0079279E">
        <w:rPr>
          <w:u w:val="single"/>
        </w:rPr>
        <w:t>. And this appears to be a general syndrome – </w:t>
      </w:r>
      <w:r w:rsidRPr="00A643E9">
        <w:rPr>
          <w:b/>
          <w:bCs/>
          <w:highlight w:val="green"/>
          <w:u w:val="single"/>
        </w:rPr>
        <w:t>people do much better when discussing whether torture is</w:t>
      </w:r>
      <w:r w:rsidRPr="0079279E">
        <w:rPr>
          <w:u w:val="single"/>
        </w:rPr>
        <w:t> good or </w:t>
      </w:r>
      <w:r w:rsidRPr="00A643E9">
        <w:rPr>
          <w:b/>
          <w:bCs/>
          <w:highlight w:val="green"/>
          <w:u w:val="single"/>
        </w:rPr>
        <w:t>bad than</w:t>
      </w:r>
      <w:r w:rsidRPr="0079279E">
        <w:rPr>
          <w:b/>
          <w:bCs/>
          <w:u w:val="single"/>
        </w:rPr>
        <w:t> </w:t>
      </w:r>
      <w:r w:rsidRPr="0079279E">
        <w:rPr>
          <w:u w:val="single"/>
        </w:rPr>
        <w:t>when they discuss </w:t>
      </w:r>
      <w:r w:rsidRPr="00A643E9">
        <w:rPr>
          <w:b/>
          <w:bCs/>
          <w:highlight w:val="green"/>
          <w:u w:val="single"/>
        </w:rPr>
        <w:t>the meaning of “good” and “bad”. Thus, I deem it prudent to keep moral discussions on the object level</w:t>
      </w:r>
      <w:r w:rsidRPr="0079279E">
        <w:rPr>
          <w:u w:val="single"/>
        </w:rPr>
        <w:t> wherever I possibly can</w:t>
      </w:r>
      <w:r w:rsidRPr="0055605C">
        <w:rPr>
          <w:sz w:val="16"/>
        </w:rPr>
        <w:t xml:space="preserve">.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w:t>
      </w:r>
      <w:proofErr w:type="gramStart"/>
      <w:r w:rsidRPr="0055605C">
        <w:rPr>
          <w:sz w:val="16"/>
        </w:rPr>
        <w:t>googolplex eyes</w:t>
      </w:r>
      <w:proofErr w:type="gramEnd"/>
      <w:r w:rsidRPr="0055605C">
        <w:rPr>
          <w:sz w:val="16"/>
        </w:rPr>
        <w:t xml:space="preserve"> over 50 years of torture for one person, and the idea of “utilitarianism”, depend on “intuition”. He says I’ve argued that the two are not </w:t>
      </w:r>
      <w:proofErr w:type="gramStart"/>
      <w:r w:rsidRPr="0055605C">
        <w:rPr>
          <w:sz w:val="16"/>
        </w:rPr>
        <w:t>compatible, but</w:t>
      </w:r>
      <w:proofErr w:type="gramEnd"/>
      <w:r w:rsidRPr="0055605C">
        <w:rPr>
          <w:sz w:val="16"/>
        </w:rPr>
        <w:t xml:space="preserve">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A643E9">
        <w:rPr>
          <w:highlight w:val="green"/>
          <w:u w:val="single"/>
        </w:rPr>
        <w:t>. </w:t>
      </w:r>
      <w:r w:rsidRPr="00A643E9">
        <w:rPr>
          <w:b/>
          <w:bCs/>
          <w:highlight w:val="green"/>
          <w:u w:val="single"/>
        </w:rPr>
        <w:t>I see</w:t>
      </w:r>
      <w:r w:rsidRPr="00E75249">
        <w:rPr>
          <w:u w:val="single"/>
        </w:rPr>
        <w:t> the project of </w:t>
      </w:r>
      <w:r w:rsidRPr="00A643E9">
        <w:rPr>
          <w:b/>
          <w:bCs/>
          <w:highlight w:val="green"/>
          <w:u w:val="single"/>
        </w:rPr>
        <w:t>morality as a project of renormalizing intuition</w:t>
      </w:r>
      <w:r w:rsidRPr="00E472E3">
        <w:rPr>
          <w:b/>
          <w:bCs/>
          <w:u w:val="single"/>
        </w:rPr>
        <w:t>.</w:t>
      </w:r>
      <w:r w:rsidRPr="0055605C">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A643E9">
        <w:rPr>
          <w:b/>
          <w:bCs/>
          <w:highlight w:val="green"/>
          <w:u w:val="single"/>
        </w:rPr>
        <w:t>Delete all</w:t>
      </w:r>
      <w:r w:rsidRPr="00873656">
        <w:rPr>
          <w:u w:val="single"/>
        </w:rPr>
        <w:t> the </w:t>
      </w:r>
      <w:r w:rsidRPr="00A643E9">
        <w:rPr>
          <w:b/>
          <w:bCs/>
          <w:highlight w:val="green"/>
          <w:u w:val="single"/>
        </w:rPr>
        <w:t>intuitions, and</w:t>
      </w:r>
      <w:r w:rsidRPr="00873656">
        <w:rPr>
          <w:u w:val="single"/>
        </w:rPr>
        <w:t> you aren’t left with an ideal philosopher of perfect emptiness, </w:t>
      </w:r>
      <w:r w:rsidRPr="00A643E9">
        <w:rPr>
          <w:b/>
          <w:bCs/>
          <w:highlight w:val="green"/>
          <w:u w:val="single"/>
        </w:rPr>
        <w:t>you’re left with a rock. Keep all your</w:t>
      </w:r>
      <w:r w:rsidRPr="00873656">
        <w:rPr>
          <w:u w:val="single"/>
        </w:rPr>
        <w:t> specific </w:t>
      </w:r>
      <w:r w:rsidRPr="00A643E9">
        <w:rPr>
          <w:b/>
          <w:bCs/>
          <w:highlight w:val="green"/>
          <w:u w:val="single"/>
        </w:rPr>
        <w:t>intuitions and</w:t>
      </w:r>
      <w:r w:rsidRPr="00873656">
        <w:rPr>
          <w:u w:val="single"/>
        </w:rPr>
        <w:t> refuse to build upon the reflective ones, and you aren’t left with an ideal philosopher of perfect spontaneity and genuineness, </w:t>
      </w:r>
      <w:r w:rsidRPr="00A643E9">
        <w:rPr>
          <w:b/>
          <w:bCs/>
          <w:highlight w:val="green"/>
          <w:u w:val="single"/>
        </w:rPr>
        <w:t>you’re left with a</w:t>
      </w:r>
      <w:r w:rsidRPr="00873656">
        <w:rPr>
          <w:u w:val="single"/>
        </w:rPr>
        <w:t> grunting </w:t>
      </w:r>
      <w:r w:rsidRPr="00A643E9">
        <w:rPr>
          <w:b/>
          <w:bCs/>
          <w:highlight w:val="green"/>
          <w:u w:val="single"/>
        </w:rPr>
        <w:t>caveperson</w:t>
      </w:r>
      <w:r w:rsidRPr="00873656">
        <w:rPr>
          <w:u w:val="single"/>
        </w:rPr>
        <w:t> running in circles, due to cyclical preferences and similar inconsistencies. “Intuition”, as a term of art, is not a curse word when it comes to morality – there is nothing else to argue from. </w:t>
      </w:r>
      <w:r w:rsidRPr="00A643E9">
        <w:rPr>
          <w:b/>
          <w:bCs/>
          <w:highlight w:val="green"/>
          <w:u w:val="single"/>
        </w:rPr>
        <w:t>Even modus ponens is an “intuition</w:t>
      </w:r>
      <w:r w:rsidRPr="00873656">
        <w:rPr>
          <w:b/>
          <w:bCs/>
          <w:u w:val="single"/>
        </w:rPr>
        <w:t>”</w:t>
      </w:r>
      <w:r w:rsidRPr="00873656">
        <w:rPr>
          <w:u w:val="single"/>
        </w:rPr>
        <w:t> in this sense – </w:t>
      </w:r>
      <w:proofErr w:type="gramStart"/>
      <w:r w:rsidRPr="00873656">
        <w:rPr>
          <w:b/>
          <w:bCs/>
          <w:u w:val="single"/>
        </w:rPr>
        <w:t>it</w:t>
      </w:r>
      <w:r w:rsidRPr="00873656">
        <w:rPr>
          <w:u w:val="single"/>
        </w:rPr>
        <w:t>‘</w:t>
      </w:r>
      <w:proofErr w:type="gramEnd"/>
      <w:r w:rsidRPr="00873656">
        <w:rPr>
          <w:u w:val="single"/>
        </w:rPr>
        <w:t>s </w:t>
      </w:r>
      <w:r w:rsidRPr="00B76FF1">
        <w:rPr>
          <w:b/>
          <w:bCs/>
          <w:highlight w:val="green"/>
          <w:u w:val="single"/>
        </w:rPr>
        <w:t>just</w:t>
      </w:r>
      <w:r w:rsidRPr="00873656">
        <w:rPr>
          <w:u w:val="single"/>
        </w:rPr>
        <w:t> that modus ponens </w:t>
      </w:r>
      <w:r w:rsidRPr="00B76FF1">
        <w:rPr>
          <w:b/>
          <w:bCs/>
          <w:highlight w:val="green"/>
          <w:u w:val="single"/>
        </w:rPr>
        <w:t>still seems like a good idea after being</w:t>
      </w:r>
      <w:r w:rsidRPr="00873656">
        <w:rPr>
          <w:u w:val="single"/>
        </w:rPr>
        <w:t> formalized, </w:t>
      </w:r>
      <w:r w:rsidRPr="00B76FF1">
        <w:rPr>
          <w:b/>
          <w:bCs/>
          <w:highlight w:val="green"/>
          <w:u w:val="single"/>
        </w:rPr>
        <w:t>reflected on</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w:t>
      </w:r>
      <w:proofErr w:type="gramStart"/>
      <w:r w:rsidRPr="0055605C">
        <w:rPr>
          <w:sz w:val="16"/>
        </w:rPr>
        <w:t>consequences?</w:t>
      </w:r>
      <w:proofErr w:type="gramEnd"/>
      <w:r w:rsidRPr="0055605C">
        <w:rPr>
          <w:sz w:val="16"/>
        </w:rPr>
        <w:t xml:space="preserve"> That praiseworthy actions depend on justifiable expectations of good </w:t>
      </w:r>
      <w:proofErr w:type="gramStart"/>
      <w:r w:rsidRPr="0055605C">
        <w:rPr>
          <w:sz w:val="16"/>
        </w:rPr>
        <w:t>consequences?</w:t>
      </w:r>
      <w:proofErr w:type="gramEnd"/>
      <w:r w:rsidRPr="0055605C">
        <w:rPr>
          <w:sz w:val="16"/>
        </w:rPr>
        <w:t xml:space="preserve"> That probabilities of consequences should normatively be discounted by their probability, so that a 50% probability of something bad should weigh exactly half as much in our </w:t>
      </w:r>
      <w:proofErr w:type="gramStart"/>
      <w:r w:rsidRPr="0055605C">
        <w:rPr>
          <w:sz w:val="16"/>
        </w:rPr>
        <w:t>tradeoffs?</w:t>
      </w:r>
      <w:proofErr w:type="gramEnd"/>
      <w:r w:rsidRPr="0055605C">
        <w:rPr>
          <w:sz w:val="16"/>
        </w:rPr>
        <w:t xml:space="preserve"> That virtuous actions always correspond to maximizing expected utility under some utility </w:t>
      </w:r>
      <w:proofErr w:type="gramStart"/>
      <w:r w:rsidRPr="0055605C">
        <w:rPr>
          <w:sz w:val="16"/>
        </w:rPr>
        <w:t>function?</w:t>
      </w:r>
      <w:proofErr w:type="gramEnd"/>
      <w:r w:rsidRPr="0055605C">
        <w:rPr>
          <w:sz w:val="16"/>
        </w:rPr>
        <w:t xml:space="preserve">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w:t>
      </w:r>
      <w:proofErr w:type="gramStart"/>
      <w:r w:rsidRPr="0055605C">
        <w:rPr>
          <w:sz w:val="16"/>
        </w:rPr>
        <w:t>First of all</w:t>
      </w:r>
      <w:proofErr w:type="gramEnd"/>
      <w:r w:rsidRPr="0055605C">
        <w:rPr>
          <w:sz w:val="16"/>
        </w:rPr>
        <w:t xml:space="preserve">, it’s not just that someone presented me with a list of statements like those above, and I decided which ones sounded “intuitive”. </w:t>
      </w:r>
      <w:r w:rsidRPr="00B42607">
        <w:rPr>
          <w:u w:val="single"/>
        </w:rPr>
        <w:t>Among other things, </w:t>
      </w:r>
      <w:r w:rsidRPr="009F222F">
        <w:rPr>
          <w:b/>
          <w:bCs/>
          <w:highlight w:val="green"/>
          <w:u w:val="single"/>
        </w:rPr>
        <w:t>if you try to violate</w:t>
      </w:r>
      <w:r w:rsidRPr="009F222F">
        <w:rPr>
          <w:highlight w:val="green"/>
          <w:u w:val="single"/>
        </w:rPr>
        <w:t> “</w:t>
      </w:r>
      <w:r w:rsidRPr="009F222F">
        <w:rPr>
          <w:b/>
          <w:bCs/>
          <w:highlight w:val="green"/>
          <w:u w:val="single"/>
        </w:rPr>
        <w:t>uti</w:t>
      </w:r>
      <w:r w:rsidRPr="00B42607">
        <w:rPr>
          <w:b/>
          <w:bCs/>
          <w:u w:val="single"/>
        </w:rPr>
        <w:t>l</w:t>
      </w:r>
      <w:r w:rsidRPr="00B42607">
        <w:rPr>
          <w:u w:val="single"/>
        </w:rPr>
        <w:t>itarianism”, </w:t>
      </w:r>
      <w:r w:rsidRPr="009F222F">
        <w:rPr>
          <w:b/>
          <w:bCs/>
          <w:highlight w:val="green"/>
          <w:u w:val="single"/>
        </w:rPr>
        <w:t>you run into paradoxes, contradictions</w:t>
      </w:r>
      <w:r w:rsidRPr="009F222F">
        <w:rPr>
          <w:highlight w:val="green"/>
          <w:u w:val="single"/>
        </w:rPr>
        <w:t>,</w:t>
      </w:r>
      <w:r w:rsidRPr="00B42607">
        <w:rPr>
          <w:u w:val="single"/>
        </w:rPr>
        <w:t xml:space="preserve"> circular preferences, </w:t>
      </w:r>
      <w:r w:rsidRPr="009F222F">
        <w:rPr>
          <w:b/>
          <w:bCs/>
          <w:highlight w:val="green"/>
          <w:u w:val="single"/>
        </w:rPr>
        <w:t>and other</w:t>
      </w:r>
      <w:r w:rsidRPr="00B42607">
        <w:rPr>
          <w:u w:val="single"/>
        </w:rPr>
        <w:t> things that aren’t </w:t>
      </w:r>
      <w:r w:rsidRPr="009F222F">
        <w:rPr>
          <w:b/>
          <w:bCs/>
          <w:highlight w:val="green"/>
          <w:u w:val="single"/>
        </w:rPr>
        <w:t>symptoms of</w:t>
      </w:r>
      <w:r w:rsidRPr="00B42607">
        <w:rPr>
          <w:u w:val="single"/>
        </w:rPr>
        <w:t> moral wrongness so much as </w:t>
      </w:r>
      <w:r w:rsidRPr="009F222F">
        <w:rPr>
          <w:b/>
          <w:bCs/>
          <w:highlight w:val="green"/>
          <w:u w:val="single"/>
        </w:rPr>
        <w:t>moral incoherence</w:t>
      </w:r>
      <w:r w:rsidRPr="00B42607">
        <w:rPr>
          <w:u w:val="single"/>
        </w:rPr>
        <w:t>.</w:t>
      </w:r>
      <w:r w:rsidRPr="0055605C">
        <w:rPr>
          <w:sz w:val="16"/>
        </w:rPr>
        <w:t xml:space="preserve"> After you think about moral problems for a while, </w:t>
      </w:r>
      <w:proofErr w:type="gramStart"/>
      <w:r w:rsidRPr="0055605C">
        <w:rPr>
          <w:sz w:val="16"/>
        </w:rPr>
        <w:t>and also</w:t>
      </w:r>
      <w:proofErr w:type="gramEnd"/>
      <w:r w:rsidRPr="0055605C">
        <w:rPr>
          <w:sz w:val="16"/>
        </w:rPr>
        <w:t xml:space="preserve">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w:t>
      </w:r>
      <w:proofErr w:type="gramStart"/>
      <w:r w:rsidRPr="0055605C">
        <w:rPr>
          <w:sz w:val="16"/>
        </w:rPr>
        <w:t>error, but</w:t>
      </w:r>
      <w:proofErr w:type="gramEnd"/>
      <w:r w:rsidRPr="0055605C">
        <w:rPr>
          <w:sz w:val="16"/>
        </w:rPr>
        <w:t xml:space="preserve">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0B2C15">
        <w:rPr>
          <w:b/>
          <w:bCs/>
          <w:highlight w:val="green"/>
          <w:u w:val="single"/>
        </w:rPr>
        <w:t>After</w:t>
      </w:r>
      <w:r w:rsidRPr="00AD0850">
        <w:rPr>
          <w:u w:val="single"/>
        </w:rPr>
        <w:t> the two hundred and eighty-seventh </w:t>
      </w:r>
      <w:r w:rsidRPr="000B2C15">
        <w:rPr>
          <w:b/>
          <w:bCs/>
          <w:highlight w:val="green"/>
          <w:u w:val="single"/>
        </w:rPr>
        <w:t>research</w:t>
      </w:r>
      <w:r w:rsidRPr="00AD0850">
        <w:rPr>
          <w:u w:val="single"/>
        </w:rPr>
        <w:t> study </w:t>
      </w:r>
      <w:r w:rsidRPr="000B2C15">
        <w:rPr>
          <w:b/>
          <w:bCs/>
          <w:highlight w:val="green"/>
          <w:u w:val="single"/>
        </w:rPr>
        <w:t>showing that people will chop their own feet off if you frame the problem the wrong way, you start to distrust first impressions. When you’ve read</w:t>
      </w:r>
      <w:r w:rsidRPr="00AD0850">
        <w:rPr>
          <w:u w:val="single"/>
        </w:rPr>
        <w:t> enough </w:t>
      </w:r>
      <w:r w:rsidRPr="000B2C15">
        <w:rPr>
          <w:b/>
          <w:bCs/>
          <w:highlight w:val="green"/>
          <w:u w:val="single"/>
        </w:rPr>
        <w:t>research on scope insensitivity</w:t>
      </w:r>
      <w:r w:rsidRPr="00AD0850">
        <w:rPr>
          <w:u w:val="single"/>
        </w:rPr>
        <w:t> – people will pay only 28% more to protect all 57 wilderness areas in Ontario than one area, </w:t>
      </w:r>
      <w:r w:rsidRPr="000B2C15">
        <w:rPr>
          <w:b/>
          <w:bCs/>
          <w:highlight w:val="green"/>
          <w:u w:val="single"/>
        </w:rPr>
        <w:t>people will pay the same amount to save 50,000 lives as 5,000</w:t>
      </w:r>
      <w:r w:rsidRPr="00AD0850">
        <w:rPr>
          <w:u w:val="single"/>
        </w:rPr>
        <w:t> lives… that sort of thing…</w:t>
      </w:r>
      <w:r w:rsidRPr="0055605C">
        <w:rPr>
          <w:sz w:val="16"/>
        </w:rPr>
        <w:t xml:space="preserve"> Well, the worst case of scope insensitivity I’ve ever heard of was described here by </w:t>
      </w:r>
      <w:proofErr w:type="spellStart"/>
      <w:r w:rsidRPr="0055605C">
        <w:rPr>
          <w:sz w:val="16"/>
        </w:rPr>
        <w:t>Slovic</w:t>
      </w:r>
      <w:proofErr w:type="spellEnd"/>
      <w:r w:rsidRPr="0055605C">
        <w:rPr>
          <w:sz w:val="16"/>
        </w:rPr>
        <w:t xml:space="preserve">: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w:t>
      </w:r>
      <w:proofErr w:type="spellStart"/>
      <w:r w:rsidRPr="0055605C">
        <w:rPr>
          <w:sz w:val="16"/>
        </w:rPr>
        <w:t>’cause</w:t>
      </w:r>
      <w:proofErr w:type="spellEnd"/>
      <w:r w:rsidRPr="0055605C">
        <w:rPr>
          <w:sz w:val="16"/>
        </w:rPr>
        <w:t xml:space="preserve">, </w:t>
      </w:r>
      <w:proofErr w:type="spellStart"/>
      <w:r w:rsidRPr="0055605C">
        <w:rPr>
          <w:sz w:val="16"/>
        </w:rPr>
        <w:t>y’know</w:t>
      </w:r>
      <w:proofErr w:type="spellEnd"/>
      <w:r w:rsidRPr="0055605C">
        <w:rPr>
          <w:sz w:val="16"/>
        </w:rPr>
        <w:t xml:space="preserve">, eight examples would probably have less impact. If you know the general experimental paradigm, then the reason for the above behavior is </w:t>
      </w:r>
      <w:proofErr w:type="gramStart"/>
      <w:r w:rsidRPr="0055605C">
        <w:rPr>
          <w:sz w:val="16"/>
        </w:rPr>
        <w:t>pretty obvious</w:t>
      </w:r>
      <w:proofErr w:type="gramEnd"/>
      <w:r w:rsidRPr="0055605C">
        <w:rPr>
          <w:sz w:val="16"/>
        </w:rPr>
        <w:t xml:space="preserve"> – focusing your attention on a single child creates more emotional arousal than trying to distribute attention around eight children simultaneously. </w:t>
      </w:r>
      <w:proofErr w:type="gramStart"/>
      <w:r w:rsidRPr="0055605C">
        <w:rPr>
          <w:sz w:val="16"/>
        </w:rPr>
        <w:t>So</w:t>
      </w:r>
      <w:proofErr w:type="gramEnd"/>
      <w:r w:rsidRPr="0055605C">
        <w:rPr>
          <w:sz w:val="16"/>
        </w:rPr>
        <w:t xml:space="preserve"> people are willing to pay more to help one child than to help eight. </w:t>
      </w:r>
      <w:r w:rsidRPr="006C5D28">
        <w:rPr>
          <w:u w:val="single"/>
        </w:rPr>
        <w:t>Now, </w:t>
      </w:r>
      <w:r w:rsidRPr="000B2C15">
        <w:rPr>
          <w:b/>
          <w:bCs/>
          <w:highlight w:val="green"/>
          <w:u w:val="single"/>
        </w:rPr>
        <w:t>you could</w:t>
      </w:r>
      <w:r w:rsidRPr="006C5D28">
        <w:rPr>
          <w:u w:val="single"/>
        </w:rPr>
        <w:t> look at this intuition, and </w:t>
      </w:r>
      <w:r w:rsidRPr="000B2C15">
        <w:rPr>
          <w:b/>
          <w:bCs/>
          <w:highlight w:val="green"/>
          <w:u w:val="single"/>
        </w:rPr>
        <w:t>think it was</w:t>
      </w:r>
      <w:r w:rsidRPr="006C5D28">
        <w:rPr>
          <w:u w:val="single"/>
        </w:rPr>
        <w:t> revealing </w:t>
      </w:r>
      <w:proofErr w:type="gramStart"/>
      <w:r w:rsidRPr="000B2C15">
        <w:rPr>
          <w:b/>
          <w:bCs/>
          <w:highlight w:val="green"/>
          <w:u w:val="single"/>
        </w:rPr>
        <w:t>some</w:t>
      </w:r>
      <w:r w:rsidRPr="006C5D28">
        <w:rPr>
          <w:u w:val="single"/>
        </w:rPr>
        <w:t> kind of incredibly</w:t>
      </w:r>
      <w:proofErr w:type="gramEnd"/>
      <w:r w:rsidRPr="006C5D28">
        <w:rPr>
          <w:u w:val="single"/>
        </w:rPr>
        <w:t> </w:t>
      </w:r>
      <w:r w:rsidRPr="000B2C15">
        <w:rPr>
          <w:b/>
          <w:bCs/>
          <w:highlight w:val="green"/>
          <w:u w:val="single"/>
        </w:rPr>
        <w:t>deep moral truth</w:t>
      </w:r>
      <w:r w:rsidRPr="006C5D28">
        <w:rPr>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0B2C15">
        <w:rPr>
          <w:b/>
          <w:bCs/>
          <w:highlight w:val="green"/>
          <w:u w:val="single"/>
        </w:rPr>
        <w:t>Or you could</w:t>
      </w:r>
      <w:r w:rsidRPr="006C5D28">
        <w:rPr>
          <w:u w:val="single"/>
        </w:rPr>
        <w:t> look at that and </w:t>
      </w:r>
      <w:r w:rsidRPr="000B2C15">
        <w:rPr>
          <w:b/>
          <w:bCs/>
          <w:highlight w:val="green"/>
          <w:u w:val="single"/>
        </w:rPr>
        <w:t>say: “The intuition is wrong: the brain can’t</w:t>
      </w:r>
      <w:r w:rsidRPr="006C5D28">
        <w:rPr>
          <w:u w:val="single"/>
        </w:rPr>
        <w:t> successfully </w:t>
      </w:r>
      <w:r w:rsidRPr="000B2C15">
        <w:rPr>
          <w:b/>
          <w:bCs/>
          <w:highlight w:val="green"/>
          <w:u w:val="single"/>
        </w:rPr>
        <w:t>multiply</w:t>
      </w:r>
      <w:r w:rsidRPr="006C5D28">
        <w:rPr>
          <w:u w:val="single"/>
        </w:rPr>
        <w:t> by eight and get a larger quantity than it started with. </w:t>
      </w:r>
      <w:r w:rsidRPr="000B2C15">
        <w:rPr>
          <w:b/>
          <w:bCs/>
          <w:highlight w:val="green"/>
          <w:u w:val="single"/>
        </w:rPr>
        <w:t>But it ought to</w:t>
      </w:r>
      <w:r w:rsidRPr="000B2C15">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55605C">
        <w:rPr>
          <w:sz w:val="16"/>
        </w:rPr>
        <w:t>nonagglomerative</w:t>
      </w:r>
      <w:proofErr w:type="spellEnd"/>
      <w:r w:rsidRPr="0055605C">
        <w:rPr>
          <w:sz w:val="16"/>
        </w:rPr>
        <w:t xml:space="preserve"> utilities. It’s just that the brain doesn’t </w:t>
      </w:r>
      <w:proofErr w:type="gramStart"/>
      <w:r w:rsidRPr="0055605C">
        <w:rPr>
          <w:sz w:val="16"/>
        </w:rPr>
        <w:t>goddamn</w:t>
      </w:r>
      <w:proofErr w:type="gramEnd"/>
      <w:r w:rsidRPr="0055605C">
        <w:rPr>
          <w:sz w:val="16"/>
        </w:rPr>
        <w:t xml:space="preserve"> multiply. Quantities get thrown out the window. If you have $100 to spend, and you spend $20 each on each of 5 efforts to save 5,000 lives, you will do worse than if you spend $100 on a single effort to save 50,000 lives. </w:t>
      </w:r>
      <w:proofErr w:type="gramStart"/>
      <w:r w:rsidRPr="0055605C">
        <w:rPr>
          <w:sz w:val="16"/>
        </w:rPr>
        <w:t>Likewise</w:t>
      </w:r>
      <w:proofErr w:type="gramEnd"/>
      <w:r w:rsidRPr="0055605C">
        <w:rPr>
          <w:sz w:val="16"/>
        </w:rPr>
        <w:t xml:space="preserv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w:t>
      </w:r>
      <w:proofErr w:type="gramStart"/>
      <w:r w:rsidRPr="0055605C">
        <w:rPr>
          <w:sz w:val="16"/>
        </w:rPr>
        <w:t>have to</w:t>
      </w:r>
      <w:proofErr w:type="gramEnd"/>
      <w:r w:rsidRPr="0055605C">
        <w:rPr>
          <w:sz w:val="16"/>
        </w:rPr>
        <w:t xml:space="preserve">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55605C">
        <w:rPr>
          <w:sz w:val="16"/>
        </w:rPr>
        <w:t>better, or</w:t>
      </w:r>
      <w:proofErr w:type="gramEnd"/>
      <w:r w:rsidRPr="0055605C">
        <w:rPr>
          <w:sz w:val="16"/>
        </w:rPr>
        <w:t xml:space="preserve"> doing worse. 3 = 1 + 1 + 1, no matter what other quantities you add to both sides of the equation. And if you add another </w:t>
      </w:r>
      <w:proofErr w:type="gramStart"/>
      <w:r w:rsidRPr="0055605C">
        <w:rPr>
          <w:sz w:val="16"/>
        </w:rPr>
        <w:t>life</w:t>
      </w:r>
      <w:proofErr w:type="gramEnd"/>
      <w:r w:rsidRPr="0055605C">
        <w:rPr>
          <w:sz w:val="16"/>
        </w:rPr>
        <w:t xml:space="preserve"> you get 4 = 1 + 1 + 1 + 1. That’s aggregation. </w:t>
      </w:r>
      <w:r w:rsidRPr="000B2C15">
        <w:rPr>
          <w:b/>
          <w:bCs/>
          <w:highlight w:val="green"/>
          <w:u w:val="single"/>
        </w:rPr>
        <w:t>When you’ve read</w:t>
      </w:r>
      <w:r w:rsidRPr="00A37136">
        <w:rPr>
          <w:u w:val="single"/>
        </w:rPr>
        <w:t> enough heuristics and </w:t>
      </w:r>
      <w:r w:rsidRPr="000B2C15">
        <w:rPr>
          <w:b/>
          <w:bCs/>
          <w:highlight w:val="green"/>
          <w:u w:val="single"/>
        </w:rPr>
        <w:t>biases research, and</w:t>
      </w:r>
      <w:r w:rsidRPr="00A37136">
        <w:rPr>
          <w:b/>
          <w:bCs/>
          <w:u w:val="single"/>
        </w:rPr>
        <w:t> </w:t>
      </w:r>
      <w:r w:rsidRPr="00A37136">
        <w:rPr>
          <w:u w:val="single"/>
        </w:rPr>
        <w:t>enough </w:t>
      </w:r>
      <w:r w:rsidRPr="000B2C15">
        <w:rPr>
          <w:b/>
          <w:bCs/>
          <w:highlight w:val="green"/>
          <w:u w:val="single"/>
        </w:rPr>
        <w:t>coherence</w:t>
      </w:r>
      <w:r w:rsidRPr="00A37136">
        <w:rPr>
          <w:u w:val="single"/>
        </w:rPr>
        <w:t> and uniqueness </w:t>
      </w:r>
      <w:r w:rsidRPr="000B2C15">
        <w:rPr>
          <w:b/>
          <w:bCs/>
          <w:highlight w:val="green"/>
          <w:u w:val="single"/>
        </w:rPr>
        <w:t>proofs for</w:t>
      </w:r>
      <w:r w:rsidRPr="00A37136">
        <w:rPr>
          <w:u w:val="single"/>
        </w:rPr>
        <w:t> Bayesian probabilities and </w:t>
      </w:r>
      <w:r w:rsidRPr="000B2C15">
        <w:rPr>
          <w:b/>
          <w:bCs/>
          <w:highlight w:val="green"/>
          <w:u w:val="single"/>
        </w:rPr>
        <w:t>expected utility</w:t>
      </w:r>
      <w:r w:rsidRPr="00A37136">
        <w:rPr>
          <w:u w:val="single"/>
        </w:rPr>
        <w:t>, and you’ve seen the “Dutch book” and “money pump” effects that penalize trying to handle uncertain outcomes any other way, then </w:t>
      </w:r>
      <w:r w:rsidRPr="000B2C15">
        <w:rPr>
          <w:b/>
          <w:bCs/>
          <w:highlight w:val="green"/>
          <w:u w:val="single"/>
        </w:rPr>
        <w:t>you don’t see</w:t>
      </w:r>
      <w:r w:rsidRPr="00A37136">
        <w:rPr>
          <w:u w:val="single"/>
        </w:rPr>
        <w:t> the </w:t>
      </w:r>
      <w:r w:rsidRPr="000B2C15">
        <w:rPr>
          <w:b/>
          <w:bCs/>
          <w:highlight w:val="green"/>
          <w:u w:val="single"/>
        </w:rPr>
        <w:t>preference reversals</w:t>
      </w:r>
      <w:r w:rsidRPr="00A37136">
        <w:rPr>
          <w:u w:val="single"/>
        </w:rPr>
        <w:t> in the Allais Paradox </w:t>
      </w:r>
      <w:r w:rsidRPr="000B2C15">
        <w:rPr>
          <w:b/>
          <w:bCs/>
          <w:highlight w:val="green"/>
          <w:u w:val="single"/>
        </w:rPr>
        <w:t>as</w:t>
      </w:r>
      <w:r w:rsidRPr="00A37136">
        <w:rPr>
          <w:u w:val="single"/>
        </w:rPr>
        <w:t> revealing some incredibly </w:t>
      </w:r>
      <w:r w:rsidRPr="000B2C15">
        <w:rPr>
          <w:b/>
          <w:bCs/>
          <w:highlight w:val="green"/>
          <w:u w:val="single"/>
        </w:rPr>
        <w:t>deep moral truth</w:t>
      </w:r>
      <w:r w:rsidRPr="00A37136">
        <w:rPr>
          <w:u w:val="single"/>
        </w:rPr>
        <w:t> about the intrinsic value of certainty. </w:t>
      </w:r>
      <w:r w:rsidRPr="000B2C15">
        <w:rPr>
          <w:b/>
          <w:bCs/>
          <w:highlight w:val="green"/>
          <w:u w:val="single"/>
        </w:rPr>
        <w:t>It</w:t>
      </w:r>
      <w:r w:rsidRPr="00A37136">
        <w:rPr>
          <w:u w:val="single"/>
        </w:rPr>
        <w:t> just </w:t>
      </w:r>
      <w:r w:rsidRPr="000B2C15">
        <w:rPr>
          <w:b/>
          <w:bCs/>
          <w:highlight w:val="green"/>
          <w:u w:val="single"/>
        </w:rPr>
        <w:t>goes to show that the brain doesn’t</w:t>
      </w:r>
      <w:r w:rsidRPr="00A37136">
        <w:rPr>
          <w:u w:val="single"/>
        </w:rPr>
        <w:t> </w:t>
      </w:r>
      <w:proofErr w:type="gramStart"/>
      <w:r w:rsidRPr="00A37136">
        <w:rPr>
          <w:u w:val="single"/>
        </w:rPr>
        <w:t>goddamn</w:t>
      </w:r>
      <w:proofErr w:type="gramEnd"/>
      <w:r w:rsidRPr="00A37136">
        <w:rPr>
          <w:u w:val="single"/>
        </w:rPr>
        <w:t> </w:t>
      </w:r>
      <w:r w:rsidRPr="000B2C15">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w:t>
      </w:r>
      <w:proofErr w:type="gramStart"/>
      <w:r w:rsidRPr="0055605C">
        <w:rPr>
          <w:sz w:val="16"/>
        </w:rPr>
        <w:t>So</w:t>
      </w:r>
      <w:proofErr w:type="gramEnd"/>
      <w:r w:rsidRPr="0055605C">
        <w:rPr>
          <w:sz w:val="16"/>
        </w:rPr>
        <w:t xml:space="preserve">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0B2C15">
        <w:rPr>
          <w:b/>
          <w:bCs/>
          <w:highlight w:val="green"/>
          <w:u w:val="single"/>
        </w:rPr>
        <w:t>primitive intuitions don’t</w:t>
      </w:r>
      <w:r w:rsidRPr="004352BD">
        <w:rPr>
          <w:b/>
          <w:bCs/>
          <w:u w:val="single"/>
        </w:rPr>
        <w:t> </w:t>
      </w:r>
      <w:r w:rsidRPr="004352BD">
        <w:rPr>
          <w:u w:val="single"/>
        </w:rPr>
        <w:t>successfully </w:t>
      </w:r>
      <w:r w:rsidRPr="000B2C15">
        <w:rPr>
          <w:b/>
          <w:bCs/>
          <w:highlight w:val="green"/>
          <w:u w:val="single"/>
        </w:rPr>
        <w:t>diminish the emotional impact of</w:t>
      </w:r>
      <w:r w:rsidRPr="004352BD">
        <w:rPr>
          <w:u w:val="single"/>
        </w:rPr>
        <w:t> symbols standing for </w:t>
      </w:r>
      <w:r w:rsidRPr="000B2C15">
        <w:rPr>
          <w:b/>
          <w:bCs/>
          <w:highlight w:val="green"/>
          <w:u w:val="single"/>
        </w:rPr>
        <w:t>small quantities</w:t>
      </w:r>
      <w:r w:rsidRPr="004352BD">
        <w:rPr>
          <w:u w:val="single"/>
        </w:rPr>
        <w:t> – anything you talk about seems like “an amount worth considering”</w:t>
      </w:r>
      <w:r w:rsidRPr="0055605C">
        <w:rPr>
          <w:sz w:val="16"/>
        </w:rPr>
        <w:t xml:space="preserve">.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w:t>
      </w:r>
      <w:proofErr w:type="gramStart"/>
      <w:r w:rsidRPr="0055605C">
        <w:rPr>
          <w:sz w:val="16"/>
        </w:rPr>
        <w:t>So</w:t>
      </w:r>
      <w:proofErr w:type="gramEnd"/>
      <w:r w:rsidRPr="0055605C">
        <w:rPr>
          <w:sz w:val="16"/>
        </w:rPr>
        <w:t xml:space="preserve">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w:t>
      </w:r>
      <w:proofErr w:type="gramStart"/>
      <w:r w:rsidRPr="0055605C">
        <w:rPr>
          <w:sz w:val="16"/>
        </w:rPr>
        <w:t>So</w:t>
      </w:r>
      <w:proofErr w:type="gramEnd"/>
      <w:r w:rsidRPr="0055605C">
        <w:rPr>
          <w:sz w:val="16"/>
        </w:rPr>
        <w:t xml:space="preserve">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w:t>
      </w:r>
      <w:proofErr w:type="gramStart"/>
      <w:r w:rsidRPr="0055605C">
        <w:rPr>
          <w:sz w:val="16"/>
        </w:rPr>
        <w:t>actually two</w:t>
      </w:r>
      <w:proofErr w:type="gramEnd"/>
      <w:r w:rsidRPr="0055605C">
        <w:rPr>
          <w:sz w:val="16"/>
        </w:rPr>
        <w:t xml:space="preserve"> tiers of utility with lexical ordering. You don’t conclude that there is </w:t>
      </w:r>
      <w:proofErr w:type="gramStart"/>
      <w:r w:rsidRPr="0055605C">
        <w:rPr>
          <w:sz w:val="16"/>
        </w:rPr>
        <w:t>actually an</w:t>
      </w:r>
      <w:proofErr w:type="gramEnd"/>
      <w:r w:rsidRPr="0055605C">
        <w:rPr>
          <w:sz w:val="16"/>
        </w:rPr>
        <w:t xml:space="preserve">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w:t>
      </w:r>
      <w:proofErr w:type="spellStart"/>
      <w:r w:rsidRPr="0055605C">
        <w:rPr>
          <w:sz w:val="16"/>
        </w:rPr>
        <w:t>Norvig</w:t>
      </w:r>
      <w:proofErr w:type="spellEnd"/>
      <w:r w:rsidRPr="0055605C">
        <w:rPr>
          <w:sz w:val="16"/>
        </w:rPr>
        <w:t xml:space="preserve">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w:t>
      </w:r>
      <w:proofErr w:type="spellStart"/>
      <w:r w:rsidRPr="0055605C">
        <w:rPr>
          <w:sz w:val="16"/>
        </w:rPr>
        <w:t>nonsentient</w:t>
      </w:r>
      <w:proofErr w:type="spellEnd"/>
      <w:r w:rsidRPr="0055605C">
        <w:rPr>
          <w:sz w:val="16"/>
        </w:rPr>
        <w:t xml:space="preserve">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0B2C15">
        <w:rPr>
          <w:b/>
          <w:bCs/>
          <w:highlight w:val="green"/>
          <w:u w:val="single"/>
        </w:rPr>
        <w:t>When you’ve reflected</w:t>
      </w:r>
      <w:r w:rsidRPr="005C5D21">
        <w:rPr>
          <w:u w:val="single"/>
        </w:rPr>
        <w:t> on enough intuitions, </w:t>
      </w:r>
      <w:r w:rsidRPr="000B2C15">
        <w:rPr>
          <w:b/>
          <w:bCs/>
          <w:highlight w:val="green"/>
          <w:u w:val="single"/>
        </w:rPr>
        <w:t>and corrected enough absurdities, you</w:t>
      </w:r>
      <w:r w:rsidRPr="005C5D21">
        <w:rPr>
          <w:u w:val="single"/>
        </w:rPr>
        <w:t> start to </w:t>
      </w:r>
      <w:r w:rsidRPr="000B2C15">
        <w:rPr>
          <w:b/>
          <w:bCs/>
          <w:highlight w:val="green"/>
          <w:u w:val="single"/>
        </w:rPr>
        <w:t>see a common denominator</w:t>
      </w:r>
      <w:r w:rsidRPr="005C5D21">
        <w:rPr>
          <w:u w:val="single"/>
        </w:rPr>
        <w:t>, a meta-principle at work, </w:t>
      </w:r>
      <w:r w:rsidRPr="000B2C15">
        <w:rPr>
          <w:b/>
          <w:bCs/>
          <w:highlight w:val="green"/>
          <w:u w:val="single"/>
        </w:rPr>
        <w:t>which one might phrase as “Shut up and multiply.”</w:t>
      </w:r>
      <w:r w:rsidRPr="005C5D21">
        <w:rPr>
          <w:u w:val="single"/>
        </w:rPr>
        <w:t> </w:t>
      </w:r>
      <w:r w:rsidRPr="0055605C">
        <w:rPr>
          <w:sz w:val="16"/>
        </w:rPr>
        <w:t xml:space="preserve">Where music is concerned, I care about the journey. When lives are at stake, I shut up and multiply. It is more important that lives be saved, than that we conform to any </w:t>
      </w:r>
      <w:proofErr w:type="gramStart"/>
      <w:r w:rsidRPr="0055605C">
        <w:rPr>
          <w:sz w:val="16"/>
        </w:rPr>
        <w:t>particular ritual</w:t>
      </w:r>
      <w:proofErr w:type="gramEnd"/>
      <w:r w:rsidRPr="0055605C">
        <w:rPr>
          <w:sz w:val="16"/>
        </w:rPr>
        <w:t xml:space="preserve"> in saving them. And the optimal path to that destination is governed by laws that are </w:t>
      </w:r>
      <w:proofErr w:type="gramStart"/>
      <w:r w:rsidRPr="0055605C">
        <w:rPr>
          <w:sz w:val="16"/>
        </w:rPr>
        <w:t>simple, because</w:t>
      </w:r>
      <w:proofErr w:type="gramEnd"/>
      <w:r w:rsidRPr="0055605C">
        <w:rPr>
          <w:sz w:val="16"/>
        </w:rPr>
        <w:t xml:space="preserve"> they are math. </w:t>
      </w:r>
      <w:r w:rsidRPr="000B2C15">
        <w:rPr>
          <w:b/>
          <w:bCs/>
          <w:highlight w:val="green"/>
          <w:u w:val="single"/>
        </w:rPr>
        <w:t>And that’s why I’m a utilitarian</w:t>
      </w:r>
      <w:r w:rsidRPr="0055605C">
        <w:rPr>
          <w:sz w:val="16"/>
        </w:rPr>
        <w:t xml:space="preserve"> – at least when I am doing something that is overwhelmingly more important than my own feelings about it – which is most of the time, because there are not many </w:t>
      </w:r>
      <w:proofErr w:type="spellStart"/>
      <w:r w:rsidRPr="0055605C">
        <w:rPr>
          <w:sz w:val="16"/>
        </w:rPr>
        <w:t>utilitarians</w:t>
      </w:r>
      <w:proofErr w:type="spellEnd"/>
      <w:r w:rsidRPr="0055605C">
        <w:rPr>
          <w:sz w:val="16"/>
        </w:rPr>
        <w:t>, and many things left undone.</w:t>
      </w:r>
    </w:p>
    <w:p w14:paraId="120B7B2A" w14:textId="77777777" w:rsidR="00CC79EC" w:rsidRPr="00EF40E2" w:rsidRDefault="00CC79EC" w:rsidP="00CC79EC">
      <w:pPr>
        <w:pStyle w:val="Heading4"/>
        <w:numPr>
          <w:ilvl w:val="0"/>
          <w:numId w:val="15"/>
        </w:numPr>
        <w:tabs>
          <w:tab w:val="num" w:pos="360"/>
        </w:tabs>
        <w:ind w:left="360"/>
        <w:rPr>
          <w:rFonts w:asciiTheme="minorHAnsi" w:hAnsiTheme="minorHAnsi" w:cstheme="minorHAnsi"/>
          <w:u w:val="single"/>
        </w:rPr>
      </w:pPr>
      <w:r w:rsidRPr="00EF40E2">
        <w:rPr>
          <w:rFonts w:asciiTheme="minorHAnsi" w:hAnsiTheme="minorHAnsi" w:cstheme="minorHAnsi"/>
        </w:rPr>
        <w:t>Actor-Specificity—util’s the only theory that assigns culpability to policymakers and allows us to assess policies.</w:t>
      </w:r>
    </w:p>
    <w:p w14:paraId="5D80AC75" w14:textId="2C101A2E" w:rsidR="00CC79EC" w:rsidRPr="00EF40E2" w:rsidRDefault="00CC79EC" w:rsidP="00CC79EC">
      <w:pPr>
        <w:rPr>
          <w:rFonts w:asciiTheme="minorHAnsi" w:hAnsiTheme="minorHAnsi" w:cstheme="minorHAnsi"/>
        </w:rPr>
      </w:pPr>
      <w:proofErr w:type="spellStart"/>
      <w:r w:rsidRPr="00EF40E2">
        <w:rPr>
          <w:rStyle w:val="Style13ptBold"/>
          <w:rFonts w:asciiTheme="minorHAnsi" w:hAnsiTheme="minorHAnsi" w:cstheme="minorHAnsi"/>
        </w:rPr>
        <w:t>Hirschel</w:t>
      </w:r>
      <w:proofErr w:type="spellEnd"/>
      <w:r w:rsidRPr="00EF40E2">
        <w:rPr>
          <w:rStyle w:val="Style13ptBold"/>
          <w:rFonts w:asciiTheme="minorHAnsi" w:hAnsiTheme="minorHAnsi" w:cstheme="minorHAnsi"/>
        </w:rPr>
        <w:t>-Burns 16</w:t>
      </w:r>
      <w:r w:rsidRPr="00EF40E2">
        <w:rPr>
          <w:rFonts w:asciiTheme="minorHAnsi" w:hAnsiTheme="minorHAnsi" w:cstheme="minorHAnsi"/>
          <w:sz w:val="16"/>
        </w:rPr>
        <w:t xml:space="preserve">—PhD Student in Political Science @ Yale (Danny, In Defense of Consequentialism: A Response to </w:t>
      </w:r>
      <w:proofErr w:type="spellStart"/>
      <w:r w:rsidRPr="00EF40E2">
        <w:rPr>
          <w:rFonts w:asciiTheme="minorHAnsi" w:hAnsiTheme="minorHAnsi" w:cstheme="minorHAnsi"/>
          <w:sz w:val="16"/>
        </w:rPr>
        <w:t>Shadi</w:t>
      </w:r>
      <w:proofErr w:type="spellEnd"/>
      <w:r w:rsidRPr="00EF40E2">
        <w:rPr>
          <w:rFonts w:asciiTheme="minorHAnsi" w:hAnsiTheme="minorHAnsi" w:cstheme="minorHAnsi"/>
          <w:sz w:val="16"/>
        </w:rPr>
        <w:t xml:space="preserve"> Hamid," Apr 19, 2016, </w:t>
      </w:r>
      <w:r w:rsidRPr="00003C8F">
        <w:rPr>
          <w:rFonts w:asciiTheme="minorHAnsi" w:hAnsiTheme="minorHAnsi" w:cstheme="minorHAnsi"/>
          <w:sz w:val="16"/>
        </w:rPr>
        <w:t>https://thewideninglens.wordpress.com/2016/04/19/in-defense-of-consequentialism-a-response-to-shadi-hamid/</w:t>
      </w:r>
      <w:r w:rsidRPr="00EF40E2">
        <w:rPr>
          <w:rFonts w:asciiTheme="minorHAnsi" w:hAnsiTheme="minorHAnsi" w:cstheme="minorHAnsi"/>
          <w:sz w:val="16"/>
        </w:rPr>
        <w:t>)</w:t>
      </w:r>
    </w:p>
    <w:p w14:paraId="2C64F92B" w14:textId="77777777" w:rsidR="00CC79EC" w:rsidRDefault="00CC79EC" w:rsidP="00CC79EC">
      <w:pPr>
        <w:rPr>
          <w:rFonts w:asciiTheme="minorHAnsi" w:hAnsiTheme="minorHAnsi" w:cstheme="minorHAnsi"/>
          <w:sz w:val="16"/>
        </w:rPr>
      </w:pPr>
      <w:r w:rsidRPr="00EF40E2">
        <w:rPr>
          <w:rFonts w:asciiTheme="minorHAnsi" w:hAnsiTheme="minorHAnsi" w:cstheme="minorHAnsi"/>
          <w:sz w:val="16"/>
        </w:rPr>
        <w:t xml:space="preserve">My difference of opinion is fundamental: </w:t>
      </w:r>
      <w:r w:rsidRPr="00EF40E2">
        <w:rPr>
          <w:rStyle w:val="TitleChar"/>
          <w:rFonts w:asciiTheme="minorHAnsi" w:hAnsiTheme="minorHAnsi" w:cstheme="minorHAnsi"/>
        </w:rPr>
        <w:t>I believe most US foreign policy to be short-sighted, and consequentialism,</w:t>
      </w:r>
      <w:r w:rsidRPr="00EF40E2">
        <w:rPr>
          <w:rFonts w:asciiTheme="minorHAnsi" w:hAnsiTheme="minorHAnsi" w:cstheme="minorHAnsi"/>
          <w:sz w:val="16"/>
        </w:rPr>
        <w:t xml:space="preserve"> or the weighing of long-term ramifications against the initial intended effect of a </w:t>
      </w:r>
      <w:proofErr w:type="gramStart"/>
      <w:r w:rsidRPr="00EF40E2">
        <w:rPr>
          <w:rFonts w:asciiTheme="minorHAnsi" w:hAnsiTheme="minorHAnsi" w:cstheme="minorHAnsi"/>
          <w:sz w:val="16"/>
        </w:rPr>
        <w:t>particularly</w:t>
      </w:r>
      <w:proofErr w:type="gramEnd"/>
      <w:r w:rsidRPr="00EF40E2">
        <w:rPr>
          <w:rFonts w:asciiTheme="minorHAnsi" w:hAnsiTheme="minorHAnsi" w:cstheme="minorHAnsi"/>
          <w:sz w:val="16"/>
        </w:rPr>
        <w:t xml:space="preserve"> intervention </w:t>
      </w:r>
      <w:r w:rsidRPr="00EF40E2">
        <w:rPr>
          <w:rStyle w:val="TitleChar"/>
          <w:rFonts w:asciiTheme="minorHAnsi" w:hAnsiTheme="minorHAnsi" w:cstheme="minorHAnsi"/>
        </w:rPr>
        <w:t>to represent the ideal method of policymaking.</w:t>
      </w:r>
      <w:r w:rsidRPr="00EF40E2">
        <w:rPr>
          <w:rFonts w:asciiTheme="minorHAnsi" w:hAnsiTheme="minorHAnsi" w:cstheme="minorHAnsi"/>
          <w:sz w:val="16"/>
        </w:rPr>
        <w:t xml:space="preserve"> </w:t>
      </w:r>
      <w:r w:rsidRPr="00251EDE">
        <w:rPr>
          <w:rStyle w:val="TitleChar"/>
          <w:rFonts w:asciiTheme="minorHAnsi" w:hAnsiTheme="minorHAnsi" w:cstheme="minorHAnsi"/>
          <w:highlight w:val="green"/>
        </w:rPr>
        <w:t>Policies cannot</w:t>
      </w:r>
      <w:r w:rsidRPr="00EF40E2">
        <w:rPr>
          <w:rStyle w:val="TitleChar"/>
          <w:rFonts w:asciiTheme="minorHAnsi" w:hAnsiTheme="minorHAnsi" w:cstheme="minorHAnsi"/>
        </w:rPr>
        <w:t xml:space="preserve"> solely </w:t>
      </w:r>
      <w:r w:rsidRPr="00251EDE">
        <w:rPr>
          <w:rStyle w:val="TitleChar"/>
          <w:rFonts w:asciiTheme="minorHAnsi" w:hAnsiTheme="minorHAnsi" w:cstheme="minorHAnsi"/>
          <w:highlight w:val="green"/>
        </w:rPr>
        <w:t>be judged on intention</w:t>
      </w:r>
      <w:r w:rsidRPr="00EF40E2">
        <w:rPr>
          <w:rStyle w:val="TitleChar"/>
          <w:rFonts w:asciiTheme="minorHAnsi" w:hAnsiTheme="minorHAnsi" w:cstheme="minorHAnsi"/>
        </w:rPr>
        <w:t xml:space="preserve">, due to the frequency with which </w:t>
      </w:r>
      <w:r w:rsidRPr="00251EDE">
        <w:rPr>
          <w:rStyle w:val="TitleChar"/>
          <w:rFonts w:asciiTheme="minorHAnsi" w:hAnsiTheme="minorHAnsi" w:cstheme="minorHAnsi"/>
          <w:highlight w:val="green"/>
        </w:rPr>
        <w:t>good intentions produce negative outcomes</w:t>
      </w:r>
      <w:r w:rsidRPr="00EF40E2">
        <w:rPr>
          <w:rStyle w:val="TitleChar"/>
          <w:rFonts w:asciiTheme="minorHAnsi" w:hAnsiTheme="minorHAnsi" w:cstheme="minorHAnsi"/>
        </w:rPr>
        <w:t xml:space="preserve">, nor can they be judged solely on initial effects </w:t>
      </w:r>
      <w:r w:rsidRPr="00251EDE">
        <w:rPr>
          <w:rStyle w:val="TitleChar"/>
          <w:rFonts w:asciiTheme="minorHAnsi" w:hAnsiTheme="minorHAnsi" w:cstheme="minorHAnsi"/>
          <w:highlight w:val="green"/>
        </w:rPr>
        <w:t>due to</w:t>
      </w:r>
      <w:r w:rsidRPr="00EF40E2">
        <w:rPr>
          <w:rStyle w:val="TitleChar"/>
          <w:rFonts w:asciiTheme="minorHAnsi" w:hAnsiTheme="minorHAnsi" w:cstheme="minorHAnsi"/>
        </w:rPr>
        <w:t xml:space="preserve"> the long-running </w:t>
      </w:r>
      <w:r w:rsidRPr="00251EDE">
        <w:rPr>
          <w:rStyle w:val="TitleChar"/>
          <w:rFonts w:asciiTheme="minorHAnsi" w:hAnsiTheme="minorHAnsi" w:cstheme="minorHAnsi"/>
          <w:highlight w:val="green"/>
        </w:rPr>
        <w:t>causal chains</w:t>
      </w:r>
      <w:r w:rsidRPr="00EF40E2">
        <w:rPr>
          <w:rStyle w:val="TitleChar"/>
          <w:rFonts w:asciiTheme="minorHAnsi" w:hAnsiTheme="minorHAnsi" w:cstheme="minorHAnsi"/>
        </w:rPr>
        <w:t xml:space="preserve"> produced by order-altering things like military interventions</w:t>
      </w:r>
      <w:r w:rsidRPr="00EF40E2">
        <w:rPr>
          <w:rFonts w:asciiTheme="minorHAnsi" w:hAnsiTheme="minorHAnsi" w:cstheme="minorHAnsi"/>
          <w:sz w:val="16"/>
        </w:rPr>
        <w:t>.</w:t>
      </w:r>
      <w:r w:rsidRPr="00EF40E2">
        <w:rPr>
          <w:rFonts w:asciiTheme="minorHAnsi" w:hAnsiTheme="minorHAnsi" w:cstheme="min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questionable. Political prediction, especially on rare events like mass atrocities or civil wars, is really, </w:t>
      </w:r>
      <w:proofErr w:type="gramStart"/>
      <w:r w:rsidRPr="00EF40E2">
        <w:rPr>
          <w:rFonts w:asciiTheme="minorHAnsi" w:hAnsiTheme="minorHAnsi" w:cstheme="minorHAnsi"/>
          <w:sz w:val="8"/>
          <w:szCs w:val="8"/>
        </w:rPr>
        <w:t>really hard</w:t>
      </w:r>
      <w:proofErr w:type="gramEnd"/>
      <w:r w:rsidRPr="00EF40E2">
        <w:rPr>
          <w:rFonts w:asciiTheme="minorHAnsi" w:hAnsiTheme="minorHAnsi" w:cstheme="minorHAnsi"/>
          <w:sz w:val="8"/>
          <w:szCs w:val="8"/>
        </w:rPr>
        <w:t xml:space="preserve">. And when you consider all the differences between Libya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w:t>
      </w:r>
      <w:proofErr w:type="gramStart"/>
      <w:r w:rsidRPr="00EF40E2">
        <w:rPr>
          <w:rFonts w:asciiTheme="minorHAnsi" w:hAnsiTheme="minorHAnsi" w:cstheme="minorHAnsi"/>
          <w:sz w:val="8"/>
          <w:szCs w:val="8"/>
        </w:rPr>
        <w:t>East, but</w:t>
      </w:r>
      <w:proofErr w:type="gramEnd"/>
      <w:r w:rsidRPr="00EF40E2">
        <w:rPr>
          <w:rFonts w:asciiTheme="minorHAnsi" w:hAnsiTheme="minorHAnsi" w:cstheme="minorHAnsi"/>
          <w:sz w:val="8"/>
          <w:szCs w:val="8"/>
        </w:rPr>
        <w:t xml:space="preserve">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w:t>
      </w:r>
      <w:proofErr w:type="gramStart"/>
      <w:r w:rsidRPr="00EF40E2">
        <w:rPr>
          <w:rFonts w:asciiTheme="minorHAnsi" w:hAnsiTheme="minorHAnsi" w:cstheme="minorHAnsi"/>
          <w:sz w:val="8"/>
          <w:szCs w:val="8"/>
        </w:rPr>
        <w:t>consequentialism, or</w:t>
      </w:r>
      <w:proofErr w:type="gramEnd"/>
      <w:r w:rsidRPr="00EF40E2">
        <w:rPr>
          <w:rFonts w:asciiTheme="minorHAnsi" w:hAnsiTheme="minorHAnsi" w:cstheme="minorHAnsi"/>
          <w:sz w:val="8"/>
          <w:szCs w:val="8"/>
        </w:rPr>
        <w:t xml:space="preserve">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w:t>
      </w:r>
      <w:proofErr w:type="gramStart"/>
      <w:r w:rsidRPr="00EF40E2">
        <w:rPr>
          <w:rFonts w:asciiTheme="minorHAnsi" w:hAnsiTheme="minorHAnsi" w:cstheme="minorHAnsi"/>
          <w:sz w:val="8"/>
          <w:szCs w:val="8"/>
        </w:rPr>
        <w:t>Therefore</w:t>
      </w:r>
      <w:proofErr w:type="gramEnd"/>
      <w:r w:rsidRPr="00EF40E2">
        <w:rPr>
          <w:rFonts w:asciiTheme="minorHAnsi" w:hAnsiTheme="minorHAnsi" w:cstheme="minorHAnsi"/>
          <w:sz w:val="8"/>
          <w:szCs w:val="8"/>
        </w:rPr>
        <w:t xml:space="preserve"> consequentialism creates an impossibly high bar for foreign policy decisions: unless a foreign policy results in a peaceful, liberal democracy, than it’s a failure. This is, however, a major straw man. </w:t>
      </w:r>
      <w:proofErr w:type="gramStart"/>
      <w:r w:rsidRPr="00EF40E2">
        <w:rPr>
          <w:rFonts w:asciiTheme="minorHAnsi" w:hAnsiTheme="minorHAnsi" w:cstheme="minorHAnsi"/>
          <w:sz w:val="8"/>
          <w:szCs w:val="8"/>
        </w:rPr>
        <w:t>Certainly</w:t>
      </w:r>
      <w:proofErr w:type="gramEnd"/>
      <w:r w:rsidRPr="00EF40E2">
        <w:rPr>
          <w:rFonts w:asciiTheme="minorHAnsi" w:hAnsiTheme="minorHAnsi" w:cstheme="minorHAnsi"/>
          <w:sz w:val="8"/>
          <w:szCs w:val="8"/>
        </w:rPr>
        <w:t xml:space="preserve">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251EDE">
        <w:rPr>
          <w:rStyle w:val="TitleChar"/>
          <w:rFonts w:asciiTheme="minorHAnsi" w:hAnsiTheme="minorHAnsi" w:cstheme="minorHAnsi"/>
          <w:highlight w:val="green"/>
        </w:rPr>
        <w:t>Worrying about consequences does not preclude making</w:t>
      </w:r>
      <w:r w:rsidRPr="00EF40E2">
        <w:rPr>
          <w:rStyle w:val="TitleChar"/>
          <w:rFonts w:asciiTheme="minorHAnsi" w:hAnsiTheme="minorHAnsi" w:cstheme="minorHAnsi"/>
        </w:rPr>
        <w:t xml:space="preserve"> foreign policy </w:t>
      </w:r>
      <w:r w:rsidRPr="00251EDE">
        <w:rPr>
          <w:rStyle w:val="TitleChar"/>
          <w:rFonts w:asciiTheme="minorHAnsi" w:hAnsiTheme="minorHAnsi" w:cstheme="minorHAnsi"/>
          <w:highlight w:val="green"/>
        </w:rPr>
        <w:t>decisions</w:t>
      </w:r>
      <w:r w:rsidRPr="00EF40E2">
        <w:rPr>
          <w:rStyle w:val="TitleChar"/>
          <w:rFonts w:asciiTheme="minorHAnsi" w:hAnsiTheme="minorHAnsi" w:cstheme="minorHAnsi"/>
        </w:rPr>
        <w:t xml:space="preserve">. Recognizing that every decision has potential positive and negative effects is no more than an </w:t>
      </w:r>
      <w:r w:rsidRPr="00251EDE">
        <w:rPr>
          <w:rStyle w:val="TitleChar"/>
          <w:rFonts w:asciiTheme="minorHAnsi" w:hAnsiTheme="minorHAnsi" w:cstheme="minorHAnsi"/>
          <w:highlight w:val="green"/>
        </w:rPr>
        <w:t>accurate framework for analyzing policy</w:t>
      </w:r>
      <w:r w:rsidRPr="00EF40E2">
        <w:rPr>
          <w:rFonts w:asciiTheme="minorHAnsi" w:hAnsiTheme="minorHAnsi" w:cstheme="minorHAnsi"/>
          <w:sz w:val="16"/>
        </w:rPr>
        <w:t xml:space="preserve">. There are an additional two problems with Hamid’s argument here. First, </w:t>
      </w:r>
      <w:r w:rsidRPr="00EF40E2">
        <w:rPr>
          <w:rStyle w:val="TitleChar"/>
          <w:rFonts w:asciiTheme="minorHAnsi" w:hAnsiTheme="minorHAnsi" w:cstheme="minorHAnsi"/>
        </w:rPr>
        <w:t>the dismissal of consequentialism is one of the central dynamics that leads Western policymakers to struggle with conflict prevention. Short-term thinking produces short-term solutions</w:t>
      </w:r>
      <w:r w:rsidRPr="00EF40E2">
        <w:rPr>
          <w:rFonts w:asciiTheme="minorHAnsi" w:hAnsiTheme="minorHAnsi" w:cstheme="minorHAnsi"/>
          <w:sz w:val="16"/>
        </w:rPr>
        <w:t xml:space="preserve">. </w:t>
      </w:r>
      <w:r w:rsidRPr="00EF40E2">
        <w:rPr>
          <w:rStyle w:val="TitleChar"/>
          <w:rFonts w:asciiTheme="minorHAnsi" w:hAnsiTheme="minorHAnsi" w:cstheme="minorHAnsi"/>
        </w:rPr>
        <w:t>Policymakers become trapped in a vicious circle of continual crises that overwhelm them and prevent longer-term thinking that could go a long way in preventing violence</w:t>
      </w:r>
      <w:r w:rsidRPr="00EF40E2">
        <w:rPr>
          <w:rFonts w:asciiTheme="minorHAnsi" w:hAnsiTheme="minorHAnsi" w:cstheme="minorHAnsi"/>
          <w:sz w:val="16"/>
        </w:rPr>
        <w:t xml:space="preserve">. Second, Hamid’s insistence that the initial moral righteousness of an intervention negates any negative effects, is deeply problematic. As many before me have argued, </w:t>
      </w:r>
      <w:r w:rsidRPr="00251EDE">
        <w:rPr>
          <w:rStyle w:val="TitleChar"/>
          <w:rFonts w:asciiTheme="minorHAnsi" w:hAnsiTheme="minorHAnsi" w:cstheme="minorHAnsi"/>
          <w:highlight w:val="green"/>
        </w:rPr>
        <w:t>focusing</w:t>
      </w:r>
      <w:r w:rsidRPr="00EF40E2">
        <w:rPr>
          <w:rStyle w:val="TitleChar"/>
          <w:rFonts w:asciiTheme="minorHAnsi" w:hAnsiTheme="minorHAnsi" w:cstheme="minorHAnsi"/>
        </w:rPr>
        <w:t xml:space="preserve"> only </w:t>
      </w:r>
      <w:r w:rsidRPr="00251EDE">
        <w:rPr>
          <w:rStyle w:val="TitleChar"/>
          <w:rFonts w:asciiTheme="minorHAnsi" w:hAnsiTheme="minorHAnsi" w:cstheme="minorHAnsi"/>
          <w:highlight w:val="green"/>
        </w:rPr>
        <w:t>on moral imperatives disincentives</w:t>
      </w:r>
      <w:r w:rsidRPr="00EF40E2">
        <w:rPr>
          <w:rStyle w:val="TitleChar"/>
          <w:rFonts w:asciiTheme="minorHAnsi" w:hAnsiTheme="minorHAnsi" w:cstheme="minorHAnsi"/>
        </w:rPr>
        <w:t xml:space="preserve"> careful </w:t>
      </w:r>
      <w:r w:rsidRPr="00251EDE">
        <w:rPr>
          <w:rStyle w:val="TitleChar"/>
          <w:rFonts w:asciiTheme="minorHAnsi" w:hAnsiTheme="minorHAnsi" w:cstheme="minorHAnsi"/>
          <w:highlight w:val="green"/>
        </w:rPr>
        <w:t>planning</w:t>
      </w:r>
      <w:r w:rsidRPr="00EF40E2">
        <w:rPr>
          <w:rStyle w:val="TitleChar"/>
          <w:rFonts w:asciiTheme="minorHAnsi" w:hAnsiTheme="minorHAnsi" w:cstheme="minorHAnsi"/>
        </w:rPr>
        <w:t xml:space="preserve"> and allows policymakers to </w:t>
      </w:r>
      <w:r w:rsidRPr="00251EDE">
        <w:rPr>
          <w:rStyle w:val="TitleChar"/>
          <w:rFonts w:asciiTheme="minorHAnsi" w:hAnsiTheme="minorHAnsi" w:cstheme="minorHAnsi"/>
          <w:highlight w:val="green"/>
        </w:rPr>
        <w:t>wash</w:t>
      </w:r>
      <w:r w:rsidRPr="00EF40E2">
        <w:rPr>
          <w:rStyle w:val="TitleChar"/>
          <w:rFonts w:asciiTheme="minorHAnsi" w:hAnsiTheme="minorHAnsi" w:cstheme="minorHAnsi"/>
        </w:rPr>
        <w:t xml:space="preserve"> their </w:t>
      </w:r>
      <w:r w:rsidRPr="00251EDE">
        <w:rPr>
          <w:rStyle w:val="TitleChar"/>
          <w:rFonts w:asciiTheme="minorHAnsi" w:hAnsiTheme="minorHAnsi" w:cstheme="minorHAnsi"/>
          <w:highlight w:val="green"/>
        </w:rPr>
        <w:t>hands of responsibility</w:t>
      </w:r>
      <w:r w:rsidRPr="00EF40E2">
        <w:rPr>
          <w:rStyle w:val="TitleChar"/>
          <w:rFonts w:asciiTheme="minorHAnsi" w:hAnsiTheme="minorHAnsi" w:cstheme="minorHAnsi"/>
        </w:rPr>
        <w:t xml:space="preserve"> if the situation starts to go south</w:t>
      </w:r>
      <w:r w:rsidRPr="00EF40E2">
        <w:rPr>
          <w:rFonts w:asciiTheme="minorHAnsi" w:hAnsiTheme="minorHAnsi" w:cstheme="minorHAnsi"/>
          <w:sz w:val="16"/>
        </w:rPr>
        <w:t xml:space="preserve">. Evaluating military interventions isn’t personal morality, because very rarely can doing the right thing in your personal life </w:t>
      </w:r>
      <w:proofErr w:type="gramStart"/>
      <w:r w:rsidRPr="00EF40E2">
        <w:rPr>
          <w:rFonts w:asciiTheme="minorHAnsi" w:hAnsiTheme="minorHAnsi" w:cstheme="minorHAnsi"/>
          <w:sz w:val="16"/>
        </w:rPr>
        <w:t>lead</w:t>
      </w:r>
      <w:proofErr w:type="gramEnd"/>
      <w:r w:rsidRPr="00EF40E2">
        <w:rPr>
          <w:rFonts w:asciiTheme="minorHAnsi" w:hAnsiTheme="minorHAnsi" w:cstheme="minorHAnsi"/>
          <w:sz w:val="16"/>
        </w:rPr>
        <w:t xml:space="preserve">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EF40E2">
        <w:rPr>
          <w:rStyle w:val="TitleChar"/>
          <w:rFonts w:asciiTheme="minorHAnsi" w:hAnsiTheme="minorHAnsi" w:cstheme="minorHAnsi"/>
        </w:rPr>
        <w:t>Moral arguments without strategic and humanitarian</w:t>
      </w:r>
      <w:r w:rsidRPr="00EF40E2">
        <w:rPr>
          <w:rFonts w:asciiTheme="minorHAnsi" w:hAnsiTheme="minorHAnsi" w:cstheme="minorHAnsi"/>
          <w:sz w:val="16"/>
        </w:rPr>
        <w:t xml:space="preserve"> (writ large) </w:t>
      </w:r>
      <w:r w:rsidRPr="00EF40E2">
        <w:rPr>
          <w:rStyle w:val="TitleChar"/>
          <w:rFonts w:asciiTheme="minorHAnsi" w:hAnsiTheme="minorHAnsi" w:cstheme="minorHAnsi"/>
        </w:rPr>
        <w:t xml:space="preserve">considerations are also prone to abuse, because liberal interventionists and neoconservatives aren’t </w:t>
      </w:r>
      <w:proofErr w:type="gramStart"/>
      <w:r w:rsidRPr="00EF40E2">
        <w:rPr>
          <w:rStyle w:val="TitleChar"/>
          <w:rFonts w:asciiTheme="minorHAnsi" w:hAnsiTheme="minorHAnsi" w:cstheme="minorHAnsi"/>
        </w:rPr>
        <w:t>actually that</w:t>
      </w:r>
      <w:proofErr w:type="gramEnd"/>
      <w:r w:rsidRPr="00EF40E2">
        <w:rPr>
          <w:rStyle w:val="TitleChar"/>
          <w:rFonts w:asciiTheme="minorHAnsi" w:hAnsiTheme="minorHAnsi" w:cstheme="minorHAnsi"/>
        </w:rPr>
        <w:t xml:space="preserve"> far apart</w:t>
      </w:r>
      <w:r w:rsidRPr="00EF40E2">
        <w:rPr>
          <w:rFonts w:asciiTheme="minorHAnsi" w:hAnsiTheme="minorHAnsi" w:cstheme="minorHAnsi"/>
          <w:sz w:val="16"/>
        </w:rPr>
        <w:t xml:space="preserve">: both believe in the wisdom of Western democracies to improve the world through military force. </w:t>
      </w:r>
      <w:r w:rsidRPr="00EF40E2">
        <w:rPr>
          <w:rStyle w:val="TitleChar"/>
          <w:rFonts w:asciiTheme="minorHAnsi" w:hAnsiTheme="minorHAnsi" w:cstheme="minorHAnsi"/>
        </w:rPr>
        <w:t>Without more consequentialist standards, there’s not a clear line the prevents Iraq-like decisions</w:t>
      </w:r>
      <w:r w:rsidRPr="00EF40E2">
        <w:rPr>
          <w:rFonts w:asciiTheme="minorHAnsi" w:hAnsiTheme="minorHAnsi" w:cstheme="minorHAnsi"/>
          <w:sz w:val="16"/>
        </w:rPr>
        <w:t xml:space="preserve">. </w:t>
      </w:r>
      <w:proofErr w:type="gramStart"/>
      <w:r w:rsidRPr="00EF40E2">
        <w:rPr>
          <w:rFonts w:asciiTheme="minorHAnsi" w:hAnsiTheme="minorHAnsi" w:cstheme="minorHAnsi"/>
          <w:sz w:val="16"/>
        </w:rPr>
        <w:t>So</w:t>
      </w:r>
      <w:proofErr w:type="gramEnd"/>
      <w:r w:rsidRPr="00EF40E2">
        <w:rPr>
          <w:rFonts w:asciiTheme="minorHAnsi" w:hAnsiTheme="minorHAnsi" w:cstheme="minorHAnsi"/>
          <w:sz w:val="16"/>
        </w:rPr>
        <w:t xml:space="preserve"> Hamid’s own argument that Obama being right about Iraq decreases his likelihood he’ll be right about other situations is undermined by a lack of a standard that allows leaders to tell the difference between the two.</w:t>
      </w:r>
    </w:p>
    <w:p w14:paraId="38B7B958" w14:textId="77777777" w:rsidR="00CC79EC" w:rsidRDefault="00CC79EC" w:rsidP="00CC79EC">
      <w:pPr>
        <w:pStyle w:val="Heading4"/>
        <w:numPr>
          <w:ilvl w:val="0"/>
          <w:numId w:val="15"/>
        </w:numPr>
        <w:tabs>
          <w:tab w:val="num" w:pos="360"/>
        </w:tabs>
        <w:ind w:left="360"/>
      </w:pPr>
      <w:r>
        <w:t>Adopt a Parliamentary model to account for moral uncertainty.  This entails minimizing existential risk.</w:t>
      </w:r>
    </w:p>
    <w:p w14:paraId="7B4E2CD2" w14:textId="768FF828" w:rsidR="00CC79EC" w:rsidRPr="00AF2E70" w:rsidRDefault="00CC79EC" w:rsidP="00CC79EC">
      <w:pPr>
        <w:rPr>
          <w:rStyle w:val="Style13ptBold"/>
          <w:b w:val="0"/>
          <w:sz w:val="22"/>
        </w:rPr>
      </w:pPr>
      <w:r>
        <w:rPr>
          <w:rStyle w:val="Style13ptBold"/>
        </w:rPr>
        <w:t xml:space="preserve">Bostrom 09 </w:t>
      </w:r>
      <w:r>
        <w:rPr>
          <w:rStyle w:val="Style13ptBold"/>
          <w:b w:val="0"/>
          <w:sz w:val="22"/>
        </w:rPr>
        <w:t>[</w:t>
      </w:r>
      <w:r w:rsidRPr="00357807">
        <w:t>Bostrom, Nick (</w:t>
      </w:r>
      <w:r w:rsidRPr="00357807">
        <w:rPr>
          <w:i/>
          <w:iCs/>
        </w:rPr>
        <w:t>Existential</w:t>
      </w:r>
      <w:r w:rsidRPr="00357807">
        <w:t>ist of a different sort). “Moral uncertainty – toward a solution?” 1 January 2009. </w:t>
      </w:r>
      <w:r w:rsidRPr="00003C8F">
        <w:t>http://www.overcomingbias.com/2009/01/moral-uncertainty-towards-a-solution.html</w:t>
      </w:r>
      <w:r>
        <w:t>]</w:t>
      </w:r>
    </w:p>
    <w:p w14:paraId="011A7BEA" w14:textId="77777777" w:rsidR="00CC79EC" w:rsidRPr="00B135BF" w:rsidRDefault="00CC79EC" w:rsidP="00CC79EC">
      <w:pPr>
        <w:rPr>
          <w:sz w:val="16"/>
        </w:rPr>
      </w:pPr>
      <w:r w:rsidRPr="00E32DDC">
        <w:rPr>
          <w:sz w:val="16"/>
        </w:rPr>
        <w:t xml:space="preserve">It seems people are overconfident about their moral beliefs. </w:t>
      </w:r>
      <w:r w:rsidRPr="008A7AA2">
        <w:rPr>
          <w:u w:val="single"/>
        </w:rPr>
        <w:t xml:space="preserve">But </w:t>
      </w:r>
      <w:r w:rsidRPr="00C74A1A">
        <w:rPr>
          <w:b/>
          <w:bCs/>
          <w:highlight w:val="green"/>
          <w:u w:val="single"/>
        </w:rPr>
        <w:t>how should one</w:t>
      </w:r>
      <w:r w:rsidRPr="008A7AA2">
        <w:rPr>
          <w:u w:val="single"/>
        </w:rPr>
        <w:t xml:space="preserve"> reason and </w:t>
      </w:r>
      <w:r w:rsidRPr="00C74A1A">
        <w:rPr>
          <w:b/>
          <w:bCs/>
          <w:highlight w:val="green"/>
          <w:u w:val="single"/>
        </w:rPr>
        <w:t>act if one</w:t>
      </w:r>
      <w:r w:rsidRPr="008A7AA2">
        <w:rPr>
          <w:u w:val="single"/>
        </w:rPr>
        <w:t xml:space="preserve"> acknowledges that one </w:t>
      </w:r>
      <w:r w:rsidRPr="00C74A1A">
        <w:rPr>
          <w:b/>
          <w:bCs/>
          <w:highlight w:val="green"/>
          <w:u w:val="single"/>
        </w:rPr>
        <w:t>is uncertain about morality</w:t>
      </w:r>
      <w:r w:rsidRPr="008A7AA2">
        <w:rPr>
          <w:u w:val="single"/>
        </w:rPr>
        <w:t xml:space="preserve"> – not just applied ethics but fundamental moral issues? if you don’t know which moral theory is correct? It doesn’t seem </w:t>
      </w:r>
      <w:r w:rsidRPr="00C74A1A">
        <w:rPr>
          <w:b/>
          <w:bCs/>
          <w:highlight w:val="green"/>
          <w:u w:val="single"/>
        </w:rPr>
        <w:t xml:space="preserve">you can[’t] </w:t>
      </w:r>
      <w:r w:rsidRPr="00C74A1A">
        <w:rPr>
          <w:b/>
          <w:bCs/>
          <w:u w:val="single"/>
        </w:rPr>
        <w:t xml:space="preserve">simply </w:t>
      </w:r>
      <w:r w:rsidRPr="00C74A1A">
        <w:rPr>
          <w:b/>
          <w:bCs/>
          <w:highlight w:val="green"/>
          <w:u w:val="single"/>
        </w:rPr>
        <w:t>plug your uncertainty into expected utility</w:t>
      </w:r>
      <w:r w:rsidRPr="008A7AA2">
        <w:rPr>
          <w:u w:val="single"/>
        </w:rPr>
        <w:t xml:space="preserve"> decision theory and crank the wheel; </w:t>
      </w:r>
      <w:r w:rsidRPr="00C74A1A">
        <w:rPr>
          <w:b/>
          <w:bCs/>
          <w:highlight w:val="green"/>
          <w:u w:val="single"/>
        </w:rPr>
        <w:t>because many</w:t>
      </w:r>
      <w:r w:rsidRPr="008A7AA2">
        <w:rPr>
          <w:u w:val="single"/>
        </w:rPr>
        <w:t xml:space="preserve"> moral </w:t>
      </w:r>
      <w:r w:rsidRPr="00C74A1A">
        <w:rPr>
          <w:b/>
          <w:bCs/>
          <w:highlight w:val="green"/>
          <w:u w:val="single"/>
        </w:rPr>
        <w:t>theories</w:t>
      </w:r>
      <w:r w:rsidRPr="008A7AA2">
        <w:rPr>
          <w:u w:val="single"/>
        </w:rPr>
        <w:t xml:space="preserve"> state that you </w:t>
      </w:r>
      <w:r w:rsidRPr="00C74A1A">
        <w:rPr>
          <w:b/>
          <w:bCs/>
          <w:highlight w:val="green"/>
          <w:u w:val="single"/>
        </w:rPr>
        <w:t>should not</w:t>
      </w:r>
      <w:r w:rsidRPr="008A7AA2">
        <w:rPr>
          <w:u w:val="single"/>
        </w:rPr>
        <w:t xml:space="preserve"> always </w:t>
      </w:r>
      <w:r w:rsidRPr="00C74A1A">
        <w:rPr>
          <w:b/>
          <w:bCs/>
          <w:highlight w:val="green"/>
          <w:u w:val="single"/>
        </w:rPr>
        <w:t>maximize</w:t>
      </w:r>
      <w:r w:rsidRPr="008A7AA2">
        <w:rPr>
          <w:u w:val="single"/>
        </w:rPr>
        <w:t xml:space="preserve"> expected </w:t>
      </w:r>
      <w:r w:rsidRPr="00C74A1A">
        <w:rPr>
          <w:b/>
          <w:bCs/>
          <w:highlight w:val="green"/>
          <w:u w:val="single"/>
        </w:rPr>
        <w:t>utility</w:t>
      </w:r>
      <w:r w:rsidRPr="007F211B">
        <w:rPr>
          <w:b/>
          <w:bCs/>
          <w:u w:val="single"/>
        </w:rPr>
        <w:t>.</w:t>
      </w:r>
      <w:r w:rsidRPr="00E32DDC">
        <w:rPr>
          <w:sz w:val="16"/>
        </w:rPr>
        <w:t xml:space="preserve"> Even if we limit consideration to consequentialist theories, it still is hard to see how to combine them in the standard decision theoretic framework. For example, suppose you give X% probability to total utilitarianism and (100-</w:t>
      </w:r>
      <w:proofErr w:type="gramStart"/>
      <w:r w:rsidRPr="00E32DDC">
        <w:rPr>
          <w:sz w:val="16"/>
        </w:rPr>
        <w:t>X)%</w:t>
      </w:r>
      <w:proofErr w:type="gramEnd"/>
      <w:r w:rsidRPr="00E32DDC">
        <w:rPr>
          <w:sz w:val="16"/>
        </w:rPr>
        <w:t xml:space="preserve"> to average utilitarianism. Now an action might add 5 utils to total happiness and decrease average happiness by 2 utils. (This could happen, </w:t>
      </w:r>
      <w:proofErr w:type="gramStart"/>
      <w:r w:rsidRPr="00E32DDC">
        <w:rPr>
          <w:sz w:val="16"/>
        </w:rPr>
        <w:t>e.g.</w:t>
      </w:r>
      <w:proofErr w:type="gramEnd"/>
      <w:r w:rsidRPr="00E32DDC">
        <w:rPr>
          <w:sz w:val="16"/>
        </w:rPr>
        <w:t xml:space="preserve">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w:t>
      </w:r>
      <w:r w:rsidRPr="00E93489">
        <w:rPr>
          <w:u w:val="single"/>
        </w:rPr>
        <w:t xml:space="preserve">But beyond that, the best </w:t>
      </w:r>
      <w:r w:rsidRPr="00C74A1A">
        <w:rPr>
          <w:b/>
          <w:bCs/>
          <w:highlight w:val="green"/>
          <w:u w:val="single"/>
        </w:rPr>
        <w:t xml:space="preserve">we have </w:t>
      </w:r>
      <w:r w:rsidRPr="00C74A1A">
        <w:rPr>
          <w:b/>
          <w:bCs/>
          <w:u w:val="single"/>
        </w:rPr>
        <w:t>managed</w:t>
      </w:r>
      <w:r w:rsidRPr="00E93489">
        <w:rPr>
          <w:u w:val="single"/>
        </w:rPr>
        <w:t xml:space="preserve"> so far is </w:t>
      </w:r>
      <w:r w:rsidRPr="00C74A1A">
        <w:rPr>
          <w:b/>
          <w:bCs/>
          <w:highlight w:val="green"/>
          <w:u w:val="single"/>
        </w:rPr>
        <w:t>a</w:t>
      </w:r>
      <w:r w:rsidRPr="00E93489">
        <w:rPr>
          <w:u w:val="single"/>
        </w:rPr>
        <w:t xml:space="preserve"> kind of </w:t>
      </w:r>
      <w:r w:rsidRPr="00C74A1A">
        <w:rPr>
          <w:b/>
          <w:bCs/>
          <w:highlight w:val="green"/>
          <w:u w:val="single"/>
        </w:rPr>
        <w:t>metaphor, which</w:t>
      </w:r>
      <w:r w:rsidRPr="00E93489">
        <w:rPr>
          <w:u w:val="single"/>
        </w:rPr>
        <w:t xml:space="preserve"> we don’t think is literally and exactly correct, and it is a bit under-determined, but it </w:t>
      </w:r>
      <w:r w:rsidRPr="00C74A1A">
        <w:rPr>
          <w:b/>
          <w:bCs/>
          <w:highlight w:val="green"/>
          <w:u w:val="single"/>
        </w:rPr>
        <w:t>seems to get things</w:t>
      </w:r>
      <w:r w:rsidRPr="00E93489">
        <w:rPr>
          <w:b/>
          <w:bCs/>
          <w:u w:val="single"/>
        </w:rPr>
        <w:t xml:space="preserve"> roughly </w:t>
      </w:r>
      <w:proofErr w:type="gramStart"/>
      <w:r w:rsidRPr="00C74A1A">
        <w:rPr>
          <w:b/>
          <w:bCs/>
          <w:highlight w:val="green"/>
          <w:u w:val="single"/>
        </w:rPr>
        <w:t>right</w:t>
      </w:r>
      <w:proofErr w:type="gramEnd"/>
      <w:r w:rsidRPr="00E93489">
        <w:rPr>
          <w:u w:val="single"/>
        </w:rPr>
        <w:t xml:space="preserve"> and it might point in the right direction: </w:t>
      </w:r>
      <w:r w:rsidRPr="00C74A1A">
        <w:rPr>
          <w:b/>
          <w:bCs/>
          <w:highlight w:val="green"/>
          <w:u w:val="single"/>
        </w:rPr>
        <w:t>The Parliamentary Model</w:t>
      </w:r>
      <w:r w:rsidRPr="00E93489">
        <w:rPr>
          <w:b/>
          <w:bCs/>
          <w:u w:val="single"/>
        </w:rPr>
        <w:t>.</w:t>
      </w:r>
      <w:r w:rsidRPr="00E93489">
        <w:rPr>
          <w:u w:val="single"/>
        </w:rPr>
        <w:t xml:space="preserve"> Suppose that you have a set of mutually exclusive moral theories, and that you assign each of these some probability. Now imagine that </w:t>
      </w:r>
      <w:r w:rsidRPr="00C74A1A">
        <w:rPr>
          <w:b/>
          <w:bCs/>
          <w:highlight w:val="green"/>
          <w:u w:val="single"/>
        </w:rPr>
        <w:t>each</w:t>
      </w:r>
      <w:r w:rsidRPr="00E93489">
        <w:rPr>
          <w:u w:val="single"/>
        </w:rPr>
        <w:t xml:space="preserve"> of these </w:t>
      </w:r>
      <w:r w:rsidRPr="00C74A1A">
        <w:rPr>
          <w:b/>
          <w:bCs/>
          <w:highlight w:val="green"/>
          <w:u w:val="single"/>
        </w:rPr>
        <w:t>theori</w:t>
      </w:r>
      <w:r w:rsidRPr="00E93489">
        <w:rPr>
          <w:b/>
          <w:bCs/>
          <w:u w:val="single"/>
        </w:rPr>
        <w:t>e</w:t>
      </w:r>
      <w:r w:rsidRPr="00E93489">
        <w:rPr>
          <w:u w:val="single"/>
        </w:rPr>
        <w:t xml:space="preserve">s </w:t>
      </w:r>
      <w:r w:rsidRPr="00C74A1A">
        <w:rPr>
          <w:b/>
          <w:bCs/>
          <w:highlight w:val="green"/>
          <w:u w:val="single"/>
        </w:rPr>
        <w:t>gets to send</w:t>
      </w:r>
      <w:r w:rsidRPr="00E93489">
        <w:rPr>
          <w:u w:val="single"/>
        </w:rPr>
        <w:t xml:space="preserve"> some number of </w:t>
      </w:r>
      <w:r w:rsidRPr="00C74A1A">
        <w:rPr>
          <w:b/>
          <w:bCs/>
          <w:highlight w:val="green"/>
          <w:u w:val="single"/>
        </w:rPr>
        <w:t>delegates</w:t>
      </w:r>
      <w:r w:rsidRPr="00E93489">
        <w:rPr>
          <w:b/>
          <w:bCs/>
          <w:u w:val="single"/>
        </w:rPr>
        <w:t xml:space="preserve"> to The Parliament</w:t>
      </w:r>
      <w:r w:rsidRPr="00E93489">
        <w:rPr>
          <w:u w:val="single"/>
        </w:rPr>
        <w:t xml:space="preserve">. The number of delegates each theory gets to send is </w:t>
      </w:r>
      <w:r w:rsidRPr="00C74A1A">
        <w:rPr>
          <w:b/>
          <w:bCs/>
          <w:highlight w:val="green"/>
          <w:u w:val="single"/>
        </w:rPr>
        <w:t>proportional to the probability of the theory</w:t>
      </w:r>
      <w:r w:rsidRPr="00E93489">
        <w:rPr>
          <w:b/>
          <w:bCs/>
          <w:u w:val="single"/>
        </w:rPr>
        <w:t>.</w:t>
      </w:r>
      <w:r w:rsidRPr="00E32DDC">
        <w:rPr>
          <w:sz w:val="16"/>
        </w:rPr>
        <w:t xml:space="preserve"> Then the delegates bargain with one another for support on various issues; and the Parliament reaches a decision by the delegates voting. </w:t>
      </w:r>
      <w:r w:rsidRPr="001C5418">
        <w:rPr>
          <w:u w:val="single"/>
        </w:rPr>
        <w:t>What you should do is act according to the decisions of this imaginary Parliament.</w:t>
      </w:r>
      <w:r w:rsidRPr="00E32DDC">
        <w:rPr>
          <w:sz w:val="16"/>
        </w:rPr>
        <w:t xml:space="preserve"> (Actually, we use an extra trick here: we imagine that the delegates act as if the Parliament’s decision were a stochastic variable such that the probability of the Parliament </w:t>
      </w:r>
      <w:proofErr w:type="gramStart"/>
      <w:r w:rsidRPr="00E32DDC">
        <w:rPr>
          <w:sz w:val="16"/>
        </w:rPr>
        <w:t>taking action</w:t>
      </w:r>
      <w:proofErr w:type="gramEnd"/>
      <w:r w:rsidRPr="00E32DDC">
        <w:rPr>
          <w:sz w:val="16"/>
        </w:rPr>
        <w:t xml:space="preserve">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470A49">
        <w:rPr>
          <w:u w:val="single"/>
        </w:rPr>
        <w:t xml:space="preserve">The idea here is that moral theories get more influence the more probable they </w:t>
      </w:r>
      <w:proofErr w:type="gramStart"/>
      <w:r w:rsidRPr="00470A49">
        <w:rPr>
          <w:u w:val="single"/>
        </w:rPr>
        <w:t>are;</w:t>
      </w:r>
      <w:proofErr w:type="gramEnd"/>
      <w:r w:rsidRPr="00470A49">
        <w:rPr>
          <w:u w:val="single"/>
        </w:rPr>
        <w:t xml:space="preserve"> yet </w:t>
      </w:r>
      <w:r w:rsidRPr="00470A49">
        <w:rPr>
          <w:b/>
          <w:bCs/>
          <w:u w:val="single"/>
        </w:rPr>
        <w:t>even a</w:t>
      </w:r>
      <w:r w:rsidRPr="00470A49">
        <w:rPr>
          <w:u w:val="single"/>
        </w:rPr>
        <w:t xml:space="preserve"> relatively </w:t>
      </w:r>
      <w:r w:rsidRPr="00C74A1A">
        <w:rPr>
          <w:b/>
          <w:bCs/>
          <w:highlight w:val="green"/>
          <w:u w:val="single"/>
        </w:rPr>
        <w:t>weak theory can</w:t>
      </w:r>
      <w:r w:rsidRPr="00470A49">
        <w:rPr>
          <w:b/>
          <w:bCs/>
          <w:u w:val="single"/>
        </w:rPr>
        <w:t xml:space="preserve"> still </w:t>
      </w:r>
      <w:r w:rsidRPr="00C74A1A">
        <w:rPr>
          <w:b/>
          <w:bCs/>
          <w:highlight w:val="green"/>
          <w:u w:val="single"/>
        </w:rPr>
        <w:t>get its way on some issues</w:t>
      </w:r>
      <w:r w:rsidRPr="00470A49">
        <w:rPr>
          <w:u w:val="single"/>
        </w:rPr>
        <w:t xml:space="preserve"> that the theory think are extremely important </w:t>
      </w:r>
      <w:r w:rsidRPr="00C74A1A">
        <w:rPr>
          <w:b/>
          <w:bCs/>
          <w:highlight w:val="green"/>
          <w:u w:val="single"/>
        </w:rPr>
        <w:t>by sacrificing</w:t>
      </w:r>
      <w:r w:rsidRPr="00470A49">
        <w:rPr>
          <w:u w:val="single"/>
        </w:rPr>
        <w:t xml:space="preserve"> its influence </w:t>
      </w:r>
      <w:r w:rsidRPr="00C74A1A">
        <w:rPr>
          <w:b/>
          <w:bCs/>
          <w:highlight w:val="green"/>
          <w:u w:val="single"/>
        </w:rPr>
        <w:t>on other</w:t>
      </w:r>
      <w:r w:rsidRPr="00470A49">
        <w:rPr>
          <w:u w:val="single"/>
        </w:rPr>
        <w:t xml:space="preserve"> i</w:t>
      </w:r>
      <w:r w:rsidRPr="00C74A1A">
        <w:rPr>
          <w:b/>
          <w:bCs/>
          <w:highlight w:val="green"/>
          <w:u w:val="single"/>
        </w:rPr>
        <w:t>s</w:t>
      </w:r>
      <w:r w:rsidRPr="00470A49">
        <w:rPr>
          <w:u w:val="single"/>
        </w:rPr>
        <w:t xml:space="preserve">sues that other theories deem more important. For example, </w:t>
      </w:r>
      <w:r w:rsidRPr="00C74A1A">
        <w:rPr>
          <w:b/>
          <w:bCs/>
          <w:highlight w:val="green"/>
          <w:u w:val="single"/>
        </w:rPr>
        <w:t>suppose you assign 10% probability to</w:t>
      </w:r>
      <w:r w:rsidRPr="00470A49">
        <w:rPr>
          <w:u w:val="single"/>
        </w:rPr>
        <w:t xml:space="preserve"> total </w:t>
      </w:r>
      <w:r w:rsidRPr="00C74A1A">
        <w:rPr>
          <w:b/>
          <w:bCs/>
          <w:highlight w:val="green"/>
          <w:u w:val="single"/>
        </w:rPr>
        <w:t>uti</w:t>
      </w:r>
      <w:r w:rsidRPr="00470A49">
        <w:rPr>
          <w:b/>
          <w:bCs/>
          <w:u w:val="single"/>
        </w:rPr>
        <w:t>l</w:t>
      </w:r>
      <w:r w:rsidRPr="00470A49">
        <w:rPr>
          <w:u w:val="single"/>
        </w:rPr>
        <w:t xml:space="preserve">itarianism and 90% to moral egoism (just to illustrate the principle). Then </w:t>
      </w:r>
      <w:r w:rsidRPr="00C74A1A">
        <w:rPr>
          <w:b/>
          <w:bCs/>
          <w:highlight w:val="green"/>
          <w:u w:val="single"/>
        </w:rPr>
        <w:t>the Parliament</w:t>
      </w:r>
      <w:r w:rsidRPr="00470A49">
        <w:rPr>
          <w:u w:val="single"/>
        </w:rPr>
        <w:t xml:space="preserve"> would mostly take actions that maximize egoistic satisfaction; </w:t>
      </w:r>
      <w:proofErr w:type="gramStart"/>
      <w:r w:rsidRPr="00470A49">
        <w:rPr>
          <w:u w:val="single"/>
        </w:rPr>
        <w:t>however</w:t>
      </w:r>
      <w:proofErr w:type="gramEnd"/>
      <w:r w:rsidRPr="00470A49">
        <w:rPr>
          <w:u w:val="single"/>
        </w:rPr>
        <w:t xml:space="preserve"> it </w:t>
      </w:r>
      <w:r w:rsidRPr="00C74A1A">
        <w:rPr>
          <w:b/>
          <w:bCs/>
          <w:highlight w:val="green"/>
          <w:u w:val="single"/>
        </w:rPr>
        <w:t>would make</w:t>
      </w:r>
      <w:r w:rsidRPr="00470A49">
        <w:rPr>
          <w:b/>
          <w:bCs/>
          <w:u w:val="single"/>
        </w:rPr>
        <w:t xml:space="preserve"> some </w:t>
      </w:r>
      <w:r w:rsidRPr="00C74A1A">
        <w:rPr>
          <w:b/>
          <w:bCs/>
          <w:highlight w:val="green"/>
          <w:u w:val="single"/>
        </w:rPr>
        <w:t>concessions to util</w:t>
      </w:r>
      <w:r w:rsidRPr="00470A49">
        <w:rPr>
          <w:u w:val="single"/>
        </w:rPr>
        <w:t xml:space="preserve">itarianism </w:t>
      </w:r>
      <w:r w:rsidRPr="00C74A1A">
        <w:rPr>
          <w:b/>
          <w:bCs/>
          <w:highlight w:val="green"/>
          <w:u w:val="single"/>
        </w:rPr>
        <w:t>on</w:t>
      </w:r>
      <w:r w:rsidRPr="00470A49">
        <w:rPr>
          <w:u w:val="single"/>
        </w:rPr>
        <w:t xml:space="preserve"> issues that utilitarianism thinks is especially important. In this example, the person might donate some portion of their income to </w:t>
      </w:r>
      <w:r w:rsidRPr="00C74A1A">
        <w:rPr>
          <w:b/>
          <w:bCs/>
          <w:highlight w:val="green"/>
          <w:u w:val="single"/>
        </w:rPr>
        <w:t>existential risks</w:t>
      </w:r>
      <w:r w:rsidRPr="00470A49">
        <w:rPr>
          <w:u w:val="single"/>
        </w:rPr>
        <w:t xml:space="preserve"> research and otherwise live completely selfishly. I think there might be wisdom in </w:t>
      </w:r>
      <w:r w:rsidRPr="00C74A1A">
        <w:rPr>
          <w:b/>
          <w:bCs/>
          <w:highlight w:val="green"/>
          <w:u w:val="single"/>
        </w:rPr>
        <w:t>this model</w:t>
      </w:r>
      <w:r w:rsidRPr="00470A49">
        <w:rPr>
          <w:u w:val="single"/>
        </w:rPr>
        <w:t xml:space="preserve">. It </w:t>
      </w:r>
      <w:r w:rsidRPr="00C74A1A">
        <w:rPr>
          <w:b/>
          <w:bCs/>
          <w:highlight w:val="green"/>
          <w:u w:val="single"/>
        </w:rPr>
        <w:t>avoids</w:t>
      </w:r>
      <w:r w:rsidRPr="00470A49">
        <w:rPr>
          <w:b/>
          <w:bCs/>
          <w:u w:val="single"/>
        </w:rPr>
        <w:t xml:space="preserve"> the</w:t>
      </w:r>
      <w:r w:rsidRPr="00470A49">
        <w:rPr>
          <w:u w:val="single"/>
        </w:rPr>
        <w:t xml:space="preserve"> dangerous and </w:t>
      </w:r>
      <w:r w:rsidRPr="00C74A1A">
        <w:rPr>
          <w:b/>
          <w:bCs/>
          <w:highlight w:val="green"/>
          <w:u w:val="single"/>
        </w:rPr>
        <w:t>unstable extremism</w:t>
      </w:r>
      <w:r w:rsidRPr="00470A49">
        <w:rPr>
          <w:u w:val="single"/>
        </w:rPr>
        <w:t xml:space="preserve"> that would result </w:t>
      </w:r>
      <w:r w:rsidRPr="00C74A1A">
        <w:rPr>
          <w:b/>
          <w:bCs/>
          <w:highlight w:val="green"/>
          <w:u w:val="single"/>
        </w:rPr>
        <w:t>from letting one’s</w:t>
      </w:r>
      <w:r w:rsidRPr="00470A49">
        <w:rPr>
          <w:b/>
          <w:bCs/>
          <w:u w:val="single"/>
        </w:rPr>
        <w:t xml:space="preserve"> current </w:t>
      </w:r>
      <w:r w:rsidRPr="00C74A1A">
        <w:rPr>
          <w:b/>
          <w:bCs/>
          <w:highlight w:val="green"/>
          <w:u w:val="single"/>
        </w:rPr>
        <w:t>favorite moral theory completely dictate action</w:t>
      </w:r>
      <w:r w:rsidRPr="00E32DDC">
        <w:rPr>
          <w:sz w:val="16"/>
        </w:rPr>
        <w:t>, while still allowing the aggressive pursuit of some non-commonsensical high-leverage strategies so long as they don’t infringe too much on what other major moral theories deem centrally important</w:t>
      </w:r>
    </w:p>
    <w:p w14:paraId="70106ACA" w14:textId="77777777" w:rsidR="00CC79EC" w:rsidRPr="007561FE" w:rsidRDefault="00CC79EC" w:rsidP="00CC79EC"/>
    <w:p w14:paraId="1F7B8986" w14:textId="77777777" w:rsidR="00CC79EC" w:rsidRPr="00FE51A3" w:rsidRDefault="00CC79EC" w:rsidP="00675189">
      <w:pPr>
        <w:rPr>
          <w:rFonts w:asciiTheme="majorHAnsi" w:hAnsiTheme="majorHAnsi" w:cstheme="majorHAnsi"/>
          <w:sz w:val="14"/>
        </w:rPr>
      </w:pPr>
    </w:p>
    <w:sectPr w:rsidR="00CC79EC" w:rsidRPr="00FE51A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344313"/>
    <w:multiLevelType w:val="hybridMultilevel"/>
    <w:tmpl w:val="05201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5189"/>
    <w:rsid w:val="000029E3"/>
    <w:rsid w:val="000029E8"/>
    <w:rsid w:val="00003C8F"/>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005"/>
    <w:rsid w:val="0022589F"/>
    <w:rsid w:val="002343FE"/>
    <w:rsid w:val="00235F7B"/>
    <w:rsid w:val="002502CF"/>
    <w:rsid w:val="0026458C"/>
    <w:rsid w:val="00267EBB"/>
    <w:rsid w:val="0027023B"/>
    <w:rsid w:val="00271926"/>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7A4E"/>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189"/>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1FE"/>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28B"/>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A6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9EC"/>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7526B9"/>
  <w14:defaultImageDpi w14:val="300"/>
  <w15:docId w15:val="{EADB9A4D-E740-3347-A851-5FBE94A2F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228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522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22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522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A522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22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228B"/>
  </w:style>
  <w:style w:type="character" w:customStyle="1" w:styleId="Heading1Char">
    <w:name w:val="Heading 1 Char"/>
    <w:aliases w:val="Pocket Char"/>
    <w:basedOn w:val="DefaultParagraphFont"/>
    <w:link w:val="Heading1"/>
    <w:uiPriority w:val="9"/>
    <w:rsid w:val="00A5228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228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5228B"/>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A5228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5228B"/>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A5228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A5228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5228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A5228B"/>
    <w:rPr>
      <w:color w:val="auto"/>
      <w:u w:val="none"/>
    </w:rPr>
  </w:style>
  <w:style w:type="paragraph" w:styleId="DocumentMap">
    <w:name w:val="Document Map"/>
    <w:basedOn w:val="Normal"/>
    <w:link w:val="DocumentMapChar"/>
    <w:uiPriority w:val="99"/>
    <w:semiHidden/>
    <w:unhideWhenUsed/>
    <w:rsid w:val="00A522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228B"/>
    <w:rPr>
      <w:rFonts w:ascii="Lucida Grande" w:hAnsi="Lucida Grande" w:cs="Lucida Grande"/>
    </w:rPr>
  </w:style>
  <w:style w:type="character" w:styleId="UnresolvedMention">
    <w:name w:val="Unresolved Mention"/>
    <w:basedOn w:val="DefaultParagraphFont"/>
    <w:uiPriority w:val="99"/>
    <w:semiHidden/>
    <w:unhideWhenUsed/>
    <w:rsid w:val="00675189"/>
    <w:rPr>
      <w:color w:val="605E5C"/>
      <w:shd w:val="clear" w:color="auto" w:fill="E1DFDD"/>
    </w:rPr>
  </w:style>
  <w:style w:type="paragraph" w:customStyle="1" w:styleId="Emphasis1">
    <w:name w:val="Emphasis1"/>
    <w:basedOn w:val="Normal"/>
    <w:link w:val="Emphasis"/>
    <w:autoRedefine/>
    <w:uiPriority w:val="20"/>
    <w:qFormat/>
    <w:rsid w:val="0067518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67518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75189"/>
    <w:pPr>
      <w:widowControl w:val="0"/>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675189"/>
    <w:pPr>
      <w:ind w:left="720"/>
      <w:contextualSpacing/>
    </w:pPr>
  </w:style>
  <w:style w:type="paragraph" w:customStyle="1" w:styleId="evidencetext">
    <w:name w:val="evidence text"/>
    <w:basedOn w:val="Normal"/>
    <w:link w:val="evidencetextChar1"/>
    <w:qFormat/>
    <w:rsid w:val="00675189"/>
    <w:pPr>
      <w:ind w:left="432" w:right="432"/>
    </w:pPr>
    <w:rPr>
      <w:color w:val="000000"/>
    </w:rPr>
  </w:style>
  <w:style w:type="character" w:customStyle="1" w:styleId="evidencetextChar1">
    <w:name w:val="evidence text Char1"/>
    <w:link w:val="evidencetext"/>
    <w:rsid w:val="00675189"/>
    <w:rPr>
      <w:rFonts w:ascii="Calibri" w:hAnsi="Calibri" w:cs="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675189"/>
    <w:rPr>
      <w:rFonts w:eastAsiaTheme="minorHAnsi" w:cs="Times New Roman"/>
      <w:sz w:val="22"/>
      <w:szCs w:val="22"/>
      <w:u w:val="single"/>
    </w:rPr>
  </w:style>
  <w:style w:type="character" w:styleId="IntenseEmphasis">
    <w:name w:val="Intense Emphasis"/>
    <w:basedOn w:val="DefaultParagraphFont"/>
    <w:link w:val="CardsFont12pt"/>
    <w:uiPriority w:val="1"/>
    <w:qFormat/>
    <w:rsid w:val="00675189"/>
    <w:rPr>
      <w:rFonts w:eastAsiaTheme="minorHAnsi" w:cs="Times New Roman"/>
      <w:sz w:val="22"/>
      <w:szCs w:val="22"/>
      <w:u w:val="single"/>
    </w:rPr>
  </w:style>
  <w:style w:type="character" w:customStyle="1" w:styleId="TitleChar">
    <w:name w:val="Title Char"/>
    <w:aliases w:val="Cites and Cards Char,UNDERLINE Char,Bold Underlined Char,title Char,Block Heading Char"/>
    <w:basedOn w:val="DefaultParagraphFont"/>
    <w:link w:val="Title"/>
    <w:uiPriority w:val="6"/>
    <w:qFormat/>
    <w:rsid w:val="00BD3A66"/>
    <w:rPr>
      <w:u w:val="single"/>
    </w:rPr>
  </w:style>
  <w:style w:type="paragraph" w:styleId="Title">
    <w:name w:val="Title"/>
    <w:aliases w:val="Cites and Cards,UNDERLINE,Bold Underlined,title,Block Heading"/>
    <w:basedOn w:val="Normal"/>
    <w:next w:val="Normal"/>
    <w:link w:val="TitleChar"/>
    <w:uiPriority w:val="6"/>
    <w:qFormat/>
    <w:rsid w:val="00BD3A66"/>
    <w:pPr>
      <w:pBdr>
        <w:bottom w:val="single" w:sz="8" w:space="4" w:color="4F81BD"/>
      </w:pBdr>
      <w:spacing w:after="30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BD3A6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17777</Words>
  <Characters>101330</Characters>
  <Application>Microsoft Office Word</Application>
  <DocSecurity>0</DocSecurity>
  <Lines>844</Lines>
  <Paragraphs>237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118870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10</cp:revision>
  <dcterms:created xsi:type="dcterms:W3CDTF">2021-09-11T14:05:00Z</dcterms:created>
  <dcterms:modified xsi:type="dcterms:W3CDTF">2021-09-18T15:00:00Z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