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23DB" w14:textId="48EE4110" w:rsidR="00B41CA9" w:rsidRDefault="00B41CA9" w:rsidP="00B41CA9">
      <w:pPr>
        <w:pStyle w:val="Heading1"/>
      </w:pPr>
      <w:r>
        <w:t>1AC - Tourism</w:t>
      </w:r>
    </w:p>
    <w:p w14:paraId="7742EE11" w14:textId="2150B34B" w:rsidR="00B41CA9" w:rsidRDefault="00954108" w:rsidP="00954108">
      <w:pPr>
        <w:pStyle w:val="Heading2"/>
      </w:pPr>
      <w:r>
        <w:lastRenderedPageBreak/>
        <w:t>1AC</w:t>
      </w:r>
    </w:p>
    <w:p w14:paraId="2FFB05CF" w14:textId="2AE0BBD2" w:rsidR="00E17E0E" w:rsidRPr="00E17E0E" w:rsidRDefault="00224FA1" w:rsidP="00224FA1">
      <w:pPr>
        <w:pStyle w:val="Heading3"/>
      </w:pPr>
      <w:r>
        <w:lastRenderedPageBreak/>
        <w:t>1AC - Advantage</w:t>
      </w:r>
    </w:p>
    <w:p w14:paraId="665C1B40"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68E4807"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4B6E3652" w14:textId="77777777" w:rsidR="00FC4D7B" w:rsidRPr="003A5B77" w:rsidRDefault="00FC4D7B" w:rsidP="00FC4D7B">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900364">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r w:rsidRPr="00534388">
        <w:rPr>
          <w:rStyle w:val="Emphasis"/>
          <w:highlight w:val="green"/>
        </w:rPr>
        <w:t>opened up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13545D">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B627F0">
        <w:rPr>
          <w:rStyle w:val="Emphasis"/>
          <w:highlight w:val="green"/>
        </w:rPr>
        <w:t>privately chartered spaceflight</w:t>
      </w:r>
      <w:r w:rsidRPr="007E5487">
        <w:rPr>
          <w:rFonts w:asciiTheme="majorHAnsi" w:hAnsiTheme="majorHAnsi" w:cstheme="majorHAnsi"/>
          <w:u w:val="single"/>
        </w:rPr>
        <w:t xml:space="preserve"> launched on Sept. 15, 2021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13545D">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Black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mini-footballs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E5758D">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participate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A548AD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48602237" w14:textId="77777777" w:rsidR="00FC4D7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2B0D8155" w14:textId="77777777" w:rsidR="00FC4D7B" w:rsidRPr="00926BFB" w:rsidRDefault="00FC4D7B" w:rsidP="00FC4D7B">
      <w:pPr>
        <w:pStyle w:val="ListParagraph"/>
        <w:numPr>
          <w:ilvl w:val="0"/>
          <w:numId w:val="12"/>
        </w:numPr>
        <w:rPr>
          <w:rFonts w:asciiTheme="majorHAnsi" w:hAnsiTheme="majorHAnsi" w:cstheme="majorHAnsi"/>
        </w:rPr>
      </w:pPr>
      <w:r>
        <w:rPr>
          <w:rFonts w:asciiTheme="majorHAnsi" w:hAnsiTheme="majorHAnsi" w:cstheme="majorHAnsi"/>
        </w:rPr>
        <w:t>Parenthesis in the quote are from the original text</w:t>
      </w:r>
    </w:p>
    <w:p w14:paraId="40275C31" w14:textId="77777777" w:rsidR="00FC4D7B" w:rsidRPr="00B979AB" w:rsidRDefault="00FC4D7B" w:rsidP="00FC4D7B">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E513D">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703DFB">
        <w:rPr>
          <w:rFonts w:asciiTheme="majorHAnsi" w:hAnsiTheme="majorHAnsi" w:cstheme="majorHAnsi"/>
          <w:highlight w:val="green"/>
          <w:u w:val="single"/>
        </w:rPr>
        <w:t xml:space="preserve">be able to </w:t>
      </w:r>
      <w:r w:rsidRPr="00FE4A8F">
        <w:rPr>
          <w:rStyle w:val="Emphasis"/>
          <w:highlight w:val="green"/>
        </w:rPr>
        <w:t>board a rocket</w:t>
      </w:r>
      <w:r w:rsidRPr="004B0DEF">
        <w:rPr>
          <w:rFonts w:asciiTheme="majorHAnsi" w:hAnsiTheme="majorHAnsi" w:cstheme="majorHAnsi"/>
          <w:u w:val="single"/>
        </w:rPr>
        <w:t xml:space="preserve"> </w:t>
      </w:r>
      <w:r w:rsidRPr="008647E1">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3B77BF">
        <w:rPr>
          <w:rStyle w:val="Emphasis"/>
          <w:highlight w:val="green"/>
        </w:rPr>
        <w:t>room with a view</w:t>
      </w:r>
      <w:r w:rsidRPr="004B0DEF">
        <w:rPr>
          <w:rFonts w:asciiTheme="majorHAnsi" w:hAnsiTheme="majorHAnsi" w:cstheme="majorHAnsi"/>
          <w:u w:val="single"/>
        </w:rPr>
        <w:t xml:space="preserve"> - of the whole planet - </w:t>
      </w:r>
      <w:r w:rsidRPr="00B34C12">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BF2437">
        <w:rPr>
          <w:rFonts w:asciiTheme="majorHAnsi" w:hAnsiTheme="majorHAnsi" w:cstheme="majorHAnsi"/>
          <w:highlight w:val="green"/>
          <w:u w:val="single"/>
        </w:rPr>
        <w:t xml:space="preserve">several companies </w:t>
      </w:r>
      <w:r w:rsidRPr="00F50571">
        <w:rPr>
          <w:rFonts w:asciiTheme="majorHAnsi" w:hAnsiTheme="majorHAnsi" w:cstheme="majorHAnsi"/>
          <w:highlight w:val="green"/>
          <w:u w:val="single"/>
        </w:rPr>
        <w:t>racing to</w:t>
      </w:r>
      <w:r w:rsidRPr="006F0F50">
        <w:rPr>
          <w:rFonts w:asciiTheme="majorHAnsi" w:hAnsiTheme="majorHAnsi" w:cstheme="majorHAnsi"/>
          <w:u w:val="single"/>
        </w:rPr>
        <w:t xml:space="preserve"> become the first to </w:t>
      </w:r>
      <w:r w:rsidRPr="00E4792C">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8A0CF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r w:rsidRPr="008C7725">
        <w:rPr>
          <w:rFonts w:asciiTheme="majorHAnsi" w:hAnsiTheme="majorHAnsi" w:cstheme="majorHAnsi"/>
          <w:highlight w:val="green"/>
          <w:u w:val="single"/>
        </w:rPr>
        <w:t>opening up</w:t>
      </w:r>
      <w:r w:rsidRPr="009960C1">
        <w:rPr>
          <w:rFonts w:asciiTheme="majorHAnsi" w:hAnsiTheme="majorHAnsi" w:cstheme="majorHAnsi"/>
          <w:u w:val="single"/>
        </w:rPr>
        <w:t xml:space="preserve"> a new </w:t>
      </w:r>
      <w:r w:rsidRPr="00AD0BDF">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080F10">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52180E">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7749E">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385F41">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8F53B7">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D57A9C">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7F3B6F">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F03285">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DC475E">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6F5EE2">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0A7C9A">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49367B">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CF3DB4">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AA7FE5">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DF244F">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doctors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architect Tim Alatorre. “The problem is that you can only spin so fast before you start feeling sick,” he said. “We could easily create earth gravity on the station by spinning it faster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1324EF">
        <w:rPr>
          <w:rFonts w:asciiTheme="majorHAnsi" w:hAnsiTheme="majorHAnsi" w:cstheme="majorHAnsi"/>
          <w:highlight w:val="green"/>
          <w:u w:val="single"/>
        </w:rPr>
        <w:t xml:space="preserve">the </w:t>
      </w:r>
      <w:r w:rsidRPr="003D1D86">
        <w:rPr>
          <w:rFonts w:asciiTheme="majorHAnsi" w:hAnsiTheme="majorHAnsi" w:cstheme="majorHAnsi"/>
          <w:highlight w:val="green"/>
          <w:u w:val="single"/>
        </w:rPr>
        <w:t>station “accessible to the everyday person</w:t>
      </w:r>
      <w:r w:rsidRPr="003F326B">
        <w:rPr>
          <w:rFonts w:asciiTheme="majorHAnsi" w:hAnsiTheme="majorHAnsi" w:cstheme="majorHAnsi"/>
          <w:u w:val="single"/>
        </w:rPr>
        <w:t>”. “So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1D0A60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C7F3131" w14:textId="77777777" w:rsidR="00FC4D7B" w:rsidRPr="0023355B" w:rsidRDefault="00FC4D7B" w:rsidP="00FC4D7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68EF0EE" w14:textId="77777777" w:rsidR="00FC4D7B" w:rsidRPr="003E636E" w:rsidRDefault="00FC4D7B" w:rsidP="00FC4D7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2A1FDDA6"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Scenario 1 is ozone.</w:t>
      </w:r>
    </w:p>
    <w:p w14:paraId="44A66A6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F4CBEA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7E3B8A5F" w14:textId="77777777" w:rsidR="00FC4D7B" w:rsidRPr="004B2B73" w:rsidRDefault="00FC4D7B" w:rsidP="00FC4D7B">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nobody had actually measured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2016, and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time period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06CA21E7" w14:textId="77777777" w:rsidR="00FC4D7B" w:rsidRDefault="00FC4D7B" w:rsidP="00FC4D7B">
      <w:pPr>
        <w:pStyle w:val="Heading4"/>
      </w:pPr>
      <w:r>
        <w:t>Space tourism destroys the ozone --- 2 internal links:</w:t>
      </w:r>
    </w:p>
    <w:p w14:paraId="354D941C" w14:textId="77777777" w:rsidR="00FC4D7B" w:rsidRPr="0023355B" w:rsidRDefault="00FC4D7B" w:rsidP="00FC4D7B">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7C37BDCD" w14:textId="77777777" w:rsidR="00FC4D7B" w:rsidRPr="0023355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795431" w14:textId="77777777" w:rsidR="00FC4D7B" w:rsidRPr="002D1FED" w:rsidRDefault="00FC4D7B" w:rsidP="00FC4D7B">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516A548" w14:textId="77777777" w:rsidR="00FC4D7B" w:rsidRDefault="00FC4D7B" w:rsidP="00FC4D7B">
      <w:pPr>
        <w:pStyle w:val="Heading4"/>
      </w:pPr>
      <w:r>
        <w:t xml:space="preserve">Second, water vapor and rocket emissions </w:t>
      </w:r>
    </w:p>
    <w:p w14:paraId="00CFBE49" w14:textId="77777777" w:rsidR="00FC4D7B" w:rsidRPr="00FD242F" w:rsidRDefault="00FC4D7B" w:rsidP="00FC4D7B">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3CC3A533" w14:textId="77777777" w:rsidR="00FC4D7B" w:rsidRDefault="00FC4D7B" w:rsidP="00FC4D7B">
      <w:r>
        <w:t>1 Introduction</w:t>
      </w:r>
    </w:p>
    <w:p w14:paraId="38A57596" w14:textId="77777777" w:rsidR="00FC4D7B" w:rsidRPr="005A2548" w:rsidRDefault="00FC4D7B" w:rsidP="00FC4D7B">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E9CDB8D" w14:textId="77777777" w:rsidR="00FC4D7B" w:rsidRPr="00FD242F" w:rsidRDefault="00FC4D7B" w:rsidP="00FC4D7B">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29F84D2" w14:textId="77777777" w:rsidR="00FC4D7B" w:rsidRPr="00FD242F" w:rsidRDefault="00FC4D7B" w:rsidP="00FC4D7B">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H2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 xml:space="preserve">[Crutzen,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CB72289" w14:textId="77777777" w:rsidR="00FC4D7B" w:rsidRDefault="00FC4D7B" w:rsidP="00FC4D7B">
      <w:r>
        <w:t>2 Calculating Emissions</w:t>
      </w:r>
    </w:p>
    <w:p w14:paraId="78B4CF16" w14:textId="77777777" w:rsidR="00FC4D7B" w:rsidRPr="00FD242F" w:rsidRDefault="00FC4D7B" w:rsidP="00FC4D7B">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Thus they are not included in WACCM simulations.</w:t>
      </w:r>
    </w:p>
    <w:p w14:paraId="4B797FB8" w14:textId="77777777" w:rsidR="00FC4D7B" w:rsidRPr="00FD242F" w:rsidRDefault="00FC4D7B" w:rsidP="00FC4D7B">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0F259215" w14:textId="77777777" w:rsidR="00FC4D7B" w:rsidRPr="00FD242F" w:rsidRDefault="00FC4D7B" w:rsidP="00FC4D7B">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required in order to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2F61FA1C" w14:textId="77777777" w:rsidR="00FC4D7B" w:rsidRPr="00FD242F" w:rsidRDefault="00FC4D7B" w:rsidP="00FC4D7B">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fueled rocket engines in significant amounts (&gt;0.01% of total flow) in afterburning reactions, which occur when ambient air is entrained into the hot underoxidized plume [Brady et al., 1997]. Afterburning is generally not a significant factor for rocket engines above the tropopause. Therefore it is assumed that during this phase of flight, at altitudes greater than 28 km, significant NOX production is unlikely.</w:t>
      </w:r>
    </w:p>
    <w:p w14:paraId="5CC4CCC7" w14:textId="77777777" w:rsidR="00FC4D7B" w:rsidRPr="00FD242F" w:rsidRDefault="00FC4D7B" w:rsidP="00FC4D7B">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4F0C883" w14:textId="77777777" w:rsidR="00FC4D7B" w:rsidRPr="00FD242F" w:rsidRDefault="00FC4D7B" w:rsidP="00FC4D7B">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r w:rsidRPr="00E012E3">
        <w:rPr>
          <w:rStyle w:val="StyleUnderline"/>
        </w:rPr>
        <w:t xml:space="preserve">Skylon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448F161" w14:textId="77777777" w:rsidR="00FC4D7B" w:rsidRDefault="00FC4D7B" w:rsidP="00FC4D7B">
      <w:r>
        <w:t>3 Model Descriptions</w:t>
      </w:r>
    </w:p>
    <w:p w14:paraId="1D60DB06" w14:textId="77777777" w:rsidR="00FC4D7B" w:rsidRPr="00FD242F" w:rsidRDefault="00FC4D7B" w:rsidP="00FC4D7B">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looked into O3 depletion and other atmospheric effects inside rocket plumes. Lohn et al. [1999] found that solid rocket motor exhaust plumes from Titan class rockets destroy all of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The sensitivity of two of our assumptions are tested with the NOCAR model; specifically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27BF4548" w14:textId="77777777" w:rsidR="00FC4D7B" w:rsidRDefault="00FC4D7B" w:rsidP="00FC4D7B">
      <w:r>
        <w:t>4 Stratospheric Ozone and Temperature Perturbations</w:t>
      </w:r>
    </w:p>
    <w:p w14:paraId="6FD1954C" w14:textId="77777777" w:rsidR="00FC4D7B" w:rsidRPr="00FD242F" w:rsidRDefault="00FC4D7B" w:rsidP="00FC4D7B">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6598303" w14:textId="77777777" w:rsidR="00FC4D7B" w:rsidRPr="00FD242F" w:rsidRDefault="00FC4D7B" w:rsidP="00FC4D7B">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ascent and reentry, contribute to the destruction of O3 as seen in </w:t>
      </w:r>
      <w:r w:rsidRPr="00FD242F">
        <w:rPr>
          <w:sz w:val="16"/>
        </w:rPr>
        <w:lastRenderedPageBreak/>
        <w:t>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fact O3 loss is lessened between simulations 4 and 5. Moreover, assuming H2O emissions alone seems to lead to an increase in O3 in WACCM; however these results are within the range of internal variability.</w:t>
      </w:r>
    </w:p>
    <w:p w14:paraId="4303F46A" w14:textId="77777777" w:rsidR="00FC4D7B" w:rsidRPr="0023355B" w:rsidRDefault="00FC4D7B" w:rsidP="00FC4D7B">
      <w:pPr>
        <w:rPr>
          <w:rFonts w:asciiTheme="majorHAnsi" w:hAnsiTheme="majorHAnsi" w:cstheme="majorHAnsi"/>
        </w:rPr>
      </w:pPr>
    </w:p>
    <w:p w14:paraId="5E2F3B2E" w14:textId="77777777" w:rsidR="00FC4D7B" w:rsidRPr="0023355B" w:rsidRDefault="00FC4D7B" w:rsidP="00FC4D7B">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FE3FC2"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E0CC78" w14:textId="77777777" w:rsidR="00FC4D7B" w:rsidRDefault="00FC4D7B" w:rsidP="00FC4D7B">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2072ECE" w14:textId="77777777" w:rsidR="00FC4D7B" w:rsidRPr="0023355B" w:rsidRDefault="00FC4D7B" w:rsidP="00FC4D7B">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89B708C"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5E399149" w14:textId="77777777" w:rsidR="00FC4D7B" w:rsidRPr="0023355B" w:rsidRDefault="00FC4D7B" w:rsidP="00FC4D7B">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431AFFD3" w14:textId="77777777" w:rsidR="00FC4D7B" w:rsidRPr="00633C03" w:rsidRDefault="00FC4D7B" w:rsidP="00FC4D7B">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DD52B00"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Professor in Residence and Chair of Political Science department at Colorado State University, Ph.D in Environmental Politics and Policy, “Impacts Of Stratospheric Ozone Depletion” http://www.climate-policy-watcher.org/hydrology/impacts-of-stratospheric-ozone-depletion.html</w:t>
      </w:r>
    </w:p>
    <w:p w14:paraId="75DF87AC" w14:textId="77777777" w:rsidR="00FC4D7B" w:rsidRDefault="00FC4D7B" w:rsidP="00FC4D7B">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fairly small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as a result of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In the water column Global consequences Reduced carbon dioxide sink? Effects of enhanced solar UV-B irradiation on phytoplai Motility Vertical distribution In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These impacts are particularly worrisome in light of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The majority of studies have been conducted in growth chambers and greenhouses under controlled conditions, conditions that are often quite different from those experienced in the field. Thus, researchers contend it is necessary to use caution in making generalizations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5C239F18" w14:textId="77777777" w:rsidR="00FC4D7B" w:rsidRPr="002D7841" w:rsidRDefault="00FC4D7B" w:rsidP="00FC4D7B">
      <w:pPr>
        <w:pStyle w:val="Heading4"/>
      </w:pPr>
      <w:r>
        <w:t>Disease causes extinction</w:t>
      </w:r>
    </w:p>
    <w:p w14:paraId="5D9B3E19" w14:textId="77777777" w:rsidR="00FC4D7B" w:rsidRPr="002D7841" w:rsidRDefault="00FC4D7B" w:rsidP="00FC4D7B">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27AA31E1" w14:textId="77777777" w:rsidR="00FC4D7B" w:rsidRPr="006B776B" w:rsidRDefault="00FC4D7B" w:rsidP="00FC4D7B">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w:t>
      </w:r>
      <w:r w:rsidRPr="000F741A">
        <w:rPr>
          <w:rStyle w:val="StyleUnderline"/>
          <w:highlight w:val="green"/>
        </w:rPr>
        <w:lastRenderedPageBreak/>
        <w:t xml:space="preserve">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474854B0" w14:textId="77777777" w:rsidR="00FC4D7B" w:rsidRDefault="00FC4D7B" w:rsidP="00FC4D7B">
      <w:pPr>
        <w:rPr>
          <w:rFonts w:asciiTheme="majorHAnsi" w:hAnsiTheme="majorHAnsi" w:cstheme="majorHAnsi"/>
          <w:sz w:val="16"/>
        </w:rPr>
      </w:pPr>
    </w:p>
    <w:p w14:paraId="020804D3" w14:textId="77777777" w:rsidR="00FC4D7B" w:rsidRPr="0023355B" w:rsidRDefault="00FC4D7B" w:rsidP="00FC4D7B">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08ADB473"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0AF05030" w14:textId="77777777" w:rsidR="00FC4D7B" w:rsidRDefault="00FC4D7B" w:rsidP="00FC4D7B">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3355B">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 xml:space="preserve">an ecosystem’s ability </w:t>
      </w:r>
      <w:r w:rsidRPr="0023355B">
        <w:rPr>
          <w:rFonts w:asciiTheme="majorHAnsi" w:hAnsiTheme="majorHAnsi" w:cstheme="majorHAnsi"/>
          <w:u w:val="single"/>
        </w:rPr>
        <w:lastRenderedPageBreak/>
        <w:t>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19A1059E" w14:textId="77777777" w:rsidR="00FC4D7B" w:rsidRDefault="00FC4D7B" w:rsidP="00FC4D7B">
      <w:pPr>
        <w:pStyle w:val="Heading4"/>
        <w:rPr>
          <w:u w:val="single"/>
        </w:rPr>
      </w:pPr>
      <w:r>
        <w:t xml:space="preserve">Food insecurity causes extinction --- hot-spots escalate. </w:t>
      </w:r>
    </w:p>
    <w:p w14:paraId="51613146" w14:textId="77777777" w:rsidR="00FC4D7B" w:rsidRPr="00D2591E" w:rsidRDefault="00FC4D7B" w:rsidP="00FC4D7B">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18AC3116" w14:textId="77777777" w:rsidR="00FC4D7B" w:rsidRDefault="00FC4D7B" w:rsidP="00FC4D7B">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Food Security Strategy</w:t>
      </w:r>
      <w:r w:rsidRPr="002373FA">
        <w:rPr>
          <w:sz w:val="16"/>
        </w:rPr>
        <w:t>.</w:t>
      </w:r>
      <w:r w:rsidRPr="002373FA">
        <w:rPr>
          <w:sz w:val="12"/>
        </w:rPr>
        <w:t>¶</w:t>
      </w:r>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r w:rsidRPr="00041BF0">
        <w:rPr>
          <w:rStyle w:val="Emphasis"/>
          <w:highlight w:val="green"/>
        </w:rPr>
        <w:t>violence</w:t>
      </w:r>
      <w:r w:rsidRPr="002373FA">
        <w:rPr>
          <w:sz w:val="16"/>
        </w:rPr>
        <w:t>.</w:t>
      </w:r>
      <w:r w:rsidRPr="002373FA">
        <w:rPr>
          <w:sz w:val="12"/>
        </w:rPr>
        <w:t>¶</w:t>
      </w:r>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lastRenderedPageBreak/>
        <w:t>and long-term stability.</w:t>
      </w:r>
      <w:r w:rsidRPr="002373FA">
        <w:rPr>
          <w:sz w:val="12"/>
        </w:rPr>
        <w:t>¶</w:t>
      </w:r>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riculture exports and that figure is expected to grow as populations boom.</w:t>
      </w:r>
      <w:r w:rsidRPr="002373FA">
        <w:rPr>
          <w:sz w:val="12"/>
        </w:rPr>
        <w:t>¶</w:t>
      </w:r>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w:t>
      </w:r>
      <w:r w:rsidRPr="002373FA">
        <w:rPr>
          <w:sz w:val="12"/>
        </w:rPr>
        <w:t>¶</w:t>
      </w:r>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w:t>
      </w:r>
      <w:r w:rsidRPr="002373FA">
        <w:rPr>
          <w:sz w:val="12"/>
        </w:rPr>
        <w:t>¶</w:t>
      </w:r>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0E3C6A0" w14:textId="77777777" w:rsidR="00FC4D7B" w:rsidRDefault="00FC4D7B" w:rsidP="00FC4D7B">
      <w:pPr>
        <w:rPr>
          <w:rFonts w:asciiTheme="majorHAnsi" w:hAnsiTheme="majorHAnsi" w:cstheme="majorHAnsi"/>
          <w:sz w:val="16"/>
        </w:rPr>
      </w:pPr>
    </w:p>
    <w:p w14:paraId="7CCFFD65" w14:textId="77777777" w:rsidR="00FC4D7B" w:rsidRPr="00DE6C52" w:rsidRDefault="00FC4D7B" w:rsidP="00FC4D7B">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5238F3EA" w14:textId="77777777" w:rsidR="00FC4D7B" w:rsidRPr="00DE6C52" w:rsidRDefault="00FC4D7B" w:rsidP="00FC4D7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6DF24B52" w14:textId="77777777" w:rsidR="00FC4D7B" w:rsidRDefault="00FC4D7B" w:rsidP="00FC4D7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w:t>
      </w:r>
      <w:r w:rsidRPr="00DE6C52">
        <w:rPr>
          <w:rFonts w:eastAsia="Cambria"/>
          <w:b/>
          <w:iCs/>
          <w:u w:val="single"/>
        </w:rPr>
        <w:lastRenderedPageBreak/>
        <w:t xml:space="preserve">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340778A" w14:textId="77777777" w:rsidR="00FC4D7B" w:rsidRPr="00F91576" w:rsidRDefault="00FC4D7B" w:rsidP="00FC4D7B">
      <w:pPr>
        <w:rPr>
          <w:rFonts w:eastAsia="Cambria"/>
          <w:sz w:val="16"/>
        </w:rPr>
      </w:pPr>
    </w:p>
    <w:p w14:paraId="64B32EF2" w14:textId="77777777" w:rsidR="00FC4D7B" w:rsidRPr="00F31235" w:rsidRDefault="00FC4D7B" w:rsidP="00FC4D7B">
      <w:pPr>
        <w:pStyle w:val="Heading4"/>
      </w:pPr>
      <w:r>
        <w:t>Scenario 2 is debris.</w:t>
      </w:r>
    </w:p>
    <w:p w14:paraId="5EB46D01" w14:textId="77777777" w:rsidR="001A5B57" w:rsidRPr="00F93790" w:rsidRDefault="001A5B57" w:rsidP="001A5B57">
      <w:pPr>
        <w:pStyle w:val="Heading4"/>
        <w:rPr>
          <w:rFonts w:cs="Calibri"/>
        </w:rPr>
      </w:pPr>
      <w:r w:rsidRPr="00F93790">
        <w:rPr>
          <w:rFonts w:cs="Calibri"/>
        </w:rPr>
        <w:t>Increased space tourism pushes debris over the brink – that wrecks satellites.</w:t>
      </w:r>
    </w:p>
    <w:p w14:paraId="4AC69681" w14:textId="77777777" w:rsidR="001A5B57" w:rsidRPr="00F93790" w:rsidRDefault="001A5B57" w:rsidP="001A5B57">
      <w:pPr>
        <w:rPr>
          <w:sz w:val="16"/>
          <w:szCs w:val="16"/>
        </w:rPr>
      </w:pPr>
      <w:r w:rsidRPr="00F93790">
        <w:rPr>
          <w:rStyle w:val="Style13ptBold"/>
        </w:rPr>
        <w:t>Tehrani ‘21</w:t>
      </w:r>
      <w:r w:rsidRPr="00F93790">
        <w:rPr>
          <w:sz w:val="16"/>
          <w:szCs w:val="16"/>
        </w:rPr>
        <w:t xml:space="preserve"> [James Tehrani; Spark‘s editor-in-chief, an award-winning writer and editor; 04-01-2021; “Space Junk: A Safety and Sustainability Problem Moving at 18,000 MPH”; Spark; https://sphera.com/spark/space-junk-a-safety-and-sustainability-problem-moving-at-18000-mph/; Accessed 12-26-2021] AK</w:t>
      </w:r>
    </w:p>
    <w:p w14:paraId="3F88B638" w14:textId="77777777" w:rsidR="001A5B57" w:rsidRPr="00F93790" w:rsidRDefault="001A5B57" w:rsidP="001A5B57">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7AC356A3" w14:textId="77777777" w:rsidR="001A5B57" w:rsidRPr="00F93790" w:rsidRDefault="001A5B57" w:rsidP="001A5B57">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The orbiting junk was explored in the 2013 film “Gravity,” starring George Clooney and Sandra Bullock; it’s known as the Kessler Effect.</w:t>
      </w:r>
    </w:p>
    <w:p w14:paraId="32DF9251" w14:textId="77777777" w:rsidR="001A5B57" w:rsidRPr="00F93790" w:rsidRDefault="001A5B57" w:rsidP="001A5B57">
      <w:pPr>
        <w:rPr>
          <w:sz w:val="12"/>
          <w:szCs w:val="12"/>
        </w:rPr>
      </w:pPr>
      <w:r w:rsidRPr="00F93790">
        <w:rPr>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45FD04DE" w14:textId="77777777" w:rsidR="001A5B57" w:rsidRPr="00F93790" w:rsidRDefault="001A5B57" w:rsidP="001A5B57">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16B09184" w14:textId="77777777" w:rsidR="001A5B57" w:rsidRPr="00F93790" w:rsidRDefault="001A5B57" w:rsidP="001A5B57">
      <w:pPr>
        <w:rPr>
          <w:sz w:val="12"/>
          <w:szCs w:val="12"/>
        </w:rPr>
      </w:pPr>
      <w:r w:rsidRPr="00F93790">
        <w:rPr>
          <w:sz w:val="12"/>
          <w:szCs w:val="12"/>
        </w:rPr>
        <w:t>The Gravity of the Situation</w:t>
      </w:r>
    </w:p>
    <w:p w14:paraId="0ECB38C4" w14:textId="77777777" w:rsidR="001A5B57" w:rsidRPr="00F93790" w:rsidRDefault="001A5B57" w:rsidP="001A5B57">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r w:rsidRPr="00F93790">
        <w:rPr>
          <w:rStyle w:val="StyleUnderline"/>
        </w:rPr>
        <w:t>has to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54D7971" w14:textId="77777777" w:rsidR="001A5B57" w:rsidRPr="00F93790" w:rsidRDefault="001A5B57" w:rsidP="001A5B57">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can be harmful to plants, animals and humans</w:t>
      </w:r>
      <w:r w:rsidRPr="00F93790">
        <w:rPr>
          <w:rStyle w:val="StyleUnderline"/>
        </w:rPr>
        <w:t>.</w:t>
      </w:r>
    </w:p>
    <w:p w14:paraId="2838AD68" w14:textId="77777777" w:rsidR="001A5B57" w:rsidRPr="00F93790" w:rsidRDefault="001A5B57" w:rsidP="001A5B57">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216141F4" w14:textId="77777777" w:rsidR="001A5B57" w:rsidRPr="00F93790" w:rsidRDefault="001A5B57" w:rsidP="001A5B57">
      <w:pPr>
        <w:rPr>
          <w:sz w:val="12"/>
          <w:szCs w:val="12"/>
        </w:rPr>
      </w:pPr>
      <w:r w:rsidRPr="00F93790">
        <w:rPr>
          <w:sz w:val="12"/>
          <w:szCs w:val="12"/>
        </w:rPr>
        <w:lastRenderedPageBreak/>
        <w:t>LCA Leads the Way</w:t>
      </w:r>
    </w:p>
    <w:p w14:paraId="50FA2472" w14:textId="1C68E4F0" w:rsidR="001A5B57" w:rsidRDefault="001A5B57" w:rsidP="001A5B57">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10FE3A15" w14:textId="1CA27A60" w:rsidR="00E94015" w:rsidRPr="00761465" w:rsidRDefault="00370352" w:rsidP="00E94015">
      <w:pPr>
        <w:pStyle w:val="Heading4"/>
      </w:pPr>
      <w:r>
        <w:rPr>
          <w:u w:val="single"/>
        </w:rPr>
        <w:t>Tourist</w:t>
      </w:r>
      <w:r w:rsidR="00E94015">
        <w:t xml:space="preserve"> industry makes it inevitable, but </w:t>
      </w:r>
      <w:r w:rsidR="00E94015" w:rsidRPr="002E68D2">
        <w:rPr>
          <w:u w:val="single"/>
        </w:rPr>
        <w:t>ADR fails</w:t>
      </w:r>
      <w:r w:rsidR="00761465">
        <w:t xml:space="preserve"> --- only a </w:t>
      </w:r>
      <w:r w:rsidR="00761465" w:rsidRPr="0013545D">
        <w:rPr>
          <w:u w:val="single"/>
        </w:rPr>
        <w:t>ban</w:t>
      </w:r>
      <w:r w:rsidR="00761465">
        <w:t xml:space="preserve"> solves</w:t>
      </w:r>
    </w:p>
    <w:p w14:paraId="0406E484" w14:textId="77777777" w:rsidR="00E94015" w:rsidRDefault="00E94015" w:rsidP="00E94015">
      <w:r w:rsidRPr="006271A1">
        <w:rPr>
          <w:rStyle w:val="Style13ptBold"/>
        </w:rPr>
        <w:t>Liu et. al 21</w:t>
      </w:r>
      <w:r>
        <w:t xml:space="preserve"> [Liping Liu Lanzhou University - College of Earth and Environmental Sciences; Xi'an Jiaotong University (XJTU) - School of Human Settlements and Civil Engineering Puqi Jia Lanzhou University - College of Earth and Environmental Sciences Jie Han Institute of Global Environmental Change, School of Human Settlements and Civil Engineering, Xi’an Jiaotong University, Xi’an 710049, P.R. China. “Dawn of space tourism: It is time to address the environmental impact of anthropogenic debris upon above earth.” December 14, 2021. </w:t>
      </w:r>
      <w:r w:rsidRPr="00EF41FE">
        <w:t>https://papers.ssrn.com/sol3/papers.cfm?abstract_id=3979481</w:t>
      </w:r>
      <w:r>
        <w:t>]</w:t>
      </w:r>
    </w:p>
    <w:p w14:paraId="7F2386FB" w14:textId="096AE04B" w:rsidR="00E94015" w:rsidRPr="0027709D" w:rsidRDefault="00E94015" w:rsidP="001A5B57">
      <w:pPr>
        <w:rPr>
          <w:sz w:val="12"/>
        </w:rPr>
      </w:pPr>
      <w:r w:rsidRPr="009746AE">
        <w:rPr>
          <w:u w:val="single"/>
        </w:rPr>
        <w:t xml:space="preserve">Humanity has continuously made progress in space </w:t>
      </w:r>
      <w:r w:rsidRPr="00DE76EE">
        <w:rPr>
          <w:sz w:val="12"/>
          <w:szCs w:val="12"/>
        </w:rPr>
        <w:t>expedition</w:t>
      </w:r>
      <w:r w:rsidRPr="009219FA">
        <w:rPr>
          <w:sz w:val="12"/>
        </w:rPr>
        <w:t>. The year of 2021 has been a particularly busy year for the red planet. The U.S. National Aeronautics and Space Administration’s (NASA) Perseverance rover program (NASA 2021a), United Arab Emirates’ Mars Mission (UAESA 2021), and China’s Zhurong rover (CNSA 2021) all marked new achievements in space exploration by the humankind. As humorously put by John Bohannon, ‘</w:t>
      </w:r>
      <w:r w:rsidRPr="006D0C14">
        <w:rPr>
          <w:highlight w:val="green"/>
          <w:u w:val="single"/>
        </w:rPr>
        <w:t>Humans are messy</w:t>
      </w:r>
      <w:r w:rsidRPr="0092462E">
        <w:rPr>
          <w:u w:val="single"/>
        </w:rPr>
        <w:t xml:space="preserve">, and not just here on Earth’ </w:t>
      </w:r>
      <w:r w:rsidRPr="009219FA">
        <w:rPr>
          <w:sz w:val="12"/>
        </w:rPr>
        <w:t xml:space="preserve">(Bohannon 2015), </w:t>
      </w:r>
      <w:r w:rsidRPr="00180FF6">
        <w:rPr>
          <w:rStyle w:val="Emphasis"/>
          <w:highlight w:val="green"/>
        </w:rPr>
        <w:t>anthropogenic wastes</w:t>
      </w:r>
      <w:r w:rsidRPr="00C6260A">
        <w:rPr>
          <w:u w:val="single"/>
        </w:rPr>
        <w:t xml:space="preserve"> have become the </w:t>
      </w:r>
      <w:r w:rsidRPr="004B5FCA">
        <w:rPr>
          <w:highlight w:val="green"/>
          <w:u w:val="single"/>
        </w:rPr>
        <w:t>common</w:t>
      </w:r>
      <w:r w:rsidRPr="00C6260A">
        <w:rPr>
          <w:u w:val="single"/>
        </w:rPr>
        <w:t xml:space="preserve"> human </w:t>
      </w:r>
      <w:r w:rsidRPr="00643DDE">
        <w:rPr>
          <w:highlight w:val="green"/>
          <w:u w:val="single"/>
        </w:rPr>
        <w:t>footprints from</w:t>
      </w:r>
      <w:r w:rsidRPr="00C6260A">
        <w:rPr>
          <w:u w:val="single"/>
        </w:rPr>
        <w:t xml:space="preserve"> those </w:t>
      </w:r>
      <w:r w:rsidRPr="00F56761">
        <w:rPr>
          <w:highlight w:val="green"/>
          <w:u w:val="single"/>
        </w:rPr>
        <w:t>missions</w:t>
      </w:r>
      <w:r w:rsidRPr="009219FA">
        <w:rPr>
          <w:sz w:val="12"/>
        </w:rPr>
        <w:t xml:space="preserve">. </w:t>
      </w:r>
      <w:r w:rsidRPr="002B7ADF">
        <w:rPr>
          <w:u w:val="single"/>
        </w:rPr>
        <w:t xml:space="preserve">Space </w:t>
      </w:r>
      <w:r w:rsidRPr="000275A2">
        <w:rPr>
          <w:highlight w:val="green"/>
          <w:u w:val="single"/>
        </w:rPr>
        <w:t>debris</w:t>
      </w:r>
      <w:r w:rsidRPr="009219FA">
        <w:rPr>
          <w:sz w:val="12"/>
        </w:rPr>
        <w:t xml:space="preserve">, also known as space junk or orbit debris (Chepkemoi 2019), </w:t>
      </w:r>
      <w:r w:rsidRPr="003A09A4">
        <w:rPr>
          <w:u w:val="single"/>
        </w:rPr>
        <w:t xml:space="preserve">refers to </w:t>
      </w:r>
      <w:r w:rsidRPr="00654AD6">
        <w:rPr>
          <w:rStyle w:val="Emphasis"/>
        </w:rPr>
        <w:t>all kinds of abandoned wastes left in cosmic space</w:t>
      </w:r>
      <w:r w:rsidRPr="009219FA">
        <w:rPr>
          <w:sz w:val="12"/>
        </w:rPr>
        <w:t xml:space="preserve"> (Fig. 1), </w:t>
      </w:r>
      <w:r w:rsidRPr="00663FBB">
        <w:rPr>
          <w:highlight w:val="green"/>
          <w:u w:val="single"/>
        </w:rPr>
        <w:t>including discarded</w:t>
      </w:r>
      <w:r w:rsidRPr="00932A77">
        <w:rPr>
          <w:u w:val="single"/>
        </w:rPr>
        <w:t xml:space="preserve"> or out of control </w:t>
      </w:r>
      <w:r w:rsidRPr="0056771F">
        <w:rPr>
          <w:highlight w:val="green"/>
          <w:u w:val="single"/>
        </w:rPr>
        <w:t>spacecraft, fuels, parts, and wreckages</w:t>
      </w:r>
      <w:r w:rsidRPr="009219FA">
        <w:rPr>
          <w:sz w:val="12"/>
        </w:rPr>
        <w:t xml:space="preserve"> (NASA 2021b). Since humans started </w:t>
      </w:r>
      <w:r w:rsidRPr="007C76BB">
        <w:rPr>
          <w:rStyle w:val="Emphasis"/>
          <w:highlight w:val="green"/>
        </w:rPr>
        <w:t>launching artificial objects</w:t>
      </w:r>
      <w:r w:rsidRPr="007C76BB">
        <w:rPr>
          <w:u w:val="single"/>
        </w:rPr>
        <w:t xml:space="preserve"> </w:t>
      </w:r>
      <w:r w:rsidRPr="00A141A9">
        <w:rPr>
          <w:highlight w:val="green"/>
          <w:u w:val="single"/>
        </w:rPr>
        <w:t>into space</w:t>
      </w:r>
      <w:r w:rsidRPr="009219FA">
        <w:rPr>
          <w:sz w:val="12"/>
        </w:rPr>
        <w:t xml:space="preserve"> in the 1950s, </w:t>
      </w:r>
      <w:r w:rsidRPr="00892B88">
        <w:rPr>
          <w:u w:val="single"/>
        </w:rPr>
        <w:t xml:space="preserve">space </w:t>
      </w:r>
      <w:r w:rsidRPr="00907A1D">
        <w:rPr>
          <w:highlight w:val="green"/>
          <w:u w:val="single"/>
        </w:rPr>
        <w:t>debris has</w:t>
      </w:r>
      <w:r w:rsidRPr="00892B88">
        <w:rPr>
          <w:u w:val="single"/>
        </w:rPr>
        <w:t xml:space="preserve"> continuously </w:t>
      </w:r>
      <w:r w:rsidRPr="002A358A">
        <w:rPr>
          <w:highlight w:val="green"/>
          <w:u w:val="single"/>
        </w:rPr>
        <w:t>spawned</w:t>
      </w:r>
      <w:r w:rsidRPr="00892B88">
        <w:rPr>
          <w:u w:val="single"/>
        </w:rPr>
        <w:t xml:space="preserve"> and accumulate</w:t>
      </w:r>
      <w:r w:rsidRPr="009219FA">
        <w:rPr>
          <w:sz w:val="12"/>
        </w:rPr>
        <w:t xml:space="preserve">d (Lawler 2011; Staughton 2020). So far, </w:t>
      </w:r>
      <w:r w:rsidRPr="00520E50">
        <w:rPr>
          <w:u w:val="single"/>
        </w:rPr>
        <w:t xml:space="preserve">over 5,250 space launches have been successfully completed, producing an </w:t>
      </w:r>
      <w:r w:rsidRPr="00A70AC8">
        <w:rPr>
          <w:highlight w:val="green"/>
          <w:u w:val="single"/>
        </w:rPr>
        <w:t>orbital wasteyard</w:t>
      </w:r>
      <w:r w:rsidRPr="00520E50">
        <w:rPr>
          <w:u w:val="single"/>
        </w:rPr>
        <w:t xml:space="preserve"> composed of approximately </w:t>
      </w:r>
      <w:r w:rsidRPr="001402B6">
        <w:rPr>
          <w:highlight w:val="green"/>
          <w:u w:val="single"/>
        </w:rPr>
        <w:t>23,000 objects</w:t>
      </w:r>
      <w:r w:rsidRPr="00520E50">
        <w:rPr>
          <w:u w:val="single"/>
        </w:rPr>
        <w:t xml:space="preserve"> large enough to be detected with a </w:t>
      </w:r>
      <w:r w:rsidRPr="00163E2B">
        <w:rPr>
          <w:u w:val="single"/>
        </w:rPr>
        <w:t xml:space="preserve">total </w:t>
      </w:r>
      <w:r w:rsidRPr="000647F6">
        <w:rPr>
          <w:highlight w:val="green"/>
          <w:u w:val="single"/>
        </w:rPr>
        <w:t>weight</w:t>
      </w:r>
      <w:r w:rsidRPr="00520E50">
        <w:rPr>
          <w:u w:val="single"/>
        </w:rPr>
        <w:t xml:space="preserve"> </w:t>
      </w:r>
      <w:r w:rsidRPr="00EA238E">
        <w:rPr>
          <w:highlight w:val="green"/>
          <w:u w:val="single"/>
        </w:rPr>
        <w:t>over 8,000 tons</w:t>
      </w:r>
      <w:r w:rsidRPr="009219FA">
        <w:rPr>
          <w:sz w:val="12"/>
        </w:rPr>
        <w:t xml:space="preserve"> (NASA 2020; NG 2019), which </w:t>
      </w:r>
      <w:r w:rsidRPr="00CC45C7">
        <w:rPr>
          <w:u w:val="single"/>
        </w:rPr>
        <w:t>escalates at 2%–5% annually</w:t>
      </w:r>
      <w:r w:rsidRPr="009219FA">
        <w:rPr>
          <w:sz w:val="12"/>
        </w:rPr>
        <w:t xml:space="preserve"> (Fig. 2) (Witze 2018; Dekorsy et al. 2017). Despite the recent attempts (Forshawa et al. 2020; Pultarova 2018), </w:t>
      </w:r>
      <w:r w:rsidRPr="002F6CCC">
        <w:rPr>
          <w:rStyle w:val="Emphasis"/>
          <w:sz w:val="24"/>
          <w:szCs w:val="28"/>
        </w:rPr>
        <w:t xml:space="preserve">there is </w:t>
      </w:r>
      <w:r w:rsidRPr="00D472CE">
        <w:rPr>
          <w:rStyle w:val="Emphasis"/>
          <w:sz w:val="24"/>
          <w:szCs w:val="28"/>
          <w:highlight w:val="green"/>
        </w:rPr>
        <w:t>no practical method to clean up space debris</w:t>
      </w:r>
      <w:r w:rsidRPr="002F6CCC">
        <w:rPr>
          <w:rStyle w:val="Emphasis"/>
          <w:sz w:val="24"/>
          <w:szCs w:val="28"/>
        </w:rPr>
        <w:t xml:space="preserve"> on a meaningful scale.</w:t>
      </w:r>
      <w:r w:rsidRPr="009219FA">
        <w:rPr>
          <w:sz w:val="12"/>
        </w:rPr>
        <w:t xml:space="preserve"> As a constant risk factor for outer space safety, this aggravating issue has raised emerging concerns by the United Nations (Crowther 2002; Schaper 1999), the European Commission (Clery 2020), and countries actively engaging in space exploration missions including the United States, China, Japan, and Switzerland (Clery 2012; CNSA 2016b; Loomis 2015; Normile 2016). Previous studies and scholarly discussions, however, have centered on the risks of collisions caused by space debris in orbits. According to a recent estimate by NASA, </w:t>
      </w:r>
      <w:r w:rsidRPr="00F2512A">
        <w:rPr>
          <w:u w:val="single"/>
        </w:rPr>
        <w:t xml:space="preserve">there are approximately 23,000 pieces of </w:t>
      </w:r>
      <w:r w:rsidRPr="007E2A63">
        <w:rPr>
          <w:highlight w:val="green"/>
          <w:u w:val="single"/>
        </w:rPr>
        <w:t>debris</w:t>
      </w:r>
      <w:r w:rsidRPr="00F2512A">
        <w:rPr>
          <w:u w:val="single"/>
        </w:rPr>
        <w:t xml:space="preserve"> larger than a softball orbiting the earth, </w:t>
      </w:r>
      <w:r w:rsidRPr="007050E5">
        <w:rPr>
          <w:highlight w:val="green"/>
          <w:u w:val="single"/>
        </w:rPr>
        <w:t xml:space="preserve">travelling at speeds up to 17,500 </w:t>
      </w:r>
      <w:r w:rsidRPr="00320498">
        <w:rPr>
          <w:rStyle w:val="Emphasis"/>
          <w:highlight w:val="green"/>
        </w:rPr>
        <w:t>m</w:t>
      </w:r>
      <w:r w:rsidRPr="00D37525">
        <w:rPr>
          <w:u w:val="single"/>
        </w:rPr>
        <w:t>iles</w:t>
      </w:r>
      <w:r w:rsidRPr="007050E5">
        <w:rPr>
          <w:highlight w:val="green"/>
          <w:u w:val="single"/>
        </w:rPr>
        <w:t xml:space="preserve"> </w:t>
      </w:r>
      <w:r w:rsidRPr="00845EA9">
        <w:rPr>
          <w:rStyle w:val="Emphasis"/>
          <w:highlight w:val="green"/>
        </w:rPr>
        <w:t>p</w:t>
      </w:r>
      <w:r w:rsidRPr="00DD75ED">
        <w:rPr>
          <w:u w:val="single"/>
        </w:rPr>
        <w:t>er</w:t>
      </w:r>
      <w:r w:rsidRPr="007050E5">
        <w:rPr>
          <w:highlight w:val="green"/>
          <w:u w:val="single"/>
        </w:rPr>
        <w:t xml:space="preserve"> </w:t>
      </w:r>
      <w:r w:rsidRPr="00DC4AB4">
        <w:rPr>
          <w:rStyle w:val="Emphasis"/>
          <w:highlight w:val="green"/>
        </w:rPr>
        <w:t>h</w:t>
      </w:r>
      <w:r w:rsidRPr="006C2738">
        <w:rPr>
          <w:u w:val="single"/>
        </w:rPr>
        <w:t>our</w:t>
      </w:r>
      <w:r w:rsidRPr="009219FA">
        <w:rPr>
          <w:sz w:val="12"/>
        </w:rPr>
        <w:t xml:space="preserve"> (ca. 7.8 km per second), which is fast enough for one small piece of orbital debris to catastrophically damage a satellite or a spacecraft (NASA 2021b). In 1996, a French satellite was hit and severely damaged by the debris shed from a French rocket that exploded a decade earlier (NASA 2021b). The risk of space debris-induced collision was vividly depicted in the 2013 blockbuster film, ‘Gravity’, which raised public attention on space debris as a prominent safety threat for astronauts working in international space stations. In the meantime, </w:t>
      </w:r>
      <w:r w:rsidRPr="002776FC">
        <w:rPr>
          <w:u w:val="single"/>
        </w:rPr>
        <w:t>there have only been anecdotal discussions on the potential impact of space debris on the earth’s environment and ecosystems</w:t>
      </w:r>
      <w:r w:rsidRPr="009219FA">
        <w:rPr>
          <w:sz w:val="12"/>
        </w:rPr>
        <w:t xml:space="preserve"> (Graham 2021; Sokol 2021; Staughton 2020). Here we provide a concise review on the evidence and scholarly opinions on the impact of space debris on the ecosystem on earth, covering light pollution, atmospheric pollution, spread of radioactive wastes, and other impact by scrutinizing existing evidence as well as new hypotheses recently put forward.</w:t>
      </w:r>
    </w:p>
    <w:p w14:paraId="13DA9D12" w14:textId="77777777" w:rsidR="00FC4D7B" w:rsidRPr="009C412A" w:rsidRDefault="00FC4D7B" w:rsidP="00FC4D7B">
      <w:pPr>
        <w:pStyle w:val="Heading4"/>
      </w:pPr>
      <w:r>
        <w:t xml:space="preserve">That triggers </w:t>
      </w:r>
      <w:r>
        <w:rPr>
          <w:u w:val="single"/>
        </w:rPr>
        <w:t>missile radars</w:t>
      </w:r>
      <w:r>
        <w:t xml:space="preserve">. </w:t>
      </w:r>
    </w:p>
    <w:p w14:paraId="44C875AF" w14:textId="77777777" w:rsidR="00FC4D7B" w:rsidRPr="001A09D0" w:rsidRDefault="00FC4D7B" w:rsidP="00FC4D7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5957929D" w14:textId="77777777" w:rsidR="00FC4D7B" w:rsidRDefault="00FC4D7B" w:rsidP="00FC4D7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xml:space="preserve">, </w:t>
      </w:r>
      <w:r w:rsidRPr="00561197">
        <w:rPr>
          <w:rStyle w:val="StyleUnderline"/>
        </w:rPr>
        <w:lastRenderedPageBreak/>
        <w:t>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 xml:space="preserve">highly </w:t>
      </w:r>
      <w:r w:rsidRPr="00561197">
        <w:rPr>
          <w:rStyle w:val="Emphasis"/>
        </w:rPr>
        <w:lastRenderedPageBreak/>
        <w:t>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A07B49" w14:textId="77777777" w:rsidR="00FC4D7B" w:rsidRPr="00561197" w:rsidRDefault="00FC4D7B" w:rsidP="00FC4D7B">
      <w:pPr>
        <w:rPr>
          <w:sz w:val="16"/>
        </w:rPr>
      </w:pPr>
    </w:p>
    <w:p w14:paraId="64E3ED75" w14:textId="77777777" w:rsidR="00FC4D7B" w:rsidRDefault="00FC4D7B" w:rsidP="00FC4D7B">
      <w:pPr>
        <w:pStyle w:val="Heading4"/>
      </w:pPr>
      <w:r w:rsidRPr="00AD0655">
        <w:rPr>
          <w:u w:val="single"/>
        </w:rPr>
        <w:t>Nuclear war</w:t>
      </w:r>
      <w:r>
        <w:t xml:space="preserve">. </w:t>
      </w:r>
    </w:p>
    <w:p w14:paraId="171982C3" w14:textId="77777777" w:rsidR="00FC4D7B" w:rsidRDefault="00FC4D7B" w:rsidP="00FC4D7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48BA43D6" w14:textId="77777777" w:rsidR="00FC4D7B" w:rsidRPr="004C2788" w:rsidRDefault="00FC4D7B" w:rsidP="00FC4D7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w:t>
      </w:r>
      <w:r w:rsidRPr="00561197">
        <w:rPr>
          <w:sz w:val="16"/>
        </w:rPr>
        <w:lastRenderedPageBreak/>
        <w:t xml:space="preserve">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3E3A53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6F45E321"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67275302" w14:textId="77777777" w:rsidR="00FC4D7B" w:rsidRPr="0023355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3355B">
        <w:rPr>
          <w:rStyle w:val="StyleUnderline"/>
          <w:rFonts w:asciiTheme="majorHAnsi" w:hAnsiTheme="majorHAnsi" w:cstheme="majorHAnsi"/>
          <w:highlight w:val="cyan"/>
        </w:rPr>
        <w:t>crowded space in Earth's low orbit</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 xml:space="preserve">set the stage for an </w:t>
      </w:r>
      <w:r w:rsidRPr="0023355B">
        <w:rPr>
          <w:rStyle w:val="Emphasis"/>
          <w:rFonts w:asciiTheme="majorHAnsi" w:hAnsiTheme="majorHAnsi" w:cstheme="majorHAnsi"/>
          <w:highlight w:val="cya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3355B">
        <w:rPr>
          <w:rStyle w:val="StyleUnderline"/>
          <w:rFonts w:asciiTheme="majorHAnsi" w:hAnsiTheme="majorHAnsi" w:cstheme="majorHAnsi"/>
          <w:highlight w:val="cyan"/>
        </w:rPr>
        <w:t>accidents</w:t>
      </w:r>
      <w:r w:rsidRPr="0023355B">
        <w:rPr>
          <w:rStyle w:val="StyleUnderline"/>
          <w:rFonts w:asciiTheme="majorHAnsi" w:hAnsiTheme="majorHAnsi" w:cstheme="majorHAnsi"/>
        </w:rPr>
        <w:t xml:space="preserve"> stemming </w:t>
      </w:r>
      <w:r w:rsidRPr="0023355B">
        <w:rPr>
          <w:rStyle w:val="StyleUnderline"/>
          <w:rFonts w:asciiTheme="majorHAnsi" w:hAnsiTheme="majorHAnsi" w:cstheme="majorHAnsi"/>
          <w:highlight w:val="cyan"/>
        </w:rPr>
        <w:t>from</w:t>
      </w:r>
      <w:r w:rsidRPr="0023355B">
        <w:rPr>
          <w:rStyle w:val="StyleUnderline"/>
          <w:rFonts w:asciiTheme="majorHAnsi" w:hAnsiTheme="majorHAnsi" w:cstheme="majorHAnsi"/>
        </w:rPr>
        <w:t xml:space="preserve"> the steady rise in </w:t>
      </w:r>
      <w:r w:rsidRPr="0023355B">
        <w:rPr>
          <w:rStyle w:val="StyleUnderline"/>
          <w:rFonts w:asciiTheme="majorHAnsi" w:hAnsiTheme="majorHAnsi" w:cstheme="majorHAnsi"/>
          <w:highlight w:val="cyan"/>
        </w:rPr>
        <w:t>space junk</w:t>
      </w:r>
      <w:r w:rsidRPr="0023355B">
        <w:rPr>
          <w:rStyle w:val="StyleUnderline"/>
          <w:rFonts w:asciiTheme="majorHAnsi" w:hAnsiTheme="majorHAnsi" w:cstheme="majorHAnsi"/>
        </w:rPr>
        <w:t xml:space="preserve"> floating around the planet </w:t>
      </w:r>
      <w:r w:rsidRPr="0023355B">
        <w:rPr>
          <w:rStyle w:val="StyleUnderline"/>
          <w:rFonts w:asciiTheme="majorHAnsi" w:hAnsiTheme="majorHAnsi" w:cstheme="majorHAnsi"/>
          <w:highlight w:val="cyan"/>
        </w:rPr>
        <w:t xml:space="preserve">could incite </w:t>
      </w:r>
      <w:r w:rsidRPr="0023355B">
        <w:rPr>
          <w:rStyle w:val="Emphasis"/>
          <w:rFonts w:asciiTheme="majorHAnsi" w:hAnsiTheme="majorHAnsi" w:cstheme="majorHAnsi"/>
          <w:highlight w:val="cya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3355B">
        <w:rPr>
          <w:rStyle w:val="Emphasis"/>
          <w:rFonts w:asciiTheme="majorHAnsi" w:hAnsiTheme="majorHAnsi" w:cstheme="majorHAnsi"/>
          <w:highlight w:val="cyan"/>
        </w:rPr>
        <w:t>warfare</w:t>
      </w:r>
      <w:r w:rsidRPr="0023355B">
        <w:rPr>
          <w:rStyle w:val="StyleUnderline"/>
          <w:rFonts w:asciiTheme="majorHAnsi" w:hAnsiTheme="majorHAnsi" w:cstheme="majorHAnsi"/>
          <w:highlight w:val="cyan"/>
        </w:rPr>
        <w:t>, with nations</w:t>
      </w:r>
      <w:r w:rsidRPr="0023355B">
        <w:rPr>
          <w:rStyle w:val="StyleUnderline"/>
          <w:rFonts w:asciiTheme="majorHAnsi" w:hAnsiTheme="majorHAnsi" w:cstheme="majorHAnsi"/>
        </w:rPr>
        <w:t xml:space="preserve"> potentially </w:t>
      </w:r>
      <w:r w:rsidRPr="0023355B">
        <w:rPr>
          <w:rStyle w:val="Emphasis"/>
          <w:rFonts w:asciiTheme="majorHAnsi" w:hAnsiTheme="majorHAnsi" w:cstheme="majorHAnsi"/>
          <w:highlight w:val="cyan"/>
        </w:rPr>
        <w:t>mistaking debris</w:t>
      </w:r>
      <w:r w:rsidRPr="0023355B">
        <w:rPr>
          <w:rStyle w:val="StyleUnderline"/>
          <w:rFonts w:asciiTheme="majorHAnsi" w:hAnsiTheme="majorHAnsi" w:cstheme="majorHAnsi"/>
        </w:rPr>
        <w:t xml:space="preserve">-caused incidents </w:t>
      </w:r>
      <w:r w:rsidRPr="0023355B">
        <w:rPr>
          <w:rStyle w:val="StyleUnderline"/>
          <w:rFonts w:asciiTheme="majorHAnsi" w:hAnsiTheme="majorHAnsi" w:cstheme="majorHAnsi"/>
          <w:highlight w:val="cyan"/>
        </w:rPr>
        <w:t>as</w:t>
      </w:r>
      <w:r w:rsidRPr="0023355B">
        <w:rPr>
          <w:rStyle w:val="StyleUnderline"/>
          <w:rFonts w:asciiTheme="majorHAnsi" w:hAnsiTheme="majorHAnsi" w:cstheme="majorHAnsi"/>
        </w:rPr>
        <w:t xml:space="preserve"> the results of </w:t>
      </w:r>
      <w:r w:rsidRPr="0023355B">
        <w:rPr>
          <w:rStyle w:val="Emphasis"/>
          <w:rFonts w:asciiTheme="majorHAnsi" w:hAnsiTheme="majorHAnsi" w:cstheme="majorHAnsi"/>
          <w:highlight w:val="cya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3355B">
        <w:rPr>
          <w:rStyle w:val="StyleUnderline"/>
          <w:rFonts w:asciiTheme="majorHAnsi" w:hAnsiTheme="majorHAnsi" w:cstheme="majorHAnsi"/>
          <w:highlight w:val="cyan"/>
        </w:rPr>
        <w:t>debris</w:t>
      </w:r>
      <w:r w:rsidRPr="0023355B">
        <w:rPr>
          <w:rStyle w:val="StyleUnderline"/>
          <w:rFonts w:asciiTheme="majorHAnsi" w:hAnsiTheme="majorHAnsi" w:cstheme="majorHAnsi"/>
        </w:rPr>
        <w:t xml:space="preserve"> in the form of spent rocket parts and other fragments of hardware hurtling at high speed </w:t>
      </w:r>
      <w:r w:rsidRPr="0023355B">
        <w:rPr>
          <w:rStyle w:val="StyleUnderline"/>
          <w:rFonts w:asciiTheme="majorHAnsi" w:hAnsiTheme="majorHAnsi" w:cstheme="majorHAnsi"/>
          <w:highlight w:val="cyan"/>
        </w:rPr>
        <w:t>pose a "</w:t>
      </w:r>
      <w:r w:rsidRPr="0023355B">
        <w:rPr>
          <w:rStyle w:val="Emphasis"/>
          <w:rFonts w:asciiTheme="majorHAnsi" w:hAnsiTheme="majorHAnsi" w:cstheme="majorHAnsi"/>
          <w:highlight w:val="cyan"/>
        </w:rPr>
        <w:t>special political danger</w:t>
      </w:r>
      <w:r w:rsidRPr="0023355B">
        <w:rPr>
          <w:rStyle w:val="StyleUnderline"/>
          <w:rFonts w:asciiTheme="majorHAnsi" w:hAnsiTheme="majorHAnsi" w:cstheme="majorHAnsi"/>
          <w:highlight w:val="cyan"/>
        </w:rPr>
        <w:t xml:space="preserve">" that could </w:t>
      </w:r>
      <w:r w:rsidRPr="0023355B">
        <w:rPr>
          <w:rStyle w:val="Emphasis"/>
          <w:rFonts w:asciiTheme="majorHAnsi" w:hAnsiTheme="majorHAnsi" w:cstheme="majorHAnsi"/>
          <w:highlight w:val="cyan"/>
        </w:rPr>
        <w:t>dangerously escalate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3355B">
        <w:rPr>
          <w:rStyle w:val="StyleUnderline"/>
          <w:rFonts w:asciiTheme="majorHAnsi" w:hAnsiTheme="majorHAnsi" w:cstheme="majorHAnsi"/>
          <w:highlight w:val="cyan"/>
        </w:rPr>
        <w:t>space junk cannot</w:t>
      </w:r>
      <w:r w:rsidRPr="0023355B">
        <w:rPr>
          <w:rStyle w:val="StyleUnderline"/>
          <w:rFonts w:asciiTheme="majorHAnsi" w:hAnsiTheme="majorHAnsi" w:cstheme="majorHAnsi"/>
        </w:rPr>
        <w:t xml:space="preserve"> easily </w:t>
      </w:r>
      <w:r w:rsidRPr="0023355B">
        <w:rPr>
          <w:rStyle w:val="StyleUnderline"/>
          <w:rFonts w:asciiTheme="majorHAnsi" w:hAnsiTheme="majorHAnsi" w:cstheme="majorHAnsi"/>
          <w:highlight w:val="cya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3355B">
        <w:rPr>
          <w:rStyle w:val="StyleUnderline"/>
          <w:rFonts w:asciiTheme="majorHAnsi" w:hAnsiTheme="majorHAnsi" w:cstheme="majorHAnsi"/>
          <w:highlight w:val="cyan"/>
        </w:rPr>
        <w:t>The risks</w:t>
      </w:r>
      <w:r w:rsidRPr="0023355B">
        <w:rPr>
          <w:rStyle w:val="StyleUnderline"/>
          <w:rFonts w:asciiTheme="majorHAnsi" w:hAnsiTheme="majorHAnsi" w:cstheme="majorHAnsi"/>
        </w:rPr>
        <w:t xml:space="preserve"> of such an event occurring </w:t>
      </w:r>
      <w:r w:rsidRPr="0023355B">
        <w:rPr>
          <w:rStyle w:val="StyleUnderline"/>
          <w:rFonts w:asciiTheme="majorHAnsi" w:hAnsiTheme="majorHAnsi" w:cstheme="majorHAnsi"/>
          <w:highlight w:val="cyan"/>
        </w:rPr>
        <w:t xml:space="preserve">are compounded by the </w:t>
      </w:r>
      <w:r w:rsidRPr="0023355B">
        <w:rPr>
          <w:rStyle w:val="Emphasis"/>
          <w:rFonts w:asciiTheme="majorHAnsi" w:hAnsiTheme="majorHAnsi" w:cstheme="majorHAnsi"/>
          <w:highlight w:val="cyan"/>
        </w:rPr>
        <w:t>sheer volume</w:t>
      </w:r>
      <w:r w:rsidRPr="0023355B">
        <w:rPr>
          <w:rStyle w:val="StyleUnderline"/>
          <w:rFonts w:asciiTheme="majorHAnsi" w:hAnsiTheme="majorHAnsi" w:cstheme="majorHAnsi"/>
          <w:highlight w:val="cya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3355B">
        <w:rPr>
          <w:rStyle w:val="StyleUnderline"/>
          <w:rFonts w:asciiTheme="majorHAnsi" w:hAnsiTheme="majorHAnsi" w:cstheme="majorHAnsi"/>
          <w:highlight w:val="cyan"/>
        </w:rPr>
        <w:t>even extremely small fragments</w:t>
      </w:r>
      <w:r w:rsidRPr="0023355B">
        <w:rPr>
          <w:rStyle w:val="StyleUnderline"/>
          <w:rFonts w:asciiTheme="majorHAnsi" w:hAnsiTheme="majorHAnsi" w:cstheme="majorHAnsi"/>
        </w:rPr>
        <w:t xml:space="preserve"> such as these pose a threat – in fact, they're considered </w:t>
      </w:r>
      <w:r w:rsidRPr="0023355B">
        <w:rPr>
          <w:rStyle w:val="StyleUnderline"/>
          <w:rFonts w:asciiTheme="majorHAnsi" w:hAnsiTheme="majorHAnsi" w:cstheme="majorHAnsi"/>
          <w:highlight w:val="cyan"/>
        </w:rPr>
        <w:t>a greater risk than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trackable debris</w:t>
      </w:r>
      <w:r w:rsidRPr="0023355B">
        <w:rPr>
          <w:rStyle w:val="StyleUnderline"/>
          <w:rFonts w:asciiTheme="majorHAnsi" w:hAnsiTheme="majorHAnsi" w:cstheme="majorHAnsi"/>
        </w:rPr>
        <w:t xml:space="preserve">, as </w:t>
      </w:r>
      <w:r w:rsidRPr="0023355B">
        <w:rPr>
          <w:rStyle w:val="StyleUnderline"/>
          <w:rFonts w:asciiTheme="majorHAnsi" w:hAnsiTheme="majorHAnsi" w:cstheme="majorHAnsi"/>
          <w:highlight w:val="cyan"/>
        </w:rPr>
        <w:t xml:space="preserve">their </w:t>
      </w:r>
      <w:r w:rsidRPr="0023355B">
        <w:rPr>
          <w:rStyle w:val="Emphasis"/>
          <w:rFonts w:asciiTheme="majorHAnsi" w:hAnsiTheme="majorHAnsi" w:cstheme="majorHAnsi"/>
          <w:highlight w:val="cyan"/>
        </w:rPr>
        <w:t>invisible status</w:t>
      </w:r>
      <w:r w:rsidRPr="0023355B">
        <w:rPr>
          <w:rStyle w:val="StyleUnderline"/>
          <w:rFonts w:asciiTheme="majorHAnsi" w:hAnsiTheme="majorHAnsi" w:cstheme="majorHAnsi"/>
          <w:highlight w:val="cyan"/>
        </w:rPr>
        <w:t xml:space="preserve"> means</w:t>
      </w:r>
      <w:r w:rsidRPr="0023355B">
        <w:rPr>
          <w:rStyle w:val="StyleUnderline"/>
          <w:rFonts w:asciiTheme="majorHAnsi" w:hAnsiTheme="majorHAnsi" w:cstheme="majorHAnsi"/>
        </w:rPr>
        <w:t xml:space="preserve"> spacecraft and </w:t>
      </w:r>
      <w:r w:rsidRPr="0023355B">
        <w:rPr>
          <w:rStyle w:val="StyleUnderline"/>
          <w:rFonts w:asciiTheme="majorHAnsi" w:hAnsiTheme="majorHAnsi" w:cstheme="majorHAnsi"/>
          <w:highlight w:val="cyan"/>
        </w:rPr>
        <w:t>satellites can't</w:t>
      </w:r>
      <w:r w:rsidRPr="0023355B">
        <w:rPr>
          <w:rStyle w:val="StyleUnderline"/>
          <w:rFonts w:asciiTheme="majorHAnsi" w:hAnsiTheme="majorHAnsi" w:cstheme="majorHAnsi"/>
        </w:rPr>
        <w:t xml:space="preserve"> do anything to </w:t>
      </w:r>
      <w:r w:rsidRPr="0023355B">
        <w:rPr>
          <w:rStyle w:val="StyleUnderline"/>
          <w:rFonts w:asciiTheme="majorHAnsi" w:hAnsiTheme="majorHAnsi" w:cstheme="majorHAnsi"/>
          <w:highlight w:val="cyan"/>
        </w:rPr>
        <w:t xml:space="preserve">avoid them </w:t>
      </w:r>
      <w:r w:rsidRPr="0023355B">
        <w:rPr>
          <w:rStyle w:val="Emphasis"/>
          <w:rFonts w:asciiTheme="majorHAnsi" w:hAnsiTheme="majorHAnsi" w:cstheme="majorHAnsi"/>
          <w:highlight w:val="cya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3355B">
        <w:rPr>
          <w:rStyle w:val="StyleUnderline"/>
          <w:rFonts w:asciiTheme="majorHAnsi" w:hAnsiTheme="majorHAnsi" w:cstheme="majorHAnsi"/>
          <w:highlight w:val="cyan"/>
        </w:rPr>
        <w:t>While we may have been lucky</w:t>
      </w:r>
      <w:r w:rsidRPr="0023355B">
        <w:rPr>
          <w:rStyle w:val="StyleUnderline"/>
          <w:rFonts w:asciiTheme="majorHAnsi" w:hAnsiTheme="majorHAnsi" w:cstheme="majorHAnsi"/>
        </w:rPr>
        <w:t xml:space="preserve"> in the past, </w:t>
      </w:r>
      <w:r w:rsidRPr="0023355B">
        <w:rPr>
          <w:rStyle w:val="Emphasis"/>
          <w:rFonts w:asciiTheme="majorHAnsi" w:hAnsiTheme="majorHAnsi" w:cstheme="majorHAnsi"/>
          <w:highlight w:val="cya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3355B">
        <w:rPr>
          <w:rStyle w:val="StyleUnderline"/>
          <w:rFonts w:asciiTheme="majorHAnsi" w:hAnsiTheme="majorHAnsi" w:cstheme="majorHAnsi"/>
          <w:highlight w:val="cyan"/>
        </w:rPr>
        <w:t>failures of defence satellites in past decades</w:t>
      </w:r>
      <w:r w:rsidRPr="0023355B">
        <w:rPr>
          <w:rStyle w:val="StyleUnderline"/>
          <w:rFonts w:asciiTheme="majorHAnsi" w:hAnsiTheme="majorHAnsi" w:cstheme="majorHAnsi"/>
        </w:rPr>
        <w:t xml:space="preserve"> that were never explained. The researchers attribute </w:t>
      </w:r>
      <w:r w:rsidRPr="0023355B">
        <w:rPr>
          <w:rStyle w:val="StyleUnderline"/>
          <w:rFonts w:asciiTheme="majorHAnsi" w:hAnsiTheme="majorHAnsi" w:cstheme="majorHAnsi"/>
          <w:highlight w:val="cyan"/>
        </w:rPr>
        <w:t>two possible causes:</w:t>
      </w:r>
      <w:r w:rsidRPr="0023355B">
        <w:rPr>
          <w:rStyle w:val="StyleUnderline"/>
          <w:rFonts w:asciiTheme="majorHAnsi" w:hAnsiTheme="majorHAnsi" w:cstheme="majorHAnsi"/>
        </w:rPr>
        <w:t xml:space="preserve"> either unrecorded </w:t>
      </w:r>
      <w:r w:rsidRPr="0023355B">
        <w:rPr>
          <w:rStyle w:val="StyleUnderline"/>
          <w:rFonts w:asciiTheme="majorHAnsi" w:hAnsiTheme="majorHAnsi" w:cstheme="majorHAnsi"/>
          <w:highlight w:val="cyan"/>
        </w:rPr>
        <w:t xml:space="preserve">collisions with space junk, or aggressive actions from adversaries. "This is a </w:t>
      </w:r>
      <w:r w:rsidRPr="0023355B">
        <w:rPr>
          <w:rStyle w:val="Emphasis"/>
          <w:rFonts w:asciiTheme="majorHAnsi" w:hAnsiTheme="majorHAnsi" w:cstheme="majorHAnsi"/>
          <w:highlight w:val="cyan"/>
        </w:rPr>
        <w:t>politically dangerous dilemma</w:t>
      </w:r>
      <w:r w:rsidRPr="0023355B">
        <w:rPr>
          <w:rStyle w:val="StyleUnderline"/>
          <w:rFonts w:asciiTheme="majorHAnsi" w:hAnsiTheme="majorHAnsi" w:cstheme="majorHAnsi"/>
        </w:rPr>
        <w:t>," the authors write.</w:t>
      </w:r>
    </w:p>
    <w:p w14:paraId="62C731AE" w14:textId="77777777" w:rsidR="00FC4D7B" w:rsidRPr="0023355B" w:rsidRDefault="00FC4D7B" w:rsidP="00FC4D7B">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t>It goes nuclear.</w:t>
      </w:r>
    </w:p>
    <w:p w14:paraId="0EC9CE6F"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6F013337" w14:textId="06DA9CC8" w:rsidR="00FC4D7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highlight w:val="cyan"/>
        </w:rPr>
        <w:t>Satellite</w:t>
      </w:r>
      <w:r w:rsidRPr="0023355B">
        <w:rPr>
          <w:rStyle w:val="StyleUnderline"/>
          <w:rFonts w:asciiTheme="majorHAnsi" w:hAnsiTheme="majorHAnsi" w:cstheme="majorHAnsi"/>
        </w:rPr>
        <w:t xml:space="preserve"> imagery is </w:t>
      </w:r>
      <w:r w:rsidRPr="0023355B">
        <w:rPr>
          <w:rStyle w:val="StyleUnderline"/>
          <w:rFonts w:asciiTheme="majorHAnsi" w:hAnsiTheme="majorHAnsi" w:cstheme="majorHAnsi"/>
          <w:highlight w:val="cyan"/>
        </w:rPr>
        <w:t>used by</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3355B">
        <w:rPr>
          <w:rStyle w:val="StyleUnderline"/>
          <w:rFonts w:asciiTheme="majorHAnsi" w:hAnsiTheme="majorHAnsi" w:cstheme="majorHAnsi"/>
          <w:highlight w:val="cyan"/>
        </w:rPr>
        <w:t>to maintain</w:t>
      </w:r>
      <w:r w:rsidRPr="0023355B">
        <w:rPr>
          <w:rStyle w:val="StyleUnderline"/>
          <w:rFonts w:asciiTheme="majorHAnsi" w:hAnsiTheme="majorHAnsi" w:cstheme="majorHAnsi"/>
        </w:rPr>
        <w:t xml:space="preserve"> the </w:t>
      </w:r>
      <w:r w:rsidRPr="0023355B">
        <w:rPr>
          <w:rStyle w:val="StyleUnderline"/>
          <w:rFonts w:asciiTheme="majorHAnsi" w:hAnsiTheme="majorHAnsi" w:cstheme="majorHAnsi"/>
          <w:highlight w:val="cya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3355B">
        <w:rPr>
          <w:rStyle w:val="StyleUnderline"/>
          <w:rFonts w:asciiTheme="majorHAnsi" w:hAnsiTheme="majorHAnsi" w:cstheme="majorHAnsi"/>
          <w:highlight w:val="cyan"/>
        </w:rPr>
        <w:t>adversaries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can’t hide what they’re doing</w:t>
      </w:r>
      <w:r w:rsidRPr="0023355B">
        <w:rPr>
          <w:rStyle w:val="StyleUnderline"/>
          <w:rFonts w:asciiTheme="majorHAnsi" w:hAnsiTheme="majorHAnsi" w:cstheme="majorHAnsi"/>
        </w:rPr>
        <w:t xml:space="preserve">, where their armies are moving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what they are doing with their civilian and </w:t>
      </w:r>
      <w:r w:rsidRPr="0023355B">
        <w:rPr>
          <w:rStyle w:val="StyleUnderline"/>
          <w:rFonts w:asciiTheme="majorHAnsi" w:hAnsiTheme="majorHAnsi" w:cstheme="majorHAnsi"/>
          <w:highlight w:val="cyan"/>
        </w:rPr>
        <w:t>military infrastructure</w:t>
      </w:r>
      <w:r w:rsidRPr="0023355B">
        <w:rPr>
          <w:rStyle w:val="StyleUnderline"/>
          <w:rFonts w:asciiTheme="majorHAnsi" w:hAnsiTheme="majorHAnsi" w:cstheme="majorHAnsi"/>
        </w:rPr>
        <w:t xml:space="preserve">, then the </w:t>
      </w:r>
      <w:r w:rsidRPr="0023355B">
        <w:rPr>
          <w:rStyle w:val="StyleUnderline"/>
          <w:rFonts w:asciiTheme="majorHAnsi" w:hAnsiTheme="majorHAnsi" w:cstheme="majorHAnsi"/>
          <w:highlight w:val="cyan"/>
        </w:rPr>
        <w:t>danger of</w:t>
      </w:r>
      <w:r w:rsidRPr="0023355B">
        <w:rPr>
          <w:rStyle w:val="StyleUnderline"/>
          <w:rFonts w:asciiTheme="majorHAnsi" w:hAnsiTheme="majorHAnsi" w:cstheme="majorHAnsi"/>
        </w:rPr>
        <w:t xml:space="preserve"> surprise </w:t>
      </w:r>
      <w:r w:rsidRPr="0023355B">
        <w:rPr>
          <w:rStyle w:val="StyleUnderline"/>
          <w:rFonts w:asciiTheme="majorHAnsi" w:hAnsiTheme="majorHAnsi" w:cstheme="majorHAnsi"/>
          <w:highlight w:val="cya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3355B">
        <w:rPr>
          <w:rStyle w:val="Emphasis"/>
          <w:rFonts w:asciiTheme="majorHAnsi" w:hAnsiTheme="majorHAnsi" w:cstheme="majorHAnsi"/>
          <w:highlight w:val="cyan"/>
        </w:rPr>
        <w:t>(MAD)</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only works if</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both sides</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know</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whether</w:t>
      </w:r>
      <w:r w:rsidRPr="0023355B">
        <w:rPr>
          <w:rStyle w:val="Emphasis"/>
          <w:rFonts w:asciiTheme="majorHAnsi" w:hAnsiTheme="majorHAnsi" w:cstheme="majorHAnsi"/>
        </w:rPr>
        <w:t xml:space="preserve"> or not </w:t>
      </w:r>
      <w:r w:rsidRPr="0023355B">
        <w:rPr>
          <w:rStyle w:val="Emphasis"/>
          <w:rFonts w:asciiTheme="majorHAnsi" w:hAnsiTheme="majorHAnsi" w:cstheme="majorHAnsi"/>
          <w:highlight w:val="cya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 xml:space="preserve">can easily be seen from space far in advance of either </w:t>
      </w:r>
      <w:r w:rsidRPr="0023355B">
        <w:rPr>
          <w:rStyle w:val="StyleUnderline"/>
          <w:rFonts w:asciiTheme="majorHAnsi" w:hAnsiTheme="majorHAnsi" w:cstheme="majorHAnsi"/>
        </w:rPr>
        <w:lastRenderedPageBreak/>
        <w:t>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3355B">
        <w:rPr>
          <w:rStyle w:val="StyleUnderline"/>
          <w:rFonts w:asciiTheme="majorHAnsi" w:hAnsiTheme="majorHAnsi" w:cstheme="majorHAnsi"/>
          <w:highlight w:val="cyan"/>
        </w:rPr>
        <w:t>making</w:t>
      </w:r>
      <w:r w:rsidRPr="0023355B">
        <w:rPr>
          <w:rStyle w:val="StyleUnderline"/>
          <w:rFonts w:asciiTheme="majorHAnsi" w:hAnsiTheme="majorHAnsi" w:cstheme="majorHAnsi"/>
        </w:rPr>
        <w:t xml:space="preserve"> an </w:t>
      </w:r>
      <w:r w:rsidRPr="0023355B">
        <w:rPr>
          <w:rStyle w:val="Emphasis"/>
          <w:rFonts w:asciiTheme="majorHAnsi" w:hAnsiTheme="majorHAnsi" w:cstheme="majorHAnsi"/>
          <w:highlight w:val="cyan"/>
        </w:rPr>
        <w:t>accidental war</w:t>
      </w:r>
      <w:r w:rsidRPr="0023355B">
        <w:rPr>
          <w:rStyle w:val="StyleUnderline"/>
          <w:rFonts w:asciiTheme="majorHAnsi" w:hAnsiTheme="majorHAnsi" w:cstheme="majorHAnsi"/>
          <w:highlight w:val="cya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r w:rsidRPr="0023355B">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3355B">
        <w:rPr>
          <w:rStyle w:val="Emphasis"/>
          <w:rFonts w:asciiTheme="majorHAnsi" w:hAnsiTheme="majorHAnsi" w:cstheme="majorHAnsi"/>
          <w:highlight w:val="cya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3355B">
        <w:rPr>
          <w:rStyle w:val="Emphasis"/>
          <w:rFonts w:asciiTheme="majorHAnsi" w:hAnsiTheme="majorHAnsi" w:cstheme="majorHAnsi"/>
          <w:highlight w:val="cyan"/>
        </w:rPr>
        <w:t>dependent on space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satellites</w:t>
      </w:r>
      <w:r w:rsidRPr="0023355B">
        <w:rPr>
          <w:rFonts w:asciiTheme="majorHAnsi" w:hAnsiTheme="majorHAnsi" w:cstheme="majorHAnsi"/>
          <w:sz w:val="14"/>
        </w:rPr>
        <w:t xml:space="preserve">. We space advocates should celebrate our success and be terrified of it at the same time. </w:t>
      </w:r>
      <w:r w:rsidRPr="0023355B">
        <w:rPr>
          <w:rStyle w:val="StyleUnderline"/>
          <w:rFonts w:asciiTheme="majorHAnsi" w:hAnsiTheme="majorHAnsi" w:cstheme="majorHAnsi"/>
          <w:highlight w:val="cyan"/>
        </w:rPr>
        <w:t>Should we lose</w:t>
      </w:r>
      <w:r w:rsidRPr="0023355B">
        <w:rPr>
          <w:rStyle w:val="StyleUnderline"/>
          <w:rFonts w:asciiTheme="majorHAnsi" w:hAnsiTheme="majorHAnsi" w:cstheme="majorHAnsi"/>
        </w:rPr>
        <w:t xml:space="preserve"> these fragile </w:t>
      </w:r>
      <w:r w:rsidRPr="0023355B">
        <w:rPr>
          <w:rStyle w:val="StyleUnderline"/>
          <w:rFonts w:asciiTheme="majorHAnsi" w:hAnsiTheme="majorHAnsi" w:cstheme="majorHAnsi"/>
          <w:highlight w:val="cya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3355B">
        <w:rPr>
          <w:rStyle w:val="Emphasis"/>
          <w:rFonts w:asciiTheme="majorHAnsi" w:hAnsiTheme="majorHAnsi" w:cstheme="majorHAnsi"/>
          <w:highlight w:val="cyan"/>
        </w:rPr>
        <w:t>Lives would be</w:t>
      </w:r>
      <w:r w:rsidRPr="0023355B">
        <w:rPr>
          <w:rStyle w:val="Emphasis"/>
          <w:rFonts w:asciiTheme="majorHAnsi" w:hAnsiTheme="majorHAnsi" w:cstheme="majorHAnsi"/>
        </w:rPr>
        <w:t xml:space="preserve"> put </w:t>
      </w:r>
      <w:r w:rsidRPr="0023355B">
        <w:rPr>
          <w:rStyle w:val="Emphasis"/>
          <w:rFonts w:asciiTheme="majorHAnsi" w:hAnsiTheme="majorHAnsi" w:cstheme="majorHAnsi"/>
          <w:highlight w:val="cya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3355B">
        <w:rPr>
          <w:rStyle w:val="StyleUnderline"/>
          <w:rFonts w:asciiTheme="majorHAnsi" w:hAnsiTheme="majorHAnsi" w:cstheme="majorHAnsi"/>
          <w:highlight w:val="cyan"/>
        </w:rPr>
        <w:t>risk of</w:t>
      </w:r>
      <w:r w:rsidRPr="0023355B">
        <w:rPr>
          <w:rStyle w:val="StyleUnderline"/>
          <w:rFonts w:asciiTheme="majorHAnsi" w:hAnsiTheme="majorHAnsi" w:cstheme="majorHAnsi"/>
        </w:rPr>
        <w:t xml:space="preserve"> war, including </w:t>
      </w:r>
      <w:r w:rsidRPr="0023355B">
        <w:rPr>
          <w:rStyle w:val="Emphasis"/>
          <w:rFonts w:asciiTheme="majorHAnsi" w:hAnsiTheme="majorHAnsi" w:cstheme="majorHAnsi"/>
          <w:highlight w:val="cyan"/>
        </w:rPr>
        <w:t>nuclear war, would increase</w:t>
      </w:r>
      <w:r w:rsidRPr="0023355B">
        <w:rPr>
          <w:rStyle w:val="StyleUnderline"/>
          <w:rFonts w:asciiTheme="majorHAnsi" w:hAnsiTheme="majorHAnsi" w:cstheme="majorHAnsi"/>
        </w:rPr>
        <w:t xml:space="preserve"> (loss of spy satellites) </w:t>
      </w:r>
      <w:r w:rsidRPr="0023355B">
        <w:rPr>
          <w:rStyle w:val="StyleUnderline"/>
          <w:rFonts w:asciiTheme="majorHAnsi" w:hAnsiTheme="majorHAnsi" w:cstheme="majorHAnsi"/>
          <w:highlight w:val="cyan"/>
        </w:rPr>
        <w:t>and</w:t>
      </w:r>
      <w:r w:rsidRPr="0023355B">
        <w:rPr>
          <w:rStyle w:val="StyleUnderline"/>
          <w:rFonts w:asciiTheme="majorHAnsi" w:hAnsiTheme="majorHAnsi" w:cstheme="majorHAnsi"/>
        </w:rPr>
        <w:t xml:space="preserve"> our </w:t>
      </w:r>
      <w:r w:rsidRPr="0023355B">
        <w:rPr>
          <w:rStyle w:val="StyleUnderline"/>
          <w:rFonts w:asciiTheme="majorHAnsi" w:hAnsiTheme="majorHAnsi" w:cstheme="majorHAnsi"/>
          <w:highlight w:val="cyan"/>
        </w:rPr>
        <w:t>military’s ability to react</w:t>
      </w:r>
      <w:r w:rsidRPr="0023355B">
        <w:rPr>
          <w:rStyle w:val="StyleUnderline"/>
          <w:rFonts w:asciiTheme="majorHAnsi" w:hAnsiTheme="majorHAnsi" w:cstheme="majorHAnsi"/>
        </w:rPr>
        <w:t xml:space="preserve"> to crises </w:t>
      </w:r>
      <w:r w:rsidRPr="0023355B">
        <w:rPr>
          <w:rStyle w:val="StyleUnderline"/>
          <w:rFonts w:asciiTheme="majorHAnsi" w:hAnsiTheme="majorHAnsi" w:cstheme="majorHAnsi"/>
          <w:highlight w:val="cyan"/>
        </w:rPr>
        <w:t>would be</w:t>
      </w:r>
      <w:r w:rsidRPr="0023355B">
        <w:rPr>
          <w:rStyle w:val="StyleUnderline"/>
          <w:rFonts w:asciiTheme="majorHAnsi" w:hAnsiTheme="majorHAnsi" w:cstheme="majorHAnsi"/>
        </w:rPr>
        <w:t xml:space="preserve"> significantly </w:t>
      </w:r>
      <w:r w:rsidRPr="0023355B">
        <w:rPr>
          <w:rStyle w:val="StyleUnderline"/>
          <w:rFonts w:asciiTheme="majorHAnsi" w:hAnsiTheme="majorHAnsi" w:cstheme="majorHAnsi"/>
          <w:highlight w:val="cyan"/>
        </w:rPr>
        <w:t>reduced</w:t>
      </w:r>
      <w:r w:rsidRPr="0023355B">
        <w:rPr>
          <w:rStyle w:val="StyleUnderline"/>
          <w:rFonts w:asciiTheme="majorHAnsi" w:hAnsiTheme="majorHAnsi" w:cstheme="majorHAnsi"/>
        </w:rPr>
        <w:t xml:space="preserve"> (loss of military logistics and intelligence gathering satellites).</w:t>
      </w:r>
    </w:p>
    <w:p w14:paraId="79722774" w14:textId="66CD8930" w:rsidR="00FA727F" w:rsidRPr="0023355B" w:rsidRDefault="00FA727F" w:rsidP="00FA727F">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2B607A2A" w14:textId="77777777" w:rsidR="00FA727F" w:rsidRPr="0023355B" w:rsidRDefault="00FA727F" w:rsidP="00FA727F">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2F3B5BD3" w14:textId="77777777" w:rsidR="00FA727F" w:rsidRPr="00CA3FCA" w:rsidRDefault="00FA727F" w:rsidP="00FA727F">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23355B">
        <w:rPr>
          <w:rStyle w:val="Emphasis"/>
          <w:rFonts w:asciiTheme="majorHAnsi" w:hAnsiTheme="majorHAnsi" w:cstheme="majorHAnsi"/>
          <w:highlight w:val="cyan"/>
        </w:rPr>
        <w:t>going to</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space</w:t>
      </w:r>
      <w:r w:rsidRPr="0023355B">
        <w:rPr>
          <w:rStyle w:val="StyleUnderline"/>
          <w:rFonts w:asciiTheme="majorHAnsi" w:hAnsiTheme="majorHAnsi" w:cstheme="majorHAnsi"/>
        </w:rPr>
        <w:t xml:space="preserve"> is not something to take for granted—it can </w:t>
      </w:r>
      <w:r w:rsidRPr="0023355B">
        <w:rPr>
          <w:rStyle w:val="Emphasis"/>
          <w:rFonts w:asciiTheme="majorHAnsi" w:hAnsiTheme="majorHAnsi" w:cstheme="majorHAnsi"/>
          <w:highlight w:val="cyan"/>
        </w:rPr>
        <w:t>actually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become impossible</w:t>
      </w:r>
      <w:r w:rsidRPr="00CA3FCA">
        <w:rPr>
          <w:rFonts w:asciiTheme="majorHAnsi" w:hAnsiTheme="majorHAnsi" w:cstheme="majorHAnsi"/>
          <w:sz w:val="16"/>
        </w:rPr>
        <w:t xml:space="preserve">. There is a scenario, called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23355B">
        <w:rPr>
          <w:rStyle w:val="Emphasis"/>
          <w:rFonts w:asciiTheme="majorHAnsi" w:hAnsiTheme="majorHAnsi" w:cstheme="majorHAnsi"/>
          <w:highlight w:val="cya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23355B">
        <w:rPr>
          <w:rStyle w:val="StyleUnderline"/>
          <w:rFonts w:asciiTheme="majorHAnsi" w:hAnsiTheme="majorHAnsi" w:cstheme="majorHAnsi"/>
          <w:highlight w:val="cyan"/>
        </w:rPr>
        <w:t xml:space="preserve">making </w:t>
      </w:r>
      <w:r w:rsidRPr="0023355B">
        <w:rPr>
          <w:rStyle w:val="Emphasis"/>
          <w:rFonts w:asciiTheme="majorHAnsi" w:hAnsiTheme="majorHAnsi" w:cstheme="majorHAnsi"/>
          <w:highlight w:val="cya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23355B">
        <w:rPr>
          <w:rStyle w:val="StyleUnderline"/>
          <w:rFonts w:asciiTheme="majorHAnsi" w:hAnsiTheme="majorHAnsi" w:cstheme="majorHAnsi"/>
          <w:highlight w:val="cyan"/>
        </w:rPr>
        <w:t xml:space="preserve">such a </w:t>
      </w:r>
      <w:r w:rsidRPr="0023355B">
        <w:rPr>
          <w:rStyle w:val="Emphasis"/>
          <w:rFonts w:asciiTheme="majorHAnsi" w:hAnsiTheme="majorHAnsi" w:cstheme="majorHAnsi"/>
          <w:highlight w:val="cyan"/>
        </w:rPr>
        <w:t>dense environment</w:t>
      </w:r>
      <w:r w:rsidRPr="0023355B">
        <w:rPr>
          <w:rStyle w:val="StyleUnderline"/>
          <w:rFonts w:asciiTheme="majorHAnsi" w:hAnsiTheme="majorHAnsi" w:cstheme="majorHAnsi"/>
        </w:rPr>
        <w:t xml:space="preserve"> above the planet that </w:t>
      </w:r>
      <w:r w:rsidRPr="0023355B">
        <w:rPr>
          <w:rStyle w:val="StyleUnderline"/>
          <w:rFonts w:asciiTheme="majorHAnsi" w:hAnsiTheme="majorHAnsi" w:cstheme="majorHAnsi"/>
          <w:highlight w:val="cyan"/>
        </w:rPr>
        <w:t>inevitable collisions</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cause</w:t>
      </w:r>
      <w:r w:rsidRPr="0023355B">
        <w:rPr>
          <w:rStyle w:val="StyleUnderline"/>
          <w:rFonts w:asciiTheme="majorHAnsi" w:hAnsiTheme="majorHAnsi" w:cstheme="majorHAnsi"/>
        </w:rPr>
        <w:t xml:space="preserve"> a </w:t>
      </w:r>
      <w:r w:rsidRPr="0023355B">
        <w:rPr>
          <w:rStyle w:val="StyleUnderline"/>
          <w:rFonts w:asciiTheme="majorHAnsi" w:hAnsiTheme="majorHAnsi" w:cstheme="majorHAnsi"/>
          <w:highlight w:val="cya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space junk and shrapnel generated by one collision could make further collisions much 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23355B">
        <w:rPr>
          <w:rStyle w:val="Emphasis"/>
          <w:rFonts w:asciiTheme="majorHAnsi" w:hAnsiTheme="majorHAnsi" w:cstheme="majorHAnsi"/>
          <w:highlight w:val="cya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orbital 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23355B">
        <w:rPr>
          <w:rStyle w:val="Emphasis"/>
          <w:rFonts w:asciiTheme="majorHAnsi" w:hAnsiTheme="majorHAnsi" w:cstheme="majorHAnsi"/>
          <w:highlight w:val="cyan"/>
        </w:rPr>
        <w:t>space program</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would</w:t>
      </w:r>
      <w:r w:rsidRPr="0023355B">
        <w:rPr>
          <w:rStyle w:val="Emphasis"/>
          <w:rFonts w:asciiTheme="majorHAnsi" w:hAnsiTheme="majorHAnsi" w:cstheme="majorHAnsi"/>
        </w:rPr>
        <w:t xml:space="preserve"> indeed </w:t>
      </w:r>
      <w:r w:rsidRPr="0023355B">
        <w:rPr>
          <w:rStyle w:val="Emphasis"/>
          <w:rFonts w:asciiTheme="majorHAnsi" w:hAnsiTheme="majorHAnsi" w:cstheme="majorHAnsi"/>
          <w:highlight w:val="cyan"/>
        </w:rPr>
        <w:t>be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23355B">
        <w:rPr>
          <w:rStyle w:val="Emphasis"/>
          <w:rFonts w:asciiTheme="majorHAnsi" w:hAnsiTheme="majorHAnsi" w:cstheme="majorHAnsi"/>
          <w:highlight w:val="cyan"/>
        </w:rPr>
        <w:t>all</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services that rely on satellites</w:t>
      </w:r>
      <w:r w:rsidRPr="0023355B">
        <w:rPr>
          <w:rStyle w:val="StyleUnderline"/>
          <w:rFonts w:asciiTheme="majorHAnsi" w:hAnsiTheme="majorHAnsi" w:cstheme="majorHAnsi"/>
        </w:rPr>
        <w:t>. Core aspects of our modern life—</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television, </w:t>
      </w:r>
      <w:r w:rsidRPr="0023355B">
        <w:rPr>
          <w:rStyle w:val="StyleUnderline"/>
          <w:rFonts w:asciiTheme="majorHAnsi" w:hAnsiTheme="majorHAnsi" w:cstheme="majorHAnsi"/>
          <w:highlight w:val="cyan"/>
        </w:rPr>
        <w:t>military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 xml:space="preserve">and </w:t>
      </w:r>
      <w:r w:rsidRPr="0023355B">
        <w:rPr>
          <w:rStyle w:val="Emphasis"/>
          <w:rFonts w:asciiTheme="majorHAnsi" w:hAnsiTheme="majorHAnsi" w:cstheme="majorHAnsi"/>
          <w:highlight w:val="cya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amount of debris in an orbit gets to critical mass. At that point, the </w:t>
      </w:r>
      <w:r w:rsidRPr="0023355B">
        <w:rPr>
          <w:rStyle w:val="StyleUnderline"/>
          <w:rFonts w:asciiTheme="majorHAnsi" w:hAnsiTheme="majorHAnsi" w:cstheme="majorHAnsi"/>
          <w:highlight w:val="cyan"/>
        </w:rPr>
        <w:t>collision cascading would start</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cyan"/>
        </w:rPr>
        <w:t xml:space="preserve">even if no more things are launched </w:t>
      </w:r>
      <w:r w:rsidRPr="0023355B">
        <w:rPr>
          <w:rStyle w:val="Emphasis"/>
          <w:rFonts w:asciiTheme="majorHAnsi" w:hAnsiTheme="majorHAnsi" w:cstheme="majorHAnsi"/>
          <w:highlight w:val="cyan"/>
        </w:rPr>
        <w:lastRenderedPageBreak/>
        <w:t>into space</w:t>
      </w:r>
      <w:r w:rsidRPr="0023355B">
        <w:rPr>
          <w:rStyle w:val="StyleUnderline"/>
          <w:rFonts w:asciiTheme="majorHAnsi" w:hAnsiTheme="majorHAnsi" w:cstheme="majorHAnsi"/>
        </w:rPr>
        <w:t>.</w:t>
      </w:r>
      <w:r w:rsidRPr="00CA3FCA">
        <w:rPr>
          <w:rFonts w:asciiTheme="majorHAnsi" w:hAnsiTheme="majorHAnsi" w:cstheme="majorHAnsi"/>
          <w:sz w:val="16"/>
        </w:rPr>
        <w:t xml:space="preserve"> And once the chain of explosions begins, it can keep going until the orbital space can no longer be used. In </w:t>
      </w:r>
      <w:r w:rsidRPr="0023355B">
        <w:rPr>
          <w:rStyle w:val="StyleUnderline"/>
          <w:rFonts w:asciiTheme="majorHAnsi" w:hAnsiTheme="majorHAnsi" w:cstheme="majorHAnsi"/>
        </w:rPr>
        <w:t>Kessler’s estimate, it would take 30 to 40 years to get to such a threshold</w:t>
      </w:r>
      <w:r w:rsidRPr="00CA3FCA">
        <w:rPr>
          <w:rFonts w:asciiTheme="majorHAnsi" w:hAnsiTheme="majorHAnsi" w:cstheme="majorHAnsi"/>
          <w:sz w:val="16"/>
        </w:rPr>
        <w:t xml:space="preserve">. </w:t>
      </w:r>
      <w:r w:rsidRPr="0023355B">
        <w:rPr>
          <w:rStyle w:val="StyleUnderline"/>
          <w:rFonts w:asciiTheme="majorHAnsi" w:hAnsiTheme="majorHAnsi" w:cstheme="majorHAnsi"/>
          <w:highlight w:val="cyan"/>
        </w:rPr>
        <w:t>NASA says</w:t>
      </w:r>
      <w:r w:rsidRPr="0023355B">
        <w:rPr>
          <w:rStyle w:val="StyleUnderline"/>
          <w:rFonts w:asciiTheme="majorHAnsi" w:hAnsiTheme="majorHAnsi" w:cstheme="majorHAnsi"/>
        </w:rPr>
        <w:t xml:space="preserve"> that its </w:t>
      </w:r>
      <w:r w:rsidRPr="0023355B">
        <w:rPr>
          <w:rStyle w:val="StyleUnderline"/>
          <w:rFonts w:asciiTheme="majorHAnsi" w:hAnsiTheme="majorHAnsi" w:cstheme="majorHAnsi"/>
          <w:highlight w:val="cyan"/>
        </w:rPr>
        <w:t>experts</w:t>
      </w:r>
      <w:r w:rsidRPr="0023355B">
        <w:rPr>
          <w:rStyle w:val="StyleUnderline"/>
          <w:rFonts w:asciiTheme="majorHAnsi" w:hAnsiTheme="majorHAnsi" w:cstheme="majorHAnsi"/>
        </w:rPr>
        <w:t xml:space="preserve"> caution that </w:t>
      </w:r>
      <w:r w:rsidRPr="0023355B">
        <w:rPr>
          <w:rStyle w:val="Emphasis"/>
          <w:rFonts w:asciiTheme="majorHAnsi" w:hAnsiTheme="majorHAnsi" w:cstheme="majorHAnsi"/>
        </w:rPr>
        <w:t xml:space="preserve">we are </w:t>
      </w:r>
      <w:r w:rsidRPr="0023355B">
        <w:rPr>
          <w:rStyle w:val="Emphasis"/>
          <w:rFonts w:asciiTheme="majorHAnsi" w:hAnsiTheme="majorHAnsi" w:cstheme="majorHAnsi"/>
          <w:highlight w:val="cyan"/>
        </w:rPr>
        <w:t xml:space="preserve">already at critical mass in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l</w:t>
      </w:r>
      <w:r w:rsidRPr="0023355B">
        <w:rPr>
          <w:rStyle w:val="Emphasis"/>
          <w:rFonts w:asciiTheme="majorHAnsi" w:hAnsiTheme="majorHAnsi" w:cstheme="majorHAnsi"/>
        </w:rPr>
        <w:t>ow</w:t>
      </w:r>
      <w:r w:rsidRPr="0023355B">
        <w:rPr>
          <w:rStyle w:val="Emphasis"/>
          <w:rFonts w:asciiTheme="majorHAnsi" w:hAnsiTheme="majorHAnsi" w:cstheme="majorHAnsi"/>
          <w:highlight w:val="cyan"/>
        </w:rPr>
        <w:t>-E</w:t>
      </w:r>
      <w:r w:rsidRPr="0023355B">
        <w:rPr>
          <w:rStyle w:val="Emphasis"/>
          <w:rFonts w:asciiTheme="majorHAnsi" w:hAnsiTheme="majorHAnsi" w:cstheme="majorHAnsi"/>
        </w:rPr>
        <w:t>arth</w:t>
      </w:r>
      <w:r w:rsidRPr="0023355B">
        <w:rPr>
          <w:rStyle w:val="Emphasis"/>
          <w:rFonts w:asciiTheme="majorHAnsi" w:hAnsiTheme="majorHAnsi" w:cstheme="majorHAnsi"/>
          <w:highlight w:val="cyan"/>
        </w:rPr>
        <w:t xml:space="preserve"> o</w:t>
      </w:r>
      <w:r w:rsidRPr="0023355B">
        <w:rPr>
          <w:rStyle w:val="Emphasis"/>
          <w:rFonts w:asciiTheme="majorHAnsi" w:hAnsiTheme="majorHAnsi" w:cstheme="majorHAnsi"/>
        </w:rPr>
        <w:t>rbit</w:t>
      </w:r>
      <w:r w:rsidRPr="00CA3FCA">
        <w:rPr>
          <w:rFonts w:asciiTheme="majorHAnsi" w:hAnsiTheme="majorHAnsi" w:cstheme="majorHAnsi"/>
          <w:sz w:val="16"/>
        </w:rPr>
        <w:t xml:space="preserve">, which is about </w:t>
      </w:r>
      <w:r w:rsidRPr="0023355B">
        <w:rPr>
          <w:rStyle w:val="StyleUnderline"/>
          <w:rFonts w:asciiTheme="majorHAnsi" w:hAnsiTheme="majorHAnsi" w:cstheme="majorHAnsi"/>
        </w:rPr>
        <w:t>560-620 miles (900 to 1,000 kilometers) out</w:t>
      </w:r>
      <w:r w:rsidRPr="00CA3FCA">
        <w:rPr>
          <w:rFonts w:asciiTheme="majorHAnsi" w:hAnsiTheme="majorHAnsi" w:cstheme="majorHAnsi"/>
          <w:sz w:val="16"/>
        </w:rPr>
        <w:t xml:space="preserve">. According to NASA estimates, the Earth’s orbit currently has </w:t>
      </w:r>
      <w:r w:rsidRPr="0023355B">
        <w:rPr>
          <w:rStyle w:val="StyleUnderline"/>
          <w:rFonts w:asciiTheme="majorHAnsi" w:hAnsiTheme="majorHAnsi" w:cstheme="majorHAnsi"/>
        </w:rPr>
        <w:t>500,000 pieces of space debris up to 10cm long, over 21,000 pieces of debris longer than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23355B">
        <w:rPr>
          <w:rStyle w:val="Emphasis"/>
          <w:rFonts w:asciiTheme="majorHAnsi" w:hAnsiTheme="majorHAnsi" w:cstheme="majorHAnsi"/>
          <w:highlight w:val="cyan"/>
        </w:rPr>
        <w:t>collision between Russian and American</w:t>
      </w:r>
      <w:r w:rsidRPr="0023355B">
        <w:rPr>
          <w:rStyle w:val="StyleUnderline"/>
          <w:rFonts w:asciiTheme="majorHAnsi" w:hAnsiTheme="majorHAnsi" w:cstheme="majorHAnsi"/>
        </w:rPr>
        <w:t xml:space="preserve"> communication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that provided a preview of potential attractions in the </w:t>
      </w:r>
      <w:r w:rsidRPr="0023355B">
        <w:rPr>
          <w:rStyle w:val="Emphasis"/>
          <w:rFonts w:asciiTheme="majorHAnsi" w:hAnsiTheme="majorHAnsi" w:cstheme="majorHAnsi"/>
          <w:highlight w:val="cyan"/>
        </w:rPr>
        <w:t xml:space="preserve">massive debris field </w:t>
      </w:r>
      <w:r w:rsidRPr="0023355B">
        <w:rPr>
          <w:rStyle w:val="Emphasis"/>
          <w:rFonts w:asciiTheme="majorHAnsi" w:hAnsiTheme="majorHAnsi" w:cstheme="majorHAnsi"/>
        </w:rPr>
        <w:t xml:space="preserve">it </w:t>
      </w:r>
      <w:r w:rsidRPr="0023355B">
        <w:rPr>
          <w:rStyle w:val="Emphasis"/>
          <w:rFonts w:asciiTheme="majorHAnsi" w:hAnsiTheme="majorHAnsi" w:cstheme="majorHAnsi"/>
          <w:highlight w:val="cya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23355B">
        <w:rPr>
          <w:rStyle w:val="StyleUnderline"/>
          <w:rFonts w:asciiTheme="majorHAnsi" w:hAnsiTheme="majorHAnsi" w:cstheme="majorHAnsi"/>
          <w:highlight w:val="cyan"/>
        </w:rPr>
        <w:t>of</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cya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23355B">
        <w:rPr>
          <w:rStyle w:val="Emphasis"/>
          <w:rFonts w:asciiTheme="majorHAnsi" w:hAnsiTheme="majorHAnsi" w:cstheme="majorHAnsi"/>
          <w:highlight w:val="cyan"/>
        </w:rPr>
        <w:t>sheer amount</w:t>
      </w:r>
      <w:r w:rsidRPr="0023355B">
        <w:rPr>
          <w:rStyle w:val="Emphasis"/>
          <w:rFonts w:asciiTheme="majorHAnsi" w:hAnsiTheme="majorHAnsi" w:cstheme="majorHAnsi"/>
        </w:rPr>
        <w:t xml:space="preserve"> of stuff already </w:t>
      </w:r>
      <w:r w:rsidRPr="0023355B">
        <w:rPr>
          <w:rStyle w:val="Emphasis"/>
          <w:rFonts w:asciiTheme="majorHAnsi" w:hAnsiTheme="majorHAnsi" w:cstheme="majorHAnsi"/>
          <w:highlight w:val="cyan"/>
        </w:rPr>
        <w:t>floating</w:t>
      </w:r>
      <w:r w:rsidRPr="0023355B">
        <w:rPr>
          <w:rStyle w:val="Emphasis"/>
          <w:rFonts w:asciiTheme="majorHAnsi" w:hAnsiTheme="majorHAnsi" w:cstheme="majorHAnsi"/>
        </w:rPr>
        <w:t xml:space="preserve"> in space </w:t>
      </w:r>
      <w:r w:rsidRPr="0023355B">
        <w:rPr>
          <w:rStyle w:val="Emphasis"/>
          <w:rFonts w:asciiTheme="majorHAnsi" w:hAnsiTheme="majorHAnsi" w:cstheme="majorHAnsi"/>
          <w:highlight w:val="cyan"/>
        </w:rPr>
        <w:t>makes</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domino effect</w:t>
      </w:r>
      <w:r w:rsidRPr="0023355B">
        <w:rPr>
          <w:rStyle w:val="Emphasis"/>
          <w:rFonts w:asciiTheme="majorHAnsi" w:hAnsiTheme="majorHAnsi" w:cstheme="majorHAnsi"/>
        </w:rPr>
        <w:t xml:space="preserve"> of </w:t>
      </w:r>
      <w:r w:rsidRPr="0023355B">
        <w:rPr>
          <w:rStyle w:val="Emphasis"/>
          <w:rFonts w:asciiTheme="majorHAnsi" w:hAnsiTheme="majorHAnsi" w:cstheme="majorHAnsi"/>
          <w:highlight w:val="cyan"/>
        </w:rPr>
        <w:t>explosions</w:t>
      </w:r>
      <w:r w:rsidRPr="0023355B">
        <w:rPr>
          <w:rStyle w:val="Emphasis"/>
          <w:rFonts w:asciiTheme="majorHAnsi" w:hAnsiTheme="majorHAnsi" w:cstheme="majorHAnsi"/>
        </w:rPr>
        <w:t xml:space="preserve"> a </w:t>
      </w:r>
      <w:r w:rsidRPr="0023355B">
        <w:rPr>
          <w:rStyle w:val="Emphasis"/>
          <w:rFonts w:asciiTheme="majorHAnsi" w:hAnsiTheme="majorHAnsi" w:cstheme="majorHAnsi"/>
          <w:highlight w:val="cya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7D001FAF" w14:textId="77777777" w:rsidR="007E3A97" w:rsidRDefault="007E3A97" w:rsidP="007E3A97">
      <w:pPr>
        <w:pStyle w:val="Heading4"/>
      </w:pPr>
      <w:r>
        <w:t xml:space="preserve">Kessler syndrome ensures extinction---satellites solve every impact. It’s specifically key to </w:t>
      </w:r>
      <w:r w:rsidRPr="000E0A42">
        <w:rPr>
          <w:u w:val="single"/>
        </w:rPr>
        <w:t>military readiness</w:t>
      </w:r>
      <w:r>
        <w:t>.</w:t>
      </w:r>
    </w:p>
    <w:p w14:paraId="08CC828D" w14:textId="1B5F05EF" w:rsidR="007E3A97" w:rsidRPr="00DA04C3" w:rsidRDefault="007E3A97" w:rsidP="007E3A97">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r w:rsidRPr="002B4E3C">
        <w:t>https://io9.gizmodo.com/what-would-happen-if-all-our-satellites-were-suddenly-d-1709006681</w:t>
      </w:r>
      <w:r>
        <w:t xml:space="preserve">. </w:t>
      </w:r>
    </w:p>
    <w:p w14:paraId="28B90602" w14:textId="1630905C" w:rsidR="007E3A97" w:rsidRPr="00087452" w:rsidRDefault="007E3A97" w:rsidP="007E3A97">
      <w:r w:rsidRPr="00087452">
        <w:t>Lastly,</w:t>
      </w:r>
      <w:r w:rsidRPr="0001669F">
        <w:rPr>
          <w:sz w:val="14"/>
        </w:rPr>
        <w:t xml:space="preserve"> </w:t>
      </w:r>
      <w:r w:rsidRPr="00087452">
        <w:rPr>
          <w:rStyle w:val="Emphasis"/>
        </w:rPr>
        <w:t xml:space="preserve">there’s the </w:t>
      </w:r>
      <w:r w:rsidRPr="00087452">
        <w:rPr>
          <w:rStyle w:val="Emphasis"/>
          <w:highlight w:val="cyan"/>
        </w:rPr>
        <w:t>Kessler Syndrome</w:t>
      </w:r>
      <w:r w:rsidRPr="00087452">
        <w:rPr>
          <w:rStyle w:val="Emphasis"/>
        </w:rPr>
        <w:t xml:space="preserve"> to </w:t>
      </w:r>
      <w:r w:rsidRPr="00087452">
        <w:rPr>
          <w:rStyle w:val="Emphasis"/>
          <w:highlight w:val="cyan"/>
        </w:rPr>
        <w:t>consider</w:t>
      </w:r>
      <w:r w:rsidRPr="0001669F">
        <w:rPr>
          <w:sz w:val="14"/>
        </w:rPr>
        <w:t xml:space="preserve">. </w:t>
      </w:r>
      <w:r w:rsidRPr="00087452">
        <w:t>This scenario was</w:t>
      </w:r>
      <w:r w:rsidRPr="0001669F">
        <w:rPr>
          <w:sz w:val="14"/>
        </w:rPr>
        <w:t xml:space="preserve"> </w:t>
      </w:r>
      <w:r w:rsidRPr="00DA04C3">
        <w:rPr>
          <w:rStyle w:val="StyleUnderline"/>
        </w:rPr>
        <w:t>portrayed in the 2013 film</w:t>
      </w:r>
      <w:r>
        <w:rPr>
          <w:rStyle w:val="StyleUnderline"/>
        </w:rPr>
        <w:t xml:space="preserve"> </w:t>
      </w:r>
      <w:r w:rsidRPr="00DA04C3">
        <w:rPr>
          <w:rStyle w:val="StyleUnderline"/>
        </w:rPr>
        <w:t>Gravity</w:t>
      </w:r>
      <w:r w:rsidRPr="0001669F">
        <w:rPr>
          <w:sz w:val="14"/>
        </w:rPr>
        <w:t xml:space="preserve">. </w:t>
      </w:r>
      <w:r w:rsidRPr="00087452">
        <w:t>In the movie, a</w:t>
      </w:r>
      <w:r w:rsidRPr="0001669F">
        <w:rPr>
          <w:sz w:val="14"/>
        </w:rPr>
        <w:t xml:space="preserve">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01669F">
        <w:rPr>
          <w:sz w:val="14"/>
        </w:rPr>
        <w:t xml:space="preserve">. </w:t>
      </w:r>
      <w:r w:rsidRPr="00DA04C3">
        <w:rPr>
          <w:rStyle w:val="StyleUnderline"/>
        </w:rPr>
        <w:t xml:space="preserve">Anything in the cloud’s wake — including </w:t>
      </w:r>
      <w:r w:rsidRPr="00A126BF">
        <w:rPr>
          <w:rStyle w:val="StyleUnderline"/>
          <w:highlight w:val="cyan"/>
        </w:rPr>
        <w:t>satellites,</w:t>
      </w:r>
      <w:r w:rsidRPr="00DA04C3">
        <w:rPr>
          <w:rStyle w:val="StyleUnderline"/>
        </w:rPr>
        <w:t xml:space="preserve"> space stations, and astronauts — gets </w:t>
      </w:r>
      <w:r w:rsidRPr="00A126BF">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r w:rsidRPr="00E32069">
        <w:rPr>
          <w:rStyle w:val="Emphasis"/>
        </w:rPr>
        <w:t>is steadily increasing as more stuff gets thrown into space</w:t>
      </w:r>
      <w:r w:rsidRPr="00E32069">
        <w:rPr>
          <w:rStyle w:val="StyleUnderline"/>
        </w:rPr>
        <w:t>.</w:t>
      </w:r>
      <w:r w:rsidRPr="00087452">
        <w:t xml:space="preserve"> Given these grim prospects, it’s fair to ask what might happen to our civilization if any of these things happened. At the risk of gross understatement,</w:t>
      </w:r>
      <w:r w:rsidRPr="0001669F">
        <w:rPr>
          <w:sz w:val="14"/>
        </w:rPr>
        <w:t xml:space="preserve"> </w:t>
      </w:r>
      <w:r w:rsidRPr="00DA04C3">
        <w:rPr>
          <w:rStyle w:val="StyleUnderline"/>
        </w:rPr>
        <w:t xml:space="preserve">the </w:t>
      </w:r>
      <w:r w:rsidRPr="00A126BF">
        <w:rPr>
          <w:rStyle w:val="StyleUnderline"/>
          <w:highlight w:val="cyan"/>
        </w:rPr>
        <w:t>complete loss of</w:t>
      </w:r>
      <w:r w:rsidRPr="00DA04C3">
        <w:rPr>
          <w:rStyle w:val="StyleUnderline"/>
        </w:rPr>
        <w:t xml:space="preserve"> our </w:t>
      </w:r>
      <w:r w:rsidRPr="00A126BF">
        <w:rPr>
          <w:rStyle w:val="StyleUnderline"/>
          <w:highlight w:val="cyan"/>
        </w:rPr>
        <w:t>satellite</w:t>
      </w:r>
      <w:r w:rsidRPr="00B814C3">
        <w:rPr>
          <w:rStyle w:val="StyleUnderline"/>
        </w:rPr>
        <w:t xml:space="preserve"> </w:t>
      </w:r>
      <w:r w:rsidRPr="00527BE3">
        <w:rPr>
          <w:rStyle w:val="StyleUnderline"/>
        </w:rPr>
        <w:t xml:space="preserve">fleet </w:t>
      </w:r>
      <w:r w:rsidRPr="00A126BF">
        <w:rPr>
          <w:rStyle w:val="StyleUnderline"/>
          <w:highlight w:val="cyan"/>
        </w:rPr>
        <w:t>would instigate</w:t>
      </w:r>
      <w:r w:rsidRPr="00DA04C3">
        <w:rPr>
          <w:rStyle w:val="StyleUnderline"/>
        </w:rPr>
        <w:t xml:space="preserve"> a </w:t>
      </w:r>
      <w:r w:rsidRPr="00DA04C3">
        <w:rPr>
          <w:rStyle w:val="Emphasis"/>
        </w:rPr>
        <w:t xml:space="preserve">tremendous </w:t>
      </w:r>
      <w:r w:rsidRPr="00B814C3">
        <w:rPr>
          <w:rStyle w:val="Emphasis"/>
          <w:highlight w:val="cyan"/>
        </w:rPr>
        <w:t>disruption to our current mode of technological existence</w:t>
      </w:r>
      <w:r w:rsidRPr="00DA04C3">
        <w:rPr>
          <w:rStyle w:val="StyleUnderline"/>
        </w:rPr>
        <w:t xml:space="preserve"> — disruptions that would be experienced in the short, medium, and long term, and across multiple</w:t>
      </w:r>
      <w:r>
        <w:rPr>
          <w:rStyle w:val="StyleUnderline"/>
        </w:rPr>
        <w:t xml:space="preserve"> </w:t>
      </w:r>
      <w:r w:rsidRPr="00DA04C3">
        <w:rPr>
          <w:rStyle w:val="StyleUnderline"/>
        </w:rPr>
        <w:t>domains.</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01669F">
        <w:rPr>
          <w:sz w:val="14"/>
        </w:rPr>
        <w:t>. “</w:t>
      </w:r>
      <w:r w:rsidRPr="00DA04C3">
        <w:rPr>
          <w:rStyle w:val="StyleUnderline"/>
        </w:rPr>
        <w:t>If our communications satellites are lost, then bandwidth is also lost</w:t>
      </w:r>
      <w:r w:rsidRPr="00087452">
        <w:t>,” Jonathan McDowell tells io9. He’s an astrophysicists and Chandra Observatory scientist who works out of the Harvard-Smithsonian Center for Astrophysics. McDowell says that,</w:t>
      </w:r>
      <w:r w:rsidRPr="0001669F">
        <w:rPr>
          <w:sz w:val="14"/>
        </w:rPr>
        <w:t xml:space="preserve">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r w:rsidRPr="00DA04C3">
        <w:rPr>
          <w:rStyle w:val="StyleUnderline"/>
        </w:rPr>
        <w:t>instant, others would remain</w:t>
      </w:r>
      <w:r w:rsidRPr="00087452">
        <w:t>. All</w:t>
      </w:r>
      <w:r w:rsidRPr="0001669F">
        <w:rPr>
          <w:sz w:val="14"/>
        </w:rPr>
        <w:t xml:space="preserve"> </w:t>
      </w:r>
      <w:r w:rsidRPr="00A126BF">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01669F">
        <w:rPr>
          <w:sz w:val="14"/>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r w:rsidRPr="00A126BF">
        <w:rPr>
          <w:rStyle w:val="Emphasis"/>
          <w:highlight w:val="cyan"/>
        </w:rPr>
        <w:t>vanish</w:t>
      </w:r>
      <w:r w:rsidRPr="00DA04C3">
        <w:rPr>
          <w:rStyle w:val="StyleUnderline"/>
        </w:rPr>
        <w:t>, or be severely overloaded</w:t>
      </w:r>
      <w:r w:rsidRPr="00087452">
        <w:t>. A</w:t>
      </w:r>
      <w:r w:rsidRPr="0001669F">
        <w:rPr>
          <w:sz w:val="14"/>
        </w:rPr>
        <w:t xml:space="preserve"> </w:t>
      </w:r>
      <w:r w:rsidRPr="00DA04C3">
        <w:rPr>
          <w:rStyle w:val="StyleUnderline"/>
        </w:rPr>
        <w:t xml:space="preserve">similar number of </w:t>
      </w:r>
      <w:r w:rsidRPr="00A126BF">
        <w:rPr>
          <w:rStyle w:val="StyleUnderline"/>
          <w:highlight w:val="cyan"/>
        </w:rPr>
        <w:t xml:space="preserve">cell phones </w:t>
      </w:r>
      <w:r w:rsidRPr="009B4334">
        <w:rPr>
          <w:rStyle w:val="StyleUnderline"/>
        </w:rPr>
        <w:t xml:space="preserve">would be </w:t>
      </w:r>
      <w:r w:rsidRPr="00A126BF">
        <w:rPr>
          <w:rStyle w:val="StyleUnderline"/>
          <w:highlight w:val="cyan"/>
        </w:rPr>
        <w:t>rendered useless</w:t>
      </w:r>
      <w:r w:rsidRPr="0001669F">
        <w:rPr>
          <w:sz w:val="14"/>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087452">
        <w:t xml:space="preserve"> “Indeed, a lot of television would suddenly disappear,” says </w:t>
      </w:r>
      <w:r w:rsidRPr="00087452">
        <w:lastRenderedPageBreak/>
        <w:t xml:space="preserve">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r w:rsidRPr="00DA04C3">
        <w:rPr>
          <w:rStyle w:val="StyleUnderline"/>
        </w:rPr>
        <w:t>there was a day in which a single satellite failed and all the world’s pagers stopped working</w:t>
      </w:r>
      <w:r w:rsidRPr="00087452">
        <w:t>. Get Out Your Paper Maps We</w:t>
      </w:r>
      <w:r w:rsidRPr="0001669F">
        <w:rPr>
          <w:sz w:val="14"/>
        </w:rPr>
        <w:t xml:space="preserve"> </w:t>
      </w:r>
      <w:r w:rsidRPr="009B4334">
        <w:rPr>
          <w:rStyle w:val="StyleUnderline"/>
        </w:rPr>
        <w:t>would</w:t>
      </w:r>
      <w:r w:rsidRPr="00DA04C3">
        <w:rPr>
          <w:rStyle w:val="StyleUnderline"/>
        </w:rPr>
        <w:t xml:space="preserve"> also </w:t>
      </w:r>
      <w:r w:rsidRPr="00A126BF">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01669F">
        <w:rPr>
          <w:sz w:val="14"/>
        </w:rPr>
        <w:t xml:space="preserve">. </w:t>
      </w:r>
      <w:r w:rsidRPr="00087452">
        <w:t>In the years since its inception,</w:t>
      </w:r>
      <w:r w:rsidRPr="0001669F">
        <w:rPr>
          <w:sz w:val="14"/>
        </w:rPr>
        <w:t xml:space="preserve"> </w:t>
      </w:r>
      <w:r w:rsidRPr="00A126BF">
        <w:rPr>
          <w:rStyle w:val="StyleUnderline"/>
          <w:highlight w:val="cyan"/>
        </w:rPr>
        <w:t>GPS</w:t>
      </w:r>
      <w:r w:rsidRPr="00DA04C3">
        <w:rPr>
          <w:rStyle w:val="StyleUnderline"/>
        </w:rPr>
        <w:t xml:space="preserve"> has become ubiquitous, </w:t>
      </w:r>
      <w:r w:rsidRPr="00A126BF">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A126BF">
        <w:rPr>
          <w:rStyle w:val="StyleUnderline"/>
          <w:highlight w:val="cyan"/>
        </w:rPr>
        <w:t>systems</w:t>
      </w:r>
      <w:r w:rsidRPr="00DA04C3">
        <w:rPr>
          <w:rStyle w:val="StyleUnderline"/>
        </w:rPr>
        <w:t xml:space="preserve"> have </w:t>
      </w:r>
      <w:r w:rsidRPr="0001669F">
        <w:rPr>
          <w:rStyle w:val="StyleUnderline"/>
        </w:rPr>
        <w:t xml:space="preserve">become </w:t>
      </w:r>
      <w:r w:rsidRPr="00A126BF">
        <w:rPr>
          <w:rStyle w:val="StyleUnderline"/>
          <w:highlight w:val="cyan"/>
        </w:rPr>
        <w:t>reliant on it</w:t>
      </w:r>
      <w:r w:rsidRPr="00DA04C3">
        <w:rPr>
          <w:rStyle w:val="StyleUnderline"/>
        </w:rPr>
        <w:t>.</w:t>
      </w:r>
      <w:r>
        <w:rPr>
          <w:rStyle w:val="StyleUnderline"/>
        </w:rPr>
        <w:t xml:space="preserve"> </w:t>
      </w:r>
      <w:r w:rsidRPr="0001669F">
        <w:rPr>
          <w:sz w:val="14"/>
        </w:rPr>
        <w:t xml:space="preserve">“Apart from the fact that </w:t>
      </w:r>
      <w:r w:rsidRPr="00DA04C3">
        <w:rPr>
          <w:rStyle w:val="StyleUnderline"/>
        </w:rPr>
        <w:t xml:space="preserve">everyone has forgotten to navigate without GPS in their </w:t>
      </w:r>
      <w:r w:rsidRPr="00A126BF">
        <w:rPr>
          <w:rStyle w:val="StyleUnderline"/>
          <w:highlight w:val="cyan"/>
        </w:rPr>
        <w:t>cars</w:t>
      </w:r>
      <w:r w:rsidRPr="00DA04C3">
        <w:rPr>
          <w:rStyle w:val="StyleUnderline"/>
        </w:rPr>
        <w:t xml:space="preserve">, many </w:t>
      </w:r>
      <w:r w:rsidRPr="00A126BF">
        <w:rPr>
          <w:rStyle w:val="StyleUnderline"/>
          <w:highlight w:val="cyan"/>
        </w:rPr>
        <w:t>airplanes</w:t>
      </w:r>
      <w:r w:rsidRPr="00DA04C3">
        <w:rPr>
          <w:rStyle w:val="StyleUnderline"/>
        </w:rPr>
        <w:t xml:space="preserve"> use GPS as well</w:t>
      </w:r>
      <w:r w:rsidRPr="0001669F">
        <w:rPr>
          <w:sz w:val="14"/>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B814C3">
        <w:rPr>
          <w:sz w:val="14"/>
        </w:rPr>
        <w:t xml:space="preserve"> </w:t>
      </w:r>
      <w:r w:rsidRPr="00B814C3">
        <w:t>Airlines</w:t>
      </w:r>
      <w:r w:rsidRPr="00B814C3">
        <w:rPr>
          <w:sz w:val="14"/>
        </w:rPr>
        <w:t xml:space="preserve"> </w:t>
      </w:r>
      <w:r w:rsidRPr="00B814C3">
        <w:rPr>
          <w:rStyle w:val="StyleUnderline"/>
        </w:rPr>
        <w:t>would have to fall back to legacy systems and procedures</w:t>
      </w:r>
      <w:r w:rsidRPr="00B814C3">
        <w:rPr>
          <w:sz w:val="14"/>
        </w:rPr>
        <w:t>. Given the sheer volume of airline traffic</w:t>
      </w:r>
      <w:r w:rsidRPr="0001669F">
        <w:rPr>
          <w:sz w:val="14"/>
        </w:rPr>
        <w:t xml:space="preserve"> today, </w:t>
      </w:r>
      <w:r w:rsidRPr="00A126BF">
        <w:rPr>
          <w:rStyle w:val="Emphasis"/>
          <w:highlight w:val="cyan"/>
        </w:rPr>
        <w:t xml:space="preserve">accidents </w:t>
      </w:r>
      <w:r w:rsidRPr="009B4334">
        <w:rPr>
          <w:rStyle w:val="Emphasis"/>
        </w:rPr>
        <w:t>would be</w:t>
      </w:r>
      <w:r w:rsidRPr="00DA04C3">
        <w:rPr>
          <w:rStyle w:val="Emphasis"/>
        </w:rPr>
        <w:t xml:space="preserve"> all but </w:t>
      </w:r>
      <w:r w:rsidRPr="00A126BF">
        <w:rPr>
          <w:rStyle w:val="Emphasis"/>
          <w:highlight w:val="cyan"/>
        </w:rPr>
        <w:t>guaranteed</w:t>
      </w:r>
      <w:r w:rsidRPr="00087452">
        <w:t>. Other affected navigation systems would include those aboard</w:t>
      </w:r>
      <w:r w:rsidRPr="0001669F">
        <w:rPr>
          <w:sz w:val="14"/>
        </w:rPr>
        <w:t xml:space="preserve"> </w:t>
      </w:r>
      <w:r w:rsidRPr="00A126BF">
        <w:rPr>
          <w:rStyle w:val="StyleUnderline"/>
          <w:highlight w:val="cyan"/>
        </w:rPr>
        <w:t>cargo vessels</w:t>
      </w:r>
      <w:r w:rsidRPr="00DA04C3">
        <w:rPr>
          <w:rStyle w:val="StyleUnderline"/>
        </w:rPr>
        <w:t xml:space="preserve">, supply-chain management systems, and transportation hubs </w:t>
      </w:r>
      <w:r w:rsidRPr="00A126BF">
        <w:rPr>
          <w:rStyle w:val="StyleUnderline"/>
          <w:highlight w:val="cyan"/>
        </w:rPr>
        <w:t>driven by GPS</w:t>
      </w:r>
      <w:r w:rsidRPr="00087452">
        <w:t xml:space="preserve">. But GPS does more than just provide </w:t>
      </w:r>
      <w:r w:rsidRPr="00B814C3">
        <w:t>positioning —</w:t>
      </w:r>
      <w:r w:rsidRPr="00B814C3">
        <w:rPr>
          <w:sz w:val="14"/>
        </w:rPr>
        <w:t xml:space="preserve"> </w:t>
      </w:r>
      <w:r w:rsidRPr="00B814C3">
        <w:rPr>
          <w:rStyle w:val="StyleUnderline"/>
        </w:rPr>
        <w:t>it also provides for timing.</w:t>
      </w:r>
      <w:r w:rsidRPr="00B814C3">
        <w:rPr>
          <w:sz w:val="14"/>
        </w:rPr>
        <w:t xml:space="preserve"> </w:t>
      </w:r>
      <w:r w:rsidRPr="00B814C3">
        <w:t>Ground-based atomic clocks can perform the same function, but GPS is increasingly being used to distribute the universal time standard vi</w:t>
      </w:r>
      <w:r w:rsidRPr="00087452">
        <w:t>a satellites.</w:t>
      </w:r>
      <w:r w:rsidRPr="0001669F">
        <w:rPr>
          <w:sz w:val="14"/>
        </w:rPr>
        <w:t xml:space="preserve"> </w:t>
      </w:r>
      <w:r w:rsidRPr="00DA04C3">
        <w:rPr>
          <w:rStyle w:val="StyleUnderline"/>
        </w:rPr>
        <w:t xml:space="preserve">Within hours of a terminated service, </w:t>
      </w:r>
      <w:r w:rsidRPr="009B4334">
        <w:rPr>
          <w:rStyle w:val="StyleUnderline"/>
        </w:rPr>
        <w:t xml:space="preserve">any </w:t>
      </w:r>
      <w:r w:rsidRPr="00A126BF">
        <w:rPr>
          <w:rStyle w:val="StyleUnderline"/>
          <w:highlight w:val="cyan"/>
        </w:rPr>
        <w:t xml:space="preserve">distributing </w:t>
      </w:r>
      <w:r w:rsidRPr="00B814C3">
        <w:rPr>
          <w:rStyle w:val="StyleUnderline"/>
          <w:highlight w:val="cyan"/>
        </w:rPr>
        <w:t>networks requiring tight synchronization would</w:t>
      </w:r>
      <w:r w:rsidRPr="00B814C3">
        <w:rPr>
          <w:rStyle w:val="StyleUnderline"/>
        </w:rPr>
        <w:t xml:space="preserve"> </w:t>
      </w:r>
      <w:r w:rsidRPr="009B4334">
        <w:rPr>
          <w:rStyle w:val="StyleUnderline"/>
        </w:rPr>
        <w:t xml:space="preserve">start to </w:t>
      </w:r>
      <w:r w:rsidRPr="00A126BF">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A126BF">
        <w:rPr>
          <w:rStyle w:val="StyleUnderline"/>
          <w:highlight w:val="cyan"/>
        </w:rPr>
        <w:t>outright</w:t>
      </w:r>
      <w:r w:rsidRPr="00DA04C3">
        <w:rPr>
          <w:rStyle w:val="StyleUnderline"/>
        </w:rPr>
        <w:t xml:space="preserve"> service </w:t>
      </w:r>
      <w:r w:rsidRPr="00A126BF">
        <w:rPr>
          <w:rStyle w:val="StyleUnderline"/>
          <w:highlight w:val="cyan"/>
        </w:rPr>
        <w:t>outages</w:t>
      </w:r>
      <w:r w:rsidRPr="00DA04C3">
        <w:rPr>
          <w:rStyle w:val="StyleUnderline"/>
        </w:rPr>
        <w:t xml:space="preserve">. Such </w:t>
      </w:r>
      <w:r w:rsidRPr="00A126BF">
        <w:rPr>
          <w:rStyle w:val="Emphasis"/>
          <w:highlight w:val="cyan"/>
        </w:rPr>
        <w:t>disruptions</w:t>
      </w:r>
      <w:r w:rsidRPr="00DA04C3">
        <w:rPr>
          <w:rStyle w:val="Emphasis"/>
        </w:rPr>
        <w:t xml:space="preserve"> could </w:t>
      </w:r>
      <w:r w:rsidRPr="00A126BF">
        <w:rPr>
          <w:rStyle w:val="Emphasis"/>
          <w:highlight w:val="cyan"/>
        </w:rPr>
        <w:t>affect</w:t>
      </w:r>
      <w:r w:rsidRPr="00DA04C3">
        <w:rPr>
          <w:rStyle w:val="Emphasis"/>
        </w:rPr>
        <w:t xml:space="preserve"> everything from </w:t>
      </w:r>
      <w:r w:rsidRPr="00A126BF">
        <w:rPr>
          <w:rStyle w:val="Emphasis"/>
          <w:sz w:val="24"/>
          <w:highlight w:val="cyan"/>
        </w:rPr>
        <w:t>the power grid</w:t>
      </w:r>
      <w:r w:rsidRPr="00A126BF">
        <w:rPr>
          <w:rStyle w:val="Emphasis"/>
          <w:highlight w:val="cyan"/>
        </w:rPr>
        <w:t xml:space="preserve"> </w:t>
      </w:r>
      <w:r w:rsidRPr="009B4334">
        <w:rPr>
          <w:rStyle w:val="Emphasis"/>
        </w:rPr>
        <w:t>through to the financial sector</w:t>
      </w:r>
      <w:r w:rsidRPr="00087452">
        <w:t xml:space="preserve">. In the report, “A Day Without Space: Economic and National Security Ramifications,”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B814C3">
        <w:rPr>
          <w:rStyle w:val="Emphasis"/>
          <w:highlight w:val="cyan"/>
        </w:rPr>
        <w:t>losing that plus</w:t>
      </w:r>
      <w:r w:rsidRPr="00DA04C3">
        <w:rPr>
          <w:rStyle w:val="Emphasis"/>
        </w:rPr>
        <w:t xml:space="preserve"> </w:t>
      </w:r>
      <w:r w:rsidRPr="009B4334">
        <w:rPr>
          <w:rStyle w:val="Emphasis"/>
        </w:rPr>
        <w:t>your cell phone, TV, radio, ATM access, credit cards, and</w:t>
      </w:r>
      <w:r w:rsidRPr="00087452">
        <w:t xml:space="preserve"> possibly even your </w:t>
      </w:r>
      <w:r w:rsidRPr="00A126BF">
        <w:rPr>
          <w:rStyle w:val="Emphasis"/>
          <w:highlight w:val="cyan"/>
        </w:rPr>
        <w:t>electricity</w:t>
      </w:r>
      <w:r w:rsidRPr="0001669F">
        <w:rPr>
          <w:sz w:val="14"/>
        </w:rPr>
        <w:t xml:space="preserve">. </w:t>
      </w:r>
      <w:r w:rsidRPr="00087452">
        <w:t xml:space="preserve">[...]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DA04C3">
        <w:rPr>
          <w:rStyle w:val="StyleUnderline"/>
        </w:rPr>
        <w:t xml:space="preserve">Credit card payments and bank accounts would likely freeze, as billions of dollars could be sucked away from businesses. </w:t>
      </w:r>
      <w:r w:rsidRPr="00DA04C3">
        <w:rPr>
          <w:rStyle w:val="Emphasis"/>
        </w:rPr>
        <w:t xml:space="preserve">A </w:t>
      </w:r>
      <w:r w:rsidRPr="00A126BF">
        <w:rPr>
          <w:rStyle w:val="Emphasis"/>
          <w:highlight w:val="cyan"/>
        </w:rPr>
        <w:t>financial crash</w:t>
      </w:r>
      <w:r w:rsidRPr="00DA04C3">
        <w:rPr>
          <w:rStyle w:val="Emphasis"/>
        </w:rPr>
        <w:t xml:space="preserve"> is </w:t>
      </w:r>
      <w:r w:rsidRPr="00A126BF">
        <w:rPr>
          <w:rStyle w:val="Emphasis"/>
          <w:highlight w:val="cyan"/>
        </w:rPr>
        <w:t xml:space="preserve">not out of </w:t>
      </w:r>
      <w:r w:rsidRPr="009B4334">
        <w:rPr>
          <w:rStyle w:val="Emphasis"/>
        </w:rPr>
        <w:t xml:space="preserve">the </w:t>
      </w:r>
      <w:r w:rsidRPr="00A126BF">
        <w:rPr>
          <w:rStyle w:val="Emphasis"/>
          <w:highlight w:val="cyan"/>
        </w:rPr>
        <w:t>question</w:t>
      </w:r>
      <w:r w:rsidRPr="00DA04C3">
        <w:rPr>
          <w:rStyle w:val="Emphasis"/>
        </w:rPr>
        <w:t>.</w:t>
      </w:r>
      <w:r w:rsidRPr="00087452">
        <w:t xml:space="preserve"> </w:t>
      </w:r>
      <w:r w:rsidRPr="0001669F">
        <w:rPr>
          <w:sz w:val="14"/>
        </w:rPr>
        <w:t xml:space="preserve">The </w:t>
      </w:r>
      <w:r w:rsidRPr="00A126BF">
        <w:rPr>
          <w:rStyle w:val="Emphasis"/>
          <w:highlight w:val="cyan"/>
        </w:rPr>
        <w:t>Loss of Military</w:t>
      </w:r>
      <w:r w:rsidRPr="00DA04C3">
        <w:rPr>
          <w:rStyle w:val="Emphasis"/>
        </w:rPr>
        <w:t xml:space="preserve"> </w:t>
      </w:r>
      <w:r w:rsidRPr="00A126BF">
        <w:rPr>
          <w:rStyle w:val="Emphasis"/>
          <w:highlight w:val="cyan"/>
        </w:rPr>
        <w:t>Capability</w:t>
      </w:r>
      <w:r w:rsidRPr="00087452">
        <w:t xml:space="preserve"> </w:t>
      </w:r>
      <w:r w:rsidRPr="0001669F">
        <w:rPr>
          <w:sz w:val="14"/>
        </w:rPr>
        <w:t xml:space="preserve">The </w:t>
      </w:r>
      <w:r w:rsidRPr="00DA04C3">
        <w:rPr>
          <w:rStyle w:val="StyleUnderline"/>
        </w:rPr>
        <w:t>sudden loss of satellite capability would have a profound effect on the military.</w:t>
      </w:r>
      <w:r w:rsidRPr="0001669F">
        <w:rPr>
          <w:sz w:val="14"/>
        </w:rPr>
        <w:t xml:space="preserve"> The Marshall Institute puts it this way: “</w:t>
      </w:r>
      <w:r w:rsidRPr="0022273E">
        <w:rPr>
          <w:rStyle w:val="StyleUnderline"/>
          <w:highlight w:val="cyan"/>
        </w:rPr>
        <w:t xml:space="preserve">Space is a </w:t>
      </w:r>
      <w:r w:rsidRPr="0022273E">
        <w:rPr>
          <w:rStyle w:val="Emphasis"/>
          <w:highlight w:val="cyan"/>
        </w:rPr>
        <w:t>critical enabler</w:t>
      </w:r>
      <w:r w:rsidRPr="0022273E">
        <w:rPr>
          <w:rStyle w:val="StyleUnderline"/>
          <w:highlight w:val="cyan"/>
        </w:rPr>
        <w:t xml:space="preserve"> to all U.S. warfare domains</w:t>
      </w:r>
      <w:r w:rsidRPr="0001669F">
        <w:rPr>
          <w:sz w:val="14"/>
        </w:rPr>
        <w:t xml:space="preserve">,” </w:t>
      </w:r>
      <w:r w:rsidRPr="009B4334">
        <w:rPr>
          <w:rStyle w:val="StyleUnderline"/>
        </w:rPr>
        <w:t>including</w:t>
      </w:r>
      <w:r w:rsidRPr="00DA04C3">
        <w:rPr>
          <w:rStyle w:val="StyleUnderline"/>
        </w:rPr>
        <w:t xml:space="preserve"> intelligence, navigation, communications</w:t>
      </w:r>
      <w:r w:rsidRPr="009B4334">
        <w:rPr>
          <w:rStyle w:val="StyleUnderline"/>
        </w:rPr>
        <w:t>, weather prediction, and warfare.</w:t>
      </w:r>
      <w:r w:rsidRPr="00DA04C3">
        <w:rPr>
          <w:rStyle w:val="StyleUnderline"/>
        </w:rPr>
        <w:t xml:space="preserve"> McDowell describes </w:t>
      </w:r>
      <w:r w:rsidRPr="0001669F">
        <w:rPr>
          <w:rStyle w:val="StyleUnderline"/>
        </w:rPr>
        <w:t xml:space="preserve">satellite </w:t>
      </w:r>
      <w:r w:rsidRPr="009B4334">
        <w:rPr>
          <w:rStyle w:val="StyleUnderline"/>
        </w:rPr>
        <w:t>capability</w:t>
      </w:r>
      <w:r w:rsidRPr="00DA04C3">
        <w:rPr>
          <w:rStyle w:val="StyleUnderline"/>
        </w:rPr>
        <w:t xml:space="preserve"> as as </w:t>
      </w:r>
      <w:r w:rsidRPr="00A126BF">
        <w:rPr>
          <w:rStyle w:val="Emphasis"/>
          <w:highlight w:val="cyan"/>
        </w:rPr>
        <w:t>the “backbone” of the U.S. military</w:t>
      </w:r>
      <w:r w:rsidRPr="00DA04C3">
        <w:rPr>
          <w:rStyle w:val="Emphasis"/>
        </w:rPr>
        <w:t>.</w:t>
      </w:r>
      <w:r>
        <w:rPr>
          <w:rStyle w:val="Emphasis"/>
        </w:rPr>
        <w:t xml:space="preserve"> </w:t>
      </w:r>
      <w:r w:rsidRPr="00087452">
        <w:t>And as 21st century warfare expert Peter W. Singer from New America Foundation tells io9, “He who controls the heavens will control what happens in the battles of Earth.” Singer summarized the</w:t>
      </w:r>
      <w:r w:rsidRPr="0001669F">
        <w:rPr>
          <w:sz w:val="14"/>
        </w:rPr>
        <w:t xml:space="preserve"> </w:t>
      </w:r>
      <w:r w:rsidRPr="00B814C3">
        <w:rPr>
          <w:rStyle w:val="StyleUnderline"/>
          <w:highlight w:val="cyan"/>
        </w:rPr>
        <w:t>military consequences</w:t>
      </w:r>
      <w:r w:rsidRPr="00DA04C3">
        <w:rPr>
          <w:rStyle w:val="StyleUnderline"/>
        </w:rPr>
        <w:t xml:space="preserve"> of losing </w:t>
      </w:r>
      <w:r w:rsidRPr="00B814C3">
        <w:rPr>
          <w:rStyle w:val="StyleUnderline"/>
          <w:highlight w:val="cyan"/>
        </w:rPr>
        <w:t>satellites</w:t>
      </w:r>
      <w:r w:rsidRPr="0001669F">
        <w:rPr>
          <w:sz w:val="14"/>
        </w:rPr>
        <w:t xml:space="preserve"> in an email to us: Today there are </w:t>
      </w:r>
      <w:r w:rsidRPr="00DA04C3">
        <w:rPr>
          <w:rStyle w:val="StyleUnderline"/>
        </w:rPr>
        <w:t xml:space="preserve">some 1,100 active satellites which </w:t>
      </w:r>
      <w:r w:rsidRPr="00B814C3">
        <w:rPr>
          <w:rStyle w:val="StyleUnderline"/>
          <w:highlight w:val="cyan"/>
        </w:rPr>
        <w:t>act as the nervous system of</w:t>
      </w:r>
      <w:r w:rsidRPr="00DA04C3">
        <w:rPr>
          <w:rStyle w:val="StyleUnderline"/>
        </w:rPr>
        <w:t xml:space="preserve"> not just our economy, but also </w:t>
      </w:r>
      <w:r w:rsidRPr="00B814C3">
        <w:rPr>
          <w:rStyle w:val="StyleUnderline"/>
          <w:highlight w:val="cyan"/>
        </w:rPr>
        <w:t>our military. Everything from communications to GPS to intelligence all depend on it.</w:t>
      </w:r>
      <w:r w:rsidRPr="00DA04C3">
        <w:rPr>
          <w:rStyle w:val="StyleUnderline"/>
        </w:rPr>
        <w:t xml:space="preserve"> Potential </w:t>
      </w:r>
      <w:r w:rsidRPr="00B814C3">
        <w:rPr>
          <w:rStyle w:val="StyleUnderline"/>
          <w:highlight w:val="cyan"/>
        </w:rPr>
        <w:t>foes have noticed</w:t>
      </w:r>
      <w:r w:rsidRPr="00087452">
        <w:t>, which is why Russia and</w:t>
      </w:r>
      <w:r w:rsidRPr="0001669F">
        <w:rPr>
          <w:sz w:val="14"/>
        </w:rPr>
        <w:t xml:space="preserve"> </w:t>
      </w:r>
      <w:r w:rsidRPr="00DA04C3">
        <w:rPr>
          <w:rStyle w:val="StyleUnderline"/>
        </w:rPr>
        <w:t>China have recently begun testing a new generation of anti-satellite weapons, which in turn has sparked the U.S. military to recently budget $5 billion for various space warfare systems.</w:t>
      </w:r>
      <w:r>
        <w:rPr>
          <w:rStyle w:val="StyleUnderline"/>
        </w:rPr>
        <w:t xml:space="preserve"> </w:t>
      </w:r>
      <w:r w:rsidRPr="00DA04C3">
        <w:rPr>
          <w:rStyle w:val="StyleUnderline"/>
        </w:rPr>
        <w:t>What would happen if we lost access to space</w:t>
      </w:r>
      <w:r w:rsidRPr="00087452">
        <w:t>? Well, the battles would, as one U.S. military officer put it,</w:t>
      </w:r>
      <w:r w:rsidRPr="009B4334">
        <w:rPr>
          <w:sz w:val="14"/>
        </w:rPr>
        <w:t xml:space="preserve"> </w:t>
      </w:r>
      <w:r w:rsidRPr="009B4334">
        <w:rPr>
          <w:rStyle w:val="StyleUnderline"/>
        </w:rPr>
        <w:t xml:space="preserve">take us back to the </w:t>
      </w:r>
      <w:r w:rsidRPr="009B4334">
        <w:rPr>
          <w:rStyle w:val="StyleUnderline"/>
        </w:rPr>
        <w:lastRenderedPageBreak/>
        <w:t>“pre digital age</w:t>
      </w:r>
      <w:r w:rsidRPr="009B4334">
        <w:rPr>
          <w:sz w:val="14"/>
        </w:rPr>
        <w:t>.” Our</w:t>
      </w:r>
      <w:r w:rsidRPr="0001669F">
        <w:rPr>
          <w:sz w:val="14"/>
        </w:rPr>
        <w:t xml:space="preserve"> </w:t>
      </w:r>
      <w:r w:rsidRPr="00A126BF">
        <w:rPr>
          <w:rStyle w:val="Emphasis"/>
          <w:highlight w:val="cyan"/>
        </w:rPr>
        <w:t>drones</w:t>
      </w:r>
      <w:r w:rsidRPr="00DA04C3">
        <w:rPr>
          <w:rStyle w:val="Emphasis"/>
        </w:rPr>
        <w:t xml:space="preserve">, our </w:t>
      </w:r>
      <w:r w:rsidRPr="00A126BF">
        <w:rPr>
          <w:rStyle w:val="Emphasis"/>
          <w:highlight w:val="cyan"/>
        </w:rPr>
        <w:t>missiles</w:t>
      </w:r>
      <w:r w:rsidRPr="00DA04C3">
        <w:rPr>
          <w:rStyle w:val="Emphasis"/>
        </w:rPr>
        <w:t xml:space="preserve">, even our </w:t>
      </w:r>
      <w:r w:rsidRPr="00B814C3">
        <w:rPr>
          <w:rStyle w:val="Emphasis"/>
          <w:highlight w:val="cyan"/>
        </w:rPr>
        <w:t>ground units wouldn’t be able to operate</w:t>
      </w:r>
      <w:r w:rsidRPr="0001669F">
        <w:rPr>
          <w:sz w:val="14"/>
        </w:rPr>
        <w:t xml:space="preserve"> </w:t>
      </w:r>
      <w:r w:rsidRPr="00087452">
        <w:t>the way we plan. It would</w:t>
      </w:r>
      <w:r w:rsidRPr="0001669F">
        <w:rPr>
          <w:sz w:val="14"/>
        </w:rPr>
        <w:t xml:space="preserve"> </w:t>
      </w:r>
      <w:r w:rsidRPr="00A126BF">
        <w:rPr>
          <w:rStyle w:val="Emphasis"/>
          <w:highlight w:val="cyan"/>
        </w:rPr>
        <w:t>force a rewrite</w:t>
      </w:r>
      <w:r w:rsidRPr="00A126BF">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A126BF">
        <w:rPr>
          <w:rStyle w:val="StyleUnderline"/>
          <w:highlight w:val="cyan"/>
        </w:rPr>
        <w:t>high tech war</w:t>
      </w:r>
      <w:r w:rsidRPr="0001669F">
        <w:rPr>
          <w:sz w:val="14"/>
        </w:rPr>
        <w:t xml:space="preserve">. </w:t>
      </w:r>
      <w:r w:rsidRPr="00087452">
        <w:t>We might have a new generation of stealthy battleships...but</w:t>
      </w:r>
      <w:r w:rsidRPr="0001669F">
        <w:rPr>
          <w:sz w:val="14"/>
        </w:rPr>
        <w:t xml:space="preserve">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087452">
        <w:t>. Moreover, and as McDowell explains to io9,</w:t>
      </w:r>
      <w:r w:rsidRPr="0001669F">
        <w:rPr>
          <w:sz w:val="14"/>
        </w:rPr>
        <w:t xml:space="preserve">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A126BF">
        <w:rPr>
          <w:rStyle w:val="Emphasis"/>
          <w:highlight w:val="cyan"/>
        </w:rPr>
        <w:t>profound effect on arms control capabilities</w:t>
      </w:r>
      <w:r w:rsidRPr="0001669F">
        <w:rPr>
          <w:rStyle w:val="Emphasis"/>
        </w:rPr>
        <w:t>.</w:t>
      </w:r>
      <w:r w:rsidRPr="00DA04C3">
        <w:rPr>
          <w:rStyle w:val="StyleUnderline"/>
        </w:rPr>
        <w:t xml:space="preserve"> </w:t>
      </w:r>
      <w:r w:rsidRPr="00A126BF">
        <w:rPr>
          <w:rStyle w:val="StyleUnderline"/>
          <w:highlight w:val="cyan"/>
        </w:rPr>
        <w:t>Space systems</w:t>
      </w:r>
      <w:r w:rsidRPr="00DA04C3">
        <w:rPr>
          <w:rStyle w:val="StyleUnderline"/>
        </w:rPr>
        <w:t xml:space="preserve"> can </w:t>
      </w:r>
      <w:r w:rsidRPr="00A126BF">
        <w:rPr>
          <w:rStyle w:val="StyleUnderline"/>
          <w:highlight w:val="cyan"/>
        </w:rPr>
        <w:t>monitor compliance</w:t>
      </w:r>
      <w:r w:rsidRPr="00DA04C3">
        <w:rPr>
          <w:rStyle w:val="StyleUnderline"/>
        </w:rPr>
        <w:t>; without them, we’d be running blind</w:t>
      </w:r>
      <w:r w:rsidRPr="00087452">
        <w:t>. “The</w:t>
      </w:r>
      <w:r w:rsidRPr="0001669F">
        <w:rPr>
          <w:sz w:val="14"/>
        </w:rPr>
        <w:t xml:space="preserve"> </w:t>
      </w:r>
      <w:r w:rsidRPr="00DA04C3">
        <w:rPr>
          <w:rStyle w:val="StyleUnderline"/>
        </w:rPr>
        <w:t xml:space="preserve">overarching consideration is that </w:t>
      </w:r>
      <w:r w:rsidRPr="009B4334">
        <w:rPr>
          <w:rStyle w:val="StyleUnderline"/>
        </w:rPr>
        <w:t>you wouldn’t really know what’s going o</w:t>
      </w:r>
      <w:r w:rsidRPr="009B4334">
        <w:rPr>
          <w:sz w:val="14"/>
        </w:rPr>
        <w:t>n</w:t>
      </w:r>
      <w:r w:rsidRPr="00087452">
        <w:t>,” says McDowell.</w:t>
      </w:r>
      <w:r w:rsidRPr="009B4334">
        <w:rPr>
          <w:sz w:val="14"/>
        </w:rPr>
        <w:t xml:space="preserve">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087452">
        <w:t>Compromised Weather Prediction and Climate Science</w:t>
      </w:r>
      <w:r w:rsidRPr="0001669F">
        <w:rPr>
          <w:sz w:val="14"/>
        </w:rPr>
        <w:t xml:space="preserve"> </w:t>
      </w:r>
      <w:r w:rsidRPr="00DA04C3">
        <w:rPr>
          <w:rStyle w:val="StyleUnderline"/>
        </w:rPr>
        <w:t>One great thing satellites have done for us is improve our ability to forecast weather</w:t>
      </w:r>
      <w:r w:rsidRPr="0001669F">
        <w:rPr>
          <w:sz w:val="14"/>
        </w:rPr>
        <w:t xml:space="preserve">. </w:t>
      </w:r>
      <w:r w:rsidRPr="00087452">
        <w:t xml:space="preserve">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087452">
        <w:t xml:space="preserve"> There’s also the effect on science to consider. </w:t>
      </w:r>
      <w:r w:rsidRPr="00087452">
        <w:rPr>
          <w:rStyle w:val="Emphasis"/>
        </w:rPr>
        <w:t xml:space="preserve">Much of what we know about climate change comes from satellites. </w:t>
      </w:r>
      <w:r w:rsidRPr="00087452">
        <w:t>As McDowell explains, the</w:t>
      </w:r>
      <w:r w:rsidRPr="00087452">
        <w:rPr>
          <w:sz w:val="14"/>
        </w:rPr>
        <w:t xml:space="preserv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087452">
        <w:t xml:space="preserve">. “We’re quite </w:t>
      </w:r>
      <w:r w:rsidRPr="00087452">
        <w:rPr>
          <w:rStyle w:val="Emphasis"/>
        </w:rPr>
        <w:t>dependent on satellites</w:t>
      </w:r>
      <w:r w:rsidRPr="00087452">
        <w:rPr>
          <w:rStyle w:val="StyleUnderline"/>
        </w:rPr>
        <w:t xml:space="preserve"> for a global view of what’s happening on our planet</w:t>
      </w:r>
      <w:r w:rsidRPr="00087452">
        <w:rPr>
          <w:sz w:val="14"/>
        </w:rPr>
        <w:t xml:space="preserve"> </w:t>
      </w:r>
      <w:r w:rsidRPr="00087452">
        <w:t xml:space="preserve">—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087452">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9B4334">
        <w:rPr>
          <w:rStyle w:val="StyleUnderline"/>
        </w:rPr>
        <w:t>if a Kessler Syndrome wipes out the satellites</w:t>
      </w:r>
      <w:r w:rsidRPr="00087452">
        <w:t>,</w:t>
      </w:r>
      <w:r w:rsidRPr="009B4334">
        <w:rPr>
          <w:sz w:val="14"/>
        </w:rPr>
        <w:t xml:space="preserve"> </w:t>
      </w:r>
      <w:r w:rsidRPr="00087452">
        <w:t xml:space="preserve">that </w:t>
      </w:r>
      <w:r w:rsidRPr="009B4334">
        <w:rPr>
          <w:rStyle w:val="StyleUnderline"/>
        </w:rPr>
        <w:t>would</w:t>
      </w:r>
      <w:r w:rsidRPr="00DA04C3">
        <w:rPr>
          <w:rStyle w:val="StyleUnderline"/>
        </w:rPr>
        <w:t xml:space="preserve"> present an entirely different recovery scenario</w:t>
      </w:r>
      <w:r w:rsidRPr="00087452">
        <w:t xml:space="preserve">. According to McDowell, it would take a </w:t>
      </w:r>
      <w:r w:rsidRPr="00A126BF">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A126BF">
        <w:rPr>
          <w:rStyle w:val="StyleUnderline"/>
          <w:highlight w:val="cyan"/>
        </w:rPr>
        <w:t>objects</w:t>
      </w:r>
      <w:r w:rsidRPr="00DA04C3">
        <w:rPr>
          <w:rStyle w:val="StyleUnderline"/>
        </w:rPr>
        <w:t xml:space="preserve"> below 500 km (310 miles) </w:t>
      </w:r>
      <w:r w:rsidRPr="00A126BF">
        <w:rPr>
          <w:rStyle w:val="StyleUnderline"/>
          <w:highlight w:val="cyan"/>
        </w:rPr>
        <w:t>would</w:t>
      </w:r>
      <w:r w:rsidRPr="00DA04C3">
        <w:rPr>
          <w:rStyle w:val="StyleUnderline"/>
        </w:rPr>
        <w:t xml:space="preserve"> eventually </w:t>
      </w:r>
      <w:r w:rsidRPr="00A126BF">
        <w:rPr>
          <w:rStyle w:val="StyleUnderline"/>
          <w:highlight w:val="cyan"/>
        </w:rPr>
        <w:t>fall back to Earth</w:t>
      </w:r>
      <w:r w:rsidRPr="00DA04C3">
        <w:rPr>
          <w:rStyle w:val="StyleUnderline"/>
        </w:rPr>
        <w:t xml:space="preserve">. Thus, we would only be able to start re-seeding </w:t>
      </w:r>
      <w:r w:rsidRPr="00A126BF">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01669F">
        <w:rPr>
          <w:sz w:val="14"/>
        </w:rPr>
        <w:t xml:space="preserve">Unfortunately, the </w:t>
      </w:r>
      <w:r w:rsidRPr="00DA04C3">
        <w:rPr>
          <w:rStyle w:val="StyleUnderline"/>
        </w:rPr>
        <w:t xml:space="preserve">area above 600 km (372 miles) </w:t>
      </w:r>
      <w:r w:rsidRPr="00A126BF">
        <w:rPr>
          <w:rStyle w:val="Emphasis"/>
          <w:highlight w:val="cyan"/>
        </w:rPr>
        <w:t xml:space="preserve">would remain out of touch for </w:t>
      </w:r>
      <w:r w:rsidRPr="009B4334">
        <w:rPr>
          <w:rStyle w:val="Emphasis"/>
        </w:rPr>
        <w:t xml:space="preserve">a practically </w:t>
      </w:r>
      <w:r w:rsidRPr="00A126BF">
        <w:rPr>
          <w:rStyle w:val="Emphasis"/>
          <w:highlight w:val="cyan"/>
        </w:rPr>
        <w:t>indefinite period of time</w:t>
      </w:r>
      <w:r w:rsidRPr="00087452">
        <w:t xml:space="preserve">; </w:t>
      </w:r>
      <w:r w:rsidRPr="00087452">
        <w:lastRenderedPageBreak/>
        <w:t xml:space="preserve">objects orbiting at that height tend to stay there for a long, long time. </w:t>
      </w:r>
      <w:r w:rsidRPr="00A126BF">
        <w:rPr>
          <w:rStyle w:val="StyleUnderline"/>
          <w:highlight w:val="cyan"/>
        </w:rPr>
        <w:t>We’d</w:t>
      </w:r>
      <w:r w:rsidRPr="0001669F">
        <w:rPr>
          <w:sz w:val="14"/>
        </w:rPr>
        <w:t xml:space="preserve"> </w:t>
      </w:r>
      <w:r w:rsidRPr="00087452">
        <w:t xml:space="preserve">probably </w:t>
      </w:r>
      <w:r w:rsidRPr="00087452">
        <w:rPr>
          <w:rStyle w:val="Emphasis"/>
          <w:highlight w:val="cyan"/>
        </w:rPr>
        <w:t>lose this band for good</w:t>
      </w:r>
      <w:r w:rsidRPr="0001669F">
        <w:rPr>
          <w:sz w:val="14"/>
        </w:rPr>
        <w:t xml:space="preserve"> — </w:t>
      </w:r>
      <w:r w:rsidRPr="00087452">
        <w:t xml:space="preserve">unless we manually removed the debris field, using clean-up satellites or other techniques. It’s worth noting </w:t>
      </w:r>
      <w:r w:rsidRPr="00DA04C3">
        <w:rPr>
          <w:rStyle w:val="StyleUnderline"/>
        </w:rPr>
        <w:t>that a single Kessler event could hit the LEO zone or the GEO zone</w:t>
      </w:r>
      <w:r w:rsidRPr="0001669F">
        <w:rPr>
          <w:sz w:val="14"/>
        </w:rPr>
        <w:t xml:space="preserve"> </w:t>
      </w:r>
      <w:r w:rsidRPr="00087452">
        <w:t xml:space="preserve">(geosynchronous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we should probably take the prospect of a Kessler Syndrome more seriously</w:t>
      </w:r>
      <w:r w:rsidRPr="0001669F">
        <w:rPr>
          <w:sz w:val="14"/>
        </w:rPr>
        <w:t xml:space="preserve">, </w:t>
      </w:r>
      <w:r w:rsidRPr="00087452">
        <w:t>and be aware of what could happen if we’re no longer able to use these spaces.</w:t>
      </w:r>
    </w:p>
    <w:p w14:paraId="66E69E98" w14:textId="77777777" w:rsidR="002A509B" w:rsidRPr="0023355B" w:rsidRDefault="002A509B" w:rsidP="002A509B">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2CA3DB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3AF05ED" w14:textId="77777777" w:rsidR="00FC4D7B" w:rsidRPr="00594C6A" w:rsidRDefault="00FC4D7B" w:rsidP="00FC4D7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entered into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w:t>
      </w:r>
      <w:r w:rsidRPr="0023355B">
        <w:rPr>
          <w:rFonts w:asciiTheme="majorHAnsi" w:hAnsiTheme="majorHAnsi" w:cstheme="majorHAnsi"/>
          <w:sz w:val="10"/>
        </w:rPr>
        <w:lastRenderedPageBreak/>
        <w:t xml:space="preserve">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E3E8DDD" w14:textId="77777777" w:rsidR="00FC4D7B" w:rsidRDefault="00FC4D7B" w:rsidP="00FC4D7B">
      <w:pPr>
        <w:pStyle w:val="Heading4"/>
      </w:pPr>
      <w:r>
        <w:t>Existing treaty regimes fail --- spaceflight uniquely requires a new framework</w:t>
      </w:r>
    </w:p>
    <w:p w14:paraId="00D53DB7" w14:textId="77777777" w:rsidR="00FC4D7B" w:rsidRDefault="00FC4D7B" w:rsidP="00FC4D7B">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FAD5493" w14:textId="77777777" w:rsidR="00FC4D7B" w:rsidRPr="00780C51" w:rsidRDefault="00FC4D7B" w:rsidP="00FC4D7B">
      <w:pPr>
        <w:pStyle w:val="ListParagraph"/>
        <w:numPr>
          <w:ilvl w:val="0"/>
          <w:numId w:val="12"/>
        </w:numPr>
      </w:pPr>
      <w:r>
        <w:t>Ellipses in original text</w:t>
      </w:r>
    </w:p>
    <w:p w14:paraId="07923CA3" w14:textId="77777777" w:rsidR="00FC4D7B" w:rsidRPr="001D44E3" w:rsidRDefault="00FC4D7B" w:rsidP="00FC4D7B">
      <w:pPr>
        <w:rPr>
          <w:sz w:val="16"/>
        </w:rPr>
      </w:pPr>
      <w:r w:rsidRPr="001D44E3">
        <w:rPr>
          <w:sz w:val="16"/>
        </w:rPr>
        <w:t xml:space="preserve">The fact is, </w:t>
      </w:r>
      <w:r w:rsidRPr="00F43833">
        <w:rPr>
          <w:u w:val="single"/>
        </w:rPr>
        <w:t xml:space="preserve">while </w:t>
      </w:r>
      <w:r w:rsidRPr="00B87293">
        <w:rPr>
          <w:highlight w:val="green"/>
          <w:u w:val="single"/>
        </w:rPr>
        <w:t>space flight</w:t>
      </w:r>
      <w:r w:rsidRPr="00F43833">
        <w:rPr>
          <w:u w:val="single"/>
        </w:rPr>
        <w:t xml:space="preserve"> </w:t>
      </w:r>
      <w:r w:rsidRPr="00162874">
        <w:rPr>
          <w:highlight w:val="green"/>
          <w:u w:val="single"/>
        </w:rPr>
        <w:t>shares</w:t>
      </w:r>
      <w:r w:rsidRPr="00F43833">
        <w:rPr>
          <w:u w:val="single"/>
        </w:rPr>
        <w:t xml:space="preserve"> </w:t>
      </w:r>
      <w:r w:rsidRPr="008B237C">
        <w:rPr>
          <w:highlight w:val="green"/>
          <w:u w:val="single"/>
        </w:rPr>
        <w:t>common features</w:t>
      </w:r>
      <w:r w:rsidRPr="00F43833">
        <w:rPr>
          <w:u w:val="single"/>
        </w:rPr>
        <w:t xml:space="preserve"> with other forms of travel, </w:t>
      </w:r>
      <w:r w:rsidRPr="0075531F">
        <w:rPr>
          <w:highlight w:val="green"/>
          <w:u w:val="single"/>
        </w:rPr>
        <w:t>it is fundamentally different</w:t>
      </w:r>
      <w:r w:rsidRPr="00F43833">
        <w:rPr>
          <w:u w:val="single"/>
        </w:rPr>
        <w:t xml:space="preserve"> in a way that </w:t>
      </w:r>
      <w:r w:rsidRPr="00E50B31">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B65E2B">
        <w:rPr>
          <w:highlight w:val="green"/>
          <w:u w:val="single"/>
        </w:rPr>
        <w:t>spacecraft</w:t>
      </w:r>
      <w:r w:rsidRPr="00951D79">
        <w:rPr>
          <w:u w:val="single"/>
        </w:rPr>
        <w:t xml:space="preserve"> can seriously </w:t>
      </w:r>
      <w:r w:rsidRPr="00995EE6">
        <w:rPr>
          <w:highlight w:val="green"/>
          <w:u w:val="single"/>
        </w:rPr>
        <w:t xml:space="preserve">affect </w:t>
      </w:r>
      <w:r w:rsidRPr="00193480">
        <w:rPr>
          <w:highlight w:val="green"/>
          <w:u w:val="single"/>
        </w:rPr>
        <w:t>any nation’s sovereign territory</w:t>
      </w:r>
      <w:r w:rsidRPr="001D44E3">
        <w:rPr>
          <w:sz w:val="16"/>
        </w:rPr>
        <w:t xml:space="preserve">. </w:t>
      </w:r>
      <w:r w:rsidRPr="00A76927">
        <w:rPr>
          <w:highlight w:val="green"/>
          <w:u w:val="single"/>
        </w:rPr>
        <w:t>Problems of liability are different</w:t>
      </w:r>
      <w:r w:rsidRPr="002A24FC">
        <w:rPr>
          <w:u w:val="single"/>
        </w:rPr>
        <w:t xml:space="preserve"> from those of airplanes or ships, due to the cost of space flight and the fact that a </w:t>
      </w:r>
      <w:r w:rsidRPr="00696C5C">
        <w:rPr>
          <w:highlight w:val="green"/>
          <w:u w:val="single"/>
        </w:rPr>
        <w:t>failed spacecraft is less controllable</w:t>
      </w:r>
      <w:r w:rsidRPr="002A24FC">
        <w:rPr>
          <w:u w:val="single"/>
        </w:rPr>
        <w:t xml:space="preserve"> and may land in a greater </w:t>
      </w:r>
      <w:r w:rsidRPr="002A24FC">
        <w:rPr>
          <w:u w:val="single"/>
        </w:rPr>
        <w:lastRenderedPageBreak/>
        <w:t>variety of locations</w:t>
      </w:r>
      <w:r w:rsidRPr="001D44E3">
        <w:rPr>
          <w:sz w:val="16"/>
        </w:rPr>
        <w:t xml:space="preserve"> on Earth. In simplest terms, what makes space flight unique is that outside of a few particular orbits, </w:t>
      </w:r>
      <w:r w:rsidRPr="00252313">
        <w:rPr>
          <w:u w:val="single"/>
        </w:rPr>
        <w:t>a spacecraft cannot take off from the United States and go into orbit without overflying a nation as remote as Thailand at some point</w:t>
      </w:r>
      <w:r w:rsidRPr="001D44E3">
        <w:rPr>
          <w:sz w:val="16"/>
        </w:rPr>
        <w:t>. An airplane or ship, on the other hand, can always travel from the United States to Great Britain without, absent a rare emergency situation, having to enter the sovereign territory or airspace of any other nation. Recognizing this fact, the international community established a treaty regime to regulate space flight . . . in some ways.</w:t>
      </w:r>
    </w:p>
    <w:p w14:paraId="7DC266B4" w14:textId="057474C4" w:rsidR="00954108" w:rsidRDefault="00F543A5" w:rsidP="00F543A5">
      <w:pPr>
        <w:pStyle w:val="Heading3"/>
      </w:pPr>
      <w:r>
        <w:lastRenderedPageBreak/>
        <w:t>1AC - Framing</w:t>
      </w:r>
    </w:p>
    <w:p w14:paraId="5FB039C0" w14:textId="12CB8A8F" w:rsidR="00F543A5" w:rsidRDefault="00F831B3" w:rsidP="00F831B3">
      <w:pPr>
        <w:pStyle w:val="Heading4"/>
      </w:pPr>
      <w:r>
        <w:t>The standard is maximizing expected wellbeing.  Prefer ---</w:t>
      </w:r>
    </w:p>
    <w:p w14:paraId="39A70033" w14:textId="59BFD465" w:rsidR="0049787F" w:rsidRPr="006403B6" w:rsidRDefault="0049787F" w:rsidP="009A101F">
      <w:pPr>
        <w:pStyle w:val="Heading4"/>
        <w:numPr>
          <w:ilvl w:val="0"/>
          <w:numId w:val="13"/>
        </w:numPr>
      </w:pPr>
      <w:r>
        <w:t>Extinction outweighs.</w:t>
      </w:r>
    </w:p>
    <w:p w14:paraId="56BF7F90" w14:textId="77777777" w:rsidR="0049787F" w:rsidRPr="005C1912" w:rsidRDefault="0049787F" w:rsidP="0049787F">
      <w:pPr>
        <w:rPr>
          <w:sz w:val="16"/>
        </w:rPr>
      </w:pPr>
      <w:r w:rsidRPr="005C1912">
        <w:rPr>
          <w:sz w:val="16"/>
        </w:rPr>
        <w:t>--</w:t>
      </w:r>
      <w:r>
        <w:rPr>
          <w:sz w:val="16"/>
        </w:rPr>
        <w:t>-</w:t>
      </w:r>
      <w:r w:rsidRPr="005C1912">
        <w:rPr>
          <w:sz w:val="16"/>
        </w:rPr>
        <w:t xml:space="preserve"> must preserve infinite lives and generations</w:t>
      </w:r>
      <w:r>
        <w:rPr>
          <w:sz w:val="16"/>
        </w:rPr>
        <w:t>.</w:t>
      </w:r>
    </w:p>
    <w:p w14:paraId="0B8DABC1" w14:textId="77777777" w:rsidR="0049787F" w:rsidRPr="005C1912" w:rsidRDefault="0049787F" w:rsidP="0049787F">
      <w:pPr>
        <w:rPr>
          <w:sz w:val="16"/>
        </w:rPr>
      </w:pPr>
      <w:r w:rsidRPr="005C1912">
        <w:rPr>
          <w:sz w:val="16"/>
        </w:rPr>
        <w:t>--</w:t>
      </w:r>
      <w:r>
        <w:rPr>
          <w:sz w:val="16"/>
        </w:rPr>
        <w:t>-</w:t>
      </w:r>
      <w:r w:rsidRPr="005C1912">
        <w:rPr>
          <w:sz w:val="16"/>
        </w:rPr>
        <w:t xml:space="preserve"> question of intergenerational equity</w:t>
      </w:r>
      <w:r>
        <w:rPr>
          <w:sz w:val="16"/>
        </w:rPr>
        <w:t>.</w:t>
      </w:r>
    </w:p>
    <w:p w14:paraId="5502C8EE" w14:textId="77777777" w:rsidR="0049787F" w:rsidRPr="005C1912" w:rsidRDefault="0049787F" w:rsidP="0049787F">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6E326AE" w14:textId="538CD41C" w:rsidR="0049787F" w:rsidRDefault="0049787F" w:rsidP="0049787F">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r w:rsidRPr="002B4E3C">
        <w:rPr>
          <w:sz w:val="16"/>
        </w:rPr>
        <w:t>https://www.fhi.ox.ac.uk/wp-content/uploads/Existential-Risks-2017-01-23.pdf</w:t>
      </w:r>
      <w:r w:rsidRPr="001B5A67">
        <w:rPr>
          <w:sz w:val="16"/>
        </w:rPr>
        <w:t xml:space="preserve">, Accessed 7/22/2017, Kent Denver-jKIM) </w:t>
      </w:r>
    </w:p>
    <w:p w14:paraId="334FC158" w14:textId="77777777" w:rsidR="0049787F" w:rsidRPr="001B5A67" w:rsidRDefault="0049787F" w:rsidP="0049787F">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reducing existential risk plausibly has a quite low cost for us in comparison with the huge expected value it has for future generations.</w:t>
      </w:r>
      <w:r w:rsidRPr="001B5A67">
        <w:rPr>
          <w:sz w:val="16"/>
        </w:rPr>
        <w:t xml:space="preserve"> In spite of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The benefits of existential risk reduction are widely and indivisibly dispersed around the globe from the countries responsible for taking action.</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594EA4E" w14:textId="3E7EF335" w:rsidR="0049787F" w:rsidRPr="008400C3" w:rsidRDefault="008449D5" w:rsidP="0049787F">
      <w:pPr>
        <w:pStyle w:val="Heading4"/>
        <w:rPr>
          <w:rFonts w:asciiTheme="minorHAnsi" w:hAnsiTheme="minorHAnsi" w:cstheme="minorHAnsi"/>
          <w:u w:val="single"/>
        </w:rPr>
      </w:pPr>
      <w:r>
        <w:rPr>
          <w:rFonts w:asciiTheme="minorHAnsi" w:hAnsiTheme="minorHAnsi" w:cstheme="minorHAnsi"/>
        </w:rPr>
        <w:t xml:space="preserve">2. </w:t>
      </w:r>
      <w:r w:rsidR="0049787F">
        <w:rPr>
          <w:rFonts w:asciiTheme="minorHAnsi" w:hAnsiTheme="minorHAnsi" w:cstheme="minorHAnsi"/>
        </w:rPr>
        <w:t>Weigh</w:t>
      </w:r>
      <w:r w:rsidR="0049787F" w:rsidRPr="008400C3">
        <w:rPr>
          <w:rFonts w:asciiTheme="minorHAnsi" w:hAnsiTheme="minorHAnsi" w:cstheme="minorHAnsi"/>
        </w:rPr>
        <w:t xml:space="preserve"> consequences.</w:t>
      </w:r>
    </w:p>
    <w:p w14:paraId="1CEDA042" w14:textId="47EA93D0" w:rsidR="0049787F" w:rsidRPr="008400C3" w:rsidRDefault="0049787F" w:rsidP="0049787F">
      <w:pPr>
        <w:rPr>
          <w:rFonts w:asciiTheme="minorHAnsi" w:hAnsiTheme="minorHAnsi" w:cstheme="minorHAnsi"/>
        </w:rPr>
      </w:pPr>
      <w:r w:rsidRPr="008400C3">
        <w:rPr>
          <w:rStyle w:val="Style13ptBold"/>
          <w:rFonts w:asciiTheme="minorHAnsi" w:hAnsiTheme="minorHAnsi" w:cstheme="minorHAnsi"/>
        </w:rPr>
        <w:t>Hirschel-Burns 16</w:t>
      </w:r>
      <w:r w:rsidRPr="008400C3">
        <w:rPr>
          <w:rFonts w:asciiTheme="minorHAnsi" w:hAnsiTheme="minorHAnsi" w:cstheme="minorHAnsi"/>
          <w:sz w:val="16"/>
        </w:rPr>
        <w:t xml:space="preserve">—PhD Student in Political Science @ Yale (Danny, In Defense of Consequentialism: A Response to Shadi Hamid," Apr 19, 2016, </w:t>
      </w:r>
      <w:r w:rsidRPr="002B4E3C">
        <w:rPr>
          <w:rFonts w:asciiTheme="minorHAnsi" w:hAnsiTheme="minorHAnsi" w:cstheme="minorHAnsi"/>
          <w:sz w:val="16"/>
        </w:rPr>
        <w:t>https://thewideninglens.wordpress.com/2016/04/19/in-defense-of-consequentialism-a-response-to-shadi-hamid/</w:t>
      </w:r>
      <w:r w:rsidRPr="008400C3">
        <w:rPr>
          <w:rFonts w:asciiTheme="minorHAnsi" w:hAnsiTheme="minorHAnsi" w:cstheme="minorHAnsi"/>
          <w:sz w:val="16"/>
        </w:rPr>
        <w:t>)</w:t>
      </w:r>
    </w:p>
    <w:p w14:paraId="258F3F9B" w14:textId="759866AD" w:rsidR="00F831B3" w:rsidRDefault="0049787F" w:rsidP="000A7E1B">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particularly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questionable. Political prediction, especially on rare events like mass atrocities or civil wars, is really, really hard.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w:t>
      </w:r>
      <w:r w:rsidRPr="002C5FDA">
        <w:rPr>
          <w:sz w:val="8"/>
          <w:szCs w:val="8"/>
        </w:rPr>
        <w:t xml:space="preserve">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considerations are also prone to abuse, because liberal interventionists and neoconservatives aren’t actually that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So Hamid’s own argument that Obama being right about Iraq decreases his likelihood he’ll be right about other situations is undermined by a lack of a standard that allows leaders to tell the difference between the two.</w:t>
      </w:r>
    </w:p>
    <w:p w14:paraId="72A7F13B" w14:textId="2FDE6456" w:rsidR="00F913D7" w:rsidRDefault="00F913D7" w:rsidP="000A7E1B">
      <w:pPr>
        <w:rPr>
          <w:rFonts w:asciiTheme="minorHAnsi" w:hAnsiTheme="minorHAnsi" w:cstheme="minorHAnsi"/>
          <w:sz w:val="16"/>
        </w:rPr>
      </w:pPr>
    </w:p>
    <w:p w14:paraId="01BC137C" w14:textId="77777777" w:rsidR="00F913D7" w:rsidRPr="000A7E1B" w:rsidRDefault="00F913D7" w:rsidP="000A7E1B">
      <w:pPr>
        <w:rPr>
          <w:rFonts w:asciiTheme="minorHAnsi" w:hAnsiTheme="minorHAnsi" w:cstheme="minorHAnsi"/>
          <w:sz w:val="16"/>
        </w:rPr>
      </w:pPr>
    </w:p>
    <w:sectPr w:rsidR="00F913D7" w:rsidRPr="000A7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7A4082A"/>
    <w:multiLevelType w:val="hybridMultilevel"/>
    <w:tmpl w:val="F3DC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1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55"/>
    <w:rsid w:val="000A7E1B"/>
    <w:rsid w:val="000D26A6"/>
    <w:rsid w:val="000D2B90"/>
    <w:rsid w:val="000D3FC3"/>
    <w:rsid w:val="000D6ED8"/>
    <w:rsid w:val="000D717B"/>
    <w:rsid w:val="00100B28"/>
    <w:rsid w:val="00117316"/>
    <w:rsid w:val="001209B4"/>
    <w:rsid w:val="0013545D"/>
    <w:rsid w:val="00150589"/>
    <w:rsid w:val="001761FC"/>
    <w:rsid w:val="00182655"/>
    <w:rsid w:val="001840F2"/>
    <w:rsid w:val="00185134"/>
    <w:rsid w:val="001856C6"/>
    <w:rsid w:val="00191B5F"/>
    <w:rsid w:val="00192487"/>
    <w:rsid w:val="00193416"/>
    <w:rsid w:val="00195073"/>
    <w:rsid w:val="0019668D"/>
    <w:rsid w:val="001A25FD"/>
    <w:rsid w:val="001A5371"/>
    <w:rsid w:val="001A5B5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A1"/>
    <w:rsid w:val="0022589F"/>
    <w:rsid w:val="002343FE"/>
    <w:rsid w:val="00235F7B"/>
    <w:rsid w:val="002502CF"/>
    <w:rsid w:val="0026458C"/>
    <w:rsid w:val="00267EBB"/>
    <w:rsid w:val="0027023B"/>
    <w:rsid w:val="00272F3F"/>
    <w:rsid w:val="00274EDB"/>
    <w:rsid w:val="0027709D"/>
    <w:rsid w:val="0027729E"/>
    <w:rsid w:val="002843B2"/>
    <w:rsid w:val="00284ED6"/>
    <w:rsid w:val="0028668B"/>
    <w:rsid w:val="00290C5A"/>
    <w:rsid w:val="00290C92"/>
    <w:rsid w:val="0029647A"/>
    <w:rsid w:val="00296504"/>
    <w:rsid w:val="002A509B"/>
    <w:rsid w:val="002B4E3C"/>
    <w:rsid w:val="002B5511"/>
    <w:rsid w:val="002B7ACF"/>
    <w:rsid w:val="002E0643"/>
    <w:rsid w:val="002E392E"/>
    <w:rsid w:val="002E6BBC"/>
    <w:rsid w:val="002F1BA9"/>
    <w:rsid w:val="002F4D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352"/>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DB8"/>
    <w:rsid w:val="00452EE4"/>
    <w:rsid w:val="00452F0B"/>
    <w:rsid w:val="004536D6"/>
    <w:rsid w:val="00457224"/>
    <w:rsid w:val="0047482C"/>
    <w:rsid w:val="00475436"/>
    <w:rsid w:val="0048047E"/>
    <w:rsid w:val="00482AF9"/>
    <w:rsid w:val="00496BB2"/>
    <w:rsid w:val="0049787F"/>
    <w:rsid w:val="004B37B4"/>
    <w:rsid w:val="004B72B4"/>
    <w:rsid w:val="004C0314"/>
    <w:rsid w:val="004C0D3D"/>
    <w:rsid w:val="004C213E"/>
    <w:rsid w:val="004C376C"/>
    <w:rsid w:val="004C657F"/>
    <w:rsid w:val="004D17D8"/>
    <w:rsid w:val="004D52D8"/>
    <w:rsid w:val="004E355B"/>
    <w:rsid w:val="005028E5"/>
    <w:rsid w:val="00503735"/>
    <w:rsid w:val="00504A5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746"/>
    <w:rsid w:val="005D615C"/>
    <w:rsid w:val="005E1860"/>
    <w:rsid w:val="005F063B"/>
    <w:rsid w:val="005F192D"/>
    <w:rsid w:val="005F24C8"/>
    <w:rsid w:val="005F26AF"/>
    <w:rsid w:val="00600CE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4E0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465"/>
    <w:rsid w:val="007619E4"/>
    <w:rsid w:val="00761E75"/>
    <w:rsid w:val="0076495E"/>
    <w:rsid w:val="00765FC8"/>
    <w:rsid w:val="00775694"/>
    <w:rsid w:val="00793F46"/>
    <w:rsid w:val="007A1325"/>
    <w:rsid w:val="007A1A18"/>
    <w:rsid w:val="007A3BAF"/>
    <w:rsid w:val="007A77B8"/>
    <w:rsid w:val="007B53D8"/>
    <w:rsid w:val="007C22C5"/>
    <w:rsid w:val="007C57E1"/>
    <w:rsid w:val="007C5811"/>
    <w:rsid w:val="007D2DF5"/>
    <w:rsid w:val="007D451A"/>
    <w:rsid w:val="007D5E3E"/>
    <w:rsid w:val="007D7596"/>
    <w:rsid w:val="007E242C"/>
    <w:rsid w:val="007E3A97"/>
    <w:rsid w:val="007E6631"/>
    <w:rsid w:val="00803A12"/>
    <w:rsid w:val="00805417"/>
    <w:rsid w:val="008266F9"/>
    <w:rsid w:val="008267E2"/>
    <w:rsid w:val="00826A9B"/>
    <w:rsid w:val="00834842"/>
    <w:rsid w:val="00840E7B"/>
    <w:rsid w:val="008449D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0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01F"/>
    <w:rsid w:val="009A1467"/>
    <w:rsid w:val="009A6464"/>
    <w:rsid w:val="009B40FE"/>
    <w:rsid w:val="009B69F5"/>
    <w:rsid w:val="009C5FF7"/>
    <w:rsid w:val="009C6292"/>
    <w:rsid w:val="009D039E"/>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D2F"/>
    <w:rsid w:val="00D10058"/>
    <w:rsid w:val="00D11978"/>
    <w:rsid w:val="00D15E30"/>
    <w:rsid w:val="00D16129"/>
    <w:rsid w:val="00D25DBD"/>
    <w:rsid w:val="00D26929"/>
    <w:rsid w:val="00D30CBD"/>
    <w:rsid w:val="00D30D9E"/>
    <w:rsid w:val="00D33908"/>
    <w:rsid w:val="00D3481F"/>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0E"/>
    <w:rsid w:val="00E20D65"/>
    <w:rsid w:val="00E353A2"/>
    <w:rsid w:val="00E36881"/>
    <w:rsid w:val="00E42E4C"/>
    <w:rsid w:val="00E47013"/>
    <w:rsid w:val="00E541F9"/>
    <w:rsid w:val="00E57B79"/>
    <w:rsid w:val="00E63419"/>
    <w:rsid w:val="00E64496"/>
    <w:rsid w:val="00E72115"/>
    <w:rsid w:val="00E8322E"/>
    <w:rsid w:val="00E903E0"/>
    <w:rsid w:val="00E9401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A5"/>
    <w:rsid w:val="00F57FFB"/>
    <w:rsid w:val="00F601E6"/>
    <w:rsid w:val="00F6348C"/>
    <w:rsid w:val="00F73954"/>
    <w:rsid w:val="00F831B3"/>
    <w:rsid w:val="00F913D7"/>
    <w:rsid w:val="00F94060"/>
    <w:rsid w:val="00FA56F6"/>
    <w:rsid w:val="00FA727F"/>
    <w:rsid w:val="00FB329D"/>
    <w:rsid w:val="00FC27E3"/>
    <w:rsid w:val="00FC4D7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F8F4"/>
  <w14:defaultImageDpi w14:val="300"/>
  <w15:docId w15:val="{A6F3750B-7D5B-5546-864B-52B76B74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7D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7D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D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7D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D07D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7D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D2F"/>
  </w:style>
  <w:style w:type="character" w:customStyle="1" w:styleId="Heading1Char">
    <w:name w:val="Heading 1 Char"/>
    <w:aliases w:val="Pocket Char"/>
    <w:basedOn w:val="DefaultParagraphFont"/>
    <w:link w:val="Heading1"/>
    <w:uiPriority w:val="9"/>
    <w:rsid w:val="00D07D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7D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7D2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D07D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7D2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07D2F"/>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D07D2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07D2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
    <w:basedOn w:val="DefaultParagraphFont"/>
    <w:link w:val="Card"/>
    <w:uiPriority w:val="99"/>
    <w:unhideWhenUsed/>
    <w:rsid w:val="00D07D2F"/>
    <w:rPr>
      <w:color w:val="auto"/>
      <w:u w:val="none"/>
    </w:rPr>
  </w:style>
  <w:style w:type="paragraph" w:styleId="DocumentMap">
    <w:name w:val="Document Map"/>
    <w:basedOn w:val="Normal"/>
    <w:link w:val="DocumentMapChar"/>
    <w:uiPriority w:val="99"/>
    <w:semiHidden/>
    <w:unhideWhenUsed/>
    <w:rsid w:val="00D07D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7D2F"/>
    <w:rPr>
      <w:rFonts w:ascii="Lucida Grande" w:hAnsi="Lucida Grande" w:cs="Lucida Grande"/>
    </w:rPr>
  </w:style>
  <w:style w:type="paragraph" w:customStyle="1" w:styleId="Emphasis1">
    <w:name w:val="Emphasis1"/>
    <w:basedOn w:val="Normal"/>
    <w:link w:val="Emphasis"/>
    <w:autoRedefine/>
    <w:uiPriority w:val="20"/>
    <w:qFormat/>
    <w:rsid w:val="00FC4D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FC4D7B"/>
    <w:pPr>
      <w:ind w:left="720"/>
      <w:contextualSpacing/>
    </w:pPr>
  </w:style>
  <w:style w:type="paragraph" w:customStyle="1" w:styleId="textbold">
    <w:name w:val="text bold"/>
    <w:basedOn w:val="Normal"/>
    <w:uiPriority w:val="20"/>
    <w:qFormat/>
    <w:rsid w:val="0049787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4978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9787F"/>
    <w:rPr>
      <w:b/>
      <w:u w:val="single"/>
    </w:rPr>
  </w:style>
  <w:style w:type="paragraph" w:styleId="Title">
    <w:name w:val="Title"/>
    <w:basedOn w:val="Normal"/>
    <w:next w:val="BodyText"/>
    <w:link w:val="TitleChar"/>
    <w:uiPriority w:val="6"/>
    <w:qFormat/>
    <w:rsid w:val="0049787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787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787F"/>
    <w:pPr>
      <w:spacing w:after="120"/>
    </w:pPr>
  </w:style>
  <w:style w:type="character" w:customStyle="1" w:styleId="BodyTextChar">
    <w:name w:val="Body Text Char"/>
    <w:basedOn w:val="DefaultParagraphFont"/>
    <w:link w:val="BodyText"/>
    <w:uiPriority w:val="99"/>
    <w:semiHidden/>
    <w:rsid w:val="004978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32</Pages>
  <Words>22405</Words>
  <Characters>127712</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38</cp:revision>
  <dcterms:created xsi:type="dcterms:W3CDTF">2022-01-13T15:57:00Z</dcterms:created>
  <dcterms:modified xsi:type="dcterms:W3CDTF">2022-01-29T21:07:00Z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