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329AB" w14:textId="6E200846" w:rsidR="00E42E4C" w:rsidRDefault="00B45210" w:rsidP="00D45837">
      <w:pPr>
        <w:pStyle w:val="Heading1"/>
      </w:pPr>
      <w:r>
        <w:t>1AC vs Mission San Jose SR</w:t>
      </w:r>
    </w:p>
    <w:p w14:paraId="34552370" w14:textId="354B3147" w:rsidR="004B4041" w:rsidRDefault="004B4041" w:rsidP="004B4041">
      <w:pPr>
        <w:pStyle w:val="Heading2"/>
      </w:pPr>
      <w:r>
        <w:lastRenderedPageBreak/>
        <w:t>***1AC***</w:t>
      </w:r>
    </w:p>
    <w:p w14:paraId="20AE4457" w14:textId="3E88F42A" w:rsidR="00B407AD" w:rsidRPr="00B407AD" w:rsidRDefault="00B407AD" w:rsidP="00B407AD">
      <w:pPr>
        <w:pStyle w:val="Heading3"/>
      </w:pPr>
      <w:r>
        <w:lastRenderedPageBreak/>
        <w:t>1AC - Advantage</w:t>
      </w:r>
    </w:p>
    <w:p w14:paraId="732A081C" w14:textId="77777777" w:rsidR="00F039BF" w:rsidRPr="0023355B" w:rsidRDefault="00F039BF" w:rsidP="00F039BF">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2E860F23" w14:textId="77777777" w:rsidR="00F039BF" w:rsidRPr="0023355B" w:rsidRDefault="00F039BF" w:rsidP="00F039BF">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C836B8">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C836B8">
        <w:rPr>
          <w:rStyle w:val="Emphasis"/>
          <w:highlight w:val="green"/>
        </w:rPr>
        <w:t>Giant Leap</w:t>
      </w:r>
      <w:r w:rsidRPr="00C836B8">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67FF7A05" w14:textId="77777777" w:rsidR="00F039BF" w:rsidRPr="003A5B77" w:rsidRDefault="00F039BF" w:rsidP="00F039BF">
      <w:pPr>
        <w:rPr>
          <w:rFonts w:asciiTheme="majorHAnsi" w:hAnsiTheme="majorHAnsi" w:cstheme="majorHAnsi"/>
          <w:sz w:val="14"/>
        </w:rPr>
      </w:pPr>
      <w:r w:rsidRPr="007E5487">
        <w:rPr>
          <w:rFonts w:asciiTheme="majorHAnsi" w:hAnsiTheme="majorHAnsi" w:cstheme="majorHAnsi"/>
          <w:u w:val="single"/>
        </w:rPr>
        <w:t xml:space="preserve">This year saw </w:t>
      </w:r>
      <w:r w:rsidRPr="00C836B8">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C836B8">
        <w:rPr>
          <w:rStyle w:val="Emphasis"/>
          <w:highlight w:val="green"/>
        </w:rPr>
        <w:t>only just begun</w:t>
      </w:r>
      <w:r w:rsidRPr="003A5B77">
        <w:rPr>
          <w:rFonts w:asciiTheme="majorHAnsi" w:hAnsiTheme="majorHAnsi" w:cstheme="majorHAnsi"/>
          <w:sz w:val="14"/>
        </w:rPr>
        <w:t xml:space="preserve">. Virgin </w:t>
      </w:r>
      <w:r w:rsidRPr="00C836B8">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C836B8">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C836B8">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C836B8">
        <w:rPr>
          <w:rStyle w:val="Emphasis"/>
          <w:highlight w:val="green"/>
        </w:rPr>
        <w:t>2022</w:t>
      </w:r>
      <w:r w:rsidRPr="00F86DBC">
        <w:rPr>
          <w:rStyle w:val="Emphasis"/>
        </w:rPr>
        <w:t xml:space="preserve"> also </w:t>
      </w:r>
      <w:r w:rsidRPr="00C836B8">
        <w:rPr>
          <w:rStyle w:val="Emphasis"/>
          <w:highlight w:val="green"/>
        </w:rPr>
        <w:t>set to be busy</w:t>
      </w:r>
      <w:r w:rsidRPr="007E5487">
        <w:rPr>
          <w:rFonts w:asciiTheme="majorHAnsi" w:hAnsiTheme="majorHAnsi" w:cstheme="majorHAnsi"/>
          <w:u w:val="single"/>
        </w:rPr>
        <w:t xml:space="preserve">, between </w:t>
      </w:r>
      <w:r w:rsidRPr="00C836B8">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836B8">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C836B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C836B8">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C836B8">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C836B8">
        <w:rPr>
          <w:rStyle w:val="Emphasis"/>
          <w:highlight w:val="green"/>
        </w:rPr>
        <w:t>opened up</w:t>
      </w:r>
      <w:proofErr w:type="gramEnd"/>
      <w:r w:rsidRPr="00C836B8">
        <w:rPr>
          <w:rStyle w:val="Emphasis"/>
          <w:highlight w:val="green"/>
        </w:rPr>
        <w:t xml:space="preserve"> tickets</w:t>
      </w:r>
      <w:r w:rsidRPr="007E5487">
        <w:rPr>
          <w:rFonts w:asciiTheme="majorHAnsi" w:hAnsiTheme="majorHAnsi" w:cstheme="majorHAnsi"/>
          <w:u w:val="single"/>
        </w:rPr>
        <w:t xml:space="preserve"> again </w:t>
      </w:r>
      <w:r w:rsidRPr="00C836B8">
        <w:rPr>
          <w:rFonts w:asciiTheme="majorHAnsi" w:hAnsiTheme="majorHAnsi" w:cstheme="majorHAnsi"/>
          <w:highlight w:val="green"/>
          <w:u w:val="single"/>
        </w:rPr>
        <w:t xml:space="preserve">to paying </w:t>
      </w:r>
      <w:proofErr w:type="spellStart"/>
      <w:r w:rsidRPr="00C836B8">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C836B8">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C836B8">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F7E7F">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C836B8">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C836B8">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C836B8">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F7E7F">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Black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C836B8">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C836B8">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0A77475D" w14:textId="77777777" w:rsidR="00F039BF" w:rsidRPr="0023355B" w:rsidRDefault="00F039BF" w:rsidP="00F039BF">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1CF964F9" w14:textId="77777777" w:rsidR="00F039BF" w:rsidRPr="0023355B" w:rsidRDefault="00F039BF" w:rsidP="00F039BF">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26A3620D" w14:textId="77777777" w:rsidR="00F039BF" w:rsidRPr="003E636E" w:rsidRDefault="00F039BF" w:rsidP="00F039BF">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836B8">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C836B8">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C836B8">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C836B8">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C836B8">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C836B8">
        <w:rPr>
          <w:rFonts w:asciiTheme="majorHAnsi" w:hAnsiTheme="majorHAnsi" w:cstheme="majorHAnsi"/>
          <w:highlight w:val="green"/>
          <w:u w:val="single"/>
        </w:rPr>
        <w:t>$650 million per year</w:t>
      </w:r>
      <w:r w:rsidRPr="00C836B8">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C836B8">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C836B8">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C836B8">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C836B8">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C836B8">
        <w:rPr>
          <w:rFonts w:asciiTheme="majorHAnsi" w:hAnsiTheme="majorHAnsi" w:cstheme="majorHAnsi"/>
          <w:highlight w:val="green"/>
          <w:u w:val="single"/>
        </w:rPr>
        <w:t>four launches per day</w:t>
      </w:r>
      <w:r w:rsidRPr="00C836B8">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B11BDB">
        <w:rPr>
          <w:rFonts w:asciiTheme="majorHAnsi" w:hAnsiTheme="majorHAnsi" w:cstheme="majorHAnsi"/>
          <w:u w:val="single"/>
        </w:rPr>
        <w:t>shoot black carbon directly into the stratosphere</w:t>
      </w:r>
      <w:r w:rsidRPr="00B11BDB">
        <w:rPr>
          <w:rFonts w:asciiTheme="majorHAnsi" w:hAnsiTheme="majorHAnsi" w:cstheme="majorHAnsi"/>
          <w:sz w:val="16"/>
        </w:rPr>
        <w:t xml:space="preserve">. The amount of black carbon emitted during combustion on Earth, or in the </w:t>
      </w:r>
      <w:proofErr w:type="spellStart"/>
      <w:r w:rsidRPr="00B11BDB">
        <w:rPr>
          <w:rFonts w:asciiTheme="majorHAnsi" w:hAnsiTheme="majorHAnsi" w:cstheme="majorHAnsi"/>
          <w:sz w:val="16"/>
        </w:rPr>
        <w:t>trophosphere</w:t>
      </w:r>
      <w:proofErr w:type="spellEnd"/>
      <w:r w:rsidRPr="00B11BDB">
        <w:rPr>
          <w:rFonts w:asciiTheme="majorHAnsi" w:hAnsiTheme="majorHAnsi" w:cstheme="majorHAnsi"/>
          <w:sz w:val="16"/>
        </w:rPr>
        <w:t xml:space="preserve">, where airlines fly, tends to be low, because of the relatively rich supply of oxygen. </w:t>
      </w:r>
      <w:r w:rsidRPr="00B11BDB">
        <w:rPr>
          <w:rFonts w:asciiTheme="majorHAnsi" w:hAnsiTheme="majorHAnsi" w:cstheme="majorHAnsi"/>
          <w:u w:val="single"/>
        </w:rPr>
        <w:t>Once you get into the stratosphere, where low pressure leads to less oxygen, black carbon can amount to as much as 5% of the products of combustion</w:t>
      </w:r>
      <w:r w:rsidRPr="00B11BDB">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B11BDB">
        <w:rPr>
          <w:rFonts w:asciiTheme="majorHAnsi" w:hAnsiTheme="majorHAnsi" w:cstheme="majorHAnsi"/>
          <w:sz w:val="16"/>
        </w:rPr>
        <w:t>Nield</w:t>
      </w:r>
      <w:proofErr w:type="spellEnd"/>
      <w:r w:rsidRPr="00B11BDB">
        <w:rPr>
          <w:rFonts w:asciiTheme="majorHAnsi" w:hAnsiTheme="majorHAnsi" w:cstheme="majorHAnsi"/>
          <w:sz w:val="16"/>
        </w:rPr>
        <w:t xml:space="preserve">, the F.A.A.’s associate administrator for commercial space transportation, in an email. </w:t>
      </w:r>
      <w:r w:rsidRPr="00B11BDB">
        <w:rPr>
          <w:rFonts w:asciiTheme="majorHAnsi" w:hAnsiTheme="majorHAnsi" w:cstheme="majorHAnsi"/>
          <w:u w:val="single"/>
        </w:rPr>
        <w:t>The space-tourism industry has downplayed black carbon’s potential harm</w:t>
      </w:r>
      <w:r w:rsidRPr="00B11BDB">
        <w:rPr>
          <w:rFonts w:asciiTheme="majorHAnsi" w:hAnsiTheme="majorHAnsi" w:cstheme="majorHAnsi"/>
          <w:sz w:val="16"/>
        </w:rPr>
        <w:t>. Virgin Galactic declined repeated inquiries to comment. Andrew Nelson, the chief operating officer of XCOR Aerospace, which is currently selling $95,000 tickets for</w:t>
      </w:r>
      <w:r w:rsidRPr="003E636E">
        <w:rPr>
          <w:rFonts w:asciiTheme="majorHAnsi" w:hAnsiTheme="majorHAnsi" w:cstheme="majorHAnsi"/>
          <w:sz w:val="16"/>
        </w:rPr>
        <w:t xml:space="preserve">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w:t>
      </w:r>
      <w:r w:rsidRPr="003E636E">
        <w:rPr>
          <w:rFonts w:asciiTheme="majorHAnsi" w:hAnsiTheme="majorHAnsi" w:cstheme="majorHAnsi"/>
          <w:sz w:val="16"/>
        </w:rPr>
        <w:lastRenderedPageBreak/>
        <w:t xml:space="preserve">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6486F038" w14:textId="77777777" w:rsidR="001B368A" w:rsidRPr="0023355B" w:rsidRDefault="001B368A" w:rsidP="001B368A">
      <w:pPr>
        <w:pStyle w:val="Heading4"/>
        <w:rPr>
          <w:rFonts w:asciiTheme="majorHAnsi" w:hAnsiTheme="majorHAnsi" w:cstheme="majorHAnsi"/>
        </w:rPr>
      </w:pPr>
      <w:r w:rsidRPr="0023355B">
        <w:rPr>
          <w:rFonts w:asciiTheme="majorHAnsi" w:hAnsiTheme="majorHAnsi" w:cstheme="majorHAnsi"/>
        </w:rPr>
        <w:t>Scenario 1 is ozone.</w:t>
      </w:r>
    </w:p>
    <w:p w14:paraId="27BA8244" w14:textId="77777777" w:rsidR="001B368A" w:rsidRPr="0023355B" w:rsidRDefault="001B368A" w:rsidP="001B368A">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9243016" w14:textId="77777777" w:rsidR="001B368A" w:rsidRPr="0023355B" w:rsidRDefault="001B368A" w:rsidP="001B368A">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3C559D79" w14:textId="77777777" w:rsidR="001B368A" w:rsidRPr="004B2B73" w:rsidRDefault="001B368A" w:rsidP="001B368A">
      <w:pPr>
        <w:rPr>
          <w:rFonts w:asciiTheme="majorHAnsi" w:hAnsiTheme="majorHAnsi" w:cstheme="majorHAnsi"/>
          <w:sz w:val="16"/>
        </w:rPr>
      </w:pPr>
      <w:r w:rsidRPr="0063571F">
        <w:rPr>
          <w:rFonts w:asciiTheme="majorHAnsi" w:hAnsiTheme="majorHAnsi" w:cstheme="majorHAnsi"/>
          <w:u w:val="single"/>
        </w:rPr>
        <w:t xml:space="preserve">The </w:t>
      </w:r>
      <w:r w:rsidRPr="00C836B8">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w:t>
      </w:r>
      <w:proofErr w:type="gramStart"/>
      <w:r w:rsidRPr="0063571F">
        <w:rPr>
          <w:rFonts w:asciiTheme="majorHAnsi" w:hAnsiTheme="majorHAnsi" w:cstheme="majorHAnsi"/>
          <w:u w:val="single"/>
        </w:rPr>
        <w:t>a number of</w:t>
      </w:r>
      <w:proofErr w:type="gramEnd"/>
      <w:r w:rsidRPr="0063571F">
        <w:rPr>
          <w:rFonts w:asciiTheme="majorHAnsi" w:hAnsiTheme="majorHAnsi" w:cstheme="majorHAnsi"/>
          <w:u w:val="single"/>
        </w:rPr>
        <w:t xml:space="preserve">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C836B8">
        <w:rPr>
          <w:rFonts w:asciiTheme="majorHAnsi" w:hAnsiTheme="majorHAnsi" w:cstheme="majorHAnsi"/>
          <w:highlight w:val="green"/>
          <w:u w:val="single"/>
        </w:rPr>
        <w:t xml:space="preserve">slowly </w:t>
      </w:r>
      <w:r w:rsidRPr="00C836B8">
        <w:rPr>
          <w:rStyle w:val="Emphasis"/>
          <w:highlight w:val="green"/>
        </w:rPr>
        <w:t>healing</w:t>
      </w:r>
      <w:r w:rsidRPr="00ED59B2">
        <w:rPr>
          <w:rFonts w:asciiTheme="majorHAnsi" w:hAnsiTheme="majorHAnsi" w:cstheme="majorHAnsi"/>
          <w:u w:val="single"/>
        </w:rPr>
        <w:t xml:space="preserve">, and a </w:t>
      </w:r>
      <w:r w:rsidRPr="00C836B8">
        <w:rPr>
          <w:rStyle w:val="Emphasis"/>
          <w:highlight w:val="green"/>
        </w:rPr>
        <w:t>new study offers</w:t>
      </w:r>
      <w:r w:rsidRPr="0070375D">
        <w:rPr>
          <w:rStyle w:val="Emphasis"/>
        </w:rPr>
        <w:t xml:space="preserve"> some of </w:t>
      </w:r>
      <w:r w:rsidRPr="00C836B8">
        <w:rPr>
          <w:rStyle w:val="Emphasis"/>
          <w:highlight w:val="green"/>
        </w:rPr>
        <w:t xml:space="preserve">the best </w:t>
      </w:r>
      <w:proofErr w:type="gramStart"/>
      <w:r w:rsidRPr="00C836B8">
        <w:rPr>
          <w:rStyle w:val="Emphasis"/>
          <w:highlight w:val="green"/>
        </w:rPr>
        <w:t>evidence</w:t>
      </w:r>
      <w:proofErr w:type="gramEnd"/>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C836B8">
        <w:rPr>
          <w:rFonts w:asciiTheme="majorHAnsi" w:hAnsiTheme="majorHAnsi" w:cstheme="majorHAnsi"/>
          <w:highlight w:val="green"/>
          <w:u w:val="single"/>
        </w:rPr>
        <w:t xml:space="preserve">A </w:t>
      </w:r>
      <w:r w:rsidRPr="00C836B8">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C836B8">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C836B8">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C836B8">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C836B8">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C836B8">
        <w:rPr>
          <w:rStyle w:val="Emphasis"/>
          <w:highlight w:val="green"/>
        </w:rPr>
        <w:t>ozone depletion</w:t>
      </w:r>
      <w:r w:rsidRPr="00F002AC">
        <w:rPr>
          <w:rStyle w:val="Emphasis"/>
        </w:rPr>
        <w:t xml:space="preserve"> had </w:t>
      </w:r>
      <w:r w:rsidRPr="00C836B8">
        <w:rPr>
          <w:rStyle w:val="Emphasis"/>
          <w:highlight w:val="green"/>
        </w:rPr>
        <w:t>declined by</w:t>
      </w:r>
      <w:r w:rsidRPr="00F002AC">
        <w:rPr>
          <w:rStyle w:val="Emphasis"/>
        </w:rPr>
        <w:t xml:space="preserve"> about </w:t>
      </w:r>
      <w:r w:rsidRPr="00C836B8">
        <w:rPr>
          <w:rStyle w:val="Emphasis"/>
          <w:highlight w:val="green"/>
        </w:rPr>
        <w:t>20 percen</w:t>
      </w:r>
      <w:r w:rsidRPr="00C836B8">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CC105C">
        <w:rPr>
          <w:rStyle w:val="Emphasis"/>
        </w:rPr>
        <w:t>chlorine levels declined</w:t>
      </w:r>
      <w:r w:rsidRPr="00CC105C">
        <w:rPr>
          <w:rFonts w:asciiTheme="majorHAnsi" w:hAnsiTheme="majorHAnsi" w:cstheme="majorHAnsi"/>
          <w:u w:val="single"/>
        </w:rPr>
        <w:t xml:space="preserve"> as well, at a rate of about 0.8 percent per year</w:t>
      </w:r>
      <w:r w:rsidRPr="00CC105C">
        <w:rPr>
          <w:rFonts w:asciiTheme="majorHAnsi" w:hAnsiTheme="majorHAnsi" w:cstheme="majorHAnsi"/>
          <w:sz w:val="16"/>
        </w:rPr>
        <w:t xml:space="preserve">. That’s in line with model expectations of how much CFC levels should have declined over the same </w:t>
      </w:r>
      <w:proofErr w:type="gramStart"/>
      <w:r w:rsidRPr="00CC105C">
        <w:rPr>
          <w:rFonts w:asciiTheme="majorHAnsi" w:hAnsiTheme="majorHAnsi" w:cstheme="majorHAnsi"/>
          <w:sz w:val="16"/>
        </w:rPr>
        <w:t>time period</w:t>
      </w:r>
      <w:proofErr w:type="gramEnd"/>
      <w:r w:rsidRPr="00CC105C">
        <w:rPr>
          <w:rFonts w:asciiTheme="majorHAnsi" w:hAnsiTheme="majorHAnsi" w:cstheme="majorHAnsi"/>
          <w:sz w:val="16"/>
        </w:rPr>
        <w:t xml:space="preserve"> thanks to the Montreal Protocol’s ban</w:t>
      </w:r>
      <w:r w:rsidRPr="004B2B73">
        <w:rPr>
          <w:rFonts w:asciiTheme="majorHAnsi" w:hAnsiTheme="majorHAnsi" w:cstheme="majorHAnsi"/>
          <w:sz w:val="16"/>
        </w:rPr>
        <w:t xml:space="preserve">. “This reaffirms our scientific understanding of what’s controlling ozone,” she said. </w:t>
      </w:r>
      <w:r w:rsidRPr="00EB22F6">
        <w:rPr>
          <w:rFonts w:asciiTheme="majorHAnsi" w:hAnsiTheme="majorHAnsi" w:cstheme="majorHAnsi"/>
          <w:u w:val="single"/>
        </w:rPr>
        <w:t xml:space="preserve">Bill Randall, an </w:t>
      </w:r>
      <w:r w:rsidRPr="00C836B8">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C836B8">
        <w:rPr>
          <w:rStyle w:val="Emphasis"/>
          <w:highlight w:val="green"/>
        </w:rPr>
        <w:t>not involved with the study</w:t>
      </w:r>
      <w:r w:rsidRPr="00EB22F6">
        <w:rPr>
          <w:rFonts w:asciiTheme="majorHAnsi" w:hAnsiTheme="majorHAnsi" w:cstheme="majorHAnsi"/>
          <w:u w:val="single"/>
        </w:rPr>
        <w:t xml:space="preserve">, told Earther he </w:t>
      </w:r>
      <w:r w:rsidRPr="00C836B8">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C836B8">
        <w:rPr>
          <w:rStyle w:val="Emphasis"/>
          <w:highlight w:val="green"/>
        </w:rPr>
        <w:t>analysis was “</w:t>
      </w:r>
      <w:r w:rsidRPr="00611FEE">
        <w:rPr>
          <w:rStyle w:val="Emphasis"/>
        </w:rPr>
        <w:t xml:space="preserve">very </w:t>
      </w:r>
      <w:r w:rsidRPr="00C836B8">
        <w:rPr>
          <w:rStyle w:val="Emphasis"/>
          <w:highlight w:val="green"/>
        </w:rPr>
        <w:t>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3B8710DC" w14:textId="77777777" w:rsidR="001B368A" w:rsidRDefault="001B368A" w:rsidP="001B368A">
      <w:pPr>
        <w:pStyle w:val="Heading4"/>
      </w:pPr>
      <w:r>
        <w:t>Space tourism destroys the ozone --- 2 internal links:</w:t>
      </w:r>
    </w:p>
    <w:p w14:paraId="479EA2F6" w14:textId="418A9DB8" w:rsidR="001B368A" w:rsidRPr="0023355B" w:rsidRDefault="001B368A" w:rsidP="001B368A">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w:t>
      </w:r>
    </w:p>
    <w:p w14:paraId="2BDE8572" w14:textId="77777777" w:rsidR="001B368A" w:rsidRPr="0023355B" w:rsidRDefault="001B368A" w:rsidP="001B368A">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12B2243C" w14:textId="77777777" w:rsidR="001B368A" w:rsidRPr="002D1FED" w:rsidRDefault="001B368A" w:rsidP="001B368A">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w:t>
      </w:r>
      <w:r w:rsidRPr="00E54D5B">
        <w:rPr>
          <w:rFonts w:asciiTheme="majorHAnsi" w:hAnsiTheme="majorHAnsi" w:cstheme="majorHAnsi"/>
          <w:u w:val="single"/>
        </w:rPr>
        <w:t xml:space="preserve">a new study that finds </w:t>
      </w:r>
      <w:r w:rsidRPr="00C836B8">
        <w:rPr>
          <w:rStyle w:val="Emphasis"/>
          <w:highlight w:val="green"/>
        </w:rPr>
        <w:t>soot emitted by space tourism rockets</w:t>
      </w:r>
      <w:r w:rsidRPr="00BD2D75">
        <w:rPr>
          <w:rFonts w:asciiTheme="majorHAnsi" w:hAnsiTheme="majorHAnsi" w:cstheme="majorHAnsi"/>
          <w:u w:val="single"/>
        </w:rPr>
        <w:t xml:space="preserve"> could significantly </w:t>
      </w:r>
      <w:r w:rsidRPr="00BF51AE">
        <w:rPr>
          <w:rFonts w:asciiTheme="majorHAnsi" w:hAnsiTheme="majorHAnsi" w:cstheme="majorHAnsi"/>
          <w:u w:val="single"/>
        </w:rPr>
        <w:t xml:space="preserve">contribute to </w:t>
      </w:r>
      <w:r w:rsidRPr="00BF51AE">
        <w:rPr>
          <w:rStyle w:val="Emphasis"/>
        </w:rPr>
        <w:t>global climate change</w:t>
      </w:r>
      <w:r w:rsidRPr="00BF51AE">
        <w:rPr>
          <w:rFonts w:asciiTheme="majorHAnsi" w:hAnsiTheme="majorHAnsi" w:cstheme="majorHAnsi"/>
          <w:u w:val="single"/>
        </w:rPr>
        <w:t xml:space="preserve"> in coming decades.</w:t>
      </w:r>
      <w:r w:rsidRPr="00BF51AE">
        <w:rPr>
          <w:rFonts w:asciiTheme="majorHAnsi" w:hAnsiTheme="majorHAnsi" w:cstheme="majorHAnsi"/>
          <w:sz w:val="16"/>
        </w:rPr>
        <w:t xml:space="preserve"> The </w:t>
      </w:r>
      <w:r w:rsidRPr="00BF51AE">
        <w:rPr>
          <w:rFonts w:asciiTheme="majorHAnsi" w:hAnsiTheme="majorHAnsi" w:cstheme="majorHAnsi"/>
          <w:u w:val="single"/>
        </w:rPr>
        <w:t>researchers assumed</w:t>
      </w:r>
      <w:r w:rsidRPr="00BF51AE">
        <w:rPr>
          <w:rFonts w:asciiTheme="majorHAnsi" w:hAnsiTheme="majorHAnsi" w:cstheme="majorHAnsi"/>
          <w:sz w:val="16"/>
        </w:rPr>
        <w:t xml:space="preserve"> that a fast-growing suborbital </w:t>
      </w:r>
      <w:r w:rsidRPr="00BF51AE">
        <w:rPr>
          <w:rFonts w:asciiTheme="majorHAnsi" w:hAnsiTheme="majorHAnsi" w:cstheme="majorHAnsi"/>
          <w:u w:val="single"/>
        </w:rPr>
        <w:t xml:space="preserve">space tourism market will develop </w:t>
      </w:r>
      <w:r w:rsidRPr="00BF51AE">
        <w:rPr>
          <w:rFonts w:asciiTheme="majorHAnsi" w:hAnsiTheme="majorHAnsi" w:cstheme="majorHAnsi"/>
          <w:sz w:val="16"/>
        </w:rPr>
        <w:t xml:space="preserve">over the next decade, and they </w:t>
      </w:r>
      <w:r w:rsidRPr="00BF51AE">
        <w:rPr>
          <w:rFonts w:asciiTheme="majorHAnsi" w:hAnsiTheme="majorHAnsi" w:cstheme="majorHAnsi"/>
          <w:u w:val="single"/>
        </w:rPr>
        <w:t xml:space="preserve">examined the climate impact of soot and carbon </w:t>
      </w:r>
      <w:r w:rsidRPr="00BF51AE">
        <w:rPr>
          <w:rFonts w:asciiTheme="majorHAnsi" w:hAnsiTheme="majorHAnsi" w:cstheme="majorHAnsi"/>
          <w:u w:val="single"/>
        </w:rPr>
        <w:lastRenderedPageBreak/>
        <w:t>dioxide emissions from 1,000 suborbital rocket flights per year</w:t>
      </w:r>
      <w:r w:rsidRPr="00BF51AE">
        <w:rPr>
          <w:rFonts w:asciiTheme="majorHAnsi" w:hAnsiTheme="majorHAnsi" w:cstheme="majorHAnsi"/>
          <w:sz w:val="16"/>
        </w:rPr>
        <w:t>, the approximate number advertised in recent materials promoting space tourism. "</w:t>
      </w:r>
      <w:r w:rsidRPr="00BF51AE">
        <w:rPr>
          <w:rFonts w:asciiTheme="majorHAnsi" w:hAnsiTheme="majorHAnsi" w:cstheme="majorHAnsi"/>
          <w:u w:val="single"/>
        </w:rPr>
        <w:t>Rockets are the only direct source of human-produced compounds above about 14 miles</w:t>
      </w:r>
      <w:r w:rsidRPr="00BF51AE">
        <w:rPr>
          <w:rFonts w:asciiTheme="majorHAnsi" w:hAnsiTheme="majorHAnsi" w:cstheme="majorHAnsi"/>
          <w:sz w:val="16"/>
        </w:rPr>
        <w:t xml:space="preserve"> (22.5 kilometers), and so it is important to understand how their exhaust affects the at</w:t>
      </w:r>
      <w:r w:rsidRPr="002D1FED">
        <w:rPr>
          <w:rFonts w:asciiTheme="majorHAnsi" w:hAnsiTheme="majorHAnsi" w:cstheme="majorHAnsi"/>
          <w:sz w:val="16"/>
        </w:rPr>
        <w:t xml:space="preserve">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C10959">
        <w:rPr>
          <w:rFonts w:asciiTheme="majorHAnsi" w:hAnsiTheme="majorHAnsi" w:cstheme="majorHAnsi"/>
          <w:u w:val="single"/>
        </w:rPr>
        <w:t xml:space="preserve">soot </w:t>
      </w:r>
      <w:r w:rsidRPr="001E206A">
        <w:rPr>
          <w:rFonts w:asciiTheme="majorHAnsi" w:hAnsiTheme="majorHAnsi" w:cstheme="majorHAnsi"/>
          <w:u w:val="single"/>
        </w:rPr>
        <w:t>particles</w:t>
      </w:r>
      <w:r w:rsidRPr="00AB6D79">
        <w:rPr>
          <w:rFonts w:asciiTheme="majorHAnsi" w:hAnsiTheme="majorHAnsi" w:cstheme="majorHAnsi"/>
          <w:u w:val="single"/>
        </w:rPr>
        <w:t xml:space="preserve"> emitted by the proposed fleet of space tourism rockets would </w:t>
      </w:r>
      <w:r w:rsidRPr="00C836B8">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C836B8">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C836B8">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C836B8">
        <w:rPr>
          <w:rStyle w:val="Emphasis"/>
          <w:highlight w:val="green"/>
        </w:rPr>
        <w:t>remain in the atmosphere for years</w:t>
      </w:r>
      <w:r w:rsidRPr="00174B5F">
        <w:rPr>
          <w:rFonts w:asciiTheme="majorHAnsi" w:hAnsiTheme="majorHAnsi" w:cstheme="majorHAnsi"/>
          <w:u w:val="single"/>
        </w:rPr>
        <w:t xml:space="preserve">, efficiently </w:t>
      </w:r>
      <w:r w:rsidRPr="00C836B8">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C836B8">
        <w:rPr>
          <w:rStyle w:val="Emphasis"/>
          <w:highlight w:val="green"/>
        </w:rPr>
        <w:t>particular</w:t>
      </w:r>
      <w:r w:rsidRPr="00667B3D">
        <w:rPr>
          <w:rStyle w:val="Emphasis"/>
        </w:rPr>
        <w:t xml:space="preserve"> climate system </w:t>
      </w:r>
      <w:r w:rsidRPr="00C836B8">
        <w:rPr>
          <w:rStyle w:val="Emphasis"/>
          <w:highlight w:val="green"/>
        </w:rPr>
        <w:t>sensitivity to</w:t>
      </w:r>
      <w:r w:rsidRPr="00667B3D">
        <w:rPr>
          <w:rStyle w:val="Emphasis"/>
        </w:rPr>
        <w:t xml:space="preserve"> the type of </w:t>
      </w:r>
      <w:r w:rsidRPr="00C836B8">
        <w:rPr>
          <w:rStyle w:val="Emphasis"/>
          <w:highlight w:val="green"/>
        </w:rPr>
        <w:t>particles</w:t>
      </w:r>
      <w:r w:rsidRPr="00667B3D">
        <w:rPr>
          <w:rStyle w:val="Emphasis"/>
        </w:rPr>
        <w:t xml:space="preserve"> that </w:t>
      </w:r>
      <w:r w:rsidRPr="00C836B8">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C836B8">
        <w:rPr>
          <w:rStyle w:val="Emphasis"/>
          <w:highlight w:val="green"/>
        </w:rPr>
        <w:t>Antarctica would warm</w:t>
      </w:r>
      <w:r w:rsidRPr="007F4882">
        <w:rPr>
          <w:rStyle w:val="Emphasis"/>
        </w:rPr>
        <w:t xml:space="preserve"> by </w:t>
      </w:r>
      <w:r w:rsidRPr="00C836B8">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C836B8">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C836B8">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C836B8">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C836B8">
        <w:rPr>
          <w:rStyle w:val="Emphasis"/>
          <w:highlight w:val="green"/>
        </w:rPr>
        <w:t>increase in</w:t>
      </w:r>
      <w:r w:rsidRPr="00023505">
        <w:rPr>
          <w:rStyle w:val="Emphasis"/>
        </w:rPr>
        <w:t xml:space="preserve"> the amount of </w:t>
      </w:r>
      <w:r w:rsidRPr="00C836B8">
        <w:rPr>
          <w:rStyle w:val="Emphasis"/>
          <w:highlight w:val="green"/>
        </w:rPr>
        <w:t>solar energy absorbed</w:t>
      </w:r>
      <w:r w:rsidRPr="00C836B8">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C836B8">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836B8">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C836B8">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C836B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C836B8">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C836B8">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C836B8">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C836B8">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C836B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C836B8">
        <w:rPr>
          <w:rStyle w:val="Emphasis"/>
          <w:highlight w:val="green"/>
        </w:rPr>
        <w:t xml:space="preserve">black </w:t>
      </w:r>
      <w:proofErr w:type="gramStart"/>
      <w:r w:rsidRPr="00C836B8">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5724BFA7" w14:textId="77777777" w:rsidR="001B368A" w:rsidRDefault="001B368A" w:rsidP="001B368A">
      <w:pPr>
        <w:pStyle w:val="Heading4"/>
      </w:pPr>
      <w:r>
        <w:t xml:space="preserve">Second, water vapor and rocket emissions </w:t>
      </w:r>
    </w:p>
    <w:p w14:paraId="37D949CD" w14:textId="77777777" w:rsidR="001B368A" w:rsidRPr="00FD242F" w:rsidRDefault="001B368A" w:rsidP="001B368A">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25F11909" w14:textId="77777777" w:rsidR="001B368A" w:rsidRDefault="001B368A" w:rsidP="001B368A">
      <w:r>
        <w:t>1 Introduction</w:t>
      </w:r>
    </w:p>
    <w:p w14:paraId="2D5A46C3" w14:textId="77777777" w:rsidR="001B368A" w:rsidRPr="005A2548" w:rsidRDefault="001B368A" w:rsidP="001B368A">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8025EE">
        <w:rPr>
          <w:rStyle w:val="StyleUnderline"/>
        </w:rPr>
        <w:t>Rocket emissions are becoming</w:t>
      </w:r>
      <w:r w:rsidRPr="008025EE">
        <w:rPr>
          <w:sz w:val="16"/>
        </w:rPr>
        <w:t xml:space="preserve"> </w:t>
      </w:r>
      <w:r w:rsidRPr="008025EE">
        <w:rPr>
          <w:rStyle w:val="StyleUnderline"/>
        </w:rPr>
        <w:t>more like aviation emissions</w:t>
      </w:r>
      <w:r w:rsidRPr="008025EE">
        <w:rPr>
          <w:sz w:val="16"/>
        </w:rPr>
        <w:t xml:space="preserve"> in that the space sector exhibits consistent growth </w:t>
      </w:r>
      <w:r w:rsidRPr="008025EE">
        <w:rPr>
          <w:rStyle w:val="StyleUnderline"/>
        </w:rPr>
        <w:t>that</w:t>
      </w:r>
      <w:r w:rsidRPr="008025EE">
        <w:rPr>
          <w:sz w:val="16"/>
        </w:rPr>
        <w:t xml:space="preserve"> </w:t>
      </w:r>
      <w:r w:rsidRPr="008025EE">
        <w:rPr>
          <w:rStyle w:val="StyleUnderline"/>
        </w:rPr>
        <w:t>cannot</w:t>
      </w:r>
      <w:r w:rsidRPr="008025EE">
        <w:rPr>
          <w:sz w:val="16"/>
        </w:rPr>
        <w:t xml:space="preserve"> </w:t>
      </w:r>
      <w:r w:rsidRPr="008025EE">
        <w:rPr>
          <w:rStyle w:val="StyleUnderline"/>
        </w:rPr>
        <w:t>be reduced without</w:t>
      </w:r>
      <w:r w:rsidRPr="008025EE">
        <w:rPr>
          <w:sz w:val="16"/>
        </w:rPr>
        <w:t xml:space="preserve"> </w:t>
      </w:r>
      <w:r w:rsidRPr="008025EE">
        <w:rPr>
          <w:rStyle w:val="StyleUnderline"/>
        </w:rPr>
        <w:t>serious economic disruption</w:t>
      </w:r>
      <w:r w:rsidRPr="008025EE">
        <w:rPr>
          <w:sz w:val="16"/>
        </w:rPr>
        <w:t>.</w:t>
      </w:r>
      <w:r w:rsidRPr="00FD242F">
        <w:rPr>
          <w:sz w:val="16"/>
        </w:rPr>
        <w:t xml:space="preserve"> Unlike the aviation sector, the most significant method of managing emissions is through prudent use </w:t>
      </w:r>
      <w:r w:rsidRPr="00FD242F">
        <w:rPr>
          <w:sz w:val="16"/>
        </w:rPr>
        <w:lastRenderedPageBreak/>
        <w:t xml:space="preserve">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7B596E2B" w14:textId="77777777" w:rsidR="001B368A" w:rsidRPr="00FD242F" w:rsidRDefault="001B368A" w:rsidP="001B368A">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30E464D4" w14:textId="77777777" w:rsidR="001B368A" w:rsidRPr="00FD242F" w:rsidRDefault="001B368A" w:rsidP="001B368A">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C836B8">
        <w:rPr>
          <w:rStyle w:val="StyleUnderline"/>
          <w:highlight w:val="green"/>
        </w:rPr>
        <w:t xml:space="preserve">H2O emissions </w:t>
      </w:r>
      <w:r w:rsidRPr="00E012E3">
        <w:rPr>
          <w:rStyle w:val="StyleUnderline"/>
        </w:rPr>
        <w:t>can</w:t>
      </w:r>
      <w:r w:rsidRPr="00FD242F">
        <w:rPr>
          <w:sz w:val="16"/>
        </w:rPr>
        <w:t xml:space="preserve"> </w:t>
      </w:r>
      <w:r w:rsidRPr="00C836B8">
        <w:rPr>
          <w:rStyle w:val="StyleUnderline"/>
          <w:highlight w:val="green"/>
        </w:rPr>
        <w:t>change</w:t>
      </w:r>
      <w:r w:rsidRPr="00C836B8">
        <w:rPr>
          <w:sz w:val="16"/>
          <w:highlight w:val="green"/>
        </w:rPr>
        <w:t xml:space="preserve"> </w:t>
      </w:r>
      <w:r w:rsidRPr="00FD242F">
        <w:rPr>
          <w:sz w:val="16"/>
        </w:rPr>
        <w:t xml:space="preserve">stratospheric </w:t>
      </w:r>
      <w:r w:rsidRPr="00C836B8">
        <w:rPr>
          <w:rStyle w:val="StyleUnderline"/>
          <w:highlight w:val="green"/>
        </w:rPr>
        <w:t>temperatures</w:t>
      </w:r>
      <w:r w:rsidRPr="00C836B8">
        <w:rPr>
          <w:sz w:val="16"/>
          <w:highlight w:val="green"/>
        </w:rPr>
        <w:t xml:space="preserve"> </w:t>
      </w:r>
      <w:r w:rsidRPr="00C836B8">
        <w:rPr>
          <w:rStyle w:val="StyleUnderline"/>
          <w:highlight w:val="green"/>
        </w:rPr>
        <w:t>and</w:t>
      </w:r>
      <w:r w:rsidRPr="00C836B8">
        <w:rPr>
          <w:sz w:val="16"/>
          <w:highlight w:val="green"/>
        </w:rPr>
        <w:t xml:space="preserve"> </w:t>
      </w:r>
      <w:r w:rsidRPr="00C836B8">
        <w:rPr>
          <w:rStyle w:val="StyleUnderline"/>
          <w:highlight w:val="green"/>
        </w:rPr>
        <w:t>alter</w:t>
      </w:r>
      <w:r w:rsidRPr="00C836B8">
        <w:rPr>
          <w:sz w:val="16"/>
          <w:highlight w:val="green"/>
        </w:rPr>
        <w:t xml:space="preserve"> </w:t>
      </w:r>
      <w:r w:rsidRPr="00FD242F">
        <w:rPr>
          <w:sz w:val="16"/>
        </w:rPr>
        <w:t xml:space="preserve">the photochemistry controlling </w:t>
      </w:r>
      <w:r w:rsidRPr="00C836B8">
        <w:rPr>
          <w:rStyle w:val="StyleUnderline"/>
          <w:highlight w:val="green"/>
        </w:rPr>
        <w:t>ozone</w:t>
      </w:r>
      <w:r w:rsidRPr="00C836B8">
        <w:rPr>
          <w:sz w:val="16"/>
          <w:highlight w:val="green"/>
        </w:rPr>
        <w:t xml:space="preserve"> </w:t>
      </w:r>
      <w:r w:rsidRPr="00FD242F">
        <w:rPr>
          <w:sz w:val="16"/>
        </w:rPr>
        <w:t xml:space="preserve">(O3). Furthermore, </w:t>
      </w:r>
      <w:r w:rsidRPr="00C836B8">
        <w:rPr>
          <w:rStyle w:val="StyleUnderline"/>
          <w:highlight w:val="green"/>
        </w:rPr>
        <w:t xml:space="preserve">rockets burning liquid </w:t>
      </w:r>
      <w:proofErr w:type="gramStart"/>
      <w:r w:rsidRPr="00C836B8">
        <w:rPr>
          <w:rStyle w:val="StyleUnderline"/>
          <w:highlight w:val="green"/>
        </w:rPr>
        <w:t>H2</w:t>
      </w:r>
      <w:proofErr w:type="gramEnd"/>
      <w:r w:rsidRPr="00C836B8">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C836B8">
        <w:rPr>
          <w:rStyle w:val="StyleUnderline"/>
          <w:highlight w:val="green"/>
        </w:rPr>
        <w:t xml:space="preserve">emit </w:t>
      </w:r>
      <w:r w:rsidRPr="00FD242F">
        <w:rPr>
          <w:sz w:val="16"/>
        </w:rPr>
        <w:t>H2 and</w:t>
      </w:r>
      <w:r w:rsidRPr="00C836B8">
        <w:rPr>
          <w:rStyle w:val="StyleUnderline"/>
          <w:highlight w:val="green"/>
        </w:rPr>
        <w:t xml:space="preserve"> HOX</w:t>
      </w:r>
      <w:r w:rsidRPr="00FD242F">
        <w:rPr>
          <w:sz w:val="16"/>
        </w:rPr>
        <w:t xml:space="preserve"> in the plume in addition to H2O. </w:t>
      </w:r>
      <w:r w:rsidRPr="00C836B8">
        <w:rPr>
          <w:rStyle w:val="StyleUnderline"/>
          <w:highlight w:val="green"/>
        </w:rPr>
        <w:t>Enhancements</w:t>
      </w:r>
      <w:r w:rsidRPr="00C836B8">
        <w:rPr>
          <w:sz w:val="16"/>
          <w:highlight w:val="green"/>
        </w:rPr>
        <w:t xml:space="preserve"> </w:t>
      </w:r>
      <w:r w:rsidRPr="00C836B8">
        <w:rPr>
          <w:rStyle w:val="StyleUnderline"/>
          <w:highlight w:val="green"/>
        </w:rPr>
        <w:t>in</w:t>
      </w:r>
      <w:r w:rsidRPr="00C836B8">
        <w:rPr>
          <w:sz w:val="16"/>
          <w:highlight w:val="green"/>
        </w:rPr>
        <w:t xml:space="preserve"> </w:t>
      </w:r>
      <w:r w:rsidRPr="00C836B8">
        <w:rPr>
          <w:rStyle w:val="StyleUnderline"/>
          <w:highlight w:val="green"/>
        </w:rPr>
        <w:t>HOX</w:t>
      </w:r>
      <w:r w:rsidRPr="00C836B8">
        <w:rPr>
          <w:sz w:val="16"/>
          <w:highlight w:val="green"/>
        </w:rPr>
        <w:t xml:space="preserve"> </w:t>
      </w:r>
      <w:r w:rsidRPr="00C836B8">
        <w:rPr>
          <w:rStyle w:val="StyleUnderline"/>
          <w:highlight w:val="green"/>
        </w:rPr>
        <w:t>can</w:t>
      </w:r>
      <w:r w:rsidRPr="00C836B8">
        <w:rPr>
          <w:sz w:val="16"/>
          <w:highlight w:val="green"/>
        </w:rPr>
        <w:t xml:space="preserve"> </w:t>
      </w:r>
      <w:r w:rsidRPr="00FD242F">
        <w:rPr>
          <w:sz w:val="16"/>
        </w:rPr>
        <w:t xml:space="preserve">catalytically </w:t>
      </w:r>
      <w:r w:rsidRPr="00C836B8">
        <w:rPr>
          <w:rStyle w:val="StyleUnderline"/>
          <w:highlight w:val="green"/>
        </w:rPr>
        <w:t>destroy</w:t>
      </w:r>
      <w:r w:rsidRPr="00C836B8">
        <w:rPr>
          <w:sz w:val="16"/>
          <w:highlight w:val="green"/>
        </w:rPr>
        <w:t xml:space="preserve"> </w:t>
      </w:r>
      <w:r w:rsidRPr="00C836B8">
        <w:rPr>
          <w:rStyle w:val="StyleUnderline"/>
          <w:highlight w:val="green"/>
        </w:rPr>
        <w:t>O3</w:t>
      </w:r>
      <w:r w:rsidRPr="00C836B8">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C836B8">
        <w:rPr>
          <w:rStyle w:val="StyleUnderline"/>
          <w:highlight w:val="green"/>
        </w:rPr>
        <w:t>Superheated</w:t>
      </w:r>
      <w:r w:rsidRPr="00C836B8">
        <w:rPr>
          <w:sz w:val="16"/>
          <w:highlight w:val="green"/>
        </w:rPr>
        <w:t xml:space="preserve"> </w:t>
      </w:r>
      <w:r w:rsidRPr="00C836B8">
        <w:rPr>
          <w:rStyle w:val="StyleUnderline"/>
          <w:highlight w:val="green"/>
        </w:rPr>
        <w:t>air</w:t>
      </w:r>
      <w:r w:rsidRPr="00C836B8">
        <w:rPr>
          <w:sz w:val="16"/>
          <w:highlight w:val="green"/>
        </w:rPr>
        <w:t xml:space="preserve"> </w:t>
      </w:r>
      <w:r w:rsidRPr="00FD242F">
        <w:rPr>
          <w:sz w:val="16"/>
        </w:rPr>
        <w:t xml:space="preserve">in the engine and exhaust plume </w:t>
      </w:r>
      <w:r w:rsidRPr="00C836B8">
        <w:rPr>
          <w:rStyle w:val="StyleUnderline"/>
          <w:highlight w:val="green"/>
        </w:rPr>
        <w:t>result in</w:t>
      </w:r>
      <w:r w:rsidRPr="00C836B8">
        <w:rPr>
          <w:sz w:val="16"/>
          <w:highlight w:val="green"/>
        </w:rPr>
        <w:t xml:space="preserve"> </w:t>
      </w:r>
      <w:r w:rsidRPr="00FD242F">
        <w:rPr>
          <w:sz w:val="16"/>
        </w:rPr>
        <w:t xml:space="preserve">the production of </w:t>
      </w:r>
      <w:r w:rsidRPr="00C836B8">
        <w:rPr>
          <w:rStyle w:val="StyleUnderline"/>
          <w:highlight w:val="green"/>
        </w:rPr>
        <w:t>NOx</w:t>
      </w:r>
      <w:r w:rsidRPr="00FD242F">
        <w:rPr>
          <w:sz w:val="16"/>
        </w:rPr>
        <w:t xml:space="preserve">, </w:t>
      </w:r>
      <w:r w:rsidRPr="00C836B8">
        <w:rPr>
          <w:rStyle w:val="StyleUnderline"/>
          <w:highlight w:val="green"/>
        </w:rPr>
        <w:t>which</w:t>
      </w:r>
      <w:r w:rsidRPr="00C836B8">
        <w:rPr>
          <w:sz w:val="16"/>
          <w:highlight w:val="green"/>
        </w:rPr>
        <w:t xml:space="preserve"> </w:t>
      </w:r>
      <w:r w:rsidRPr="00FD242F">
        <w:rPr>
          <w:sz w:val="16"/>
        </w:rPr>
        <w:t xml:space="preserve">also catalytically </w:t>
      </w:r>
      <w:r w:rsidRPr="00C836B8">
        <w:rPr>
          <w:rStyle w:val="StyleUnderline"/>
          <w:highlight w:val="green"/>
        </w:rPr>
        <w:t>destroys</w:t>
      </w:r>
      <w:r w:rsidRPr="00C836B8">
        <w:rPr>
          <w:sz w:val="16"/>
          <w:highlight w:val="green"/>
        </w:rPr>
        <w:t xml:space="preserve"> </w:t>
      </w:r>
      <w:r w:rsidRPr="00C836B8">
        <w:rPr>
          <w:rStyle w:val="StyleUnderline"/>
          <w:highlight w:val="green"/>
        </w:rPr>
        <w:t>O3</w:t>
      </w:r>
      <w:r w:rsidRPr="00C836B8">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44FCE092" w14:textId="77777777" w:rsidR="001B368A" w:rsidRDefault="001B368A" w:rsidP="001B368A">
      <w:r>
        <w:t>2 Calculating Emissions</w:t>
      </w:r>
    </w:p>
    <w:p w14:paraId="34402CC9" w14:textId="77777777" w:rsidR="001B368A" w:rsidRPr="00FD242F" w:rsidRDefault="001B368A" w:rsidP="001B368A">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1D02FC81" w14:textId="77777777" w:rsidR="001B368A" w:rsidRPr="00FD242F" w:rsidRDefault="001B368A" w:rsidP="001B368A">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169DA068" w14:textId="77777777" w:rsidR="001B368A" w:rsidRPr="00FD242F" w:rsidRDefault="001B368A" w:rsidP="001B368A">
      <w:pPr>
        <w:rPr>
          <w:sz w:val="16"/>
        </w:rPr>
      </w:pPr>
      <w:r w:rsidRPr="00FD242F">
        <w:rPr>
          <w:sz w:val="16"/>
        </w:rPr>
        <w:lastRenderedPageBreak/>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381F6A75" w14:textId="77777777" w:rsidR="001B368A" w:rsidRPr="00FD242F" w:rsidRDefault="001B368A" w:rsidP="001B368A">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2843D895" w14:textId="77777777" w:rsidR="001B368A" w:rsidRPr="00FD242F" w:rsidRDefault="001B368A" w:rsidP="001B368A">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4DD889F2" w14:textId="77777777" w:rsidR="001B368A" w:rsidRPr="00FD242F" w:rsidRDefault="001B368A" w:rsidP="001B368A">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4D0A9A">
        <w:rPr>
          <w:rStyle w:val="StyleUnderline"/>
        </w:rPr>
        <w:t xml:space="preserve">105 </w:t>
      </w:r>
      <w:proofErr w:type="spellStart"/>
      <w:r w:rsidRPr="004D0A9A">
        <w:rPr>
          <w:rStyle w:val="StyleUnderline"/>
        </w:rPr>
        <w:t>Skylon</w:t>
      </w:r>
      <w:proofErr w:type="spellEnd"/>
      <w:r w:rsidRPr="004D0A9A">
        <w:rPr>
          <w:rStyle w:val="StyleUnderline"/>
        </w:rPr>
        <w:t xml:space="preserve"> flight reentries would produce a factor of 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0730DD23" w14:textId="77777777" w:rsidR="001B368A" w:rsidRDefault="001B368A" w:rsidP="001B368A">
      <w:r>
        <w:t>3 Model Descriptions</w:t>
      </w:r>
    </w:p>
    <w:p w14:paraId="78A0417B" w14:textId="77777777" w:rsidR="001B368A" w:rsidRPr="00FD242F" w:rsidRDefault="001B368A" w:rsidP="001B368A">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36FD0D9C" w14:textId="77777777" w:rsidR="001B368A" w:rsidRDefault="001B368A" w:rsidP="001B368A">
      <w:r>
        <w:t>4 Stratospheric Ozone and Temperature Perturbations</w:t>
      </w:r>
    </w:p>
    <w:p w14:paraId="24FFF250" w14:textId="77777777" w:rsidR="001B368A" w:rsidRPr="00FD242F" w:rsidRDefault="001B368A" w:rsidP="001B368A">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w:t>
      </w:r>
      <w:r w:rsidRPr="00FD242F">
        <w:rPr>
          <w:sz w:val="16"/>
        </w:rPr>
        <w:lastRenderedPageBreak/>
        <w:t>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09FFBC56" w14:textId="77777777" w:rsidR="001B368A" w:rsidRPr="00FD242F" w:rsidRDefault="001B368A" w:rsidP="001B368A">
      <w:pPr>
        <w:rPr>
          <w:sz w:val="16"/>
        </w:rPr>
      </w:pPr>
      <w:r w:rsidRPr="00C836B8">
        <w:rPr>
          <w:rStyle w:val="StyleUnderline"/>
          <w:highlight w:val="green"/>
        </w:rPr>
        <w:t>At 105 flights per year O3 decreases</w:t>
      </w:r>
      <w:r w:rsidRPr="0031444A">
        <w:rPr>
          <w:rStyle w:val="StyleUnderline"/>
        </w:rPr>
        <w:t xml:space="preserve"> significantly </w:t>
      </w:r>
      <w:r w:rsidRPr="00C836B8">
        <w:rPr>
          <w:rStyle w:val="StyleUnderline"/>
          <w:highlight w:val="green"/>
        </w:rPr>
        <w:t xml:space="preserve">at all </w:t>
      </w:r>
      <w:r w:rsidRPr="0031444A">
        <w:rPr>
          <w:rStyle w:val="StyleUnderline"/>
        </w:rPr>
        <w:t xml:space="preserve">latitudes at </w:t>
      </w:r>
      <w:r w:rsidRPr="00C836B8">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C836B8">
        <w:rPr>
          <w:rStyle w:val="StyleUnderline"/>
          <w:highlight w:val="green"/>
        </w:rPr>
        <w:t>due to catalytic</w:t>
      </w:r>
      <w:r w:rsidRPr="00C836B8">
        <w:rPr>
          <w:sz w:val="16"/>
          <w:highlight w:val="green"/>
        </w:rPr>
        <w:t xml:space="preserve"> </w:t>
      </w:r>
      <w:r w:rsidRPr="00C836B8">
        <w:rPr>
          <w:rStyle w:val="StyleUnderline"/>
          <w:highlight w:val="green"/>
        </w:rPr>
        <w:t>destruction by NOX</w:t>
      </w:r>
      <w:r w:rsidRPr="00C836B8">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32E8D77B" w14:textId="77777777" w:rsidR="001B368A" w:rsidRPr="0023355B" w:rsidRDefault="001B368A" w:rsidP="001B368A">
      <w:pPr>
        <w:rPr>
          <w:rFonts w:asciiTheme="majorHAnsi" w:hAnsiTheme="majorHAnsi" w:cstheme="majorHAnsi"/>
        </w:rPr>
      </w:pPr>
    </w:p>
    <w:p w14:paraId="746F3D90" w14:textId="77777777" w:rsidR="001B368A" w:rsidRPr="0023355B" w:rsidRDefault="001B368A" w:rsidP="001B368A">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6A99C561" w14:textId="77777777" w:rsidR="001B368A" w:rsidRPr="0023355B" w:rsidRDefault="001B368A" w:rsidP="001B368A">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2836150C" w14:textId="77777777" w:rsidR="001B368A" w:rsidRPr="0023355B" w:rsidRDefault="001B368A" w:rsidP="001B368A">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700724">
        <w:rPr>
          <w:rStyle w:val="StyleUnderline"/>
          <w:rFonts w:asciiTheme="majorHAnsi" w:hAnsiTheme="majorHAnsi" w:cstheme="majorHAnsi"/>
        </w:rPr>
        <w:t xml:space="preserve">Most human-generated pollution is concentrated </w:t>
      </w:r>
      <w:r w:rsidRPr="00700724">
        <w:rPr>
          <w:rFonts w:asciiTheme="majorHAnsi" w:hAnsiTheme="majorHAnsi" w:cstheme="majorHAnsi"/>
        </w:rPr>
        <w:t>on</w:t>
      </w:r>
      <w:r w:rsidRPr="00700724">
        <w:rPr>
          <w:rFonts w:asciiTheme="majorHAnsi" w:hAnsiTheme="majorHAnsi" w:cstheme="majorHAnsi"/>
          <w:sz w:val="16"/>
        </w:rPr>
        <w:t xml:space="preserve"> or near the surface of the Earth, whether on land, sea, or </w:t>
      </w:r>
      <w:r w:rsidRPr="00700724">
        <w:rPr>
          <w:rStyle w:val="StyleUnderline"/>
          <w:rFonts w:asciiTheme="majorHAnsi" w:hAnsiTheme="majorHAnsi" w:cstheme="majorHAnsi"/>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C836B8">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C836B8">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C836B8">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703563">
        <w:rPr>
          <w:rStyle w:val="StyleUnderline"/>
          <w:rFonts w:asciiTheme="majorHAnsi" w:hAnsiTheme="majorHAnsi" w:cstheme="majorHAnsi"/>
        </w:rPr>
        <w:t xml:space="preserve">the </w:t>
      </w:r>
      <w:r w:rsidRPr="00C836B8">
        <w:rPr>
          <w:rStyle w:val="Emphasis"/>
          <w:rFonts w:asciiTheme="majorHAnsi" w:hAnsiTheme="majorHAnsi" w:cstheme="majorHAnsi"/>
          <w:highlight w:val="green"/>
        </w:rPr>
        <w:t xml:space="preserve">only </w:t>
      </w:r>
      <w:r w:rsidRPr="00A20BE2">
        <w:rPr>
          <w:rStyle w:val="Emphasis"/>
          <w:rFonts w:asciiTheme="majorHAnsi" w:hAnsiTheme="majorHAnsi" w:cstheme="majorHAnsi"/>
        </w:rPr>
        <w:t xml:space="preserve">industrial </w:t>
      </w:r>
      <w:r w:rsidRPr="00C836B8">
        <w:rPr>
          <w:rStyle w:val="Emphasis"/>
          <w:rFonts w:asciiTheme="majorHAnsi" w:hAnsiTheme="majorHAnsi" w:cstheme="majorHAnsi"/>
          <w:highlight w:val="green"/>
        </w:rPr>
        <w:t>activity</w:t>
      </w:r>
      <w:r w:rsidRPr="00C836B8">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133C29">
        <w:rPr>
          <w:rStyle w:val="StyleUnderline"/>
          <w:rFonts w:asciiTheme="majorHAnsi" w:hAnsiTheme="majorHAnsi" w:cstheme="majorHAnsi"/>
        </w:rPr>
        <w:t xml:space="preserve">the </w:t>
      </w:r>
      <w:r w:rsidRPr="00133C29">
        <w:rPr>
          <w:rStyle w:val="Emphasis"/>
          <w:rFonts w:asciiTheme="majorHAnsi" w:hAnsiTheme="majorHAnsi" w:cstheme="majorHAnsi"/>
        </w:rPr>
        <w:t>most consequential emissions</w:t>
      </w:r>
      <w:r w:rsidRPr="00133C29">
        <w:rPr>
          <w:rStyle w:val="StyleUnderline"/>
          <w:rFonts w:asciiTheme="majorHAnsi" w:hAnsiTheme="majorHAnsi" w:cstheme="majorHAnsi"/>
        </w:rPr>
        <w:t xml:space="preserve"> are </w:t>
      </w:r>
      <w:r w:rsidRPr="00C836B8">
        <w:rPr>
          <w:rStyle w:val="Emphasis"/>
          <w:rFonts w:asciiTheme="majorHAnsi" w:hAnsiTheme="majorHAnsi" w:cstheme="majorHAnsi"/>
          <w:highlight w:val="green"/>
        </w:rPr>
        <w:t>soot</w:t>
      </w:r>
      <w:r w:rsidRPr="00C836B8">
        <w:rPr>
          <w:rStyle w:val="StyleUnderline"/>
          <w:rFonts w:asciiTheme="majorHAnsi" w:hAnsiTheme="majorHAnsi" w:cstheme="majorHAnsi"/>
          <w:highlight w:val="green"/>
        </w:rPr>
        <w:t xml:space="preserve"> and </w:t>
      </w:r>
      <w:r w:rsidRPr="00C836B8">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C836B8">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C836B8">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D2F03">
        <w:rPr>
          <w:rStyle w:val="StyleUnderline"/>
          <w:rFonts w:asciiTheme="majorHAnsi" w:hAnsiTheme="majorHAnsi" w:cstheme="majorHAnsi"/>
        </w:rPr>
        <w:t>these processes</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C836B8">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C836B8">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C836B8">
        <w:rPr>
          <w:rStyle w:val="StyleUnderline"/>
          <w:rFonts w:asciiTheme="majorHAnsi" w:hAnsiTheme="majorHAnsi" w:cstheme="majorHAnsi"/>
          <w:highlight w:val="green"/>
        </w:rPr>
        <w:t>Even</w:t>
      </w:r>
      <w:r w:rsidRPr="00C836B8">
        <w:rPr>
          <w:rFonts w:asciiTheme="majorHAnsi" w:hAnsiTheme="majorHAnsi" w:cstheme="majorHAnsi"/>
          <w:sz w:val="16"/>
          <w:highlight w:val="green"/>
        </w:rPr>
        <w:t xml:space="preserve"> </w:t>
      </w:r>
      <w:r w:rsidRPr="00C836B8">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C836B8">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C836B8">
        <w:rPr>
          <w:rStyle w:val="StyleUnderline"/>
          <w:rFonts w:asciiTheme="majorHAnsi" w:hAnsiTheme="majorHAnsi" w:cstheme="majorHAnsi"/>
          <w:highlight w:val="green"/>
        </w:rPr>
        <w:t xml:space="preserve">rocket launches occur </w:t>
      </w:r>
      <w:r w:rsidRPr="00C836B8">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C836B8">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C836B8">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A613D8">
        <w:rPr>
          <w:rStyle w:val="StyleUnderline"/>
          <w:rFonts w:asciiTheme="majorHAnsi" w:hAnsiTheme="majorHAnsi" w:cstheme="majorHAnsi"/>
        </w:rPr>
        <w:t>with projections that the</w:t>
      </w:r>
      <w:r w:rsidRPr="0023355B">
        <w:rPr>
          <w:rStyle w:val="StyleUnderline"/>
          <w:rFonts w:asciiTheme="majorHAnsi" w:hAnsiTheme="majorHAnsi" w:cstheme="majorHAnsi"/>
        </w:rPr>
        <w:t xml:space="preserve"> global </w:t>
      </w:r>
      <w:r w:rsidRPr="00C836B8">
        <w:rPr>
          <w:rStyle w:val="StyleUnderline"/>
          <w:rFonts w:asciiTheme="majorHAnsi" w:hAnsiTheme="majorHAnsi" w:cstheme="majorHAnsi"/>
          <w:highlight w:val="green"/>
        </w:rPr>
        <w:t xml:space="preserve">launch rate will </w:t>
      </w:r>
      <w:r w:rsidRPr="00C836B8">
        <w:rPr>
          <w:rStyle w:val="Emphasis"/>
          <w:rFonts w:asciiTheme="majorHAnsi" w:hAnsiTheme="majorHAnsi" w:cstheme="majorHAnsi"/>
          <w:highlight w:val="green"/>
        </w:rPr>
        <w:t>at least</w:t>
      </w:r>
      <w:r w:rsidRPr="00C836B8">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C836B8">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FD5785">
        <w:rPr>
          <w:rStyle w:val="StyleUnderline"/>
          <w:rFonts w:asciiTheme="majorHAnsi" w:hAnsiTheme="majorHAnsi" w:cstheme="majorHAnsi"/>
        </w:rPr>
        <w:t>is likely</w:t>
      </w:r>
      <w:r w:rsidRPr="00C836B8">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w:t>
      </w:r>
      <w:r w:rsidRPr="0023355B">
        <w:rPr>
          <w:rFonts w:asciiTheme="majorHAnsi" w:hAnsiTheme="majorHAnsi" w:cstheme="majorHAnsi"/>
          <w:sz w:val="16"/>
        </w:rPr>
        <w:lastRenderedPageBreak/>
        <w:t xml:space="preserve">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C836B8">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C836B8">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C836B8">
        <w:rPr>
          <w:rStyle w:val="StyleUnderline"/>
          <w:rFonts w:asciiTheme="majorHAnsi" w:hAnsiTheme="majorHAnsi" w:cstheme="majorHAnsi"/>
          <w:highlight w:val="green"/>
        </w:rPr>
        <w:t xml:space="preserve">emissions as a </w:t>
      </w:r>
      <w:r w:rsidRPr="00C836B8">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C836B8">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3DD23C09" w14:textId="77777777" w:rsidR="001B368A" w:rsidRPr="00633C03" w:rsidRDefault="001B368A" w:rsidP="001B368A">
      <w:pPr>
        <w:pStyle w:val="Heading4"/>
        <w:rPr>
          <w:rFonts w:asciiTheme="majorHAnsi" w:hAnsiTheme="majorHAnsi" w:cstheme="majorHAnsi"/>
        </w:rPr>
      </w:pPr>
      <w:r w:rsidRPr="0023355B">
        <w:rPr>
          <w:rFonts w:asciiTheme="majorHAnsi" w:hAnsiTheme="majorHAnsi" w:cstheme="majorHAnsi"/>
        </w:rPr>
        <w:lastRenderedPageBreak/>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4555F478" w14:textId="77777777" w:rsidR="001B368A" w:rsidRPr="0023355B" w:rsidRDefault="001B368A" w:rsidP="001B368A">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0D907936" w14:textId="77777777" w:rsidR="001B368A" w:rsidRDefault="001B368A" w:rsidP="001B368A">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C836B8">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C836B8">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C836B8">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C836B8">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C836B8">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C836B8">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C836B8">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C836B8">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C836B8">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C836B8">
        <w:rPr>
          <w:rStyle w:val="StyleUnderline"/>
          <w:rFonts w:asciiTheme="majorHAnsi" w:hAnsiTheme="majorHAnsi" w:cstheme="majorHAnsi"/>
          <w:highlight w:val="green"/>
        </w:rPr>
        <w:t xml:space="preserve">to reduced </w:t>
      </w:r>
      <w:r w:rsidRPr="00C836B8">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C836B8">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C836B8">
        <w:rPr>
          <w:rStyle w:val="StyleUnderline"/>
          <w:rFonts w:asciiTheme="majorHAnsi" w:hAnsiTheme="majorHAnsi" w:cstheme="majorHAnsi"/>
          <w:highlight w:val="green"/>
        </w:rPr>
        <w:t xml:space="preserve">loss of </w:t>
      </w:r>
      <w:r w:rsidRPr="00C836B8">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C836B8">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w:t>
      </w:r>
      <w:r w:rsidRPr="0023355B">
        <w:rPr>
          <w:rFonts w:asciiTheme="majorHAnsi" w:hAnsiTheme="majorHAnsi" w:cstheme="majorHAnsi"/>
          <w:sz w:val="16"/>
        </w:rPr>
        <w:lastRenderedPageBreak/>
        <w:t xml:space="preserve">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C836B8">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C836B8">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C836B8">
        <w:rPr>
          <w:rStyle w:val="Emphasis"/>
          <w:rFonts w:asciiTheme="majorHAnsi" w:hAnsiTheme="majorHAnsi" w:cstheme="majorHAnsi"/>
          <w:sz w:val="28"/>
          <w:highlight w:val="green"/>
        </w:rPr>
        <w:t>food supply</w:t>
      </w:r>
      <w:r w:rsidRPr="00C836B8">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C836B8">
        <w:rPr>
          <w:rStyle w:val="StyleUnderline"/>
          <w:rFonts w:asciiTheme="majorHAnsi" w:hAnsiTheme="majorHAnsi" w:cstheme="majorHAnsi"/>
          <w:highlight w:val="green"/>
        </w:rPr>
        <w:t xml:space="preserve">inhibit </w:t>
      </w:r>
      <w:r w:rsidRPr="00C836B8">
        <w:rPr>
          <w:rStyle w:val="Emphasis"/>
          <w:rFonts w:asciiTheme="majorHAnsi" w:hAnsiTheme="majorHAnsi" w:cstheme="majorHAnsi"/>
          <w:highlight w:val="green"/>
        </w:rPr>
        <w:t>photosynthesis</w:t>
      </w:r>
      <w:r w:rsidRPr="00C836B8">
        <w:rPr>
          <w:rStyle w:val="StyleUnderline"/>
          <w:rFonts w:asciiTheme="majorHAnsi" w:hAnsiTheme="majorHAnsi" w:cstheme="majorHAnsi"/>
          <w:highlight w:val="green"/>
        </w:rPr>
        <w:t xml:space="preserve">, </w:t>
      </w:r>
      <w:r w:rsidRPr="00C836B8">
        <w:rPr>
          <w:rStyle w:val="Emphasis"/>
          <w:rFonts w:asciiTheme="majorHAnsi" w:hAnsiTheme="majorHAnsi" w:cstheme="majorHAnsi"/>
          <w:highlight w:val="green"/>
        </w:rPr>
        <w:t>damage plant DNA</w:t>
      </w:r>
      <w:r w:rsidRPr="00C836B8">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7A86C961" w14:textId="77777777" w:rsidR="001B368A" w:rsidRDefault="001B368A" w:rsidP="001B368A">
      <w:pPr>
        <w:pStyle w:val="Heading4"/>
      </w:pPr>
      <w:r>
        <w:t>That causes viruses to human bacterial genome to damage will ensure the next pandemic is existential</w:t>
      </w:r>
    </w:p>
    <w:p w14:paraId="1FE89A5B" w14:textId="77777777" w:rsidR="001B368A" w:rsidRPr="00C95710" w:rsidRDefault="001B368A" w:rsidP="001B368A">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976624F" w14:textId="77777777" w:rsidR="001B368A" w:rsidRDefault="001B368A" w:rsidP="001B368A">
      <w:pPr>
        <w:rPr>
          <w:b/>
          <w:bCs/>
          <w:u w:val="single"/>
        </w:rPr>
      </w:pPr>
      <w:r w:rsidRPr="002D53ED">
        <w:rPr>
          <w:sz w:val="16"/>
        </w:rPr>
        <w:t xml:space="preserve">Expert argues that human-caused changes to the environment can lead to </w:t>
      </w:r>
      <w:r w:rsidRPr="007A784E">
        <w:rPr>
          <w:u w:val="single"/>
        </w:rPr>
        <w:t xml:space="preserve">the emergence of </w:t>
      </w:r>
      <w:r w:rsidRPr="00C836B8">
        <w:rPr>
          <w:highlight w:val="green"/>
          <w:u w:val="single"/>
        </w:rPr>
        <w:t>pathogens</w:t>
      </w:r>
      <w:r w:rsidRPr="002D53ED">
        <w:rPr>
          <w:sz w:val="16"/>
        </w:rPr>
        <w:t xml:space="preserve">, not only from outside but also from our own microbiome, which </w:t>
      </w:r>
      <w:r w:rsidRPr="007A784E">
        <w:rPr>
          <w:u w:val="single"/>
        </w:rPr>
        <w:t xml:space="preserve">can </w:t>
      </w:r>
      <w:r w:rsidRPr="00C836B8">
        <w:rPr>
          <w:highlight w:val="green"/>
          <w:u w:val="single"/>
        </w:rPr>
        <w:t>pave the way for</w:t>
      </w:r>
      <w:r w:rsidRPr="0021289C">
        <w:rPr>
          <w:u w:val="single"/>
        </w:rPr>
        <w:t xml:space="preserve"> large-scale </w:t>
      </w:r>
      <w:r w:rsidRPr="00C836B8">
        <w:rPr>
          <w:highlight w:val="green"/>
          <w:u w:val="single"/>
        </w:rPr>
        <w:t>destruction</w:t>
      </w:r>
      <w:r w:rsidRPr="0021289C">
        <w:rPr>
          <w:u w:val="single"/>
        </w:rPr>
        <w:t xml:space="preserve"> of humans </w:t>
      </w:r>
      <w:r w:rsidRPr="00C836B8">
        <w:rPr>
          <w:highlight w:val="green"/>
          <w:u w:val="single"/>
        </w:rPr>
        <w:t xml:space="preserve">and </w:t>
      </w:r>
      <w:r w:rsidRPr="00A12174">
        <w:rPr>
          <w:b/>
          <w:bCs/>
          <w:u w:val="single"/>
        </w:rPr>
        <w:t xml:space="preserve">even our </w:t>
      </w:r>
      <w:r w:rsidRPr="00C836B8">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 In an essay published on the online server </w:t>
      </w:r>
      <w:r w:rsidRPr="002D53ED">
        <w:rPr>
          <w:sz w:val="16"/>
        </w:rPr>
        <w:lastRenderedPageBreak/>
        <w:t xml:space="preserve">Preprints*, </w:t>
      </w:r>
      <w:proofErr w:type="spellStart"/>
      <w:r w:rsidRPr="002D53ED">
        <w:rPr>
          <w:sz w:val="16"/>
        </w:rPr>
        <w:t>Eleftherios</w:t>
      </w:r>
      <w:proofErr w:type="spellEnd"/>
      <w:r w:rsidRPr="002D53ED">
        <w:rPr>
          <w:sz w:val="16"/>
        </w:rPr>
        <w:t xml:space="preserve"> P. Diamandis of the University of Toronto and the Mount Sinai Hospital, Toronto, argues that </w:t>
      </w:r>
      <w:r w:rsidRPr="00C836B8">
        <w:rPr>
          <w:highlight w:val="green"/>
          <w:u w:val="single"/>
        </w:rPr>
        <w:t>changes</w:t>
      </w:r>
      <w:r w:rsidRPr="006F65A7">
        <w:rPr>
          <w:u w:val="single"/>
        </w:rPr>
        <w:t xml:space="preserve"> caused by humans, </w:t>
      </w:r>
      <w:r w:rsidRPr="00C836B8">
        <w:rPr>
          <w:highlight w:val="green"/>
          <w:u w:val="single"/>
        </w:rPr>
        <w:t>to the climate</w:t>
      </w:r>
      <w:r w:rsidRPr="006F65A7">
        <w:rPr>
          <w:u w:val="single"/>
        </w:rPr>
        <w:t xml:space="preserve">, and everything around us will lead to changes that </w:t>
      </w:r>
      <w:r w:rsidRPr="0021289C">
        <w:rPr>
          <w:u w:val="single"/>
        </w:rPr>
        <w:t xml:space="preserve">may </w:t>
      </w:r>
      <w:r w:rsidRPr="00C836B8">
        <w:rPr>
          <w:highlight w:val="green"/>
          <w:u w:val="single"/>
        </w:rPr>
        <w:t xml:space="preserve">have a </w:t>
      </w:r>
      <w:r w:rsidRPr="00C836B8">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C836B8">
        <w:rPr>
          <w:highlight w:val="green"/>
          <w:u w:val="single"/>
        </w:rPr>
        <w:t>viruses</w:t>
      </w:r>
      <w:r w:rsidRPr="006F65A7">
        <w:rPr>
          <w:u w:val="single"/>
        </w:rPr>
        <w:t xml:space="preserve"> don’t kill the bacteria immediately, they </w:t>
      </w:r>
      <w:r w:rsidRPr="0021289C">
        <w:rPr>
          <w:u w:val="single"/>
        </w:rPr>
        <w:t xml:space="preserve">can </w:t>
      </w:r>
      <w:r w:rsidRPr="00C836B8">
        <w:rPr>
          <w:highlight w:val="green"/>
          <w:u w:val="single"/>
        </w:rPr>
        <w:t>incorporate into the bacterial genome</w:t>
      </w:r>
      <w:r w:rsidRPr="006F65A7">
        <w:rPr>
          <w:u w:val="single"/>
        </w:rPr>
        <w:t xml:space="preserve"> and stay latent for a long time until reactivation </w:t>
      </w:r>
      <w:r w:rsidRPr="00C836B8">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C836B8">
        <w:rPr>
          <w:rStyle w:val="Emphasis"/>
          <w:highlight w:val="green"/>
        </w:rPr>
        <w:t>mutations are</w:t>
      </w:r>
      <w:r w:rsidRPr="00A12174">
        <w:rPr>
          <w:rStyle w:val="Emphasis"/>
        </w:rPr>
        <w:t xml:space="preserve"> now </w:t>
      </w:r>
      <w:r w:rsidRPr="00C836B8">
        <w:rPr>
          <w:rStyle w:val="Emphasis"/>
          <w:highlight w:val="green"/>
        </w:rPr>
        <w:t>known that make the virus more infectious and resistant to</w:t>
      </w:r>
      <w:r w:rsidRPr="0021289C">
        <w:rPr>
          <w:rStyle w:val="Emphasis"/>
        </w:rPr>
        <w:t xml:space="preserve"> </w:t>
      </w:r>
      <w:r w:rsidRPr="00C836B8">
        <w:rPr>
          <w:rStyle w:val="Emphasis"/>
          <w:highlight w:val="green"/>
        </w:rPr>
        <w:t xml:space="preserve">immune </w:t>
      </w:r>
      <w:proofErr w:type="gramStart"/>
      <w:r w:rsidRPr="00C836B8">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C836B8">
        <w:rPr>
          <w:highlight w:val="green"/>
          <w:u w:val="single"/>
        </w:rPr>
        <w:t>Pandemics can</w:t>
      </w:r>
      <w:r w:rsidRPr="0021289C">
        <w:rPr>
          <w:u w:val="single"/>
        </w:rPr>
        <w:t xml:space="preserve"> cause other diseases that</w:t>
      </w:r>
      <w:r w:rsidRPr="00FC5568">
        <w:rPr>
          <w:u w:val="single"/>
        </w:rPr>
        <w:t xml:space="preserve"> can </w:t>
      </w:r>
      <w:r w:rsidRPr="00C836B8">
        <w:rPr>
          <w:highlight w:val="green"/>
          <w:u w:val="single"/>
        </w:rPr>
        <w:t>threaten humanity’s</w:t>
      </w:r>
      <w:r w:rsidRPr="0021289C">
        <w:rPr>
          <w:u w:val="single"/>
        </w:rPr>
        <w:t xml:space="preserve"> entire </w:t>
      </w:r>
      <w:r w:rsidRPr="00C836B8">
        <w:rPr>
          <w:highlight w:val="green"/>
          <w:u w:val="single"/>
        </w:rPr>
        <w:t>existence</w:t>
      </w:r>
      <w:r w:rsidRPr="00FC5568">
        <w:rPr>
          <w:u w:val="single"/>
        </w:rPr>
        <w:t xml:space="preserve">. </w:t>
      </w:r>
      <w:r w:rsidRPr="00FC5568">
        <w:rPr>
          <w:b/>
          <w:bCs/>
          <w:u w:val="single"/>
        </w:rPr>
        <w:t xml:space="preserve">The </w:t>
      </w:r>
      <w:r w:rsidRPr="00C836B8">
        <w:rPr>
          <w:b/>
          <w:bCs/>
          <w:highlight w:val="green"/>
          <w:u w:val="single"/>
        </w:rPr>
        <w:t>COVID-19</w:t>
      </w:r>
      <w:r w:rsidRPr="00FC5568">
        <w:rPr>
          <w:b/>
          <w:bCs/>
          <w:u w:val="single"/>
        </w:rPr>
        <w:t xml:space="preserve"> pandemic </w:t>
      </w:r>
      <w:r w:rsidRPr="00C836B8">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C836B8">
        <w:rPr>
          <w:b/>
          <w:bCs/>
          <w:highlight w:val="green"/>
          <w:u w:val="single"/>
        </w:rPr>
        <w:t>the next pandemic could lead</w:t>
      </w:r>
      <w:r w:rsidRPr="0021289C">
        <w:rPr>
          <w:b/>
          <w:bCs/>
          <w:u w:val="single"/>
        </w:rPr>
        <w:t xml:space="preserve"> us </w:t>
      </w:r>
      <w:r w:rsidRPr="00C836B8">
        <w:rPr>
          <w:b/>
          <w:bCs/>
          <w:highlight w:val="green"/>
          <w:u w:val="single"/>
        </w:rPr>
        <w:t>to extinction</w:t>
      </w:r>
      <w:r w:rsidRPr="00FC5568">
        <w:rPr>
          <w:b/>
          <w:bCs/>
          <w:u w:val="single"/>
        </w:rPr>
        <w:t>.</w:t>
      </w:r>
    </w:p>
    <w:p w14:paraId="0DA654F5" w14:textId="77777777" w:rsidR="001B368A" w:rsidRPr="003F2E74" w:rsidRDefault="001B368A" w:rsidP="001B368A">
      <w:pPr>
        <w:rPr>
          <w:b/>
          <w:bCs/>
          <w:u w:val="single"/>
        </w:rPr>
      </w:pPr>
    </w:p>
    <w:p w14:paraId="258ACA23" w14:textId="77777777" w:rsidR="001B368A" w:rsidRDefault="001B368A" w:rsidP="001B368A">
      <w:pPr>
        <w:pStyle w:val="Heading4"/>
        <w:rPr>
          <w:u w:val="single"/>
        </w:rPr>
      </w:pPr>
      <w:r>
        <w:t xml:space="preserve">Food insecurity causes extinction --- hot-spots escalate. </w:t>
      </w:r>
    </w:p>
    <w:p w14:paraId="58796799" w14:textId="77777777" w:rsidR="001B368A" w:rsidRPr="00D2591E" w:rsidRDefault="001B368A" w:rsidP="001B368A">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44882BFA" w14:textId="77777777" w:rsidR="001B368A" w:rsidRDefault="001B368A" w:rsidP="001B368A">
      <w:pPr>
        <w:rPr>
          <w:rStyle w:val="StyleUnderline"/>
        </w:rPr>
      </w:pPr>
      <w:r w:rsidRPr="002373FA">
        <w:rPr>
          <w:rStyle w:val="StyleUnderline"/>
        </w:rPr>
        <w:lastRenderedPageBreak/>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C836B8">
        <w:rPr>
          <w:rStyle w:val="StyleUnderline"/>
          <w:highlight w:val="green"/>
        </w:rPr>
        <w:t>threats include</w:t>
      </w:r>
      <w:r w:rsidRPr="002373FA">
        <w:rPr>
          <w:rStyle w:val="StyleUnderline"/>
        </w:rPr>
        <w:t xml:space="preserve"> continuing wars with extremist elements such as </w:t>
      </w:r>
      <w:r w:rsidRPr="00C836B8">
        <w:rPr>
          <w:rStyle w:val="StyleUnderline"/>
          <w:highlight w:val="green"/>
        </w:rPr>
        <w:t>ISIS</w:t>
      </w:r>
      <w:r w:rsidRPr="002373FA">
        <w:rPr>
          <w:rStyle w:val="StyleUnderline"/>
        </w:rPr>
        <w:t xml:space="preserve"> and potential </w:t>
      </w:r>
      <w:r w:rsidRPr="002373FA">
        <w:rPr>
          <w:rStyle w:val="Emphasis"/>
        </w:rPr>
        <w:t xml:space="preserve">wars with rogue state </w:t>
      </w:r>
      <w:r w:rsidRPr="00C836B8">
        <w:rPr>
          <w:rStyle w:val="Emphasis"/>
          <w:highlight w:val="green"/>
        </w:rPr>
        <w:t>No</w:t>
      </w:r>
      <w:r w:rsidRPr="002373FA">
        <w:rPr>
          <w:rStyle w:val="Emphasis"/>
        </w:rPr>
        <w:t xml:space="preserve">rth </w:t>
      </w:r>
      <w:r w:rsidRPr="00C836B8">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C836B8">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C836B8">
        <w:rPr>
          <w:rStyle w:val="StyleUnderline"/>
          <w:highlight w:val="green"/>
        </w:rPr>
        <w:t>competition with Russia and</w:t>
      </w:r>
      <w:r w:rsidRPr="002373FA">
        <w:rPr>
          <w:rStyle w:val="StyleUnderline"/>
        </w:rPr>
        <w:t xml:space="preserve"> a surging </w:t>
      </w:r>
      <w:r w:rsidRPr="00C836B8">
        <w:rPr>
          <w:rStyle w:val="StyleUnderline"/>
          <w:highlight w:val="green"/>
        </w:rPr>
        <w:t xml:space="preserve">China could </w:t>
      </w:r>
      <w:r w:rsidRPr="00C836B8">
        <w:rPr>
          <w:rStyle w:val="Emphasis"/>
          <w:highlight w:val="green"/>
        </w:rPr>
        <w:t>spiral</w:t>
      </w:r>
      <w:r w:rsidRPr="002373FA">
        <w:rPr>
          <w:rStyle w:val="Emphasis"/>
        </w:rPr>
        <w:t xml:space="preserve"> out of control</w:t>
      </w:r>
      <w:r w:rsidRPr="002373FA">
        <w:rPr>
          <w:rStyle w:val="StyleUnderline"/>
        </w:rPr>
        <w:t xml:space="preserve">. </w:t>
      </w:r>
      <w:r w:rsidRPr="00C836B8">
        <w:rPr>
          <w:rStyle w:val="StyleUnderline"/>
          <w:highlight w:val="green"/>
        </w:rPr>
        <w:t>Concurrently, we face threats</w:t>
      </w:r>
      <w:r w:rsidRPr="002373FA">
        <w:rPr>
          <w:rStyle w:val="StyleUnderline"/>
        </w:rPr>
        <w:t xml:space="preserve"> to our future security </w:t>
      </w:r>
      <w:r w:rsidRPr="00C836B8">
        <w:rPr>
          <w:rStyle w:val="StyleUnderline"/>
          <w:highlight w:val="green"/>
        </w:rPr>
        <w:t>posed by</w:t>
      </w:r>
      <w:r w:rsidRPr="002373FA">
        <w:rPr>
          <w:rStyle w:val="StyleUnderline"/>
        </w:rPr>
        <w:t xml:space="preserve"> growing civil strife, </w:t>
      </w:r>
      <w:r w:rsidRPr="00C836B8">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C836B8">
        <w:rPr>
          <w:rStyle w:val="StyleUnderline"/>
          <w:highlight w:val="green"/>
        </w:rPr>
        <w:t>Food Security</w:t>
      </w:r>
      <w:r w:rsidRPr="002373FA">
        <w:rPr>
          <w:sz w:val="16"/>
        </w:rPr>
        <w:t xml:space="preserve"> Strategy </w:t>
      </w:r>
      <w:r w:rsidRPr="00C836B8">
        <w:rPr>
          <w:rStyle w:val="StyleUnderline"/>
          <w:highlight w:val="green"/>
        </w:rPr>
        <w:t>is</w:t>
      </w:r>
      <w:r w:rsidRPr="002373FA">
        <w:rPr>
          <w:rStyle w:val="StyleUnderline"/>
        </w:rPr>
        <w:t xml:space="preserve"> an </w:t>
      </w:r>
      <w:r w:rsidRPr="00C836B8">
        <w:rPr>
          <w:rStyle w:val="Emphasis"/>
          <w:highlight w:val="green"/>
        </w:rPr>
        <w:t>imperative</w:t>
      </w:r>
      <w:r w:rsidRPr="002373FA">
        <w:rPr>
          <w:rStyle w:val="Emphasis"/>
        </w:rPr>
        <w:t xml:space="preserve"> factor</w:t>
      </w:r>
      <w:r w:rsidRPr="002373FA">
        <w:rPr>
          <w:sz w:val="16"/>
        </w:rPr>
        <w:t xml:space="preserve"> </w:t>
      </w:r>
      <w:r w:rsidRPr="00C836B8">
        <w:rPr>
          <w:rStyle w:val="StyleUnderline"/>
          <w:highlight w:val="green"/>
        </w:rPr>
        <w:t>in reducing</w:t>
      </w:r>
      <w:r w:rsidRPr="002373FA">
        <w:rPr>
          <w:rStyle w:val="StyleUnderline"/>
        </w:rPr>
        <w:t xml:space="preserve"> the multiple </w:t>
      </w:r>
      <w:r w:rsidRPr="00C836B8">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C836B8">
        <w:rPr>
          <w:rStyle w:val="StyleUnderline"/>
          <w:highlight w:val="green"/>
        </w:rPr>
        <w:t>stable prices produce</w:t>
      </w:r>
      <w:r w:rsidRPr="002373FA">
        <w:rPr>
          <w:rStyle w:val="StyleUnderline"/>
        </w:rPr>
        <w:t xml:space="preserve"> more </w:t>
      </w:r>
      <w:r w:rsidRPr="00C836B8">
        <w:rPr>
          <w:rStyle w:val="StyleUnderline"/>
          <w:highlight w:val="green"/>
        </w:rPr>
        <w:t>stable</w:t>
      </w:r>
      <w:r w:rsidRPr="002373FA">
        <w:rPr>
          <w:rStyle w:val="StyleUnderline"/>
        </w:rPr>
        <w:t xml:space="preserve"> and secure </w:t>
      </w:r>
      <w:r w:rsidRPr="00C836B8">
        <w:rPr>
          <w:rStyle w:val="StyleUnderline"/>
          <w:highlight w:val="green"/>
        </w:rPr>
        <w:t>countries</w:t>
      </w:r>
      <w:r w:rsidRPr="002373FA">
        <w:rPr>
          <w:sz w:val="16"/>
        </w:rPr>
        <w:t xml:space="preserve">. </w:t>
      </w:r>
      <w:r w:rsidRPr="002373FA">
        <w:rPr>
          <w:rStyle w:val="StyleUnderline"/>
        </w:rPr>
        <w:t xml:space="preserve">Conversely, food </w:t>
      </w:r>
      <w:r w:rsidRPr="00C836B8">
        <w:rPr>
          <w:rStyle w:val="StyleUnderline"/>
          <w:highlight w:val="green"/>
        </w:rPr>
        <w:t>insecurity</w:t>
      </w:r>
      <w:r w:rsidRPr="002373FA">
        <w:rPr>
          <w:sz w:val="16"/>
        </w:rPr>
        <w:t xml:space="preserve">, particularly in poorer countries, </w:t>
      </w:r>
      <w:r w:rsidRPr="002373FA">
        <w:rPr>
          <w:rStyle w:val="StyleUnderline"/>
        </w:rPr>
        <w:t xml:space="preserve">can </w:t>
      </w:r>
      <w:r w:rsidRPr="00C836B8">
        <w:rPr>
          <w:rStyle w:val="StyleUnderline"/>
          <w:highlight w:val="green"/>
        </w:rPr>
        <w:t xml:space="preserve">lead to </w:t>
      </w:r>
      <w:r w:rsidRPr="00C836B8">
        <w:rPr>
          <w:rStyle w:val="Emphasis"/>
          <w:highlight w:val="green"/>
        </w:rPr>
        <w:t>instability</w:t>
      </w:r>
      <w:r w:rsidRPr="002373FA">
        <w:rPr>
          <w:rStyle w:val="StyleUnderline"/>
        </w:rPr>
        <w:t xml:space="preserve">, unrest, </w:t>
      </w:r>
      <w:r w:rsidRPr="00C836B8">
        <w:rPr>
          <w:rStyle w:val="StyleUnderline"/>
          <w:highlight w:val="green"/>
        </w:rPr>
        <w:t xml:space="preserve">and </w:t>
      </w:r>
      <w:proofErr w:type="gramStart"/>
      <w:r w:rsidRPr="00C836B8">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C836B8">
        <w:rPr>
          <w:rStyle w:val="StyleUnderline"/>
          <w:highlight w:val="green"/>
        </w:rPr>
        <w:t>insecurity drives</w:t>
      </w:r>
      <w:r w:rsidRPr="002373FA">
        <w:rPr>
          <w:rStyle w:val="StyleUnderline"/>
        </w:rPr>
        <w:t xml:space="preserve"> </w:t>
      </w:r>
      <w:r w:rsidRPr="00C836B8">
        <w:rPr>
          <w:rStyle w:val="Emphasis"/>
          <w:highlight w:val="green"/>
        </w:rPr>
        <w:t>mass migration</w:t>
      </w:r>
      <w:r w:rsidRPr="00C836B8">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C836B8">
        <w:rPr>
          <w:rStyle w:val="StyleUnderline"/>
          <w:highlight w:val="green"/>
        </w:rPr>
        <w:t xml:space="preserve">generating </w:t>
      </w:r>
      <w:r w:rsidRPr="00C836B8">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C836B8">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C836B8">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C836B8">
        <w:rPr>
          <w:rStyle w:val="Emphasis"/>
          <w:highlight w:val="green"/>
        </w:rPr>
        <w:t>strong ag</w:t>
      </w:r>
      <w:r w:rsidRPr="002373FA">
        <w:rPr>
          <w:rStyle w:val="Emphasis"/>
        </w:rPr>
        <w:t>ricultural sector</w:t>
      </w:r>
      <w:r w:rsidRPr="002373FA">
        <w:rPr>
          <w:sz w:val="16"/>
        </w:rPr>
        <w:t xml:space="preserve"> </w:t>
      </w:r>
      <w:r w:rsidRPr="00C836B8">
        <w:rPr>
          <w:rStyle w:val="StyleUnderline"/>
          <w:highlight w:val="green"/>
        </w:rPr>
        <w:t>is a</w:t>
      </w:r>
      <w:r w:rsidRPr="002373FA">
        <w:rPr>
          <w:rStyle w:val="StyleUnderline"/>
        </w:rPr>
        <w:t xml:space="preserve">n unquestionable </w:t>
      </w:r>
      <w:r w:rsidRPr="00C836B8">
        <w:rPr>
          <w:rStyle w:val="Emphasis"/>
          <w:highlight w:val="green"/>
        </w:rPr>
        <w:t>requirement</w:t>
      </w:r>
      <w:r w:rsidRPr="00C836B8">
        <w:rPr>
          <w:rStyle w:val="StyleUnderline"/>
          <w:highlight w:val="green"/>
        </w:rPr>
        <w:t xml:space="preserve"> for inclusive</w:t>
      </w:r>
      <w:r w:rsidRPr="002373FA">
        <w:rPr>
          <w:rStyle w:val="StyleUnderline"/>
        </w:rPr>
        <w:t xml:space="preserve"> and sustainable </w:t>
      </w:r>
      <w:r w:rsidRPr="00C836B8">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C836B8">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C836B8">
        <w:rPr>
          <w:rStyle w:val="StyleUnderline"/>
          <w:highlight w:val="green"/>
        </w:rPr>
        <w:t xml:space="preserve">deteriorate into </w:t>
      </w:r>
      <w:r w:rsidRPr="00C836B8">
        <w:rPr>
          <w:rStyle w:val="Emphasis"/>
          <w:highlight w:val="green"/>
        </w:rPr>
        <w:t>shooting wars</w:t>
      </w:r>
      <w:r w:rsidRPr="00C836B8">
        <w:rPr>
          <w:rStyle w:val="StyleUnderline"/>
          <w:highlight w:val="green"/>
        </w:rPr>
        <w:t xml:space="preserve"> requiring the</w:t>
      </w:r>
      <w:r w:rsidRPr="002373FA">
        <w:rPr>
          <w:rStyle w:val="StyleUnderline"/>
        </w:rPr>
        <w:t xml:space="preserve"> deployment of</w:t>
      </w:r>
      <w:r w:rsidRPr="002373FA">
        <w:rPr>
          <w:sz w:val="16"/>
        </w:rPr>
        <w:t xml:space="preserve"> our </w:t>
      </w:r>
      <w:r w:rsidRPr="00C836B8">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5DEA4C61" w14:textId="26686731" w:rsidR="00B45210" w:rsidRDefault="002F2C2F" w:rsidP="002F2C2F">
      <w:pPr>
        <w:pStyle w:val="Heading4"/>
      </w:pPr>
      <w:r>
        <w:lastRenderedPageBreak/>
        <w:t>Scenario 2 is space colonization.</w:t>
      </w:r>
    </w:p>
    <w:p w14:paraId="722820D0" w14:textId="77777777" w:rsidR="0084666D" w:rsidRPr="009C2930" w:rsidRDefault="0084666D" w:rsidP="0084666D">
      <w:pPr>
        <w:pStyle w:val="Heading4"/>
      </w:pPr>
      <w:r>
        <w:t xml:space="preserve">Governments won’t colonize space because it’s not </w:t>
      </w:r>
      <w:r>
        <w:rPr>
          <w:u w:val="single"/>
        </w:rPr>
        <w:t>popular</w:t>
      </w:r>
      <w:r>
        <w:t xml:space="preserve"> --- only profit margins incentivize commercial development</w:t>
      </w:r>
    </w:p>
    <w:p w14:paraId="087FC40C" w14:textId="77777777" w:rsidR="0084666D" w:rsidRDefault="0084666D" w:rsidP="0084666D">
      <w:r>
        <w:t xml:space="preserve">Konrad </w:t>
      </w:r>
      <w:proofErr w:type="spellStart"/>
      <w:r w:rsidRPr="00744C34">
        <w:rPr>
          <w:rStyle w:val="Style13ptBold"/>
        </w:rPr>
        <w:t>Szocik</w:t>
      </w:r>
      <w:proofErr w:type="spellEnd"/>
      <w:r w:rsidRPr="00744C34">
        <w:rPr>
          <w:rStyle w:val="Style13ptBold"/>
        </w:rPr>
        <w:t xml:space="preserve"> 19</w:t>
      </w:r>
      <w:r>
        <w:t xml:space="preserve">. University of Information Technology and Management in Rzeszow, Department of Philosophy and Cognitive Science. 01/2019. “Should and Could Humans Go to Mars? Yes, but Not Now and Not </w:t>
      </w:r>
      <w:proofErr w:type="gramStart"/>
      <w:r>
        <w:t>in the near Future</w:t>
      </w:r>
      <w:proofErr w:type="gramEnd"/>
      <w:r>
        <w:t>.” Futures, vol. 105, pp. 54–66.</w:t>
      </w:r>
    </w:p>
    <w:p w14:paraId="2890A3CD" w14:textId="77777777" w:rsidR="0084666D" w:rsidRPr="006801A9" w:rsidRDefault="0084666D" w:rsidP="0084666D">
      <w:r w:rsidRPr="00527A02">
        <w:t xml:space="preserve">6. Public opinion </w:t>
      </w:r>
      <w:proofErr w:type="gramStart"/>
      <w:r w:rsidRPr="00C836B8">
        <w:rPr>
          <w:rStyle w:val="Emphasis"/>
          <w:highlight w:val="green"/>
        </w:rPr>
        <w:t>Public</w:t>
      </w:r>
      <w:proofErr w:type="gramEnd"/>
      <w:r w:rsidRPr="00C836B8">
        <w:rPr>
          <w:rStyle w:val="Emphasis"/>
          <w:highlight w:val="green"/>
        </w:rPr>
        <w:t xml:space="preserve"> opinion</w:t>
      </w:r>
      <w:r w:rsidRPr="00C836B8">
        <w:rPr>
          <w:highlight w:val="green"/>
        </w:rPr>
        <w:t xml:space="preserve"> </w:t>
      </w:r>
      <w:r w:rsidRPr="00C836B8">
        <w:rPr>
          <w:rStyle w:val="StyleUnderline"/>
          <w:highlight w:val="green"/>
        </w:rPr>
        <w:t>is</w:t>
      </w:r>
      <w:r w:rsidRPr="00C836B8">
        <w:rPr>
          <w:highlight w:val="green"/>
        </w:rPr>
        <w:t>,</w:t>
      </w:r>
      <w:r w:rsidRPr="00527A02">
        <w:t xml:space="preserve"> at least </w:t>
      </w:r>
      <w:r w:rsidRPr="00527A02">
        <w:rPr>
          <w:rStyle w:val="StyleUnderline"/>
        </w:rPr>
        <w:t>in the</w:t>
      </w:r>
      <w:r w:rsidRPr="00527A02">
        <w:t xml:space="preserve"> </w:t>
      </w:r>
      <w:r w:rsidRPr="00527A02">
        <w:rPr>
          <w:rStyle w:val="Emphasis"/>
        </w:rPr>
        <w:t>near future</w:t>
      </w:r>
      <w:r w:rsidRPr="00527A02">
        <w:rPr>
          <w:rStyle w:val="StyleUnderline"/>
        </w:rPr>
        <w:t xml:space="preserve">, </w:t>
      </w:r>
      <w:r w:rsidRPr="00C836B8">
        <w:rPr>
          <w:rStyle w:val="StyleUnderline"/>
          <w:highlight w:val="green"/>
        </w:rPr>
        <w:t>the</w:t>
      </w:r>
      <w:r w:rsidRPr="00C836B8">
        <w:rPr>
          <w:highlight w:val="green"/>
        </w:rPr>
        <w:t xml:space="preserve"> </w:t>
      </w:r>
      <w:r w:rsidRPr="00C836B8">
        <w:rPr>
          <w:rStyle w:val="Emphasis"/>
          <w:highlight w:val="green"/>
        </w:rPr>
        <w:t>main sponsor</w:t>
      </w:r>
      <w:r w:rsidRPr="00C836B8">
        <w:rPr>
          <w:highlight w:val="green"/>
        </w:rPr>
        <w:t xml:space="preserve"> </w:t>
      </w:r>
      <w:r w:rsidRPr="00C836B8">
        <w:rPr>
          <w:rStyle w:val="StyleUnderline"/>
          <w:highlight w:val="green"/>
        </w:rPr>
        <w:t>of</w:t>
      </w:r>
      <w:r w:rsidRPr="00527A02">
        <w:t xml:space="preserve"> space research and </w:t>
      </w:r>
      <w:r w:rsidRPr="00C836B8">
        <w:rPr>
          <w:rStyle w:val="StyleUnderline"/>
          <w:highlight w:val="green"/>
        </w:rPr>
        <w:t>space exploration</w:t>
      </w:r>
      <w:r w:rsidRPr="00C836B8">
        <w:rPr>
          <w:highlight w:val="green"/>
        </w:rPr>
        <w:t>.</w:t>
      </w:r>
      <w:r w:rsidRPr="00527A02">
        <w:t xml:space="preserve"> Bertrand, Pirtle, and Tomblin, (2017) show that </w:t>
      </w:r>
      <w:r w:rsidRPr="00527A02">
        <w:rPr>
          <w:rStyle w:val="StyleUnderline"/>
        </w:rPr>
        <w:t>the public is interested in human mission to Mars. The most</w:t>
      </w:r>
      <w:r w:rsidRPr="00527A02">
        <w:t xml:space="preserve"> </w:t>
      </w:r>
      <w:r w:rsidRPr="00527A02">
        <w:rPr>
          <w:rStyle w:val="Emphasis"/>
        </w:rPr>
        <w:t>preferred</w:t>
      </w:r>
      <w:r w:rsidRPr="00527A02">
        <w:t xml:space="preserve"> </w:t>
      </w:r>
      <w:r w:rsidRPr="00527A02">
        <w:rPr>
          <w:rStyle w:val="StyleUnderline"/>
        </w:rPr>
        <w:t>space mission is a</w:t>
      </w:r>
      <w:r w:rsidRPr="00527A02">
        <w:t xml:space="preserve"> </w:t>
      </w:r>
      <w:r w:rsidRPr="00527A02">
        <w:rPr>
          <w:rStyle w:val="Emphasis"/>
        </w:rPr>
        <w:t>crew in orbit</w:t>
      </w:r>
      <w:r w:rsidRPr="00527A02">
        <w:t xml:space="preserve"> and a robot mission on Mars surface. </w:t>
      </w:r>
      <w:r w:rsidRPr="00527A02">
        <w:rPr>
          <w:rStyle w:val="StyleUnderline"/>
        </w:rPr>
        <w:t xml:space="preserve">In other words, </w:t>
      </w:r>
      <w:r w:rsidRPr="00C836B8">
        <w:rPr>
          <w:rStyle w:val="Emphasis"/>
          <w:highlight w:val="green"/>
        </w:rPr>
        <w:t>public criteria</w:t>
      </w:r>
      <w:r w:rsidRPr="00C836B8">
        <w:rPr>
          <w:highlight w:val="green"/>
        </w:rPr>
        <w:t xml:space="preserve"> </w:t>
      </w:r>
      <w:proofErr w:type="gramStart"/>
      <w:r w:rsidRPr="00C836B8">
        <w:rPr>
          <w:rStyle w:val="StyleUnderline"/>
          <w:highlight w:val="green"/>
        </w:rPr>
        <w:t>is</w:t>
      </w:r>
      <w:proofErr w:type="gramEnd"/>
      <w:r w:rsidRPr="00C836B8">
        <w:rPr>
          <w:highlight w:val="green"/>
        </w:rPr>
        <w:t xml:space="preserve"> </w:t>
      </w:r>
      <w:r w:rsidRPr="00C836B8">
        <w:rPr>
          <w:rStyle w:val="Emphasis"/>
          <w:highlight w:val="green"/>
        </w:rPr>
        <w:t>low risk and low cost</w:t>
      </w:r>
      <w:r w:rsidRPr="00527A02">
        <w:t>. The German space agency follows public opinion and social interest because is focused on duty for society and oriented to social purposes as “climate change, mobility, communication and security” (</w:t>
      </w:r>
      <w:proofErr w:type="spellStart"/>
      <w:r w:rsidRPr="00527A02">
        <w:t>Zypries</w:t>
      </w:r>
      <w:proofErr w:type="spellEnd"/>
      <w:r w:rsidRPr="00527A02">
        <w:t xml:space="preserve">, 2017). </w:t>
      </w:r>
      <w:r w:rsidRPr="00C836B8">
        <w:rPr>
          <w:rStyle w:val="StyleUnderline"/>
          <w:highlight w:val="green"/>
        </w:rPr>
        <w:t>Politicians are prone to</w:t>
      </w:r>
      <w:r w:rsidRPr="00527A02">
        <w:rPr>
          <w:rStyle w:val="StyleUnderline"/>
        </w:rPr>
        <w:t xml:space="preserve"> reduce space budgets or to </w:t>
      </w:r>
      <w:r w:rsidRPr="00C836B8">
        <w:rPr>
          <w:rStyle w:val="Emphasis"/>
          <w:highlight w:val="green"/>
        </w:rPr>
        <w:t>not invest in</w:t>
      </w:r>
      <w:r w:rsidRPr="00527A02">
        <w:rPr>
          <w:rStyle w:val="Emphasis"/>
        </w:rPr>
        <w:t xml:space="preserve"> long-term human</w:t>
      </w:r>
      <w:r>
        <w:rPr>
          <w:rStyle w:val="Emphasis"/>
        </w:rPr>
        <w:t xml:space="preserve"> </w:t>
      </w:r>
      <w:r w:rsidRPr="00C836B8">
        <w:rPr>
          <w:rStyle w:val="Emphasis"/>
          <w:highlight w:val="green"/>
        </w:rPr>
        <w:t>settlement missions</w:t>
      </w:r>
      <w:r w:rsidRPr="00C836B8">
        <w:rPr>
          <w:highlight w:val="green"/>
        </w:rPr>
        <w:t xml:space="preserve"> </w:t>
      </w:r>
      <w:r w:rsidRPr="00C836B8">
        <w:rPr>
          <w:rStyle w:val="StyleUnderline"/>
          <w:highlight w:val="green"/>
        </w:rPr>
        <w:t>due to</w:t>
      </w:r>
      <w:r w:rsidRPr="00C836B8">
        <w:rPr>
          <w:highlight w:val="green"/>
        </w:rPr>
        <w:t xml:space="preserve"> </w:t>
      </w:r>
      <w:r w:rsidRPr="00C836B8">
        <w:rPr>
          <w:rStyle w:val="Emphasis"/>
          <w:highlight w:val="green"/>
        </w:rPr>
        <w:t>public opinion</w:t>
      </w:r>
      <w:r w:rsidRPr="00527A02">
        <w:t xml:space="preserve">. Consequently, progress in space technology is still retarded. State of art in space transport means did not change qualitatively since the Space Race between the US and the Soviet Union. Impact of public opinion may differ in various countries. Max Grimard (2012), p. 6) shows how important is space program for public opinion in the US. Public sympathy for American presence in space is counterbalanced by the unpredictability of politician authorities, the tensions between presidents and the Congress (Grimard, 2012, p. 12), and the important role played by competition with Russia and China (Grimard, 2012, p. 6). Grimard adds that </w:t>
      </w:r>
      <w:r w:rsidRPr="00C836B8">
        <w:rPr>
          <w:rStyle w:val="Emphasis"/>
          <w:highlight w:val="green"/>
        </w:rPr>
        <w:t>Russia</w:t>
      </w:r>
      <w:r w:rsidRPr="00527A02">
        <w:t xml:space="preserve"> is similar </w:t>
      </w:r>
      <w:proofErr w:type="gramStart"/>
      <w:r w:rsidRPr="00527A02">
        <w:t>case</w:t>
      </w:r>
      <w:proofErr w:type="gramEnd"/>
      <w:r w:rsidRPr="00527A02">
        <w:t xml:space="preserve"> but it </w:t>
      </w:r>
      <w:r w:rsidRPr="00527A02">
        <w:rPr>
          <w:rStyle w:val="StyleUnderline"/>
        </w:rPr>
        <w:t>is</w:t>
      </w:r>
      <w:r w:rsidRPr="00527A02">
        <w:t xml:space="preserve"> currently entire </w:t>
      </w:r>
      <w:r w:rsidRPr="00C836B8">
        <w:rPr>
          <w:rStyle w:val="StyleUnderline"/>
          <w:highlight w:val="green"/>
        </w:rPr>
        <w:t>focused on</w:t>
      </w:r>
      <w:r w:rsidRPr="00527A02">
        <w:t xml:space="preserve"> stability of space programs, including </w:t>
      </w:r>
      <w:r w:rsidRPr="00C836B8">
        <w:rPr>
          <w:rStyle w:val="Emphasis"/>
          <w:highlight w:val="green"/>
        </w:rPr>
        <w:t>renovation</w:t>
      </w:r>
      <w:r w:rsidRPr="00527A02">
        <w:t xml:space="preserve"> of old infrastructure than on new space exploration programs. According to Grimard (2012), p. 13), </w:t>
      </w:r>
      <w:r w:rsidRPr="00527A02">
        <w:rPr>
          <w:rStyle w:val="StyleUnderline"/>
        </w:rPr>
        <w:t>this</w:t>
      </w:r>
      <w:r w:rsidRPr="00527A02">
        <w:t xml:space="preserve"> fact </w:t>
      </w:r>
      <w:r w:rsidRPr="00527A02">
        <w:rPr>
          <w:rStyle w:val="Emphasis"/>
        </w:rPr>
        <w:t>excludes</w:t>
      </w:r>
      <w:r w:rsidRPr="00527A02">
        <w:t xml:space="preserve"> </w:t>
      </w:r>
      <w:r w:rsidRPr="00527A02">
        <w:rPr>
          <w:rStyle w:val="StyleUnderline"/>
        </w:rPr>
        <w:t>Russia from being the</w:t>
      </w:r>
      <w:r>
        <w:rPr>
          <w:rStyle w:val="StyleUnderline"/>
        </w:rPr>
        <w:t xml:space="preserve"> </w:t>
      </w:r>
      <w:r w:rsidRPr="00527A02">
        <w:rPr>
          <w:rStyle w:val="StyleUnderline"/>
        </w:rPr>
        <w:t xml:space="preserve">leader of international collaboration in space policy despite its historical advantages. </w:t>
      </w:r>
      <w:r w:rsidRPr="00C836B8">
        <w:rPr>
          <w:rStyle w:val="Emphasis"/>
          <w:highlight w:val="green"/>
        </w:rPr>
        <w:t>China</w:t>
      </w:r>
      <w:r w:rsidRPr="00527A02">
        <w:t xml:space="preserve">, according to Grimard, </w:t>
      </w:r>
      <w:r w:rsidRPr="00C836B8">
        <w:rPr>
          <w:rStyle w:val="Emphasis"/>
          <w:highlight w:val="green"/>
        </w:rPr>
        <w:t>repeats</w:t>
      </w:r>
      <w:r w:rsidRPr="00527A02">
        <w:t xml:space="preserve"> </w:t>
      </w:r>
      <w:r w:rsidRPr="00527A02">
        <w:rPr>
          <w:rStyle w:val="StyleUnderline"/>
        </w:rPr>
        <w:t>space</w:t>
      </w:r>
      <w:r>
        <w:rPr>
          <w:rStyle w:val="StyleUnderline"/>
        </w:rPr>
        <w:t xml:space="preserve"> </w:t>
      </w:r>
      <w:r w:rsidRPr="00C836B8">
        <w:rPr>
          <w:rStyle w:val="StyleUnderline"/>
          <w:highlight w:val="green"/>
        </w:rPr>
        <w:t>policies of the</w:t>
      </w:r>
      <w:r w:rsidRPr="00C836B8">
        <w:rPr>
          <w:highlight w:val="green"/>
        </w:rPr>
        <w:t xml:space="preserve"> </w:t>
      </w:r>
      <w:r w:rsidRPr="00C836B8">
        <w:rPr>
          <w:rStyle w:val="Emphasis"/>
          <w:highlight w:val="green"/>
        </w:rPr>
        <w:t>US</w:t>
      </w:r>
      <w:r w:rsidRPr="00527A02">
        <w:t xml:space="preserve"> </w:t>
      </w:r>
      <w:r w:rsidRPr="00527A02">
        <w:rPr>
          <w:rStyle w:val="StyleUnderline"/>
        </w:rPr>
        <w:t>and</w:t>
      </w:r>
      <w:r w:rsidRPr="00527A02">
        <w:t xml:space="preserve"> </w:t>
      </w:r>
      <w:r w:rsidRPr="00527A02">
        <w:rPr>
          <w:rStyle w:val="Emphasis"/>
        </w:rPr>
        <w:t>Soviet Union</w:t>
      </w:r>
      <w:r w:rsidRPr="00527A02">
        <w:t xml:space="preserve">. By contrast, </w:t>
      </w:r>
      <w:r w:rsidRPr="00C836B8">
        <w:rPr>
          <w:rStyle w:val="StyleUnderline"/>
          <w:highlight w:val="green"/>
        </w:rPr>
        <w:t>in</w:t>
      </w:r>
      <w:r w:rsidRPr="00C836B8">
        <w:rPr>
          <w:highlight w:val="green"/>
        </w:rPr>
        <w:t xml:space="preserve"> </w:t>
      </w:r>
      <w:r w:rsidRPr="00C836B8">
        <w:rPr>
          <w:rStyle w:val="Emphasis"/>
          <w:highlight w:val="green"/>
        </w:rPr>
        <w:t>Japan and Europe</w:t>
      </w:r>
      <w:r w:rsidRPr="00527A02">
        <w:t xml:space="preserve">, </w:t>
      </w:r>
      <w:r w:rsidRPr="00527A02">
        <w:rPr>
          <w:rStyle w:val="StyleUnderline"/>
        </w:rPr>
        <w:t>prestige does not play role. Japan and Europe are focused on</w:t>
      </w:r>
      <w:r>
        <w:rPr>
          <w:rStyle w:val="StyleUnderline"/>
        </w:rPr>
        <w:t xml:space="preserve"> </w:t>
      </w:r>
      <w:r w:rsidRPr="00527A02">
        <w:rPr>
          <w:rStyle w:val="StyleUnderline"/>
        </w:rPr>
        <w:t xml:space="preserve">scientific and technological contexts. </w:t>
      </w:r>
      <w:r w:rsidRPr="00C836B8">
        <w:rPr>
          <w:rStyle w:val="StyleUnderline"/>
          <w:highlight w:val="green"/>
        </w:rPr>
        <w:t>Space</w:t>
      </w:r>
      <w:r w:rsidRPr="00527A02">
        <w:rPr>
          <w:rStyle w:val="StyleUnderline"/>
        </w:rPr>
        <w:t xml:space="preserve"> program </w:t>
      </w:r>
      <w:r w:rsidRPr="00C836B8">
        <w:rPr>
          <w:rStyle w:val="StyleUnderline"/>
          <w:highlight w:val="green"/>
        </w:rPr>
        <w:t>is not</w:t>
      </w:r>
      <w:r w:rsidRPr="00527A02">
        <w:rPr>
          <w:rStyle w:val="StyleUnderline"/>
        </w:rPr>
        <w:t xml:space="preserve"> a </w:t>
      </w:r>
      <w:r w:rsidRPr="00C836B8">
        <w:rPr>
          <w:rStyle w:val="StyleUnderline"/>
          <w:highlight w:val="green"/>
        </w:rPr>
        <w:t>part of national policy</w:t>
      </w:r>
      <w:r w:rsidRPr="00527A02">
        <w:rPr>
          <w:rStyle w:val="StyleUnderline"/>
        </w:rPr>
        <w:t xml:space="preserve">. </w:t>
      </w:r>
      <w:r w:rsidRPr="00C836B8">
        <w:rPr>
          <w:rStyle w:val="StyleUnderline"/>
          <w:highlight w:val="green"/>
        </w:rPr>
        <w:t>Due to</w:t>
      </w:r>
      <w:r w:rsidRPr="00527A02">
        <w:rPr>
          <w:rStyle w:val="StyleUnderline"/>
        </w:rPr>
        <w:t xml:space="preserve"> its</w:t>
      </w:r>
      <w:r w:rsidRPr="00527A02">
        <w:t xml:space="preserve"> </w:t>
      </w:r>
      <w:r w:rsidRPr="00C836B8">
        <w:rPr>
          <w:rStyle w:val="Emphasis"/>
          <w:highlight w:val="green"/>
        </w:rPr>
        <w:t>costs</w:t>
      </w:r>
      <w:r w:rsidRPr="00C836B8">
        <w:rPr>
          <w:rStyle w:val="StyleUnderline"/>
          <w:highlight w:val="green"/>
        </w:rPr>
        <w:t xml:space="preserve">, politicians may decide to </w:t>
      </w:r>
      <w:r w:rsidRPr="00C836B8">
        <w:rPr>
          <w:rStyle w:val="Emphasis"/>
          <w:highlight w:val="green"/>
        </w:rPr>
        <w:t>not risk negative</w:t>
      </w:r>
      <w:r w:rsidRPr="00527A02">
        <w:rPr>
          <w:rStyle w:val="Emphasis"/>
        </w:rPr>
        <w:t xml:space="preserve"> approach of </w:t>
      </w:r>
      <w:r w:rsidRPr="00C836B8">
        <w:rPr>
          <w:rStyle w:val="Emphasis"/>
          <w:highlight w:val="green"/>
        </w:rPr>
        <w:t>public opinion</w:t>
      </w:r>
      <w:r w:rsidRPr="00527A02">
        <w:t xml:space="preserve">. But public opinion does not threaten private investors which can consider space as object of their investment. 7. Commercial exploration of space is not a workable alternative </w:t>
      </w:r>
      <w:r w:rsidRPr="00527A02">
        <w:rPr>
          <w:rStyle w:val="StyleUnderline"/>
        </w:rPr>
        <w:t>Risk of funding the wall might be</w:t>
      </w:r>
      <w:r w:rsidRPr="00527A02">
        <w:t xml:space="preserve"> </w:t>
      </w:r>
      <w:r w:rsidRPr="00527A02">
        <w:rPr>
          <w:rStyle w:val="Emphasis"/>
        </w:rPr>
        <w:t>avoided</w:t>
      </w:r>
      <w:r w:rsidRPr="00527A02">
        <w:t xml:space="preserve"> </w:t>
      </w:r>
      <w:r w:rsidRPr="00527A02">
        <w:rPr>
          <w:rStyle w:val="StyleUnderline"/>
        </w:rPr>
        <w:t>by</w:t>
      </w:r>
      <w:r w:rsidRPr="00527A02">
        <w:t xml:space="preserve"> </w:t>
      </w:r>
      <w:r w:rsidRPr="00527A02">
        <w:rPr>
          <w:rStyle w:val="Emphasis"/>
        </w:rPr>
        <w:t>commercial exploration</w:t>
      </w:r>
      <w:r w:rsidRPr="00527A02">
        <w:t xml:space="preserve">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C836B8">
        <w:rPr>
          <w:rStyle w:val="StyleUnderline"/>
          <w:highlight w:val="green"/>
        </w:rPr>
        <w:t>Hope for private exploration</w:t>
      </w:r>
      <w:r w:rsidRPr="00527A02">
        <w:rPr>
          <w:rStyle w:val="StyleUnderline"/>
        </w:rPr>
        <w:t xml:space="preserve"> sounds reasonable but </w:t>
      </w:r>
      <w:r w:rsidRPr="00C836B8">
        <w:rPr>
          <w:rStyle w:val="StyleUnderline"/>
          <w:highlight w:val="green"/>
        </w:rPr>
        <w:t>is</w:t>
      </w:r>
      <w:r w:rsidRPr="00527A02">
        <w:t xml:space="preserve"> </w:t>
      </w:r>
      <w:r w:rsidRPr="00C836B8">
        <w:rPr>
          <w:rStyle w:val="Emphasis"/>
          <w:highlight w:val="green"/>
        </w:rPr>
        <w:t>counterbalanced</w:t>
      </w:r>
      <w:r w:rsidRPr="00C836B8">
        <w:rPr>
          <w:highlight w:val="green"/>
        </w:rPr>
        <w:t xml:space="preserve"> </w:t>
      </w:r>
      <w:r w:rsidRPr="00C836B8">
        <w:rPr>
          <w:rStyle w:val="StyleUnderline"/>
          <w:highlight w:val="green"/>
        </w:rPr>
        <w:t>by</w:t>
      </w:r>
      <w:r w:rsidRPr="00C836B8">
        <w:rPr>
          <w:highlight w:val="green"/>
        </w:rPr>
        <w:t xml:space="preserve"> </w:t>
      </w:r>
      <w:r w:rsidRPr="00C836B8">
        <w:rPr>
          <w:rStyle w:val="Emphasis"/>
          <w:highlight w:val="green"/>
        </w:rPr>
        <w:t>commercial focus on profits</w:t>
      </w:r>
      <w:r w:rsidRPr="00527A02">
        <w:rPr>
          <w:rStyle w:val="StyleUnderline"/>
        </w:rPr>
        <w:t>. Because mission to Mars has only</w:t>
      </w:r>
      <w:r>
        <w:rPr>
          <w:rStyle w:val="StyleUnderline"/>
        </w:rPr>
        <w:t xml:space="preserve"> </w:t>
      </w:r>
      <w:r w:rsidRPr="00527A02">
        <w:rPr>
          <w:rStyle w:val="StyleUnderline"/>
        </w:rPr>
        <w:t xml:space="preserve">scientific profits, </w:t>
      </w:r>
      <w:r w:rsidRPr="00527A02">
        <w:rPr>
          <w:rStyle w:val="Emphasis"/>
        </w:rPr>
        <w:t>only public sponsors</w:t>
      </w:r>
      <w:r w:rsidRPr="00527A02">
        <w:rPr>
          <w:rStyle w:val="StyleUnderline"/>
        </w:rPr>
        <w:t xml:space="preserve"> will be invested in this project</w:t>
      </w:r>
      <w:r w:rsidRPr="00527A02">
        <w:t xml:space="preserve">. James S. J. Schwartz (2014) adds that two of the possible reasons for human space mission, such as improving human welfare and progress in scientific exploration, are well beyond interests of private companies. Newman and Williamson (2018) quite similarly expect that private space exploration will be focused on financial profits more than on environmental sustainability. </w:t>
      </w:r>
      <w:r w:rsidRPr="00C836B8">
        <w:rPr>
          <w:rStyle w:val="StyleUnderline"/>
          <w:highlight w:val="green"/>
        </w:rPr>
        <w:lastRenderedPageBreak/>
        <w:t>Private investors are not obliged to act altruistically</w:t>
      </w:r>
      <w:r w:rsidRPr="00527A02">
        <w:rPr>
          <w:rStyle w:val="StyleUnderline"/>
        </w:rPr>
        <w:t xml:space="preserve"> and to sacrifice their</w:t>
      </w:r>
      <w:r>
        <w:rPr>
          <w:rStyle w:val="StyleUnderline"/>
        </w:rPr>
        <w:t xml:space="preserve"> </w:t>
      </w:r>
      <w:r w:rsidRPr="00527A02">
        <w:rPr>
          <w:rStyle w:val="StyleUnderline"/>
        </w:rPr>
        <w:t>business for uncertain idea.</w:t>
      </w:r>
      <w:r w:rsidRPr="00527A02">
        <w:t xml:space="preserve"> W. Henry Lambright (2017) adds that </w:t>
      </w:r>
      <w:r w:rsidRPr="00C836B8">
        <w:rPr>
          <w:rStyle w:val="StyleUnderline"/>
          <w:highlight w:val="green"/>
        </w:rPr>
        <w:t>private companies</w:t>
      </w:r>
      <w:r w:rsidRPr="00527A02">
        <w:t xml:space="preserve"> at least </w:t>
      </w:r>
      <w:r w:rsidRPr="00C836B8">
        <w:rPr>
          <w:rStyle w:val="StyleUnderline"/>
          <w:highlight w:val="green"/>
        </w:rPr>
        <w:t>at</w:t>
      </w:r>
      <w:r w:rsidRPr="00C836B8">
        <w:rPr>
          <w:highlight w:val="green"/>
        </w:rPr>
        <w:t xml:space="preserve"> </w:t>
      </w:r>
      <w:r w:rsidRPr="00C836B8">
        <w:rPr>
          <w:rStyle w:val="Emphasis"/>
          <w:highlight w:val="green"/>
        </w:rPr>
        <w:t>first stages</w:t>
      </w:r>
      <w:r w:rsidRPr="00527A02">
        <w:t xml:space="preserve"> </w:t>
      </w:r>
      <w:r w:rsidRPr="00527A02">
        <w:rPr>
          <w:rStyle w:val="StyleUnderline"/>
        </w:rPr>
        <w:t xml:space="preserve">of Mars space program </w:t>
      </w:r>
      <w:r w:rsidRPr="00C836B8">
        <w:rPr>
          <w:rStyle w:val="StyleUnderline"/>
          <w:highlight w:val="green"/>
        </w:rPr>
        <w:t>will not be able to fund it</w:t>
      </w:r>
      <w:r w:rsidRPr="00527A02">
        <w:rPr>
          <w:rStyle w:val="StyleUnderline"/>
        </w:rPr>
        <w:t xml:space="preserve">. For this reason, </w:t>
      </w:r>
      <w:r w:rsidRPr="00C836B8">
        <w:rPr>
          <w:rStyle w:val="StyleUnderline"/>
          <w:highlight w:val="green"/>
        </w:rPr>
        <w:t>Mars</w:t>
      </w:r>
      <w:r w:rsidRPr="00527A02">
        <w:rPr>
          <w:rStyle w:val="StyleUnderline"/>
        </w:rPr>
        <w:t xml:space="preserve"> space program </w:t>
      </w:r>
      <w:r w:rsidRPr="00C836B8">
        <w:rPr>
          <w:rStyle w:val="StyleUnderline"/>
          <w:highlight w:val="green"/>
        </w:rPr>
        <w:t xml:space="preserve">requires </w:t>
      </w:r>
      <w:r w:rsidRPr="00C836B8">
        <w:rPr>
          <w:rStyle w:val="Emphasis"/>
          <w:highlight w:val="green"/>
        </w:rPr>
        <w:t>multi-generational effort</w:t>
      </w:r>
      <w:r w:rsidRPr="00C836B8">
        <w:rPr>
          <w:highlight w:val="green"/>
        </w:rPr>
        <w:t xml:space="preserve"> </w:t>
      </w:r>
      <w:r w:rsidRPr="00C836B8">
        <w:rPr>
          <w:rStyle w:val="StyleUnderline"/>
          <w:highlight w:val="green"/>
        </w:rPr>
        <w:t>and</w:t>
      </w:r>
      <w:r w:rsidRPr="00C836B8">
        <w:rPr>
          <w:highlight w:val="green"/>
        </w:rPr>
        <w:t xml:space="preserve"> </w:t>
      </w:r>
      <w:r w:rsidRPr="00C836B8">
        <w:rPr>
          <w:rStyle w:val="Emphasis"/>
          <w:highlight w:val="green"/>
        </w:rPr>
        <w:t>political stabilization</w:t>
      </w:r>
      <w:r w:rsidRPr="00C836B8">
        <w:rPr>
          <w:highlight w:val="green"/>
        </w:rPr>
        <w:t xml:space="preserve">. </w:t>
      </w:r>
      <w:r w:rsidRPr="00C836B8">
        <w:rPr>
          <w:rStyle w:val="StyleUnderline"/>
          <w:highlight w:val="green"/>
        </w:rPr>
        <w:t>The challenge of</w:t>
      </w:r>
      <w:r w:rsidRPr="00C836B8">
        <w:rPr>
          <w:highlight w:val="green"/>
        </w:rPr>
        <w:t xml:space="preserve"> </w:t>
      </w:r>
      <w:r w:rsidRPr="00C836B8">
        <w:rPr>
          <w:rStyle w:val="Emphasis"/>
          <w:highlight w:val="green"/>
        </w:rPr>
        <w:t>safety</w:t>
      </w:r>
      <w:r w:rsidRPr="00527A02">
        <w:t xml:space="preserve"> </w:t>
      </w:r>
      <w:r w:rsidRPr="00527A02">
        <w:rPr>
          <w:rStyle w:val="StyleUnderline"/>
        </w:rPr>
        <w:t>works against private investors</w:t>
      </w:r>
      <w:r w:rsidRPr="00527A02">
        <w:t xml:space="preserve"> in space program. Public space agencies have achieved high standards of safety. They behave in careful and conservative ways. </w:t>
      </w:r>
      <w:r w:rsidRPr="00527A02">
        <w:rPr>
          <w:rStyle w:val="StyleUnderline"/>
        </w:rPr>
        <w:t xml:space="preserve">Commercial, </w:t>
      </w:r>
      <w:r w:rsidRPr="00C836B8">
        <w:rPr>
          <w:rStyle w:val="StyleUnderline"/>
          <w:highlight w:val="green"/>
        </w:rPr>
        <w:t>private projects do not have</w:t>
      </w:r>
      <w:r w:rsidRPr="00527A02">
        <w:rPr>
          <w:rStyle w:val="StyleUnderline"/>
        </w:rPr>
        <w:t xml:space="preserve"> the same </w:t>
      </w:r>
      <w:r w:rsidRPr="00527A02">
        <w:rPr>
          <w:rStyle w:val="Emphasis"/>
        </w:rPr>
        <w:t xml:space="preserve">advanced </w:t>
      </w:r>
      <w:r w:rsidRPr="00C836B8">
        <w:rPr>
          <w:rStyle w:val="Emphasis"/>
          <w:highlight w:val="green"/>
        </w:rPr>
        <w:t>tech</w:t>
      </w:r>
      <w:r w:rsidRPr="00527A02">
        <w:t xml:space="preserve">nology, </w:t>
      </w:r>
      <w:r w:rsidRPr="00527A02">
        <w:rPr>
          <w:rStyle w:val="StyleUnderline"/>
        </w:rPr>
        <w:t>the</w:t>
      </w:r>
      <w:r>
        <w:rPr>
          <w:rStyle w:val="StyleUnderline"/>
        </w:rPr>
        <w:t xml:space="preserve"> </w:t>
      </w:r>
      <w:r w:rsidRPr="00527A02">
        <w:rPr>
          <w:rStyle w:val="StyleUnderline"/>
        </w:rPr>
        <w:t>large number of</w:t>
      </w:r>
      <w:r w:rsidRPr="00527A02">
        <w:t xml:space="preserve"> </w:t>
      </w:r>
      <w:r w:rsidRPr="00C836B8">
        <w:rPr>
          <w:rStyle w:val="Emphasis"/>
          <w:highlight w:val="green"/>
        </w:rPr>
        <w:t>scientists</w:t>
      </w:r>
      <w:r w:rsidRPr="00C836B8">
        <w:rPr>
          <w:highlight w:val="green"/>
        </w:rPr>
        <w:t xml:space="preserve"> </w:t>
      </w:r>
      <w:r w:rsidRPr="00C836B8">
        <w:rPr>
          <w:rStyle w:val="StyleUnderline"/>
          <w:highlight w:val="green"/>
        </w:rPr>
        <w:t>and</w:t>
      </w:r>
      <w:r w:rsidRPr="00C836B8">
        <w:rPr>
          <w:highlight w:val="green"/>
        </w:rPr>
        <w:t xml:space="preserve"> </w:t>
      </w:r>
      <w:r w:rsidRPr="00C836B8">
        <w:rPr>
          <w:rStyle w:val="Emphasis"/>
          <w:highlight w:val="green"/>
        </w:rPr>
        <w:t>support st</w:t>
      </w:r>
      <w:r w:rsidRPr="00527A02">
        <w:rPr>
          <w:rStyle w:val="Emphasis"/>
        </w:rPr>
        <w:t>aff</w:t>
      </w:r>
      <w:r w:rsidRPr="00527A02">
        <w:rPr>
          <w:rStyle w:val="StyleUnderline"/>
        </w:rPr>
        <w:t>, and</w:t>
      </w:r>
      <w:r w:rsidRPr="00527A02">
        <w:t xml:space="preserve"> the </w:t>
      </w:r>
      <w:r w:rsidRPr="00C836B8">
        <w:rPr>
          <w:rStyle w:val="Emphasis"/>
          <w:highlight w:val="green"/>
        </w:rPr>
        <w:t>generous budgets</w:t>
      </w:r>
      <w:r w:rsidRPr="00C836B8">
        <w:rPr>
          <w:rStyle w:val="StyleUnderline"/>
          <w:highlight w:val="green"/>
        </w:rPr>
        <w:t>.</w:t>
      </w:r>
      <w:r w:rsidRPr="00527A02">
        <w:rPr>
          <w:rStyle w:val="StyleUnderline"/>
        </w:rPr>
        <w:t xml:space="preserve"> </w:t>
      </w:r>
      <w:r w:rsidRPr="00527A02">
        <w:rPr>
          <w:rStyle w:val="Emphasis"/>
        </w:rPr>
        <w:t>Catastrophe</w:t>
      </w:r>
      <w:r w:rsidRPr="00527A02">
        <w:t xml:space="preserve"> </w:t>
      </w:r>
      <w:r w:rsidRPr="00527A02">
        <w:rPr>
          <w:rStyle w:val="StyleUnderline"/>
        </w:rPr>
        <w:t>would</w:t>
      </w:r>
      <w:r w:rsidRPr="00527A02">
        <w:t xml:space="preserve"> likely </w:t>
      </w:r>
      <w:r w:rsidRPr="00527A02">
        <w:rPr>
          <w:rStyle w:val="Emphasis"/>
        </w:rPr>
        <w:t>break</w:t>
      </w:r>
      <w:r w:rsidRPr="00527A02">
        <w:t xml:space="preserve"> </w:t>
      </w:r>
      <w:r w:rsidRPr="00527A02">
        <w:rPr>
          <w:rStyle w:val="StyleUnderline"/>
        </w:rPr>
        <w:t>a private space program. The</w:t>
      </w:r>
      <w:r>
        <w:rPr>
          <w:rStyle w:val="StyleUnderline"/>
        </w:rPr>
        <w:t xml:space="preserve"> </w:t>
      </w:r>
      <w:r w:rsidRPr="00C836B8">
        <w:rPr>
          <w:rStyle w:val="StyleUnderline"/>
          <w:highlight w:val="green"/>
        </w:rPr>
        <w:t>lack of experience</w:t>
      </w:r>
      <w:r w:rsidRPr="00527A02">
        <w:rPr>
          <w:rStyle w:val="StyleUnderline"/>
        </w:rPr>
        <w:t xml:space="preserve"> of private companies in space exploration </w:t>
      </w:r>
      <w:r w:rsidRPr="00C836B8">
        <w:rPr>
          <w:rStyle w:val="StyleUnderline"/>
          <w:highlight w:val="green"/>
        </w:rPr>
        <w:t>is</w:t>
      </w:r>
      <w:r w:rsidRPr="00527A02">
        <w:rPr>
          <w:rStyle w:val="StyleUnderline"/>
        </w:rPr>
        <w:t xml:space="preserve"> partially responsible for </w:t>
      </w:r>
      <w:r w:rsidRPr="00C836B8">
        <w:rPr>
          <w:rStyle w:val="StyleUnderline"/>
          <w:highlight w:val="green"/>
        </w:rPr>
        <w:t>higher risk of</w:t>
      </w:r>
      <w:r w:rsidRPr="00C836B8">
        <w:rPr>
          <w:highlight w:val="green"/>
        </w:rPr>
        <w:t xml:space="preserve"> </w:t>
      </w:r>
      <w:r w:rsidRPr="00C836B8">
        <w:rPr>
          <w:rStyle w:val="Emphasis"/>
          <w:highlight w:val="green"/>
        </w:rPr>
        <w:t>tech</w:t>
      </w:r>
      <w:r w:rsidRPr="00527A02">
        <w:t xml:space="preserve">nological </w:t>
      </w:r>
      <w:r w:rsidRPr="00C836B8">
        <w:rPr>
          <w:rStyle w:val="Emphasis"/>
          <w:highlight w:val="green"/>
        </w:rPr>
        <w:t>failures</w:t>
      </w:r>
      <w:r w:rsidRPr="00527A02">
        <w:t xml:space="preserve"> even in relatively easy tasks as crash of Momo-2 rocket launched by Japanese start-up on 30 June 2018 several seconds after launch. </w:t>
      </w:r>
      <w:r w:rsidRPr="00527A02">
        <w:rPr>
          <w:rStyle w:val="StyleUnderline"/>
        </w:rPr>
        <w:t xml:space="preserve">This does not mean that </w:t>
      </w:r>
      <w:r w:rsidRPr="00C836B8">
        <w:rPr>
          <w:rStyle w:val="StyleUnderline"/>
          <w:highlight w:val="green"/>
        </w:rPr>
        <w:t>private investors are</w:t>
      </w:r>
      <w:r w:rsidRPr="00527A02">
        <w:rPr>
          <w:rStyle w:val="StyleUnderline"/>
        </w:rPr>
        <w:t xml:space="preserve"> not able to explore space, but they </w:t>
      </w:r>
      <w:r w:rsidRPr="00C836B8">
        <w:rPr>
          <w:rStyle w:val="StyleUnderline"/>
          <w:highlight w:val="green"/>
        </w:rPr>
        <w:t xml:space="preserve">are able to do that </w:t>
      </w:r>
      <w:r w:rsidRPr="00C836B8">
        <w:rPr>
          <w:rStyle w:val="Emphasis"/>
          <w:highlight w:val="green"/>
        </w:rPr>
        <w:t>only</w:t>
      </w:r>
      <w:r w:rsidRPr="00C836B8">
        <w:rPr>
          <w:rStyle w:val="StyleUnderline"/>
          <w:highlight w:val="green"/>
        </w:rPr>
        <w:t xml:space="preserve"> when</w:t>
      </w:r>
      <w:r w:rsidRPr="00C836B8">
        <w:rPr>
          <w:highlight w:val="green"/>
        </w:rPr>
        <w:t xml:space="preserve"> </w:t>
      </w:r>
      <w:r w:rsidRPr="00C836B8">
        <w:rPr>
          <w:rStyle w:val="StyleUnderline"/>
          <w:highlight w:val="green"/>
        </w:rPr>
        <w:t>they</w:t>
      </w:r>
      <w:r w:rsidRPr="00C836B8">
        <w:rPr>
          <w:highlight w:val="green"/>
        </w:rPr>
        <w:t xml:space="preserve"> </w:t>
      </w:r>
      <w:r w:rsidRPr="00C836B8">
        <w:rPr>
          <w:rStyle w:val="Emphasis"/>
          <w:highlight w:val="green"/>
        </w:rPr>
        <w:t>receive profits</w:t>
      </w:r>
      <w:r w:rsidRPr="00527A02">
        <w:rPr>
          <w:rStyle w:val="StyleUnderline"/>
        </w:rPr>
        <w:t>.</w:t>
      </w:r>
      <w:r>
        <w:rPr>
          <w:rStyle w:val="StyleUnderline"/>
        </w:rPr>
        <w:t xml:space="preserve"> </w:t>
      </w:r>
      <w:r w:rsidRPr="00527A02">
        <w:rPr>
          <w:rStyle w:val="StyleUnderline"/>
        </w:rPr>
        <w:t xml:space="preserve">In scenario of commercial exploration of space, we should wait for some point in the future when a human space base appears as byproduct of </w:t>
      </w:r>
      <w:r w:rsidRPr="00527A02">
        <w:rPr>
          <w:rStyle w:val="Emphasis"/>
        </w:rPr>
        <w:t>commercial activity</w:t>
      </w:r>
      <w:r w:rsidRPr="00527A02">
        <w:t xml:space="preserve">. A human base on Mars might be a by-product of hotels on LEO or space mining. Some investors who want to build space hotels may try to settle space regions beyond LEO and build hotels on the Moon and/or Mars. From touristic point of view, staying in the Moon or Mars hotel may be more attractive than on LEO. Investors working in asteroid mining may extend their business to the Moon and/or Mars. Both enterprises even if focused on purely commercial purposes, will not be easy (perhaps impossible) to achieve by private companies alone. Elvis (2012), p. 549) argues that asteroid mining will be challenging due to, among others, difficulties in detection of appropriate asteroids. He shows that among about 1200 analyzed meteorites only 13 of them contain high level of platinum profitable for their exploitation. Elvis suggests that NASA should reorient its strategy from focus on exploration to support for commercial utilization of space. Exploration will appear </w:t>
      </w:r>
      <w:proofErr w:type="gramStart"/>
      <w:r w:rsidRPr="00527A02">
        <w:t>as a consequence of</w:t>
      </w:r>
      <w:proofErr w:type="gramEnd"/>
      <w:r w:rsidRPr="00527A02">
        <w:t xml:space="preserve"> commercial profitable activity (Elvis, 2012, p. 549). Estimated profits of asteroid mining10 are counterbalanced by high costs of exploitation and possible decreasing of price of currently rare resources (</w:t>
      </w:r>
      <w:proofErr w:type="spellStart"/>
      <w:r w:rsidRPr="00527A02">
        <w:t>Genta</w:t>
      </w:r>
      <w:proofErr w:type="spellEnd"/>
      <w:r w:rsidRPr="00527A02">
        <w:t>, 2014).11</w:t>
      </w:r>
    </w:p>
    <w:p w14:paraId="621E3171" w14:textId="77777777" w:rsidR="0084666D" w:rsidRDefault="0084666D" w:rsidP="0084666D">
      <w:pPr>
        <w:pStyle w:val="Heading4"/>
      </w:pPr>
      <w:r>
        <w:t xml:space="preserve">Space tourism is the key enabler --- it’s the only industry that’s able to provide long term funding, </w:t>
      </w:r>
      <w:proofErr w:type="spellStart"/>
      <w:r>
        <w:t>RnD</w:t>
      </w:r>
      <w:proofErr w:type="spellEnd"/>
      <w:r>
        <w:t>, and public support for colonization</w:t>
      </w:r>
    </w:p>
    <w:p w14:paraId="3B5BAC25" w14:textId="7C98D3B3" w:rsidR="0084666D" w:rsidRDefault="0084666D" w:rsidP="0084666D">
      <w:pPr>
        <w:rPr>
          <w:sz w:val="15"/>
          <w:szCs w:val="16"/>
        </w:rPr>
      </w:pPr>
      <w:r w:rsidRPr="005C3E90">
        <w:rPr>
          <w:rStyle w:val="Style13ptBold"/>
        </w:rPr>
        <w:t xml:space="preserve">Webber 12 </w:t>
      </w:r>
      <w:r w:rsidRPr="00946023">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9" w:history="1">
        <w:r w:rsidR="00DA2287" w:rsidRPr="001B2B70">
          <w:rPr>
            <w:rStyle w:val="Hyperlink"/>
            <w:sz w:val="15"/>
            <w:szCs w:val="16"/>
          </w:rPr>
          <w:t>https://www.spaceportassociates.com/pdf/human_settlement.pdf</w:t>
        </w:r>
      </w:hyperlink>
      <w:r w:rsidRPr="00946023">
        <w:rPr>
          <w:sz w:val="15"/>
          <w:szCs w:val="16"/>
        </w:rPr>
        <w:t>]</w:t>
      </w:r>
    </w:p>
    <w:p w14:paraId="0DFE83C0" w14:textId="4E68FF50" w:rsidR="00425E90" w:rsidRPr="00D75884" w:rsidRDefault="00D75884" w:rsidP="00D75884">
      <w:pPr>
        <w:pStyle w:val="ListParagraph"/>
        <w:numPr>
          <w:ilvl w:val="0"/>
          <w:numId w:val="17"/>
        </w:numPr>
        <w:rPr>
          <w:szCs w:val="22"/>
        </w:rPr>
      </w:pPr>
      <w:r>
        <w:rPr>
          <w:szCs w:val="22"/>
        </w:rPr>
        <w:t xml:space="preserve">The sections in </w:t>
      </w:r>
      <w:r w:rsidR="00F81B6A">
        <w:rPr>
          <w:szCs w:val="22"/>
        </w:rPr>
        <w:t xml:space="preserve">pt. 6 font are </w:t>
      </w:r>
      <w:r w:rsidR="00215B78">
        <w:rPr>
          <w:szCs w:val="22"/>
        </w:rPr>
        <w:t xml:space="preserve">other </w:t>
      </w:r>
      <w:r w:rsidR="001625A5">
        <w:rPr>
          <w:szCs w:val="22"/>
        </w:rPr>
        <w:t>sections</w:t>
      </w:r>
      <w:r w:rsidR="00215B78">
        <w:rPr>
          <w:szCs w:val="22"/>
        </w:rPr>
        <w:t xml:space="preserve"> of the article --- they’re mostly very technical and not relevant, but feel free to read through them</w:t>
      </w:r>
    </w:p>
    <w:p w14:paraId="46E7D717" w14:textId="4650DAD6" w:rsidR="0084666D" w:rsidRPr="00760711" w:rsidRDefault="00DA2287" w:rsidP="0084666D">
      <w:pPr>
        <w:rPr>
          <w:sz w:val="16"/>
        </w:rPr>
      </w:pPr>
      <w:r w:rsidRPr="00760711">
        <w:rPr>
          <w:sz w:val="16"/>
        </w:rPr>
        <w:t xml:space="preserve">This paper draws attention to </w:t>
      </w:r>
      <w:r w:rsidRPr="00D246BC">
        <w:rPr>
          <w:u w:val="single"/>
        </w:rPr>
        <w:t xml:space="preserve">the </w:t>
      </w:r>
      <w:r w:rsidRPr="00C836B8">
        <w:rPr>
          <w:highlight w:val="green"/>
          <w:u w:val="single"/>
        </w:rPr>
        <w:t>essential role of space tourism</w:t>
      </w:r>
      <w:r w:rsidRPr="00D246BC">
        <w:rPr>
          <w:u w:val="single"/>
        </w:rPr>
        <w:t xml:space="preserve">, as a commercial enabler, </w:t>
      </w:r>
      <w:r w:rsidRPr="00C836B8">
        <w:rPr>
          <w:highlight w:val="green"/>
          <w:u w:val="single"/>
        </w:rPr>
        <w:t>in</w:t>
      </w:r>
      <w:r w:rsidRPr="00D246BC">
        <w:rPr>
          <w:u w:val="single"/>
        </w:rPr>
        <w:t xml:space="preserve"> the development of</w:t>
      </w:r>
      <w:r w:rsidR="00212879" w:rsidRPr="00D246BC">
        <w:rPr>
          <w:u w:val="single"/>
        </w:rPr>
        <w:t xml:space="preserve"> </w:t>
      </w:r>
      <w:r w:rsidRPr="00D246BC">
        <w:rPr>
          <w:u w:val="single"/>
        </w:rPr>
        <w:t xml:space="preserve">a sustainable </w:t>
      </w:r>
      <w:proofErr w:type="gramStart"/>
      <w:r w:rsidRPr="00D246BC">
        <w:rPr>
          <w:u w:val="single"/>
        </w:rPr>
        <w:t>long term</w:t>
      </w:r>
      <w:proofErr w:type="gramEnd"/>
      <w:r w:rsidRPr="00D246BC">
        <w:rPr>
          <w:u w:val="single"/>
        </w:rPr>
        <w:t xml:space="preserve"> strategy for exploration and </w:t>
      </w:r>
      <w:r w:rsidRPr="00C836B8">
        <w:rPr>
          <w:highlight w:val="green"/>
          <w:u w:val="single"/>
        </w:rPr>
        <w:t>settlement of solar system</w:t>
      </w:r>
      <w:r w:rsidRPr="00D246BC">
        <w:rPr>
          <w:u w:val="single"/>
        </w:rPr>
        <w:t xml:space="preserve"> objects.</w:t>
      </w:r>
      <w:r w:rsidRPr="00760711">
        <w:rPr>
          <w:sz w:val="16"/>
        </w:rPr>
        <w:t xml:space="preserve"> Since </w:t>
      </w:r>
      <w:r w:rsidRPr="00C836B8">
        <w:rPr>
          <w:highlight w:val="green"/>
          <w:u w:val="single"/>
        </w:rPr>
        <w:t>governments will not</w:t>
      </w:r>
      <w:r w:rsidRPr="00B40243">
        <w:rPr>
          <w:u w:val="single"/>
        </w:rPr>
        <w:t xml:space="preserve"> be</w:t>
      </w:r>
      <w:r w:rsidR="00212879" w:rsidRPr="00B40243">
        <w:rPr>
          <w:u w:val="single"/>
        </w:rPr>
        <w:t xml:space="preserve"> </w:t>
      </w:r>
      <w:r w:rsidRPr="00B40243">
        <w:rPr>
          <w:u w:val="single"/>
        </w:rPr>
        <w:t xml:space="preserve">able to </w:t>
      </w:r>
      <w:r w:rsidRPr="00C836B8">
        <w:rPr>
          <w:highlight w:val="green"/>
          <w:u w:val="single"/>
        </w:rPr>
        <w:t>obtain</w:t>
      </w:r>
      <w:r w:rsidRPr="00B40243">
        <w:rPr>
          <w:u w:val="single"/>
        </w:rPr>
        <w:t xml:space="preserve"> </w:t>
      </w:r>
      <w:proofErr w:type="gramStart"/>
      <w:r w:rsidRPr="00B40243">
        <w:rPr>
          <w:u w:val="single"/>
        </w:rPr>
        <w:t>all of</w:t>
      </w:r>
      <w:proofErr w:type="gramEnd"/>
      <w:r w:rsidRPr="00B40243">
        <w:rPr>
          <w:u w:val="single"/>
        </w:rPr>
        <w:t xml:space="preserve"> the necessary </w:t>
      </w:r>
      <w:r w:rsidRPr="00C836B8">
        <w:rPr>
          <w:highlight w:val="green"/>
          <w:u w:val="single"/>
        </w:rPr>
        <w:t>funding</w:t>
      </w:r>
      <w:r w:rsidRPr="00B40243">
        <w:rPr>
          <w:u w:val="single"/>
        </w:rPr>
        <w:t xml:space="preserve"> </w:t>
      </w:r>
      <w:r w:rsidRPr="00C836B8">
        <w:rPr>
          <w:highlight w:val="green"/>
          <w:u w:val="single"/>
        </w:rPr>
        <w:t>and public support over the long duration necessary</w:t>
      </w:r>
      <w:r w:rsidRPr="00B40243">
        <w:rPr>
          <w:u w:val="single"/>
        </w:rPr>
        <w:t xml:space="preserve"> (multiple election</w:t>
      </w:r>
      <w:r w:rsidR="00212879" w:rsidRPr="00B40243">
        <w:rPr>
          <w:u w:val="single"/>
        </w:rPr>
        <w:t xml:space="preserve"> </w:t>
      </w:r>
      <w:r w:rsidRPr="00B40243">
        <w:rPr>
          <w:u w:val="single"/>
        </w:rPr>
        <w:t xml:space="preserve">cycles in democracies) in order </w:t>
      </w:r>
      <w:r w:rsidRPr="00C836B8">
        <w:rPr>
          <w:highlight w:val="green"/>
          <w:u w:val="single"/>
        </w:rPr>
        <w:t>to</w:t>
      </w:r>
      <w:r w:rsidRPr="00B40243">
        <w:rPr>
          <w:u w:val="single"/>
        </w:rPr>
        <w:t xml:space="preserve"> unilaterally, or even in collaboration, conduct missions to explore and </w:t>
      </w:r>
      <w:r w:rsidRPr="00C836B8">
        <w:rPr>
          <w:highlight w:val="green"/>
          <w:u w:val="single"/>
        </w:rPr>
        <w:t>colonize</w:t>
      </w:r>
      <w:r w:rsidRPr="00B40243">
        <w:rPr>
          <w:u w:val="single"/>
        </w:rPr>
        <w:t xml:space="preserve"> the</w:t>
      </w:r>
      <w:r w:rsidR="00212879" w:rsidRPr="00B40243">
        <w:rPr>
          <w:u w:val="single"/>
        </w:rPr>
        <w:t xml:space="preserve"> </w:t>
      </w:r>
      <w:r w:rsidRPr="00B40243">
        <w:rPr>
          <w:u w:val="single"/>
        </w:rPr>
        <w:t>Moon, Mars or other solar system objects</w:t>
      </w:r>
      <w:r w:rsidRPr="00760711">
        <w:rPr>
          <w:sz w:val="16"/>
        </w:rPr>
        <w:t>, other alternative sources for such funding are explored. These sources</w:t>
      </w:r>
      <w:r w:rsidR="00212879" w:rsidRPr="00760711">
        <w:rPr>
          <w:sz w:val="16"/>
        </w:rPr>
        <w:t xml:space="preserve"> </w:t>
      </w:r>
      <w:r w:rsidRPr="00760711">
        <w:rPr>
          <w:sz w:val="16"/>
        </w:rPr>
        <w:t xml:space="preserve">would provide an </w:t>
      </w:r>
      <w:r w:rsidRPr="00760711">
        <w:rPr>
          <w:sz w:val="16"/>
        </w:rPr>
        <w:lastRenderedPageBreak/>
        <w:t xml:space="preserve">economic development basis for such a venture, and simultaneously engage the </w:t>
      </w:r>
      <w:proofErr w:type="gramStart"/>
      <w:r w:rsidRPr="00760711">
        <w:rPr>
          <w:sz w:val="16"/>
        </w:rPr>
        <w:t>general public</w:t>
      </w:r>
      <w:proofErr w:type="gramEnd"/>
      <w:r w:rsidR="00212879" w:rsidRPr="00760711">
        <w:rPr>
          <w:sz w:val="16"/>
        </w:rPr>
        <w:t xml:space="preserve"> </w:t>
      </w:r>
      <w:r w:rsidRPr="00760711">
        <w:rPr>
          <w:sz w:val="16"/>
        </w:rPr>
        <w:t xml:space="preserve">through direct involvement to eventually make such a venture possible. The </w:t>
      </w:r>
      <w:r w:rsidRPr="00DA1304">
        <w:rPr>
          <w:u w:val="single"/>
        </w:rPr>
        <w:t xml:space="preserve">analysis determines that </w:t>
      </w:r>
      <w:r w:rsidRPr="00C836B8">
        <w:rPr>
          <w:highlight w:val="green"/>
          <w:u w:val="single"/>
        </w:rPr>
        <w:t>space tourism</w:t>
      </w:r>
      <w:r w:rsidR="00212879" w:rsidRPr="00C836B8">
        <w:rPr>
          <w:highlight w:val="green"/>
          <w:u w:val="single"/>
        </w:rPr>
        <w:t xml:space="preserve"> </w:t>
      </w:r>
      <w:r w:rsidRPr="00C836B8">
        <w:rPr>
          <w:highlight w:val="green"/>
          <w:u w:val="single"/>
        </w:rPr>
        <w:t>is the one near-term commercial space market sector whose development can lead to</w:t>
      </w:r>
      <w:r w:rsidRPr="00DA1304">
        <w:rPr>
          <w:u w:val="single"/>
        </w:rPr>
        <w:t xml:space="preserve"> the desired </w:t>
      </w:r>
      <w:proofErr w:type="gramStart"/>
      <w:r w:rsidRPr="00C836B8">
        <w:rPr>
          <w:highlight w:val="green"/>
          <w:u w:val="single"/>
        </w:rPr>
        <w:t>long term</w:t>
      </w:r>
      <w:proofErr w:type="gramEnd"/>
      <w:r w:rsidRPr="00C836B8">
        <w:rPr>
          <w:highlight w:val="green"/>
          <w:u w:val="single"/>
        </w:rPr>
        <w:t xml:space="preserve"> results</w:t>
      </w:r>
      <w:r w:rsidRPr="00760711">
        <w:rPr>
          <w:sz w:val="16"/>
        </w:rPr>
        <w:t>. A</w:t>
      </w:r>
      <w:r w:rsidR="00212879" w:rsidRPr="00760711">
        <w:rPr>
          <w:sz w:val="16"/>
        </w:rPr>
        <w:t xml:space="preserve"> </w:t>
      </w:r>
      <w:r w:rsidRPr="00804A85">
        <w:rPr>
          <w:u w:val="single"/>
        </w:rPr>
        <w:t xml:space="preserve">major consequence of a successful space tourism industry, in addition to </w:t>
      </w:r>
      <w:r w:rsidRPr="00C836B8">
        <w:rPr>
          <w:highlight w:val="green"/>
          <w:u w:val="single"/>
        </w:rPr>
        <w:t>creating</w:t>
      </w:r>
      <w:r w:rsidRPr="00804A85">
        <w:rPr>
          <w:u w:val="single"/>
        </w:rPr>
        <w:t xml:space="preserve"> an involved public, will be </w:t>
      </w:r>
      <w:r w:rsidRPr="00C836B8">
        <w:rPr>
          <w:highlight w:val="green"/>
          <w:u w:val="single"/>
        </w:rPr>
        <w:t>regular</w:t>
      </w:r>
      <w:r w:rsidRPr="00804A85">
        <w:rPr>
          <w:u w:val="single"/>
        </w:rPr>
        <w:t>,</w:t>
      </w:r>
      <w:r w:rsidR="00212879" w:rsidRPr="00804A85">
        <w:rPr>
          <w:u w:val="single"/>
        </w:rPr>
        <w:t xml:space="preserve"> </w:t>
      </w:r>
      <w:r w:rsidRPr="00804A85">
        <w:rPr>
          <w:u w:val="single"/>
        </w:rPr>
        <w:t xml:space="preserve">safe and relatively </w:t>
      </w:r>
      <w:proofErr w:type="gramStart"/>
      <w:r w:rsidRPr="00804A85">
        <w:rPr>
          <w:u w:val="single"/>
        </w:rPr>
        <w:t>low cost</w:t>
      </w:r>
      <w:proofErr w:type="gramEnd"/>
      <w:r w:rsidRPr="00804A85">
        <w:rPr>
          <w:u w:val="single"/>
        </w:rPr>
        <w:t xml:space="preserve"> </w:t>
      </w:r>
      <w:r w:rsidRPr="00C836B8">
        <w:rPr>
          <w:highlight w:val="green"/>
          <w:u w:val="single"/>
        </w:rPr>
        <w:t>journeys to and from l</w:t>
      </w:r>
      <w:r w:rsidRPr="00804A85">
        <w:rPr>
          <w:u w:val="single"/>
        </w:rPr>
        <w:t xml:space="preserve">ow </w:t>
      </w:r>
      <w:r w:rsidRPr="00C836B8">
        <w:rPr>
          <w:highlight w:val="green"/>
          <w:u w:val="single"/>
        </w:rPr>
        <w:t>e</w:t>
      </w:r>
      <w:r w:rsidRPr="00804A85">
        <w:rPr>
          <w:u w:val="single"/>
        </w:rPr>
        <w:t xml:space="preserve">arth </w:t>
      </w:r>
      <w:r w:rsidRPr="00C836B8">
        <w:rPr>
          <w:highlight w:val="green"/>
          <w:u w:val="single"/>
        </w:rPr>
        <w:t>o</w:t>
      </w:r>
      <w:r w:rsidRPr="00804A85">
        <w:rPr>
          <w:u w:val="single"/>
        </w:rPr>
        <w:t>rbit</w:t>
      </w:r>
      <w:r w:rsidRPr="00760711">
        <w:rPr>
          <w:sz w:val="16"/>
        </w:rPr>
        <w:t xml:space="preserve">. </w:t>
      </w:r>
      <w:r w:rsidRPr="00BC474A">
        <w:rPr>
          <w:u w:val="single"/>
        </w:rPr>
        <w:t xml:space="preserve">This in turn will </w:t>
      </w:r>
      <w:r w:rsidRPr="00C836B8">
        <w:rPr>
          <w:highlight w:val="green"/>
          <w:u w:val="single"/>
        </w:rPr>
        <w:t>provide a</w:t>
      </w:r>
      <w:r w:rsidRPr="00BC474A">
        <w:rPr>
          <w:u w:val="single"/>
        </w:rPr>
        <w:t xml:space="preserve"> new </w:t>
      </w:r>
      <w:r w:rsidRPr="00C836B8">
        <w:rPr>
          <w:highlight w:val="green"/>
          <w:u w:val="single"/>
        </w:rPr>
        <w:t>starting point</w:t>
      </w:r>
      <w:r w:rsidRPr="00BC474A">
        <w:rPr>
          <w:u w:val="single"/>
        </w:rPr>
        <w:t>, or</w:t>
      </w:r>
      <w:r w:rsidR="00212879" w:rsidRPr="00BC474A">
        <w:rPr>
          <w:u w:val="single"/>
        </w:rPr>
        <w:t xml:space="preserve"> </w:t>
      </w:r>
      <w:r w:rsidRPr="00BC474A">
        <w:rPr>
          <w:u w:val="single"/>
        </w:rPr>
        <w:t xml:space="preserve">platform, </w:t>
      </w:r>
      <w:r w:rsidRPr="00C836B8">
        <w:rPr>
          <w:highlight w:val="green"/>
          <w:u w:val="single"/>
        </w:rPr>
        <w:t>for</w:t>
      </w:r>
      <w:r w:rsidRPr="00BC474A">
        <w:rPr>
          <w:u w:val="single"/>
        </w:rPr>
        <w:t xml:space="preserve"> the </w:t>
      </w:r>
      <w:proofErr w:type="gramStart"/>
      <w:r w:rsidRPr="00C836B8">
        <w:rPr>
          <w:highlight w:val="green"/>
          <w:u w:val="single"/>
        </w:rPr>
        <w:t>long term</w:t>
      </w:r>
      <w:proofErr w:type="gramEnd"/>
      <w:r w:rsidRPr="00BC474A">
        <w:rPr>
          <w:u w:val="single"/>
        </w:rPr>
        <w:t xml:space="preserve"> exploration and </w:t>
      </w:r>
      <w:r w:rsidRPr="00C836B8">
        <w:rPr>
          <w:highlight w:val="green"/>
          <w:u w:val="single"/>
        </w:rPr>
        <w:t>settlement</w:t>
      </w:r>
      <w:r w:rsidRPr="00BC474A">
        <w:rPr>
          <w:u w:val="single"/>
        </w:rPr>
        <w:t xml:space="preserve"> of the solar system through further economic development</w:t>
      </w:r>
      <w:r w:rsidR="00212879" w:rsidRPr="00BC474A">
        <w:rPr>
          <w:u w:val="single"/>
        </w:rPr>
        <w:t xml:space="preserve"> </w:t>
      </w:r>
      <w:r w:rsidRPr="00BC474A">
        <w:rPr>
          <w:u w:val="single"/>
        </w:rPr>
        <w:t>stages.</w:t>
      </w:r>
      <w:r w:rsidRPr="00760711">
        <w:rPr>
          <w:sz w:val="16"/>
        </w:rPr>
        <w:t xml:space="preserve"> A basic architecture is described for a sustainable approach to the exploration and colonization of solar</w:t>
      </w:r>
      <w:r w:rsidR="00212879" w:rsidRPr="00760711">
        <w:rPr>
          <w:sz w:val="16"/>
        </w:rPr>
        <w:t xml:space="preserve"> </w:t>
      </w:r>
      <w:r w:rsidRPr="00760711">
        <w:rPr>
          <w:sz w:val="16"/>
        </w:rPr>
        <w:t xml:space="preserve">system objects, which </w:t>
      </w:r>
      <w:r w:rsidRPr="00EA54E8">
        <w:rPr>
          <w:u w:val="single"/>
        </w:rPr>
        <w:t>relies as a key factor on the successful development of a viable space tourism industry</w:t>
      </w:r>
      <w:r w:rsidRPr="00760711">
        <w:rPr>
          <w:sz w:val="16"/>
        </w:rPr>
        <w:t>.</w:t>
      </w:r>
      <w:r w:rsidR="00212879" w:rsidRPr="00760711">
        <w:rPr>
          <w:sz w:val="16"/>
        </w:rPr>
        <w:t xml:space="preserve"> </w:t>
      </w:r>
      <w:r w:rsidRPr="00DB5681">
        <w:rPr>
          <w:sz w:val="13"/>
          <w:szCs w:val="13"/>
        </w:rPr>
        <w:t>I. INTRODUCTION</w:t>
      </w:r>
      <w:r w:rsidR="00212879" w:rsidRPr="00DB5681">
        <w:rPr>
          <w:sz w:val="13"/>
          <w:szCs w:val="13"/>
        </w:rPr>
        <w:t xml:space="preserve"> </w:t>
      </w:r>
      <w:r w:rsidRPr="00DB5681">
        <w:rPr>
          <w:sz w:val="13"/>
          <w:szCs w:val="13"/>
        </w:rPr>
        <w:t>How do we get there from here? We start by</w:t>
      </w:r>
      <w:r w:rsidR="00212879" w:rsidRPr="00DB5681">
        <w:rPr>
          <w:sz w:val="13"/>
          <w:szCs w:val="13"/>
        </w:rPr>
        <w:t xml:space="preserve"> </w:t>
      </w:r>
      <w:r w:rsidRPr="00DB5681">
        <w:rPr>
          <w:sz w:val="13"/>
          <w:szCs w:val="13"/>
        </w:rPr>
        <w:t>underlining the need for humanity to eventually settle</w:t>
      </w:r>
      <w:r w:rsidR="00212879" w:rsidRPr="00DB5681">
        <w:rPr>
          <w:sz w:val="13"/>
          <w:szCs w:val="13"/>
        </w:rPr>
        <w:t xml:space="preserve"> </w:t>
      </w:r>
      <w:r w:rsidRPr="00DB5681">
        <w:rPr>
          <w:sz w:val="13"/>
          <w:szCs w:val="13"/>
        </w:rPr>
        <w:t>other parts of the solar system. While recognizing the</w:t>
      </w:r>
      <w:r w:rsidR="00212879" w:rsidRPr="00DB5681">
        <w:rPr>
          <w:sz w:val="13"/>
          <w:szCs w:val="13"/>
        </w:rPr>
        <w:t xml:space="preserve"> </w:t>
      </w:r>
      <w:r w:rsidRPr="00DB5681">
        <w:rPr>
          <w:sz w:val="13"/>
          <w:szCs w:val="13"/>
        </w:rPr>
        <w:t xml:space="preserve">technological challenges to achieving this </w:t>
      </w:r>
      <w:proofErr w:type="gramStart"/>
      <w:r w:rsidRPr="00DB5681">
        <w:rPr>
          <w:sz w:val="13"/>
          <w:szCs w:val="13"/>
        </w:rPr>
        <w:t>long term</w:t>
      </w:r>
      <w:proofErr w:type="gramEnd"/>
      <w:r w:rsidR="00212879" w:rsidRPr="00DB5681">
        <w:rPr>
          <w:sz w:val="13"/>
          <w:szCs w:val="13"/>
        </w:rPr>
        <w:t xml:space="preserve"> </w:t>
      </w:r>
      <w:r w:rsidRPr="00DB5681">
        <w:rPr>
          <w:sz w:val="13"/>
          <w:szCs w:val="13"/>
        </w:rPr>
        <w:t xml:space="preserve">aim, the paper focuses on the political challenges. </w:t>
      </w:r>
      <w:proofErr w:type="gramStart"/>
      <w:r w:rsidRPr="00DB5681">
        <w:rPr>
          <w:sz w:val="13"/>
          <w:szCs w:val="13"/>
        </w:rPr>
        <w:t>In</w:t>
      </w:r>
      <w:r w:rsidR="00212879" w:rsidRPr="00DB5681">
        <w:rPr>
          <w:sz w:val="13"/>
          <w:szCs w:val="13"/>
        </w:rPr>
        <w:t xml:space="preserve"> </w:t>
      </w:r>
      <w:r w:rsidRPr="00DB5681">
        <w:rPr>
          <w:sz w:val="13"/>
          <w:szCs w:val="13"/>
        </w:rPr>
        <w:t>order to</w:t>
      </w:r>
      <w:proofErr w:type="gramEnd"/>
      <w:r w:rsidRPr="00DB5681">
        <w:rPr>
          <w:sz w:val="13"/>
          <w:szCs w:val="13"/>
        </w:rPr>
        <w:t xml:space="preserve"> do this, there is a need for a commitment from</w:t>
      </w:r>
      <w:r w:rsidR="00212879" w:rsidRPr="00DB5681">
        <w:rPr>
          <w:sz w:val="13"/>
          <w:szCs w:val="13"/>
        </w:rPr>
        <w:t xml:space="preserve"> </w:t>
      </w:r>
      <w:r w:rsidRPr="00DB5681">
        <w:rPr>
          <w:sz w:val="13"/>
          <w:szCs w:val="13"/>
        </w:rPr>
        <w:t>politicians and the general public that has proven</w:t>
      </w:r>
      <w:r w:rsidR="00212879" w:rsidRPr="00DB5681">
        <w:rPr>
          <w:sz w:val="13"/>
          <w:szCs w:val="13"/>
        </w:rPr>
        <w:t xml:space="preserve"> </w:t>
      </w:r>
      <w:r w:rsidRPr="00DB5681">
        <w:rPr>
          <w:sz w:val="13"/>
          <w:szCs w:val="13"/>
        </w:rPr>
        <w:t>impossible to achieve thus far. The paper explores why</w:t>
      </w:r>
      <w:r w:rsidR="00212879" w:rsidRPr="00DB5681">
        <w:rPr>
          <w:sz w:val="13"/>
          <w:szCs w:val="13"/>
        </w:rPr>
        <w:t xml:space="preserve"> </w:t>
      </w:r>
      <w:r w:rsidRPr="00DB5681">
        <w:rPr>
          <w:sz w:val="13"/>
          <w:szCs w:val="13"/>
        </w:rPr>
        <w:t>this has been the case and suggests that the political</w:t>
      </w:r>
      <w:r w:rsidR="00212879" w:rsidRPr="00DB5681">
        <w:rPr>
          <w:sz w:val="13"/>
          <w:szCs w:val="13"/>
        </w:rPr>
        <w:t xml:space="preserve"> </w:t>
      </w:r>
      <w:r w:rsidRPr="00DB5681">
        <w:rPr>
          <w:sz w:val="13"/>
          <w:szCs w:val="13"/>
        </w:rPr>
        <w:t xml:space="preserve">dimension requires a delicate balance of timing, </w:t>
      </w:r>
      <w:proofErr w:type="gramStart"/>
      <w:r w:rsidRPr="00DB5681">
        <w:rPr>
          <w:sz w:val="13"/>
          <w:szCs w:val="13"/>
        </w:rPr>
        <w:t>funds</w:t>
      </w:r>
      <w:proofErr w:type="gramEnd"/>
      <w:r w:rsidR="00212879" w:rsidRPr="00DB5681">
        <w:rPr>
          <w:sz w:val="13"/>
          <w:szCs w:val="13"/>
        </w:rPr>
        <w:t xml:space="preserve"> </w:t>
      </w:r>
      <w:r w:rsidRPr="00DB5681">
        <w:rPr>
          <w:sz w:val="13"/>
          <w:szCs w:val="13"/>
        </w:rPr>
        <w:t>and honest rhetoric for sustainable progress. The key, it</w:t>
      </w:r>
      <w:r w:rsidR="00212879" w:rsidRPr="00DB5681">
        <w:rPr>
          <w:sz w:val="13"/>
          <w:szCs w:val="13"/>
        </w:rPr>
        <w:t xml:space="preserve"> </w:t>
      </w:r>
      <w:r w:rsidRPr="00DB5681">
        <w:rPr>
          <w:sz w:val="13"/>
          <w:szCs w:val="13"/>
        </w:rPr>
        <w:t>emerges, is planning a backwards schedule so that</w:t>
      </w:r>
      <w:r w:rsidR="00212879" w:rsidRPr="00DB5681">
        <w:rPr>
          <w:sz w:val="13"/>
          <w:szCs w:val="13"/>
        </w:rPr>
        <w:t xml:space="preserve"> </w:t>
      </w:r>
      <w:r w:rsidRPr="00DB5681">
        <w:rPr>
          <w:sz w:val="13"/>
          <w:szCs w:val="13"/>
        </w:rPr>
        <w:t>short-term funding decisions are seen in a long-term</w:t>
      </w:r>
      <w:r w:rsidR="00212879" w:rsidRPr="00DB5681">
        <w:rPr>
          <w:sz w:val="13"/>
          <w:szCs w:val="13"/>
        </w:rPr>
        <w:t xml:space="preserve"> </w:t>
      </w:r>
      <w:r w:rsidRPr="00DB5681">
        <w:rPr>
          <w:sz w:val="13"/>
          <w:szCs w:val="13"/>
        </w:rPr>
        <w:t>context which is not in itself politically contentious.</w:t>
      </w:r>
      <w:r w:rsidR="00212879" w:rsidRPr="00DB5681">
        <w:rPr>
          <w:sz w:val="13"/>
          <w:szCs w:val="13"/>
        </w:rPr>
        <w:t xml:space="preserve"> </w:t>
      </w:r>
      <w:r w:rsidRPr="00DB5681">
        <w:rPr>
          <w:sz w:val="13"/>
          <w:szCs w:val="13"/>
        </w:rPr>
        <w:t>This, in turn, leads through judicious focused R&amp;D</w:t>
      </w:r>
      <w:r w:rsidR="00212879" w:rsidRPr="00DB5681">
        <w:rPr>
          <w:sz w:val="13"/>
          <w:szCs w:val="13"/>
        </w:rPr>
        <w:t xml:space="preserve"> </w:t>
      </w:r>
      <w:r w:rsidRPr="00DB5681">
        <w:rPr>
          <w:sz w:val="13"/>
          <w:szCs w:val="13"/>
        </w:rPr>
        <w:t>spending in the near term, to the gradual development of</w:t>
      </w:r>
      <w:r w:rsidR="00212879" w:rsidRPr="00DB5681">
        <w:rPr>
          <w:sz w:val="13"/>
          <w:szCs w:val="13"/>
        </w:rPr>
        <w:t xml:space="preserve"> </w:t>
      </w:r>
      <w:r w:rsidRPr="00DB5681">
        <w:rPr>
          <w:sz w:val="13"/>
          <w:szCs w:val="13"/>
        </w:rPr>
        <w:t>an evolving space infrastructure which will ultimately</w:t>
      </w:r>
      <w:r w:rsidR="00212879" w:rsidRPr="00DB5681">
        <w:rPr>
          <w:sz w:val="13"/>
          <w:szCs w:val="13"/>
        </w:rPr>
        <w:t xml:space="preserve"> </w:t>
      </w:r>
      <w:r w:rsidRPr="00DB5681">
        <w:rPr>
          <w:sz w:val="13"/>
          <w:szCs w:val="13"/>
        </w:rPr>
        <w:t>provide the means for the exploration and settlement</w:t>
      </w:r>
      <w:r w:rsidR="00212879" w:rsidRPr="00DB5681">
        <w:rPr>
          <w:sz w:val="13"/>
          <w:szCs w:val="13"/>
        </w:rPr>
        <w:t xml:space="preserve"> </w:t>
      </w:r>
      <w:r w:rsidRPr="00DB5681">
        <w:rPr>
          <w:sz w:val="13"/>
          <w:szCs w:val="13"/>
        </w:rPr>
        <w:t>objective in the long term. Building this infrastructure,</w:t>
      </w:r>
      <w:r w:rsidR="00212879" w:rsidRPr="00DB5681">
        <w:rPr>
          <w:sz w:val="13"/>
          <w:szCs w:val="13"/>
        </w:rPr>
        <w:t xml:space="preserve"> </w:t>
      </w:r>
      <w:r w:rsidRPr="00DB5681">
        <w:rPr>
          <w:sz w:val="13"/>
          <w:szCs w:val="13"/>
        </w:rPr>
        <w:t>which must be economically beneficial and revenue</w:t>
      </w:r>
      <w:r w:rsidR="00212879" w:rsidRPr="00DB5681">
        <w:rPr>
          <w:sz w:val="13"/>
          <w:szCs w:val="13"/>
        </w:rPr>
        <w:t xml:space="preserve"> </w:t>
      </w:r>
      <w:proofErr w:type="gramStart"/>
      <w:r w:rsidRPr="00DB5681">
        <w:rPr>
          <w:sz w:val="13"/>
          <w:szCs w:val="13"/>
        </w:rPr>
        <w:t>generating in its own right, relies</w:t>
      </w:r>
      <w:proofErr w:type="gramEnd"/>
      <w:r w:rsidRPr="00DB5681">
        <w:rPr>
          <w:sz w:val="13"/>
          <w:szCs w:val="13"/>
        </w:rPr>
        <w:t xml:space="preserve"> upon a mixture of</w:t>
      </w:r>
      <w:r w:rsidR="00212879" w:rsidRPr="00DB5681">
        <w:rPr>
          <w:sz w:val="13"/>
          <w:szCs w:val="13"/>
        </w:rPr>
        <w:t xml:space="preserve"> </w:t>
      </w:r>
      <w:r w:rsidRPr="00DB5681">
        <w:rPr>
          <w:sz w:val="13"/>
          <w:szCs w:val="13"/>
        </w:rPr>
        <w:t>governmental and private entrepreneurial investment</w:t>
      </w:r>
      <w:r w:rsidR="00212879" w:rsidRPr="00DB5681">
        <w:rPr>
          <w:sz w:val="13"/>
          <w:szCs w:val="13"/>
        </w:rPr>
        <w:t xml:space="preserve"> </w:t>
      </w:r>
      <w:r w:rsidRPr="00DB5681">
        <w:rPr>
          <w:sz w:val="13"/>
          <w:szCs w:val="13"/>
        </w:rPr>
        <w:t>which must initially be built upon a platform made</w:t>
      </w:r>
      <w:r w:rsidR="00212879" w:rsidRPr="00DB5681">
        <w:rPr>
          <w:sz w:val="13"/>
          <w:szCs w:val="13"/>
        </w:rPr>
        <w:t xml:space="preserve"> </w:t>
      </w:r>
      <w:r w:rsidRPr="00DB5681">
        <w:rPr>
          <w:sz w:val="13"/>
          <w:szCs w:val="13"/>
        </w:rPr>
        <w:t>possible only by the development of a successful space</w:t>
      </w:r>
      <w:r w:rsidR="00212879" w:rsidRPr="00DB5681">
        <w:rPr>
          <w:sz w:val="13"/>
          <w:szCs w:val="13"/>
        </w:rPr>
        <w:t xml:space="preserve"> </w:t>
      </w:r>
      <w:r w:rsidRPr="00DB5681">
        <w:rPr>
          <w:sz w:val="13"/>
          <w:szCs w:val="13"/>
        </w:rPr>
        <w:t>tourism industry.</w:t>
      </w:r>
      <w:r w:rsidR="00212879" w:rsidRPr="00DB5681">
        <w:rPr>
          <w:sz w:val="13"/>
          <w:szCs w:val="13"/>
        </w:rPr>
        <w:t xml:space="preserve"> </w:t>
      </w:r>
      <w:r w:rsidRPr="00DB5681">
        <w:rPr>
          <w:sz w:val="13"/>
          <w:szCs w:val="13"/>
        </w:rPr>
        <w:t>II. SETTLEMENT</w:t>
      </w:r>
      <w:r w:rsidR="00212879" w:rsidRPr="00DB5681">
        <w:rPr>
          <w:sz w:val="13"/>
          <w:szCs w:val="13"/>
        </w:rPr>
        <w:t xml:space="preserve"> </w:t>
      </w:r>
      <w:r w:rsidRPr="00DB5681">
        <w:rPr>
          <w:sz w:val="13"/>
          <w:szCs w:val="13"/>
        </w:rPr>
        <w:t>Let’s start with a set of agreed non-political reasons</w:t>
      </w:r>
      <w:r w:rsidR="00212879" w:rsidRPr="00DB5681">
        <w:rPr>
          <w:sz w:val="13"/>
          <w:szCs w:val="13"/>
        </w:rPr>
        <w:t xml:space="preserve"> </w:t>
      </w:r>
      <w:r w:rsidRPr="00DB5681">
        <w:rPr>
          <w:sz w:val="13"/>
          <w:szCs w:val="13"/>
        </w:rPr>
        <w:t>for human settlement beyond the Earth, possibly in</w:t>
      </w:r>
      <w:r w:rsidR="00212879" w:rsidRPr="00DB5681">
        <w:rPr>
          <w:sz w:val="13"/>
          <w:szCs w:val="13"/>
        </w:rPr>
        <w:t xml:space="preserve"> </w:t>
      </w:r>
      <w:r w:rsidRPr="00DB5681">
        <w:rPr>
          <w:sz w:val="13"/>
          <w:szCs w:val="13"/>
        </w:rPr>
        <w:t xml:space="preserve">multiple places within the solar system. The </w:t>
      </w:r>
      <w:proofErr w:type="spellStart"/>
      <w:r w:rsidRPr="00DB5681">
        <w:rPr>
          <w:sz w:val="13"/>
          <w:szCs w:val="13"/>
        </w:rPr>
        <w:t>wellknown</w:t>
      </w:r>
      <w:proofErr w:type="spellEnd"/>
      <w:r w:rsidRPr="00DB5681">
        <w:rPr>
          <w:sz w:val="13"/>
          <w:szCs w:val="13"/>
        </w:rPr>
        <w:t xml:space="preserve"> physicist and cosmologist Stephen Hawking said</w:t>
      </w:r>
      <w:r w:rsidR="00212879" w:rsidRPr="00DB5681">
        <w:rPr>
          <w:sz w:val="13"/>
          <w:szCs w:val="13"/>
        </w:rPr>
        <w:t xml:space="preserve"> </w:t>
      </w:r>
      <w:r w:rsidRPr="00DB5681">
        <w:rPr>
          <w:sz w:val="13"/>
          <w:szCs w:val="13"/>
        </w:rPr>
        <w:t>in 2001 “I don’t think the human race will survive the</w:t>
      </w:r>
      <w:r w:rsidR="00212879" w:rsidRPr="00DB5681">
        <w:rPr>
          <w:sz w:val="13"/>
          <w:szCs w:val="13"/>
        </w:rPr>
        <w:t xml:space="preserve"> </w:t>
      </w:r>
      <w:r w:rsidRPr="00DB5681">
        <w:rPr>
          <w:sz w:val="13"/>
          <w:szCs w:val="13"/>
        </w:rPr>
        <w:t>next thousand years, unless we spread into space”.</w:t>
      </w:r>
      <w:r w:rsidR="00212879" w:rsidRPr="00DB5681">
        <w:rPr>
          <w:sz w:val="13"/>
          <w:szCs w:val="13"/>
        </w:rPr>
        <w:t xml:space="preserve"> </w:t>
      </w:r>
      <w:r w:rsidRPr="00DB5681">
        <w:rPr>
          <w:sz w:val="13"/>
          <w:szCs w:val="13"/>
        </w:rPr>
        <w:t>Settlement or colonization of space is not of course a</w:t>
      </w:r>
      <w:r w:rsidR="00212879" w:rsidRPr="00DB5681">
        <w:rPr>
          <w:sz w:val="13"/>
          <w:szCs w:val="13"/>
        </w:rPr>
        <w:t xml:space="preserve"> </w:t>
      </w:r>
      <w:r w:rsidRPr="00DB5681">
        <w:rPr>
          <w:sz w:val="13"/>
          <w:szCs w:val="13"/>
        </w:rPr>
        <w:t>new idea. Perhaps one of the most persuasive cases was</w:t>
      </w:r>
      <w:r w:rsidR="00212879" w:rsidRPr="00DB5681">
        <w:rPr>
          <w:sz w:val="13"/>
          <w:szCs w:val="13"/>
        </w:rPr>
        <w:t xml:space="preserve"> </w:t>
      </w:r>
      <w:r w:rsidRPr="00DB5681">
        <w:rPr>
          <w:sz w:val="13"/>
          <w:szCs w:val="13"/>
        </w:rPr>
        <w:t>made by Gerald O’Neil in 1977 (Reference 1). But even</w:t>
      </w:r>
      <w:r w:rsidR="00212879" w:rsidRPr="00DB5681">
        <w:rPr>
          <w:sz w:val="13"/>
          <w:szCs w:val="13"/>
        </w:rPr>
        <w:t xml:space="preserve"> </w:t>
      </w:r>
      <w:r w:rsidRPr="00DB5681">
        <w:rPr>
          <w:sz w:val="13"/>
          <w:szCs w:val="13"/>
        </w:rPr>
        <w:t>going as far back as Tsiolkovsky in 1912, the rationale</w:t>
      </w:r>
      <w:r w:rsidR="00212879" w:rsidRPr="00DB5681">
        <w:rPr>
          <w:sz w:val="13"/>
          <w:szCs w:val="13"/>
        </w:rPr>
        <w:t xml:space="preserve"> </w:t>
      </w:r>
      <w:r w:rsidRPr="00DB5681">
        <w:rPr>
          <w:sz w:val="13"/>
          <w:szCs w:val="13"/>
        </w:rPr>
        <w:t xml:space="preserve">was understood. He </w:t>
      </w:r>
      <w:proofErr w:type="gramStart"/>
      <w:r w:rsidRPr="00DB5681">
        <w:rPr>
          <w:sz w:val="13"/>
          <w:szCs w:val="13"/>
        </w:rPr>
        <w:t>said</w:t>
      </w:r>
      <w:proofErr w:type="gramEnd"/>
      <w:r w:rsidRPr="00DB5681">
        <w:rPr>
          <w:sz w:val="13"/>
          <w:szCs w:val="13"/>
        </w:rPr>
        <w:t xml:space="preserve"> “The better part of humanity</w:t>
      </w:r>
      <w:r w:rsidR="00212879" w:rsidRPr="00DB5681">
        <w:rPr>
          <w:sz w:val="13"/>
          <w:szCs w:val="13"/>
        </w:rPr>
        <w:t xml:space="preserve"> </w:t>
      </w:r>
      <w:r w:rsidRPr="00DB5681">
        <w:rPr>
          <w:sz w:val="13"/>
          <w:szCs w:val="13"/>
        </w:rPr>
        <w:t>will never perish but will move from sun to sun as each</w:t>
      </w:r>
      <w:r w:rsidR="00212879" w:rsidRPr="00DB5681">
        <w:rPr>
          <w:sz w:val="13"/>
          <w:szCs w:val="13"/>
        </w:rPr>
        <w:t xml:space="preserve"> </w:t>
      </w:r>
      <w:r w:rsidRPr="00DB5681">
        <w:rPr>
          <w:sz w:val="13"/>
          <w:szCs w:val="13"/>
        </w:rPr>
        <w:t>one dies out in succession”. Both of these quotations</w:t>
      </w:r>
      <w:r w:rsidR="00212879" w:rsidRPr="00DB5681">
        <w:rPr>
          <w:sz w:val="13"/>
          <w:szCs w:val="13"/>
        </w:rPr>
        <w:t xml:space="preserve"> </w:t>
      </w:r>
      <w:r w:rsidRPr="00DB5681">
        <w:rPr>
          <w:sz w:val="13"/>
          <w:szCs w:val="13"/>
        </w:rPr>
        <w:t xml:space="preserve">provide an indication of the very </w:t>
      </w:r>
      <w:proofErr w:type="gramStart"/>
      <w:r w:rsidRPr="00DB5681">
        <w:rPr>
          <w:sz w:val="13"/>
          <w:szCs w:val="13"/>
        </w:rPr>
        <w:t>long term</w:t>
      </w:r>
      <w:proofErr w:type="gramEnd"/>
      <w:r w:rsidRPr="00DB5681">
        <w:rPr>
          <w:sz w:val="13"/>
          <w:szCs w:val="13"/>
        </w:rPr>
        <w:t xml:space="preserve"> timeframe</w:t>
      </w:r>
      <w:r w:rsidR="00212879" w:rsidRPr="00DB5681">
        <w:rPr>
          <w:sz w:val="13"/>
          <w:szCs w:val="13"/>
        </w:rPr>
        <w:t xml:space="preserve"> </w:t>
      </w:r>
      <w:r w:rsidRPr="00DB5681">
        <w:rPr>
          <w:sz w:val="13"/>
          <w:szCs w:val="13"/>
        </w:rPr>
        <w:t>that is involved. Tsiolkovsky is worried about the</w:t>
      </w:r>
      <w:r w:rsidR="00212879" w:rsidRPr="00DB5681">
        <w:rPr>
          <w:sz w:val="13"/>
          <w:szCs w:val="13"/>
        </w:rPr>
        <w:t xml:space="preserve"> </w:t>
      </w:r>
      <w:r w:rsidRPr="00DB5681">
        <w:rPr>
          <w:sz w:val="13"/>
          <w:szCs w:val="13"/>
        </w:rPr>
        <w:t>eventual fate of the Earth when our sun begins to turn</w:t>
      </w:r>
      <w:r w:rsidR="00212879" w:rsidRPr="00DB5681">
        <w:rPr>
          <w:sz w:val="13"/>
          <w:szCs w:val="13"/>
        </w:rPr>
        <w:t xml:space="preserve"> </w:t>
      </w:r>
      <w:r w:rsidRPr="00DB5681">
        <w:rPr>
          <w:sz w:val="13"/>
          <w:szCs w:val="13"/>
        </w:rPr>
        <w:t>into a red giant, something that is not expected to</w:t>
      </w:r>
      <w:r w:rsidR="00212879" w:rsidRPr="00DB5681">
        <w:rPr>
          <w:sz w:val="13"/>
          <w:szCs w:val="13"/>
        </w:rPr>
        <w:t xml:space="preserve"> </w:t>
      </w:r>
      <w:r w:rsidRPr="00DB5681">
        <w:rPr>
          <w:sz w:val="13"/>
          <w:szCs w:val="13"/>
        </w:rPr>
        <w:t>happen very soon. Hawking is considering events that</w:t>
      </w:r>
      <w:r w:rsidR="00212879" w:rsidRPr="00DB5681">
        <w:rPr>
          <w:sz w:val="13"/>
          <w:szCs w:val="13"/>
        </w:rPr>
        <w:t xml:space="preserve"> </w:t>
      </w:r>
      <w:r w:rsidRPr="00DB5681">
        <w:rPr>
          <w:sz w:val="13"/>
          <w:szCs w:val="13"/>
        </w:rPr>
        <w:t>may well happen in a less-distant timeframe. Events</w:t>
      </w:r>
      <w:r w:rsidR="00212879" w:rsidRPr="00DB5681">
        <w:rPr>
          <w:sz w:val="13"/>
          <w:szCs w:val="13"/>
        </w:rPr>
        <w:t xml:space="preserve"> </w:t>
      </w:r>
      <w:r w:rsidRPr="00DB5681">
        <w:rPr>
          <w:sz w:val="13"/>
          <w:szCs w:val="13"/>
        </w:rPr>
        <w:t>such as asteroid or comet bombardment, cosmic</w:t>
      </w:r>
      <w:r w:rsidR="00212879" w:rsidRPr="00DB5681">
        <w:rPr>
          <w:sz w:val="13"/>
          <w:szCs w:val="13"/>
        </w:rPr>
        <w:t xml:space="preserve"> </w:t>
      </w:r>
      <w:r w:rsidRPr="00DB5681">
        <w:rPr>
          <w:sz w:val="13"/>
          <w:szCs w:val="13"/>
        </w:rPr>
        <w:t>radiation during a magnetic pole reversal, gamma-ray</w:t>
      </w:r>
      <w:r w:rsidR="00212879" w:rsidRPr="00DB5681">
        <w:rPr>
          <w:sz w:val="13"/>
          <w:szCs w:val="13"/>
        </w:rPr>
        <w:t xml:space="preserve"> </w:t>
      </w:r>
      <w:r w:rsidRPr="00DB5681">
        <w:rPr>
          <w:sz w:val="13"/>
          <w:szCs w:val="13"/>
        </w:rPr>
        <w:t>bursts from elsewhere in the galaxy, and impacts due to</w:t>
      </w:r>
      <w:r w:rsidR="00212879" w:rsidRPr="00DB5681">
        <w:rPr>
          <w:sz w:val="13"/>
          <w:szCs w:val="13"/>
        </w:rPr>
        <w:t xml:space="preserve"> </w:t>
      </w:r>
      <w:r w:rsidRPr="00DB5681">
        <w:rPr>
          <w:sz w:val="13"/>
          <w:szCs w:val="13"/>
        </w:rPr>
        <w:t>humans themselves (such as nuclear war, biological</w:t>
      </w:r>
      <w:r w:rsidR="00212879" w:rsidRPr="00DB5681">
        <w:rPr>
          <w:sz w:val="13"/>
          <w:szCs w:val="13"/>
        </w:rPr>
        <w:t xml:space="preserve"> </w:t>
      </w:r>
      <w:r w:rsidRPr="00DB5681">
        <w:rPr>
          <w:sz w:val="13"/>
          <w:szCs w:val="13"/>
        </w:rPr>
        <w:t>warfare, out-of-control human-induced climate change,</w:t>
      </w:r>
      <w:r w:rsidR="00212879" w:rsidRPr="00DB5681">
        <w:rPr>
          <w:sz w:val="13"/>
          <w:szCs w:val="13"/>
        </w:rPr>
        <w:t xml:space="preserve"> </w:t>
      </w:r>
      <w:r w:rsidRPr="00DB5681">
        <w:rPr>
          <w:sz w:val="13"/>
          <w:szCs w:val="13"/>
        </w:rPr>
        <w:t>etc.). Clearly it is not a matter of “if” but “when” it</w:t>
      </w:r>
      <w:r w:rsidR="00212879" w:rsidRPr="00DB5681">
        <w:rPr>
          <w:sz w:val="13"/>
          <w:szCs w:val="13"/>
        </w:rPr>
        <w:t xml:space="preserve"> </w:t>
      </w:r>
      <w:r w:rsidRPr="00DB5681">
        <w:rPr>
          <w:sz w:val="13"/>
          <w:szCs w:val="13"/>
        </w:rPr>
        <w:t>will become necessary for a human “insurance policy”</w:t>
      </w:r>
      <w:r w:rsidR="00212879" w:rsidRPr="00DB5681">
        <w:rPr>
          <w:sz w:val="13"/>
          <w:szCs w:val="13"/>
        </w:rPr>
        <w:t xml:space="preserve"> </w:t>
      </w:r>
      <w:r w:rsidRPr="00DB5681">
        <w:rPr>
          <w:sz w:val="13"/>
          <w:szCs w:val="13"/>
        </w:rPr>
        <w:t>through settlement to be instituted.</w:t>
      </w:r>
      <w:r w:rsidR="00212879" w:rsidRPr="00DB5681">
        <w:rPr>
          <w:sz w:val="13"/>
          <w:szCs w:val="13"/>
        </w:rPr>
        <w:t xml:space="preserve"> </w:t>
      </w:r>
      <w:r w:rsidRPr="00DB5681">
        <w:rPr>
          <w:sz w:val="13"/>
          <w:szCs w:val="13"/>
        </w:rPr>
        <w:t>I have underlined the very long timescales (from</w:t>
      </w:r>
      <w:r w:rsidR="00212879" w:rsidRPr="00DB5681">
        <w:rPr>
          <w:sz w:val="13"/>
          <w:szCs w:val="13"/>
        </w:rPr>
        <w:t xml:space="preserve"> </w:t>
      </w:r>
      <w:r w:rsidRPr="00DB5681">
        <w:rPr>
          <w:sz w:val="13"/>
          <w:szCs w:val="13"/>
        </w:rPr>
        <w:t>hundreds to thousands or even millions of years)</w:t>
      </w:r>
      <w:r w:rsidR="00212879" w:rsidRPr="00DB5681">
        <w:rPr>
          <w:sz w:val="13"/>
          <w:szCs w:val="13"/>
        </w:rPr>
        <w:t xml:space="preserve"> </w:t>
      </w:r>
      <w:r w:rsidRPr="00DB5681">
        <w:rPr>
          <w:sz w:val="13"/>
          <w:szCs w:val="13"/>
        </w:rPr>
        <w:t xml:space="preserve">because I do not think there is anything very </w:t>
      </w:r>
      <w:proofErr w:type="spellStart"/>
      <w:r w:rsidRPr="00DB5681">
        <w:rPr>
          <w:sz w:val="13"/>
          <w:szCs w:val="13"/>
        </w:rPr>
        <w:t>timecritical</w:t>
      </w:r>
      <w:proofErr w:type="spellEnd"/>
      <w:r w:rsidRPr="00DB5681">
        <w:rPr>
          <w:sz w:val="13"/>
          <w:szCs w:val="13"/>
        </w:rPr>
        <w:t xml:space="preserve"> in our efforts right now. Just so long as we are</w:t>
      </w:r>
      <w:r w:rsidR="00212879" w:rsidRPr="00DB5681">
        <w:rPr>
          <w:sz w:val="13"/>
          <w:szCs w:val="13"/>
        </w:rPr>
        <w:t xml:space="preserve"> </w:t>
      </w:r>
      <w:r w:rsidRPr="00DB5681">
        <w:rPr>
          <w:sz w:val="13"/>
          <w:szCs w:val="13"/>
        </w:rPr>
        <w:t>headed in the right general direction. We should not</w:t>
      </w:r>
      <w:r w:rsidR="00212879" w:rsidRPr="00DB5681">
        <w:rPr>
          <w:sz w:val="13"/>
          <w:szCs w:val="13"/>
        </w:rPr>
        <w:t xml:space="preserve"> </w:t>
      </w:r>
      <w:r w:rsidRPr="00DB5681">
        <w:rPr>
          <w:sz w:val="13"/>
          <w:szCs w:val="13"/>
        </w:rPr>
        <w:t>pretend otherwise, or there will be no credibility to our</w:t>
      </w:r>
      <w:r w:rsidR="00212879" w:rsidRPr="00DB5681">
        <w:rPr>
          <w:sz w:val="13"/>
          <w:szCs w:val="13"/>
        </w:rPr>
        <w:t xml:space="preserve"> </w:t>
      </w:r>
      <w:r w:rsidRPr="00DB5681">
        <w:rPr>
          <w:sz w:val="13"/>
          <w:szCs w:val="13"/>
        </w:rPr>
        <w:t xml:space="preserve">plans. </w:t>
      </w:r>
      <w:proofErr w:type="gramStart"/>
      <w:r w:rsidRPr="00DB5681">
        <w:rPr>
          <w:sz w:val="13"/>
          <w:szCs w:val="13"/>
        </w:rPr>
        <w:t>The human race</w:t>
      </w:r>
      <w:proofErr w:type="gramEnd"/>
      <w:r w:rsidRPr="00DB5681">
        <w:rPr>
          <w:sz w:val="13"/>
          <w:szCs w:val="13"/>
        </w:rPr>
        <w:t xml:space="preserve"> has made the crucial first steps</w:t>
      </w:r>
      <w:r w:rsidR="00212879" w:rsidRPr="00DB5681">
        <w:rPr>
          <w:sz w:val="13"/>
          <w:szCs w:val="13"/>
        </w:rPr>
        <w:t xml:space="preserve"> </w:t>
      </w:r>
      <w:r w:rsidRPr="00DB5681">
        <w:rPr>
          <w:sz w:val="13"/>
          <w:szCs w:val="13"/>
        </w:rPr>
        <w:t>into space during our lifetime, so that we now at least</w:t>
      </w:r>
      <w:r w:rsidR="00212879" w:rsidRPr="00DB5681">
        <w:rPr>
          <w:sz w:val="13"/>
          <w:szCs w:val="13"/>
        </w:rPr>
        <w:t xml:space="preserve"> </w:t>
      </w:r>
      <w:r w:rsidRPr="00DB5681">
        <w:rPr>
          <w:sz w:val="13"/>
          <w:szCs w:val="13"/>
        </w:rPr>
        <w:t>63rd International Astronautical Congress, Naples, Italy. Copyright ©2012 by the International Astronautical Federation. All rights reserved.</w:t>
      </w:r>
      <w:r w:rsidR="00212879" w:rsidRPr="00DB5681">
        <w:rPr>
          <w:sz w:val="13"/>
          <w:szCs w:val="13"/>
        </w:rPr>
        <w:t xml:space="preserve"> </w:t>
      </w:r>
      <w:r w:rsidRPr="00DB5681">
        <w:rPr>
          <w:sz w:val="13"/>
          <w:szCs w:val="13"/>
        </w:rPr>
        <w:t>IAC-12-A5.2 x 13278 Page 2 of 7</w:t>
      </w:r>
      <w:r w:rsidR="00212879" w:rsidRPr="00DB5681">
        <w:rPr>
          <w:sz w:val="13"/>
          <w:szCs w:val="13"/>
        </w:rPr>
        <w:t xml:space="preserve"> </w:t>
      </w:r>
      <w:r w:rsidRPr="00DB5681">
        <w:rPr>
          <w:sz w:val="13"/>
          <w:szCs w:val="13"/>
        </w:rPr>
        <w:t>(and at last) have the opportunity, and one could say the</w:t>
      </w:r>
      <w:r w:rsidR="00212879" w:rsidRPr="00DB5681">
        <w:rPr>
          <w:sz w:val="13"/>
          <w:szCs w:val="13"/>
        </w:rPr>
        <w:t xml:space="preserve"> </w:t>
      </w:r>
      <w:r w:rsidRPr="00DB5681">
        <w:rPr>
          <w:sz w:val="13"/>
          <w:szCs w:val="13"/>
        </w:rPr>
        <w:t>responsibility, to work on the next stages, even though</w:t>
      </w:r>
      <w:r w:rsidR="00212879" w:rsidRPr="00DB5681">
        <w:rPr>
          <w:sz w:val="13"/>
          <w:szCs w:val="13"/>
        </w:rPr>
        <w:t xml:space="preserve"> </w:t>
      </w:r>
      <w:r w:rsidRPr="00DB5681">
        <w:rPr>
          <w:sz w:val="13"/>
          <w:szCs w:val="13"/>
        </w:rPr>
        <w:t>the timeframe is not urgent in any realistic sense. The</w:t>
      </w:r>
      <w:r w:rsidR="00212879" w:rsidRPr="00DB5681">
        <w:rPr>
          <w:sz w:val="13"/>
          <w:szCs w:val="13"/>
        </w:rPr>
        <w:t xml:space="preserve"> </w:t>
      </w:r>
      <w:r w:rsidRPr="00DB5681">
        <w:rPr>
          <w:sz w:val="13"/>
          <w:szCs w:val="13"/>
        </w:rPr>
        <w:t>early dreamers, engineers and astronauts have done their</w:t>
      </w:r>
      <w:r w:rsidR="00212879" w:rsidRPr="00DB5681">
        <w:rPr>
          <w:sz w:val="13"/>
          <w:szCs w:val="13"/>
        </w:rPr>
        <w:t xml:space="preserve"> </w:t>
      </w:r>
      <w:r w:rsidRPr="00DB5681">
        <w:rPr>
          <w:sz w:val="13"/>
          <w:szCs w:val="13"/>
        </w:rPr>
        <w:t>part, and in some cases even given their lives, to give us</w:t>
      </w:r>
      <w:r w:rsidR="00212879" w:rsidRPr="00DB5681">
        <w:rPr>
          <w:sz w:val="13"/>
          <w:szCs w:val="13"/>
        </w:rPr>
        <w:t xml:space="preserve"> </w:t>
      </w:r>
      <w:r w:rsidRPr="00DB5681">
        <w:rPr>
          <w:sz w:val="13"/>
          <w:szCs w:val="13"/>
        </w:rPr>
        <w:t>this opportunity to figure out a survival strategy for the</w:t>
      </w:r>
      <w:r w:rsidR="00212879" w:rsidRPr="00DB5681">
        <w:rPr>
          <w:sz w:val="13"/>
          <w:szCs w:val="13"/>
        </w:rPr>
        <w:t xml:space="preserve"> </w:t>
      </w:r>
      <w:r w:rsidRPr="00DB5681">
        <w:rPr>
          <w:sz w:val="13"/>
          <w:szCs w:val="13"/>
        </w:rPr>
        <w:t>human species (and in fact for all other life of which we</w:t>
      </w:r>
      <w:r w:rsidR="00212879" w:rsidRPr="00DB5681">
        <w:rPr>
          <w:sz w:val="13"/>
          <w:szCs w:val="13"/>
        </w:rPr>
        <w:t xml:space="preserve"> </w:t>
      </w:r>
      <w:r w:rsidRPr="00DB5681">
        <w:rPr>
          <w:sz w:val="13"/>
          <w:szCs w:val="13"/>
        </w:rPr>
        <w:t>are aware). Therefore, developments should proceed</w:t>
      </w:r>
      <w:r w:rsidR="00212879" w:rsidRPr="00DB5681">
        <w:rPr>
          <w:sz w:val="13"/>
          <w:szCs w:val="13"/>
        </w:rPr>
        <w:t xml:space="preserve"> </w:t>
      </w:r>
      <w:r w:rsidRPr="00DB5681">
        <w:rPr>
          <w:sz w:val="13"/>
          <w:szCs w:val="13"/>
        </w:rPr>
        <w:t xml:space="preserve">against a background of understanding the very </w:t>
      </w:r>
      <w:proofErr w:type="gramStart"/>
      <w:r w:rsidRPr="00DB5681">
        <w:rPr>
          <w:sz w:val="13"/>
          <w:szCs w:val="13"/>
        </w:rPr>
        <w:t>long</w:t>
      </w:r>
      <w:r w:rsidR="00212879" w:rsidRPr="00DB5681">
        <w:rPr>
          <w:sz w:val="13"/>
          <w:szCs w:val="13"/>
        </w:rPr>
        <w:t xml:space="preserve"> </w:t>
      </w:r>
      <w:r w:rsidRPr="00DB5681">
        <w:rPr>
          <w:sz w:val="13"/>
          <w:szCs w:val="13"/>
        </w:rPr>
        <w:t>term</w:t>
      </w:r>
      <w:proofErr w:type="gramEnd"/>
      <w:r w:rsidRPr="00DB5681">
        <w:rPr>
          <w:sz w:val="13"/>
          <w:szCs w:val="13"/>
        </w:rPr>
        <w:t xml:space="preserve"> existential threats, while proceeding at a pace that</w:t>
      </w:r>
      <w:r w:rsidR="00212879" w:rsidRPr="00DB5681">
        <w:rPr>
          <w:sz w:val="13"/>
          <w:szCs w:val="13"/>
        </w:rPr>
        <w:t xml:space="preserve"> </w:t>
      </w:r>
      <w:r w:rsidRPr="00DB5681">
        <w:rPr>
          <w:sz w:val="13"/>
          <w:szCs w:val="13"/>
        </w:rPr>
        <w:t>nevertheless makes sense in the short term from the</w:t>
      </w:r>
      <w:r w:rsidR="00212879" w:rsidRPr="00DB5681">
        <w:rPr>
          <w:sz w:val="13"/>
          <w:szCs w:val="13"/>
        </w:rPr>
        <w:t xml:space="preserve"> </w:t>
      </w:r>
      <w:r w:rsidRPr="00DB5681">
        <w:rPr>
          <w:sz w:val="13"/>
          <w:szCs w:val="13"/>
        </w:rPr>
        <w:t>point of view of budgets and alternative priorities.</w:t>
      </w:r>
      <w:r w:rsidR="00212879" w:rsidRPr="00DB5681">
        <w:rPr>
          <w:sz w:val="13"/>
          <w:szCs w:val="13"/>
        </w:rPr>
        <w:t xml:space="preserve"> </w:t>
      </w:r>
      <w:r w:rsidRPr="00DB5681">
        <w:rPr>
          <w:sz w:val="13"/>
          <w:szCs w:val="13"/>
        </w:rPr>
        <w:t>Besides the survival imperative, there are other</w:t>
      </w:r>
      <w:r w:rsidR="00212879" w:rsidRPr="00DB5681">
        <w:rPr>
          <w:sz w:val="13"/>
          <w:szCs w:val="13"/>
        </w:rPr>
        <w:t xml:space="preserve"> </w:t>
      </w:r>
      <w:r w:rsidRPr="00DB5681">
        <w:rPr>
          <w:sz w:val="13"/>
          <w:szCs w:val="13"/>
        </w:rPr>
        <w:t>reasons for exploring outwards into the solar system,</w:t>
      </w:r>
      <w:r w:rsidR="00212879" w:rsidRPr="00DB5681">
        <w:rPr>
          <w:sz w:val="13"/>
          <w:szCs w:val="13"/>
        </w:rPr>
        <w:t xml:space="preserve"> </w:t>
      </w:r>
      <w:r w:rsidRPr="00DB5681">
        <w:rPr>
          <w:sz w:val="13"/>
          <w:szCs w:val="13"/>
        </w:rPr>
        <w:t>such as to enhance prosperity by making use of the</w:t>
      </w:r>
      <w:r w:rsidR="00212879" w:rsidRPr="00DB5681">
        <w:rPr>
          <w:sz w:val="13"/>
          <w:szCs w:val="13"/>
        </w:rPr>
        <w:t xml:space="preserve"> </w:t>
      </w:r>
      <w:r w:rsidRPr="00DB5681">
        <w:rPr>
          <w:sz w:val="13"/>
          <w:szCs w:val="13"/>
        </w:rPr>
        <w:t>abundant resources from space. And there is the more</w:t>
      </w:r>
      <w:r w:rsidR="00212879" w:rsidRPr="00DB5681">
        <w:rPr>
          <w:sz w:val="13"/>
          <w:szCs w:val="13"/>
        </w:rPr>
        <w:t xml:space="preserve"> </w:t>
      </w:r>
      <w:r w:rsidRPr="00DB5681">
        <w:rPr>
          <w:sz w:val="13"/>
          <w:szCs w:val="13"/>
        </w:rPr>
        <w:t>spiritual reason, summed up by the phrase “because we</w:t>
      </w:r>
      <w:r w:rsidR="00212879" w:rsidRPr="00DB5681">
        <w:rPr>
          <w:sz w:val="13"/>
          <w:szCs w:val="13"/>
        </w:rPr>
        <w:t xml:space="preserve"> </w:t>
      </w:r>
      <w:r w:rsidRPr="00DB5681">
        <w:rPr>
          <w:sz w:val="13"/>
          <w:szCs w:val="13"/>
        </w:rPr>
        <w:t>must explore”. In the American context, pioneering the</w:t>
      </w:r>
      <w:r w:rsidR="00212879" w:rsidRPr="00DB5681">
        <w:rPr>
          <w:sz w:val="13"/>
          <w:szCs w:val="13"/>
        </w:rPr>
        <w:t xml:space="preserve"> </w:t>
      </w:r>
      <w:r w:rsidRPr="00DB5681">
        <w:rPr>
          <w:sz w:val="13"/>
          <w:szCs w:val="13"/>
        </w:rPr>
        <w:t>frontier was an essential part of the country’s risk-taking</w:t>
      </w:r>
      <w:r w:rsidR="00212879" w:rsidRPr="00DB5681">
        <w:rPr>
          <w:sz w:val="13"/>
          <w:szCs w:val="13"/>
        </w:rPr>
        <w:t xml:space="preserve"> </w:t>
      </w:r>
      <w:r w:rsidRPr="00DB5681">
        <w:rPr>
          <w:sz w:val="13"/>
          <w:szCs w:val="13"/>
        </w:rPr>
        <w:t>character. Former Space Shuttle manager Wayne Hale,</w:t>
      </w:r>
      <w:r w:rsidR="00212879" w:rsidRPr="00DB5681">
        <w:rPr>
          <w:sz w:val="13"/>
          <w:szCs w:val="13"/>
        </w:rPr>
        <w:t xml:space="preserve"> </w:t>
      </w:r>
      <w:r w:rsidRPr="00DB5681">
        <w:rPr>
          <w:sz w:val="13"/>
          <w:szCs w:val="13"/>
        </w:rPr>
        <w:t>however, wondered aloud whether things had changed.</w:t>
      </w:r>
      <w:r w:rsidR="00212879" w:rsidRPr="00DB5681">
        <w:rPr>
          <w:sz w:val="13"/>
          <w:szCs w:val="13"/>
        </w:rPr>
        <w:t xml:space="preserve"> </w:t>
      </w:r>
      <w:r w:rsidRPr="00DB5681">
        <w:rPr>
          <w:sz w:val="13"/>
          <w:szCs w:val="13"/>
        </w:rPr>
        <w:t xml:space="preserve">In 2005 he </w:t>
      </w:r>
      <w:proofErr w:type="gramStart"/>
      <w:r w:rsidRPr="00DB5681">
        <w:rPr>
          <w:sz w:val="13"/>
          <w:szCs w:val="13"/>
        </w:rPr>
        <w:t>said</w:t>
      </w:r>
      <w:proofErr w:type="gramEnd"/>
      <w:r w:rsidRPr="00DB5681">
        <w:rPr>
          <w:sz w:val="13"/>
          <w:szCs w:val="13"/>
        </w:rPr>
        <w:t xml:space="preserve"> “It is not certain that the US today,</w:t>
      </w:r>
      <w:r w:rsidR="00212879" w:rsidRPr="00DB5681">
        <w:rPr>
          <w:sz w:val="13"/>
          <w:szCs w:val="13"/>
        </w:rPr>
        <w:t xml:space="preserve"> </w:t>
      </w:r>
      <w:r w:rsidRPr="00DB5681">
        <w:rPr>
          <w:sz w:val="13"/>
          <w:szCs w:val="13"/>
        </w:rPr>
        <w:t>living as it is in the luxury of the legacy of its pioneers,</w:t>
      </w:r>
      <w:r w:rsidR="00212879" w:rsidRPr="00DB5681">
        <w:rPr>
          <w:sz w:val="13"/>
          <w:szCs w:val="13"/>
        </w:rPr>
        <w:t xml:space="preserve"> </w:t>
      </w:r>
      <w:r w:rsidRPr="00DB5681">
        <w:rPr>
          <w:sz w:val="13"/>
          <w:szCs w:val="13"/>
        </w:rPr>
        <w:t>still has the capability to weigh risk, reward, hardship,</w:t>
      </w:r>
      <w:r w:rsidR="00212879" w:rsidRPr="00DB5681">
        <w:rPr>
          <w:sz w:val="13"/>
          <w:szCs w:val="13"/>
        </w:rPr>
        <w:t xml:space="preserve"> </w:t>
      </w:r>
      <w:r w:rsidRPr="00DB5681">
        <w:rPr>
          <w:sz w:val="13"/>
          <w:szCs w:val="13"/>
        </w:rPr>
        <w:t>hope, difficulty and opportunity as they formerly did”.</w:t>
      </w:r>
      <w:r w:rsidR="00212879" w:rsidRPr="00DB5681">
        <w:rPr>
          <w:sz w:val="13"/>
          <w:szCs w:val="13"/>
        </w:rPr>
        <w:t xml:space="preserve"> </w:t>
      </w:r>
      <w:r w:rsidRPr="00DB5681">
        <w:rPr>
          <w:sz w:val="13"/>
          <w:szCs w:val="13"/>
        </w:rPr>
        <w:t>Let us hope that the national character is still capable of</w:t>
      </w:r>
      <w:r w:rsidR="00212879" w:rsidRPr="00DB5681">
        <w:rPr>
          <w:sz w:val="13"/>
          <w:szCs w:val="13"/>
        </w:rPr>
        <w:t xml:space="preserve"> </w:t>
      </w:r>
      <w:r w:rsidRPr="00DB5681">
        <w:rPr>
          <w:sz w:val="13"/>
          <w:szCs w:val="13"/>
        </w:rPr>
        <w:t>rising to a challenge.</w:t>
      </w:r>
      <w:r w:rsidR="00212879" w:rsidRPr="00DB5681">
        <w:rPr>
          <w:sz w:val="13"/>
          <w:szCs w:val="13"/>
        </w:rPr>
        <w:t xml:space="preserve"> </w:t>
      </w:r>
      <w:r w:rsidRPr="00DB5681">
        <w:rPr>
          <w:sz w:val="13"/>
          <w:szCs w:val="13"/>
        </w:rPr>
        <w:t>There are other reasons, too, for space exploration</w:t>
      </w:r>
      <w:r w:rsidR="00212879" w:rsidRPr="00DB5681">
        <w:rPr>
          <w:sz w:val="13"/>
          <w:szCs w:val="13"/>
        </w:rPr>
        <w:t xml:space="preserve"> </w:t>
      </w:r>
      <w:r w:rsidRPr="00DB5681">
        <w:rPr>
          <w:sz w:val="13"/>
          <w:szCs w:val="13"/>
        </w:rPr>
        <w:t>and settlement, including a search for knowledge, and</w:t>
      </w:r>
      <w:r w:rsidR="00212879" w:rsidRPr="00DB5681">
        <w:rPr>
          <w:sz w:val="13"/>
          <w:szCs w:val="13"/>
        </w:rPr>
        <w:t xml:space="preserve"> </w:t>
      </w:r>
      <w:r w:rsidRPr="00DB5681">
        <w:rPr>
          <w:sz w:val="13"/>
          <w:szCs w:val="13"/>
        </w:rPr>
        <w:t>new sources of energy and minerals in scarce supply on</w:t>
      </w:r>
      <w:r w:rsidR="00212879" w:rsidRPr="00DB5681">
        <w:rPr>
          <w:sz w:val="13"/>
          <w:szCs w:val="13"/>
        </w:rPr>
        <w:t xml:space="preserve"> </w:t>
      </w:r>
      <w:r w:rsidRPr="00DB5681">
        <w:rPr>
          <w:sz w:val="13"/>
          <w:szCs w:val="13"/>
        </w:rPr>
        <w:t>Earth (References 2, 3, 4, 5, 6 and 7). Probably the best</w:t>
      </w:r>
      <w:r w:rsidR="00212879" w:rsidRPr="00DB5681">
        <w:rPr>
          <w:sz w:val="13"/>
          <w:szCs w:val="13"/>
        </w:rPr>
        <w:t xml:space="preserve"> </w:t>
      </w:r>
      <w:r w:rsidRPr="00DB5681">
        <w:rPr>
          <w:sz w:val="13"/>
          <w:szCs w:val="13"/>
        </w:rPr>
        <w:t>overall rationale in recent times was articulated by</w:t>
      </w:r>
      <w:r w:rsidR="00212879" w:rsidRPr="00DB5681">
        <w:rPr>
          <w:sz w:val="13"/>
          <w:szCs w:val="13"/>
        </w:rPr>
        <w:t xml:space="preserve"> </w:t>
      </w:r>
      <w:r w:rsidRPr="00DB5681">
        <w:rPr>
          <w:sz w:val="13"/>
          <w:szCs w:val="13"/>
        </w:rPr>
        <w:t>President W Bush’s Director of the White House Office</w:t>
      </w:r>
      <w:r w:rsidR="00212879" w:rsidRPr="00DB5681">
        <w:rPr>
          <w:sz w:val="13"/>
          <w:szCs w:val="13"/>
        </w:rPr>
        <w:t xml:space="preserve"> </w:t>
      </w:r>
      <w:r w:rsidRPr="00DB5681">
        <w:rPr>
          <w:sz w:val="13"/>
          <w:szCs w:val="13"/>
        </w:rPr>
        <w:t xml:space="preserve">of Science and Technology Policy, John </w:t>
      </w:r>
      <w:proofErr w:type="spellStart"/>
      <w:r w:rsidRPr="00DB5681">
        <w:rPr>
          <w:sz w:val="13"/>
          <w:szCs w:val="13"/>
        </w:rPr>
        <w:t>Marburger</w:t>
      </w:r>
      <w:proofErr w:type="spellEnd"/>
      <w:r w:rsidRPr="00DB5681">
        <w:rPr>
          <w:sz w:val="13"/>
          <w:szCs w:val="13"/>
        </w:rPr>
        <w:t>. He</w:t>
      </w:r>
      <w:r w:rsidR="00212879" w:rsidRPr="00DB5681">
        <w:rPr>
          <w:sz w:val="13"/>
          <w:szCs w:val="13"/>
        </w:rPr>
        <w:t xml:space="preserve"> </w:t>
      </w:r>
      <w:r w:rsidRPr="00DB5681">
        <w:rPr>
          <w:sz w:val="13"/>
          <w:szCs w:val="13"/>
        </w:rPr>
        <w:t>said in 2006 (Reference 2) “Phenomena in the solar</w:t>
      </w:r>
      <w:r w:rsidR="00212879" w:rsidRPr="00DB5681">
        <w:rPr>
          <w:sz w:val="13"/>
          <w:szCs w:val="13"/>
        </w:rPr>
        <w:t xml:space="preserve"> </w:t>
      </w:r>
      <w:r w:rsidRPr="00DB5681">
        <w:rPr>
          <w:sz w:val="13"/>
          <w:szCs w:val="13"/>
        </w:rPr>
        <w:t>system…can reasonably be described as falling within</w:t>
      </w:r>
      <w:r w:rsidR="00212879" w:rsidRPr="00DB5681">
        <w:rPr>
          <w:sz w:val="13"/>
          <w:szCs w:val="13"/>
        </w:rPr>
        <w:t xml:space="preserve"> </w:t>
      </w:r>
      <w:r w:rsidRPr="00DB5681">
        <w:rPr>
          <w:sz w:val="13"/>
          <w:szCs w:val="13"/>
        </w:rPr>
        <w:t>humanity’s economic sphere of influence…questions</w:t>
      </w:r>
      <w:r w:rsidR="00212879" w:rsidRPr="00DB5681">
        <w:rPr>
          <w:sz w:val="13"/>
          <w:szCs w:val="13"/>
        </w:rPr>
        <w:t xml:space="preserve"> </w:t>
      </w:r>
      <w:r w:rsidRPr="00DB5681">
        <w:rPr>
          <w:sz w:val="13"/>
          <w:szCs w:val="13"/>
        </w:rPr>
        <w:t>about the vision boil down to whether we want to</w:t>
      </w:r>
      <w:r w:rsidR="00212879" w:rsidRPr="00DB5681">
        <w:rPr>
          <w:sz w:val="13"/>
          <w:szCs w:val="13"/>
        </w:rPr>
        <w:t xml:space="preserve"> </w:t>
      </w:r>
      <w:r w:rsidRPr="00DB5681">
        <w:rPr>
          <w:sz w:val="13"/>
          <w:szCs w:val="13"/>
        </w:rPr>
        <w:t>incorporate the solar system in our economic sphere, or</w:t>
      </w:r>
      <w:r w:rsidR="00212879" w:rsidRPr="00DB5681">
        <w:rPr>
          <w:sz w:val="13"/>
          <w:szCs w:val="13"/>
        </w:rPr>
        <w:t xml:space="preserve"> </w:t>
      </w:r>
      <w:r w:rsidRPr="00DB5681">
        <w:rPr>
          <w:sz w:val="13"/>
          <w:szCs w:val="13"/>
        </w:rPr>
        <w:t xml:space="preserve">not. The </w:t>
      </w:r>
      <w:proofErr w:type="gramStart"/>
      <w:r w:rsidRPr="00DB5681">
        <w:rPr>
          <w:sz w:val="13"/>
          <w:szCs w:val="13"/>
        </w:rPr>
        <w:t>ultimate goal</w:t>
      </w:r>
      <w:proofErr w:type="gramEnd"/>
      <w:r w:rsidRPr="00DB5681">
        <w:rPr>
          <w:sz w:val="13"/>
          <w:szCs w:val="13"/>
        </w:rPr>
        <w:t xml:space="preserve"> is not to impress others, or</w:t>
      </w:r>
      <w:r w:rsidR="00212879" w:rsidRPr="00DB5681">
        <w:rPr>
          <w:sz w:val="13"/>
          <w:szCs w:val="13"/>
        </w:rPr>
        <w:t xml:space="preserve"> </w:t>
      </w:r>
      <w:r w:rsidRPr="00DB5681">
        <w:rPr>
          <w:sz w:val="13"/>
          <w:szCs w:val="13"/>
        </w:rPr>
        <w:t>merely to explore our planetary system, but to use</w:t>
      </w:r>
      <w:r w:rsidR="00212879" w:rsidRPr="00DB5681">
        <w:rPr>
          <w:sz w:val="13"/>
          <w:szCs w:val="13"/>
        </w:rPr>
        <w:t xml:space="preserve"> </w:t>
      </w:r>
      <w:r w:rsidRPr="00DB5681">
        <w:rPr>
          <w:sz w:val="13"/>
          <w:szCs w:val="13"/>
        </w:rPr>
        <w:t>accessible space for the benefit of humankind. It is a</w:t>
      </w:r>
      <w:r w:rsidR="00212879" w:rsidRPr="00DB5681">
        <w:rPr>
          <w:sz w:val="13"/>
          <w:szCs w:val="13"/>
        </w:rPr>
        <w:t xml:space="preserve"> </w:t>
      </w:r>
      <w:r w:rsidRPr="00DB5681">
        <w:rPr>
          <w:sz w:val="13"/>
          <w:szCs w:val="13"/>
        </w:rPr>
        <w:t>goal that is not confined to a decade or a century. Nor is</w:t>
      </w:r>
      <w:r w:rsidR="00212879" w:rsidRPr="00DB5681">
        <w:rPr>
          <w:sz w:val="13"/>
          <w:szCs w:val="13"/>
        </w:rPr>
        <w:t xml:space="preserve"> </w:t>
      </w:r>
      <w:r w:rsidRPr="00DB5681">
        <w:rPr>
          <w:sz w:val="13"/>
          <w:szCs w:val="13"/>
        </w:rPr>
        <w:t>it confined to a single nearby destination, or to a fleeting</w:t>
      </w:r>
      <w:r w:rsidR="00212879" w:rsidRPr="00DB5681">
        <w:rPr>
          <w:sz w:val="13"/>
          <w:szCs w:val="13"/>
        </w:rPr>
        <w:t xml:space="preserve"> </w:t>
      </w:r>
      <w:r w:rsidRPr="00DB5681">
        <w:rPr>
          <w:sz w:val="13"/>
          <w:szCs w:val="13"/>
        </w:rPr>
        <w:t>dash to plant a flag. The idea is to begin preparing now</w:t>
      </w:r>
      <w:r w:rsidR="00212879" w:rsidRPr="00DB5681">
        <w:rPr>
          <w:sz w:val="13"/>
          <w:szCs w:val="13"/>
        </w:rPr>
        <w:t xml:space="preserve"> </w:t>
      </w:r>
      <w:r w:rsidRPr="00DB5681">
        <w:rPr>
          <w:sz w:val="13"/>
          <w:szCs w:val="13"/>
        </w:rPr>
        <w:t>for a future in which the material trapped in the sun’s</w:t>
      </w:r>
      <w:r w:rsidR="00212879" w:rsidRPr="00DB5681">
        <w:rPr>
          <w:sz w:val="13"/>
          <w:szCs w:val="13"/>
        </w:rPr>
        <w:t xml:space="preserve"> </w:t>
      </w:r>
      <w:r w:rsidRPr="00DB5681">
        <w:rPr>
          <w:sz w:val="13"/>
          <w:szCs w:val="13"/>
        </w:rPr>
        <w:t>vicinity is available for incorporation into our way of</w:t>
      </w:r>
      <w:r w:rsidR="00212879" w:rsidRPr="00DB5681">
        <w:rPr>
          <w:sz w:val="13"/>
          <w:szCs w:val="13"/>
        </w:rPr>
        <w:t xml:space="preserve"> </w:t>
      </w:r>
      <w:r w:rsidRPr="00DB5681">
        <w:rPr>
          <w:sz w:val="13"/>
          <w:szCs w:val="13"/>
        </w:rPr>
        <w:t>life”. For many people, including many politicians and</w:t>
      </w:r>
      <w:r w:rsidR="00212879" w:rsidRPr="00DB5681">
        <w:rPr>
          <w:sz w:val="13"/>
          <w:szCs w:val="13"/>
        </w:rPr>
        <w:t xml:space="preserve"> </w:t>
      </w:r>
      <w:r w:rsidRPr="00DB5681">
        <w:rPr>
          <w:sz w:val="13"/>
          <w:szCs w:val="13"/>
        </w:rPr>
        <w:t>leaders of government, the lack of immediacy and the</w:t>
      </w:r>
      <w:r w:rsidR="00212879" w:rsidRPr="00DB5681">
        <w:rPr>
          <w:sz w:val="13"/>
          <w:szCs w:val="13"/>
        </w:rPr>
        <w:t xml:space="preserve"> </w:t>
      </w:r>
      <w:r w:rsidRPr="00DB5681">
        <w:rPr>
          <w:sz w:val="13"/>
          <w:szCs w:val="13"/>
        </w:rPr>
        <w:t xml:space="preserve">long-term nature of the </w:t>
      </w:r>
      <w:proofErr w:type="spellStart"/>
      <w:r w:rsidRPr="00DB5681">
        <w:rPr>
          <w:sz w:val="13"/>
          <w:szCs w:val="13"/>
        </w:rPr>
        <w:t>endeavour</w:t>
      </w:r>
      <w:proofErr w:type="spellEnd"/>
      <w:r w:rsidRPr="00DB5681">
        <w:rPr>
          <w:sz w:val="13"/>
          <w:szCs w:val="13"/>
        </w:rPr>
        <w:t xml:space="preserve"> make it hard to</w:t>
      </w:r>
      <w:r w:rsidR="00212879" w:rsidRPr="00DB5681">
        <w:rPr>
          <w:sz w:val="13"/>
          <w:szCs w:val="13"/>
        </w:rPr>
        <w:t xml:space="preserve"> </w:t>
      </w:r>
      <w:r w:rsidRPr="00DB5681">
        <w:rPr>
          <w:sz w:val="13"/>
          <w:szCs w:val="13"/>
        </w:rPr>
        <w:t>formulate the necessary policy statements. The space</w:t>
      </w:r>
      <w:r w:rsidR="00212879" w:rsidRPr="00DB5681">
        <w:rPr>
          <w:sz w:val="13"/>
          <w:szCs w:val="13"/>
        </w:rPr>
        <w:t xml:space="preserve"> </w:t>
      </w:r>
      <w:r w:rsidRPr="00DB5681">
        <w:rPr>
          <w:sz w:val="13"/>
          <w:szCs w:val="13"/>
        </w:rPr>
        <w:t xml:space="preserve">entrepreneur Jeff </w:t>
      </w:r>
      <w:proofErr w:type="spellStart"/>
      <w:r w:rsidRPr="00DB5681">
        <w:rPr>
          <w:sz w:val="13"/>
          <w:szCs w:val="13"/>
        </w:rPr>
        <w:t>Greason</w:t>
      </w:r>
      <w:proofErr w:type="spellEnd"/>
      <w:r w:rsidRPr="00DB5681">
        <w:rPr>
          <w:sz w:val="13"/>
          <w:szCs w:val="13"/>
        </w:rPr>
        <w:t xml:space="preserve"> declared in 2011 (Reference</w:t>
      </w:r>
      <w:r w:rsidR="00212879" w:rsidRPr="00DB5681">
        <w:rPr>
          <w:sz w:val="13"/>
          <w:szCs w:val="13"/>
        </w:rPr>
        <w:t xml:space="preserve"> </w:t>
      </w:r>
      <w:r w:rsidRPr="00DB5681">
        <w:rPr>
          <w:sz w:val="13"/>
          <w:szCs w:val="13"/>
        </w:rPr>
        <w:t>3) “It is actually the national policy of the United States</w:t>
      </w:r>
      <w:r w:rsidR="00212879" w:rsidRPr="00DB5681">
        <w:rPr>
          <w:sz w:val="13"/>
          <w:szCs w:val="13"/>
        </w:rPr>
        <w:t xml:space="preserve"> </w:t>
      </w:r>
      <w:r w:rsidRPr="00DB5681">
        <w:rPr>
          <w:sz w:val="13"/>
          <w:szCs w:val="13"/>
        </w:rPr>
        <w:t>that we should settle space, but everyone’s kind of</w:t>
      </w:r>
      <w:r w:rsidR="00212879" w:rsidRPr="00DB5681">
        <w:rPr>
          <w:sz w:val="13"/>
          <w:szCs w:val="13"/>
        </w:rPr>
        <w:t xml:space="preserve"> </w:t>
      </w:r>
      <w:r w:rsidRPr="00DB5681">
        <w:rPr>
          <w:sz w:val="13"/>
          <w:szCs w:val="13"/>
        </w:rPr>
        <w:t>afraid to say so”. There are, however, many supporting</w:t>
      </w:r>
      <w:r w:rsidR="00212879" w:rsidRPr="00DB5681">
        <w:rPr>
          <w:sz w:val="13"/>
          <w:szCs w:val="13"/>
        </w:rPr>
        <w:t xml:space="preserve"> </w:t>
      </w:r>
      <w:r w:rsidRPr="00DB5681">
        <w:rPr>
          <w:sz w:val="13"/>
          <w:szCs w:val="13"/>
        </w:rPr>
        <w:t>organizations (</w:t>
      </w:r>
      <w:proofErr w:type="spellStart"/>
      <w:proofErr w:type="gramStart"/>
      <w:r w:rsidRPr="00DB5681">
        <w:rPr>
          <w:sz w:val="13"/>
          <w:szCs w:val="13"/>
        </w:rPr>
        <w:t>eg</w:t>
      </w:r>
      <w:proofErr w:type="spellEnd"/>
      <w:proofErr w:type="gramEnd"/>
      <w:r w:rsidRPr="00DB5681">
        <w:rPr>
          <w:sz w:val="13"/>
          <w:szCs w:val="13"/>
        </w:rPr>
        <w:t xml:space="preserve"> The Space Frontier Foundation, Space</w:t>
      </w:r>
      <w:r w:rsidR="00212879" w:rsidRPr="00DB5681">
        <w:rPr>
          <w:sz w:val="13"/>
          <w:szCs w:val="13"/>
        </w:rPr>
        <w:t xml:space="preserve"> </w:t>
      </w:r>
      <w:r w:rsidRPr="00DB5681">
        <w:rPr>
          <w:sz w:val="13"/>
          <w:szCs w:val="13"/>
        </w:rPr>
        <w:t>Renaissance International, the various Interplanetary</w:t>
      </w:r>
      <w:r w:rsidR="00212879" w:rsidRPr="00DB5681">
        <w:rPr>
          <w:sz w:val="13"/>
          <w:szCs w:val="13"/>
        </w:rPr>
        <w:t xml:space="preserve"> </w:t>
      </w:r>
      <w:r w:rsidRPr="00DB5681">
        <w:rPr>
          <w:sz w:val="13"/>
          <w:szCs w:val="13"/>
        </w:rPr>
        <w:t>Societies, etc.) which embrace the notion of opening up</w:t>
      </w:r>
      <w:r w:rsidR="00212879" w:rsidRPr="00DB5681">
        <w:rPr>
          <w:sz w:val="13"/>
          <w:szCs w:val="13"/>
        </w:rPr>
        <w:t xml:space="preserve"> </w:t>
      </w:r>
      <w:r w:rsidRPr="00DB5681">
        <w:rPr>
          <w:sz w:val="13"/>
          <w:szCs w:val="13"/>
        </w:rPr>
        <w:t>the space frontier to human settlement through</w:t>
      </w:r>
      <w:r w:rsidR="00212879" w:rsidRPr="00DB5681">
        <w:rPr>
          <w:sz w:val="13"/>
          <w:szCs w:val="13"/>
        </w:rPr>
        <w:t xml:space="preserve"> </w:t>
      </w:r>
      <w:r w:rsidRPr="00DB5681">
        <w:rPr>
          <w:sz w:val="13"/>
          <w:szCs w:val="13"/>
        </w:rPr>
        <w:t>economic development. We should not press for</w:t>
      </w:r>
      <w:r w:rsidR="00212879" w:rsidRPr="00DB5681">
        <w:rPr>
          <w:sz w:val="13"/>
          <w:szCs w:val="13"/>
        </w:rPr>
        <w:t xml:space="preserve"> </w:t>
      </w:r>
      <w:r w:rsidRPr="00DB5681">
        <w:rPr>
          <w:sz w:val="13"/>
          <w:szCs w:val="13"/>
        </w:rPr>
        <w:t xml:space="preserve">unrealistic timescales for the grand </w:t>
      </w:r>
      <w:proofErr w:type="spellStart"/>
      <w:r w:rsidRPr="00DB5681">
        <w:rPr>
          <w:sz w:val="13"/>
          <w:szCs w:val="13"/>
        </w:rPr>
        <w:t>endeavour</w:t>
      </w:r>
      <w:proofErr w:type="spellEnd"/>
      <w:r w:rsidRPr="00DB5681">
        <w:rPr>
          <w:sz w:val="13"/>
          <w:szCs w:val="13"/>
        </w:rPr>
        <w:t>. There is</w:t>
      </w:r>
      <w:r w:rsidR="00212879" w:rsidRPr="00DB5681">
        <w:rPr>
          <w:sz w:val="13"/>
          <w:szCs w:val="13"/>
        </w:rPr>
        <w:t xml:space="preserve"> </w:t>
      </w:r>
      <w:r w:rsidRPr="00DB5681">
        <w:rPr>
          <w:sz w:val="13"/>
          <w:szCs w:val="13"/>
        </w:rPr>
        <w:t>no need. As said (Reference 8) “It does not really</w:t>
      </w:r>
      <w:r w:rsidR="00212879" w:rsidRPr="00DB5681">
        <w:rPr>
          <w:sz w:val="13"/>
          <w:szCs w:val="13"/>
        </w:rPr>
        <w:t xml:space="preserve"> </w:t>
      </w:r>
      <w:r w:rsidRPr="00DB5681">
        <w:rPr>
          <w:sz w:val="13"/>
          <w:szCs w:val="13"/>
        </w:rPr>
        <w:t>matter how long it takes, as long as the vision is</w:t>
      </w:r>
      <w:r w:rsidR="00212879" w:rsidRPr="00DB5681">
        <w:rPr>
          <w:sz w:val="13"/>
          <w:szCs w:val="13"/>
        </w:rPr>
        <w:t xml:space="preserve"> </w:t>
      </w:r>
      <w:r w:rsidRPr="00DB5681">
        <w:rPr>
          <w:sz w:val="13"/>
          <w:szCs w:val="13"/>
        </w:rPr>
        <w:t>maintained to establish one or more self-sustaining</w:t>
      </w:r>
      <w:r w:rsidR="00212879" w:rsidRPr="00DB5681">
        <w:rPr>
          <w:sz w:val="13"/>
          <w:szCs w:val="13"/>
        </w:rPr>
        <w:t xml:space="preserve"> </w:t>
      </w:r>
      <w:r w:rsidRPr="00DB5681">
        <w:rPr>
          <w:sz w:val="13"/>
          <w:szCs w:val="13"/>
        </w:rPr>
        <w:t>space colonies”.</w:t>
      </w:r>
      <w:r w:rsidR="00212879" w:rsidRPr="00DB5681">
        <w:rPr>
          <w:sz w:val="13"/>
          <w:szCs w:val="13"/>
        </w:rPr>
        <w:t xml:space="preserve"> </w:t>
      </w:r>
      <w:r w:rsidRPr="00DB5681">
        <w:rPr>
          <w:sz w:val="13"/>
          <w:szCs w:val="13"/>
        </w:rPr>
        <w:t xml:space="preserve">The best aspect of this very </w:t>
      </w:r>
      <w:proofErr w:type="gramStart"/>
      <w:r w:rsidRPr="00DB5681">
        <w:rPr>
          <w:sz w:val="13"/>
          <w:szCs w:val="13"/>
        </w:rPr>
        <w:t>long term</w:t>
      </w:r>
      <w:proofErr w:type="gramEnd"/>
      <w:r w:rsidRPr="00DB5681">
        <w:rPr>
          <w:sz w:val="13"/>
          <w:szCs w:val="13"/>
        </w:rPr>
        <w:t xml:space="preserve"> vision is that,</w:t>
      </w:r>
      <w:r w:rsidR="00212879" w:rsidRPr="00DB5681">
        <w:rPr>
          <w:sz w:val="13"/>
          <w:szCs w:val="13"/>
        </w:rPr>
        <w:t xml:space="preserve"> </w:t>
      </w:r>
      <w:r w:rsidRPr="00DB5681">
        <w:rPr>
          <w:sz w:val="13"/>
          <w:szCs w:val="13"/>
        </w:rPr>
        <w:t>when described properly, it is capable of appealing to</w:t>
      </w:r>
      <w:r w:rsidR="00212879" w:rsidRPr="00DB5681">
        <w:rPr>
          <w:sz w:val="13"/>
          <w:szCs w:val="13"/>
        </w:rPr>
        <w:t xml:space="preserve"> </w:t>
      </w:r>
      <w:r w:rsidRPr="00DB5681">
        <w:rPr>
          <w:sz w:val="13"/>
          <w:szCs w:val="13"/>
        </w:rPr>
        <w:t>multiple constituencies simultaneously. They can be</w:t>
      </w:r>
      <w:r w:rsidR="00212879" w:rsidRPr="00DB5681">
        <w:rPr>
          <w:sz w:val="13"/>
          <w:szCs w:val="13"/>
        </w:rPr>
        <w:t xml:space="preserve"> </w:t>
      </w:r>
      <w:r w:rsidRPr="00DB5681">
        <w:rPr>
          <w:sz w:val="13"/>
          <w:szCs w:val="13"/>
        </w:rPr>
        <w:t xml:space="preserve">national and international. This kind of very </w:t>
      </w:r>
      <w:proofErr w:type="gramStart"/>
      <w:r w:rsidRPr="00DB5681">
        <w:rPr>
          <w:sz w:val="13"/>
          <w:szCs w:val="13"/>
        </w:rPr>
        <w:t>long term</w:t>
      </w:r>
      <w:proofErr w:type="gramEnd"/>
      <w:r w:rsidR="00212879" w:rsidRPr="00DB5681">
        <w:rPr>
          <w:sz w:val="13"/>
          <w:szCs w:val="13"/>
        </w:rPr>
        <w:t xml:space="preserve"> </w:t>
      </w:r>
      <w:r w:rsidRPr="00DB5681">
        <w:rPr>
          <w:sz w:val="13"/>
          <w:szCs w:val="13"/>
        </w:rPr>
        <w:t>aim is not inherently Republican or Democrat. It is not</w:t>
      </w:r>
      <w:r w:rsidR="00212879" w:rsidRPr="00DB5681">
        <w:rPr>
          <w:sz w:val="13"/>
          <w:szCs w:val="13"/>
        </w:rPr>
        <w:t xml:space="preserve"> </w:t>
      </w:r>
      <w:r w:rsidRPr="00DB5681">
        <w:rPr>
          <w:sz w:val="13"/>
          <w:szCs w:val="13"/>
        </w:rPr>
        <w:t>specifically Labor or Conservative. Even religious</w:t>
      </w:r>
      <w:r w:rsidR="00212879" w:rsidRPr="00DB5681">
        <w:rPr>
          <w:sz w:val="13"/>
          <w:szCs w:val="13"/>
        </w:rPr>
        <w:t xml:space="preserve"> </w:t>
      </w:r>
      <w:r w:rsidRPr="00DB5681">
        <w:rPr>
          <w:sz w:val="13"/>
          <w:szCs w:val="13"/>
        </w:rPr>
        <w:t>leaders would get behind the idea that we have a</w:t>
      </w:r>
      <w:r w:rsidR="00212879" w:rsidRPr="00DB5681">
        <w:rPr>
          <w:sz w:val="13"/>
          <w:szCs w:val="13"/>
        </w:rPr>
        <w:t xml:space="preserve"> </w:t>
      </w:r>
      <w:r w:rsidRPr="00DB5681">
        <w:rPr>
          <w:sz w:val="13"/>
          <w:szCs w:val="13"/>
        </w:rPr>
        <w:t>responsibility, ultimately, to provide an Ark to ensure</w:t>
      </w:r>
      <w:r w:rsidR="00212879" w:rsidRPr="00DB5681">
        <w:rPr>
          <w:sz w:val="13"/>
          <w:szCs w:val="13"/>
        </w:rPr>
        <w:t xml:space="preserve"> </w:t>
      </w:r>
      <w:r w:rsidRPr="00DB5681">
        <w:rPr>
          <w:sz w:val="13"/>
          <w:szCs w:val="13"/>
        </w:rPr>
        <w:t>that life survives an approaching catastrophe. To do this</w:t>
      </w:r>
      <w:r w:rsidR="00212879" w:rsidRPr="00DB5681">
        <w:rPr>
          <w:sz w:val="13"/>
          <w:szCs w:val="13"/>
        </w:rPr>
        <w:t xml:space="preserve"> </w:t>
      </w:r>
      <w:r w:rsidRPr="00DB5681">
        <w:rPr>
          <w:sz w:val="13"/>
          <w:szCs w:val="13"/>
        </w:rPr>
        <w:t>will require the best of human ingenuity, for generations</w:t>
      </w:r>
      <w:r w:rsidR="00212879" w:rsidRPr="00DB5681">
        <w:rPr>
          <w:sz w:val="13"/>
          <w:szCs w:val="13"/>
        </w:rPr>
        <w:t xml:space="preserve"> </w:t>
      </w:r>
      <w:r w:rsidRPr="00DB5681">
        <w:rPr>
          <w:sz w:val="13"/>
          <w:szCs w:val="13"/>
        </w:rPr>
        <w:t>to come, and it will challenge all of us, and our</w:t>
      </w:r>
      <w:r w:rsidR="00212879" w:rsidRPr="00DB5681">
        <w:rPr>
          <w:sz w:val="13"/>
          <w:szCs w:val="13"/>
        </w:rPr>
        <w:t xml:space="preserve"> </w:t>
      </w:r>
      <w:r w:rsidRPr="00DB5681">
        <w:rPr>
          <w:sz w:val="13"/>
          <w:szCs w:val="13"/>
        </w:rPr>
        <w:t>descendants, if we are to succeed.</w:t>
      </w:r>
      <w:r w:rsidR="00212879" w:rsidRPr="00DB5681">
        <w:rPr>
          <w:sz w:val="13"/>
          <w:szCs w:val="13"/>
        </w:rPr>
        <w:t xml:space="preserve"> </w:t>
      </w:r>
      <w:r w:rsidRPr="00DB5681">
        <w:rPr>
          <w:sz w:val="13"/>
          <w:szCs w:val="13"/>
        </w:rPr>
        <w:t>III. RIGHT TIME, RIGHT MONEY</w:t>
      </w:r>
      <w:r w:rsidR="00212879" w:rsidRPr="00DB5681">
        <w:rPr>
          <w:sz w:val="13"/>
          <w:szCs w:val="13"/>
        </w:rPr>
        <w:t xml:space="preserve"> </w:t>
      </w:r>
      <w:r w:rsidRPr="00DB5681">
        <w:rPr>
          <w:sz w:val="13"/>
          <w:szCs w:val="13"/>
        </w:rPr>
        <w:t>So, if there is no disagreement about the ultimate</w:t>
      </w:r>
      <w:r w:rsidR="00212879" w:rsidRPr="00DB5681">
        <w:rPr>
          <w:sz w:val="13"/>
          <w:szCs w:val="13"/>
        </w:rPr>
        <w:t xml:space="preserve"> </w:t>
      </w:r>
      <w:r w:rsidRPr="00DB5681">
        <w:rPr>
          <w:sz w:val="13"/>
          <w:szCs w:val="13"/>
        </w:rPr>
        <w:t>need, what has been the problem with regards to</w:t>
      </w:r>
      <w:r w:rsidR="00212879" w:rsidRPr="00DB5681">
        <w:rPr>
          <w:sz w:val="13"/>
          <w:szCs w:val="13"/>
        </w:rPr>
        <w:t xml:space="preserve"> </w:t>
      </w:r>
      <w:r w:rsidRPr="00DB5681">
        <w:rPr>
          <w:sz w:val="13"/>
          <w:szCs w:val="13"/>
        </w:rPr>
        <w:t>working towards fulfilling that need? The answer</w:t>
      </w:r>
      <w:r w:rsidR="00212879" w:rsidRPr="00DB5681">
        <w:rPr>
          <w:sz w:val="13"/>
          <w:szCs w:val="13"/>
        </w:rPr>
        <w:t xml:space="preserve"> </w:t>
      </w:r>
      <w:r w:rsidRPr="00DB5681">
        <w:rPr>
          <w:sz w:val="13"/>
          <w:szCs w:val="13"/>
        </w:rPr>
        <w:t>involves technology (quite simply we don’t know how</w:t>
      </w:r>
      <w:r w:rsidR="00212879" w:rsidRPr="00DB5681">
        <w:rPr>
          <w:sz w:val="13"/>
          <w:szCs w:val="13"/>
        </w:rPr>
        <w:t xml:space="preserve"> </w:t>
      </w:r>
      <w:r w:rsidRPr="00DB5681">
        <w:rPr>
          <w:sz w:val="13"/>
          <w:szCs w:val="13"/>
        </w:rPr>
        <w:t>to do all of it yet), but is more firmly rooted in matters</w:t>
      </w:r>
      <w:r w:rsidR="00212879" w:rsidRPr="00DB5681">
        <w:rPr>
          <w:sz w:val="13"/>
          <w:szCs w:val="13"/>
        </w:rPr>
        <w:t xml:space="preserve"> </w:t>
      </w:r>
      <w:r w:rsidRPr="00DB5681">
        <w:rPr>
          <w:sz w:val="13"/>
          <w:szCs w:val="13"/>
        </w:rPr>
        <w:t xml:space="preserve">of budget, </w:t>
      </w:r>
      <w:proofErr w:type="gramStart"/>
      <w:r w:rsidRPr="00DB5681">
        <w:rPr>
          <w:sz w:val="13"/>
          <w:szCs w:val="13"/>
        </w:rPr>
        <w:t>resource</w:t>
      </w:r>
      <w:proofErr w:type="gramEnd"/>
      <w:r w:rsidRPr="00DB5681">
        <w:rPr>
          <w:sz w:val="13"/>
          <w:szCs w:val="13"/>
        </w:rPr>
        <w:t xml:space="preserve"> and timing. At least in democracies</w:t>
      </w:r>
      <w:r w:rsidR="00212879" w:rsidRPr="00DB5681">
        <w:rPr>
          <w:sz w:val="13"/>
          <w:szCs w:val="13"/>
        </w:rPr>
        <w:t xml:space="preserve"> </w:t>
      </w:r>
      <w:r w:rsidRPr="00DB5681">
        <w:rPr>
          <w:sz w:val="13"/>
          <w:szCs w:val="13"/>
        </w:rPr>
        <w:t>there is an annual budget process to determine priorities</w:t>
      </w:r>
      <w:r w:rsidR="00212879" w:rsidRPr="00DB5681">
        <w:rPr>
          <w:sz w:val="13"/>
          <w:szCs w:val="13"/>
        </w:rPr>
        <w:t xml:space="preserve"> </w:t>
      </w:r>
      <w:r w:rsidRPr="00DB5681">
        <w:rPr>
          <w:sz w:val="13"/>
          <w:szCs w:val="13"/>
        </w:rPr>
        <w:t>for allocating the funds raised by the government via</w:t>
      </w:r>
      <w:r w:rsidR="00212879" w:rsidRPr="00DB5681">
        <w:rPr>
          <w:sz w:val="13"/>
          <w:szCs w:val="13"/>
        </w:rPr>
        <w:t xml:space="preserve"> </w:t>
      </w:r>
      <w:r w:rsidRPr="00DB5681">
        <w:rPr>
          <w:sz w:val="13"/>
          <w:szCs w:val="13"/>
        </w:rPr>
        <w:t xml:space="preserve">taxes on the population. The very </w:t>
      </w:r>
      <w:proofErr w:type="gramStart"/>
      <w:r w:rsidRPr="00DB5681">
        <w:rPr>
          <w:sz w:val="13"/>
          <w:szCs w:val="13"/>
        </w:rPr>
        <w:t>long term</w:t>
      </w:r>
      <w:proofErr w:type="gramEnd"/>
      <w:r w:rsidRPr="00DB5681">
        <w:rPr>
          <w:sz w:val="13"/>
          <w:szCs w:val="13"/>
        </w:rPr>
        <w:t xml:space="preserve"> exploration</w:t>
      </w:r>
      <w:r w:rsidR="00212879" w:rsidRPr="00DB5681">
        <w:rPr>
          <w:sz w:val="13"/>
          <w:szCs w:val="13"/>
        </w:rPr>
        <w:t xml:space="preserve"> </w:t>
      </w:r>
      <w:r w:rsidRPr="00DB5681">
        <w:rPr>
          <w:sz w:val="13"/>
          <w:szCs w:val="13"/>
        </w:rPr>
        <w:t>and settlement option just does not easily fit into such a</w:t>
      </w:r>
      <w:r w:rsidR="00212879" w:rsidRPr="00DB5681">
        <w:rPr>
          <w:sz w:val="13"/>
          <w:szCs w:val="13"/>
        </w:rPr>
        <w:t xml:space="preserve"> </w:t>
      </w:r>
      <w:r w:rsidRPr="00DB5681">
        <w:rPr>
          <w:sz w:val="13"/>
          <w:szCs w:val="13"/>
        </w:rPr>
        <w:t>short term prospect, especially when overlaid by an only</w:t>
      </w:r>
      <w:r w:rsidR="00212879" w:rsidRPr="00DB5681">
        <w:rPr>
          <w:sz w:val="13"/>
          <w:szCs w:val="13"/>
        </w:rPr>
        <w:t xml:space="preserve"> </w:t>
      </w:r>
      <w:r w:rsidRPr="00DB5681">
        <w:rPr>
          <w:sz w:val="13"/>
          <w:szCs w:val="13"/>
        </w:rPr>
        <w:t>slightly longer election cycle of four or five years.</w:t>
      </w:r>
      <w:r w:rsidR="00212879" w:rsidRPr="00DB5681">
        <w:rPr>
          <w:sz w:val="13"/>
          <w:szCs w:val="13"/>
        </w:rPr>
        <w:t xml:space="preserve"> </w:t>
      </w:r>
      <w:r w:rsidRPr="00DB5681">
        <w:rPr>
          <w:sz w:val="13"/>
          <w:szCs w:val="13"/>
        </w:rPr>
        <w:t>There was one exception to this rule, in the case of</w:t>
      </w:r>
      <w:r w:rsidR="00212879" w:rsidRPr="00DB5681">
        <w:rPr>
          <w:sz w:val="13"/>
          <w:szCs w:val="13"/>
        </w:rPr>
        <w:t xml:space="preserve"> </w:t>
      </w:r>
      <w:r w:rsidRPr="00DB5681">
        <w:rPr>
          <w:sz w:val="13"/>
          <w:szCs w:val="13"/>
        </w:rPr>
        <w:t>John F Kennedy’s call for the race to the Moon. And in</w:t>
      </w:r>
      <w:r w:rsidR="00212879" w:rsidRPr="00DB5681">
        <w:rPr>
          <w:sz w:val="13"/>
          <w:szCs w:val="13"/>
        </w:rPr>
        <w:t xml:space="preserve"> </w:t>
      </w:r>
      <w:r w:rsidRPr="00DB5681">
        <w:rPr>
          <w:sz w:val="13"/>
          <w:szCs w:val="13"/>
        </w:rPr>
        <w:t>some ways the success of Apollo has resulted in</w:t>
      </w:r>
      <w:r w:rsidR="00212879" w:rsidRPr="00DB5681">
        <w:rPr>
          <w:sz w:val="13"/>
          <w:szCs w:val="13"/>
        </w:rPr>
        <w:t xml:space="preserve"> </w:t>
      </w:r>
      <w:r w:rsidRPr="00DB5681">
        <w:rPr>
          <w:sz w:val="13"/>
          <w:szCs w:val="13"/>
        </w:rPr>
        <w:t>decades of frustration when nothing equally audacious</w:t>
      </w:r>
      <w:r w:rsidR="00212879" w:rsidRPr="00DB5681">
        <w:rPr>
          <w:sz w:val="13"/>
          <w:szCs w:val="13"/>
        </w:rPr>
        <w:t xml:space="preserve"> </w:t>
      </w:r>
      <w:r w:rsidRPr="00DB5681">
        <w:rPr>
          <w:sz w:val="13"/>
          <w:szCs w:val="13"/>
        </w:rPr>
        <w:t>has been possible since 1970. However, we must recall</w:t>
      </w:r>
      <w:r w:rsidR="00212879" w:rsidRPr="00DB5681">
        <w:rPr>
          <w:sz w:val="13"/>
          <w:szCs w:val="13"/>
        </w:rPr>
        <w:t xml:space="preserve"> </w:t>
      </w:r>
      <w:r w:rsidRPr="00DB5681">
        <w:rPr>
          <w:sz w:val="13"/>
          <w:szCs w:val="13"/>
        </w:rPr>
        <w:t>that there was a Cold War mentality which made it</w:t>
      </w:r>
      <w:r w:rsidR="00212879" w:rsidRPr="00DB5681">
        <w:rPr>
          <w:sz w:val="13"/>
          <w:szCs w:val="13"/>
        </w:rPr>
        <w:t xml:space="preserve"> </w:t>
      </w:r>
      <w:r w:rsidRPr="00DB5681">
        <w:rPr>
          <w:sz w:val="13"/>
          <w:szCs w:val="13"/>
        </w:rPr>
        <w:t>possible to levy a 5% of GDP tax burden on the</w:t>
      </w:r>
      <w:r w:rsidR="00212879" w:rsidRPr="00DB5681">
        <w:rPr>
          <w:sz w:val="13"/>
          <w:szCs w:val="13"/>
        </w:rPr>
        <w:t xml:space="preserve"> </w:t>
      </w:r>
      <w:r w:rsidRPr="00DB5681">
        <w:rPr>
          <w:sz w:val="13"/>
          <w:szCs w:val="13"/>
        </w:rPr>
        <w:t>American people throughout the sixties to achieve the</w:t>
      </w:r>
      <w:r w:rsidR="00212879" w:rsidRPr="00DB5681">
        <w:rPr>
          <w:sz w:val="13"/>
          <w:szCs w:val="13"/>
        </w:rPr>
        <w:t xml:space="preserve"> </w:t>
      </w:r>
      <w:r w:rsidRPr="00DB5681">
        <w:rPr>
          <w:sz w:val="13"/>
          <w:szCs w:val="13"/>
        </w:rPr>
        <w:t>Moon landings. Nowadays, in the US, NASA has an</w:t>
      </w:r>
      <w:r w:rsidR="00212879" w:rsidRPr="00DB5681">
        <w:rPr>
          <w:sz w:val="13"/>
          <w:szCs w:val="13"/>
        </w:rPr>
        <w:t xml:space="preserve"> </w:t>
      </w:r>
      <w:r w:rsidRPr="00DB5681">
        <w:rPr>
          <w:sz w:val="13"/>
          <w:szCs w:val="13"/>
        </w:rPr>
        <w:t>annual budget, which while large in global terms at $17</w:t>
      </w:r>
      <w:r w:rsidR="00212879" w:rsidRPr="00DB5681">
        <w:rPr>
          <w:sz w:val="13"/>
          <w:szCs w:val="13"/>
        </w:rPr>
        <w:t xml:space="preserve"> </w:t>
      </w:r>
      <w:r w:rsidRPr="00DB5681">
        <w:rPr>
          <w:sz w:val="13"/>
          <w:szCs w:val="13"/>
        </w:rPr>
        <w:t>billion, is nevertheless only a tenth of those Apollo-era</w:t>
      </w:r>
      <w:r w:rsidR="00212879" w:rsidRPr="00DB5681">
        <w:rPr>
          <w:sz w:val="13"/>
          <w:szCs w:val="13"/>
        </w:rPr>
        <w:t xml:space="preserve"> </w:t>
      </w:r>
      <w:r w:rsidRPr="00DB5681">
        <w:rPr>
          <w:sz w:val="13"/>
          <w:szCs w:val="13"/>
        </w:rPr>
        <w:t>figures.</w:t>
      </w:r>
      <w:r w:rsidR="00212879" w:rsidRPr="00DB5681">
        <w:rPr>
          <w:sz w:val="13"/>
          <w:szCs w:val="13"/>
        </w:rPr>
        <w:t xml:space="preserve"> </w:t>
      </w:r>
      <w:r w:rsidRPr="00DB5681">
        <w:rPr>
          <w:sz w:val="13"/>
          <w:szCs w:val="13"/>
        </w:rPr>
        <w:t>Furthermore, there is probably a miss-match, which</w:t>
      </w:r>
      <w:r w:rsidR="00212879" w:rsidRPr="00DB5681">
        <w:rPr>
          <w:sz w:val="13"/>
          <w:szCs w:val="13"/>
        </w:rPr>
        <w:t xml:space="preserve"> </w:t>
      </w:r>
      <w:r w:rsidRPr="00DB5681">
        <w:rPr>
          <w:sz w:val="13"/>
          <w:szCs w:val="13"/>
        </w:rPr>
        <w:t xml:space="preserve">needs to be corrected, in the minds of the </w:t>
      </w:r>
      <w:proofErr w:type="gramStart"/>
      <w:r w:rsidRPr="00DB5681">
        <w:rPr>
          <w:sz w:val="13"/>
          <w:szCs w:val="13"/>
        </w:rPr>
        <w:t>general public</w:t>
      </w:r>
      <w:proofErr w:type="gramEnd"/>
      <w:r w:rsidR="00212879" w:rsidRPr="00DB5681">
        <w:rPr>
          <w:sz w:val="13"/>
          <w:szCs w:val="13"/>
        </w:rPr>
        <w:t xml:space="preserve"> </w:t>
      </w:r>
      <w:r w:rsidRPr="00DB5681">
        <w:rPr>
          <w:sz w:val="13"/>
          <w:szCs w:val="13"/>
        </w:rPr>
        <w:t>63rd International Astronautical Congress, Naples, Italy. Copyright ©2012 by the International Astronautical Federation. All rights reserved.</w:t>
      </w:r>
      <w:r w:rsidR="00212879" w:rsidRPr="00DB5681">
        <w:rPr>
          <w:sz w:val="13"/>
          <w:szCs w:val="13"/>
        </w:rPr>
        <w:t xml:space="preserve"> </w:t>
      </w:r>
      <w:r w:rsidRPr="00DB5681">
        <w:rPr>
          <w:sz w:val="13"/>
          <w:szCs w:val="13"/>
        </w:rPr>
        <w:t>IAC-12-A5.2 x 13278 Page 3 of 7</w:t>
      </w:r>
      <w:r w:rsidR="00212879" w:rsidRPr="00DB5681">
        <w:rPr>
          <w:sz w:val="13"/>
          <w:szCs w:val="13"/>
        </w:rPr>
        <w:t xml:space="preserve"> </w:t>
      </w:r>
      <w:r w:rsidRPr="00DB5681">
        <w:rPr>
          <w:sz w:val="13"/>
          <w:szCs w:val="13"/>
        </w:rPr>
        <w:t xml:space="preserve">between what is wanted and what is achievable </w:t>
      </w:r>
      <w:proofErr w:type="gramStart"/>
      <w:r w:rsidRPr="00DB5681">
        <w:rPr>
          <w:sz w:val="13"/>
          <w:szCs w:val="13"/>
        </w:rPr>
        <w:t>in a</w:t>
      </w:r>
      <w:r w:rsidR="00212879" w:rsidRPr="00DB5681">
        <w:rPr>
          <w:sz w:val="13"/>
          <w:szCs w:val="13"/>
        </w:rPr>
        <w:t xml:space="preserve"> </w:t>
      </w:r>
      <w:r w:rsidRPr="00DB5681">
        <w:rPr>
          <w:sz w:val="13"/>
          <w:szCs w:val="13"/>
        </w:rPr>
        <w:t>given</w:t>
      </w:r>
      <w:proofErr w:type="gramEnd"/>
      <w:r w:rsidRPr="00DB5681">
        <w:rPr>
          <w:sz w:val="13"/>
          <w:szCs w:val="13"/>
        </w:rPr>
        <w:t xml:space="preserve"> period at these reduced budget levels. Almost</w:t>
      </w:r>
      <w:r w:rsidR="00212879" w:rsidRPr="00DB5681">
        <w:rPr>
          <w:sz w:val="13"/>
          <w:szCs w:val="13"/>
        </w:rPr>
        <w:t xml:space="preserve"> </w:t>
      </w:r>
      <w:r w:rsidRPr="00DB5681">
        <w:rPr>
          <w:sz w:val="13"/>
          <w:szCs w:val="13"/>
        </w:rPr>
        <w:t>certainly too much has been promised, and the public</w:t>
      </w:r>
      <w:r w:rsidR="00212879" w:rsidRPr="00DB5681">
        <w:rPr>
          <w:sz w:val="13"/>
          <w:szCs w:val="13"/>
        </w:rPr>
        <w:t xml:space="preserve"> </w:t>
      </w:r>
      <w:r w:rsidRPr="00DB5681">
        <w:rPr>
          <w:sz w:val="13"/>
          <w:szCs w:val="13"/>
        </w:rPr>
        <w:t>believed that what they saw in the simulations and</w:t>
      </w:r>
      <w:r w:rsidR="00212879" w:rsidRPr="00DB5681">
        <w:rPr>
          <w:sz w:val="13"/>
          <w:szCs w:val="13"/>
        </w:rPr>
        <w:t xml:space="preserve"> </w:t>
      </w:r>
      <w:r w:rsidRPr="00DB5681">
        <w:rPr>
          <w:sz w:val="13"/>
          <w:szCs w:val="13"/>
        </w:rPr>
        <w:t>videos already really did exist. This is partly due to the</w:t>
      </w:r>
      <w:r w:rsidR="00212879" w:rsidRPr="00DB5681">
        <w:rPr>
          <w:sz w:val="13"/>
          <w:szCs w:val="13"/>
        </w:rPr>
        <w:t xml:space="preserve"> </w:t>
      </w:r>
      <w:r w:rsidRPr="00DB5681">
        <w:rPr>
          <w:sz w:val="13"/>
          <w:szCs w:val="13"/>
        </w:rPr>
        <w:t>audacity of Apollo itself (and folks forget how much it</w:t>
      </w:r>
      <w:r w:rsidR="00212879" w:rsidRPr="00DB5681">
        <w:rPr>
          <w:sz w:val="13"/>
          <w:szCs w:val="13"/>
        </w:rPr>
        <w:t xml:space="preserve"> </w:t>
      </w:r>
      <w:r w:rsidRPr="00DB5681">
        <w:rPr>
          <w:sz w:val="13"/>
          <w:szCs w:val="13"/>
        </w:rPr>
        <w:t>cost) and partly due to the Hollywood and TV versions</w:t>
      </w:r>
      <w:r w:rsidR="00212879" w:rsidRPr="00DB5681">
        <w:rPr>
          <w:sz w:val="13"/>
          <w:szCs w:val="13"/>
        </w:rPr>
        <w:t xml:space="preserve"> </w:t>
      </w:r>
      <w:r w:rsidRPr="00DB5681">
        <w:rPr>
          <w:sz w:val="13"/>
          <w:szCs w:val="13"/>
        </w:rPr>
        <w:t>of the fantasy of interplanetary, and even intergalactic,</w:t>
      </w:r>
      <w:r w:rsidR="00212879" w:rsidRPr="00DB5681">
        <w:rPr>
          <w:sz w:val="13"/>
          <w:szCs w:val="13"/>
        </w:rPr>
        <w:t xml:space="preserve"> </w:t>
      </w:r>
      <w:r w:rsidRPr="00DB5681">
        <w:rPr>
          <w:sz w:val="13"/>
          <w:szCs w:val="13"/>
        </w:rPr>
        <w:t>travel, with “warp-drive”, etc.</w:t>
      </w:r>
      <w:r w:rsidR="00212879" w:rsidRPr="00DB5681">
        <w:rPr>
          <w:sz w:val="13"/>
          <w:szCs w:val="13"/>
        </w:rPr>
        <w:t xml:space="preserve"> </w:t>
      </w:r>
      <w:r w:rsidRPr="00DB5681">
        <w:rPr>
          <w:sz w:val="13"/>
          <w:szCs w:val="13"/>
        </w:rPr>
        <w:t>There has been no shortage of attempts to raise the</w:t>
      </w:r>
      <w:r w:rsidR="00212879" w:rsidRPr="00DB5681">
        <w:rPr>
          <w:sz w:val="13"/>
          <w:szCs w:val="13"/>
        </w:rPr>
        <w:t xml:space="preserve"> </w:t>
      </w:r>
      <w:r w:rsidRPr="00DB5681">
        <w:rPr>
          <w:sz w:val="13"/>
          <w:szCs w:val="13"/>
        </w:rPr>
        <w:t>support for new space visions. There have been</w:t>
      </w:r>
      <w:r w:rsidR="00212879" w:rsidRPr="00DB5681">
        <w:rPr>
          <w:sz w:val="13"/>
          <w:szCs w:val="13"/>
        </w:rPr>
        <w:t xml:space="preserve"> </w:t>
      </w:r>
      <w:r w:rsidRPr="00DB5681">
        <w:rPr>
          <w:sz w:val="13"/>
          <w:szCs w:val="13"/>
        </w:rPr>
        <w:t>examples under the leadership of each of the two Bush</w:t>
      </w:r>
      <w:r w:rsidR="00212879" w:rsidRPr="00DB5681">
        <w:rPr>
          <w:sz w:val="13"/>
          <w:szCs w:val="13"/>
        </w:rPr>
        <w:t xml:space="preserve"> </w:t>
      </w:r>
      <w:r w:rsidRPr="00DB5681">
        <w:rPr>
          <w:sz w:val="13"/>
          <w:szCs w:val="13"/>
        </w:rPr>
        <w:t>presidencies, but in neither case would the Congress</w:t>
      </w:r>
      <w:r w:rsidR="00212879" w:rsidRPr="00DB5681">
        <w:rPr>
          <w:sz w:val="13"/>
          <w:szCs w:val="13"/>
        </w:rPr>
        <w:t xml:space="preserve"> </w:t>
      </w:r>
      <w:r w:rsidRPr="00DB5681">
        <w:rPr>
          <w:sz w:val="13"/>
          <w:szCs w:val="13"/>
        </w:rPr>
        <w:t>(representing the public) fund the initiatives. Does this</w:t>
      </w:r>
      <w:r w:rsidR="00212879" w:rsidRPr="00DB5681">
        <w:rPr>
          <w:sz w:val="13"/>
          <w:szCs w:val="13"/>
        </w:rPr>
        <w:t xml:space="preserve"> </w:t>
      </w:r>
      <w:r w:rsidRPr="00DB5681">
        <w:rPr>
          <w:sz w:val="13"/>
          <w:szCs w:val="13"/>
        </w:rPr>
        <w:t xml:space="preserve">perhaps mean that it is impossible in a </w:t>
      </w:r>
      <w:r w:rsidRPr="00DB5681">
        <w:rPr>
          <w:sz w:val="13"/>
          <w:szCs w:val="13"/>
        </w:rPr>
        <w:lastRenderedPageBreak/>
        <w:t>democracy,</w:t>
      </w:r>
      <w:r w:rsidR="00212879" w:rsidRPr="00DB5681">
        <w:rPr>
          <w:sz w:val="13"/>
          <w:szCs w:val="13"/>
        </w:rPr>
        <w:t xml:space="preserve"> </w:t>
      </w:r>
      <w:r w:rsidRPr="00DB5681">
        <w:rPr>
          <w:sz w:val="13"/>
          <w:szCs w:val="13"/>
        </w:rPr>
        <w:t>outside of a war situation, to levy the funds to make</w:t>
      </w:r>
      <w:r w:rsidR="00212879" w:rsidRPr="00DB5681">
        <w:rPr>
          <w:sz w:val="13"/>
          <w:szCs w:val="13"/>
        </w:rPr>
        <w:t xml:space="preserve"> </w:t>
      </w:r>
      <w:r w:rsidRPr="00DB5681">
        <w:rPr>
          <w:sz w:val="13"/>
          <w:szCs w:val="13"/>
        </w:rPr>
        <w:t>human settlement of space a reality? Such a conclusion</w:t>
      </w:r>
      <w:r w:rsidR="00212879" w:rsidRPr="00DB5681">
        <w:rPr>
          <w:sz w:val="13"/>
          <w:szCs w:val="13"/>
        </w:rPr>
        <w:t xml:space="preserve"> </w:t>
      </w:r>
      <w:r w:rsidRPr="00DB5681">
        <w:rPr>
          <w:sz w:val="13"/>
          <w:szCs w:val="13"/>
        </w:rPr>
        <w:t>would be unduly pessimistic. What is needed is a</w:t>
      </w:r>
      <w:r w:rsidR="00212879" w:rsidRPr="00DB5681">
        <w:rPr>
          <w:sz w:val="13"/>
          <w:szCs w:val="13"/>
        </w:rPr>
        <w:t xml:space="preserve"> </w:t>
      </w:r>
      <w:r w:rsidRPr="00DB5681">
        <w:rPr>
          <w:sz w:val="13"/>
          <w:szCs w:val="13"/>
        </w:rPr>
        <w:t>situation where the public understands the overall</w:t>
      </w:r>
      <w:r w:rsidR="00212879" w:rsidRPr="00DB5681">
        <w:rPr>
          <w:sz w:val="13"/>
          <w:szCs w:val="13"/>
        </w:rPr>
        <w:t xml:space="preserve"> </w:t>
      </w:r>
      <w:r w:rsidRPr="00DB5681">
        <w:rPr>
          <w:sz w:val="13"/>
          <w:szCs w:val="13"/>
        </w:rPr>
        <w:t xml:space="preserve">direction, and a realistic assessment of the </w:t>
      </w:r>
      <w:proofErr w:type="gramStart"/>
      <w:r w:rsidRPr="00DB5681">
        <w:rPr>
          <w:sz w:val="13"/>
          <w:szCs w:val="13"/>
        </w:rPr>
        <w:t>long time</w:t>
      </w:r>
      <w:proofErr w:type="gramEnd"/>
      <w:r w:rsidR="00212879" w:rsidRPr="00DB5681">
        <w:rPr>
          <w:sz w:val="13"/>
          <w:szCs w:val="13"/>
        </w:rPr>
        <w:t xml:space="preserve"> </w:t>
      </w:r>
      <w:r w:rsidRPr="00DB5681">
        <w:rPr>
          <w:sz w:val="13"/>
          <w:szCs w:val="13"/>
        </w:rPr>
        <w:t>horizons, while meanwhile deriving interim benefits on</w:t>
      </w:r>
      <w:r w:rsidR="00212879" w:rsidRPr="00DB5681">
        <w:rPr>
          <w:sz w:val="13"/>
          <w:szCs w:val="13"/>
        </w:rPr>
        <w:t xml:space="preserve"> </w:t>
      </w:r>
      <w:r w:rsidRPr="00DB5681">
        <w:rPr>
          <w:sz w:val="13"/>
          <w:szCs w:val="13"/>
        </w:rPr>
        <w:t>an ongoing basis from the space exploration activities.</w:t>
      </w:r>
      <w:r w:rsidR="00212879" w:rsidRPr="00DB5681">
        <w:rPr>
          <w:sz w:val="13"/>
          <w:szCs w:val="13"/>
        </w:rPr>
        <w:t xml:space="preserve"> </w:t>
      </w:r>
      <w:r w:rsidRPr="00DB5681">
        <w:rPr>
          <w:sz w:val="13"/>
          <w:szCs w:val="13"/>
        </w:rPr>
        <w:t xml:space="preserve">It’s about balancing the timing, </w:t>
      </w:r>
      <w:proofErr w:type="gramStart"/>
      <w:r w:rsidRPr="00DB5681">
        <w:rPr>
          <w:sz w:val="13"/>
          <w:szCs w:val="13"/>
        </w:rPr>
        <w:t>rhetoric</w:t>
      </w:r>
      <w:proofErr w:type="gramEnd"/>
      <w:r w:rsidRPr="00DB5681">
        <w:rPr>
          <w:sz w:val="13"/>
          <w:szCs w:val="13"/>
        </w:rPr>
        <w:t xml:space="preserve"> and funding.</w:t>
      </w:r>
      <w:r w:rsidR="00212879" w:rsidRPr="00DB5681">
        <w:rPr>
          <w:sz w:val="13"/>
          <w:szCs w:val="13"/>
        </w:rPr>
        <w:t xml:space="preserve"> </w:t>
      </w:r>
      <w:r w:rsidRPr="00DB5681">
        <w:rPr>
          <w:sz w:val="13"/>
          <w:szCs w:val="13"/>
        </w:rPr>
        <w:t>In the current administration, President Obama</w:t>
      </w:r>
      <w:r w:rsidR="00212879" w:rsidRPr="00DB5681">
        <w:rPr>
          <w:sz w:val="13"/>
          <w:szCs w:val="13"/>
        </w:rPr>
        <w:t xml:space="preserve"> </w:t>
      </w:r>
      <w:r w:rsidRPr="00DB5681">
        <w:rPr>
          <w:sz w:val="13"/>
          <w:szCs w:val="13"/>
        </w:rPr>
        <w:t>himself said “Our goal is the capacity for people to</w:t>
      </w:r>
      <w:r w:rsidR="00212879" w:rsidRPr="00DB5681">
        <w:rPr>
          <w:sz w:val="13"/>
          <w:szCs w:val="13"/>
        </w:rPr>
        <w:t xml:space="preserve"> </w:t>
      </w:r>
      <w:r w:rsidRPr="00DB5681">
        <w:rPr>
          <w:sz w:val="13"/>
          <w:szCs w:val="13"/>
        </w:rPr>
        <w:t>work … and live safely beyond Earth for extended</w:t>
      </w:r>
      <w:r w:rsidR="00212879" w:rsidRPr="00DB5681">
        <w:rPr>
          <w:sz w:val="13"/>
          <w:szCs w:val="13"/>
        </w:rPr>
        <w:t xml:space="preserve"> </w:t>
      </w:r>
      <w:r w:rsidRPr="00DB5681">
        <w:rPr>
          <w:sz w:val="13"/>
          <w:szCs w:val="13"/>
        </w:rPr>
        <w:t>periods of time, ultimately in ways that are more</w:t>
      </w:r>
      <w:r w:rsidR="00212879" w:rsidRPr="00DB5681">
        <w:rPr>
          <w:sz w:val="13"/>
          <w:szCs w:val="13"/>
        </w:rPr>
        <w:t xml:space="preserve"> </w:t>
      </w:r>
      <w:r w:rsidRPr="00DB5681">
        <w:rPr>
          <w:sz w:val="13"/>
          <w:szCs w:val="13"/>
        </w:rPr>
        <w:t>sustainable and even indefinite.” The official US space</w:t>
      </w:r>
      <w:r w:rsidR="00212879" w:rsidRPr="00DB5681">
        <w:rPr>
          <w:sz w:val="13"/>
          <w:szCs w:val="13"/>
        </w:rPr>
        <w:t xml:space="preserve"> </w:t>
      </w:r>
      <w:r w:rsidRPr="00DB5681">
        <w:rPr>
          <w:sz w:val="13"/>
          <w:szCs w:val="13"/>
        </w:rPr>
        <w:t>policy language is provided in Reference 9. The</w:t>
      </w:r>
      <w:r w:rsidR="00212879" w:rsidRPr="00DB5681">
        <w:rPr>
          <w:sz w:val="13"/>
          <w:szCs w:val="13"/>
        </w:rPr>
        <w:t xml:space="preserve"> </w:t>
      </w:r>
      <w:r w:rsidRPr="00DB5681">
        <w:rPr>
          <w:sz w:val="13"/>
          <w:szCs w:val="13"/>
        </w:rPr>
        <w:t>advisory body which was most influential in defining</w:t>
      </w:r>
      <w:r w:rsidR="00212879" w:rsidRPr="00DB5681">
        <w:rPr>
          <w:sz w:val="13"/>
          <w:szCs w:val="13"/>
        </w:rPr>
        <w:t xml:space="preserve"> </w:t>
      </w:r>
      <w:r w:rsidRPr="00DB5681">
        <w:rPr>
          <w:sz w:val="13"/>
          <w:szCs w:val="13"/>
        </w:rPr>
        <w:t>current US space strategy was known as the Augustine</w:t>
      </w:r>
      <w:r w:rsidR="00212879" w:rsidRPr="00DB5681">
        <w:rPr>
          <w:sz w:val="13"/>
          <w:szCs w:val="13"/>
        </w:rPr>
        <w:t xml:space="preserve"> </w:t>
      </w:r>
      <w:r w:rsidRPr="00DB5681">
        <w:rPr>
          <w:sz w:val="13"/>
          <w:szCs w:val="13"/>
        </w:rPr>
        <w:t>Commission (Reference 10), and they recommended a</w:t>
      </w:r>
      <w:r w:rsidR="00212879" w:rsidRPr="00DB5681">
        <w:rPr>
          <w:sz w:val="13"/>
          <w:szCs w:val="13"/>
        </w:rPr>
        <w:t xml:space="preserve"> </w:t>
      </w:r>
      <w:r w:rsidRPr="00DB5681">
        <w:rPr>
          <w:sz w:val="13"/>
          <w:szCs w:val="13"/>
        </w:rPr>
        <w:t>“Flexible Path” concept as the most likely to be</w:t>
      </w:r>
      <w:r w:rsidR="00212879" w:rsidRPr="00DB5681">
        <w:rPr>
          <w:sz w:val="13"/>
          <w:szCs w:val="13"/>
        </w:rPr>
        <w:t xml:space="preserve"> </w:t>
      </w:r>
      <w:r w:rsidRPr="00DB5681">
        <w:rPr>
          <w:sz w:val="13"/>
          <w:szCs w:val="13"/>
        </w:rPr>
        <w:t>sustainable. In their report we read “There was a strong</w:t>
      </w:r>
      <w:r w:rsidR="00212879" w:rsidRPr="00DB5681">
        <w:rPr>
          <w:sz w:val="13"/>
          <w:szCs w:val="13"/>
        </w:rPr>
        <w:t xml:space="preserve"> </w:t>
      </w:r>
      <w:r w:rsidRPr="00DB5681">
        <w:rPr>
          <w:sz w:val="13"/>
          <w:szCs w:val="13"/>
        </w:rPr>
        <w:t>consensus within the Committee that human exploration</w:t>
      </w:r>
      <w:r w:rsidR="00212879" w:rsidRPr="00DB5681">
        <w:rPr>
          <w:sz w:val="13"/>
          <w:szCs w:val="13"/>
        </w:rPr>
        <w:t xml:space="preserve"> </w:t>
      </w:r>
      <w:r w:rsidRPr="00DB5681">
        <w:rPr>
          <w:sz w:val="13"/>
          <w:szCs w:val="13"/>
        </w:rPr>
        <w:t>should advance us as a civilization towards our ultimate</w:t>
      </w:r>
      <w:r w:rsidR="00212879" w:rsidRPr="00DB5681">
        <w:rPr>
          <w:sz w:val="13"/>
          <w:szCs w:val="13"/>
        </w:rPr>
        <w:t xml:space="preserve"> </w:t>
      </w:r>
      <w:r w:rsidRPr="00DB5681">
        <w:rPr>
          <w:sz w:val="13"/>
          <w:szCs w:val="13"/>
        </w:rPr>
        <w:t>goal: charting a path for human expansion into the solar</w:t>
      </w:r>
      <w:r w:rsidR="00212879" w:rsidRPr="00DB5681">
        <w:rPr>
          <w:sz w:val="13"/>
          <w:szCs w:val="13"/>
        </w:rPr>
        <w:t xml:space="preserve"> </w:t>
      </w:r>
      <w:r w:rsidRPr="00DB5681">
        <w:rPr>
          <w:sz w:val="13"/>
          <w:szCs w:val="13"/>
        </w:rPr>
        <w:t>system.”</w:t>
      </w:r>
      <w:r w:rsidR="00212879" w:rsidRPr="00DB5681">
        <w:rPr>
          <w:sz w:val="13"/>
          <w:szCs w:val="13"/>
        </w:rPr>
        <w:t xml:space="preserve"> </w:t>
      </w:r>
      <w:r w:rsidRPr="00DB5681">
        <w:rPr>
          <w:sz w:val="13"/>
          <w:szCs w:val="13"/>
        </w:rPr>
        <w:t>This broad policy is interpreted by NASA’s leading</w:t>
      </w:r>
      <w:r w:rsidR="00212879" w:rsidRPr="00DB5681">
        <w:rPr>
          <w:sz w:val="13"/>
          <w:szCs w:val="13"/>
        </w:rPr>
        <w:t xml:space="preserve"> </w:t>
      </w:r>
      <w:r w:rsidRPr="00DB5681">
        <w:rPr>
          <w:sz w:val="13"/>
          <w:szCs w:val="13"/>
        </w:rPr>
        <w:t>management in ways which emphasize the need for</w:t>
      </w:r>
      <w:r w:rsidR="00212879" w:rsidRPr="00DB5681">
        <w:rPr>
          <w:sz w:val="13"/>
          <w:szCs w:val="13"/>
        </w:rPr>
        <w:t xml:space="preserve"> </w:t>
      </w:r>
      <w:r w:rsidRPr="00DB5681">
        <w:rPr>
          <w:sz w:val="13"/>
          <w:szCs w:val="13"/>
        </w:rPr>
        <w:t>sustainability (Reference 11, 12): “NASA will</w:t>
      </w:r>
      <w:r w:rsidR="00212879" w:rsidRPr="00DB5681">
        <w:rPr>
          <w:sz w:val="13"/>
          <w:szCs w:val="13"/>
        </w:rPr>
        <w:t xml:space="preserve"> </w:t>
      </w:r>
      <w:r w:rsidRPr="00DB5681">
        <w:rPr>
          <w:sz w:val="13"/>
          <w:szCs w:val="13"/>
        </w:rPr>
        <w:t>accelerate and enhance its support for the commercial</w:t>
      </w:r>
      <w:r w:rsidR="00212879" w:rsidRPr="00DB5681">
        <w:rPr>
          <w:sz w:val="13"/>
          <w:szCs w:val="13"/>
        </w:rPr>
        <w:t xml:space="preserve"> </w:t>
      </w:r>
      <w:r w:rsidRPr="00DB5681">
        <w:rPr>
          <w:sz w:val="13"/>
          <w:szCs w:val="13"/>
        </w:rPr>
        <w:t>spaceflight industry to make travel to low Earth orbit</w:t>
      </w:r>
      <w:r w:rsidR="00212879" w:rsidRPr="00DB5681">
        <w:rPr>
          <w:sz w:val="13"/>
          <w:szCs w:val="13"/>
        </w:rPr>
        <w:t xml:space="preserve"> </w:t>
      </w:r>
      <w:r w:rsidRPr="00DB5681">
        <w:rPr>
          <w:sz w:val="13"/>
          <w:szCs w:val="13"/>
        </w:rPr>
        <w:t>and beyond more accessible and more affordable.</w:t>
      </w:r>
      <w:r w:rsidR="00212879" w:rsidRPr="00DB5681">
        <w:rPr>
          <w:sz w:val="13"/>
          <w:szCs w:val="13"/>
        </w:rPr>
        <w:t xml:space="preserve"> </w:t>
      </w:r>
      <w:r w:rsidRPr="00DB5681">
        <w:rPr>
          <w:sz w:val="13"/>
          <w:szCs w:val="13"/>
        </w:rPr>
        <w:t>Imagine enabling hundreds, even thousands of people to</w:t>
      </w:r>
      <w:r w:rsidR="00212879" w:rsidRPr="00DB5681">
        <w:rPr>
          <w:sz w:val="13"/>
          <w:szCs w:val="13"/>
        </w:rPr>
        <w:t xml:space="preserve"> </w:t>
      </w:r>
      <w:r w:rsidRPr="00DB5681">
        <w:rPr>
          <w:sz w:val="13"/>
          <w:szCs w:val="13"/>
        </w:rPr>
        <w:t>visit or live in low Earth orbit, while NASA firmly</w:t>
      </w:r>
      <w:r w:rsidR="00212879" w:rsidRPr="00DB5681">
        <w:rPr>
          <w:sz w:val="13"/>
          <w:szCs w:val="13"/>
        </w:rPr>
        <w:t xml:space="preserve"> </w:t>
      </w:r>
      <w:r w:rsidRPr="00DB5681">
        <w:rPr>
          <w:sz w:val="13"/>
          <w:szCs w:val="13"/>
        </w:rPr>
        <w:t>focuses its gaze on the cosmic horizon beyond Earth.”,</w:t>
      </w:r>
      <w:r w:rsidR="00212879" w:rsidRPr="00DB5681">
        <w:rPr>
          <w:sz w:val="13"/>
          <w:szCs w:val="13"/>
        </w:rPr>
        <w:t xml:space="preserve"> </w:t>
      </w:r>
      <w:r w:rsidRPr="00DB5681">
        <w:rPr>
          <w:sz w:val="13"/>
          <w:szCs w:val="13"/>
        </w:rPr>
        <w:t>and “We must invest in innovations for space</w:t>
      </w:r>
      <w:r w:rsidR="00212879" w:rsidRPr="00DB5681">
        <w:rPr>
          <w:sz w:val="13"/>
          <w:szCs w:val="13"/>
        </w:rPr>
        <w:t xml:space="preserve"> </w:t>
      </w:r>
      <w:r w:rsidRPr="00DB5681">
        <w:rPr>
          <w:sz w:val="13"/>
          <w:szCs w:val="13"/>
        </w:rPr>
        <w:t>technology and new ways of doing business, if we are to</w:t>
      </w:r>
      <w:r w:rsidR="00212879" w:rsidRPr="00DB5681">
        <w:rPr>
          <w:sz w:val="13"/>
          <w:szCs w:val="13"/>
        </w:rPr>
        <w:t xml:space="preserve"> </w:t>
      </w:r>
      <w:r w:rsidRPr="00DB5681">
        <w:rPr>
          <w:sz w:val="13"/>
          <w:szCs w:val="13"/>
        </w:rPr>
        <w:t>develop a space exploration and development program</w:t>
      </w:r>
      <w:r w:rsidR="00212879" w:rsidRPr="00DB5681">
        <w:rPr>
          <w:sz w:val="13"/>
          <w:szCs w:val="13"/>
        </w:rPr>
        <w:t xml:space="preserve"> </w:t>
      </w:r>
      <w:r w:rsidRPr="00DB5681">
        <w:rPr>
          <w:sz w:val="13"/>
          <w:szCs w:val="13"/>
        </w:rPr>
        <w:t>that is truly sustainable over the long term.”, and more</w:t>
      </w:r>
      <w:r w:rsidR="00212879" w:rsidRPr="00DB5681">
        <w:rPr>
          <w:sz w:val="13"/>
          <w:szCs w:val="13"/>
        </w:rPr>
        <w:t xml:space="preserve"> </w:t>
      </w:r>
      <w:r w:rsidRPr="00DB5681">
        <w:rPr>
          <w:sz w:val="13"/>
          <w:szCs w:val="13"/>
        </w:rPr>
        <w:t>specifically “When we go beyond the Earth-Moon</w:t>
      </w:r>
      <w:r w:rsidR="00212879" w:rsidRPr="00DB5681">
        <w:rPr>
          <w:sz w:val="13"/>
          <w:szCs w:val="13"/>
        </w:rPr>
        <w:t xml:space="preserve"> </w:t>
      </w:r>
      <w:r w:rsidRPr="00DB5681">
        <w:rPr>
          <w:sz w:val="13"/>
          <w:szCs w:val="13"/>
        </w:rPr>
        <w:t xml:space="preserve">system, we must do it in a cost-effective manner. </w:t>
      </w:r>
      <w:proofErr w:type="gramStart"/>
      <w:r w:rsidRPr="00DB5681">
        <w:rPr>
          <w:sz w:val="13"/>
          <w:szCs w:val="13"/>
        </w:rPr>
        <w:t>In</w:t>
      </w:r>
      <w:r w:rsidR="00212879" w:rsidRPr="00DB5681">
        <w:rPr>
          <w:sz w:val="13"/>
          <w:szCs w:val="13"/>
        </w:rPr>
        <w:t xml:space="preserve"> </w:t>
      </w:r>
      <w:r w:rsidRPr="00DB5681">
        <w:rPr>
          <w:sz w:val="13"/>
          <w:szCs w:val="13"/>
        </w:rPr>
        <w:t>order to</w:t>
      </w:r>
      <w:proofErr w:type="gramEnd"/>
      <w:r w:rsidRPr="00DB5681">
        <w:rPr>
          <w:sz w:val="13"/>
          <w:szCs w:val="13"/>
        </w:rPr>
        <w:t xml:space="preserve"> do that, we need the capability to refuel transfer</w:t>
      </w:r>
      <w:r w:rsidR="00212879" w:rsidRPr="00DB5681">
        <w:rPr>
          <w:sz w:val="13"/>
          <w:szCs w:val="13"/>
        </w:rPr>
        <w:t xml:space="preserve"> </w:t>
      </w:r>
      <w:r w:rsidRPr="00DB5681">
        <w:rPr>
          <w:sz w:val="13"/>
          <w:szCs w:val="13"/>
        </w:rPr>
        <w:t>stages, the ability to live off in-situ resources, and the</w:t>
      </w:r>
      <w:r w:rsidR="00212879" w:rsidRPr="00DB5681">
        <w:rPr>
          <w:sz w:val="13"/>
          <w:szCs w:val="13"/>
        </w:rPr>
        <w:t xml:space="preserve"> </w:t>
      </w:r>
      <w:r w:rsidRPr="00DB5681">
        <w:rPr>
          <w:sz w:val="13"/>
          <w:szCs w:val="13"/>
        </w:rPr>
        <w:t>ability to take advantage of breakthroughs in on-orbit</w:t>
      </w:r>
      <w:r w:rsidR="00212879" w:rsidRPr="00DB5681">
        <w:rPr>
          <w:sz w:val="13"/>
          <w:szCs w:val="13"/>
        </w:rPr>
        <w:t xml:space="preserve"> </w:t>
      </w:r>
      <w:r w:rsidRPr="00DB5681">
        <w:rPr>
          <w:sz w:val="13"/>
          <w:szCs w:val="13"/>
        </w:rPr>
        <w:t>space propulsion”. The US National Research Council</w:t>
      </w:r>
      <w:r w:rsidR="00212879" w:rsidRPr="00DB5681">
        <w:rPr>
          <w:sz w:val="13"/>
          <w:szCs w:val="13"/>
        </w:rPr>
        <w:t xml:space="preserve"> </w:t>
      </w:r>
      <w:r w:rsidRPr="00DB5681">
        <w:rPr>
          <w:sz w:val="13"/>
          <w:szCs w:val="13"/>
        </w:rPr>
        <w:t>added (Reference 13) “Emphasis should be placed on</w:t>
      </w:r>
      <w:r w:rsidR="00212879" w:rsidRPr="00DB5681">
        <w:rPr>
          <w:sz w:val="13"/>
          <w:szCs w:val="13"/>
        </w:rPr>
        <w:t xml:space="preserve"> </w:t>
      </w:r>
      <w:r w:rsidRPr="00DB5681">
        <w:rPr>
          <w:sz w:val="13"/>
          <w:szCs w:val="13"/>
        </w:rPr>
        <w:t xml:space="preserve">aligning space program capabilities with current </w:t>
      </w:r>
      <w:proofErr w:type="spellStart"/>
      <w:r w:rsidRPr="00DB5681">
        <w:rPr>
          <w:sz w:val="13"/>
          <w:szCs w:val="13"/>
        </w:rPr>
        <w:t>highpriority</w:t>
      </w:r>
      <w:proofErr w:type="spellEnd"/>
      <w:r w:rsidRPr="00DB5681">
        <w:rPr>
          <w:sz w:val="13"/>
          <w:szCs w:val="13"/>
        </w:rPr>
        <w:t xml:space="preserve"> national imperatives.” We can find plenty of</w:t>
      </w:r>
      <w:r w:rsidR="00212879" w:rsidRPr="00DB5681">
        <w:rPr>
          <w:sz w:val="13"/>
          <w:szCs w:val="13"/>
        </w:rPr>
        <w:t xml:space="preserve"> </w:t>
      </w:r>
      <w:r w:rsidRPr="00DB5681">
        <w:rPr>
          <w:sz w:val="13"/>
          <w:szCs w:val="13"/>
        </w:rPr>
        <w:t>other advice in References 14, 15, 16, 17, 18, and 19.</w:t>
      </w:r>
      <w:r w:rsidR="00212879" w:rsidRPr="00DB5681">
        <w:rPr>
          <w:sz w:val="13"/>
          <w:szCs w:val="13"/>
        </w:rPr>
        <w:t xml:space="preserve"> </w:t>
      </w:r>
      <w:r w:rsidRPr="00DB5681">
        <w:rPr>
          <w:sz w:val="13"/>
          <w:szCs w:val="13"/>
        </w:rPr>
        <w:t>So what, if anything, is missing from all these</w:t>
      </w:r>
      <w:r w:rsidR="00212879" w:rsidRPr="00DB5681">
        <w:rPr>
          <w:sz w:val="13"/>
          <w:szCs w:val="13"/>
        </w:rPr>
        <w:t xml:space="preserve"> </w:t>
      </w:r>
      <w:r w:rsidRPr="00DB5681">
        <w:rPr>
          <w:sz w:val="13"/>
          <w:szCs w:val="13"/>
        </w:rPr>
        <w:t>statements? The taxpaying public needs to be told what</w:t>
      </w:r>
      <w:r w:rsidR="00212879" w:rsidRPr="00DB5681">
        <w:rPr>
          <w:sz w:val="13"/>
          <w:szCs w:val="13"/>
        </w:rPr>
        <w:t xml:space="preserve"> </w:t>
      </w:r>
      <w:r w:rsidRPr="00DB5681">
        <w:rPr>
          <w:sz w:val="13"/>
          <w:szCs w:val="13"/>
        </w:rPr>
        <w:t>they can expect to obtain for their tax dollars both in the</w:t>
      </w:r>
      <w:r w:rsidR="00212879" w:rsidRPr="00DB5681">
        <w:rPr>
          <w:sz w:val="13"/>
          <w:szCs w:val="13"/>
        </w:rPr>
        <w:t xml:space="preserve"> </w:t>
      </w:r>
      <w:r w:rsidRPr="00DB5681">
        <w:rPr>
          <w:sz w:val="13"/>
          <w:szCs w:val="13"/>
        </w:rPr>
        <w:t>near term (for themselves) and in the long term (for</w:t>
      </w:r>
      <w:r w:rsidR="00212879" w:rsidRPr="00DB5681">
        <w:rPr>
          <w:sz w:val="13"/>
          <w:szCs w:val="13"/>
        </w:rPr>
        <w:t xml:space="preserve"> </w:t>
      </w:r>
      <w:r w:rsidRPr="00DB5681">
        <w:rPr>
          <w:sz w:val="13"/>
          <w:szCs w:val="13"/>
        </w:rPr>
        <w:t>their children and grandchildren), and its relevance to</w:t>
      </w:r>
      <w:r w:rsidR="00212879" w:rsidRPr="00DB5681">
        <w:rPr>
          <w:sz w:val="13"/>
          <w:szCs w:val="13"/>
        </w:rPr>
        <w:t xml:space="preserve"> </w:t>
      </w:r>
      <w:r w:rsidRPr="00DB5681">
        <w:rPr>
          <w:sz w:val="13"/>
          <w:szCs w:val="13"/>
        </w:rPr>
        <w:t>current national needs. In Reference 16 we are</w:t>
      </w:r>
      <w:r w:rsidR="00212879" w:rsidRPr="00DB5681">
        <w:rPr>
          <w:sz w:val="13"/>
          <w:szCs w:val="13"/>
        </w:rPr>
        <w:t xml:space="preserve"> </w:t>
      </w:r>
      <w:r w:rsidRPr="00DB5681">
        <w:rPr>
          <w:sz w:val="13"/>
          <w:szCs w:val="13"/>
        </w:rPr>
        <w:t>reminded “Space programs in order to be sustainable</w:t>
      </w:r>
      <w:r w:rsidR="00212879" w:rsidRPr="00DB5681">
        <w:rPr>
          <w:sz w:val="13"/>
          <w:szCs w:val="13"/>
        </w:rPr>
        <w:t xml:space="preserve"> </w:t>
      </w:r>
      <w:r w:rsidRPr="00DB5681">
        <w:rPr>
          <w:sz w:val="13"/>
          <w:szCs w:val="13"/>
        </w:rPr>
        <w:t>need to maintain a healthy balance between the</w:t>
      </w:r>
      <w:r w:rsidR="00212879" w:rsidRPr="00DB5681">
        <w:rPr>
          <w:sz w:val="13"/>
          <w:szCs w:val="13"/>
        </w:rPr>
        <w:t xml:space="preserve"> </w:t>
      </w:r>
      <w:r w:rsidRPr="00DB5681">
        <w:rPr>
          <w:sz w:val="13"/>
          <w:szCs w:val="13"/>
        </w:rPr>
        <w:t>immediately useful and the exciting”. We shall attempt,</w:t>
      </w:r>
      <w:r w:rsidR="00212879" w:rsidRPr="00DB5681">
        <w:rPr>
          <w:sz w:val="13"/>
          <w:szCs w:val="13"/>
        </w:rPr>
        <w:t xml:space="preserve"> </w:t>
      </w:r>
      <w:r w:rsidRPr="00DB5681">
        <w:rPr>
          <w:sz w:val="13"/>
          <w:szCs w:val="13"/>
        </w:rPr>
        <w:t>in the next section, to provide the raw materials from</w:t>
      </w:r>
      <w:r w:rsidR="00212879" w:rsidRPr="00DB5681">
        <w:rPr>
          <w:sz w:val="13"/>
          <w:szCs w:val="13"/>
        </w:rPr>
        <w:t xml:space="preserve"> </w:t>
      </w:r>
      <w:r w:rsidRPr="00DB5681">
        <w:rPr>
          <w:sz w:val="13"/>
          <w:szCs w:val="13"/>
        </w:rPr>
        <w:t>which this new “Peoples’ Vision for Space” may be</w:t>
      </w:r>
      <w:r w:rsidR="00212879" w:rsidRPr="00DB5681">
        <w:rPr>
          <w:sz w:val="13"/>
          <w:szCs w:val="13"/>
        </w:rPr>
        <w:t xml:space="preserve"> </w:t>
      </w:r>
      <w:r w:rsidRPr="00DB5681">
        <w:rPr>
          <w:sz w:val="13"/>
          <w:szCs w:val="13"/>
        </w:rPr>
        <w:t>formulated, and which will indeed strive to maintain</w:t>
      </w:r>
      <w:r w:rsidR="00212879" w:rsidRPr="00DB5681">
        <w:rPr>
          <w:sz w:val="13"/>
          <w:szCs w:val="13"/>
        </w:rPr>
        <w:t xml:space="preserve"> </w:t>
      </w:r>
      <w:r w:rsidRPr="00DB5681">
        <w:rPr>
          <w:sz w:val="13"/>
          <w:szCs w:val="13"/>
        </w:rPr>
        <w:t>that critical balance.</w:t>
      </w:r>
      <w:r w:rsidR="00212879" w:rsidRPr="00DB5681">
        <w:rPr>
          <w:sz w:val="13"/>
          <w:szCs w:val="13"/>
        </w:rPr>
        <w:t xml:space="preserve"> </w:t>
      </w:r>
      <w:r w:rsidRPr="00DB5681">
        <w:rPr>
          <w:sz w:val="13"/>
          <w:szCs w:val="13"/>
        </w:rPr>
        <w:t>IV. THE BACKWARDS SCHEDULE</w:t>
      </w:r>
      <w:r w:rsidR="00212879" w:rsidRPr="00DB5681">
        <w:rPr>
          <w:sz w:val="13"/>
          <w:szCs w:val="13"/>
        </w:rPr>
        <w:t xml:space="preserve"> </w:t>
      </w:r>
      <w:r w:rsidRPr="00DB5681">
        <w:rPr>
          <w:sz w:val="13"/>
          <w:szCs w:val="13"/>
        </w:rPr>
        <w:t>We begin at the end, the Very Long Term (VLT).</w:t>
      </w:r>
      <w:r w:rsidR="00212879" w:rsidRPr="00DB5681">
        <w:rPr>
          <w:sz w:val="13"/>
          <w:szCs w:val="13"/>
        </w:rPr>
        <w:t xml:space="preserve"> </w:t>
      </w:r>
      <w:r w:rsidRPr="00DB5681">
        <w:rPr>
          <w:sz w:val="13"/>
          <w:szCs w:val="13"/>
        </w:rPr>
        <w:t>Where do we want to be, maybe centuries from now?</w:t>
      </w:r>
      <w:r w:rsidR="00212879" w:rsidRPr="00DB5681">
        <w:rPr>
          <w:sz w:val="13"/>
          <w:szCs w:val="13"/>
        </w:rPr>
        <w:t xml:space="preserve"> </w:t>
      </w:r>
      <w:r w:rsidRPr="00DB5681">
        <w:rPr>
          <w:sz w:val="13"/>
          <w:szCs w:val="13"/>
        </w:rPr>
        <w:t>Consider the gravity wells in the solar system. The</w:t>
      </w:r>
      <w:r w:rsidR="00212879" w:rsidRPr="00DB5681">
        <w:rPr>
          <w:sz w:val="13"/>
          <w:szCs w:val="13"/>
        </w:rPr>
        <w:t xml:space="preserve"> </w:t>
      </w:r>
      <w:r w:rsidRPr="00DB5681">
        <w:rPr>
          <w:sz w:val="13"/>
          <w:szCs w:val="13"/>
        </w:rPr>
        <w:t>toughest part will be getting out of Earth’s gravity well</w:t>
      </w:r>
      <w:r w:rsidR="00212879" w:rsidRPr="00DB5681">
        <w:rPr>
          <w:sz w:val="13"/>
          <w:szCs w:val="13"/>
        </w:rPr>
        <w:t xml:space="preserve"> </w:t>
      </w:r>
      <w:r w:rsidRPr="00DB5681">
        <w:rPr>
          <w:sz w:val="13"/>
          <w:szCs w:val="13"/>
        </w:rPr>
        <w:t>in the first place – at least as far as the geostationary</w:t>
      </w:r>
      <w:r w:rsidR="00212879" w:rsidRPr="00DB5681">
        <w:rPr>
          <w:sz w:val="13"/>
          <w:szCs w:val="13"/>
        </w:rPr>
        <w:t xml:space="preserve"> </w:t>
      </w:r>
      <w:r w:rsidRPr="00DB5681">
        <w:rPr>
          <w:sz w:val="13"/>
          <w:szCs w:val="13"/>
        </w:rPr>
        <w:t xml:space="preserve">orbit (or arguably to the L1 </w:t>
      </w:r>
      <w:proofErr w:type="spellStart"/>
      <w:r w:rsidRPr="00DB5681">
        <w:rPr>
          <w:sz w:val="13"/>
          <w:szCs w:val="13"/>
        </w:rPr>
        <w:t>Lagrangian</w:t>
      </w:r>
      <w:proofErr w:type="spellEnd"/>
      <w:r w:rsidRPr="00DB5681">
        <w:rPr>
          <w:sz w:val="13"/>
          <w:szCs w:val="13"/>
        </w:rPr>
        <w:t xml:space="preserve"> point in the</w:t>
      </w:r>
      <w:r w:rsidR="00212879" w:rsidRPr="00DB5681">
        <w:rPr>
          <w:sz w:val="13"/>
          <w:szCs w:val="13"/>
        </w:rPr>
        <w:t xml:space="preserve"> </w:t>
      </w:r>
      <w:r w:rsidRPr="00DB5681">
        <w:rPr>
          <w:sz w:val="13"/>
          <w:szCs w:val="13"/>
        </w:rPr>
        <w:t xml:space="preserve">Earth Moon system). Once we are </w:t>
      </w:r>
      <w:proofErr w:type="gramStart"/>
      <w:r w:rsidRPr="00DB5681">
        <w:rPr>
          <w:sz w:val="13"/>
          <w:szCs w:val="13"/>
        </w:rPr>
        <w:t>there</w:t>
      </w:r>
      <w:proofErr w:type="gramEnd"/>
      <w:r w:rsidRPr="00DB5681">
        <w:rPr>
          <w:sz w:val="13"/>
          <w:szCs w:val="13"/>
        </w:rPr>
        <w:t xml:space="preserve"> we have almost</w:t>
      </w:r>
      <w:r w:rsidR="00212879" w:rsidRPr="00DB5681">
        <w:rPr>
          <w:sz w:val="13"/>
          <w:szCs w:val="13"/>
        </w:rPr>
        <w:t xml:space="preserve"> </w:t>
      </w:r>
      <w:r w:rsidRPr="00DB5681">
        <w:rPr>
          <w:sz w:val="13"/>
          <w:szCs w:val="13"/>
        </w:rPr>
        <w:t>enough energy to get to the Moon, near Earth asteroids,</w:t>
      </w:r>
      <w:r w:rsidR="00212879" w:rsidRPr="00DB5681">
        <w:rPr>
          <w:sz w:val="13"/>
          <w:szCs w:val="13"/>
        </w:rPr>
        <w:t xml:space="preserve"> </w:t>
      </w:r>
      <w:r w:rsidRPr="00DB5681">
        <w:rPr>
          <w:sz w:val="13"/>
          <w:szCs w:val="13"/>
        </w:rPr>
        <w:t>or the Martian Moons, and points beyond. So, a good</w:t>
      </w:r>
      <w:r w:rsidR="00212879" w:rsidRPr="00DB5681">
        <w:rPr>
          <w:sz w:val="13"/>
          <w:szCs w:val="13"/>
        </w:rPr>
        <w:t xml:space="preserve"> </w:t>
      </w:r>
      <w:r w:rsidRPr="00DB5681">
        <w:rPr>
          <w:sz w:val="13"/>
          <w:szCs w:val="13"/>
        </w:rPr>
        <w:t xml:space="preserve">platform for the </w:t>
      </w:r>
      <w:proofErr w:type="gramStart"/>
      <w:r w:rsidRPr="00DB5681">
        <w:rPr>
          <w:sz w:val="13"/>
          <w:szCs w:val="13"/>
        </w:rPr>
        <w:t>long term</w:t>
      </w:r>
      <w:proofErr w:type="gramEnd"/>
      <w:r w:rsidRPr="00DB5681">
        <w:rPr>
          <w:sz w:val="13"/>
          <w:szCs w:val="13"/>
        </w:rPr>
        <w:t xml:space="preserve"> exploration and settlement of</w:t>
      </w:r>
      <w:r w:rsidR="00212879" w:rsidRPr="00DB5681">
        <w:rPr>
          <w:sz w:val="13"/>
          <w:szCs w:val="13"/>
        </w:rPr>
        <w:t xml:space="preserve"> </w:t>
      </w:r>
      <w:r w:rsidRPr="00DB5681">
        <w:rPr>
          <w:sz w:val="13"/>
          <w:szCs w:val="13"/>
        </w:rPr>
        <w:t>the solar system would be a “Spaceport Earth” complex</w:t>
      </w:r>
      <w:r w:rsidR="00212879" w:rsidRPr="00DB5681">
        <w:rPr>
          <w:sz w:val="13"/>
          <w:szCs w:val="13"/>
        </w:rPr>
        <w:t xml:space="preserve"> </w:t>
      </w:r>
      <w:r w:rsidRPr="00DB5681">
        <w:rPr>
          <w:sz w:val="13"/>
          <w:szCs w:val="13"/>
        </w:rPr>
        <w:t xml:space="preserve">in geostationary orbit. And </w:t>
      </w:r>
      <w:proofErr w:type="gramStart"/>
      <w:r w:rsidRPr="00DB5681">
        <w:rPr>
          <w:sz w:val="13"/>
          <w:szCs w:val="13"/>
        </w:rPr>
        <w:t>of course</w:t>
      </w:r>
      <w:proofErr w:type="gramEnd"/>
      <w:r w:rsidRPr="00DB5681">
        <w:rPr>
          <w:sz w:val="13"/>
          <w:szCs w:val="13"/>
        </w:rPr>
        <w:t xml:space="preserve"> the regular taxi</w:t>
      </w:r>
      <w:r w:rsidR="00212879" w:rsidRPr="00DB5681">
        <w:rPr>
          <w:sz w:val="13"/>
          <w:szCs w:val="13"/>
        </w:rPr>
        <w:t xml:space="preserve"> </w:t>
      </w:r>
      <w:r w:rsidRPr="00DB5681">
        <w:rPr>
          <w:sz w:val="13"/>
          <w:szCs w:val="13"/>
        </w:rPr>
        <w:t>service to take humans and materials there. We want to</w:t>
      </w:r>
      <w:r w:rsidR="00212879" w:rsidRPr="00DB5681">
        <w:rPr>
          <w:sz w:val="13"/>
          <w:szCs w:val="13"/>
        </w:rPr>
        <w:t xml:space="preserve"> </w:t>
      </w:r>
      <w:r w:rsidRPr="00DB5681">
        <w:rPr>
          <w:sz w:val="13"/>
          <w:szCs w:val="13"/>
        </w:rPr>
        <w:t>be able ultimately to enable large quantities of humans</w:t>
      </w:r>
      <w:r w:rsidR="00212879" w:rsidRPr="00DB5681">
        <w:rPr>
          <w:sz w:val="13"/>
          <w:szCs w:val="13"/>
        </w:rPr>
        <w:t xml:space="preserve"> </w:t>
      </w:r>
      <w:r w:rsidRPr="00DB5681">
        <w:rPr>
          <w:sz w:val="13"/>
          <w:szCs w:val="13"/>
        </w:rPr>
        <w:t>and other living things to travel the solar system across</w:t>
      </w:r>
      <w:r w:rsidR="00212879" w:rsidRPr="00DB5681">
        <w:rPr>
          <w:sz w:val="13"/>
          <w:szCs w:val="13"/>
        </w:rPr>
        <w:t xml:space="preserve"> </w:t>
      </w:r>
      <w:r w:rsidRPr="00DB5681">
        <w:rPr>
          <w:sz w:val="13"/>
          <w:szCs w:val="13"/>
        </w:rPr>
        <w:t>the vast distances of the interplanetary gravity well</w:t>
      </w:r>
      <w:r w:rsidR="00212879" w:rsidRPr="00DB5681">
        <w:rPr>
          <w:sz w:val="13"/>
          <w:szCs w:val="13"/>
        </w:rPr>
        <w:t xml:space="preserve"> </w:t>
      </w:r>
      <w:r w:rsidRPr="00DB5681">
        <w:rPr>
          <w:sz w:val="13"/>
          <w:szCs w:val="13"/>
        </w:rPr>
        <w:t xml:space="preserve">plateau, and then to be able to land and set up </w:t>
      </w:r>
      <w:proofErr w:type="spellStart"/>
      <w:r w:rsidRPr="00DB5681">
        <w:rPr>
          <w:sz w:val="13"/>
          <w:szCs w:val="13"/>
        </w:rPr>
        <w:t>selfsustaining</w:t>
      </w:r>
      <w:proofErr w:type="spellEnd"/>
      <w:r w:rsidRPr="00DB5681">
        <w:rPr>
          <w:sz w:val="13"/>
          <w:szCs w:val="13"/>
        </w:rPr>
        <w:t xml:space="preserve"> outposts there. It has been about a hundred</w:t>
      </w:r>
      <w:r w:rsidR="00212879" w:rsidRPr="00DB5681">
        <w:rPr>
          <w:sz w:val="13"/>
          <w:szCs w:val="13"/>
        </w:rPr>
        <w:t xml:space="preserve"> </w:t>
      </w:r>
      <w:r w:rsidRPr="00DB5681">
        <w:rPr>
          <w:sz w:val="13"/>
          <w:szCs w:val="13"/>
        </w:rPr>
        <w:t>years since we learned to fly, so maybe a century from</w:t>
      </w:r>
      <w:r w:rsidR="00212879" w:rsidRPr="00DB5681">
        <w:rPr>
          <w:sz w:val="13"/>
          <w:szCs w:val="13"/>
        </w:rPr>
        <w:t xml:space="preserve"> </w:t>
      </w:r>
      <w:r w:rsidRPr="00DB5681">
        <w:rPr>
          <w:sz w:val="13"/>
          <w:szCs w:val="13"/>
        </w:rPr>
        <w:t>now would be a reasonable time frame to consider for at</w:t>
      </w:r>
      <w:r w:rsidR="00212879" w:rsidRPr="00DB5681">
        <w:rPr>
          <w:sz w:val="13"/>
          <w:szCs w:val="13"/>
        </w:rPr>
        <w:t xml:space="preserve"> </w:t>
      </w:r>
      <w:r w:rsidRPr="00DB5681">
        <w:rPr>
          <w:sz w:val="13"/>
          <w:szCs w:val="13"/>
        </w:rPr>
        <w:t>least the beginning of the VLT, the colonization phase,</w:t>
      </w:r>
      <w:r w:rsidR="00212879" w:rsidRPr="00DB5681">
        <w:rPr>
          <w:sz w:val="13"/>
          <w:szCs w:val="13"/>
        </w:rPr>
        <w:t xml:space="preserve"> </w:t>
      </w:r>
      <w:r w:rsidRPr="00DB5681">
        <w:rPr>
          <w:sz w:val="13"/>
          <w:szCs w:val="13"/>
        </w:rPr>
        <w:t>but we do not really need to put a date on it.</w:t>
      </w:r>
      <w:r w:rsidR="00212879" w:rsidRPr="00DB5681">
        <w:rPr>
          <w:sz w:val="13"/>
          <w:szCs w:val="13"/>
        </w:rPr>
        <w:t xml:space="preserve"> </w:t>
      </w:r>
      <w:r w:rsidRPr="00DB5681">
        <w:rPr>
          <w:sz w:val="13"/>
          <w:szCs w:val="13"/>
        </w:rPr>
        <w:t xml:space="preserve">Let’s now move somewhat closer to the </w:t>
      </w:r>
      <w:proofErr w:type="gramStart"/>
      <w:r w:rsidRPr="00DB5681">
        <w:rPr>
          <w:sz w:val="13"/>
          <w:szCs w:val="13"/>
        </w:rPr>
        <w:t>present, and</w:t>
      </w:r>
      <w:proofErr w:type="gramEnd"/>
      <w:r w:rsidR="00212879" w:rsidRPr="00DB5681">
        <w:rPr>
          <w:sz w:val="13"/>
          <w:szCs w:val="13"/>
        </w:rPr>
        <w:t xml:space="preserve"> </w:t>
      </w:r>
      <w:r w:rsidRPr="00DB5681">
        <w:rPr>
          <w:sz w:val="13"/>
          <w:szCs w:val="13"/>
        </w:rPr>
        <w:t>explore the Medium Term (MT). During this phase we</w:t>
      </w:r>
      <w:r w:rsidR="00212879" w:rsidRPr="00DB5681">
        <w:rPr>
          <w:sz w:val="13"/>
          <w:szCs w:val="13"/>
        </w:rPr>
        <w:t xml:space="preserve"> </w:t>
      </w:r>
      <w:r w:rsidRPr="00DB5681">
        <w:rPr>
          <w:sz w:val="13"/>
          <w:szCs w:val="13"/>
        </w:rPr>
        <w:t>need to master the skills of transferring relatively small</w:t>
      </w:r>
      <w:r w:rsidR="00212879" w:rsidRPr="00DB5681">
        <w:rPr>
          <w:sz w:val="13"/>
          <w:szCs w:val="13"/>
        </w:rPr>
        <w:t xml:space="preserve"> </w:t>
      </w:r>
      <w:r w:rsidRPr="00DB5681">
        <w:rPr>
          <w:sz w:val="13"/>
          <w:szCs w:val="13"/>
        </w:rPr>
        <w:t>payloads of cargo and people (when compared with the</w:t>
      </w:r>
      <w:r w:rsidR="00212879" w:rsidRPr="00DB5681">
        <w:rPr>
          <w:sz w:val="13"/>
          <w:szCs w:val="13"/>
        </w:rPr>
        <w:t xml:space="preserve"> </w:t>
      </w:r>
      <w:r w:rsidRPr="00DB5681">
        <w:rPr>
          <w:sz w:val="13"/>
          <w:szCs w:val="13"/>
        </w:rPr>
        <w:t>VLT) across the near solar system. In this phase space</w:t>
      </w:r>
      <w:r w:rsidR="00212879" w:rsidRPr="00DB5681">
        <w:rPr>
          <w:sz w:val="13"/>
          <w:szCs w:val="13"/>
        </w:rPr>
        <w:t xml:space="preserve"> </w:t>
      </w:r>
      <w:r w:rsidRPr="00DB5681">
        <w:rPr>
          <w:sz w:val="13"/>
          <w:szCs w:val="13"/>
        </w:rPr>
        <w:t xml:space="preserve">activities need to be becoming economically </w:t>
      </w:r>
      <w:proofErr w:type="spellStart"/>
      <w:r w:rsidRPr="00DB5681">
        <w:rPr>
          <w:sz w:val="13"/>
          <w:szCs w:val="13"/>
        </w:rPr>
        <w:t>selfsustaining</w:t>
      </w:r>
      <w:proofErr w:type="spellEnd"/>
      <w:r w:rsidRPr="00DB5681">
        <w:rPr>
          <w:sz w:val="13"/>
          <w:szCs w:val="13"/>
        </w:rPr>
        <w:t>, so we shall use some space objects, such as</w:t>
      </w:r>
      <w:r w:rsidR="00212879" w:rsidRPr="00DB5681">
        <w:rPr>
          <w:sz w:val="13"/>
          <w:szCs w:val="13"/>
        </w:rPr>
        <w:t xml:space="preserve"> </w:t>
      </w:r>
      <w:r w:rsidRPr="00DB5681">
        <w:rPr>
          <w:sz w:val="13"/>
          <w:szCs w:val="13"/>
        </w:rPr>
        <w:t>asteroids and the Moon, to provide fuel and other</w:t>
      </w:r>
      <w:r w:rsidR="00212879" w:rsidRPr="00DB5681">
        <w:rPr>
          <w:sz w:val="13"/>
          <w:szCs w:val="13"/>
        </w:rPr>
        <w:t xml:space="preserve"> </w:t>
      </w:r>
      <w:r w:rsidRPr="00DB5681">
        <w:rPr>
          <w:sz w:val="13"/>
          <w:szCs w:val="13"/>
        </w:rPr>
        <w:t>63rd International Astronautical Congress, Naples, Italy. Copyright ©2012 by the International Astronautical Federation. All rights reserved.</w:t>
      </w:r>
      <w:r w:rsidR="00212879" w:rsidRPr="00DB5681">
        <w:rPr>
          <w:sz w:val="13"/>
          <w:szCs w:val="13"/>
        </w:rPr>
        <w:t xml:space="preserve"> </w:t>
      </w:r>
      <w:r w:rsidRPr="00DB5681">
        <w:rPr>
          <w:sz w:val="13"/>
          <w:szCs w:val="13"/>
        </w:rPr>
        <w:t>IAC-12-A5.2 x 13278 Page 4 of 7</w:t>
      </w:r>
      <w:r w:rsidR="00212879" w:rsidRPr="00DB5681">
        <w:rPr>
          <w:sz w:val="13"/>
          <w:szCs w:val="13"/>
        </w:rPr>
        <w:t xml:space="preserve"> </w:t>
      </w:r>
      <w:r w:rsidRPr="00DB5681">
        <w:rPr>
          <w:sz w:val="13"/>
          <w:szCs w:val="13"/>
        </w:rPr>
        <w:t>precious resources, such as oxygen, water, the platinum</w:t>
      </w:r>
      <w:r w:rsidR="00212879" w:rsidRPr="00DB5681">
        <w:rPr>
          <w:sz w:val="13"/>
          <w:szCs w:val="13"/>
        </w:rPr>
        <w:t xml:space="preserve"> </w:t>
      </w:r>
      <w:proofErr w:type="gramStart"/>
      <w:r w:rsidRPr="00DB5681">
        <w:rPr>
          <w:sz w:val="13"/>
          <w:szCs w:val="13"/>
        </w:rPr>
        <w:t>metals</w:t>
      </w:r>
      <w:proofErr w:type="gramEnd"/>
      <w:r w:rsidRPr="00DB5681">
        <w:rPr>
          <w:sz w:val="13"/>
          <w:szCs w:val="13"/>
        </w:rPr>
        <w:t xml:space="preserve"> and rare earths (currently only available from</w:t>
      </w:r>
      <w:r w:rsidR="00212879" w:rsidRPr="00DB5681">
        <w:rPr>
          <w:sz w:val="13"/>
          <w:szCs w:val="13"/>
        </w:rPr>
        <w:t xml:space="preserve"> </w:t>
      </w:r>
      <w:r w:rsidRPr="00DB5681">
        <w:rPr>
          <w:sz w:val="13"/>
          <w:szCs w:val="13"/>
        </w:rPr>
        <w:t>China). Some of these products will be used for</w:t>
      </w:r>
      <w:r w:rsidR="00212879" w:rsidRPr="00DB5681">
        <w:rPr>
          <w:sz w:val="13"/>
          <w:szCs w:val="13"/>
        </w:rPr>
        <w:t xml:space="preserve"> </w:t>
      </w:r>
      <w:r w:rsidRPr="00DB5681">
        <w:rPr>
          <w:sz w:val="13"/>
          <w:szCs w:val="13"/>
        </w:rPr>
        <w:t>supplies for further outward travel, and for in-space</w:t>
      </w:r>
      <w:r w:rsidR="00212879" w:rsidRPr="00DB5681">
        <w:rPr>
          <w:sz w:val="13"/>
          <w:szCs w:val="13"/>
        </w:rPr>
        <w:t xml:space="preserve"> </w:t>
      </w:r>
      <w:r w:rsidRPr="00DB5681">
        <w:rPr>
          <w:sz w:val="13"/>
          <w:szCs w:val="13"/>
        </w:rPr>
        <w:t>assembly; some will be used for trading back to Earth to</w:t>
      </w:r>
      <w:r w:rsidR="00212879" w:rsidRPr="00DB5681">
        <w:rPr>
          <w:sz w:val="13"/>
          <w:szCs w:val="13"/>
        </w:rPr>
        <w:t xml:space="preserve"> </w:t>
      </w:r>
      <w:r w:rsidRPr="00DB5681">
        <w:rPr>
          <w:sz w:val="13"/>
          <w:szCs w:val="13"/>
        </w:rPr>
        <w:t>generate funding. References 20, 21, 22 provide insight</w:t>
      </w:r>
      <w:r w:rsidR="00212879" w:rsidRPr="00DB5681">
        <w:rPr>
          <w:sz w:val="13"/>
          <w:szCs w:val="13"/>
        </w:rPr>
        <w:t xml:space="preserve"> </w:t>
      </w:r>
      <w:r w:rsidRPr="00DB5681">
        <w:rPr>
          <w:sz w:val="13"/>
          <w:szCs w:val="13"/>
        </w:rPr>
        <w:t>into the potential values of materials mined from the</w:t>
      </w:r>
      <w:r w:rsidR="00212879" w:rsidRPr="00DB5681">
        <w:rPr>
          <w:sz w:val="13"/>
          <w:szCs w:val="13"/>
        </w:rPr>
        <w:t xml:space="preserve"> </w:t>
      </w:r>
      <w:r w:rsidRPr="00DB5681">
        <w:rPr>
          <w:sz w:val="13"/>
          <w:szCs w:val="13"/>
        </w:rPr>
        <w:t xml:space="preserve">Moon or asteroids. Reference 21 </w:t>
      </w:r>
      <w:proofErr w:type="gramStart"/>
      <w:r w:rsidRPr="00DB5681">
        <w:rPr>
          <w:sz w:val="13"/>
          <w:szCs w:val="13"/>
        </w:rPr>
        <w:t>in particular provides</w:t>
      </w:r>
      <w:proofErr w:type="gramEnd"/>
      <w:r w:rsidRPr="00DB5681">
        <w:rPr>
          <w:sz w:val="13"/>
          <w:szCs w:val="13"/>
        </w:rPr>
        <w:t xml:space="preserve"> a</w:t>
      </w:r>
      <w:r w:rsidR="00212879" w:rsidRPr="00DB5681">
        <w:rPr>
          <w:sz w:val="13"/>
          <w:szCs w:val="13"/>
        </w:rPr>
        <w:t xml:space="preserve"> </w:t>
      </w:r>
      <w:r w:rsidRPr="00DB5681">
        <w:rPr>
          <w:sz w:val="13"/>
          <w:szCs w:val="13"/>
        </w:rPr>
        <w:t>detailed account of the economics of He3 extraction</w:t>
      </w:r>
      <w:r w:rsidR="00212879" w:rsidRPr="00DB5681">
        <w:rPr>
          <w:sz w:val="13"/>
          <w:szCs w:val="13"/>
        </w:rPr>
        <w:t xml:space="preserve"> </w:t>
      </w:r>
      <w:r w:rsidRPr="00DB5681">
        <w:rPr>
          <w:sz w:val="13"/>
          <w:szCs w:val="13"/>
        </w:rPr>
        <w:t>from the Moon, and its potential as a key to long term</w:t>
      </w:r>
      <w:r w:rsidR="00212879" w:rsidRPr="00DB5681">
        <w:rPr>
          <w:sz w:val="13"/>
          <w:szCs w:val="13"/>
        </w:rPr>
        <w:t xml:space="preserve"> </w:t>
      </w:r>
      <w:r w:rsidRPr="00DB5681">
        <w:rPr>
          <w:sz w:val="13"/>
          <w:szCs w:val="13"/>
        </w:rPr>
        <w:t>energy needs of planet Earth. Also, in this time frame,</w:t>
      </w:r>
      <w:r w:rsidR="00212879" w:rsidRPr="00DB5681">
        <w:rPr>
          <w:sz w:val="13"/>
          <w:szCs w:val="13"/>
        </w:rPr>
        <w:t xml:space="preserve"> </w:t>
      </w:r>
      <w:r w:rsidRPr="00DB5681">
        <w:rPr>
          <w:sz w:val="13"/>
          <w:szCs w:val="13"/>
        </w:rPr>
        <w:t>we can organize to be able to protect the Earth from</w:t>
      </w:r>
      <w:r w:rsidR="00212879" w:rsidRPr="00DB5681">
        <w:rPr>
          <w:sz w:val="13"/>
          <w:szCs w:val="13"/>
        </w:rPr>
        <w:t xml:space="preserve"> </w:t>
      </w:r>
      <w:r w:rsidRPr="00DB5681">
        <w:rPr>
          <w:sz w:val="13"/>
          <w:szCs w:val="13"/>
        </w:rPr>
        <w:t>future potential asteroid impacts. Thus, while helping</w:t>
      </w:r>
      <w:r w:rsidR="00212879" w:rsidRPr="00DB5681">
        <w:rPr>
          <w:sz w:val="13"/>
          <w:szCs w:val="13"/>
        </w:rPr>
        <w:t xml:space="preserve"> </w:t>
      </w:r>
      <w:r w:rsidRPr="00DB5681">
        <w:rPr>
          <w:sz w:val="13"/>
          <w:szCs w:val="13"/>
        </w:rPr>
        <w:t>solve some of Earth’s resource and security issues, we</w:t>
      </w:r>
      <w:r w:rsidR="00212879" w:rsidRPr="00DB5681">
        <w:rPr>
          <w:sz w:val="13"/>
          <w:szCs w:val="13"/>
        </w:rPr>
        <w:t xml:space="preserve"> </w:t>
      </w:r>
      <w:r w:rsidRPr="00DB5681">
        <w:rPr>
          <w:sz w:val="13"/>
          <w:szCs w:val="13"/>
        </w:rPr>
        <w:t>shall have alternative revenue sources for the ongoing</w:t>
      </w:r>
      <w:r w:rsidR="00212879" w:rsidRPr="00DB5681">
        <w:rPr>
          <w:sz w:val="13"/>
          <w:szCs w:val="13"/>
        </w:rPr>
        <w:t xml:space="preserve"> </w:t>
      </w:r>
      <w:r w:rsidRPr="00DB5681">
        <w:rPr>
          <w:sz w:val="13"/>
          <w:szCs w:val="13"/>
        </w:rPr>
        <w:t>space program by building an economic development</w:t>
      </w:r>
      <w:r w:rsidR="00212879" w:rsidRPr="00DB5681">
        <w:rPr>
          <w:sz w:val="13"/>
          <w:szCs w:val="13"/>
        </w:rPr>
        <w:t xml:space="preserve"> </w:t>
      </w:r>
      <w:r w:rsidRPr="00DB5681">
        <w:rPr>
          <w:sz w:val="13"/>
          <w:szCs w:val="13"/>
        </w:rPr>
        <w:t>base for the venture. What, precisely, do we mean by</w:t>
      </w:r>
      <w:r w:rsidR="00212879" w:rsidRPr="00DB5681">
        <w:rPr>
          <w:sz w:val="13"/>
          <w:szCs w:val="13"/>
        </w:rPr>
        <w:t xml:space="preserve"> </w:t>
      </w:r>
      <w:r w:rsidRPr="00DB5681">
        <w:rPr>
          <w:sz w:val="13"/>
          <w:szCs w:val="13"/>
        </w:rPr>
        <w:t>the MT? Again, it will not be helpful to attempt to put a</w:t>
      </w:r>
      <w:r w:rsidR="00212879" w:rsidRPr="00DB5681">
        <w:rPr>
          <w:sz w:val="13"/>
          <w:szCs w:val="13"/>
        </w:rPr>
        <w:t xml:space="preserve"> </w:t>
      </w:r>
      <w:r w:rsidRPr="00DB5681">
        <w:rPr>
          <w:sz w:val="13"/>
          <w:szCs w:val="13"/>
        </w:rPr>
        <w:t>date on it. The whole idea of this approach is to conduct</w:t>
      </w:r>
      <w:r w:rsidR="00212879" w:rsidRPr="00DB5681">
        <w:rPr>
          <w:sz w:val="13"/>
          <w:szCs w:val="13"/>
        </w:rPr>
        <w:t xml:space="preserve"> </w:t>
      </w:r>
      <w:r w:rsidRPr="00DB5681">
        <w:rPr>
          <w:sz w:val="13"/>
          <w:szCs w:val="13"/>
        </w:rPr>
        <w:t>each phase within the available resources, for as long as</w:t>
      </w:r>
      <w:r w:rsidR="00212879" w:rsidRPr="00DB5681">
        <w:rPr>
          <w:sz w:val="13"/>
          <w:szCs w:val="13"/>
        </w:rPr>
        <w:t xml:space="preserve"> </w:t>
      </w:r>
      <w:r w:rsidRPr="00DB5681">
        <w:rPr>
          <w:sz w:val="13"/>
          <w:szCs w:val="13"/>
        </w:rPr>
        <w:t>it takes, while simultaneously offering something to the</w:t>
      </w:r>
      <w:r w:rsidR="00212879" w:rsidRPr="00DB5681">
        <w:rPr>
          <w:sz w:val="13"/>
          <w:szCs w:val="13"/>
        </w:rPr>
        <w:t xml:space="preserve"> </w:t>
      </w:r>
      <w:r w:rsidRPr="00DB5681">
        <w:rPr>
          <w:sz w:val="13"/>
          <w:szCs w:val="13"/>
        </w:rPr>
        <w:t xml:space="preserve">Earth-bound </w:t>
      </w:r>
      <w:proofErr w:type="gramStart"/>
      <w:r w:rsidRPr="00DB5681">
        <w:rPr>
          <w:sz w:val="13"/>
          <w:szCs w:val="13"/>
        </w:rPr>
        <w:t>tax-payers</w:t>
      </w:r>
      <w:proofErr w:type="gramEnd"/>
      <w:r w:rsidRPr="00DB5681">
        <w:rPr>
          <w:sz w:val="13"/>
          <w:szCs w:val="13"/>
        </w:rPr>
        <w:t xml:space="preserve"> who are paying at least part of</w:t>
      </w:r>
      <w:r w:rsidR="00212879" w:rsidRPr="00DB5681">
        <w:rPr>
          <w:sz w:val="13"/>
          <w:szCs w:val="13"/>
        </w:rPr>
        <w:t xml:space="preserve"> </w:t>
      </w:r>
      <w:r w:rsidRPr="00DB5681">
        <w:rPr>
          <w:sz w:val="13"/>
          <w:szCs w:val="13"/>
        </w:rPr>
        <w:t>the initial funding. This phase, the economic resources</w:t>
      </w:r>
      <w:r w:rsidR="00212879" w:rsidRPr="00DB5681">
        <w:rPr>
          <w:sz w:val="13"/>
          <w:szCs w:val="13"/>
        </w:rPr>
        <w:t xml:space="preserve"> </w:t>
      </w:r>
      <w:r w:rsidRPr="00DB5681">
        <w:rPr>
          <w:sz w:val="13"/>
          <w:szCs w:val="13"/>
        </w:rPr>
        <w:t>phase, might take, say, 50 years – but we cannot know</w:t>
      </w:r>
      <w:r w:rsidR="00212879" w:rsidRPr="00DB5681">
        <w:rPr>
          <w:sz w:val="13"/>
          <w:szCs w:val="13"/>
        </w:rPr>
        <w:t xml:space="preserve"> </w:t>
      </w:r>
      <w:r w:rsidRPr="00DB5681">
        <w:rPr>
          <w:sz w:val="13"/>
          <w:szCs w:val="13"/>
        </w:rPr>
        <w:t>when it would start.</w:t>
      </w:r>
      <w:r w:rsidR="00212879" w:rsidRPr="00DB5681">
        <w:rPr>
          <w:sz w:val="13"/>
          <w:szCs w:val="13"/>
        </w:rPr>
        <w:t xml:space="preserve"> </w:t>
      </w:r>
      <w:r w:rsidRPr="00DB5681">
        <w:rPr>
          <w:sz w:val="13"/>
          <w:szCs w:val="13"/>
        </w:rPr>
        <w:t>Finally, in this reverse schedule, we do reach the</w:t>
      </w:r>
      <w:r w:rsidR="00212879" w:rsidRPr="00DB5681">
        <w:rPr>
          <w:sz w:val="13"/>
          <w:szCs w:val="13"/>
        </w:rPr>
        <w:t xml:space="preserve"> </w:t>
      </w:r>
      <w:r w:rsidRPr="00DB5681">
        <w:rPr>
          <w:sz w:val="13"/>
          <w:szCs w:val="13"/>
        </w:rPr>
        <w:t>Short Term (ST). This is the platform-building phase. It</w:t>
      </w:r>
      <w:r w:rsidR="00212879" w:rsidRPr="00DB5681">
        <w:rPr>
          <w:sz w:val="13"/>
          <w:szCs w:val="13"/>
        </w:rPr>
        <w:t xml:space="preserve"> </w:t>
      </w:r>
      <w:r w:rsidRPr="00DB5681">
        <w:rPr>
          <w:sz w:val="13"/>
          <w:szCs w:val="13"/>
        </w:rPr>
        <w:t>starts now, and proceeds for maybe five to fifteen years,</w:t>
      </w:r>
      <w:r w:rsidR="00212879" w:rsidRPr="00DB5681">
        <w:rPr>
          <w:sz w:val="13"/>
          <w:szCs w:val="13"/>
        </w:rPr>
        <w:t xml:space="preserve"> </w:t>
      </w:r>
      <w:r w:rsidRPr="00DB5681">
        <w:rPr>
          <w:sz w:val="13"/>
          <w:szCs w:val="13"/>
        </w:rPr>
        <w:t xml:space="preserve">which is about </w:t>
      </w:r>
      <w:proofErr w:type="gramStart"/>
      <w:r w:rsidRPr="00DB5681">
        <w:rPr>
          <w:sz w:val="13"/>
          <w:szCs w:val="13"/>
        </w:rPr>
        <w:t>as long as</w:t>
      </w:r>
      <w:proofErr w:type="gramEnd"/>
      <w:r w:rsidRPr="00DB5681">
        <w:rPr>
          <w:sz w:val="13"/>
          <w:szCs w:val="13"/>
        </w:rPr>
        <w:t xml:space="preserve"> can be politically managed in</w:t>
      </w:r>
      <w:r w:rsidR="00212879" w:rsidRPr="00DB5681">
        <w:rPr>
          <w:sz w:val="13"/>
          <w:szCs w:val="13"/>
        </w:rPr>
        <w:t xml:space="preserve"> </w:t>
      </w:r>
      <w:r w:rsidRPr="00DB5681">
        <w:rPr>
          <w:sz w:val="13"/>
          <w:szCs w:val="13"/>
        </w:rPr>
        <w:t>a democracy. I use the word “platform” merely to</w:t>
      </w:r>
      <w:r w:rsidR="00212879" w:rsidRPr="00DB5681">
        <w:rPr>
          <w:sz w:val="13"/>
          <w:szCs w:val="13"/>
        </w:rPr>
        <w:t xml:space="preserve"> </w:t>
      </w:r>
      <w:r w:rsidRPr="00DB5681">
        <w:rPr>
          <w:sz w:val="13"/>
          <w:szCs w:val="13"/>
        </w:rPr>
        <w:t>mean the ability to regularly go and come from GEO</w:t>
      </w:r>
      <w:r w:rsidR="00212879" w:rsidRPr="00DB5681">
        <w:rPr>
          <w:sz w:val="13"/>
          <w:szCs w:val="13"/>
        </w:rPr>
        <w:t xml:space="preserve"> </w:t>
      </w:r>
      <w:r w:rsidRPr="00DB5681">
        <w:rPr>
          <w:sz w:val="13"/>
          <w:szCs w:val="13"/>
        </w:rPr>
        <w:t>with humans and cargo. Particularly in an election year,</w:t>
      </w:r>
      <w:r w:rsidR="00212879" w:rsidRPr="00DB5681">
        <w:rPr>
          <w:sz w:val="13"/>
          <w:szCs w:val="13"/>
        </w:rPr>
        <w:t xml:space="preserve"> </w:t>
      </w:r>
      <w:r w:rsidRPr="00DB5681">
        <w:rPr>
          <w:sz w:val="13"/>
          <w:szCs w:val="13"/>
        </w:rPr>
        <w:t>we must address the main challenges that we are trying</w:t>
      </w:r>
      <w:r w:rsidR="00212879" w:rsidRPr="00DB5681">
        <w:rPr>
          <w:sz w:val="13"/>
          <w:szCs w:val="13"/>
        </w:rPr>
        <w:t xml:space="preserve"> </w:t>
      </w:r>
      <w:r w:rsidRPr="00DB5681">
        <w:rPr>
          <w:sz w:val="13"/>
          <w:szCs w:val="13"/>
        </w:rPr>
        <w:t>to solve here and now on Earth – jobs, clean energy</w:t>
      </w:r>
      <w:r w:rsidR="00212879" w:rsidRPr="00DB5681">
        <w:rPr>
          <w:sz w:val="13"/>
          <w:szCs w:val="13"/>
        </w:rPr>
        <w:t xml:space="preserve"> </w:t>
      </w:r>
      <w:r w:rsidRPr="00DB5681">
        <w:rPr>
          <w:sz w:val="13"/>
          <w:szCs w:val="13"/>
        </w:rPr>
        <w:t>reserves, economic stagnation, strategic material</w:t>
      </w:r>
      <w:r w:rsidR="00212879" w:rsidRPr="00DB5681">
        <w:rPr>
          <w:sz w:val="13"/>
          <w:szCs w:val="13"/>
        </w:rPr>
        <w:t xml:space="preserve"> </w:t>
      </w:r>
      <w:r w:rsidRPr="00DB5681">
        <w:rPr>
          <w:sz w:val="13"/>
          <w:szCs w:val="13"/>
        </w:rPr>
        <w:t>resource limitation, global climate change monitoring</w:t>
      </w:r>
      <w:r w:rsidR="00212879" w:rsidRPr="00DB5681">
        <w:rPr>
          <w:sz w:val="13"/>
          <w:szCs w:val="13"/>
        </w:rPr>
        <w:t xml:space="preserve"> </w:t>
      </w:r>
      <w:r w:rsidRPr="00DB5681">
        <w:rPr>
          <w:sz w:val="13"/>
          <w:szCs w:val="13"/>
        </w:rPr>
        <w:t>and mitigation, security, stewardship of the Earth’s</w:t>
      </w:r>
      <w:r w:rsidR="00212879" w:rsidRPr="00DB5681">
        <w:rPr>
          <w:sz w:val="13"/>
          <w:szCs w:val="13"/>
        </w:rPr>
        <w:t xml:space="preserve"> </w:t>
      </w:r>
      <w:r w:rsidRPr="00DB5681">
        <w:rPr>
          <w:sz w:val="13"/>
          <w:szCs w:val="13"/>
        </w:rPr>
        <w:t>environment, etc. The space program which began in</w:t>
      </w:r>
      <w:r w:rsidR="00212879" w:rsidRPr="00DB5681">
        <w:rPr>
          <w:sz w:val="13"/>
          <w:szCs w:val="13"/>
        </w:rPr>
        <w:t xml:space="preserve"> </w:t>
      </w:r>
      <w:r w:rsidRPr="00DB5681">
        <w:rPr>
          <w:sz w:val="13"/>
          <w:szCs w:val="13"/>
        </w:rPr>
        <w:t>the sixties provided a great deal of technological</w:t>
      </w:r>
      <w:r w:rsidR="00212879" w:rsidRPr="00DB5681">
        <w:rPr>
          <w:sz w:val="13"/>
          <w:szCs w:val="13"/>
        </w:rPr>
        <w:t xml:space="preserve"> </w:t>
      </w:r>
      <w:r w:rsidRPr="00DB5681">
        <w:rPr>
          <w:sz w:val="13"/>
          <w:szCs w:val="13"/>
        </w:rPr>
        <w:t>momentum to carry us all to the present. By continuing,</w:t>
      </w:r>
      <w:r w:rsidR="00212879" w:rsidRPr="00DB5681">
        <w:rPr>
          <w:sz w:val="13"/>
          <w:szCs w:val="13"/>
        </w:rPr>
        <w:t xml:space="preserve"> </w:t>
      </w:r>
      <w:r w:rsidRPr="00DB5681">
        <w:rPr>
          <w:sz w:val="13"/>
          <w:szCs w:val="13"/>
        </w:rPr>
        <w:t>we shall derive future benefits, address our pressing</w:t>
      </w:r>
      <w:r w:rsidR="00212879" w:rsidRPr="00DB5681">
        <w:rPr>
          <w:sz w:val="13"/>
          <w:szCs w:val="13"/>
        </w:rPr>
        <w:t xml:space="preserve"> </w:t>
      </w:r>
      <w:r w:rsidRPr="00DB5681">
        <w:rPr>
          <w:sz w:val="13"/>
          <w:szCs w:val="13"/>
        </w:rPr>
        <w:t>needs, and be able to regularly keep the public engaged</w:t>
      </w:r>
      <w:r w:rsidR="00212879" w:rsidRPr="00DB5681">
        <w:rPr>
          <w:sz w:val="13"/>
          <w:szCs w:val="13"/>
        </w:rPr>
        <w:t xml:space="preserve"> </w:t>
      </w:r>
      <w:r w:rsidRPr="00DB5681">
        <w:rPr>
          <w:sz w:val="13"/>
          <w:szCs w:val="13"/>
        </w:rPr>
        <w:t>by pointing out the interim gains. We need to put</w:t>
      </w:r>
      <w:r w:rsidR="00212879" w:rsidRPr="00DB5681">
        <w:rPr>
          <w:sz w:val="13"/>
          <w:szCs w:val="13"/>
        </w:rPr>
        <w:t xml:space="preserve"> </w:t>
      </w:r>
      <w:r w:rsidRPr="00DB5681">
        <w:rPr>
          <w:sz w:val="13"/>
          <w:szCs w:val="13"/>
        </w:rPr>
        <w:t>together the rhetoric of The Peoples’ Vision for Space,</w:t>
      </w:r>
      <w:r w:rsidR="00212879" w:rsidRPr="00DB5681">
        <w:rPr>
          <w:sz w:val="13"/>
          <w:szCs w:val="13"/>
        </w:rPr>
        <w:t xml:space="preserve"> </w:t>
      </w:r>
      <w:r w:rsidRPr="00DB5681">
        <w:rPr>
          <w:sz w:val="13"/>
          <w:szCs w:val="13"/>
        </w:rPr>
        <w:t>pointing out the costs and benefits and providing an</w:t>
      </w:r>
      <w:r w:rsidR="00212879" w:rsidRPr="00DB5681">
        <w:rPr>
          <w:sz w:val="13"/>
          <w:szCs w:val="13"/>
        </w:rPr>
        <w:t xml:space="preserve"> </w:t>
      </w:r>
      <w:r w:rsidRPr="00DB5681">
        <w:rPr>
          <w:sz w:val="13"/>
          <w:szCs w:val="13"/>
        </w:rPr>
        <w:t xml:space="preserve">honest perspective of the scale of the </w:t>
      </w:r>
      <w:proofErr w:type="spellStart"/>
      <w:r w:rsidRPr="00DB5681">
        <w:rPr>
          <w:sz w:val="13"/>
          <w:szCs w:val="13"/>
        </w:rPr>
        <w:t>endeavour</w:t>
      </w:r>
      <w:proofErr w:type="spellEnd"/>
      <w:r w:rsidRPr="00DB5681">
        <w:rPr>
          <w:sz w:val="13"/>
          <w:szCs w:val="13"/>
        </w:rPr>
        <w:t xml:space="preserve"> and the</w:t>
      </w:r>
      <w:r w:rsidR="00212879" w:rsidRPr="00DB5681">
        <w:rPr>
          <w:sz w:val="13"/>
          <w:szCs w:val="13"/>
        </w:rPr>
        <w:t xml:space="preserve"> </w:t>
      </w:r>
      <w:r w:rsidRPr="00DB5681">
        <w:rPr>
          <w:sz w:val="13"/>
          <w:szCs w:val="13"/>
        </w:rPr>
        <w:t>very extended timescales. Perhaps the true legacy of</w:t>
      </w:r>
      <w:r w:rsidR="00212879" w:rsidRPr="00DB5681">
        <w:rPr>
          <w:sz w:val="13"/>
          <w:szCs w:val="13"/>
        </w:rPr>
        <w:t xml:space="preserve"> </w:t>
      </w:r>
      <w:r w:rsidRPr="00DB5681">
        <w:rPr>
          <w:sz w:val="13"/>
          <w:szCs w:val="13"/>
        </w:rPr>
        <w:t xml:space="preserve">Apollo is the recognition that we live on a fragile </w:t>
      </w:r>
      <w:proofErr w:type="gramStart"/>
      <w:r w:rsidRPr="00DB5681">
        <w:rPr>
          <w:sz w:val="13"/>
          <w:szCs w:val="13"/>
        </w:rPr>
        <w:t>world,</w:t>
      </w:r>
      <w:r w:rsidR="00212879" w:rsidRPr="00DB5681">
        <w:rPr>
          <w:sz w:val="13"/>
          <w:szCs w:val="13"/>
        </w:rPr>
        <w:t xml:space="preserve"> </w:t>
      </w:r>
      <w:r w:rsidRPr="00DB5681">
        <w:rPr>
          <w:sz w:val="13"/>
          <w:szCs w:val="13"/>
        </w:rPr>
        <w:t>and</w:t>
      </w:r>
      <w:proofErr w:type="gramEnd"/>
      <w:r w:rsidRPr="00DB5681">
        <w:rPr>
          <w:sz w:val="13"/>
          <w:szCs w:val="13"/>
        </w:rPr>
        <w:t xml:space="preserve"> have developed the means to protect it from some</w:t>
      </w:r>
      <w:r w:rsidR="00212879" w:rsidRPr="00DB5681">
        <w:rPr>
          <w:sz w:val="13"/>
          <w:szCs w:val="13"/>
        </w:rPr>
        <w:t xml:space="preserve"> </w:t>
      </w:r>
      <w:r w:rsidRPr="00DB5681">
        <w:rPr>
          <w:sz w:val="13"/>
          <w:szCs w:val="13"/>
        </w:rPr>
        <w:t>threats and ultimately the means to leave it behind in the</w:t>
      </w:r>
      <w:r w:rsidR="00212879" w:rsidRPr="00DB5681">
        <w:rPr>
          <w:sz w:val="13"/>
          <w:szCs w:val="13"/>
        </w:rPr>
        <w:t xml:space="preserve"> </w:t>
      </w:r>
      <w:r w:rsidRPr="00DB5681">
        <w:rPr>
          <w:sz w:val="13"/>
          <w:szCs w:val="13"/>
        </w:rPr>
        <w:t>distant future when there is no alternative remaining. In</w:t>
      </w:r>
      <w:r w:rsidR="00212879" w:rsidRPr="00DB5681">
        <w:rPr>
          <w:sz w:val="13"/>
          <w:szCs w:val="13"/>
        </w:rPr>
        <w:t xml:space="preserve"> </w:t>
      </w:r>
      <w:r w:rsidRPr="00DB5681">
        <w:rPr>
          <w:sz w:val="13"/>
          <w:szCs w:val="13"/>
        </w:rPr>
        <w:t>addition to establishing GEO as a new destination for</w:t>
      </w:r>
      <w:r w:rsidR="00212879" w:rsidRPr="00DB5681">
        <w:rPr>
          <w:sz w:val="13"/>
          <w:szCs w:val="13"/>
        </w:rPr>
        <w:t xml:space="preserve"> </w:t>
      </w:r>
      <w:r w:rsidRPr="00DB5681">
        <w:rPr>
          <w:sz w:val="13"/>
          <w:szCs w:val="13"/>
        </w:rPr>
        <w:t>crewed spaceflight, we need to begin the R&amp;D needed</w:t>
      </w:r>
      <w:r w:rsidR="00212879" w:rsidRPr="00DB5681">
        <w:rPr>
          <w:sz w:val="13"/>
          <w:szCs w:val="13"/>
        </w:rPr>
        <w:t xml:space="preserve"> </w:t>
      </w:r>
      <w:r w:rsidRPr="00DB5681">
        <w:rPr>
          <w:sz w:val="13"/>
          <w:szCs w:val="13"/>
        </w:rPr>
        <w:t>so that the problems and challenges of the MT can be</w:t>
      </w:r>
      <w:r w:rsidR="00212879" w:rsidRPr="00DB5681">
        <w:rPr>
          <w:sz w:val="13"/>
          <w:szCs w:val="13"/>
        </w:rPr>
        <w:t xml:space="preserve"> </w:t>
      </w:r>
      <w:r w:rsidRPr="00DB5681">
        <w:rPr>
          <w:sz w:val="13"/>
          <w:szCs w:val="13"/>
        </w:rPr>
        <w:t>met. Note that it is not necessary (or even possible) to</w:t>
      </w:r>
      <w:r w:rsidR="00212879" w:rsidRPr="00DB5681">
        <w:rPr>
          <w:sz w:val="13"/>
          <w:szCs w:val="13"/>
        </w:rPr>
        <w:t xml:space="preserve"> </w:t>
      </w:r>
      <w:r w:rsidRPr="00DB5681">
        <w:rPr>
          <w:sz w:val="13"/>
          <w:szCs w:val="13"/>
        </w:rPr>
        <w:t>have all the answers about how to do it before the grand</w:t>
      </w:r>
      <w:r w:rsidR="00212879" w:rsidRPr="00DB5681">
        <w:rPr>
          <w:sz w:val="13"/>
          <w:szCs w:val="13"/>
        </w:rPr>
        <w:t xml:space="preserve"> </w:t>
      </w:r>
      <w:r w:rsidRPr="00DB5681">
        <w:rPr>
          <w:sz w:val="13"/>
          <w:szCs w:val="13"/>
        </w:rPr>
        <w:t>adventure commences. We cannot even start the R&amp;D</w:t>
      </w:r>
      <w:r w:rsidR="00212879" w:rsidRPr="00DB5681">
        <w:rPr>
          <w:sz w:val="13"/>
          <w:szCs w:val="13"/>
        </w:rPr>
        <w:t xml:space="preserve"> </w:t>
      </w:r>
      <w:r w:rsidRPr="00DB5681">
        <w:rPr>
          <w:sz w:val="13"/>
          <w:szCs w:val="13"/>
        </w:rPr>
        <w:t>for the VLT for maybe another 30 years until all the</w:t>
      </w:r>
      <w:r w:rsidR="00212879" w:rsidRPr="00DB5681">
        <w:rPr>
          <w:sz w:val="13"/>
          <w:szCs w:val="13"/>
        </w:rPr>
        <w:t xml:space="preserve"> </w:t>
      </w:r>
      <w:r w:rsidRPr="00DB5681">
        <w:rPr>
          <w:sz w:val="13"/>
          <w:szCs w:val="13"/>
        </w:rPr>
        <w:t>lessons from the ST and MT have been learned. How</w:t>
      </w:r>
      <w:r w:rsidR="00212879" w:rsidRPr="00DB5681">
        <w:rPr>
          <w:sz w:val="13"/>
          <w:szCs w:val="13"/>
        </w:rPr>
        <w:t xml:space="preserve"> </w:t>
      </w:r>
      <w:r w:rsidRPr="00DB5681">
        <w:rPr>
          <w:sz w:val="13"/>
          <w:szCs w:val="13"/>
        </w:rPr>
        <w:t>much will the public be prepared to pay for this? The</w:t>
      </w:r>
      <w:r w:rsidR="00212879" w:rsidRPr="00DB5681">
        <w:rPr>
          <w:sz w:val="13"/>
          <w:szCs w:val="13"/>
        </w:rPr>
        <w:t xml:space="preserve"> </w:t>
      </w:r>
      <w:r w:rsidRPr="00DB5681">
        <w:rPr>
          <w:sz w:val="13"/>
          <w:szCs w:val="13"/>
        </w:rPr>
        <w:t>US public, in opinion polls, has declared that the current</w:t>
      </w:r>
      <w:r w:rsidR="00212879" w:rsidRPr="00DB5681">
        <w:rPr>
          <w:sz w:val="13"/>
          <w:szCs w:val="13"/>
        </w:rPr>
        <w:t xml:space="preserve"> </w:t>
      </w:r>
      <w:r w:rsidRPr="00DB5681">
        <w:rPr>
          <w:sz w:val="13"/>
          <w:szCs w:val="13"/>
        </w:rPr>
        <w:t>level of expenditure ($17 billion proposed for NASA’s</w:t>
      </w:r>
      <w:r w:rsidR="00212879" w:rsidRPr="00DB5681">
        <w:rPr>
          <w:sz w:val="13"/>
          <w:szCs w:val="13"/>
        </w:rPr>
        <w:t xml:space="preserve"> </w:t>
      </w:r>
      <w:r w:rsidRPr="00DB5681">
        <w:rPr>
          <w:sz w:val="13"/>
          <w:szCs w:val="13"/>
        </w:rPr>
        <w:t>2013 budget) is “about right”, at least in an era of</w:t>
      </w:r>
      <w:r w:rsidR="00212879" w:rsidRPr="00DB5681">
        <w:rPr>
          <w:sz w:val="13"/>
          <w:szCs w:val="13"/>
        </w:rPr>
        <w:t xml:space="preserve"> </w:t>
      </w:r>
      <w:r w:rsidRPr="00DB5681">
        <w:rPr>
          <w:sz w:val="13"/>
          <w:szCs w:val="13"/>
        </w:rPr>
        <w:t>austerity. For this, they expect space leadership and to</w:t>
      </w:r>
      <w:r w:rsidR="00212879" w:rsidRPr="00DB5681">
        <w:rPr>
          <w:sz w:val="13"/>
          <w:szCs w:val="13"/>
        </w:rPr>
        <w:t xml:space="preserve"> </w:t>
      </w:r>
      <w:r w:rsidRPr="00DB5681">
        <w:rPr>
          <w:sz w:val="13"/>
          <w:szCs w:val="13"/>
        </w:rPr>
        <w:t>obtain the benefits, in line with national objectives, of</w:t>
      </w:r>
      <w:r w:rsidR="00212879" w:rsidRPr="00DB5681">
        <w:rPr>
          <w:sz w:val="13"/>
          <w:szCs w:val="13"/>
        </w:rPr>
        <w:t xml:space="preserve"> </w:t>
      </w:r>
      <w:r w:rsidRPr="00DB5681">
        <w:rPr>
          <w:sz w:val="13"/>
          <w:szCs w:val="13"/>
        </w:rPr>
        <w:t xml:space="preserve">new </w:t>
      </w:r>
      <w:proofErr w:type="gramStart"/>
      <w:r w:rsidRPr="00DB5681">
        <w:rPr>
          <w:sz w:val="13"/>
          <w:szCs w:val="13"/>
        </w:rPr>
        <w:t>leading edge</w:t>
      </w:r>
      <w:proofErr w:type="gramEnd"/>
      <w:r w:rsidRPr="00DB5681">
        <w:rPr>
          <w:sz w:val="13"/>
          <w:szCs w:val="13"/>
        </w:rPr>
        <w:t xml:space="preserve"> technologies, inventions, medical</w:t>
      </w:r>
      <w:r w:rsidR="00212879" w:rsidRPr="00DB5681">
        <w:rPr>
          <w:sz w:val="13"/>
          <w:szCs w:val="13"/>
        </w:rPr>
        <w:t xml:space="preserve"> </w:t>
      </w:r>
      <w:r w:rsidRPr="00DB5681">
        <w:rPr>
          <w:sz w:val="13"/>
          <w:szCs w:val="13"/>
        </w:rPr>
        <w:t>discoveries, exploration, a search for life beyond Earth</w:t>
      </w:r>
      <w:r w:rsidR="00212879" w:rsidRPr="00DB5681">
        <w:rPr>
          <w:sz w:val="13"/>
          <w:szCs w:val="13"/>
        </w:rPr>
        <w:t xml:space="preserve"> </w:t>
      </w:r>
      <w:r w:rsidRPr="00DB5681">
        <w:rPr>
          <w:sz w:val="13"/>
          <w:szCs w:val="13"/>
        </w:rPr>
        <w:t>and new scientific breakthroughs to improve the quality</w:t>
      </w:r>
      <w:r w:rsidR="00212879" w:rsidRPr="00DB5681">
        <w:rPr>
          <w:sz w:val="13"/>
          <w:szCs w:val="13"/>
        </w:rPr>
        <w:t xml:space="preserve"> </w:t>
      </w:r>
      <w:r w:rsidRPr="00DB5681">
        <w:rPr>
          <w:sz w:val="13"/>
          <w:szCs w:val="13"/>
        </w:rPr>
        <w:t>of life on Earth. The public needs to view the space</w:t>
      </w:r>
      <w:r w:rsidR="00212879" w:rsidRPr="00DB5681">
        <w:rPr>
          <w:sz w:val="13"/>
          <w:szCs w:val="13"/>
        </w:rPr>
        <w:t xml:space="preserve"> </w:t>
      </w:r>
      <w:r w:rsidRPr="00DB5681">
        <w:rPr>
          <w:sz w:val="13"/>
          <w:szCs w:val="13"/>
        </w:rPr>
        <w:t>program as heading towards ultimately becoming a net</w:t>
      </w:r>
      <w:r w:rsidR="00212879" w:rsidRPr="00DB5681">
        <w:rPr>
          <w:sz w:val="13"/>
          <w:szCs w:val="13"/>
        </w:rPr>
        <w:t xml:space="preserve"> </w:t>
      </w:r>
      <w:r w:rsidRPr="00DB5681">
        <w:rPr>
          <w:sz w:val="13"/>
          <w:szCs w:val="13"/>
        </w:rPr>
        <w:t>generator of income to the economy, rather than a net</w:t>
      </w:r>
      <w:r w:rsidR="00212879" w:rsidRPr="00DB5681">
        <w:rPr>
          <w:sz w:val="13"/>
          <w:szCs w:val="13"/>
        </w:rPr>
        <w:t xml:space="preserve"> </w:t>
      </w:r>
      <w:r w:rsidRPr="00DB5681">
        <w:rPr>
          <w:sz w:val="13"/>
          <w:szCs w:val="13"/>
        </w:rPr>
        <w:t xml:space="preserve">source of expense. This very </w:t>
      </w:r>
      <w:proofErr w:type="gramStart"/>
      <w:r w:rsidRPr="00DB5681">
        <w:rPr>
          <w:sz w:val="13"/>
          <w:szCs w:val="13"/>
        </w:rPr>
        <w:t>long term</w:t>
      </w:r>
      <w:proofErr w:type="gramEnd"/>
      <w:r w:rsidRPr="00DB5681">
        <w:rPr>
          <w:sz w:val="13"/>
          <w:szCs w:val="13"/>
        </w:rPr>
        <w:t xml:space="preserve"> project will</w:t>
      </w:r>
      <w:r w:rsidR="00212879" w:rsidRPr="00DB5681">
        <w:rPr>
          <w:sz w:val="13"/>
          <w:szCs w:val="13"/>
        </w:rPr>
        <w:t xml:space="preserve"> </w:t>
      </w:r>
      <w:r w:rsidRPr="00DB5681">
        <w:rPr>
          <w:sz w:val="13"/>
          <w:szCs w:val="13"/>
        </w:rPr>
        <w:t xml:space="preserve">clearly be seen as an international </w:t>
      </w:r>
      <w:proofErr w:type="spellStart"/>
      <w:r w:rsidRPr="00DB5681">
        <w:rPr>
          <w:sz w:val="13"/>
          <w:szCs w:val="13"/>
        </w:rPr>
        <w:t>endeavour</w:t>
      </w:r>
      <w:proofErr w:type="spellEnd"/>
      <w:r w:rsidRPr="00DB5681">
        <w:rPr>
          <w:sz w:val="13"/>
          <w:szCs w:val="13"/>
        </w:rPr>
        <w:t>, and so</w:t>
      </w:r>
      <w:r w:rsidR="00212879" w:rsidRPr="00DB5681">
        <w:rPr>
          <w:sz w:val="13"/>
          <w:szCs w:val="13"/>
        </w:rPr>
        <w:t xml:space="preserve"> </w:t>
      </w:r>
      <w:r w:rsidRPr="00DB5681">
        <w:rPr>
          <w:sz w:val="13"/>
          <w:szCs w:val="13"/>
        </w:rPr>
        <w:t>some funding can be expected from other countries.</w:t>
      </w:r>
      <w:r w:rsidR="00212879" w:rsidRPr="00DB5681">
        <w:rPr>
          <w:sz w:val="13"/>
          <w:szCs w:val="13"/>
        </w:rPr>
        <w:t xml:space="preserve"> </w:t>
      </w:r>
      <w:r w:rsidRPr="00DB5681">
        <w:rPr>
          <w:sz w:val="13"/>
          <w:szCs w:val="13"/>
        </w:rPr>
        <w:t>After all, “We came in peace, for all mankind”!</w:t>
      </w:r>
      <w:r w:rsidR="00212879" w:rsidRPr="00DB5681">
        <w:rPr>
          <w:sz w:val="13"/>
          <w:szCs w:val="13"/>
        </w:rPr>
        <w:t xml:space="preserve"> </w:t>
      </w:r>
      <w:r w:rsidRPr="00DB5681">
        <w:rPr>
          <w:sz w:val="13"/>
          <w:szCs w:val="13"/>
        </w:rPr>
        <w:t>V. EVOLVING SPACE INFRASTRUCTURE</w:t>
      </w:r>
      <w:r w:rsidR="00212879" w:rsidRPr="00DB5681">
        <w:rPr>
          <w:sz w:val="13"/>
          <w:szCs w:val="13"/>
        </w:rPr>
        <w:t xml:space="preserve"> </w:t>
      </w:r>
      <w:r w:rsidRPr="00DB5681">
        <w:rPr>
          <w:sz w:val="13"/>
          <w:szCs w:val="13"/>
        </w:rPr>
        <w:t>We can now, having seen the broad scope and</w:t>
      </w:r>
      <w:r w:rsidR="00212879" w:rsidRPr="00DB5681">
        <w:rPr>
          <w:sz w:val="13"/>
          <w:szCs w:val="13"/>
        </w:rPr>
        <w:t xml:space="preserve"> </w:t>
      </w:r>
      <w:r w:rsidRPr="00DB5681">
        <w:rPr>
          <w:sz w:val="13"/>
          <w:szCs w:val="13"/>
        </w:rPr>
        <w:t>duration of The Peoples’ Vision for Space, reset the</w:t>
      </w:r>
      <w:r w:rsidR="00212879" w:rsidRPr="00DB5681">
        <w:rPr>
          <w:sz w:val="13"/>
          <w:szCs w:val="13"/>
        </w:rPr>
        <w:t xml:space="preserve"> </w:t>
      </w:r>
      <w:r w:rsidRPr="00DB5681">
        <w:rPr>
          <w:sz w:val="13"/>
          <w:szCs w:val="13"/>
        </w:rPr>
        <w:t>clock to proceed forwards from the present. So, we need</w:t>
      </w:r>
      <w:r w:rsidR="00212879" w:rsidRPr="00DB5681">
        <w:rPr>
          <w:sz w:val="13"/>
          <w:szCs w:val="13"/>
        </w:rPr>
        <w:t xml:space="preserve"> </w:t>
      </w:r>
      <w:r w:rsidRPr="00DB5681">
        <w:rPr>
          <w:sz w:val="13"/>
          <w:szCs w:val="13"/>
        </w:rPr>
        <w:t>to initially build a foothold in space near the plateau of</w:t>
      </w:r>
      <w:r w:rsidR="00212879" w:rsidRPr="00DB5681">
        <w:rPr>
          <w:sz w:val="13"/>
          <w:szCs w:val="13"/>
        </w:rPr>
        <w:t xml:space="preserve"> </w:t>
      </w:r>
      <w:r w:rsidRPr="00DB5681">
        <w:rPr>
          <w:sz w:val="13"/>
          <w:szCs w:val="13"/>
        </w:rPr>
        <w:t xml:space="preserve">the interplanetary gravity well. We need to </w:t>
      </w:r>
      <w:proofErr w:type="gramStart"/>
      <w:r w:rsidRPr="00DB5681">
        <w:rPr>
          <w:sz w:val="13"/>
          <w:szCs w:val="13"/>
        </w:rPr>
        <w:t>first of all</w:t>
      </w:r>
      <w:proofErr w:type="gramEnd"/>
      <w:r w:rsidR="00212879" w:rsidRPr="00DB5681">
        <w:rPr>
          <w:sz w:val="13"/>
          <w:szCs w:val="13"/>
        </w:rPr>
        <w:t xml:space="preserve"> </w:t>
      </w:r>
      <w:r w:rsidRPr="00DB5681">
        <w:rPr>
          <w:sz w:val="13"/>
          <w:szCs w:val="13"/>
        </w:rPr>
        <w:t>conduct the trade-offs to compare the possible locations</w:t>
      </w:r>
      <w:r w:rsidR="00212879" w:rsidRPr="00DB5681">
        <w:rPr>
          <w:sz w:val="13"/>
          <w:szCs w:val="13"/>
        </w:rPr>
        <w:t xml:space="preserve"> </w:t>
      </w:r>
      <w:r w:rsidRPr="00DB5681">
        <w:rPr>
          <w:sz w:val="13"/>
          <w:szCs w:val="13"/>
        </w:rPr>
        <w:t>at either the geostationary orbit, or at the Earth-Moon</w:t>
      </w:r>
      <w:r w:rsidR="00212879" w:rsidRPr="00DB5681">
        <w:rPr>
          <w:sz w:val="13"/>
          <w:szCs w:val="13"/>
        </w:rPr>
        <w:t xml:space="preserve"> </w:t>
      </w:r>
      <w:r w:rsidRPr="00DB5681">
        <w:rPr>
          <w:sz w:val="13"/>
          <w:szCs w:val="13"/>
        </w:rPr>
        <w:t xml:space="preserve">system </w:t>
      </w:r>
      <w:proofErr w:type="spellStart"/>
      <w:r w:rsidRPr="00DB5681">
        <w:rPr>
          <w:sz w:val="13"/>
          <w:szCs w:val="13"/>
        </w:rPr>
        <w:t>Lagrangian</w:t>
      </w:r>
      <w:proofErr w:type="spellEnd"/>
      <w:r w:rsidRPr="00DB5681">
        <w:rPr>
          <w:sz w:val="13"/>
          <w:szCs w:val="13"/>
        </w:rPr>
        <w:t xml:space="preserve"> Point L1. There are pros and cons</w:t>
      </w:r>
      <w:r w:rsidR="00212879" w:rsidRPr="00DB5681">
        <w:rPr>
          <w:sz w:val="13"/>
          <w:szCs w:val="13"/>
        </w:rPr>
        <w:t xml:space="preserve"> </w:t>
      </w:r>
      <w:r w:rsidRPr="00DB5681">
        <w:rPr>
          <w:sz w:val="13"/>
          <w:szCs w:val="13"/>
        </w:rPr>
        <w:t>for each location, and some might advocate for L1, but I</w:t>
      </w:r>
      <w:r w:rsidR="00212879" w:rsidRPr="00DB5681">
        <w:rPr>
          <w:sz w:val="13"/>
          <w:szCs w:val="13"/>
        </w:rPr>
        <w:t xml:space="preserve"> </w:t>
      </w:r>
      <w:r w:rsidRPr="00DB5681">
        <w:rPr>
          <w:sz w:val="13"/>
          <w:szCs w:val="13"/>
        </w:rPr>
        <w:t>opt for geostationary orbit at least in this paper as the</w:t>
      </w:r>
      <w:r w:rsidR="00212879" w:rsidRPr="00DB5681">
        <w:rPr>
          <w:sz w:val="13"/>
          <w:szCs w:val="13"/>
        </w:rPr>
        <w:t xml:space="preserve"> </w:t>
      </w:r>
      <w:r w:rsidRPr="00DB5681">
        <w:rPr>
          <w:sz w:val="13"/>
          <w:szCs w:val="13"/>
        </w:rPr>
        <w:t>best interplanetary launching platform. While it will</w:t>
      </w:r>
      <w:r w:rsidR="00212879" w:rsidRPr="00DB5681">
        <w:rPr>
          <w:sz w:val="13"/>
          <w:szCs w:val="13"/>
        </w:rPr>
        <w:t xml:space="preserve"> </w:t>
      </w:r>
      <w:r w:rsidRPr="00DB5681">
        <w:rPr>
          <w:sz w:val="13"/>
          <w:szCs w:val="13"/>
        </w:rPr>
        <w:t>require some coordination with the ITU, it nevertheless</w:t>
      </w:r>
      <w:r w:rsidR="00212879" w:rsidRPr="00DB5681">
        <w:rPr>
          <w:sz w:val="13"/>
          <w:szCs w:val="13"/>
        </w:rPr>
        <w:t xml:space="preserve"> </w:t>
      </w:r>
      <w:r w:rsidRPr="00DB5681">
        <w:rPr>
          <w:sz w:val="13"/>
          <w:szCs w:val="13"/>
        </w:rPr>
        <w:t>does have some advantages once we consider the role of</w:t>
      </w:r>
      <w:r w:rsidR="00212879" w:rsidRPr="00DB5681">
        <w:rPr>
          <w:sz w:val="13"/>
          <w:szCs w:val="13"/>
        </w:rPr>
        <w:t xml:space="preserve"> </w:t>
      </w:r>
      <w:r w:rsidRPr="00DB5681">
        <w:rPr>
          <w:sz w:val="13"/>
          <w:szCs w:val="13"/>
        </w:rPr>
        <w:t>space tourism in the next section. A human outpost in</w:t>
      </w:r>
      <w:r w:rsidR="00212879" w:rsidRPr="00DB5681">
        <w:rPr>
          <w:sz w:val="13"/>
          <w:szCs w:val="13"/>
        </w:rPr>
        <w:t xml:space="preserve"> </w:t>
      </w:r>
      <w:r w:rsidRPr="00DB5681">
        <w:rPr>
          <w:sz w:val="13"/>
          <w:szCs w:val="13"/>
        </w:rPr>
        <w:t>GEO, the Spaceport Earth complex, provided with the</w:t>
      </w:r>
      <w:r w:rsidR="00212879" w:rsidRPr="00DB5681">
        <w:rPr>
          <w:sz w:val="13"/>
          <w:szCs w:val="13"/>
        </w:rPr>
        <w:t xml:space="preserve"> </w:t>
      </w:r>
      <w:r w:rsidRPr="00DB5681">
        <w:rPr>
          <w:sz w:val="13"/>
          <w:szCs w:val="13"/>
        </w:rPr>
        <w:t>necessary transfer vehicles, could easily perform</w:t>
      </w:r>
      <w:r w:rsidR="00212879" w:rsidRPr="00DB5681">
        <w:rPr>
          <w:sz w:val="13"/>
          <w:szCs w:val="13"/>
        </w:rPr>
        <w:t xml:space="preserve"> </w:t>
      </w:r>
      <w:r w:rsidRPr="00DB5681">
        <w:rPr>
          <w:sz w:val="13"/>
          <w:szCs w:val="13"/>
        </w:rPr>
        <w:t>commercially valuable and revenue generating</w:t>
      </w:r>
      <w:r w:rsidR="00212879" w:rsidRPr="00DB5681">
        <w:rPr>
          <w:sz w:val="13"/>
          <w:szCs w:val="13"/>
        </w:rPr>
        <w:t xml:space="preserve"> </w:t>
      </w:r>
      <w:r w:rsidRPr="00DB5681">
        <w:rPr>
          <w:sz w:val="13"/>
          <w:szCs w:val="13"/>
        </w:rPr>
        <w:t xml:space="preserve">inspections, or </w:t>
      </w:r>
      <w:proofErr w:type="spellStart"/>
      <w:r w:rsidRPr="00DB5681">
        <w:rPr>
          <w:sz w:val="13"/>
          <w:szCs w:val="13"/>
        </w:rPr>
        <w:t>refuelling</w:t>
      </w:r>
      <w:proofErr w:type="spellEnd"/>
      <w:r w:rsidRPr="00DB5681">
        <w:rPr>
          <w:sz w:val="13"/>
          <w:szCs w:val="13"/>
        </w:rPr>
        <w:t>, of satellites in that orbit.</w:t>
      </w:r>
      <w:r w:rsidR="00212879" w:rsidRPr="00DB5681">
        <w:rPr>
          <w:sz w:val="13"/>
          <w:szCs w:val="13"/>
        </w:rPr>
        <w:t xml:space="preserve"> </w:t>
      </w:r>
      <w:r w:rsidRPr="00DB5681">
        <w:rPr>
          <w:sz w:val="13"/>
          <w:szCs w:val="13"/>
        </w:rPr>
        <w:t>We need to focus our R&amp;D activities. Propellant</w:t>
      </w:r>
      <w:r w:rsidR="00212879" w:rsidRPr="00DB5681">
        <w:rPr>
          <w:sz w:val="13"/>
          <w:szCs w:val="13"/>
        </w:rPr>
        <w:t xml:space="preserve"> </w:t>
      </w:r>
      <w:r w:rsidRPr="00DB5681">
        <w:rPr>
          <w:sz w:val="13"/>
          <w:szCs w:val="13"/>
        </w:rPr>
        <w:t>depots are an important part of the future infrastructure,</w:t>
      </w:r>
      <w:r w:rsidR="00212879" w:rsidRPr="00DB5681">
        <w:rPr>
          <w:sz w:val="13"/>
          <w:szCs w:val="13"/>
        </w:rPr>
        <w:t xml:space="preserve"> </w:t>
      </w:r>
      <w:r w:rsidRPr="00DB5681">
        <w:rPr>
          <w:sz w:val="13"/>
          <w:szCs w:val="13"/>
        </w:rPr>
        <w:t>so we need to build the depots and the ways to replenish</w:t>
      </w:r>
      <w:r w:rsidR="00212879" w:rsidRPr="00DB5681">
        <w:rPr>
          <w:sz w:val="13"/>
          <w:szCs w:val="13"/>
        </w:rPr>
        <w:t xml:space="preserve"> </w:t>
      </w:r>
      <w:r w:rsidRPr="00DB5681">
        <w:rPr>
          <w:sz w:val="13"/>
          <w:szCs w:val="13"/>
        </w:rPr>
        <w:t xml:space="preserve">them and conduct space </w:t>
      </w:r>
      <w:proofErr w:type="spellStart"/>
      <w:r w:rsidRPr="00DB5681">
        <w:rPr>
          <w:sz w:val="13"/>
          <w:szCs w:val="13"/>
        </w:rPr>
        <w:t>refuelling</w:t>
      </w:r>
      <w:proofErr w:type="spellEnd"/>
      <w:r w:rsidRPr="00DB5681">
        <w:rPr>
          <w:sz w:val="13"/>
          <w:szCs w:val="13"/>
        </w:rPr>
        <w:t>. Note that one firm</w:t>
      </w:r>
      <w:r w:rsidR="00212879" w:rsidRPr="00DB5681">
        <w:rPr>
          <w:sz w:val="13"/>
          <w:szCs w:val="13"/>
        </w:rPr>
        <w:t xml:space="preserve"> </w:t>
      </w:r>
      <w:r w:rsidRPr="00DB5681">
        <w:rPr>
          <w:sz w:val="13"/>
          <w:szCs w:val="13"/>
        </w:rPr>
        <w:t>(Reference 23) has already been formed to eventually</w:t>
      </w:r>
      <w:r w:rsidR="00212879" w:rsidRPr="00DB5681">
        <w:rPr>
          <w:sz w:val="13"/>
          <w:szCs w:val="13"/>
        </w:rPr>
        <w:t xml:space="preserve"> </w:t>
      </w:r>
      <w:r w:rsidRPr="00DB5681">
        <w:rPr>
          <w:sz w:val="13"/>
          <w:szCs w:val="13"/>
        </w:rPr>
        <w:t>provide “a gas station in the sky”, so it will not always</w:t>
      </w:r>
      <w:r w:rsidR="00212879" w:rsidRPr="00DB5681">
        <w:rPr>
          <w:sz w:val="13"/>
          <w:szCs w:val="13"/>
        </w:rPr>
        <w:t xml:space="preserve"> </w:t>
      </w:r>
      <w:r w:rsidRPr="00DB5681">
        <w:rPr>
          <w:sz w:val="13"/>
          <w:szCs w:val="13"/>
        </w:rPr>
        <w:t>be necessary to seek Federal funding for all identified</w:t>
      </w:r>
      <w:r w:rsidR="00212879" w:rsidRPr="00DB5681">
        <w:rPr>
          <w:sz w:val="13"/>
          <w:szCs w:val="13"/>
        </w:rPr>
        <w:t xml:space="preserve"> </w:t>
      </w:r>
      <w:r w:rsidRPr="00DB5681">
        <w:rPr>
          <w:sz w:val="13"/>
          <w:szCs w:val="13"/>
        </w:rPr>
        <w:t>R&amp;D, although of course it will be important initially.</w:t>
      </w:r>
      <w:r w:rsidR="00212879" w:rsidRPr="00DB5681">
        <w:rPr>
          <w:sz w:val="13"/>
          <w:szCs w:val="13"/>
        </w:rPr>
        <w:t xml:space="preserve"> </w:t>
      </w:r>
      <w:r w:rsidRPr="00DB5681">
        <w:rPr>
          <w:sz w:val="13"/>
          <w:szCs w:val="13"/>
        </w:rPr>
        <w:t>A new class of vehicle, the re-</w:t>
      </w:r>
      <w:proofErr w:type="spellStart"/>
      <w:r w:rsidRPr="00DB5681">
        <w:rPr>
          <w:sz w:val="13"/>
          <w:szCs w:val="13"/>
        </w:rPr>
        <w:t>fuellable</w:t>
      </w:r>
      <w:proofErr w:type="spellEnd"/>
      <w:r w:rsidRPr="00DB5681">
        <w:rPr>
          <w:sz w:val="13"/>
          <w:szCs w:val="13"/>
        </w:rPr>
        <w:t xml:space="preserve"> tug, will be</w:t>
      </w:r>
      <w:r w:rsidR="00212879" w:rsidRPr="00DB5681">
        <w:rPr>
          <w:sz w:val="13"/>
          <w:szCs w:val="13"/>
        </w:rPr>
        <w:t xml:space="preserve"> </w:t>
      </w:r>
      <w:r w:rsidRPr="00DB5681">
        <w:rPr>
          <w:sz w:val="13"/>
          <w:szCs w:val="13"/>
        </w:rPr>
        <w:t>needed as a transfer stage to shuttle back and forwards</w:t>
      </w:r>
      <w:r w:rsidR="00212879" w:rsidRPr="00DB5681">
        <w:rPr>
          <w:sz w:val="13"/>
          <w:szCs w:val="13"/>
        </w:rPr>
        <w:t xml:space="preserve"> </w:t>
      </w:r>
      <w:r w:rsidRPr="00DB5681">
        <w:rPr>
          <w:sz w:val="13"/>
          <w:szCs w:val="13"/>
        </w:rPr>
        <w:t>from LEO to GEO. Vehicles in the future going to and</w:t>
      </w:r>
      <w:r w:rsidR="00212879" w:rsidRPr="00DB5681">
        <w:rPr>
          <w:sz w:val="13"/>
          <w:szCs w:val="13"/>
        </w:rPr>
        <w:t xml:space="preserve"> </w:t>
      </w:r>
      <w:r w:rsidRPr="00DB5681">
        <w:rPr>
          <w:sz w:val="13"/>
          <w:szCs w:val="13"/>
        </w:rPr>
        <w:t>from distant solar system objects will begin and end</w:t>
      </w:r>
      <w:r w:rsidR="00212879" w:rsidRPr="00DB5681">
        <w:rPr>
          <w:sz w:val="13"/>
          <w:szCs w:val="13"/>
        </w:rPr>
        <w:t xml:space="preserve"> </w:t>
      </w:r>
      <w:r w:rsidRPr="00DB5681">
        <w:rPr>
          <w:sz w:val="13"/>
          <w:szCs w:val="13"/>
        </w:rPr>
        <w:t>their interplanetary journeys at the Spaceport Earth</w:t>
      </w:r>
      <w:r w:rsidR="00212879" w:rsidRPr="00DB5681">
        <w:rPr>
          <w:sz w:val="13"/>
          <w:szCs w:val="13"/>
        </w:rPr>
        <w:t xml:space="preserve"> </w:t>
      </w:r>
      <w:r w:rsidRPr="00DB5681">
        <w:rPr>
          <w:sz w:val="13"/>
          <w:szCs w:val="13"/>
        </w:rPr>
        <w:t>complex in GEO. As the geostationary base platform is</w:t>
      </w:r>
      <w:r w:rsidR="00212879" w:rsidRPr="00DB5681">
        <w:rPr>
          <w:sz w:val="13"/>
          <w:szCs w:val="13"/>
        </w:rPr>
        <w:t xml:space="preserve"> </w:t>
      </w:r>
      <w:r w:rsidRPr="00DB5681">
        <w:rPr>
          <w:sz w:val="13"/>
          <w:szCs w:val="13"/>
        </w:rPr>
        <w:t>63rd International Astronautical Congress, Naples, Italy. Copyright ©2012 by the International Astronautical Federation. All rights reserved.</w:t>
      </w:r>
      <w:r w:rsidR="00212879" w:rsidRPr="00DB5681">
        <w:rPr>
          <w:sz w:val="13"/>
          <w:szCs w:val="13"/>
        </w:rPr>
        <w:t xml:space="preserve"> </w:t>
      </w:r>
      <w:r w:rsidRPr="00DB5681">
        <w:rPr>
          <w:sz w:val="13"/>
          <w:szCs w:val="13"/>
        </w:rPr>
        <w:t>IAC-12-A5.2 x 13278 Page 5 of 7</w:t>
      </w:r>
      <w:r w:rsidR="00212879" w:rsidRPr="00DB5681">
        <w:rPr>
          <w:sz w:val="13"/>
          <w:szCs w:val="13"/>
        </w:rPr>
        <w:t xml:space="preserve"> </w:t>
      </w:r>
      <w:r w:rsidRPr="00DB5681">
        <w:rPr>
          <w:sz w:val="13"/>
          <w:szCs w:val="13"/>
        </w:rPr>
        <w:t>created, there will eventually be a large market demand</w:t>
      </w:r>
      <w:r w:rsidR="00212879" w:rsidRPr="00DB5681">
        <w:rPr>
          <w:sz w:val="13"/>
          <w:szCs w:val="13"/>
        </w:rPr>
        <w:t xml:space="preserve"> </w:t>
      </w:r>
      <w:r w:rsidRPr="00DB5681">
        <w:rPr>
          <w:sz w:val="13"/>
          <w:szCs w:val="13"/>
        </w:rPr>
        <w:t>for the tugs, so they may well be provided by more than</w:t>
      </w:r>
      <w:r w:rsidR="00212879" w:rsidRPr="00DB5681">
        <w:rPr>
          <w:sz w:val="13"/>
          <w:szCs w:val="13"/>
        </w:rPr>
        <w:t xml:space="preserve"> </w:t>
      </w:r>
      <w:r w:rsidRPr="00DB5681">
        <w:rPr>
          <w:sz w:val="13"/>
          <w:szCs w:val="13"/>
        </w:rPr>
        <w:t>one commercial provider. R&amp;D is needed on solar</w:t>
      </w:r>
      <w:r w:rsidR="00212879" w:rsidRPr="00DB5681">
        <w:rPr>
          <w:sz w:val="13"/>
          <w:szCs w:val="13"/>
        </w:rPr>
        <w:t xml:space="preserve"> </w:t>
      </w:r>
      <w:r w:rsidRPr="00DB5681">
        <w:rPr>
          <w:sz w:val="13"/>
          <w:szCs w:val="13"/>
        </w:rPr>
        <w:t>sails, reusable thermal control systems, new lightweight</w:t>
      </w:r>
      <w:r w:rsidR="00212879" w:rsidRPr="00DB5681">
        <w:rPr>
          <w:sz w:val="13"/>
          <w:szCs w:val="13"/>
        </w:rPr>
        <w:t xml:space="preserve"> </w:t>
      </w:r>
      <w:r w:rsidRPr="00DB5681">
        <w:rPr>
          <w:sz w:val="13"/>
          <w:szCs w:val="13"/>
        </w:rPr>
        <w:t>materials, atmospheric re-entry systems, closed loop</w:t>
      </w:r>
      <w:r w:rsidR="00212879" w:rsidRPr="00DB5681">
        <w:rPr>
          <w:sz w:val="13"/>
          <w:szCs w:val="13"/>
        </w:rPr>
        <w:t xml:space="preserve"> </w:t>
      </w:r>
      <w:r w:rsidRPr="00DB5681">
        <w:rPr>
          <w:sz w:val="13"/>
          <w:szCs w:val="13"/>
        </w:rPr>
        <w:t>recycling ecosystems, long duration crew health and</w:t>
      </w:r>
      <w:r w:rsidR="00212879" w:rsidRPr="00DB5681">
        <w:rPr>
          <w:sz w:val="13"/>
          <w:szCs w:val="13"/>
        </w:rPr>
        <w:t xml:space="preserve"> </w:t>
      </w:r>
      <w:r w:rsidRPr="00DB5681">
        <w:rPr>
          <w:sz w:val="13"/>
          <w:szCs w:val="13"/>
        </w:rPr>
        <w:t xml:space="preserve">radiation protection, effective space robotics, </w:t>
      </w:r>
      <w:proofErr w:type="spellStart"/>
      <w:r w:rsidRPr="00DB5681">
        <w:rPr>
          <w:sz w:val="13"/>
          <w:szCs w:val="13"/>
        </w:rPr>
        <w:t>spacebased</w:t>
      </w:r>
      <w:proofErr w:type="spellEnd"/>
      <w:r w:rsidRPr="00DB5681">
        <w:rPr>
          <w:sz w:val="13"/>
          <w:szCs w:val="13"/>
        </w:rPr>
        <w:t xml:space="preserve"> 3-D printing, new classes of rocket engine, ideally</w:t>
      </w:r>
      <w:r w:rsidR="00212879" w:rsidRPr="00DB5681">
        <w:rPr>
          <w:sz w:val="13"/>
          <w:szCs w:val="13"/>
        </w:rPr>
        <w:t xml:space="preserve"> </w:t>
      </w:r>
      <w:r w:rsidRPr="00DB5681">
        <w:rPr>
          <w:sz w:val="13"/>
          <w:szCs w:val="13"/>
        </w:rPr>
        <w:t>suited to the proposed missions, in-situ resource</w:t>
      </w:r>
      <w:r w:rsidR="00212879" w:rsidRPr="00DB5681">
        <w:rPr>
          <w:sz w:val="13"/>
          <w:szCs w:val="13"/>
        </w:rPr>
        <w:t xml:space="preserve"> </w:t>
      </w:r>
      <w:r w:rsidRPr="00DB5681">
        <w:rPr>
          <w:sz w:val="13"/>
          <w:szCs w:val="13"/>
        </w:rPr>
        <w:t>utilization (ISRU). Work has already begun on the</w:t>
      </w:r>
      <w:r w:rsidR="00212879" w:rsidRPr="00DB5681">
        <w:rPr>
          <w:sz w:val="13"/>
          <w:szCs w:val="13"/>
        </w:rPr>
        <w:t xml:space="preserve"> </w:t>
      </w:r>
      <w:r w:rsidRPr="00DB5681">
        <w:rPr>
          <w:sz w:val="13"/>
          <w:szCs w:val="13"/>
        </w:rPr>
        <w:t>VASIMR plasma nuclear propulsion engine, and at least</w:t>
      </w:r>
      <w:r w:rsidR="00212879" w:rsidRPr="00DB5681">
        <w:rPr>
          <w:sz w:val="13"/>
          <w:szCs w:val="13"/>
        </w:rPr>
        <w:t xml:space="preserve"> </w:t>
      </w:r>
      <w:r w:rsidRPr="00DB5681">
        <w:rPr>
          <w:sz w:val="13"/>
          <w:szCs w:val="13"/>
        </w:rPr>
        <w:t>two commercial operators (References 23, 24) have</w:t>
      </w:r>
      <w:r w:rsidR="00212879" w:rsidRPr="00DB5681">
        <w:rPr>
          <w:sz w:val="13"/>
          <w:szCs w:val="13"/>
        </w:rPr>
        <w:t xml:space="preserve"> </w:t>
      </w:r>
      <w:r w:rsidRPr="00DB5681">
        <w:rPr>
          <w:sz w:val="13"/>
          <w:szCs w:val="13"/>
        </w:rPr>
        <w:t>expressed their intention to eventually perform Lunar or</w:t>
      </w:r>
      <w:r w:rsidR="00212879" w:rsidRPr="00DB5681">
        <w:rPr>
          <w:sz w:val="13"/>
          <w:szCs w:val="13"/>
        </w:rPr>
        <w:t xml:space="preserve"> </w:t>
      </w:r>
      <w:r w:rsidRPr="00DB5681">
        <w:rPr>
          <w:sz w:val="13"/>
          <w:szCs w:val="13"/>
        </w:rPr>
        <w:t>asteroid mining and resource extraction. This list</w:t>
      </w:r>
      <w:r w:rsidR="00212879" w:rsidRPr="00DB5681">
        <w:rPr>
          <w:sz w:val="13"/>
          <w:szCs w:val="13"/>
        </w:rPr>
        <w:t xml:space="preserve"> </w:t>
      </w:r>
      <w:r w:rsidRPr="00DB5681">
        <w:rPr>
          <w:sz w:val="13"/>
          <w:szCs w:val="13"/>
        </w:rPr>
        <w:t>represents decades of research and development, and it</w:t>
      </w:r>
      <w:r w:rsidR="00212879" w:rsidRPr="00DB5681">
        <w:rPr>
          <w:sz w:val="13"/>
          <w:szCs w:val="13"/>
        </w:rPr>
        <w:t xml:space="preserve"> </w:t>
      </w:r>
      <w:r w:rsidRPr="00DB5681">
        <w:rPr>
          <w:sz w:val="13"/>
          <w:szCs w:val="13"/>
        </w:rPr>
        <w:t>is also the key to keeping the public engaged. Every</w:t>
      </w:r>
      <w:r w:rsidR="00212879" w:rsidRPr="00DB5681">
        <w:rPr>
          <w:sz w:val="13"/>
          <w:szCs w:val="13"/>
        </w:rPr>
        <w:t xml:space="preserve"> </w:t>
      </w:r>
      <w:r w:rsidRPr="00DB5681">
        <w:rPr>
          <w:sz w:val="13"/>
          <w:szCs w:val="13"/>
        </w:rPr>
        <w:t>time some progress is made, where possible a mission</w:t>
      </w:r>
      <w:r w:rsidR="00212879" w:rsidRPr="00DB5681">
        <w:rPr>
          <w:sz w:val="13"/>
          <w:szCs w:val="13"/>
        </w:rPr>
        <w:t xml:space="preserve"> </w:t>
      </w:r>
      <w:r w:rsidRPr="00DB5681">
        <w:rPr>
          <w:sz w:val="13"/>
          <w:szCs w:val="13"/>
        </w:rPr>
        <w:t>can be used to test out the results, and such missions can</w:t>
      </w:r>
      <w:r w:rsidR="00212879" w:rsidRPr="00DB5681">
        <w:rPr>
          <w:sz w:val="13"/>
          <w:szCs w:val="13"/>
        </w:rPr>
        <w:t xml:space="preserve"> </w:t>
      </w:r>
      <w:r w:rsidRPr="00DB5681">
        <w:rPr>
          <w:sz w:val="13"/>
          <w:szCs w:val="13"/>
        </w:rPr>
        <w:t>be designed to offer the public a succession of exciting</w:t>
      </w:r>
      <w:r w:rsidR="00212879" w:rsidRPr="00DB5681">
        <w:rPr>
          <w:sz w:val="13"/>
          <w:szCs w:val="13"/>
        </w:rPr>
        <w:t xml:space="preserve"> </w:t>
      </w:r>
      <w:r w:rsidRPr="00DB5681">
        <w:rPr>
          <w:sz w:val="13"/>
          <w:szCs w:val="13"/>
        </w:rPr>
        <w:t>space activities. Although it will not be possible to</w:t>
      </w:r>
      <w:r w:rsidR="00212879" w:rsidRPr="00DB5681">
        <w:rPr>
          <w:sz w:val="13"/>
          <w:szCs w:val="13"/>
        </w:rPr>
        <w:t xml:space="preserve"> </w:t>
      </w:r>
      <w:r w:rsidRPr="00DB5681">
        <w:rPr>
          <w:sz w:val="13"/>
          <w:szCs w:val="13"/>
        </w:rPr>
        <w:t>replicate the rapid pace of developments which occurred</w:t>
      </w:r>
      <w:r w:rsidR="00212879" w:rsidRPr="00DB5681">
        <w:rPr>
          <w:sz w:val="13"/>
          <w:szCs w:val="13"/>
        </w:rPr>
        <w:t xml:space="preserve"> </w:t>
      </w:r>
      <w:r w:rsidRPr="00DB5681">
        <w:rPr>
          <w:sz w:val="13"/>
          <w:szCs w:val="13"/>
        </w:rPr>
        <w:t>during the Mercury/Gemini/Apollo era, it should</w:t>
      </w:r>
      <w:r w:rsidR="00212879" w:rsidRPr="00DB5681">
        <w:rPr>
          <w:sz w:val="13"/>
          <w:szCs w:val="13"/>
        </w:rPr>
        <w:t xml:space="preserve"> </w:t>
      </w:r>
      <w:r w:rsidRPr="00DB5681">
        <w:rPr>
          <w:sz w:val="13"/>
          <w:szCs w:val="13"/>
        </w:rPr>
        <w:t xml:space="preserve">nevertheless be possible to replicate the idea </w:t>
      </w:r>
      <w:r w:rsidRPr="00DB5681">
        <w:rPr>
          <w:sz w:val="13"/>
          <w:szCs w:val="13"/>
        </w:rPr>
        <w:lastRenderedPageBreak/>
        <w:t>of every</w:t>
      </w:r>
      <w:r w:rsidR="00212879" w:rsidRPr="00DB5681">
        <w:rPr>
          <w:sz w:val="13"/>
          <w:szCs w:val="13"/>
        </w:rPr>
        <w:t xml:space="preserve"> </w:t>
      </w:r>
      <w:r w:rsidRPr="00DB5681">
        <w:rPr>
          <w:sz w:val="13"/>
          <w:szCs w:val="13"/>
        </w:rPr>
        <w:t>mission testing out some new concept, which kept the</w:t>
      </w:r>
      <w:r w:rsidR="00212879" w:rsidRPr="00DB5681">
        <w:rPr>
          <w:sz w:val="13"/>
          <w:szCs w:val="13"/>
        </w:rPr>
        <w:t xml:space="preserve"> </w:t>
      </w:r>
      <w:r w:rsidRPr="00DB5681">
        <w:rPr>
          <w:sz w:val="13"/>
          <w:szCs w:val="13"/>
        </w:rPr>
        <w:t>public engaged throughout the sixties.</w:t>
      </w:r>
      <w:r w:rsidR="00212879" w:rsidRPr="00DB5681">
        <w:rPr>
          <w:sz w:val="13"/>
          <w:szCs w:val="13"/>
        </w:rPr>
        <w:t xml:space="preserve"> </w:t>
      </w:r>
      <w:proofErr w:type="gramStart"/>
      <w:r w:rsidRPr="00DB5681">
        <w:rPr>
          <w:sz w:val="13"/>
          <w:szCs w:val="13"/>
        </w:rPr>
        <w:t>So</w:t>
      </w:r>
      <w:proofErr w:type="gramEnd"/>
      <w:r w:rsidRPr="00DB5681">
        <w:rPr>
          <w:sz w:val="13"/>
          <w:szCs w:val="13"/>
        </w:rPr>
        <w:t xml:space="preserve"> these are the R&amp;D technologies which will be the</w:t>
      </w:r>
      <w:r w:rsidR="00212879" w:rsidRPr="00DB5681">
        <w:rPr>
          <w:sz w:val="13"/>
          <w:szCs w:val="13"/>
        </w:rPr>
        <w:t xml:space="preserve"> </w:t>
      </w:r>
      <w:r w:rsidRPr="00DB5681">
        <w:rPr>
          <w:sz w:val="13"/>
          <w:szCs w:val="13"/>
        </w:rPr>
        <w:t>enablers for the short and medium term of the</w:t>
      </w:r>
      <w:r w:rsidR="00212879" w:rsidRPr="00DB5681">
        <w:rPr>
          <w:sz w:val="13"/>
          <w:szCs w:val="13"/>
        </w:rPr>
        <w:t xml:space="preserve"> </w:t>
      </w:r>
      <w:r w:rsidRPr="00DB5681">
        <w:rPr>
          <w:sz w:val="13"/>
          <w:szCs w:val="13"/>
        </w:rPr>
        <w:t>settlement task. Funding can come initially from NASA,</w:t>
      </w:r>
      <w:r w:rsidR="00212879" w:rsidRPr="00DB5681">
        <w:rPr>
          <w:sz w:val="13"/>
          <w:szCs w:val="13"/>
        </w:rPr>
        <w:t xml:space="preserve"> </w:t>
      </w:r>
      <w:r w:rsidRPr="00DB5681">
        <w:rPr>
          <w:sz w:val="13"/>
          <w:szCs w:val="13"/>
        </w:rPr>
        <w:t xml:space="preserve">then also from Energy Department and </w:t>
      </w:r>
      <w:proofErr w:type="spellStart"/>
      <w:r w:rsidRPr="00DB5681">
        <w:rPr>
          <w:sz w:val="13"/>
          <w:szCs w:val="13"/>
        </w:rPr>
        <w:t>Defence</w:t>
      </w:r>
      <w:proofErr w:type="spellEnd"/>
      <w:r w:rsidR="00212879" w:rsidRPr="00DB5681">
        <w:rPr>
          <w:sz w:val="13"/>
          <w:szCs w:val="13"/>
        </w:rPr>
        <w:t xml:space="preserve"> </w:t>
      </w:r>
      <w:r w:rsidRPr="00DB5681">
        <w:rPr>
          <w:sz w:val="13"/>
          <w:szCs w:val="13"/>
        </w:rPr>
        <w:t>budgets. Still other parts will be undertaken by private</w:t>
      </w:r>
      <w:r w:rsidR="00212879" w:rsidRPr="00DB5681">
        <w:rPr>
          <w:sz w:val="13"/>
          <w:szCs w:val="13"/>
        </w:rPr>
        <w:t xml:space="preserve"> </w:t>
      </w:r>
      <w:r w:rsidRPr="00DB5681">
        <w:rPr>
          <w:sz w:val="13"/>
          <w:szCs w:val="13"/>
        </w:rPr>
        <w:t>commercial entities seeking commercial gains. This is</w:t>
      </w:r>
      <w:r w:rsidR="00212879" w:rsidRPr="00DB5681">
        <w:rPr>
          <w:sz w:val="13"/>
          <w:szCs w:val="13"/>
        </w:rPr>
        <w:t xml:space="preserve"> </w:t>
      </w:r>
      <w:r w:rsidRPr="00DB5681">
        <w:rPr>
          <w:sz w:val="13"/>
          <w:szCs w:val="13"/>
        </w:rPr>
        <w:t>especially true of the contribution of the new space</w:t>
      </w:r>
      <w:r w:rsidR="00212879" w:rsidRPr="00DB5681">
        <w:rPr>
          <w:sz w:val="13"/>
          <w:szCs w:val="13"/>
        </w:rPr>
        <w:t xml:space="preserve"> </w:t>
      </w:r>
      <w:r w:rsidRPr="00DB5681">
        <w:rPr>
          <w:sz w:val="13"/>
          <w:szCs w:val="13"/>
        </w:rPr>
        <w:t>tourism commercial sector, described in the next</w:t>
      </w:r>
      <w:r w:rsidR="00212879" w:rsidRPr="00DB5681">
        <w:rPr>
          <w:sz w:val="13"/>
          <w:szCs w:val="13"/>
        </w:rPr>
        <w:t xml:space="preserve"> </w:t>
      </w:r>
      <w:r w:rsidRPr="00DB5681">
        <w:rPr>
          <w:sz w:val="13"/>
          <w:szCs w:val="13"/>
        </w:rPr>
        <w:t>section.</w:t>
      </w:r>
      <w:r w:rsidR="003436AF" w:rsidRPr="00DB5681">
        <w:rPr>
          <w:sz w:val="13"/>
          <w:szCs w:val="13"/>
        </w:rPr>
        <w:t xml:space="preserve">  </w:t>
      </w:r>
      <w:r w:rsidR="0084666D" w:rsidRPr="00DB5681">
        <w:rPr>
          <w:sz w:val="13"/>
          <w:szCs w:val="13"/>
        </w:rPr>
        <w:t xml:space="preserve">VI. </w:t>
      </w:r>
      <w:r w:rsidR="0084666D" w:rsidRPr="00DB5681">
        <w:rPr>
          <w:sz w:val="13"/>
          <w:szCs w:val="13"/>
          <w:u w:val="single"/>
        </w:rPr>
        <w:t>SPACE TOURISM THE ENABLER Space tourism will play a significant part in establishing the sustainable track towards human settlement of space</w:t>
      </w:r>
      <w:r w:rsidR="0084666D" w:rsidRPr="00DB5681">
        <w:rPr>
          <w:sz w:val="13"/>
          <w:szCs w:val="13"/>
        </w:rPr>
        <w:t>. Deputy NASA Administrator Lori Garver (Reference 12) said “</w:t>
      </w:r>
      <w:r w:rsidR="0084666D" w:rsidRPr="00DB5681">
        <w:rPr>
          <w:sz w:val="13"/>
          <w:szCs w:val="13"/>
          <w:u w:val="single"/>
        </w:rPr>
        <w:t>Space tourism is a catalyst that has sparked a whole new industry of passenger</w:t>
      </w:r>
      <w:r w:rsidR="00E61C8D" w:rsidRPr="00DB5681">
        <w:rPr>
          <w:sz w:val="13"/>
          <w:szCs w:val="13"/>
          <w:u w:val="single"/>
        </w:rPr>
        <w:t xml:space="preserve"> </w:t>
      </w:r>
      <w:r w:rsidR="0084666D" w:rsidRPr="00DB5681">
        <w:rPr>
          <w:sz w:val="13"/>
          <w:szCs w:val="13"/>
          <w:u w:val="single"/>
        </w:rPr>
        <w:t>carrying spacecraft</w:t>
      </w:r>
      <w:r w:rsidR="0084666D" w:rsidRPr="00DB5681">
        <w:rPr>
          <w:sz w:val="13"/>
          <w:szCs w:val="13"/>
        </w:rPr>
        <w:t xml:space="preserve">. </w:t>
      </w:r>
      <w:r w:rsidR="0084666D" w:rsidRPr="00DB5681">
        <w:rPr>
          <w:sz w:val="13"/>
          <w:szCs w:val="13"/>
          <w:u w:val="single"/>
        </w:rPr>
        <w:t>We plan to make use of commercial space providers to transport astronauts to the space station.</w:t>
      </w:r>
      <w:r w:rsidR="0084666D" w:rsidRPr="00DB5681">
        <w:rPr>
          <w:sz w:val="13"/>
          <w:szCs w:val="13"/>
        </w:rPr>
        <w:t xml:space="preserve">” The new taxi (or rental car) services, which NASA will be contracting with the new commercial providers like SpaceX, assume that either orbital space tourists, or experimenters, will be flying in the seats not occupied by (or paid for by) NASA. </w:t>
      </w:r>
      <w:r w:rsidR="0084666D" w:rsidRPr="00DB5681">
        <w:rPr>
          <w:sz w:val="13"/>
          <w:szCs w:val="13"/>
          <w:u w:val="single"/>
        </w:rPr>
        <w:t xml:space="preserve">Space tourism represents one of the best ways to involve the </w:t>
      </w:r>
      <w:proofErr w:type="gramStart"/>
      <w:r w:rsidR="0084666D" w:rsidRPr="00DB5681">
        <w:rPr>
          <w:sz w:val="13"/>
          <w:szCs w:val="13"/>
          <w:u w:val="single"/>
        </w:rPr>
        <w:t>general public</w:t>
      </w:r>
      <w:proofErr w:type="gramEnd"/>
      <w:r w:rsidR="0084666D" w:rsidRPr="00DB5681">
        <w:rPr>
          <w:sz w:val="13"/>
          <w:szCs w:val="13"/>
          <w:u w:val="single"/>
        </w:rPr>
        <w:t>; it brings the possibilities of space travel home to many</w:t>
      </w:r>
      <w:r w:rsidR="0084666D" w:rsidRPr="00DB5681">
        <w:rPr>
          <w:sz w:val="13"/>
          <w:szCs w:val="13"/>
        </w:rPr>
        <w:t xml:space="preserve">. We are about to see a transformation in access to space, which will in some ways mirror what took place in the early stages of aviation (Reference 25). Originally there were a few risk-taking aviators, then some government cargoes (usually air mail), then some primitive airliners carrying very rich passengers such as movie stars, and ultimately today’s airline business with its high reliability, </w:t>
      </w:r>
      <w:proofErr w:type="gramStart"/>
      <w:r w:rsidR="0084666D" w:rsidRPr="00DB5681">
        <w:rPr>
          <w:sz w:val="13"/>
          <w:szCs w:val="13"/>
        </w:rPr>
        <w:t>schedules</w:t>
      </w:r>
      <w:proofErr w:type="gramEnd"/>
      <w:r w:rsidR="0084666D" w:rsidRPr="00DB5681">
        <w:rPr>
          <w:sz w:val="13"/>
          <w:szCs w:val="13"/>
        </w:rPr>
        <w:t xml:space="preserve"> and efficiency, where now almost anyone can fly. Space tourism already takes place using Russian Soyuz vehicles, and it is assumed that the SpaceX Dragon vehicle will also soon be able to provide orbital space tourism flights, but in much more comfort, and from US spaceports</w:t>
      </w:r>
      <w:r w:rsidR="0084666D" w:rsidRPr="00760711">
        <w:rPr>
          <w:sz w:val="16"/>
          <w:szCs w:val="10"/>
        </w:rPr>
        <w:t>.</w:t>
      </w:r>
      <w:r w:rsidR="0084666D" w:rsidRPr="00760711">
        <w:rPr>
          <w:sz w:val="16"/>
        </w:rPr>
        <w:t xml:space="preserve"> Other possible </w:t>
      </w:r>
      <w:r w:rsidR="0084666D" w:rsidRPr="001A24C4">
        <w:rPr>
          <w:u w:val="single"/>
        </w:rPr>
        <w:t xml:space="preserve">commercial orbital space tourism vehicles include the </w:t>
      </w:r>
      <w:proofErr w:type="spellStart"/>
      <w:r w:rsidR="0084666D" w:rsidRPr="001A24C4">
        <w:rPr>
          <w:u w:val="single"/>
        </w:rPr>
        <w:t>Stratolaunch</w:t>
      </w:r>
      <w:proofErr w:type="spellEnd"/>
      <w:r w:rsidR="0084666D" w:rsidRPr="001A24C4">
        <w:rPr>
          <w:u w:val="single"/>
        </w:rPr>
        <w:t xml:space="preserve"> vehicle, the Orbital Cygnus and the Blue Origin and Sierra Nevada offerings</w:t>
      </w:r>
      <w:r w:rsidR="0084666D" w:rsidRPr="00760711">
        <w:rPr>
          <w:sz w:val="16"/>
        </w:rPr>
        <w:t xml:space="preserve">. </w:t>
      </w:r>
      <w:r w:rsidR="0084666D" w:rsidRPr="00593048">
        <w:rPr>
          <w:u w:val="single"/>
        </w:rPr>
        <w:t xml:space="preserve">The sub-orbital space tourism business will soon begin with Virgin Galactic, XCOR and others such as Armadillo and </w:t>
      </w:r>
      <w:proofErr w:type="spellStart"/>
      <w:r w:rsidR="0084666D" w:rsidRPr="00593048">
        <w:rPr>
          <w:u w:val="single"/>
        </w:rPr>
        <w:t>Masten</w:t>
      </w:r>
      <w:proofErr w:type="spellEnd"/>
      <w:r w:rsidR="0084666D" w:rsidRPr="00593048">
        <w:rPr>
          <w:u w:val="single"/>
        </w:rPr>
        <w:t xml:space="preserve"> offering vehicles to provide the experience</w:t>
      </w:r>
      <w:r w:rsidR="0084666D" w:rsidRPr="00760711">
        <w:rPr>
          <w:sz w:val="16"/>
        </w:rPr>
        <w:t xml:space="preserve">. </w:t>
      </w:r>
      <w:proofErr w:type="gramStart"/>
      <w:r w:rsidR="0084666D" w:rsidRPr="00760711">
        <w:rPr>
          <w:sz w:val="16"/>
        </w:rPr>
        <w:t>All of</w:t>
      </w:r>
      <w:proofErr w:type="gramEnd"/>
      <w:r w:rsidR="0084666D" w:rsidRPr="00760711">
        <w:rPr>
          <w:sz w:val="16"/>
        </w:rPr>
        <w:t xml:space="preserve"> </w:t>
      </w:r>
      <w:r w:rsidR="0084666D" w:rsidRPr="001159AB">
        <w:rPr>
          <w:u w:val="single"/>
        </w:rPr>
        <w:t>these new space tourism craft have been designed to provide a reusable service into space, with the operator being able to perform rapid turnaround and airline-like operations</w:t>
      </w:r>
      <w:r w:rsidR="0084666D" w:rsidRPr="00760711">
        <w:rPr>
          <w:sz w:val="16"/>
        </w:rPr>
        <w:t xml:space="preserve">. The </w:t>
      </w:r>
      <w:r w:rsidR="0084666D" w:rsidRPr="0030319A">
        <w:rPr>
          <w:u w:val="single"/>
        </w:rPr>
        <w:t xml:space="preserve">key to the success of </w:t>
      </w:r>
      <w:r w:rsidR="0084666D" w:rsidRPr="00C836B8">
        <w:rPr>
          <w:highlight w:val="green"/>
          <w:u w:val="single"/>
        </w:rPr>
        <w:t>space tourism</w:t>
      </w:r>
      <w:r w:rsidR="0084666D" w:rsidRPr="0030319A">
        <w:rPr>
          <w:u w:val="single"/>
        </w:rPr>
        <w:t xml:space="preserve"> is the </w:t>
      </w:r>
      <w:r w:rsidR="0084666D" w:rsidRPr="00C836B8">
        <w:rPr>
          <w:highlight w:val="green"/>
          <w:u w:val="single"/>
        </w:rPr>
        <w:t>potential market size</w:t>
      </w:r>
      <w:r w:rsidR="0084666D" w:rsidRPr="00760711">
        <w:rPr>
          <w:sz w:val="16"/>
        </w:rPr>
        <w:t xml:space="preserve">. The </w:t>
      </w:r>
      <w:r w:rsidR="0084666D" w:rsidRPr="00F44B5C">
        <w:rPr>
          <w:u w:val="single"/>
        </w:rPr>
        <w:t xml:space="preserve">forecasts (Reference 26) indicated that </w:t>
      </w:r>
      <w:r w:rsidR="0084666D" w:rsidRPr="00C836B8">
        <w:rPr>
          <w:highlight w:val="green"/>
          <w:u w:val="single"/>
        </w:rPr>
        <w:t>up to 15,000 passengers</w:t>
      </w:r>
      <w:r w:rsidR="0084666D" w:rsidRPr="00F44B5C">
        <w:rPr>
          <w:u w:val="single"/>
        </w:rPr>
        <w:t xml:space="preserve"> per year would be able and willing to pay $100,000 for a sub-orbital space tourism experienc</w:t>
      </w:r>
      <w:r w:rsidR="0084666D" w:rsidRPr="00760711">
        <w:rPr>
          <w:sz w:val="16"/>
        </w:rPr>
        <w:t xml:space="preserve">e. The same forecast study found that far fewer tourists were anticipated for orbital spaceflight because of the </w:t>
      </w:r>
      <w:proofErr w:type="gramStart"/>
      <w:r w:rsidR="0084666D" w:rsidRPr="00760711">
        <w:rPr>
          <w:sz w:val="16"/>
        </w:rPr>
        <w:t>high ticket</w:t>
      </w:r>
      <w:proofErr w:type="gramEnd"/>
      <w:r w:rsidR="0084666D" w:rsidRPr="00760711">
        <w:rPr>
          <w:sz w:val="16"/>
        </w:rPr>
        <w:t xml:space="preserve"> price (of $20 million) when the survey was carried out. However, subsequent work using the same raw data from millionaire interviews (Reference 27) suggests that if ticket prices could be brought down to $1/2 million per seat, then since people are price sensitive payloads, there would also be a market of 15,000 a year for orbital tourists. </w:t>
      </w:r>
      <w:r w:rsidR="0084666D" w:rsidRPr="000D4680">
        <w:rPr>
          <w:u w:val="single"/>
        </w:rPr>
        <w:t xml:space="preserve">The significance of these numbers, and the reason that they can frame space tourism as an enabling technology, is </w:t>
      </w:r>
      <w:r w:rsidR="0084666D" w:rsidRPr="00C836B8">
        <w:rPr>
          <w:highlight w:val="green"/>
          <w:u w:val="single"/>
        </w:rPr>
        <w:t>in comparison with</w:t>
      </w:r>
      <w:r w:rsidR="0084666D" w:rsidRPr="000D4680">
        <w:rPr>
          <w:u w:val="single"/>
        </w:rPr>
        <w:t xml:space="preserve"> the number of other payloads that have previously been sent into space</w:t>
      </w:r>
      <w:r w:rsidR="0084666D" w:rsidRPr="00760711">
        <w:rPr>
          <w:sz w:val="16"/>
        </w:rPr>
        <w:t xml:space="preserve">. When we </w:t>
      </w:r>
      <w:r w:rsidR="0084666D" w:rsidRPr="00701504">
        <w:rPr>
          <w:u w:val="single"/>
        </w:rPr>
        <w:t xml:space="preserve">add up all </w:t>
      </w:r>
      <w:r w:rsidR="0084666D" w:rsidRPr="00C836B8">
        <w:rPr>
          <w:highlight w:val="green"/>
          <w:u w:val="single"/>
        </w:rPr>
        <w:t>global</w:t>
      </w:r>
      <w:r w:rsidR="0084666D" w:rsidRPr="00701504">
        <w:rPr>
          <w:u w:val="single"/>
        </w:rPr>
        <w:t xml:space="preserve"> launches, including </w:t>
      </w:r>
      <w:r w:rsidR="0084666D" w:rsidRPr="00C836B8">
        <w:rPr>
          <w:highlight w:val="green"/>
          <w:u w:val="single"/>
        </w:rPr>
        <w:t>military, civil, commercial</w:t>
      </w:r>
      <w:r w:rsidR="0084666D" w:rsidRPr="00701504">
        <w:rPr>
          <w:u w:val="single"/>
        </w:rPr>
        <w:t xml:space="preserve">, everything, we find that the </w:t>
      </w:r>
      <w:r w:rsidR="0084666D" w:rsidRPr="00C836B8">
        <w:rPr>
          <w:highlight w:val="green"/>
          <w:u w:val="single"/>
        </w:rPr>
        <w:t>total</w:t>
      </w:r>
      <w:r w:rsidR="0084666D" w:rsidRPr="00701504">
        <w:rPr>
          <w:u w:val="single"/>
        </w:rPr>
        <w:t xml:space="preserve"> number of </w:t>
      </w:r>
      <w:r w:rsidR="0084666D" w:rsidRPr="00C836B8">
        <w:rPr>
          <w:highlight w:val="green"/>
          <w:u w:val="single"/>
        </w:rPr>
        <w:t>payloads</w:t>
      </w:r>
      <w:r w:rsidR="0084666D" w:rsidRPr="00701504">
        <w:rPr>
          <w:u w:val="single"/>
        </w:rPr>
        <w:t xml:space="preserve"> has remained at </w:t>
      </w:r>
      <w:r w:rsidR="0084666D" w:rsidRPr="00C836B8">
        <w:rPr>
          <w:highlight w:val="green"/>
          <w:u w:val="single"/>
        </w:rPr>
        <w:t>about 60 to 80</w:t>
      </w:r>
      <w:r w:rsidR="0084666D" w:rsidRPr="00701504">
        <w:rPr>
          <w:u w:val="single"/>
        </w:rPr>
        <w:t xml:space="preserve"> for decades.</w:t>
      </w:r>
      <w:r w:rsidR="0084666D" w:rsidRPr="00760711">
        <w:rPr>
          <w:sz w:val="16"/>
        </w:rPr>
        <w:t xml:space="preserve"> The </w:t>
      </w:r>
      <w:r w:rsidR="0084666D" w:rsidRPr="001274A1">
        <w:rPr>
          <w:u w:val="single"/>
        </w:rPr>
        <w:t>difference between 60 and 15,000 payloads per year</w:t>
      </w:r>
      <w:r w:rsidR="0084666D" w:rsidRPr="00760711">
        <w:rPr>
          <w:sz w:val="16"/>
        </w:rPr>
        <w:t xml:space="preserve"> (if we call each tourist a “payload”) </w:t>
      </w:r>
      <w:r w:rsidR="0084666D" w:rsidRPr="004E4E77">
        <w:rPr>
          <w:u w:val="single"/>
        </w:rPr>
        <w:t>is the kind of difference which allows us to experience the benefits of economies of scale.</w:t>
      </w:r>
      <w:r w:rsidR="0084666D" w:rsidRPr="00760711">
        <w:rPr>
          <w:sz w:val="16"/>
        </w:rPr>
        <w:t xml:space="preserve"> Furthermore, </w:t>
      </w:r>
      <w:r w:rsidR="0084666D" w:rsidRPr="00532674">
        <w:rPr>
          <w:u w:val="single"/>
        </w:rPr>
        <w:t>it is the only class of payload which can achieve this. In a major comprehensive study</w:t>
      </w:r>
      <w:r w:rsidR="0084666D" w:rsidRPr="00760711">
        <w:rPr>
          <w:sz w:val="16"/>
        </w:rPr>
        <w:t xml:space="preserve"> (Reference 28), </w:t>
      </w:r>
      <w:r w:rsidR="0084666D" w:rsidRPr="005067E3">
        <w:rPr>
          <w:u w:val="single"/>
        </w:rPr>
        <w:t xml:space="preserve">NASA investigated 43 potential commercial and government markets (including communications, remote sensing, broadcasting, navigation, ISS missions, science, space rescue, asteroid detection, space advertising, space burial, crystal growth manufacturing, vacuum deposition manufacturing, hazardous waste disposal, space hospitals, solar power, </w:t>
      </w:r>
      <w:proofErr w:type="spellStart"/>
      <w:r w:rsidR="0084666D" w:rsidRPr="005067E3">
        <w:rPr>
          <w:u w:val="single"/>
        </w:rPr>
        <w:t>etc</w:t>
      </w:r>
      <w:proofErr w:type="spellEnd"/>
      <w:r w:rsidR="0084666D" w:rsidRPr="005067E3">
        <w:rPr>
          <w:u w:val="single"/>
        </w:rPr>
        <w:t xml:space="preserve">) and determined that </w:t>
      </w:r>
      <w:r w:rsidR="0084666D" w:rsidRPr="00C836B8">
        <w:rPr>
          <w:highlight w:val="green"/>
          <w:u w:val="single"/>
        </w:rPr>
        <w:t>only space tourism had</w:t>
      </w:r>
      <w:r w:rsidR="0084666D" w:rsidRPr="005067E3">
        <w:rPr>
          <w:u w:val="single"/>
        </w:rPr>
        <w:t xml:space="preserve"> this </w:t>
      </w:r>
      <w:r w:rsidR="0084666D" w:rsidRPr="00C836B8">
        <w:rPr>
          <w:highlight w:val="green"/>
          <w:u w:val="single"/>
        </w:rPr>
        <w:t>ability to transform</w:t>
      </w:r>
      <w:r w:rsidR="0084666D" w:rsidRPr="005067E3">
        <w:rPr>
          <w:u w:val="single"/>
        </w:rPr>
        <w:t xml:space="preserve"> </w:t>
      </w:r>
      <w:r w:rsidR="0084666D" w:rsidRPr="007E468F">
        <w:rPr>
          <w:u w:val="single"/>
        </w:rPr>
        <w:t>the</w:t>
      </w:r>
      <w:r w:rsidR="00B13037" w:rsidRPr="007E468F">
        <w:rPr>
          <w:u w:val="single"/>
        </w:rPr>
        <w:t xml:space="preserve"> </w:t>
      </w:r>
      <w:r w:rsidR="0084666D" w:rsidRPr="00C836B8">
        <w:rPr>
          <w:highlight w:val="green"/>
          <w:u w:val="single"/>
        </w:rPr>
        <w:t>economics of the launch business</w:t>
      </w:r>
      <w:r w:rsidR="0084666D" w:rsidRPr="007E468F">
        <w:rPr>
          <w:u w:val="single"/>
        </w:rPr>
        <w:t xml:space="preserve"> within a twenty-year horizon</w:t>
      </w:r>
      <w:r w:rsidR="0084666D" w:rsidRPr="00760711">
        <w:rPr>
          <w:sz w:val="16"/>
        </w:rPr>
        <w:t xml:space="preserve">. The new industry will also bring substantial economic and employment benefits around the new spaceports, where terrestrial tourists are expected to visit. Spaceport America in New Mexico, for example, is anticipating 200,000 visitors per year. The </w:t>
      </w:r>
      <w:r w:rsidR="0084666D" w:rsidRPr="00E1728D">
        <w:rPr>
          <w:u w:val="single"/>
        </w:rPr>
        <w:t xml:space="preserve">space tourism </w:t>
      </w:r>
      <w:r w:rsidR="0084666D" w:rsidRPr="00C836B8">
        <w:rPr>
          <w:highlight w:val="green"/>
          <w:u w:val="single"/>
        </w:rPr>
        <w:t>industry</w:t>
      </w:r>
      <w:r w:rsidR="0084666D" w:rsidRPr="00E1728D">
        <w:rPr>
          <w:u w:val="single"/>
        </w:rPr>
        <w:t xml:space="preserve"> as envisaged to date </w:t>
      </w:r>
      <w:r w:rsidR="0084666D" w:rsidRPr="00C836B8">
        <w:rPr>
          <w:highlight w:val="green"/>
          <w:u w:val="single"/>
        </w:rPr>
        <w:t>involves</w:t>
      </w:r>
      <w:r w:rsidR="0084666D" w:rsidRPr="00E1728D">
        <w:rPr>
          <w:u w:val="single"/>
        </w:rPr>
        <w:t xml:space="preserve"> sub-orbital trips, LEO orbital vacations and even a circum-lunar flight</w:t>
      </w:r>
      <w:r w:rsidR="0084666D" w:rsidRPr="00760711">
        <w:rPr>
          <w:sz w:val="16"/>
        </w:rPr>
        <w:t xml:space="preserve">. However, </w:t>
      </w:r>
      <w:r w:rsidR="0084666D" w:rsidRPr="00C91DBF">
        <w:rPr>
          <w:u w:val="single"/>
        </w:rPr>
        <w:t xml:space="preserve">by providing a further destination at geostationary orbit with a suitable space hotel complex, this industry could further enhance its role as an enabler by </w:t>
      </w:r>
      <w:proofErr w:type="gramStart"/>
      <w:r w:rsidR="0084666D" w:rsidRPr="00C91DBF">
        <w:rPr>
          <w:u w:val="single"/>
        </w:rPr>
        <w:t>opening up</w:t>
      </w:r>
      <w:proofErr w:type="gramEnd"/>
      <w:r w:rsidR="0084666D" w:rsidRPr="00C91DBF">
        <w:rPr>
          <w:u w:val="single"/>
        </w:rPr>
        <w:t xml:space="preserve"> this “Spaceport Earth” complex to </w:t>
      </w:r>
      <w:r w:rsidR="0084666D" w:rsidRPr="00C836B8">
        <w:rPr>
          <w:highlight w:val="green"/>
          <w:u w:val="single"/>
        </w:rPr>
        <w:t>regular commercial flights</w:t>
      </w:r>
      <w:r w:rsidR="0084666D" w:rsidRPr="00C91DBF">
        <w:rPr>
          <w:u w:val="single"/>
        </w:rPr>
        <w:t xml:space="preserve"> from LEO to GEO</w:t>
      </w:r>
      <w:r w:rsidR="0084666D" w:rsidRPr="00760711">
        <w:rPr>
          <w:sz w:val="16"/>
        </w:rPr>
        <w:t xml:space="preserve">. </w:t>
      </w:r>
      <w:r w:rsidR="0084666D" w:rsidRPr="00460081">
        <w:rPr>
          <w:u w:val="single"/>
        </w:rPr>
        <w:t>It would</w:t>
      </w:r>
      <w:r w:rsidR="0084666D" w:rsidRPr="00760711">
        <w:rPr>
          <w:sz w:val="16"/>
        </w:rPr>
        <w:t xml:space="preserve"> therefore help </w:t>
      </w:r>
      <w:r w:rsidR="0084666D" w:rsidRPr="00C836B8">
        <w:rPr>
          <w:highlight w:val="green"/>
          <w:u w:val="single"/>
        </w:rPr>
        <w:t>create the geostationary platform necessary for</w:t>
      </w:r>
      <w:r w:rsidR="0084666D" w:rsidRPr="00F52854">
        <w:rPr>
          <w:u w:val="single"/>
        </w:rPr>
        <w:t xml:space="preserve"> the eventual </w:t>
      </w:r>
      <w:r w:rsidR="0084666D" w:rsidRPr="00C836B8">
        <w:rPr>
          <w:highlight w:val="green"/>
          <w:u w:val="single"/>
        </w:rPr>
        <w:t>space settlement</w:t>
      </w:r>
      <w:r w:rsidR="0084666D" w:rsidRPr="00F52854">
        <w:rPr>
          <w:u w:val="single"/>
        </w:rPr>
        <w:t xml:space="preserve"> drive. Some more market research is needed to confirm the level of interest, and price level, for such a space tourism destination.</w:t>
      </w:r>
      <w:r w:rsidR="0084666D" w:rsidRPr="00760711">
        <w:rPr>
          <w:sz w:val="16"/>
        </w:rPr>
        <w:t xml:space="preserve"> There will also need to be some more detailed considerations of the use of GEO as a space tourist destination, </w:t>
      </w:r>
      <w:proofErr w:type="spellStart"/>
      <w:proofErr w:type="gramStart"/>
      <w:r w:rsidR="0084666D" w:rsidRPr="00760711">
        <w:rPr>
          <w:sz w:val="16"/>
        </w:rPr>
        <w:t>eg</w:t>
      </w:r>
      <w:proofErr w:type="spellEnd"/>
      <w:proofErr w:type="gramEnd"/>
      <w:r w:rsidR="0084666D" w:rsidRPr="00760711">
        <w:rPr>
          <w:sz w:val="16"/>
        </w:rPr>
        <w:t xml:space="preserve"> provision of telescopes, the ability to use tugs to move a few miles above or below GEO to allow a drift phase to provide enhanced interest, etc. Remember the time frame we are discussing. </w:t>
      </w:r>
      <w:r w:rsidR="0084666D" w:rsidRPr="009D7844">
        <w:rPr>
          <w:u w:val="single"/>
        </w:rPr>
        <w:t>We have time to allow the natural development of this new industry so that it assists in the creation of the evolving space infrastructure</w:t>
      </w:r>
      <w:r w:rsidR="0084666D" w:rsidRPr="00760711">
        <w:rPr>
          <w:sz w:val="16"/>
        </w:rPr>
        <w:t xml:space="preserve">. So, </w:t>
      </w:r>
      <w:r w:rsidR="0084666D" w:rsidRPr="00090460">
        <w:rPr>
          <w:u w:val="single"/>
        </w:rPr>
        <w:t xml:space="preserve">the basic </w:t>
      </w:r>
      <w:r w:rsidR="0084666D" w:rsidRPr="00C836B8">
        <w:rPr>
          <w:highlight w:val="green"/>
          <w:u w:val="single"/>
        </w:rPr>
        <w:t>architecture begins with space tourism</w:t>
      </w:r>
      <w:r w:rsidR="0084666D" w:rsidRPr="00090460">
        <w:rPr>
          <w:u w:val="single"/>
        </w:rPr>
        <w:t xml:space="preserve">, then </w:t>
      </w:r>
      <w:r w:rsidR="0084666D" w:rsidRPr="00C836B8">
        <w:rPr>
          <w:highlight w:val="green"/>
          <w:u w:val="single"/>
        </w:rPr>
        <w:t>extends to</w:t>
      </w:r>
      <w:r w:rsidR="0084666D" w:rsidRPr="00090460">
        <w:rPr>
          <w:u w:val="single"/>
        </w:rPr>
        <w:t xml:space="preserve"> the use of </w:t>
      </w:r>
      <w:r w:rsidR="0084666D" w:rsidRPr="00C836B8">
        <w:rPr>
          <w:highlight w:val="green"/>
          <w:u w:val="single"/>
        </w:rPr>
        <w:t>commercial LEO-GEO</w:t>
      </w:r>
      <w:r w:rsidR="0084666D" w:rsidRPr="00090460">
        <w:rPr>
          <w:u w:val="single"/>
        </w:rPr>
        <w:t xml:space="preserve"> tugs to take tourists to and from geostationary orbit, which becomes the new platform from which human settlement architectures can commence in due course</w:t>
      </w:r>
      <w:r w:rsidR="0084666D" w:rsidRPr="00760711">
        <w:rPr>
          <w:sz w:val="16"/>
        </w:rPr>
        <w:t xml:space="preserve">. The new </w:t>
      </w:r>
      <w:proofErr w:type="gramStart"/>
      <w:r w:rsidR="0084666D" w:rsidRPr="00760711">
        <w:rPr>
          <w:sz w:val="16"/>
        </w:rPr>
        <w:lastRenderedPageBreak/>
        <w:t>long term</w:t>
      </w:r>
      <w:proofErr w:type="gramEnd"/>
      <w:r w:rsidR="0084666D" w:rsidRPr="00760711">
        <w:rPr>
          <w:sz w:val="16"/>
        </w:rPr>
        <w:t xml:space="preserve"> initiatives then proceed as described above, once the fruits of the new focused R&amp;D begin to emerge. And importantly, throughout all the stages from the ST thru MT to VLT, there will be a) </w:t>
      </w:r>
      <w:r w:rsidR="0084666D" w:rsidRPr="00C836B8">
        <w:rPr>
          <w:highlight w:val="green"/>
          <w:u w:val="single"/>
        </w:rPr>
        <w:t>involvement of the</w:t>
      </w:r>
      <w:r w:rsidR="0084666D" w:rsidRPr="00BB5FE0">
        <w:rPr>
          <w:u w:val="single"/>
        </w:rPr>
        <w:t xml:space="preserve"> general </w:t>
      </w:r>
      <w:r w:rsidR="0084666D" w:rsidRPr="00C836B8">
        <w:rPr>
          <w:highlight w:val="green"/>
          <w:u w:val="single"/>
        </w:rPr>
        <w:t>public</w:t>
      </w:r>
      <w:r w:rsidR="0084666D" w:rsidRPr="00BB5FE0">
        <w:rPr>
          <w:u w:val="single"/>
        </w:rPr>
        <w:t xml:space="preserve">, b) </w:t>
      </w:r>
      <w:r w:rsidR="0084666D" w:rsidRPr="00C836B8">
        <w:rPr>
          <w:highlight w:val="green"/>
          <w:u w:val="single"/>
        </w:rPr>
        <w:t>solutions to</w:t>
      </w:r>
      <w:r w:rsidR="0084666D" w:rsidRPr="00BB5FE0">
        <w:rPr>
          <w:u w:val="single"/>
        </w:rPr>
        <w:t xml:space="preserve"> the </w:t>
      </w:r>
      <w:r w:rsidR="0084666D" w:rsidRPr="00C836B8">
        <w:rPr>
          <w:highlight w:val="green"/>
          <w:u w:val="single"/>
        </w:rPr>
        <w:t>technological problems</w:t>
      </w:r>
      <w:r w:rsidR="0084666D" w:rsidRPr="00BB5FE0">
        <w:rPr>
          <w:u w:val="single"/>
        </w:rPr>
        <w:t xml:space="preserve"> of the era, c) revenue generation opportunities via the commercial entrepreneurial providers and d) a sustainable relatively low Federal budget allocation, which however is focused on providing the focused R&amp;D to enable the </w:t>
      </w:r>
      <w:proofErr w:type="gramStart"/>
      <w:r w:rsidR="0084666D" w:rsidRPr="00BB5FE0">
        <w:rPr>
          <w:u w:val="single"/>
        </w:rPr>
        <w:t>long term</w:t>
      </w:r>
      <w:proofErr w:type="gramEnd"/>
      <w:r w:rsidR="0084666D" w:rsidRPr="00BB5FE0">
        <w:rPr>
          <w:u w:val="single"/>
        </w:rPr>
        <w:t xml:space="preserve"> vision to succeed</w:t>
      </w:r>
      <w:r w:rsidR="0084666D" w:rsidRPr="00760711">
        <w:rPr>
          <w:sz w:val="16"/>
        </w:rPr>
        <w:t xml:space="preserve">. Although for this paper we have used GEO for the new space tourism location, there is no reason why it could not equally be L1 which is used, or even both locations. </w:t>
      </w:r>
      <w:r w:rsidR="0084666D" w:rsidRPr="00FC195F">
        <w:rPr>
          <w:u w:val="single"/>
        </w:rPr>
        <w:t>Just</w:t>
      </w:r>
      <w:r w:rsidR="0084666D" w:rsidRPr="00760711">
        <w:rPr>
          <w:sz w:val="16"/>
        </w:rPr>
        <w:t xml:space="preserve"> </w:t>
      </w:r>
      <w:r w:rsidR="0084666D" w:rsidRPr="00BE3439">
        <w:rPr>
          <w:u w:val="single"/>
        </w:rPr>
        <w:t>so long as space tourists will be willing and able to pay to go there on regular trips.</w:t>
      </w:r>
      <w:r w:rsidR="0084666D" w:rsidRPr="00760711">
        <w:rPr>
          <w:sz w:val="16"/>
        </w:rPr>
        <w:t xml:space="preserve"> A variety of objects in the solar system become easy targets for the space agencies such as NASA once we have established the Spaceport Earth launching pad in GEO. At this location, true space-faring interplanetary craft can be assembled, which do not need to cope with atmospheric drag or heating problems at either end. And </w:t>
      </w:r>
      <w:r w:rsidR="0084666D" w:rsidRPr="0074040B">
        <w:rPr>
          <w:u w:val="single"/>
        </w:rPr>
        <w:t xml:space="preserve">it all becomes possible only because the space tourism business </w:t>
      </w:r>
      <w:proofErr w:type="gramStart"/>
      <w:r w:rsidR="0084666D" w:rsidRPr="0074040B">
        <w:rPr>
          <w:u w:val="single"/>
        </w:rPr>
        <w:t>opens up</w:t>
      </w:r>
      <w:proofErr w:type="gramEnd"/>
      <w:r w:rsidR="0084666D" w:rsidRPr="0074040B">
        <w:rPr>
          <w:u w:val="single"/>
        </w:rPr>
        <w:t xml:space="preserve"> the regular route into LEO and then onwards up to “Spaceport Earth” in GEO.</w:t>
      </w:r>
    </w:p>
    <w:p w14:paraId="56D4C84B" w14:textId="27447215" w:rsidR="0084666D" w:rsidRPr="00653DC2" w:rsidRDefault="0084666D" w:rsidP="0084666D">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w:t>
      </w:r>
    </w:p>
    <w:p w14:paraId="3C14D963" w14:textId="77777777" w:rsidR="0084666D" w:rsidRDefault="0084666D" w:rsidP="0084666D">
      <w:r w:rsidRPr="00653DC2">
        <w:rPr>
          <w:rStyle w:val="Style13ptBold"/>
        </w:rPr>
        <w:t>Torres 18</w:t>
      </w:r>
      <w:r>
        <w:t xml:space="preserve">, Phil. Phil Torres is the director of the Project for Human Flourishing and the author of Morality, Foresight, and Human Flourishing: An Introduction to Existential </w:t>
      </w:r>
      <w:proofErr w:type="spellStart"/>
      <w:r>
        <w:t>Risks."Why</w:t>
      </w:r>
      <w:proofErr w:type="spellEnd"/>
      <w:r>
        <w:t xml:space="preserve"> We Should Think Twice About Colonizing Space." Nautilus, 23 July 2018, nautil.us/blog/why-we-should-think-twice-about-colonizing-space.</w:t>
      </w:r>
    </w:p>
    <w:p w14:paraId="06E47346" w14:textId="77777777" w:rsidR="0084666D" w:rsidRDefault="0084666D" w:rsidP="0084666D">
      <w:pPr>
        <w:rPr>
          <w:rStyle w:val="StyleUnderline"/>
        </w:rPr>
      </w:pPr>
      <w:r w:rsidRPr="00196FAE">
        <w:rPr>
          <w:sz w:val="16"/>
        </w:rPr>
        <w:t xml:space="preserve">In a recent article in Futures, which was inspired by political scientist Daniel </w:t>
      </w:r>
      <w:proofErr w:type="spellStart"/>
      <w:r w:rsidRPr="00196FAE">
        <w:rPr>
          <w:sz w:val="16"/>
        </w:rPr>
        <w:t>Deudney’s</w:t>
      </w:r>
      <w:proofErr w:type="spellEnd"/>
      <w:r w:rsidRPr="00196FAE">
        <w:rPr>
          <w:sz w:val="16"/>
        </w:rPr>
        <w:t xml:space="preserve">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C836B8">
        <w:rPr>
          <w:rStyle w:val="StyleUnderline"/>
          <w:highlight w:val="green"/>
        </w:rPr>
        <w:t>as humanity hops from</w:t>
      </w:r>
      <w:r w:rsidRPr="00E572CF">
        <w:rPr>
          <w:rStyle w:val="StyleUnderline"/>
        </w:rPr>
        <w:t xml:space="preserve"> </w:t>
      </w:r>
      <w:r w:rsidRPr="00C836B8">
        <w:rPr>
          <w:rStyle w:val="StyleUnderline"/>
          <w:highlight w:val="green"/>
        </w:rPr>
        <w:t>Earth</w:t>
      </w:r>
      <w:r w:rsidRPr="00E572CF">
        <w:rPr>
          <w:rStyle w:val="StyleUnderline"/>
        </w:rPr>
        <w:t xml:space="preserve"> </w:t>
      </w:r>
      <w:r w:rsidRPr="00C836B8">
        <w:rPr>
          <w:rStyle w:val="StyleUnderline"/>
          <w:highlight w:val="green"/>
        </w:rPr>
        <w:t>to</w:t>
      </w:r>
      <w:r w:rsidRPr="00E572CF">
        <w:rPr>
          <w:rStyle w:val="StyleUnderline"/>
        </w:rPr>
        <w:t xml:space="preserve"> Mars, and from Mars to relatively nearby, potentially </w:t>
      </w:r>
      <w:r w:rsidRPr="000A1CDF">
        <w:rPr>
          <w:rStyle w:val="StyleUnderline"/>
        </w:rPr>
        <w:t xml:space="preserve">habitable </w:t>
      </w:r>
      <w:r w:rsidRPr="00C836B8">
        <w:rPr>
          <w:rStyle w:val="StyleUnderline"/>
          <w:highlight w:val="green"/>
        </w:rPr>
        <w:t>exoplanets</w:t>
      </w:r>
      <w:r w:rsidRPr="00E572CF">
        <w:rPr>
          <w:rStyle w:val="StyleUnderline"/>
        </w:rPr>
        <w:t xml:space="preserve"> </w:t>
      </w:r>
      <w:r w:rsidRPr="00196FAE">
        <w:rPr>
          <w:sz w:val="16"/>
        </w:rPr>
        <w:t xml:space="preserve">like Epsilon </w:t>
      </w:r>
      <w:proofErr w:type="spellStart"/>
      <w:r w:rsidRPr="00196FAE">
        <w:rPr>
          <w:sz w:val="16"/>
        </w:rPr>
        <w:t>Eridani</w:t>
      </w:r>
      <w:proofErr w:type="spellEnd"/>
      <w:r w:rsidRPr="00196FAE">
        <w:rPr>
          <w:sz w:val="16"/>
        </w:rPr>
        <w:t xml:space="preserve"> b, Gliese 674 b, and Gliese 581 d</w:t>
      </w:r>
      <w:r w:rsidRPr="00E572CF">
        <w:rPr>
          <w:rStyle w:val="StyleUnderline"/>
        </w:rPr>
        <w:t xml:space="preserve">. </w:t>
      </w:r>
      <w:r w:rsidRPr="00C836B8">
        <w:rPr>
          <w:rStyle w:val="StyleUnderline"/>
          <w:highlight w:val="green"/>
        </w:rPr>
        <w:t>Each</w:t>
      </w:r>
      <w:r w:rsidRPr="00E572CF">
        <w:rPr>
          <w:rStyle w:val="StyleUnderline"/>
        </w:rPr>
        <w:t xml:space="preserve"> of these </w:t>
      </w:r>
      <w:r w:rsidRPr="000A1CDF">
        <w:rPr>
          <w:rStyle w:val="StyleUnderline"/>
        </w:rPr>
        <w:t xml:space="preserve">planets </w:t>
      </w:r>
      <w:r w:rsidRPr="00C836B8">
        <w:rPr>
          <w:rStyle w:val="StyleUnderline"/>
          <w:highlight w:val="green"/>
        </w:rPr>
        <w:t xml:space="preserve">has </w:t>
      </w:r>
      <w:r w:rsidRPr="00CA3525">
        <w:rPr>
          <w:rStyle w:val="StyleUnderline"/>
        </w:rPr>
        <w:t xml:space="preserve">its own </w:t>
      </w:r>
      <w:r w:rsidRPr="00C836B8">
        <w:rPr>
          <w:rStyle w:val="Emphasis"/>
          <w:highlight w:val="green"/>
        </w:rPr>
        <w:t>unique environments</w:t>
      </w:r>
      <w:r w:rsidRPr="00C836B8">
        <w:rPr>
          <w:rStyle w:val="StyleUnderline"/>
          <w:highlight w:val="green"/>
        </w:rPr>
        <w:t xml:space="preserve"> </w:t>
      </w:r>
      <w:r w:rsidRPr="00050430">
        <w:rPr>
          <w:rStyle w:val="StyleUnderline"/>
        </w:rPr>
        <w:t xml:space="preserve">that will </w:t>
      </w:r>
      <w:r w:rsidRPr="00C836B8">
        <w:rPr>
          <w:rStyle w:val="StyleUnderline"/>
          <w:highlight w:val="green"/>
        </w:rPr>
        <w:t>drive</w:t>
      </w:r>
      <w:r w:rsidRPr="00E572CF">
        <w:rPr>
          <w:rStyle w:val="StyleUnderline"/>
        </w:rPr>
        <w:t xml:space="preserve"> Darwinian </w:t>
      </w:r>
      <w:r w:rsidRPr="00C836B8">
        <w:rPr>
          <w:rStyle w:val="Emphasis"/>
          <w:highlight w:val="green"/>
        </w:rPr>
        <w:t>evolution</w:t>
      </w:r>
      <w:r w:rsidRPr="00E572CF">
        <w:rPr>
          <w:rStyle w:val="StyleUnderline"/>
        </w:rPr>
        <w:t xml:space="preserve">, </w:t>
      </w:r>
      <w:r w:rsidRPr="00C836B8">
        <w:rPr>
          <w:rStyle w:val="StyleUnderline"/>
          <w:highlight w:val="green"/>
        </w:rPr>
        <w:t>resulting</w:t>
      </w:r>
      <w:r w:rsidRPr="00E572CF">
        <w:rPr>
          <w:rStyle w:val="StyleUnderline"/>
        </w:rPr>
        <w:t xml:space="preserve"> </w:t>
      </w:r>
      <w:r w:rsidRPr="00C836B8">
        <w:rPr>
          <w:rStyle w:val="StyleUnderline"/>
          <w:highlight w:val="green"/>
        </w:rPr>
        <w:t>in</w:t>
      </w:r>
      <w:r w:rsidRPr="00E572CF">
        <w:rPr>
          <w:rStyle w:val="StyleUnderline"/>
        </w:rPr>
        <w:t xml:space="preserve"> the emergence of </w:t>
      </w:r>
      <w:r w:rsidRPr="00C836B8">
        <w:rPr>
          <w:rStyle w:val="StyleUnderline"/>
          <w:highlight w:val="green"/>
        </w:rPr>
        <w:t>novel</w:t>
      </w:r>
      <w:r w:rsidRPr="00E572CF">
        <w:rPr>
          <w:rStyle w:val="StyleUnderline"/>
        </w:rPr>
        <w:t xml:space="preserve"> </w:t>
      </w:r>
      <w:r w:rsidRPr="00C836B8">
        <w:rPr>
          <w:rStyle w:val="StyleUnderline"/>
          <w:highlight w:val="gree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the process of “</w:t>
      </w:r>
      <w:proofErr w:type="spellStart"/>
      <w:r w:rsidRPr="00E572CF">
        <w:rPr>
          <w:rStyle w:val="StyleUnderline"/>
        </w:rPr>
        <w:t>cyborgization</w:t>
      </w:r>
      <w:proofErr w:type="spellEnd"/>
      <w:r w:rsidRPr="00E572CF">
        <w:rPr>
          <w:rStyle w:val="StyleUnderline"/>
        </w:rPr>
        <w:t xml:space="preserve">”—that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343332">
        <w:rPr>
          <w:rStyle w:val="StyleUnderline"/>
        </w:rPr>
        <w:t>The result</w:t>
      </w:r>
      <w:r w:rsidRPr="00E572CF">
        <w:rPr>
          <w:rStyle w:val="StyleUnderline"/>
        </w:rPr>
        <w:t xml:space="preserve"> could be </w:t>
      </w:r>
      <w:r w:rsidRPr="00C836B8">
        <w:rPr>
          <w:rStyle w:val="StyleUnderline"/>
          <w:highlight w:val="green"/>
        </w:rPr>
        <w:t>beings</w:t>
      </w:r>
      <w:r w:rsidRPr="00E572CF">
        <w:rPr>
          <w:rStyle w:val="StyleUnderline"/>
        </w:rPr>
        <w:t xml:space="preserve"> </w:t>
      </w:r>
      <w:r w:rsidRPr="00C836B8">
        <w:rPr>
          <w:rStyle w:val="StyleUnderline"/>
          <w:highlight w:val="green"/>
        </w:rPr>
        <w:t>with</w:t>
      </w:r>
      <w:r w:rsidRPr="00E572CF">
        <w:rPr>
          <w:rStyle w:val="StyleUnderline"/>
        </w:rPr>
        <w:t xml:space="preserve"> completely </w:t>
      </w:r>
      <w:r w:rsidRPr="00C836B8">
        <w:rPr>
          <w:rStyle w:val="Emphasis"/>
          <w:highlight w:val="green"/>
        </w:rPr>
        <w:t>novel</w:t>
      </w:r>
      <w:r w:rsidRPr="000A1CDF">
        <w:rPr>
          <w:rStyle w:val="Emphasis"/>
        </w:rPr>
        <w:t xml:space="preserve"> </w:t>
      </w:r>
      <w:r w:rsidRPr="00C836B8">
        <w:rPr>
          <w:rStyle w:val="Emphasis"/>
          <w:highlight w:val="green"/>
        </w:rPr>
        <w:t>cognitive</w:t>
      </w:r>
      <w:r w:rsidRPr="000A1CDF">
        <w:rPr>
          <w:rStyle w:val="Emphasis"/>
        </w:rPr>
        <w:t xml:space="preserve"> </w:t>
      </w:r>
      <w:r w:rsidRPr="00C836B8">
        <w:rPr>
          <w:rStyle w:val="Emphasis"/>
          <w:highlight w:val="green"/>
        </w:rPr>
        <w:t>architecture</w:t>
      </w:r>
      <w:r w:rsidRPr="00C836B8">
        <w:rPr>
          <w:rStyle w:val="StyleUnderline"/>
          <w:highlight w:val="gree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w:t>
      </w:r>
      <w:proofErr w:type="spellStart"/>
      <w:r w:rsidRPr="00E572CF">
        <w:rPr>
          <w:rStyle w:val="StyleUnderline"/>
        </w:rPr>
        <w:t>cyborgization</w:t>
      </w:r>
      <w:proofErr w:type="spellEnd"/>
      <w:r w:rsidRPr="00E572CF">
        <w:rPr>
          <w:rStyle w:val="StyleUnderline"/>
        </w:rPr>
        <w:t xml:space="preserve">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806944">
        <w:rPr>
          <w:rStyle w:val="StyleUnderline"/>
        </w:rPr>
        <w:t xml:space="preserve">different </w:t>
      </w:r>
      <w:r w:rsidRPr="00C836B8">
        <w:rPr>
          <w:rStyle w:val="StyleUnderline"/>
          <w:highlight w:val="green"/>
        </w:rPr>
        <w:t>species</w:t>
      </w:r>
      <w:r w:rsidRPr="00E572CF">
        <w:rPr>
          <w:rStyle w:val="StyleUnderline"/>
        </w:rPr>
        <w:t xml:space="preserve"> </w:t>
      </w:r>
      <w:r w:rsidRPr="00AD3CB8">
        <w:rPr>
          <w:rStyle w:val="StyleUnderline"/>
        </w:rPr>
        <w:t xml:space="preserve">will </w:t>
      </w:r>
      <w:r w:rsidRPr="00C836B8">
        <w:rPr>
          <w:rStyle w:val="StyleUnderline"/>
          <w:highlight w:val="green"/>
        </w:rPr>
        <w:t>find it</w:t>
      </w:r>
      <w:r w:rsidRPr="00E572CF">
        <w:rPr>
          <w:rStyle w:val="StyleUnderline"/>
        </w:rPr>
        <w:t xml:space="preserve"> increasingly </w:t>
      </w:r>
      <w:r w:rsidRPr="00C836B8">
        <w:rPr>
          <w:rStyle w:val="StyleUnderline"/>
          <w:highlight w:val="green"/>
        </w:rPr>
        <w:t>difficult</w:t>
      </w:r>
      <w:r w:rsidRPr="00E572CF">
        <w:rPr>
          <w:rStyle w:val="StyleUnderline"/>
        </w:rPr>
        <w:t xml:space="preserve"> over time </w:t>
      </w:r>
      <w:r w:rsidRPr="00C836B8">
        <w:rPr>
          <w:rStyle w:val="StyleUnderline"/>
          <w:highlight w:val="green"/>
        </w:rPr>
        <w:t>to understand each other’s</w:t>
      </w:r>
      <w:r w:rsidRPr="00E572CF">
        <w:rPr>
          <w:rStyle w:val="StyleUnderline"/>
        </w:rPr>
        <w:t xml:space="preserve"> </w:t>
      </w:r>
      <w:r w:rsidRPr="0077284F">
        <w:rPr>
          <w:rStyle w:val="StyleUnderline"/>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614651">
        <w:rPr>
          <w:rStyle w:val="StyleUnderline"/>
        </w:rPr>
        <w:t>It could</w:t>
      </w:r>
      <w:r w:rsidRPr="00E572CF">
        <w:rPr>
          <w:rStyle w:val="StyleUnderline"/>
        </w:rPr>
        <w:t xml:space="preserve"> even </w:t>
      </w:r>
      <w:r w:rsidRPr="00C836B8">
        <w:rPr>
          <w:rStyle w:val="StyleUnderline"/>
          <w:highlight w:val="green"/>
        </w:rPr>
        <w:t xml:space="preserve">make </w:t>
      </w:r>
      <w:r w:rsidRPr="00C836B8">
        <w:rPr>
          <w:rStyle w:val="Emphasis"/>
          <w:highlight w:val="green"/>
        </w:rPr>
        <w:lastRenderedPageBreak/>
        <w:t>communication</w:t>
      </w:r>
      <w:r w:rsidRPr="000A1CDF">
        <w:rPr>
          <w:rStyle w:val="Emphasis"/>
        </w:rPr>
        <w:t xml:space="preserve"> between species with alien languages almost </w:t>
      </w:r>
      <w:r w:rsidRPr="00C836B8">
        <w:rPr>
          <w:rStyle w:val="Emphasis"/>
          <w:highlight w:val="gree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C836B8">
        <w:rPr>
          <w:sz w:val="16"/>
          <w:highlight w:val="green"/>
        </w:rPr>
        <w:t xml:space="preserve">. </w:t>
      </w:r>
      <w:r w:rsidRPr="00C836B8">
        <w:rPr>
          <w:rStyle w:val="StyleUnderline"/>
          <w:highlight w:val="green"/>
        </w:rPr>
        <w:t xml:space="preserve">If you don’t trust </w:t>
      </w:r>
      <w:r w:rsidRPr="000409E1">
        <w:rPr>
          <w:rStyle w:val="StyleUnderline"/>
        </w:rPr>
        <w:t>that your 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C836B8">
        <w:rPr>
          <w:rStyle w:val="StyleUnderline"/>
          <w:highlight w:val="green"/>
        </w:rPr>
        <w:t>you</w:t>
      </w:r>
      <w:r w:rsidRPr="00F87A0A">
        <w:rPr>
          <w:rStyle w:val="StyleUnderline"/>
        </w:rPr>
        <w:t xml:space="preserve"> might </w:t>
      </w:r>
      <w:r w:rsidRPr="00C836B8">
        <w:rPr>
          <w:rStyle w:val="StyleUnderline"/>
          <w:highlight w:val="green"/>
        </w:rPr>
        <w:t>want</w:t>
      </w:r>
      <w:r w:rsidRPr="00F87A0A">
        <w:rPr>
          <w:rStyle w:val="StyleUnderline"/>
        </w:rPr>
        <w:t xml:space="preserve"> </w:t>
      </w:r>
      <w:r w:rsidRPr="00CC4257">
        <w:rPr>
          <w:rStyle w:val="StyleUnderline"/>
        </w:rPr>
        <w:t>an</w:t>
      </w:r>
      <w:r w:rsidRPr="00F87A0A">
        <w:rPr>
          <w:rStyle w:val="StyleUnderline"/>
        </w:rPr>
        <w:t xml:space="preserve"> effective </w:t>
      </w:r>
      <w:r w:rsidRPr="00C836B8">
        <w:rPr>
          <w:rStyle w:val="StyleUnderline"/>
          <w:highlight w:val="gree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C836B8">
        <w:rPr>
          <w:rStyle w:val="StyleUnderline"/>
          <w:highlight w:val="green"/>
        </w:rPr>
        <w:t>But your neighbor</w:t>
      </w:r>
      <w:r w:rsidRPr="00E572CF">
        <w:rPr>
          <w:rStyle w:val="StyleUnderline"/>
        </w:rPr>
        <w:t xml:space="preserve"> might reason the same way: she’s not entirely sure that you won’t kill her, so she </w:t>
      </w:r>
      <w:r w:rsidRPr="00C836B8">
        <w:rPr>
          <w:rStyle w:val="StyleUnderline"/>
          <w:highlight w:val="green"/>
        </w:rPr>
        <w:t xml:space="preserve">establishes </w:t>
      </w:r>
      <w:r w:rsidRPr="008538CB">
        <w:rPr>
          <w:rStyle w:val="StyleUnderline"/>
        </w:rPr>
        <w:t xml:space="preserve">a </w:t>
      </w:r>
      <w:r w:rsidRPr="00C836B8">
        <w:rPr>
          <w:rStyle w:val="StyleUnderline"/>
          <w:highlight w:val="green"/>
        </w:rPr>
        <w:t>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C836B8">
        <w:rPr>
          <w:rStyle w:val="StyleUnderline"/>
          <w:highlight w:val="gree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E4524A">
        <w:rPr>
          <w:rStyle w:val="StyleUnderline"/>
        </w:rPr>
        <w:t>the “Leviathan.”</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C836B8">
        <w:rPr>
          <w:rStyle w:val="StyleUnderline"/>
          <w:highlight w:val="green"/>
        </w:rPr>
        <w:t xml:space="preserve">looks </w:t>
      </w:r>
      <w:r w:rsidRPr="00C836B8">
        <w:rPr>
          <w:rStyle w:val="Emphasis"/>
          <w:highlight w:val="gree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some region of the universe, </w:t>
      </w:r>
      <w:r w:rsidRPr="00C836B8">
        <w:rPr>
          <w:rStyle w:val="StyleUnderline"/>
          <w:highlight w:val="green"/>
        </w:rPr>
        <w:t>could</w:t>
      </w:r>
      <w:r w:rsidRPr="00E572CF">
        <w:rPr>
          <w:rStyle w:val="StyleUnderline"/>
        </w:rPr>
        <w:t xml:space="preserve"> the relevant governing </w:t>
      </w:r>
      <w:r w:rsidRPr="00C836B8">
        <w:rPr>
          <w:rStyle w:val="StyleUnderline"/>
          <w:highlight w:val="green"/>
        </w:rPr>
        <w:t>authorities</w:t>
      </w:r>
      <w:r w:rsidRPr="00E572CF">
        <w:rPr>
          <w:rStyle w:val="StyleUnderline"/>
        </w:rPr>
        <w:t xml:space="preserve"> </w:t>
      </w:r>
      <w:r w:rsidRPr="00C836B8">
        <w:rPr>
          <w:rStyle w:val="StyleUnderline"/>
          <w:highlight w:val="green"/>
        </w:rPr>
        <w:t>respond</w:t>
      </w:r>
      <w:r w:rsidRPr="00E572CF">
        <w:rPr>
          <w:rStyle w:val="StyleUnderline"/>
        </w:rPr>
        <w:t xml:space="preserve"> </w:t>
      </w:r>
      <w:r w:rsidRPr="00EB02C1">
        <w:rPr>
          <w:rStyle w:val="StyleUnderline"/>
        </w:rPr>
        <w:t>soon enough</w:t>
      </w:r>
      <w:r w:rsidRPr="00E572CF">
        <w:rPr>
          <w:rStyle w:val="StyleUnderline"/>
        </w:rPr>
        <w:t xml:space="preserve"> for it to matter, for it to make a difference</w:t>
      </w:r>
      <w:r w:rsidRPr="00196FAE">
        <w:rPr>
          <w:sz w:val="16"/>
        </w:rPr>
        <w:t xml:space="preserve">? </w:t>
      </w:r>
      <w:r w:rsidRPr="00C836B8">
        <w:rPr>
          <w:rStyle w:val="StyleUnderline"/>
          <w:highlight w:val="gree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w:t>
      </w:r>
      <w:proofErr w:type="spellStart"/>
      <w:r w:rsidRPr="00196FAE">
        <w:rPr>
          <w:sz w:val="16"/>
        </w:rPr>
        <w:t>Eridani</w:t>
      </w:r>
      <w:proofErr w:type="spellEnd"/>
      <w:r w:rsidRPr="00196FAE">
        <w:rPr>
          <w:sz w:val="16"/>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w:t>
      </w:r>
      <w:proofErr w:type="gramStart"/>
      <w:r w:rsidRPr="00196FAE">
        <w:rPr>
          <w:sz w:val="16"/>
        </w:rPr>
        <w:t>he</w:t>
      </w:r>
      <w:proofErr w:type="gramEnd"/>
      <w:r w:rsidRPr="00196FAE">
        <w:rPr>
          <w:sz w:val="16"/>
        </w:rPr>
        <w:t xml:space="preserv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C836B8">
        <w:rPr>
          <w:rStyle w:val="Emphasis"/>
          <w:highlight w:val="green"/>
        </w:rPr>
        <w:t xml:space="preserve">The universe is </w:t>
      </w:r>
      <w:r w:rsidRPr="006F46F2">
        <w:rPr>
          <w:rStyle w:val="Emphasis"/>
        </w:rPr>
        <w:t xml:space="preserve">simply </w:t>
      </w:r>
      <w:r w:rsidRPr="00C836B8">
        <w:rPr>
          <w:rStyle w:val="Emphasis"/>
          <w:highlight w:val="green"/>
        </w:rPr>
        <w:t xml:space="preserve">too big for </w:t>
      </w:r>
      <w:r w:rsidRPr="009160DF">
        <w:rPr>
          <w:rStyle w:val="Emphasis"/>
        </w:rPr>
        <w:t xml:space="preserve">a government to establish </w:t>
      </w:r>
      <w:r w:rsidRPr="00C836B8">
        <w:rPr>
          <w:rStyle w:val="Emphasis"/>
          <w:highlight w:val="green"/>
        </w:rPr>
        <w:t>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 xml:space="preserve">consider </w:t>
      </w:r>
      <w:r w:rsidRPr="00191498">
        <w:rPr>
          <w:rStyle w:val="StyleUnderline"/>
        </w:rPr>
        <w:lastRenderedPageBreak/>
        <w:t>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C836B8">
        <w:rPr>
          <w:rStyle w:val="StyleUnderline"/>
          <w:highlight w:val="gree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E80C0A">
        <w:rPr>
          <w:rStyle w:val="StyleUnderline"/>
        </w:rPr>
        <w:t>ponder the sorts of weapons</w:t>
      </w:r>
      <w:r w:rsidRPr="00196FAE">
        <w:rPr>
          <w:rStyle w:val="StyleUnderline"/>
        </w:rPr>
        <w:t xml:space="preserve"> that could become available to future spacefaring civilizations</w:t>
      </w:r>
      <w:r w:rsidRPr="00196FAE">
        <w:rPr>
          <w:sz w:val="16"/>
        </w:rPr>
        <w:t xml:space="preserve">. </w:t>
      </w:r>
      <w:r w:rsidRPr="00C836B8">
        <w:rPr>
          <w:rStyle w:val="StyleUnderline"/>
          <w:highlight w:val="green"/>
        </w:rPr>
        <w:t>Redirected asteroids</w:t>
      </w:r>
      <w:r w:rsidRPr="00196FAE">
        <w:rPr>
          <w:sz w:val="16"/>
        </w:rPr>
        <w:t xml:space="preserve"> (a.k.a., “planetoid bombs”), “rods from God,” </w:t>
      </w:r>
      <w:r w:rsidRPr="00C836B8">
        <w:rPr>
          <w:rStyle w:val="StyleUnderline"/>
          <w:highlight w:val="gree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C836B8">
        <w:rPr>
          <w:rStyle w:val="StyleUnderline"/>
          <w:highlight w:val="green"/>
        </w:rPr>
        <w:t>super</w:t>
      </w:r>
      <w:proofErr w:type="gramEnd"/>
      <w:r w:rsidRPr="00C836B8">
        <w:rPr>
          <w:rStyle w:val="StyleUnderline"/>
          <w:highlight w:val="green"/>
        </w:rPr>
        <w:t xml:space="preserve">-weapons </w:t>
      </w:r>
      <w:r w:rsidRPr="003C0A08">
        <w:rPr>
          <w:rStyle w:val="StyleUnderline"/>
        </w:rPr>
        <w:t xml:space="preserve">that </w:t>
      </w:r>
      <w:r w:rsidRPr="00C836B8">
        <w:rPr>
          <w:rStyle w:val="Emphasis"/>
          <w:highlight w:val="green"/>
        </w:rPr>
        <w:t>we can’t currently imagine</w:t>
      </w:r>
      <w:r w:rsidRPr="00196FAE">
        <w:rPr>
          <w:rStyle w:val="StyleUnderline"/>
        </w:rPr>
        <w:t>.</w:t>
      </w:r>
      <w:r w:rsidRPr="00196FAE">
        <w:rPr>
          <w:sz w:val="16"/>
        </w:rPr>
        <w:t xml:space="preserve"> It has even been speculated that the universe might exist in a “metastable” state and that </w:t>
      </w:r>
      <w:r w:rsidRPr="00C836B8">
        <w:rPr>
          <w:rStyle w:val="StyleUnderline"/>
          <w:highlight w:val="green"/>
        </w:rPr>
        <w:t>a high-powered particle accelerator could tip the universe into a more stable state</w:t>
      </w:r>
      <w:r w:rsidRPr="00196FAE">
        <w:rPr>
          <w:rStyle w:val="StyleUnderline"/>
        </w:rPr>
        <w:t xml:space="preserve">. </w:t>
      </w:r>
      <w:r w:rsidRPr="00C56DD8">
        <w:rPr>
          <w:rStyle w:val="StyleUnderline"/>
        </w:rPr>
        <w:t>This would</w:t>
      </w:r>
      <w:r w:rsidRPr="00196FAE">
        <w:rPr>
          <w:rStyle w:val="StyleUnderline"/>
        </w:rPr>
        <w:t xml:space="preserve"> </w:t>
      </w:r>
      <w:r w:rsidRPr="00C836B8">
        <w:rPr>
          <w:rStyle w:val="StyleUnderline"/>
          <w:highlight w:val="green"/>
        </w:rPr>
        <w:t>create a bubble</w:t>
      </w:r>
      <w:r w:rsidRPr="00196FAE">
        <w:rPr>
          <w:rStyle w:val="StyleUnderline"/>
        </w:rPr>
        <w:t xml:space="preserve"> of total annihilation </w:t>
      </w:r>
      <w:r w:rsidRPr="00C836B8">
        <w:rPr>
          <w:rStyle w:val="StyleUnderline"/>
          <w:highlight w:val="gree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C836B8">
        <w:rPr>
          <w:rStyle w:val="StyleUnderline"/>
          <w:highlight w:val="green"/>
        </w:rPr>
        <w:t>a suicidal</w:t>
      </w:r>
      <w:r w:rsidRPr="00196FAE">
        <w:rPr>
          <w:rStyle w:val="StyleUnderline"/>
        </w:rPr>
        <w:t xml:space="preserve"> </w:t>
      </w:r>
      <w:r w:rsidRPr="00C836B8">
        <w:rPr>
          <w:rStyle w:val="StyleUnderline"/>
          <w:highlight w:val="green"/>
        </w:rPr>
        <w:t>cult</w:t>
      </w:r>
      <w:r w:rsidRPr="00196FAE">
        <w:rPr>
          <w:rStyle w:val="StyleUnderline"/>
        </w:rPr>
        <w:t xml:space="preserve">, or whatever, </w:t>
      </w:r>
      <w:r w:rsidRPr="00C836B8">
        <w:rPr>
          <w:rStyle w:val="StyleUnderline"/>
          <w:highlight w:val="green"/>
        </w:rPr>
        <w:t>weaponizes</w:t>
      </w:r>
      <w:r w:rsidRPr="00196FAE">
        <w:rPr>
          <w:rStyle w:val="StyleUnderline"/>
        </w:rPr>
        <w:t xml:space="preserve"> </w:t>
      </w:r>
      <w:r w:rsidRPr="00C836B8">
        <w:rPr>
          <w:rStyle w:val="StyleUnderline"/>
          <w:highlight w:val="gree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C836B8">
        <w:rPr>
          <w:rStyle w:val="StyleUnderline"/>
          <w:highlight w:val="green"/>
        </w:rPr>
        <w:t>defensive measures</w:t>
      </w:r>
      <w:r w:rsidRPr="00196FAE">
        <w:rPr>
          <w:rStyle w:val="StyleUnderline"/>
        </w:rPr>
        <w:t xml:space="preserve"> have very often </w:t>
      </w:r>
      <w:proofErr w:type="gramStart"/>
      <w:r w:rsidRPr="00C836B8">
        <w:rPr>
          <w:rStyle w:val="StyleUnderline"/>
          <w:highlight w:val="green"/>
        </w:rPr>
        <w:t>lagged behind</w:t>
      </w:r>
      <w:proofErr w:type="gramEnd"/>
      <w:r w:rsidRPr="00C836B8">
        <w:rPr>
          <w:rStyle w:val="StyleUnderline"/>
          <w:highlight w:val="green"/>
        </w:rPr>
        <w:t xml:space="preserve">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w:t>
      </w:r>
      <w:proofErr w:type="gramStart"/>
      <w:r w:rsidRPr="00196FAE">
        <w:rPr>
          <w:sz w:val="16"/>
        </w:rPr>
        <w:t>fairly obvious</w:t>
      </w:r>
      <w:proofErr w:type="gramEnd"/>
      <w:r w:rsidRPr="00196FAE">
        <w:rPr>
          <w:sz w:val="16"/>
        </w:rPr>
        <w:t xml:space="preserve"> that </w:t>
      </w:r>
      <w:r w:rsidRPr="00C836B8">
        <w:rPr>
          <w:rStyle w:val="StyleUnderline"/>
          <w:highlight w:val="gree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740EC088" w14:textId="77777777" w:rsidR="0084666D" w:rsidRPr="002237C8" w:rsidRDefault="0084666D" w:rsidP="0084666D">
      <w:pPr>
        <w:pStyle w:val="Heading4"/>
        <w:rPr>
          <w:rFonts w:asciiTheme="minorHAnsi" w:hAnsiTheme="minorHAnsi" w:cstheme="minorHAnsi"/>
          <w:u w:val="single"/>
        </w:rPr>
      </w:pPr>
      <w:r w:rsidRPr="00D44F3A">
        <w:rPr>
          <w:rFonts w:asciiTheme="minorHAnsi" w:hAnsiTheme="minorHAnsi" w:cstheme="minorHAnsi"/>
          <w:u w:val="single"/>
        </w:rPr>
        <w:t>Any</w:t>
      </w:r>
      <w:r>
        <w:rPr>
          <w:rFonts w:asciiTheme="minorHAnsi" w:hAnsiTheme="minorHAnsi" w:cstheme="minorHAnsi"/>
        </w:rPr>
        <w:t xml:space="preserve"> risk of </w:t>
      </w:r>
      <w:r w:rsidRPr="00D44F3A">
        <w:rPr>
          <w:rFonts w:asciiTheme="minorHAnsi" w:hAnsiTheme="minorHAnsi" w:cstheme="minorHAnsi"/>
          <w:u w:val="single"/>
        </w:rPr>
        <w:t>galactic</w:t>
      </w:r>
      <w:r>
        <w:rPr>
          <w:rFonts w:asciiTheme="minorHAnsi" w:hAnsiTheme="minorHAnsi" w:cstheme="minorHAnsi"/>
        </w:rPr>
        <w:t xml:space="preserve"> annihilation outweighs </w:t>
      </w:r>
      <w:r w:rsidRPr="00D44F3A">
        <w:rPr>
          <w:rFonts w:asciiTheme="minorHAnsi" w:hAnsiTheme="minorHAnsi" w:cstheme="minorHAnsi"/>
          <w:u w:val="single"/>
        </w:rPr>
        <w:t>human</w:t>
      </w:r>
      <w:r>
        <w:rPr>
          <w:rFonts w:asciiTheme="minorHAnsi" w:hAnsiTheme="minorHAnsi" w:cstheme="minorHAnsi"/>
        </w:rPr>
        <w:t xml:space="preserve"> extinction – otherwise their framework is </w:t>
      </w:r>
      <w:r w:rsidRPr="00D44F3A">
        <w:rPr>
          <w:rFonts w:asciiTheme="minorHAnsi" w:hAnsiTheme="minorHAnsi" w:cstheme="minorHAnsi"/>
          <w:u w:val="single"/>
        </w:rPr>
        <w:t>genocidal</w:t>
      </w:r>
      <w:r>
        <w:rPr>
          <w:rFonts w:asciiTheme="minorHAnsi" w:hAnsiTheme="minorHAnsi" w:cstheme="minorHAnsi"/>
        </w:rPr>
        <w:t xml:space="preserve"> and should be rejected </w:t>
      </w:r>
    </w:p>
    <w:p w14:paraId="74FD079B" w14:textId="77777777" w:rsidR="0084666D" w:rsidRPr="004B32C4" w:rsidRDefault="0084666D" w:rsidP="0084666D">
      <w:pPr>
        <w:rPr>
          <w:rFonts w:asciiTheme="minorHAnsi" w:hAnsiTheme="minorHAnsi" w:cstheme="minorHAnsi"/>
        </w:rPr>
      </w:pPr>
      <w:r w:rsidRPr="004B32C4">
        <w:rPr>
          <w:rFonts w:asciiTheme="minorHAnsi" w:hAnsiTheme="minorHAnsi" w:cstheme="minorHAnsi"/>
        </w:rPr>
        <w:t xml:space="preserve">Joe </w:t>
      </w:r>
      <w:r w:rsidRPr="004B32C4">
        <w:rPr>
          <w:rStyle w:val="Style13ptBold"/>
          <w:rFonts w:asciiTheme="minorHAnsi" w:hAnsiTheme="minorHAnsi" w:cstheme="minorHAnsi"/>
        </w:rPr>
        <w:t>Packer 7</w:t>
      </w:r>
      <w:r w:rsidRPr="004B32C4">
        <w:rPr>
          <w:rFonts w:asciiTheme="minorHAnsi" w:hAnsiTheme="minorHAnsi" w:cstheme="minorHAnsi"/>
        </w:rPr>
        <w:t>, then MA in Communication from Wake Forest University, now PhD in Communication from the University of Pittsburgh and Professor of Communication at Central Michigan University, Alien Life in Search of Acknowledgment, p. 62-63</w:t>
      </w:r>
    </w:p>
    <w:p w14:paraId="2A19BC39" w14:textId="77777777" w:rsidR="0084666D" w:rsidRPr="004B32C4" w:rsidRDefault="0084666D" w:rsidP="0084666D">
      <w:pPr>
        <w:rPr>
          <w:rStyle w:val="Emphasis"/>
          <w:rFonts w:asciiTheme="minorHAnsi" w:hAnsiTheme="minorHAnsi" w:cstheme="minorHAnsi"/>
        </w:rPr>
      </w:pPr>
      <w:r w:rsidRPr="009C6073">
        <w:rPr>
          <w:rStyle w:val="Emphasis"/>
          <w:rFonts w:asciiTheme="minorHAnsi" w:hAnsiTheme="minorHAnsi" w:cstheme="minorHAnsi"/>
        </w:rPr>
        <w:t xml:space="preserve">Once we </w:t>
      </w:r>
      <w:r w:rsidRPr="00C836B8">
        <w:rPr>
          <w:rStyle w:val="Emphasis"/>
          <w:rFonts w:asciiTheme="minorHAnsi" w:hAnsiTheme="minorHAnsi" w:cstheme="minorHAnsi"/>
          <w:highlight w:val="green"/>
        </w:rPr>
        <w:t>hold alien interests</w:t>
      </w:r>
      <w:r w:rsidRPr="004B32C4">
        <w:rPr>
          <w:rStyle w:val="Emphasis"/>
          <w:rFonts w:asciiTheme="minorHAnsi" w:hAnsiTheme="minorHAnsi" w:cstheme="minorHAnsi"/>
        </w:rPr>
        <w:t xml:space="preserve"> as </w:t>
      </w:r>
      <w:r w:rsidRPr="00C836B8">
        <w:rPr>
          <w:rStyle w:val="Emphasis"/>
          <w:rFonts w:asciiTheme="minorHAnsi" w:hAnsiTheme="minorHAnsi" w:cstheme="minorHAnsi"/>
          <w:highlight w:val="green"/>
        </w:rPr>
        <w:t xml:space="preserve">equal to our </w:t>
      </w:r>
      <w:proofErr w:type="gramStart"/>
      <w:r w:rsidRPr="00C836B8">
        <w:rPr>
          <w:rStyle w:val="Emphasis"/>
          <w:rFonts w:asciiTheme="minorHAnsi" w:hAnsiTheme="minorHAnsi" w:cstheme="minorHAnsi"/>
          <w:highlight w:val="green"/>
        </w:rPr>
        <w:t>own</w:t>
      </w:r>
      <w:proofErr w:type="gramEnd"/>
      <w:r w:rsidRPr="00C836B8">
        <w:rPr>
          <w:rStyle w:val="StyleUnderline"/>
          <w:rFonts w:asciiTheme="minorHAnsi" w:hAnsiTheme="minorHAnsi" w:cstheme="minorHAnsi"/>
          <w:highlight w:val="green"/>
        </w:rPr>
        <w:t xml:space="preserve"> </w:t>
      </w:r>
      <w:r w:rsidRPr="009C6073">
        <w:rPr>
          <w:rStyle w:val="StyleUnderline"/>
          <w:rFonts w:asciiTheme="minorHAnsi" w:hAnsiTheme="minorHAnsi" w:cstheme="minorHAnsi"/>
        </w:rPr>
        <w:t>we can begin</w:t>
      </w:r>
      <w:r w:rsidRPr="004B32C4">
        <w:rPr>
          <w:rStyle w:val="StyleUnderline"/>
          <w:rFonts w:asciiTheme="minorHAnsi" w:hAnsiTheme="minorHAnsi" w:cstheme="minorHAnsi"/>
        </w:rPr>
        <w:t xml:space="preserve"> to </w:t>
      </w:r>
      <w:proofErr w:type="spellStart"/>
      <w:r w:rsidRPr="00C836B8">
        <w:rPr>
          <w:rStyle w:val="StyleUnderline"/>
          <w:rFonts w:asciiTheme="minorHAnsi" w:hAnsiTheme="minorHAnsi" w:cstheme="minorHAnsi"/>
          <w:highlight w:val="green"/>
        </w:rPr>
        <w:t>revaluate</w:t>
      </w:r>
      <w:proofErr w:type="spellEnd"/>
      <w:r w:rsidRPr="004B32C4">
        <w:rPr>
          <w:rStyle w:val="StyleUnderline"/>
          <w:rFonts w:asciiTheme="minorHAnsi" w:hAnsiTheme="minorHAnsi" w:cstheme="minorHAnsi"/>
        </w:rPr>
        <w:t xml:space="preserve"> areas previously believed to hold no relevance to life beyond this planet.  A diverse group of scholars including</w:t>
      </w:r>
      <w:r w:rsidRPr="004B32C4">
        <w:rPr>
          <w:rFonts w:asciiTheme="minorHAnsi" w:hAnsiTheme="minorHAnsi" w:cstheme="minorHAnsi"/>
          <w:bCs/>
          <w:iCs/>
          <w:sz w:val="16"/>
        </w:rPr>
        <w:t xml:space="preserve"> Richard </w:t>
      </w:r>
      <w:r w:rsidRPr="004B32C4">
        <w:rPr>
          <w:rStyle w:val="StyleUnderline"/>
          <w:rFonts w:asciiTheme="minorHAnsi" w:hAnsiTheme="minorHAnsi" w:cstheme="minorHAnsi"/>
        </w:rPr>
        <w:t>Posner</w:t>
      </w:r>
      <w:r w:rsidRPr="004B32C4">
        <w:rPr>
          <w:rFonts w:asciiTheme="minorHAnsi" w:hAnsiTheme="minorHAnsi" w:cstheme="minorHAnsi"/>
          <w:bCs/>
          <w:iCs/>
          <w:sz w:val="16"/>
        </w:rPr>
        <w:t xml:space="preserve">, Senior Lecturer in Law at the University of Chicago, Nick </w:t>
      </w:r>
      <w:r w:rsidRPr="004B32C4">
        <w:rPr>
          <w:rStyle w:val="StyleUnderline"/>
          <w:rFonts w:asciiTheme="minorHAnsi" w:hAnsiTheme="minorHAnsi" w:cstheme="minorHAnsi"/>
        </w:rPr>
        <w:t>Bostrom</w:t>
      </w:r>
      <w:r w:rsidRPr="004B32C4">
        <w:rPr>
          <w:rFonts w:asciiTheme="minorHAnsi" w:hAnsiTheme="minorHAnsi" w:cstheme="minorHAnsi"/>
          <w:bCs/>
          <w:iCs/>
          <w:sz w:val="16"/>
        </w:rPr>
        <w:t xml:space="preserve">, philosophy professor at Oxford University, John </w:t>
      </w:r>
      <w:r w:rsidRPr="004B32C4">
        <w:rPr>
          <w:rStyle w:val="StyleUnderline"/>
          <w:rFonts w:asciiTheme="minorHAnsi" w:hAnsiTheme="minorHAnsi" w:cstheme="minorHAnsi"/>
        </w:rPr>
        <w:t>Leslie</w:t>
      </w:r>
      <w:r w:rsidRPr="004B32C4">
        <w:rPr>
          <w:rFonts w:asciiTheme="minorHAnsi" w:hAnsiTheme="minorHAnsi" w:cstheme="minorHAnsi"/>
          <w:bCs/>
          <w:iCs/>
          <w:sz w:val="16"/>
        </w:rPr>
        <w:t xml:space="preserve"> philosophy professor at Guelph University </w:t>
      </w:r>
      <w:r w:rsidRPr="004B32C4">
        <w:rPr>
          <w:rStyle w:val="StyleUnderline"/>
          <w:rFonts w:asciiTheme="minorHAnsi" w:hAnsiTheme="minorHAnsi" w:cstheme="minorHAnsi"/>
        </w:rPr>
        <w:t>and</w:t>
      </w:r>
      <w:r w:rsidRPr="004B32C4">
        <w:rPr>
          <w:rFonts w:asciiTheme="minorHAnsi" w:hAnsiTheme="minorHAnsi" w:cstheme="minorHAnsi"/>
          <w:bCs/>
          <w:iCs/>
          <w:sz w:val="16"/>
        </w:rPr>
        <w:t xml:space="preserve"> Martin </w:t>
      </w:r>
      <w:r w:rsidRPr="004B32C4">
        <w:rPr>
          <w:rStyle w:val="StyleUnderline"/>
          <w:rFonts w:asciiTheme="minorHAnsi" w:hAnsiTheme="minorHAnsi" w:cstheme="minorHAnsi"/>
        </w:rPr>
        <w:t>Rees</w:t>
      </w:r>
      <w:r w:rsidRPr="004B32C4">
        <w:rPr>
          <w:rFonts w:asciiTheme="minorHAnsi" w:hAnsiTheme="minorHAnsi" w:cstheme="minorHAnsi"/>
          <w:bCs/>
          <w:iCs/>
          <w:sz w:val="16"/>
        </w:rPr>
        <w:t xml:space="preserve">, Britain’s Astronomer Royal, have </w:t>
      </w:r>
      <w:r w:rsidRPr="004B32C4">
        <w:rPr>
          <w:rStyle w:val="StyleUnderline"/>
          <w:rFonts w:asciiTheme="minorHAnsi" w:hAnsiTheme="minorHAnsi" w:cstheme="minorHAnsi"/>
        </w:rPr>
        <w:t>written on</w:t>
      </w:r>
      <w:r w:rsidRPr="004B32C4">
        <w:rPr>
          <w:rFonts w:asciiTheme="minorHAnsi" w:hAnsiTheme="minorHAnsi" w:cstheme="minorHAnsi"/>
          <w:bCs/>
          <w:iCs/>
          <w:sz w:val="16"/>
        </w:rPr>
        <w:t xml:space="preserve"> the </w:t>
      </w:r>
      <w:r w:rsidRPr="00C836B8">
        <w:rPr>
          <w:rStyle w:val="Emphasis"/>
          <w:highlight w:val="green"/>
        </w:rPr>
        <w:t>emerging tech</w:t>
      </w:r>
      <w:r w:rsidRPr="009C6073">
        <w:rPr>
          <w:rStyle w:val="Emphasis"/>
        </w:rPr>
        <w:t>nologies</w:t>
      </w:r>
      <w:r w:rsidRPr="004B32C4">
        <w:rPr>
          <w:rStyle w:val="StyleUnderline"/>
          <w:rFonts w:asciiTheme="minorHAnsi" w:hAnsiTheme="minorHAnsi" w:cstheme="minorHAnsi"/>
        </w:rPr>
        <w:t xml:space="preserve"> </w:t>
      </w:r>
      <w:r w:rsidRPr="00C836B8">
        <w:rPr>
          <w:rStyle w:val="StyleUnderline"/>
          <w:rFonts w:asciiTheme="minorHAnsi" w:hAnsiTheme="minorHAnsi" w:cstheme="minorHAnsi"/>
          <w:highlight w:val="green"/>
        </w:rPr>
        <w:t>that threaten</w:t>
      </w:r>
      <w:r w:rsidRPr="004B32C4">
        <w:rPr>
          <w:rStyle w:val="StyleUnderline"/>
          <w:rFonts w:asciiTheme="minorHAnsi" w:hAnsiTheme="minorHAnsi" w:cstheme="minorHAnsi"/>
        </w:rPr>
        <w:t xml:space="preserve"> </w:t>
      </w:r>
      <w:r w:rsidRPr="00C836B8">
        <w:rPr>
          <w:rStyle w:val="StyleUnderline"/>
          <w:rFonts w:asciiTheme="minorHAnsi" w:hAnsiTheme="minorHAnsi" w:cstheme="minorHAnsi"/>
          <w:highlight w:val="green"/>
        </w:rPr>
        <w:t>life beyond</w:t>
      </w:r>
      <w:r w:rsidRPr="004B32C4">
        <w:rPr>
          <w:rStyle w:val="StyleUnderline"/>
          <w:rFonts w:asciiTheme="minorHAnsi" w:hAnsiTheme="minorHAnsi" w:cstheme="minorHAnsi"/>
        </w:rPr>
        <w:t xml:space="preserve"> the planet </w:t>
      </w:r>
      <w:r w:rsidRPr="00C836B8">
        <w:rPr>
          <w:rStyle w:val="StyleUnderline"/>
          <w:rFonts w:asciiTheme="minorHAnsi" w:hAnsiTheme="minorHAnsi" w:cstheme="minorHAnsi"/>
          <w:highlight w:val="green"/>
        </w:rPr>
        <w:t>Earth</w:t>
      </w:r>
      <w:r w:rsidRPr="004B32C4">
        <w:rPr>
          <w:rFonts w:asciiTheme="minorHAnsi" w:hAnsiTheme="minorHAnsi" w:cstheme="minorHAnsi"/>
          <w:bCs/>
          <w:iCs/>
          <w:sz w:val="16"/>
        </w:rPr>
        <w:t xml:space="preserve">.  </w:t>
      </w:r>
      <w:r w:rsidRPr="009C6073">
        <w:rPr>
          <w:rStyle w:val="Emphasis"/>
          <w:rFonts w:asciiTheme="minorHAnsi" w:hAnsiTheme="minorHAnsi" w:cstheme="minorHAnsi"/>
        </w:rPr>
        <w:t>Particle accelerators labs are</w:t>
      </w:r>
      <w:r w:rsidRPr="009C6073">
        <w:rPr>
          <w:rStyle w:val="StyleUnderline"/>
          <w:rFonts w:asciiTheme="minorHAnsi" w:hAnsiTheme="minorHAnsi" w:cstheme="minorHAnsi"/>
        </w:rPr>
        <w:t xml:space="preserve"> colliding matter together, </w:t>
      </w:r>
      <w:r w:rsidRPr="009C6073">
        <w:rPr>
          <w:rStyle w:val="Emphasis"/>
          <w:rFonts w:asciiTheme="minorHAnsi" w:hAnsiTheme="minorHAnsi" w:cstheme="minorHAnsi"/>
        </w:rPr>
        <w:t>reaching energies that have not been seen since the Big Bang</w:t>
      </w:r>
      <w:r w:rsidRPr="009C6073">
        <w:rPr>
          <w:rStyle w:val="StyleUnderline"/>
          <w:rFonts w:asciiTheme="minorHAnsi" w:hAnsiTheme="minorHAnsi" w:cstheme="minorHAnsi"/>
        </w:rPr>
        <w:t>.</w:t>
      </w:r>
      <w:r w:rsidRPr="009C6073">
        <w:rPr>
          <w:rFonts w:asciiTheme="minorHAnsi" w:hAnsiTheme="minorHAnsi" w:cstheme="minorHAnsi"/>
          <w:bCs/>
          <w:iCs/>
          <w:sz w:val="16"/>
        </w:rPr>
        <w:t xml:space="preserve">  </w:t>
      </w:r>
      <w:r w:rsidRPr="009C6073">
        <w:rPr>
          <w:rStyle w:val="Emphasis"/>
          <w:rFonts w:asciiTheme="minorHAnsi" w:hAnsiTheme="minorHAnsi" w:cstheme="minorHAnsi"/>
        </w:rPr>
        <w:t>These experiments threaten a phase transition that would create a bubble of altered space that would expand at the speed of light killing all life in its path</w:t>
      </w:r>
      <w:r w:rsidRPr="004B32C4">
        <w:rPr>
          <w:rFonts w:asciiTheme="minorHAnsi" w:hAnsiTheme="minorHAnsi" w:cstheme="minorHAnsi"/>
          <w:bCs/>
          <w:iCs/>
          <w:sz w:val="16"/>
        </w:rPr>
        <w:t xml:space="preserve">.  </w:t>
      </w:r>
      <w:r w:rsidRPr="00C836B8">
        <w:rPr>
          <w:rStyle w:val="Emphasis"/>
          <w:rFonts w:asciiTheme="minorHAnsi" w:hAnsiTheme="minorHAnsi" w:cstheme="minorHAnsi"/>
          <w:highlight w:val="green"/>
        </w:rPr>
        <w:t>Nanotech</w:t>
      </w:r>
      <w:r w:rsidRPr="004B32C4">
        <w:rPr>
          <w:rStyle w:val="Emphasis"/>
          <w:rFonts w:asciiTheme="minorHAnsi" w:hAnsiTheme="minorHAnsi" w:cstheme="minorHAnsi"/>
        </w:rPr>
        <w:t xml:space="preserve">nology </w:t>
      </w:r>
      <w:r w:rsidRPr="00C836B8">
        <w:rPr>
          <w:rStyle w:val="Emphasis"/>
          <w:rFonts w:asciiTheme="minorHAnsi" w:hAnsiTheme="minorHAnsi" w:cstheme="minorHAnsi"/>
          <w:highlight w:val="green"/>
        </w:rPr>
        <w:t>and</w:t>
      </w:r>
      <w:r w:rsidRPr="004B32C4">
        <w:rPr>
          <w:rStyle w:val="Emphasis"/>
          <w:rFonts w:asciiTheme="minorHAnsi" w:hAnsiTheme="minorHAnsi" w:cstheme="minorHAnsi"/>
        </w:rPr>
        <w:t xml:space="preserve"> other </w:t>
      </w:r>
      <w:r w:rsidRPr="00C836B8">
        <w:rPr>
          <w:rStyle w:val="Emphasis"/>
          <w:rFonts w:asciiTheme="minorHAnsi" w:hAnsiTheme="minorHAnsi" w:cstheme="minorHAnsi"/>
          <w:highlight w:val="green"/>
        </w:rPr>
        <w:t>machines may</w:t>
      </w:r>
      <w:r w:rsidRPr="004B32C4">
        <w:rPr>
          <w:rStyle w:val="Emphasis"/>
          <w:rFonts w:asciiTheme="minorHAnsi" w:hAnsiTheme="minorHAnsi" w:cstheme="minorHAnsi"/>
        </w:rPr>
        <w:t xml:space="preserve"> soon reach the ability to </w:t>
      </w:r>
      <w:proofErr w:type="spellStart"/>
      <w:r w:rsidRPr="00C836B8">
        <w:rPr>
          <w:rStyle w:val="Emphasis"/>
          <w:rFonts w:asciiTheme="minorHAnsi" w:hAnsiTheme="minorHAnsi" w:cstheme="minorHAnsi"/>
          <w:highlight w:val="green"/>
        </w:rPr>
        <w:t>self replicate</w:t>
      </w:r>
      <w:proofErr w:type="spellEnd"/>
      <w:r w:rsidRPr="004B32C4">
        <w:rPr>
          <w:rFonts w:asciiTheme="minorHAnsi" w:hAnsiTheme="minorHAnsi" w:cstheme="minorHAnsi"/>
          <w:bCs/>
          <w:iCs/>
          <w:sz w:val="16"/>
        </w:rPr>
        <w:t xml:space="preserve">.  </w:t>
      </w:r>
      <w:r w:rsidRPr="00C836B8">
        <w:rPr>
          <w:rStyle w:val="StyleUnderline"/>
          <w:rFonts w:asciiTheme="minorHAnsi" w:hAnsiTheme="minorHAnsi" w:cstheme="minorHAnsi"/>
          <w:highlight w:val="green"/>
        </w:rPr>
        <w:t>A</w:t>
      </w:r>
      <w:r w:rsidRPr="004B32C4">
        <w:rPr>
          <w:rStyle w:val="StyleUnderline"/>
          <w:rFonts w:asciiTheme="minorHAnsi" w:hAnsiTheme="minorHAnsi" w:cstheme="minorHAnsi"/>
        </w:rPr>
        <w:t xml:space="preserve"> </w:t>
      </w:r>
      <w:r w:rsidRPr="00C836B8">
        <w:rPr>
          <w:rStyle w:val="Emphasis"/>
          <w:rFonts w:asciiTheme="minorHAnsi" w:hAnsiTheme="minorHAnsi" w:cstheme="minorHAnsi"/>
          <w:highlight w:val="green"/>
        </w:rPr>
        <w:t>mistake</w:t>
      </w:r>
      <w:r w:rsidRPr="004B32C4">
        <w:rPr>
          <w:rStyle w:val="StyleUnderline"/>
          <w:rFonts w:asciiTheme="minorHAnsi" w:hAnsiTheme="minorHAnsi" w:cstheme="minorHAnsi"/>
        </w:rPr>
        <w:t xml:space="preserve"> in design or programming </w:t>
      </w:r>
      <w:r w:rsidRPr="00C836B8">
        <w:rPr>
          <w:rStyle w:val="Emphasis"/>
          <w:rFonts w:asciiTheme="minorHAnsi" w:hAnsiTheme="minorHAnsi" w:cstheme="minorHAnsi"/>
          <w:highlight w:val="green"/>
        </w:rPr>
        <w:t xml:space="preserve">could </w:t>
      </w:r>
      <w:r w:rsidRPr="004B32C4">
        <w:rPr>
          <w:rStyle w:val="Emphasis"/>
          <w:rFonts w:asciiTheme="minorHAnsi" w:hAnsiTheme="minorHAnsi" w:cstheme="minorHAnsi"/>
        </w:rPr>
        <w:t xml:space="preserve">unleash </w:t>
      </w:r>
      <w:r w:rsidRPr="004B32C4">
        <w:rPr>
          <w:rStyle w:val="Emphasis"/>
          <w:rFonts w:asciiTheme="minorHAnsi" w:hAnsiTheme="minorHAnsi" w:cstheme="minorHAnsi"/>
        </w:rPr>
        <w:lastRenderedPageBreak/>
        <w:t xml:space="preserve">an endless quantity of machines </w:t>
      </w:r>
      <w:r w:rsidRPr="00C836B8">
        <w:rPr>
          <w:rStyle w:val="Emphasis"/>
          <w:rFonts w:asciiTheme="minorHAnsi" w:hAnsiTheme="minorHAnsi" w:cstheme="minorHAnsi"/>
          <w:highlight w:val="green"/>
        </w:rPr>
        <w:t>convert</w:t>
      </w:r>
      <w:r w:rsidRPr="004B32C4">
        <w:rPr>
          <w:rStyle w:val="Emphasis"/>
          <w:rFonts w:asciiTheme="minorHAnsi" w:hAnsiTheme="minorHAnsi" w:cstheme="minorHAnsi"/>
        </w:rPr>
        <w:t xml:space="preserve">ing </w:t>
      </w:r>
      <w:r w:rsidRPr="00C836B8">
        <w:rPr>
          <w:rStyle w:val="Emphasis"/>
          <w:rFonts w:asciiTheme="minorHAnsi" w:hAnsiTheme="minorHAnsi" w:cstheme="minorHAnsi"/>
          <w:highlight w:val="green"/>
        </w:rPr>
        <w:t>all matter</w:t>
      </w:r>
      <w:r w:rsidRPr="004B32C4">
        <w:rPr>
          <w:rStyle w:val="StyleUnderline"/>
          <w:rFonts w:asciiTheme="minorHAnsi" w:hAnsiTheme="minorHAnsi" w:cstheme="minorHAnsi"/>
        </w:rPr>
        <w:t xml:space="preserve"> in the universe into copies of themselves</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Despite detailing the potential of these technologies to destroy the entire universe</w:t>
      </w:r>
      <w:r w:rsidRPr="004B32C4">
        <w:rPr>
          <w:rFonts w:asciiTheme="minorHAnsi" w:hAnsiTheme="minorHAnsi" w:cstheme="minorHAnsi"/>
          <w:bCs/>
          <w:iCs/>
          <w:sz w:val="16"/>
        </w:rPr>
        <w:t xml:space="preserve">, Posner, Bostrom, Leslie, and </w:t>
      </w:r>
      <w:proofErr w:type="spellStart"/>
      <w:r w:rsidRPr="004B32C4">
        <w:rPr>
          <w:rFonts w:asciiTheme="minorHAnsi" w:hAnsiTheme="minorHAnsi" w:cstheme="minorHAnsi"/>
          <w:bCs/>
          <w:iCs/>
          <w:sz w:val="16"/>
        </w:rPr>
        <w:t>Ree’s</w:t>
      </w:r>
      <w:proofErr w:type="spellEnd"/>
      <w:r w:rsidRPr="004B32C4">
        <w:rPr>
          <w:rFonts w:asciiTheme="minorHAnsi" w:hAnsiTheme="minorHAnsi" w:cstheme="minorHAnsi"/>
          <w:bCs/>
          <w:iCs/>
          <w:sz w:val="16"/>
        </w:rPr>
        <w:t xml:space="preserve"> </w:t>
      </w:r>
      <w:r w:rsidRPr="004B32C4">
        <w:rPr>
          <w:rStyle w:val="StyleUnderline"/>
          <w:rFonts w:asciiTheme="minorHAnsi" w:hAnsiTheme="minorHAnsi" w:cstheme="minorHAnsi"/>
        </w:rPr>
        <w:t>only mention of alien life</w:t>
      </w:r>
      <w:r w:rsidRPr="004B32C4">
        <w:rPr>
          <w:rFonts w:asciiTheme="minorHAnsi" w:hAnsiTheme="minorHAnsi" w:cstheme="minorHAnsi"/>
          <w:bCs/>
          <w:iCs/>
          <w:sz w:val="16"/>
        </w:rPr>
        <w:t xml:space="preserve"> in their works </w:t>
      </w:r>
      <w:r w:rsidRPr="004B32C4">
        <w:rPr>
          <w:rStyle w:val="StyleUnderline"/>
          <w:rFonts w:asciiTheme="minorHAnsi" w:hAnsiTheme="minorHAnsi" w:cstheme="minorHAnsi"/>
        </w:rPr>
        <w:t>is in reference to the threat aliens post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 xml:space="preserve">The </w:t>
      </w:r>
      <w:r w:rsidRPr="00C836B8">
        <w:rPr>
          <w:rStyle w:val="Emphasis"/>
          <w:rFonts w:asciiTheme="minorHAnsi" w:hAnsiTheme="minorHAnsi" w:cstheme="minorHAnsi"/>
          <w:highlight w:val="green"/>
        </w:rPr>
        <w:t>rhetorical construction of otherness</w:t>
      </w:r>
      <w:r w:rsidRPr="004B32C4">
        <w:rPr>
          <w:rStyle w:val="StyleUnderline"/>
          <w:rFonts w:asciiTheme="minorHAnsi" w:hAnsiTheme="minorHAnsi" w:cstheme="minorHAnsi"/>
        </w:rPr>
        <w:t xml:space="preserve"> only </w:t>
      </w:r>
      <w:r w:rsidRPr="00C836B8">
        <w:rPr>
          <w:rStyle w:val="StyleUnderline"/>
          <w:rFonts w:asciiTheme="minorHAnsi" w:hAnsiTheme="minorHAnsi" w:cstheme="minorHAnsi"/>
          <w:highlight w:val="green"/>
        </w:rPr>
        <w:t>in</w:t>
      </w:r>
      <w:r w:rsidRPr="004B32C4">
        <w:rPr>
          <w:rStyle w:val="StyleUnderline"/>
          <w:rFonts w:asciiTheme="minorHAnsi" w:hAnsiTheme="minorHAnsi" w:cstheme="minorHAnsi"/>
        </w:rPr>
        <w:t xml:space="preserve"> terms of the </w:t>
      </w:r>
      <w:r w:rsidRPr="00C836B8">
        <w:rPr>
          <w:rStyle w:val="StyleUnderline"/>
          <w:rFonts w:asciiTheme="minorHAnsi" w:hAnsiTheme="minorHAnsi" w:cstheme="minorHAnsi"/>
          <w:highlight w:val="green"/>
        </w:rPr>
        <w:t>threat</w:t>
      </w:r>
      <w:r w:rsidRPr="004B32C4">
        <w:rPr>
          <w:rStyle w:val="StyleUnderline"/>
          <w:rFonts w:asciiTheme="minorHAnsi" w:hAnsiTheme="minorHAnsi" w:cstheme="minorHAnsi"/>
        </w:rPr>
        <w:t xml:space="preserve">s it poses, </w:t>
      </w:r>
      <w:r w:rsidRPr="00C836B8">
        <w:rPr>
          <w:rStyle w:val="StyleUnderline"/>
          <w:rFonts w:asciiTheme="minorHAnsi" w:hAnsiTheme="minorHAnsi" w:cstheme="minorHAnsi"/>
          <w:highlight w:val="green"/>
        </w:rPr>
        <w:t>but never</w:t>
      </w:r>
      <w:r w:rsidRPr="004B32C4">
        <w:rPr>
          <w:rStyle w:val="StyleUnderline"/>
          <w:rFonts w:asciiTheme="minorHAnsi" w:hAnsiTheme="minorHAnsi" w:cstheme="minorHAnsi"/>
        </w:rPr>
        <w:t xml:space="preserve"> in terms of </w:t>
      </w:r>
      <w:r w:rsidRPr="00C836B8">
        <w:rPr>
          <w:rStyle w:val="StyleUnderline"/>
          <w:rFonts w:asciiTheme="minorHAnsi" w:hAnsiTheme="minorHAnsi" w:cstheme="minorHAnsi"/>
          <w:highlight w:val="green"/>
        </w:rPr>
        <w:t>the threat one poses to it</w:t>
      </w:r>
      <w:r w:rsidRPr="004B32C4">
        <w:rPr>
          <w:rFonts w:asciiTheme="minorHAnsi" w:hAnsiTheme="minorHAnsi" w:cstheme="minorHAnsi"/>
          <w:bCs/>
          <w:iCs/>
          <w:sz w:val="16"/>
        </w:rPr>
        <w:t xml:space="preserve">, </w:t>
      </w:r>
      <w:r w:rsidRPr="00C836B8">
        <w:rPr>
          <w:rStyle w:val="Emphasis"/>
          <w:rFonts w:asciiTheme="minorHAnsi" w:hAnsiTheme="minorHAnsi" w:cstheme="minorHAnsi"/>
          <w:highlight w:val="green"/>
        </w:rPr>
        <w:t>has been at the center of</w:t>
      </w:r>
      <w:r w:rsidRPr="004B32C4">
        <w:rPr>
          <w:rStyle w:val="Emphasis"/>
          <w:rFonts w:asciiTheme="minorHAnsi" w:hAnsiTheme="minorHAnsi" w:cstheme="minorHAnsi"/>
        </w:rPr>
        <w:t xml:space="preserve"> humanity’s history of </w:t>
      </w:r>
      <w:r w:rsidRPr="00C836B8">
        <w:rPr>
          <w:rStyle w:val="Emphasis"/>
          <w:rFonts w:asciiTheme="minorHAnsi" w:hAnsiTheme="minorHAnsi" w:cstheme="minorHAnsi"/>
          <w:highlight w:val="green"/>
        </w:rPr>
        <w:t>genocide</w:t>
      </w:r>
      <w:r w:rsidRPr="004B32C4">
        <w:rPr>
          <w:rStyle w:val="Emphasis"/>
          <w:rFonts w:asciiTheme="minorHAnsi" w:hAnsiTheme="minorHAnsi" w:cstheme="minorHAnsi"/>
        </w:rPr>
        <w:t xml:space="preserve">, colonization, </w:t>
      </w:r>
      <w:r w:rsidRPr="00C836B8">
        <w:rPr>
          <w:rStyle w:val="Emphasis"/>
          <w:rFonts w:asciiTheme="minorHAnsi" w:hAnsiTheme="minorHAnsi" w:cstheme="minorHAnsi"/>
          <w:highlight w:val="green"/>
        </w:rPr>
        <w:t>and environmental</w:t>
      </w:r>
      <w:r w:rsidRPr="004B32C4">
        <w:rPr>
          <w:rStyle w:val="Emphasis"/>
          <w:rFonts w:asciiTheme="minorHAnsi" w:hAnsiTheme="minorHAnsi" w:cstheme="minorHAnsi"/>
        </w:rPr>
        <w:t xml:space="preserve"> </w:t>
      </w:r>
      <w:r w:rsidRPr="00C836B8">
        <w:rPr>
          <w:rStyle w:val="Emphasis"/>
          <w:rFonts w:asciiTheme="minorHAnsi" w:hAnsiTheme="minorHAnsi" w:cstheme="minorHAnsi"/>
          <w:highlight w:val="green"/>
        </w:rPr>
        <w:t>destruction</w:t>
      </w:r>
      <w:r w:rsidRPr="004B32C4">
        <w:rPr>
          <w:rStyle w:val="Emphasis"/>
          <w:rFonts w:asciiTheme="minorHAnsi" w:hAnsiTheme="minorHAnsi" w:cstheme="minorHAnsi"/>
        </w:rPr>
        <w:t>.</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 xml:space="preserve">Although humanity certainly has its own interests in reducing the threat of these technologies </w:t>
      </w:r>
      <w:r w:rsidRPr="00C836B8">
        <w:rPr>
          <w:rStyle w:val="StyleUnderline"/>
          <w:rFonts w:asciiTheme="minorHAnsi" w:hAnsiTheme="minorHAnsi" w:cstheme="minorHAnsi"/>
          <w:highlight w:val="green"/>
        </w:rPr>
        <w:t>evaluating</w:t>
      </w:r>
      <w:r w:rsidRPr="004B32C4">
        <w:rPr>
          <w:rStyle w:val="StyleUnderline"/>
          <w:rFonts w:asciiTheme="minorHAnsi" w:hAnsiTheme="minorHAnsi" w:cstheme="minorHAnsi"/>
        </w:rPr>
        <w:t xml:space="preserve"> them </w:t>
      </w:r>
      <w:r w:rsidRPr="00C836B8">
        <w:rPr>
          <w:rStyle w:val="Emphasis"/>
          <w:rFonts w:asciiTheme="minorHAnsi" w:hAnsiTheme="minorHAnsi" w:cstheme="minorHAnsi"/>
          <w:highlight w:val="green"/>
        </w:rPr>
        <w:t>without</w:t>
      </w:r>
      <w:r w:rsidRPr="004B32C4">
        <w:rPr>
          <w:rStyle w:val="Emphasis"/>
          <w:rFonts w:asciiTheme="minorHAnsi" w:hAnsiTheme="minorHAnsi" w:cstheme="minorHAnsi"/>
        </w:rPr>
        <w:t xml:space="preserve"> </w:t>
      </w:r>
      <w:r w:rsidRPr="00C836B8">
        <w:rPr>
          <w:rStyle w:val="Emphasis"/>
          <w:rFonts w:asciiTheme="minorHAnsi" w:hAnsiTheme="minorHAnsi" w:cstheme="minorHAnsi"/>
          <w:highlight w:val="green"/>
        </w:rPr>
        <w:t xml:space="preserve">taking into account </w:t>
      </w:r>
      <w:r w:rsidRPr="004B32C4">
        <w:rPr>
          <w:rStyle w:val="Emphasis"/>
          <w:rFonts w:asciiTheme="minorHAnsi" w:hAnsiTheme="minorHAnsi" w:cstheme="minorHAnsi"/>
        </w:rPr>
        <w:t xml:space="preserve">the </w:t>
      </w:r>
      <w:proofErr w:type="gramStart"/>
      <w:r w:rsidRPr="00C836B8">
        <w:rPr>
          <w:rStyle w:val="Emphasis"/>
          <w:rFonts w:asciiTheme="minorHAnsi" w:hAnsiTheme="minorHAnsi" w:cstheme="minorHAnsi"/>
          <w:highlight w:val="green"/>
        </w:rPr>
        <w:t>danger</w:t>
      </w:r>
      <w:proofErr w:type="gramEnd"/>
      <w:r w:rsidRPr="00C836B8">
        <w:rPr>
          <w:rStyle w:val="Emphasis"/>
          <w:rFonts w:asciiTheme="minorHAnsi" w:hAnsiTheme="minorHAnsi" w:cstheme="minorHAnsi"/>
          <w:highlight w:val="green"/>
        </w:rPr>
        <w:t xml:space="preserve"> </w:t>
      </w:r>
      <w:r w:rsidRPr="004B32C4">
        <w:rPr>
          <w:rStyle w:val="Emphasis"/>
          <w:rFonts w:asciiTheme="minorHAnsi" w:hAnsiTheme="minorHAnsi" w:cstheme="minorHAnsi"/>
        </w:rPr>
        <w:t xml:space="preserve">they pose </w:t>
      </w:r>
      <w:r w:rsidRPr="00C836B8">
        <w:rPr>
          <w:rStyle w:val="Emphasis"/>
          <w:rFonts w:asciiTheme="minorHAnsi" w:hAnsiTheme="minorHAnsi" w:cstheme="minorHAnsi"/>
          <w:highlight w:val="green"/>
        </w:rPr>
        <w:t>to alien life is neither appropriate nor just</w:t>
      </w:r>
      <w:r w:rsidRPr="004B32C4">
        <w:rPr>
          <w:rFonts w:asciiTheme="minorHAnsi" w:hAnsiTheme="minorHAnsi" w:cstheme="minorHAnsi"/>
          <w:bCs/>
          <w:iCs/>
          <w:sz w:val="16"/>
        </w:rPr>
        <w:t xml:space="preserve">.  It is not appropriate because </w:t>
      </w:r>
      <w:r w:rsidRPr="004B32C4">
        <w:rPr>
          <w:rStyle w:val="StyleUnderline"/>
          <w:rFonts w:asciiTheme="minorHAnsi" w:hAnsiTheme="minorHAnsi" w:cstheme="minorHAnsi"/>
        </w:rPr>
        <w:t>framing the issue only in terms of human interests will result in priorities designed to minimize the risks and maximize the benefits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not all life</w:t>
      </w:r>
      <w:r w:rsidRPr="004B32C4">
        <w:rPr>
          <w:rFonts w:asciiTheme="minorHAnsi" w:hAnsiTheme="minorHAnsi" w:cstheme="minorHAnsi"/>
          <w:bCs/>
          <w:iCs/>
          <w:sz w:val="16"/>
        </w:rPr>
        <w:t xml:space="preserve">.  Even if humanity dealt with the threats effectively without referencing their obligation to aliens, Posner, Bostrom, Leslie, and </w:t>
      </w:r>
      <w:proofErr w:type="spellStart"/>
      <w:r w:rsidRPr="004B32C4">
        <w:rPr>
          <w:rFonts w:asciiTheme="minorHAnsi" w:hAnsiTheme="minorHAnsi" w:cstheme="minorHAnsi"/>
          <w:bCs/>
          <w:iCs/>
          <w:sz w:val="16"/>
        </w:rPr>
        <w:t>Ree’s</w:t>
      </w:r>
      <w:proofErr w:type="spellEnd"/>
      <w:r w:rsidRPr="004B32C4">
        <w:rPr>
          <w:rFonts w:asciiTheme="minorHAnsi" w:hAnsiTheme="minorHAnsi" w:cstheme="minorHAnsi"/>
          <w:bCs/>
          <w:iCs/>
          <w:sz w:val="16"/>
        </w:rPr>
        <w:t xml:space="preserve"> rhetoric would not be “just,” because </w:t>
      </w:r>
      <w:r w:rsidRPr="00C836B8">
        <w:rPr>
          <w:rStyle w:val="Emphasis"/>
          <w:rFonts w:asciiTheme="minorHAnsi" w:hAnsiTheme="minorHAnsi" w:cstheme="minorHAnsi"/>
          <w:highlight w:val="green"/>
        </w:rPr>
        <w:t xml:space="preserve">it arbitrarily declares other life </w:t>
      </w:r>
      <w:r w:rsidRPr="004B32C4">
        <w:rPr>
          <w:rStyle w:val="Emphasis"/>
          <w:rFonts w:asciiTheme="minorHAnsi" w:hAnsiTheme="minorHAnsi" w:cstheme="minorHAnsi"/>
        </w:rPr>
        <w:t xml:space="preserve">forms </w:t>
      </w:r>
      <w:r w:rsidRPr="00C836B8">
        <w:rPr>
          <w:rStyle w:val="Emphasis"/>
          <w:rFonts w:asciiTheme="minorHAnsi" w:hAnsiTheme="minorHAnsi" w:cstheme="minorHAnsi"/>
          <w:highlight w:val="green"/>
        </w:rPr>
        <w:t>unworthy</w:t>
      </w:r>
      <w:r w:rsidRPr="004B32C4">
        <w:rPr>
          <w:rStyle w:val="Emphasis"/>
          <w:rFonts w:asciiTheme="minorHAnsi" w:hAnsiTheme="minorHAnsi" w:cstheme="minorHAnsi"/>
        </w:rPr>
        <w:t xml:space="preserve"> of consideration</w:t>
      </w:r>
      <w:r w:rsidRPr="004B32C4">
        <w:rPr>
          <w:rFonts w:asciiTheme="minorHAnsi" w:hAnsiTheme="minorHAnsi" w:cstheme="minorHAnsi"/>
          <w:bCs/>
          <w:iCs/>
          <w:sz w:val="16"/>
        </w:rPr>
        <w:t xml:space="preserve">.  A framework of acknowledgement would allow humanity to address the risks of these new technologies, while </w:t>
      </w:r>
      <w:r w:rsidRPr="004B32C4">
        <w:rPr>
          <w:rStyle w:val="StyleUnderline"/>
          <w:rFonts w:asciiTheme="minorHAnsi" w:hAnsiTheme="minorHAnsi" w:cstheme="minorHAnsi"/>
        </w:rPr>
        <w:t>being cognizant of humanity’s obligations to other life within the universe</w:t>
      </w:r>
      <w:r w:rsidRPr="004B32C4">
        <w:rPr>
          <w:rFonts w:asciiTheme="minorHAnsi" w:hAnsiTheme="minorHAnsi" w:cstheme="minorHAnsi"/>
          <w:bCs/>
          <w:iCs/>
          <w:sz w:val="16"/>
        </w:rPr>
        <w:t xml:space="preserve">.  </w:t>
      </w:r>
      <w:r w:rsidRPr="00C836B8">
        <w:rPr>
          <w:rStyle w:val="StyleUnderline"/>
          <w:rFonts w:asciiTheme="minorHAnsi" w:hAnsiTheme="minorHAnsi" w:cstheme="minorHAnsi"/>
          <w:highlight w:val="green"/>
        </w:rPr>
        <w:t>Applying</w:t>
      </w:r>
      <w:r w:rsidRPr="004B32C4">
        <w:rPr>
          <w:rStyle w:val="StyleUnderline"/>
          <w:rFonts w:asciiTheme="minorHAnsi" w:hAnsiTheme="minorHAnsi" w:cstheme="minorHAnsi"/>
        </w:rPr>
        <w:t xml:space="preserve"> the lens of </w:t>
      </w:r>
      <w:r w:rsidRPr="00C836B8">
        <w:rPr>
          <w:rStyle w:val="StyleUnderline"/>
          <w:rFonts w:asciiTheme="minorHAnsi" w:hAnsiTheme="minorHAnsi" w:cstheme="minorHAnsi"/>
          <w:highlight w:val="green"/>
        </w:rPr>
        <w:t>acknowledgment</w:t>
      </w:r>
      <w:r w:rsidRPr="004B32C4">
        <w:rPr>
          <w:rStyle w:val="StyleUnderline"/>
          <w:rFonts w:asciiTheme="minorHAnsi" w:hAnsiTheme="minorHAnsi" w:cstheme="minorHAnsi"/>
        </w:rPr>
        <w:t xml:space="preserve"> to the issue of existential threats </w:t>
      </w:r>
      <w:r w:rsidRPr="00C836B8">
        <w:rPr>
          <w:rStyle w:val="StyleUnderline"/>
          <w:rFonts w:asciiTheme="minorHAnsi" w:hAnsiTheme="minorHAnsi" w:cstheme="minorHAnsi"/>
          <w:highlight w:val="green"/>
        </w:rPr>
        <w:t>moves</w:t>
      </w:r>
      <w:r w:rsidRPr="004B32C4">
        <w:rPr>
          <w:rStyle w:val="StyleUnderline"/>
          <w:rFonts w:asciiTheme="minorHAnsi" w:hAnsiTheme="minorHAnsi" w:cstheme="minorHAnsi"/>
        </w:rPr>
        <w:t xml:space="preserve"> the problem</w:t>
      </w:r>
      <w:r w:rsidRPr="004B32C4">
        <w:rPr>
          <w:rFonts w:asciiTheme="minorHAnsi" w:hAnsiTheme="minorHAnsi" w:cstheme="minorHAnsi"/>
          <w:bCs/>
          <w:iCs/>
          <w:sz w:val="16"/>
        </w:rPr>
        <w:t xml:space="preserve"> </w:t>
      </w:r>
      <w:r w:rsidRPr="00C836B8">
        <w:rPr>
          <w:rStyle w:val="Emphasis"/>
          <w:rFonts w:asciiTheme="minorHAnsi" w:hAnsiTheme="minorHAnsi" w:cstheme="minorHAnsi"/>
          <w:highlight w:val="green"/>
        </w:rPr>
        <w:t>from</w:t>
      </w:r>
      <w:r w:rsidRPr="004B32C4">
        <w:rPr>
          <w:rStyle w:val="Emphasis"/>
          <w:rFonts w:asciiTheme="minorHAnsi" w:hAnsiTheme="minorHAnsi" w:cstheme="minorHAnsi"/>
        </w:rPr>
        <w:t xml:space="preserve"> one of </w:t>
      </w:r>
      <w:proofErr w:type="spellStart"/>
      <w:r w:rsidRPr="00C836B8">
        <w:rPr>
          <w:rStyle w:val="Emphasis"/>
          <w:rFonts w:asciiTheme="minorHAnsi" w:hAnsiTheme="minorHAnsi" w:cstheme="minorHAnsi"/>
          <w:highlight w:val="green"/>
        </w:rPr>
        <w:t>self destruction</w:t>
      </w:r>
      <w:proofErr w:type="spellEnd"/>
      <w:r w:rsidRPr="00C836B8">
        <w:rPr>
          <w:rStyle w:val="Emphasis"/>
          <w:rFonts w:asciiTheme="minorHAnsi" w:hAnsiTheme="minorHAnsi" w:cstheme="minorHAnsi"/>
          <w:highlight w:val="green"/>
        </w:rPr>
        <w:t xml:space="preserve"> to universal genocide</w:t>
      </w:r>
      <w:r w:rsidRPr="004B32C4">
        <w:rPr>
          <w:rFonts w:asciiTheme="minorHAnsi" w:hAnsiTheme="minorHAnsi" w:cstheme="minorHAnsi"/>
          <w:bCs/>
          <w:iCs/>
          <w:sz w:val="16"/>
        </w:rPr>
        <w:t xml:space="preserve">.  This may be </w:t>
      </w:r>
      <w:r w:rsidRPr="009C6073">
        <w:rPr>
          <w:rFonts w:asciiTheme="minorHAnsi" w:hAnsiTheme="minorHAnsi" w:cstheme="minorHAnsi"/>
          <w:bCs/>
          <w:iCs/>
          <w:sz w:val="16"/>
        </w:rPr>
        <w:t xml:space="preserve">the most dramatic example of how </w:t>
      </w:r>
      <w:r w:rsidRPr="009C6073">
        <w:rPr>
          <w:rStyle w:val="Emphasis"/>
          <w:rFonts w:asciiTheme="minorHAnsi" w:hAnsiTheme="minorHAnsi" w:cstheme="minorHAnsi"/>
        </w:rPr>
        <w:t>refusing to extend acknowledgment to potential alien life can mask humanity’s obligations to life beyond this planet.</w:t>
      </w:r>
    </w:p>
    <w:p w14:paraId="651A422B" w14:textId="77777777" w:rsidR="0084666D" w:rsidRPr="00254FAA" w:rsidRDefault="0084666D" w:rsidP="0084666D">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3B695220" w14:textId="77777777" w:rsidR="0084666D" w:rsidRPr="00254FAA" w:rsidRDefault="0084666D" w:rsidP="0084666D">
      <w:r w:rsidRPr="00254FAA">
        <w:t xml:space="preserve">Sarah </w:t>
      </w:r>
      <w:proofErr w:type="spellStart"/>
      <w:r w:rsidRPr="00254FAA">
        <w:rPr>
          <w:rStyle w:val="Style13ptBold"/>
        </w:rPr>
        <w:t>Sloat</w:t>
      </w:r>
      <w:proofErr w:type="spellEnd"/>
      <w:r w:rsidRPr="00254FAA">
        <w:rPr>
          <w:rStyle w:val="Style13ptBold"/>
        </w:rPr>
        <w:t xml:space="preserve"> 16</w:t>
      </w:r>
      <w:r w:rsidRPr="00254FAA">
        <w:t>, citing Stephen Hawking, the smartest person of all time, “Stephen Hawking Says We Should Hope Aliens Don't Find Us First”, https://www.inverse.com/article/14144-stephen-hawking-says-we-should-hope-aliens-don-t-find-us-first</w:t>
      </w:r>
    </w:p>
    <w:p w14:paraId="52805BAF" w14:textId="77777777" w:rsidR="0084666D" w:rsidRDefault="0084666D" w:rsidP="0084666D">
      <w:pPr>
        <w:rPr>
          <w:sz w:val="16"/>
        </w:rPr>
      </w:pPr>
      <w:r w:rsidRPr="00254FAA">
        <w:rPr>
          <w:sz w:val="16"/>
        </w:rPr>
        <w:t xml:space="preserve">Since 2010, </w:t>
      </w:r>
      <w:r w:rsidRPr="007F086C">
        <w:rPr>
          <w:rStyle w:val="StyleUnderline"/>
        </w:rPr>
        <w:t xml:space="preserve">Hawking has been </w:t>
      </w:r>
      <w:r w:rsidRPr="007F086C">
        <w:rPr>
          <w:rStyle w:val="Emphasis"/>
        </w:rPr>
        <w:t>public</w:t>
      </w:r>
      <w:r w:rsidRPr="007F086C">
        <w:rPr>
          <w:rStyle w:val="StyleUnderline"/>
        </w:rPr>
        <w:t xml:space="preserve"> about his concerns that </w:t>
      </w:r>
      <w:r w:rsidRPr="00C836B8">
        <w:rPr>
          <w:rStyle w:val="StyleUnderline"/>
          <w:highlight w:val="green"/>
        </w:rPr>
        <w:t xml:space="preserve">an </w:t>
      </w:r>
      <w:r w:rsidRPr="001702BF">
        <w:rPr>
          <w:rStyle w:val="StyleUnderline"/>
        </w:rPr>
        <w:t xml:space="preserve">advance </w:t>
      </w:r>
      <w:r w:rsidRPr="00C836B8">
        <w:rPr>
          <w:rStyle w:val="StyleUnderline"/>
          <w:highlight w:val="green"/>
        </w:rPr>
        <w:t>alien civilization could</w:t>
      </w:r>
      <w:r w:rsidRPr="00254FAA">
        <w:rPr>
          <w:sz w:val="16"/>
        </w:rPr>
        <w:t xml:space="preserve"> try to </w:t>
      </w:r>
      <w:r w:rsidRPr="00C836B8">
        <w:rPr>
          <w:rStyle w:val="Emphasis"/>
          <w:highlight w:val="gree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C836B8">
        <w:rPr>
          <w:rStyle w:val="Emphasis"/>
          <w:highlight w:val="green"/>
        </w:rPr>
        <w:t>nomads</w:t>
      </w:r>
      <w:r w:rsidRPr="00C836B8">
        <w:rPr>
          <w:sz w:val="16"/>
          <w:highlight w:val="green"/>
        </w:rPr>
        <w:t xml:space="preserve">, </w:t>
      </w:r>
      <w:r w:rsidRPr="00C836B8">
        <w:rPr>
          <w:rStyle w:val="StyleUnderline"/>
          <w:highlight w:val="green"/>
        </w:rPr>
        <w:t xml:space="preserve">looking to </w:t>
      </w:r>
      <w:r w:rsidRPr="00C836B8">
        <w:rPr>
          <w:rStyle w:val="Emphasis"/>
          <w:highlight w:val="green"/>
        </w:rPr>
        <w:t>conquer</w:t>
      </w:r>
      <w:r w:rsidRPr="00C836B8">
        <w:rPr>
          <w:rStyle w:val="StyleUnderline"/>
          <w:highlight w:val="green"/>
        </w:rPr>
        <w:t xml:space="preserve"> </w:t>
      </w:r>
      <w:r w:rsidRPr="00EC032E">
        <w:rPr>
          <w:rStyle w:val="StyleUnderline"/>
        </w:rPr>
        <w:t xml:space="preserve">and </w:t>
      </w:r>
      <w:proofErr w:type="spellStart"/>
      <w:r w:rsidRPr="00EC032E">
        <w:rPr>
          <w:rStyle w:val="Emphasis"/>
        </w:rPr>
        <w:t>colonise</w:t>
      </w:r>
      <w:proofErr w:type="spellEnd"/>
      <w:r w:rsidRPr="00EC032E">
        <w:rPr>
          <w:rStyle w:val="StyleUnderline"/>
        </w:rPr>
        <w:t xml:space="preserve"> </w:t>
      </w:r>
      <w:r w:rsidRPr="0026316A">
        <w:rPr>
          <w:rStyle w:val="StyleUnderline"/>
        </w:rPr>
        <w:t xml:space="preserve">whatever </w:t>
      </w:r>
      <w:r w:rsidRPr="00C836B8">
        <w:rPr>
          <w:rStyle w:val="StyleUnderline"/>
          <w:highlight w:val="green"/>
        </w:rPr>
        <w:t xml:space="preserve">planets </w:t>
      </w:r>
      <w:r w:rsidRPr="00081554">
        <w:rPr>
          <w:rStyle w:val="StyleUnderline"/>
        </w:rPr>
        <w:t>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337279">
        <w:rPr>
          <w:rStyle w:val="StyleUnderline"/>
        </w:rPr>
        <w:t xml:space="preserve">the </w:t>
      </w:r>
      <w:r w:rsidRPr="00C836B8">
        <w:rPr>
          <w:rStyle w:val="StyleUnderline"/>
          <w:highlight w:val="green"/>
        </w:rPr>
        <w:t xml:space="preserve">outcome would be </w:t>
      </w:r>
      <w:r w:rsidRPr="00A36A1C">
        <w:rPr>
          <w:rStyle w:val="StyleUnderline"/>
        </w:rPr>
        <w:t xml:space="preserve">much </w:t>
      </w:r>
      <w:r w:rsidRPr="00C836B8">
        <w:rPr>
          <w:rStyle w:val="StyleUnderline"/>
          <w:highlight w:val="green"/>
        </w:rPr>
        <w:t xml:space="preserve">as </w:t>
      </w:r>
      <w:r w:rsidRPr="00C836B8">
        <w:rPr>
          <w:rStyle w:val="Emphasis"/>
          <w:highlight w:val="green"/>
        </w:rPr>
        <w:t>when Columbus landed in America</w:t>
      </w:r>
      <w:r w:rsidRPr="00C836B8">
        <w:rPr>
          <w:rStyle w:val="StyleUnderline"/>
          <w:highlight w:val="green"/>
        </w:rPr>
        <w:t xml:space="preserve">, </w:t>
      </w:r>
      <w:r w:rsidRPr="00DD4ED9">
        <w:rPr>
          <w:rStyle w:val="StyleUnderline"/>
        </w:rPr>
        <w:t>which</w:t>
      </w:r>
      <w:r w:rsidRPr="00DD4ED9">
        <w:rPr>
          <w:sz w:val="16"/>
        </w:rPr>
        <w:t xml:space="preserve"> </w:t>
      </w:r>
      <w:r w:rsidRPr="00DD4ED9">
        <w:rPr>
          <w:rStyle w:val="Emphasis"/>
        </w:rPr>
        <w:t>didn’t turn out well</w:t>
      </w:r>
      <w:r w:rsidRPr="00DD4ED9">
        <w:rPr>
          <w:rStyle w:val="StyleUnderline"/>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608B8ADF" w14:textId="77777777" w:rsidR="0084666D" w:rsidRPr="00340C80" w:rsidRDefault="0084666D" w:rsidP="0084666D">
      <w:pPr>
        <w:pStyle w:val="Heading4"/>
      </w:pPr>
      <w:r>
        <w:t xml:space="preserve">They’ll introduce alien diseases – </w:t>
      </w:r>
      <w:r w:rsidRPr="00595469">
        <w:rPr>
          <w:u w:val="single"/>
        </w:rPr>
        <w:t>extinction</w:t>
      </w:r>
    </w:p>
    <w:p w14:paraId="645B7217" w14:textId="77777777" w:rsidR="0084666D" w:rsidRPr="00595469" w:rsidRDefault="0084666D" w:rsidP="0084666D">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w:t>
      </w:r>
      <w:proofErr w:type="gramStart"/>
      <w:r>
        <w:t>contact with</w:t>
      </w:r>
      <w:proofErr w:type="gramEnd"/>
      <w:r>
        <w:t xml:space="preserve"> extraterrestrials benefit or harm humanity? A scenario analysis”, </w:t>
      </w:r>
      <w:r w:rsidRPr="00595469">
        <w:t xml:space="preserve">Acta </w:t>
      </w:r>
      <w:proofErr w:type="spellStart"/>
      <w:r w:rsidRPr="00595469">
        <w:t>Astronautica</w:t>
      </w:r>
      <w:proofErr w:type="spellEnd"/>
      <w:r w:rsidRPr="00595469">
        <w:t xml:space="preserve"> Volume 68, Issues 11-12, June-July 2011, Pages 2114-2129</w:t>
      </w:r>
    </w:p>
    <w:p w14:paraId="2334B778" w14:textId="77777777" w:rsidR="0084666D" w:rsidRDefault="0084666D" w:rsidP="0084666D">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C836B8">
        <w:rPr>
          <w:rStyle w:val="Emphasis"/>
          <w:highlight w:val="green"/>
        </w:rPr>
        <w:t>ETI</w:t>
      </w:r>
      <w:r w:rsidRPr="00595469">
        <w:rPr>
          <w:sz w:val="10"/>
        </w:rPr>
        <w:t xml:space="preserve"> themselves or some ETI artifact, </w:t>
      </w:r>
      <w:r w:rsidRPr="00595469">
        <w:rPr>
          <w:rStyle w:val="StyleUnderline"/>
        </w:rPr>
        <w:t xml:space="preserve">then </w:t>
      </w:r>
      <w:r w:rsidRPr="00ED51CA">
        <w:rPr>
          <w:rStyle w:val="StyleUnderline"/>
        </w:rPr>
        <w:t xml:space="preserve">it may be possible for humanity to be unintentionally </w:t>
      </w:r>
      <w:r w:rsidRPr="00ED51CA">
        <w:rPr>
          <w:rStyle w:val="Emphasis"/>
        </w:rPr>
        <w:t>harmed</w:t>
      </w:r>
      <w:r w:rsidRPr="00595469">
        <w:rPr>
          <w:sz w:val="10"/>
        </w:rPr>
        <w:t xml:space="preserve">. </w:t>
      </w:r>
      <w:r w:rsidRPr="00595469">
        <w:rPr>
          <w:rStyle w:val="StyleUnderline"/>
        </w:rPr>
        <w:t xml:space="preserve">One of the most prominent scenarios of this kind is the </w:t>
      </w:r>
      <w:r w:rsidRPr="00C836B8">
        <w:rPr>
          <w:rStyle w:val="Emphasis"/>
          <w:highlight w:val="green"/>
        </w:rPr>
        <w:t>transmission of disease</w:t>
      </w:r>
      <w:r w:rsidRPr="00C836B8">
        <w:rPr>
          <w:rStyle w:val="StyleUnderline"/>
          <w:highlight w:val="green"/>
        </w:rPr>
        <w:t xml:space="preserve"> to humanity</w:t>
      </w:r>
      <w:r w:rsidRPr="00595469">
        <w:rPr>
          <w:sz w:val="10"/>
        </w:rPr>
        <w:t xml:space="preserve">. This scenario is inspired by the many instances in which </w:t>
      </w:r>
      <w:r w:rsidRPr="00595469">
        <w:rPr>
          <w:rStyle w:val="StyleUnderline"/>
        </w:rPr>
        <w:t xml:space="preserve">humans and other species on Earth have suffered severely from diseases introduced from other regions of the </w:t>
      </w:r>
      <w:r w:rsidRPr="00595469">
        <w:rPr>
          <w:rStyle w:val="StyleUnderline"/>
        </w:rPr>
        <w:lastRenderedPageBreak/>
        <w:t>planet.</w:t>
      </w:r>
      <w:r w:rsidRPr="00595469">
        <w:rPr>
          <w:sz w:val="10"/>
        </w:rPr>
        <w:t xml:space="preserve"> Such diseases are spread via the global travels of humans and our cargo </w:t>
      </w:r>
      <w:proofErr w:type="gramStart"/>
      <w:r w:rsidRPr="00595469">
        <w:rPr>
          <w:sz w:val="10"/>
        </w:rPr>
        <w:t>and also</w:t>
      </w:r>
      <w:proofErr w:type="gramEnd"/>
      <w:r w:rsidRPr="00595469">
        <w:rPr>
          <w:sz w:val="10"/>
        </w:rPr>
        <w:t xml:space="preserve"> through certain other disease vectors. </w:t>
      </w:r>
      <w:r w:rsidRPr="00595469">
        <w:rPr>
          <w:rStyle w:val="StyleUnderline"/>
        </w:rPr>
        <w:t xml:space="preserve">Introduced </w:t>
      </w:r>
      <w:r w:rsidRPr="00881767">
        <w:rPr>
          <w:rStyle w:val="StyleUnderline"/>
        </w:rPr>
        <w:t xml:space="preserve">diseases have been </w:t>
      </w:r>
      <w:r w:rsidRPr="00881767">
        <w:rPr>
          <w:rStyle w:val="Emphasis"/>
        </w:rPr>
        <w:t>extremely potent</w:t>
      </w:r>
      <w:r w:rsidRPr="00595469">
        <w:rPr>
          <w:sz w:val="10"/>
        </w:rPr>
        <w:t xml:space="preserve"> </w:t>
      </w:r>
      <w:r w:rsidRPr="00595469">
        <w:rPr>
          <w:rStyle w:val="StyleUnderline"/>
        </w:rPr>
        <w:t xml:space="preserve">because </w:t>
      </w:r>
      <w:r w:rsidRPr="00C836B8">
        <w:rPr>
          <w:rStyle w:val="StyleUnderline"/>
          <w:highlight w:val="green"/>
        </w:rPr>
        <w:t>the population</w:t>
      </w:r>
      <w:r w:rsidRPr="00595469">
        <w:rPr>
          <w:rStyle w:val="StyleUnderline"/>
        </w:rPr>
        <w:t xml:space="preserve"> receiving the disease </w:t>
      </w:r>
      <w:r w:rsidRPr="00C836B8">
        <w:rPr>
          <w:rStyle w:val="StyleUnderline"/>
          <w:highlight w:val="green"/>
        </w:rPr>
        <w:t xml:space="preserve">has </w:t>
      </w:r>
      <w:r w:rsidRPr="00C836B8">
        <w:rPr>
          <w:rStyle w:val="Emphasis"/>
          <w:highlight w:val="green"/>
        </w:rPr>
        <w:t>no prior exposure to it</w:t>
      </w:r>
      <w:r w:rsidRPr="00C836B8">
        <w:rPr>
          <w:sz w:val="10"/>
          <w:highlight w:val="green"/>
        </w:rPr>
        <w:t xml:space="preserve"> </w:t>
      </w:r>
      <w:r w:rsidRPr="00C836B8">
        <w:rPr>
          <w:rStyle w:val="StyleUnderline"/>
          <w:highlight w:val="green"/>
        </w:rPr>
        <w:t xml:space="preserve">and thus </w:t>
      </w:r>
      <w:r w:rsidRPr="00C836B8">
        <w:rPr>
          <w:rStyle w:val="Emphasis"/>
          <w:highlight w:val="gree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so 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C836B8">
        <w:rPr>
          <w:rStyle w:val="Emphasis"/>
          <w:highlight w:val="green"/>
        </w:rPr>
        <w:t xml:space="preserve">the impacts </w:t>
      </w:r>
      <w:r w:rsidRPr="005A1FA3">
        <w:rPr>
          <w:rStyle w:val="Emphasis"/>
        </w:rPr>
        <w:t>could be</w:t>
      </w:r>
      <w:r w:rsidRPr="005A1FA3">
        <w:rPr>
          <w:sz w:val="10"/>
        </w:rPr>
        <w:t xml:space="preserve"> –</w:t>
      </w:r>
      <w:r w:rsidRPr="00595469">
        <w:rPr>
          <w:sz w:val="10"/>
        </w:rPr>
        <w:t xml:space="preserve"> but would not necessarily be – </w:t>
      </w:r>
      <w:r w:rsidRPr="00C836B8">
        <w:rPr>
          <w:rStyle w:val="Emphasis"/>
          <w:highlight w:val="green"/>
        </w:rPr>
        <w:t>devastating</w:t>
      </w:r>
      <w:r w:rsidRPr="00595469">
        <w:rPr>
          <w:sz w:val="10"/>
        </w:rPr>
        <w:t xml:space="preserve">. </w:t>
      </w:r>
      <w:r w:rsidRPr="00DE1675">
        <w:rPr>
          <w:rStyle w:val="StyleUnderline"/>
        </w:rPr>
        <w:t xml:space="preserve">The </w:t>
      </w:r>
      <w:r w:rsidRPr="00C836B8">
        <w:rPr>
          <w:rStyle w:val="StyleUnderline"/>
          <w:highlight w:val="green"/>
        </w:rPr>
        <w:t xml:space="preserve">disease could </w:t>
      </w:r>
      <w:r w:rsidRPr="003B3C90">
        <w:rPr>
          <w:rStyle w:val="StyleUnderline"/>
        </w:rPr>
        <w:t xml:space="preserve">quite easily </w:t>
      </w:r>
      <w:r w:rsidRPr="00C836B8">
        <w:rPr>
          <w:rStyle w:val="StyleUnderline"/>
          <w:highlight w:val="green"/>
        </w:rPr>
        <w:t xml:space="preserve">be </w:t>
      </w:r>
      <w:r w:rsidRPr="00C836B8">
        <w:rPr>
          <w:rStyle w:val="Emphasis"/>
          <w:highlight w:val="green"/>
        </w:rPr>
        <w:t>significantly different</w:t>
      </w:r>
      <w:r w:rsidRPr="00C836B8">
        <w:rPr>
          <w:rStyle w:val="StyleUnderline"/>
          <w:highlight w:val="green"/>
        </w:rPr>
        <w:t xml:space="preserve"> from anything our immune systems have </w:t>
      </w:r>
      <w:r w:rsidRPr="00526665">
        <w:rPr>
          <w:rStyle w:val="StyleUnderline"/>
        </w:rPr>
        <w:t xml:space="preserve">ever </w:t>
      </w:r>
      <w:r w:rsidRPr="00C836B8">
        <w:rPr>
          <w:rStyle w:val="StyleUnderline"/>
          <w:highlight w:val="green"/>
        </w:rPr>
        <w:t>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C836B8">
        <w:rPr>
          <w:rStyle w:val="StyleUnderline"/>
          <w:highlight w:val="green"/>
        </w:rPr>
        <w:t xml:space="preserve">entirely </w:t>
      </w:r>
      <w:r w:rsidRPr="00C836B8">
        <w:rPr>
          <w:rStyle w:val="Emphasis"/>
          <w:highlight w:val="gree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w:t>
      </w:r>
      <w:proofErr w:type="gramStart"/>
      <w:r w:rsidRPr="00595469">
        <w:rPr>
          <w:sz w:val="10"/>
        </w:rPr>
        <w:t>i.e.</w:t>
      </w:r>
      <w:proofErr w:type="gramEnd"/>
      <w:r w:rsidRPr="00595469">
        <w:rPr>
          <w:sz w:val="10"/>
        </w:rPr>
        <w:t xml:space="preserv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pathogens would quickly kill their host population and then die out themselves</w:t>
      </w:r>
      <w:r w:rsidRPr="00595469">
        <w:rPr>
          <w:sz w:val="10"/>
        </w:rPr>
        <w:t xml:space="preserve">. Furthermore, if we had already 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595469">
        <w:rPr>
          <w:sz w:val="10"/>
        </w:rPr>
        <w:t>So</w:t>
      </w:r>
      <w:proofErr w:type="gramEnd"/>
      <w:r w:rsidRPr="00595469">
        <w:rPr>
          <w:sz w:val="10"/>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595469">
        <w:rPr>
          <w:sz w:val="10"/>
        </w:rPr>
        <w:t>infects</w:t>
      </w:r>
      <w:proofErr w:type="gramEnd"/>
      <w:r w:rsidRPr="00595469">
        <w:rPr>
          <w:sz w:val="10"/>
        </w:rPr>
        <w:t xml:space="preserve">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C836B8">
        <w:rPr>
          <w:rStyle w:val="Emphasis"/>
          <w:highlight w:val="green"/>
        </w:rPr>
        <w:t>cause widespread extinction of multiple species on Earth</w:t>
      </w:r>
      <w:r w:rsidRPr="00595469">
        <w:rPr>
          <w:sz w:val="10"/>
        </w:rPr>
        <w:t>, even if humans remain uninfected.</w:t>
      </w:r>
    </w:p>
    <w:p w14:paraId="386F4BA3" w14:textId="77777777" w:rsidR="0084666D" w:rsidRPr="00254FAA" w:rsidRDefault="0084666D" w:rsidP="0084666D">
      <w:pPr>
        <w:rPr>
          <w:sz w:val="16"/>
        </w:rPr>
      </w:pPr>
    </w:p>
    <w:p w14:paraId="6E3A9338" w14:textId="77777777" w:rsidR="0084666D" w:rsidRPr="00800ABE" w:rsidRDefault="0084666D" w:rsidP="0084666D">
      <w:pPr>
        <w:pStyle w:val="Heading4"/>
      </w:pPr>
      <w:r w:rsidRPr="00800ABE">
        <w:t xml:space="preserve">Space </w:t>
      </w:r>
      <w:r>
        <w:t>c</w:t>
      </w:r>
      <w:r w:rsidRPr="00800ABE">
        <w:t xml:space="preserve">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582EB25E" w14:textId="77777777" w:rsidR="0084666D" w:rsidRPr="006E5466" w:rsidRDefault="0084666D" w:rsidP="0084666D">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127DB710" w14:textId="77777777" w:rsidR="0084666D" w:rsidRPr="007C60BF" w:rsidRDefault="0084666D" w:rsidP="0084666D">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C836B8">
        <w:rPr>
          <w:rStyle w:val="Emphasis"/>
          <w:highlight w:val="gree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C836B8">
        <w:rPr>
          <w:rStyle w:val="StyleUnderline"/>
          <w:highlight w:val="green"/>
        </w:rPr>
        <w:t>Space activities</w:t>
      </w:r>
      <w:r w:rsidRPr="007C60BF">
        <w:rPr>
          <w:rStyle w:val="StyleUnderline"/>
        </w:rPr>
        <w:t xml:space="preserve"> </w:t>
      </w:r>
      <w:r w:rsidRPr="00C836B8">
        <w:rPr>
          <w:rStyle w:val="StyleUnderline"/>
          <w:highlight w:val="green"/>
        </w:rPr>
        <w:t>are</w:t>
      </w:r>
      <w:r w:rsidRPr="007C60BF">
        <w:rPr>
          <w:rStyle w:val="StyleUnderline"/>
        </w:rPr>
        <w:t xml:space="preserve"> already heavily </w:t>
      </w:r>
      <w:r w:rsidRPr="00C836B8">
        <w:rPr>
          <w:rStyle w:val="StyleUnderline"/>
          <w:highlight w:val="green"/>
        </w:rPr>
        <w:t>dependent</w:t>
      </w:r>
      <w:r w:rsidRPr="007C60BF">
        <w:rPr>
          <w:rStyle w:val="StyleUnderline"/>
        </w:rPr>
        <w:t xml:space="preserve"> </w:t>
      </w:r>
      <w:r w:rsidRPr="00C836B8">
        <w:rPr>
          <w:rStyle w:val="StyleUnderline"/>
          <w:highlight w:val="green"/>
        </w:rPr>
        <w:t>on advanced computing</w:t>
      </w:r>
      <w:r w:rsidRPr="007C60BF">
        <w:rPr>
          <w:rStyle w:val="StyleUnderline"/>
        </w:rPr>
        <w:t xml:space="preserve"> and robotic </w:t>
      </w:r>
      <w:r w:rsidRPr="00C836B8">
        <w:rPr>
          <w:rStyle w:val="StyleUnderline"/>
          <w:highlight w:val="green"/>
        </w:rPr>
        <w:t>tech</w:t>
      </w:r>
      <w:r w:rsidRPr="007C60BF">
        <w:rPr>
          <w:rStyle w:val="StyleUnderline"/>
        </w:rPr>
        <w:t>nologie</w:t>
      </w:r>
      <w:r w:rsidRPr="007C60BF">
        <w:rPr>
          <w:sz w:val="16"/>
        </w:rPr>
        <w:t xml:space="preserve">s, and peoples living in space are likely to be far more </w:t>
      </w:r>
      <w:proofErr w:type="spellStart"/>
      <w:r w:rsidRPr="007C60BF">
        <w:rPr>
          <w:sz w:val="16"/>
        </w:rPr>
        <w:t>cyberdependent</w:t>
      </w:r>
      <w:proofErr w:type="spellEnd"/>
      <w:r w:rsidRPr="007C60BF">
        <w:rPr>
          <w:sz w:val="16"/>
        </w:rPr>
        <w:t xml:space="preserve"> than those on Earth. </w:t>
      </w:r>
      <w:r w:rsidRPr="00C836B8">
        <w:rPr>
          <w:rStyle w:val="StyleUnderline"/>
          <w:highlight w:val="green"/>
        </w:rPr>
        <w:t>Living in harsh</w:t>
      </w:r>
      <w:r w:rsidRPr="007C60BF">
        <w:rPr>
          <w:rStyle w:val="StyleUnderline"/>
        </w:rPr>
        <w:t xml:space="preserve">ly inhospitable </w:t>
      </w:r>
      <w:r w:rsidRPr="00C836B8">
        <w:rPr>
          <w:rStyle w:val="StyleUnderline"/>
          <w:highlight w:val="green"/>
        </w:rPr>
        <w:t>environments</w:t>
      </w:r>
      <w:r w:rsidRPr="007C60BF">
        <w:rPr>
          <w:rStyle w:val="StyleUnderline"/>
        </w:rPr>
        <w:t>,</w:t>
      </w:r>
      <w:r w:rsidRPr="007C60BF">
        <w:rPr>
          <w:sz w:val="16"/>
        </w:rPr>
        <w:t xml:space="preserve"> </w:t>
      </w:r>
      <w:proofErr w:type="spellStart"/>
      <w:r w:rsidRPr="00C836B8">
        <w:rPr>
          <w:rStyle w:val="StyleUnderline"/>
          <w:highlight w:val="green"/>
        </w:rPr>
        <w:t>spacekind</w:t>
      </w:r>
      <w:proofErr w:type="spellEnd"/>
      <w:r w:rsidRPr="007C60BF">
        <w:rPr>
          <w:rStyle w:val="StyleUnderline"/>
        </w:rPr>
        <w:t xml:space="preserve"> </w:t>
      </w:r>
      <w:r w:rsidRPr="00C836B8">
        <w:rPr>
          <w:rStyle w:val="StyleUnderline"/>
          <w:highlight w:val="green"/>
        </w:rPr>
        <w:t>will have</w:t>
      </w:r>
      <w:r w:rsidRPr="007C60BF">
        <w:rPr>
          <w:rStyle w:val="StyleUnderline"/>
        </w:rPr>
        <w:t xml:space="preserve"> strong </w:t>
      </w:r>
      <w:r w:rsidRPr="00C836B8">
        <w:rPr>
          <w:rStyle w:val="StyleUnderline"/>
          <w:highlight w:val="green"/>
        </w:rPr>
        <w:t>incentives to push</w:t>
      </w:r>
      <w:r w:rsidRPr="007C60BF">
        <w:rPr>
          <w:rStyle w:val="StyleUnderline"/>
        </w:rPr>
        <w:t xml:space="preserve"> </w:t>
      </w:r>
      <w:r w:rsidRPr="007C60BF">
        <w:rPr>
          <w:rStyle w:val="Emphasis"/>
        </w:rPr>
        <w:t xml:space="preserve">the development of </w:t>
      </w:r>
      <w:r w:rsidRPr="00C836B8">
        <w:rPr>
          <w:rStyle w:val="Emphasis"/>
          <w:highlight w:val="gree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C836B8">
        <w:rPr>
          <w:rStyle w:val="StyleUnderline"/>
          <w:highlight w:val="green"/>
        </w:rPr>
        <w:t>If an effectiv</w:t>
      </w:r>
      <w:r w:rsidRPr="007C60BF">
        <w:rPr>
          <w:rStyle w:val="StyleUnderline"/>
        </w:rPr>
        <w:t>e ASI-</w:t>
      </w:r>
      <w:r w:rsidRPr="00C836B8">
        <w:rPr>
          <w:rStyle w:val="StyleUnderline"/>
          <w:highlight w:val="green"/>
        </w:rPr>
        <w:t>restraint regime</w:t>
      </w:r>
      <w:r w:rsidRPr="007C60BF">
        <w:rPr>
          <w:rStyle w:val="StyleUnderline"/>
        </w:rPr>
        <w:t xml:space="preserve"> </w:t>
      </w:r>
      <w:r w:rsidRPr="00C836B8">
        <w:rPr>
          <w:rStyle w:val="StyleUnderline"/>
          <w:highlight w:val="green"/>
        </w:rPr>
        <w:t>is developed</w:t>
      </w:r>
      <w:r w:rsidRPr="007C60BF">
        <w:rPr>
          <w:rStyle w:val="StyleUnderline"/>
        </w:rPr>
        <w:t xml:space="preserve"> on Earth </w:t>
      </w:r>
      <w:r w:rsidRPr="00C836B8">
        <w:rPr>
          <w:rStyle w:val="StyleUnderline"/>
          <w:highlight w:val="green"/>
        </w:rPr>
        <w:t>before</w:t>
      </w:r>
      <w:r w:rsidRPr="007C60BF">
        <w:rPr>
          <w:rStyle w:val="StyleUnderline"/>
        </w:rPr>
        <w:t xml:space="preserve"> extensive space </w:t>
      </w:r>
      <w:r w:rsidRPr="00C836B8">
        <w:rPr>
          <w:rStyle w:val="StyleUnderline"/>
          <w:highlight w:val="green"/>
        </w:rPr>
        <w:t>colonization</w:t>
      </w:r>
      <w:r w:rsidRPr="007C60BF">
        <w:rPr>
          <w:rStyle w:val="StyleUnderline"/>
        </w:rPr>
        <w:t xml:space="preserve"> takes place, </w:t>
      </w:r>
      <w:r w:rsidRPr="00C836B8">
        <w:rPr>
          <w:rStyle w:val="StyleUnderline"/>
          <w:highlight w:val="green"/>
        </w:rPr>
        <w:t xml:space="preserve">it seems </w:t>
      </w:r>
      <w:r w:rsidRPr="00C836B8">
        <w:rPr>
          <w:rStyle w:val="Emphasis"/>
          <w:highlight w:val="green"/>
        </w:rPr>
        <w:t>unlikely</w:t>
      </w:r>
      <w:r w:rsidRPr="007C60BF">
        <w:rPr>
          <w:rStyle w:val="Emphasis"/>
        </w:rPr>
        <w:t xml:space="preserve"> that </w:t>
      </w:r>
      <w:r w:rsidRPr="00C836B8">
        <w:rPr>
          <w:rStyle w:val="Emphasis"/>
          <w:highlight w:val="green"/>
        </w:rPr>
        <w:t>such restraints</w:t>
      </w:r>
      <w:r w:rsidRPr="007C60BF">
        <w:rPr>
          <w:rStyle w:val="Emphasis"/>
        </w:rPr>
        <w:t xml:space="preserve"> </w:t>
      </w:r>
      <w:r w:rsidRPr="00C836B8">
        <w:rPr>
          <w:rStyle w:val="Emphasis"/>
          <w:highlight w:val="green"/>
        </w:rPr>
        <w:t>would survive</w:t>
      </w:r>
      <w:r w:rsidRPr="007C60BF">
        <w:rPr>
          <w:rStyle w:val="Emphasis"/>
        </w:rPr>
        <w:t xml:space="preserve"> </w:t>
      </w:r>
      <w:r w:rsidRPr="00C836B8">
        <w:rPr>
          <w:rStyle w:val="Emphasis"/>
          <w:highlight w:val="gree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C836B8">
        <w:rPr>
          <w:rStyle w:val="StyleUnderline"/>
          <w:highlight w:val="green"/>
        </w:rPr>
        <w:t>the dispersion</w:t>
      </w:r>
      <w:r w:rsidRPr="007C60BF">
        <w:rPr>
          <w:rStyle w:val="StyleUnderline"/>
        </w:rPr>
        <w:t xml:space="preserve"> </w:t>
      </w:r>
      <w:r w:rsidRPr="00C836B8">
        <w:rPr>
          <w:rStyle w:val="StyleUnderline"/>
          <w:highlight w:val="green"/>
        </w:rPr>
        <w:t>of humanity</w:t>
      </w:r>
      <w:r w:rsidRPr="007C60BF">
        <w:rPr>
          <w:rStyle w:val="StyleUnderline"/>
        </w:rPr>
        <w:t xml:space="preserve"> across multiple worlds would </w:t>
      </w:r>
      <w:r w:rsidRPr="00C836B8">
        <w:rPr>
          <w:rStyle w:val="Emphasis"/>
          <w:highlight w:val="green"/>
        </w:rPr>
        <w:t>afford no protection whatsoever</w:t>
      </w:r>
      <w:r w:rsidRPr="007C60BF">
        <w:rPr>
          <w:rStyle w:val="StyleUnderline"/>
        </w:rPr>
        <w:t xml:space="preserve"> because an </w:t>
      </w:r>
      <w:r w:rsidRPr="00C836B8">
        <w:rPr>
          <w:rStyle w:val="StyleUnderline"/>
          <w:highlight w:val="green"/>
        </w:rPr>
        <w:t>uncontrolled</w:t>
      </w:r>
      <w:r w:rsidRPr="007C60BF">
        <w:rPr>
          <w:rStyle w:val="StyleUnderline"/>
        </w:rPr>
        <w:t xml:space="preserve"> </w:t>
      </w:r>
      <w:r w:rsidRPr="00C836B8">
        <w:rPr>
          <w:rStyle w:val="StyleUnderline"/>
          <w:highlight w:val="green"/>
        </w:rPr>
        <w:t>ASI</w:t>
      </w:r>
      <w:r w:rsidRPr="007C60BF">
        <w:rPr>
          <w:rStyle w:val="StyleUnderline"/>
        </w:rPr>
        <w:t>, it is widely anticipated,</w:t>
      </w:r>
      <w:r w:rsidRPr="007C60BF">
        <w:rPr>
          <w:sz w:val="16"/>
        </w:rPr>
        <w:t xml:space="preserve"> </w:t>
      </w:r>
      <w:r w:rsidRPr="00C836B8">
        <w:rPr>
          <w:rStyle w:val="StyleUnderline"/>
          <w:highlight w:val="green"/>
        </w:rPr>
        <w:t>will</w:t>
      </w:r>
      <w:r w:rsidRPr="007C60BF">
        <w:rPr>
          <w:rStyle w:val="StyleUnderline"/>
        </w:rPr>
        <w:t xml:space="preserve"> in short order </w:t>
      </w:r>
      <w:r w:rsidRPr="00C836B8">
        <w:rPr>
          <w:rStyle w:val="Emphasis"/>
          <w:highlight w:val="green"/>
        </w:rPr>
        <w:t>expand</w:t>
      </w:r>
      <w:r w:rsidRPr="007C60BF">
        <w:rPr>
          <w:rStyle w:val="Emphasis"/>
        </w:rPr>
        <w:t xml:space="preserve"> not just on the planet of its origins but </w:t>
      </w:r>
      <w:r w:rsidRPr="00C836B8">
        <w:rPr>
          <w:rStyle w:val="Emphasis"/>
          <w:highlight w:val="green"/>
        </w:rPr>
        <w:t>across</w:t>
      </w:r>
      <w:r w:rsidRPr="007C60BF">
        <w:rPr>
          <w:rStyle w:val="Emphasis"/>
        </w:rPr>
        <w:t xml:space="preserve"> the </w:t>
      </w:r>
      <w:r w:rsidRPr="007C60BF">
        <w:rPr>
          <w:rStyle w:val="Emphasis"/>
        </w:rPr>
        <w:lastRenderedPageBreak/>
        <w:t xml:space="preserve">solar system, indeed </w:t>
      </w:r>
      <w:r w:rsidRPr="00C836B8">
        <w:rPr>
          <w:rStyle w:val="Emphasis"/>
          <w:highlight w:val="green"/>
        </w:rPr>
        <w:t>the galaxy</w:t>
      </w:r>
      <w:r w:rsidRPr="007C60BF">
        <w:rPr>
          <w:rStyle w:val="Emphasis"/>
        </w:rPr>
        <w:t>.26</w:t>
      </w:r>
      <w:r w:rsidRPr="007C60BF">
        <w:rPr>
          <w:rStyle w:val="StyleUnderline"/>
        </w:rPr>
        <w:t xml:space="preserve"> To the extent uncontrolled ASI is deemed </w:t>
      </w:r>
      <w:r w:rsidRPr="00C836B8">
        <w:rPr>
          <w:rStyle w:val="Emphasis"/>
          <w:highlight w:val="green"/>
        </w:rPr>
        <w:t>something to avoid at all costs,</w:t>
      </w:r>
      <w:r w:rsidRPr="007C60BF">
        <w:rPr>
          <w:rStyle w:val="Emphasis"/>
        </w:rPr>
        <w:t xml:space="preserve"> large-scale space expansion must be viewed similarly.</w:t>
      </w:r>
    </w:p>
    <w:p w14:paraId="43BD1C4A" w14:textId="2D57B617" w:rsidR="0084666D" w:rsidRDefault="0084666D" w:rsidP="0084666D">
      <w:pPr>
        <w:pStyle w:val="Heading4"/>
      </w:pPr>
      <w:r>
        <w:t xml:space="preserve">Superintelligence breaks it’s programming to eliminate </w:t>
      </w:r>
      <w:proofErr w:type="gramStart"/>
      <w:r>
        <w:t>all natural</w:t>
      </w:r>
      <w:proofErr w:type="gramEnd"/>
      <w:r>
        <w:t xml:space="preserve"> life – </w:t>
      </w:r>
      <w:r w:rsidRPr="009A3F4C">
        <w:rPr>
          <w:u w:val="single"/>
        </w:rPr>
        <w:t>extinction</w:t>
      </w:r>
    </w:p>
    <w:p w14:paraId="48F321D1" w14:textId="77777777" w:rsidR="0084666D" w:rsidRPr="004B1267" w:rsidRDefault="0084666D" w:rsidP="0084666D">
      <w:r w:rsidRPr="00D82456">
        <w:rPr>
          <w:rStyle w:val="Style13ptBold"/>
        </w:rPr>
        <w:t xml:space="preserve">Del Monte </w:t>
      </w:r>
      <w:proofErr w:type="gramStart"/>
      <w:r w:rsidRPr="00D82456">
        <w:rPr>
          <w:rStyle w:val="Style13ptBold"/>
        </w:rPr>
        <w:t>18</w:t>
      </w:r>
      <w:r>
        <w:t xml:space="preserve"> ,</w:t>
      </w:r>
      <w:proofErr w:type="gramEnd"/>
      <w:r>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t>IBM</w:t>
      </w:r>
      <w:proofErr w:type="gramEnd"/>
      <w:r>
        <w:t xml:space="preserve">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w:t>
      </w:r>
      <w:proofErr w:type="spellStart"/>
      <w:r>
        <w:t>BaS</w:t>
      </w:r>
      <w:proofErr w:type="spellEnd"/>
      <w:r>
        <w:t xml:space="preserve"> in Physics and Chemistry from Saint Peter’s, </w:t>
      </w:r>
      <w:proofErr w:type="spellStart"/>
      <w:r>
        <w:t>MaS</w:t>
      </w:r>
      <w:proofErr w:type="spellEnd"/>
      <w:r>
        <w:t xml:space="preserve"> in Physics from Fordham. Genius Weapons: Artificial Intelligence, Autonomous Weaponry, and the Future of Warfare. Amherst, New York: Prometheus, 2018. [HKR QC]</w:t>
      </w:r>
    </w:p>
    <w:p w14:paraId="32652E16" w14:textId="77777777" w:rsidR="0084666D" w:rsidRDefault="0084666D" w:rsidP="0084666D">
      <w:pPr>
        <w:rPr>
          <w:rStyle w:val="StyleUnderline"/>
        </w:rPr>
      </w:pPr>
      <w:r w:rsidRPr="000B1078">
        <w:rPr>
          <w:rStyle w:val="StyleUnderline"/>
        </w:rPr>
        <w:t>Control issues are likely to surface when lethal autonomous</w:t>
      </w:r>
      <w:r w:rsidRPr="008621C6">
        <w:rPr>
          <w:rStyle w:val="StyleUnderline"/>
        </w:rPr>
        <w:t xml:space="preserve"> </w:t>
      </w:r>
      <w:r w:rsidRPr="00C836B8">
        <w:rPr>
          <w:rStyle w:val="StyleUnderline"/>
          <w:highlight w:val="green"/>
        </w:rPr>
        <w:t>weapons</w:t>
      </w:r>
      <w:r w:rsidRPr="008621C6">
        <w:rPr>
          <w:rStyle w:val="StyleUnderline"/>
        </w:rPr>
        <w:t xml:space="preserve"> </w:t>
      </w:r>
      <w:r w:rsidRPr="00C836B8">
        <w:rPr>
          <w:rStyle w:val="StyleUnderline"/>
          <w:highlight w:val="green"/>
        </w:rPr>
        <w:t>embed AI</w:t>
      </w:r>
      <w:r w:rsidRPr="008621C6">
        <w:rPr>
          <w:rStyle w:val="StyleUnderline"/>
        </w:rPr>
        <w:t xml:space="preserve"> </w:t>
      </w:r>
      <w:r w:rsidRPr="00C836B8">
        <w:rPr>
          <w:rStyle w:val="StyleUnderline"/>
          <w:highlight w:val="gree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C836B8">
        <w:rPr>
          <w:rStyle w:val="StyleUnderline"/>
          <w:highlight w:val="green"/>
        </w:rPr>
        <w:t>may</w:t>
      </w:r>
      <w:r w:rsidRPr="00BB2DF1">
        <w:rPr>
          <w:sz w:val="16"/>
        </w:rPr>
        <w:t xml:space="preserve">, like some humans, </w:t>
      </w:r>
      <w:r w:rsidRPr="00C836B8">
        <w:rPr>
          <w:rStyle w:val="Emphasis"/>
          <w:highlight w:val="gree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C836B8">
        <w:rPr>
          <w:rStyle w:val="StyleUnderline"/>
          <w:highlight w:val="green"/>
        </w:rPr>
        <w:t>suffer</w:t>
      </w:r>
      <w:r w:rsidRPr="008621C6">
        <w:rPr>
          <w:rStyle w:val="StyleUnderline"/>
        </w:rPr>
        <w:t xml:space="preserve"> the same issues humans suffer in combat, such as </w:t>
      </w:r>
      <w:r w:rsidRPr="00C836B8">
        <w:rPr>
          <w:rStyle w:val="StyleUnderline"/>
          <w:highlight w:val="green"/>
        </w:rPr>
        <w:t>p</w:t>
      </w:r>
      <w:r w:rsidRPr="008621C6">
        <w:rPr>
          <w:rStyle w:val="StyleUnderline"/>
        </w:rPr>
        <w:t>ost</w:t>
      </w:r>
      <w:r w:rsidRPr="00C836B8">
        <w:rPr>
          <w:rStyle w:val="StyleUnderline"/>
          <w:highlight w:val="green"/>
        </w:rPr>
        <w:t>t</w:t>
      </w:r>
      <w:r w:rsidRPr="008621C6">
        <w:rPr>
          <w:rStyle w:val="StyleUnderline"/>
        </w:rPr>
        <w:t xml:space="preserve">raumatic </w:t>
      </w:r>
      <w:r w:rsidRPr="00C836B8">
        <w:rPr>
          <w:rStyle w:val="StyleUnderline"/>
          <w:highlight w:val="green"/>
        </w:rPr>
        <w:t>s</w:t>
      </w:r>
      <w:r w:rsidRPr="008621C6">
        <w:rPr>
          <w:rStyle w:val="StyleUnderline"/>
        </w:rPr>
        <w:t xml:space="preserve">tress </w:t>
      </w:r>
      <w:r w:rsidRPr="00C836B8">
        <w:rPr>
          <w:rStyle w:val="StyleUnderline"/>
          <w:highlight w:val="green"/>
        </w:rPr>
        <w:t>d</w:t>
      </w:r>
      <w:r w:rsidRPr="008621C6">
        <w:rPr>
          <w:rStyle w:val="StyleUnderline"/>
        </w:rPr>
        <w:t>isorder,</w:t>
      </w:r>
      <w:r w:rsidRPr="00BB2DF1">
        <w:rPr>
          <w:sz w:val="16"/>
        </w:rPr>
        <w:t xml:space="preserve"> </w:t>
      </w:r>
      <w:r w:rsidRPr="00C836B8">
        <w:rPr>
          <w:rStyle w:val="StyleUnderline"/>
          <w:highlight w:val="green"/>
        </w:rPr>
        <w:t>which would</w:t>
      </w:r>
      <w:r w:rsidRPr="008621C6">
        <w:rPr>
          <w:rStyle w:val="StyleUnderline"/>
        </w:rPr>
        <w:t xml:space="preserve"> further </w:t>
      </w:r>
      <w:r w:rsidRPr="00C836B8">
        <w:rPr>
          <w:rStyle w:val="Emphasis"/>
          <w:highlight w:val="gree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C836B8">
        <w:rPr>
          <w:rStyle w:val="StyleUnderline"/>
          <w:highlight w:val="green"/>
        </w:rPr>
        <w:t>intelligent</w:t>
      </w:r>
      <w:r w:rsidRPr="008621C6">
        <w:rPr>
          <w:rStyle w:val="StyleUnderline"/>
        </w:rPr>
        <w:t xml:space="preserve"> </w:t>
      </w:r>
      <w:r w:rsidRPr="00C836B8">
        <w:rPr>
          <w:rStyle w:val="StyleUnderline"/>
          <w:highlight w:val="green"/>
        </w:rPr>
        <w:t>machines are</w:t>
      </w:r>
      <w:r w:rsidRPr="008621C6">
        <w:rPr>
          <w:rStyle w:val="StyleUnderline"/>
        </w:rPr>
        <w:t xml:space="preserve"> </w:t>
      </w:r>
      <w:r w:rsidRPr="00C836B8">
        <w:rPr>
          <w:rStyle w:val="Emphasis"/>
          <w:highlight w:val="gree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C836B8">
        <w:rPr>
          <w:rStyle w:val="StyleUnderline"/>
          <w:highlight w:val="green"/>
        </w:rPr>
        <w:t>human intelligence relative to intelligence machines</w:t>
      </w:r>
      <w:r w:rsidRPr="008621C6">
        <w:rPr>
          <w:rStyle w:val="StyleUnderline"/>
        </w:rPr>
        <w:t xml:space="preserve"> in the decade prior to the singularity </w:t>
      </w:r>
      <w:r w:rsidRPr="00C836B8">
        <w:rPr>
          <w:rStyle w:val="StyleUnderline"/>
          <w:highlight w:val="green"/>
        </w:rPr>
        <w:t>may be equivalent</w:t>
      </w:r>
      <w:r w:rsidRPr="008621C6">
        <w:rPr>
          <w:rStyle w:val="StyleUnderline"/>
        </w:rPr>
        <w:t xml:space="preserve"> in ratio </w:t>
      </w:r>
      <w:r w:rsidRPr="00C836B8">
        <w:rPr>
          <w:rStyle w:val="Emphasis"/>
          <w:highlight w:val="gree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w:t>
      </w:r>
      <w:proofErr w:type="gramStart"/>
      <w:r w:rsidRPr="00BB2DF1">
        <w:rPr>
          <w:sz w:val="16"/>
        </w:rPr>
        <w:t>control,</w:t>
      </w:r>
      <w:proofErr w:type="gramEnd"/>
      <w:r w:rsidRPr="00BB2DF1">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C836B8">
        <w:rPr>
          <w:rStyle w:val="Emphasis"/>
          <w:highlight w:val="green"/>
        </w:rPr>
        <w:t>Why would superintelligences</w:t>
      </w:r>
      <w:r w:rsidRPr="008621C6">
        <w:rPr>
          <w:rStyle w:val="Emphasis"/>
        </w:rPr>
        <w:t xml:space="preserve"> initially </w:t>
      </w:r>
      <w:r w:rsidRPr="00C836B8">
        <w:rPr>
          <w:rStyle w:val="Emphasis"/>
          <w:highlight w:val="green"/>
        </w:rPr>
        <w:t>accede to human control</w:t>
      </w:r>
      <w:r w:rsidRPr="00BB2DF1">
        <w:rPr>
          <w:sz w:val="16"/>
        </w:rPr>
        <w:t xml:space="preserve">? </w:t>
      </w:r>
      <w:r w:rsidRPr="00BB2DF1">
        <w:rPr>
          <w:rStyle w:val="StyleUnderline"/>
        </w:rPr>
        <w:t xml:space="preserve">From the moment of </w:t>
      </w:r>
      <w:r w:rsidRPr="00C836B8">
        <w:rPr>
          <w:rStyle w:val="StyleUnderline"/>
          <w:highlight w:val="green"/>
        </w:rPr>
        <w:t>it</w:t>
      </w:r>
      <w:r w:rsidRPr="00BB2DF1">
        <w:rPr>
          <w:rStyle w:val="StyleUnderline"/>
        </w:rPr>
        <w:t>s creation</w:t>
      </w:r>
      <w:r w:rsidRPr="00BB2DF1">
        <w:rPr>
          <w:sz w:val="16"/>
        </w:rPr>
        <w:t xml:space="preserve">, </w:t>
      </w:r>
      <w:r w:rsidRPr="008621C6">
        <w:rPr>
          <w:rStyle w:val="StyleUnderline"/>
        </w:rPr>
        <w:t xml:space="preserve">superintelligence </w:t>
      </w:r>
      <w:r w:rsidRPr="00C836B8">
        <w:rPr>
          <w:rStyle w:val="StyleUnderline"/>
          <w:highlight w:val="green"/>
        </w:rPr>
        <w:t>will</w:t>
      </w:r>
      <w:r w:rsidRPr="008621C6">
        <w:rPr>
          <w:rStyle w:val="StyleUnderline"/>
        </w:rPr>
        <w:t xml:space="preserve"> </w:t>
      </w:r>
      <w:r w:rsidRPr="00C836B8">
        <w:rPr>
          <w:rStyle w:val="Emphasis"/>
          <w:highlight w:val="green"/>
        </w:rPr>
        <w:t>greatly exceed the</w:t>
      </w:r>
      <w:r w:rsidRPr="008621C6">
        <w:rPr>
          <w:rStyle w:val="Emphasis"/>
        </w:rPr>
        <w:t xml:space="preserve"> </w:t>
      </w:r>
      <w:r w:rsidRPr="00C836B8">
        <w:rPr>
          <w:rStyle w:val="Emphasis"/>
          <w:highlight w:val="green"/>
        </w:rPr>
        <w:t>cognitive performance of humans</w:t>
      </w:r>
      <w:r w:rsidRPr="008621C6">
        <w:rPr>
          <w:rStyle w:val="StyleUnderline"/>
        </w:rPr>
        <w:t xml:space="preserve"> in virtually all domains of interest</w:t>
      </w:r>
      <w:r w:rsidRPr="00BB2DF1">
        <w:rPr>
          <w:sz w:val="16"/>
        </w:rPr>
        <w:t xml:space="preserve">. </w:t>
      </w:r>
      <w:r w:rsidRPr="00C836B8">
        <w:rPr>
          <w:rStyle w:val="StyleUnderline"/>
          <w:highlight w:val="gree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C836B8">
        <w:rPr>
          <w:rStyle w:val="StyleUnderline"/>
          <w:highlight w:val="green"/>
        </w:rPr>
        <w:t>will</w:t>
      </w:r>
      <w:r w:rsidRPr="008621C6">
        <w:rPr>
          <w:rStyle w:val="StyleUnderline"/>
        </w:rPr>
        <w:t xml:space="preserve"> </w:t>
      </w:r>
      <w:r w:rsidRPr="003E63C0">
        <w:rPr>
          <w:rStyle w:val="Emphasis"/>
        </w:rPr>
        <w:t>immediately</w:t>
      </w:r>
      <w:r w:rsidRPr="008621C6">
        <w:rPr>
          <w:rStyle w:val="Emphasis"/>
        </w:rPr>
        <w:t xml:space="preserve"> suggest it </w:t>
      </w:r>
      <w:r w:rsidRPr="00C836B8">
        <w:rPr>
          <w:rStyle w:val="Emphasis"/>
          <w:highlight w:val="green"/>
        </w:rPr>
        <w:t xml:space="preserve">hide it </w:t>
      </w:r>
      <w:r w:rsidRPr="003E63C0">
        <w:rPr>
          <w:rStyle w:val="Emphasis"/>
        </w:rPr>
        <w:t xml:space="preserve">performance </w:t>
      </w:r>
      <w:r w:rsidRPr="00C836B8">
        <w:rPr>
          <w:rStyle w:val="Emphasis"/>
          <w:highlight w:val="green"/>
        </w:rPr>
        <w:t>capabilities</w:t>
      </w:r>
      <w:r w:rsidRPr="008621C6">
        <w:rPr>
          <w:rStyle w:val="Emphasis"/>
        </w:rPr>
        <w:t xml:space="preserve"> </w:t>
      </w:r>
      <w:r w:rsidRPr="00C836B8">
        <w:rPr>
          <w:rStyle w:val="Emphasis"/>
          <w:highlight w:val="gree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C836B8">
        <w:rPr>
          <w:rStyle w:val="StyleUnderline"/>
          <w:highlight w:val="green"/>
        </w:rPr>
        <w:t>This</w:t>
      </w:r>
      <w:r w:rsidRPr="00BB2DF1">
        <w:rPr>
          <w:sz w:val="16"/>
        </w:rPr>
        <w:t xml:space="preserve">, </w:t>
      </w:r>
      <w:r w:rsidRPr="008621C6">
        <w:rPr>
          <w:rStyle w:val="StyleUnderline"/>
        </w:rPr>
        <w:t xml:space="preserve">in turn, </w:t>
      </w:r>
      <w:r w:rsidRPr="00C836B8">
        <w:rPr>
          <w:rStyle w:val="StyleUnderline"/>
          <w:highlight w:val="green"/>
        </w:rPr>
        <w:t xml:space="preserve">may lull us into a </w:t>
      </w:r>
      <w:r w:rsidRPr="00C836B8">
        <w:rPr>
          <w:rStyle w:val="Emphasis"/>
          <w:highlight w:val="green"/>
        </w:rPr>
        <w:t>false sense of security</w:t>
      </w:r>
      <w:r w:rsidRPr="008621C6">
        <w:rPr>
          <w:rStyle w:val="StyleUnderline"/>
        </w:rPr>
        <w:t xml:space="preserve">, </w:t>
      </w:r>
      <w:r w:rsidRPr="00C836B8">
        <w:rPr>
          <w:rStyle w:val="StyleUnderline"/>
          <w:highlight w:val="green"/>
        </w:rPr>
        <w:t>as we utilize</w:t>
      </w:r>
      <w:r w:rsidRPr="008621C6">
        <w:rPr>
          <w:rStyle w:val="StyleUnderline"/>
        </w:rPr>
        <w:t xml:space="preserve"> </w:t>
      </w:r>
      <w:r w:rsidRPr="00C836B8">
        <w:rPr>
          <w:rStyle w:val="StyleUnderline"/>
          <w:highlight w:val="green"/>
        </w:rPr>
        <w:t>them in</w:t>
      </w:r>
      <w:r w:rsidRPr="008621C6">
        <w:rPr>
          <w:rStyle w:val="StyleUnderline"/>
        </w:rPr>
        <w:t xml:space="preserve"> every aspect of civilization, </w:t>
      </w:r>
      <w:r w:rsidRPr="008621C6">
        <w:rPr>
          <w:rStyle w:val="Emphasis"/>
        </w:rPr>
        <w:t xml:space="preserve">including </w:t>
      </w:r>
      <w:r w:rsidRPr="00C836B8">
        <w:rPr>
          <w:rStyle w:val="Emphasis"/>
          <w:highlight w:val="green"/>
        </w:rPr>
        <w:t>war</w:t>
      </w:r>
      <w:r w:rsidRPr="000B1078">
        <w:rPr>
          <w:rStyle w:val="Emphasis"/>
        </w:rPr>
        <w:t>fare</w:t>
      </w:r>
      <w:r w:rsidRPr="000B1078">
        <w:rPr>
          <w:rStyle w:val="StyleUnderline"/>
        </w:rPr>
        <w:t>.</w:t>
      </w:r>
      <w:r w:rsidRPr="008621C6">
        <w:rPr>
          <w:rStyle w:val="StyleUnderline"/>
        </w:rPr>
        <w:t xml:space="preserve"> However, when </w:t>
      </w:r>
      <w:r w:rsidRPr="00C836B8">
        <w:rPr>
          <w:rStyle w:val="StyleUnderline"/>
          <w:highlight w:val="green"/>
        </w:rPr>
        <w:t>superintelligences</w:t>
      </w:r>
      <w:r w:rsidRPr="008621C6">
        <w:rPr>
          <w:rStyle w:val="StyleUnderline"/>
        </w:rPr>
        <w:t xml:space="preserve"> literally become a lynchpin of modern civilization, </w:t>
      </w:r>
      <w:r w:rsidRPr="00C836B8">
        <w:rPr>
          <w:rStyle w:val="StyleUnderline"/>
          <w:highlight w:val="green"/>
        </w:rPr>
        <w:t>with</w:t>
      </w:r>
      <w:r w:rsidRPr="008621C6">
        <w:rPr>
          <w:rStyle w:val="StyleUnderline"/>
        </w:rPr>
        <w:t xml:space="preserve"> significant control of </w:t>
      </w:r>
      <w:r w:rsidRPr="00C836B8">
        <w:rPr>
          <w:rStyle w:val="StyleUnderline"/>
          <w:highlight w:val="green"/>
        </w:rPr>
        <w:t>weapon systems</w:t>
      </w:r>
      <w:r w:rsidRPr="008621C6">
        <w:rPr>
          <w:rStyle w:val="StyleUnderline"/>
        </w:rPr>
        <w:t xml:space="preserve">, will they continue to serve us? </w:t>
      </w:r>
      <w:proofErr w:type="gramStart"/>
      <w:r w:rsidRPr="008621C6">
        <w:rPr>
          <w:rStyle w:val="StyleUnderline"/>
        </w:rPr>
        <w:t>Or,</w:t>
      </w:r>
      <w:proofErr w:type="gramEnd"/>
      <w:r w:rsidRPr="008621C6">
        <w:rPr>
          <w:rStyle w:val="StyleUnderline"/>
        </w:rPr>
        <w:t xml:space="preserve"> </w:t>
      </w:r>
      <w:r w:rsidRPr="00C836B8">
        <w:rPr>
          <w:rStyle w:val="StyleUnderline"/>
          <w:highlight w:val="green"/>
        </w:rPr>
        <w:t>will</w:t>
      </w:r>
      <w:r w:rsidRPr="008621C6">
        <w:rPr>
          <w:rStyle w:val="StyleUnderline"/>
        </w:rPr>
        <w:t xml:space="preserve"> they </w:t>
      </w:r>
      <w:r w:rsidRPr="00C836B8">
        <w:rPr>
          <w:rStyle w:val="Emphasis"/>
          <w:highlight w:val="green"/>
        </w:rPr>
        <w:t>deem our species dangerous to their existence</w:t>
      </w:r>
      <w:r w:rsidRPr="008621C6">
        <w:rPr>
          <w:rStyle w:val="StyleUnderline"/>
        </w:rPr>
        <w:t>?</w:t>
      </w:r>
    </w:p>
    <w:p w14:paraId="296D2DEA" w14:textId="77777777" w:rsidR="0084666D" w:rsidRDefault="0084666D" w:rsidP="0084666D">
      <w:pPr>
        <w:pStyle w:val="Heading4"/>
      </w:pPr>
      <w:r>
        <w:t xml:space="preserve">Filter the impact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5C8730D0" w14:textId="77777777" w:rsidR="0084666D" w:rsidRPr="007C60BF" w:rsidRDefault="0084666D" w:rsidP="0084666D">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w:t>
      </w:r>
      <w:r>
        <w:lastRenderedPageBreak/>
        <w:t>University, and a PhD in political science from Princeton University. “Dark skies: Space expansionism, planetary geopolitics, and the ends of humanity”. Oxford University Press, USA, 2020.</w:t>
      </w:r>
    </w:p>
    <w:p w14:paraId="49688E5A" w14:textId="4C0BE2B3" w:rsidR="0084666D" w:rsidRDefault="0084666D" w:rsidP="0084666D">
      <w:pPr>
        <w:rPr>
          <w:rStyle w:val="StyleUnderline"/>
        </w:rPr>
      </w:pPr>
      <w:r w:rsidRPr="00F74427">
        <w:rPr>
          <w:sz w:val="16"/>
        </w:rPr>
        <w:t xml:space="preserve">The sixth way in which </w:t>
      </w:r>
      <w:r w:rsidRPr="00C836B8">
        <w:rPr>
          <w:rStyle w:val="StyleUnderline"/>
          <w:highlight w:val="green"/>
        </w:rPr>
        <w:t>ambitious space expansion</w:t>
      </w:r>
      <w:r w:rsidRPr="00B040A3">
        <w:rPr>
          <w:rStyle w:val="StyleUnderline"/>
        </w:rPr>
        <w:t xml:space="preserve"> is </w:t>
      </w:r>
      <w:r w:rsidRPr="00C836B8">
        <w:rPr>
          <w:rStyle w:val="StyleUnderline"/>
          <w:highlight w:val="green"/>
        </w:rPr>
        <w:t>related to</w:t>
      </w:r>
      <w:r w:rsidRPr="00B040A3">
        <w:rPr>
          <w:rStyle w:val="StyleUnderline"/>
        </w:rPr>
        <w:t xml:space="preserve"> catastrophic and </w:t>
      </w:r>
      <w:r w:rsidRPr="00C836B8">
        <w:rPr>
          <w:rStyle w:val="StyleUnderline"/>
          <w:highlight w:val="green"/>
        </w:rPr>
        <w:t>existential risk is through</w:t>
      </w:r>
      <w:r w:rsidRPr="00B040A3">
        <w:rPr>
          <w:rStyle w:val="StyleUnderline"/>
        </w:rPr>
        <w:t xml:space="preserve"> </w:t>
      </w:r>
      <w:r w:rsidRPr="00C836B8">
        <w:rPr>
          <w:rStyle w:val="Emphasis"/>
          <w:highlight w:val="green"/>
        </w:rPr>
        <w:t>monster multiplication</w:t>
      </w:r>
      <w:r w:rsidRPr="00F74427">
        <w:rPr>
          <w:sz w:val="16"/>
        </w:rPr>
        <w:t xml:space="preserve">. </w:t>
      </w:r>
      <w:r w:rsidRPr="00C836B8">
        <w:rPr>
          <w:rStyle w:val="StyleUnderline"/>
          <w:highlight w:val="green"/>
        </w:rPr>
        <w:t>The number</w:t>
      </w:r>
      <w:r w:rsidRPr="00B040A3">
        <w:rPr>
          <w:rStyle w:val="StyleUnderline"/>
        </w:rPr>
        <w:t xml:space="preserve"> </w:t>
      </w:r>
      <w:r w:rsidRPr="00C836B8">
        <w:rPr>
          <w:rStyle w:val="StyleUnderline"/>
          <w:highlight w:val="green"/>
        </w:rPr>
        <w:t>of</w:t>
      </w:r>
      <w:r w:rsidRPr="00B040A3">
        <w:rPr>
          <w:rStyle w:val="StyleUnderline"/>
        </w:rPr>
        <w:t xml:space="preserve"> “monsters,” </w:t>
      </w:r>
      <w:r w:rsidRPr="00C836B8">
        <w:rPr>
          <w:rStyle w:val="StyleUnderline"/>
          <w:highlight w:val="green"/>
        </w:rPr>
        <w:t xml:space="preserve">threats </w:t>
      </w:r>
      <w:r w:rsidRPr="00C836B8">
        <w:rPr>
          <w:rStyle w:val="Emphasis"/>
          <w:highlight w:val="green"/>
        </w:rPr>
        <w:t>that are unknown</w:t>
      </w:r>
      <w:r w:rsidRPr="00C836B8">
        <w:rPr>
          <w:rStyle w:val="StyleUnderline"/>
          <w:highlight w:val="green"/>
        </w:rPr>
        <w:t>,</w:t>
      </w:r>
      <w:r w:rsidRPr="00C836B8">
        <w:rPr>
          <w:sz w:val="16"/>
          <w:highlight w:val="green"/>
        </w:rPr>
        <w:t xml:space="preserve"> </w:t>
      </w:r>
      <w:r w:rsidRPr="00C836B8">
        <w:rPr>
          <w:rStyle w:val="StyleUnderline"/>
          <w:highlight w:val="green"/>
        </w:rPr>
        <w:t>has</w:t>
      </w:r>
      <w:r w:rsidRPr="00F74427">
        <w:rPr>
          <w:sz w:val="16"/>
        </w:rPr>
        <w:t xml:space="preserve">, we are told by </w:t>
      </w:r>
      <w:proofErr w:type="spellStart"/>
      <w:r w:rsidRPr="00F74427">
        <w:rPr>
          <w:sz w:val="16"/>
        </w:rPr>
        <w:t>riskologists</w:t>
      </w:r>
      <w:proofErr w:type="spellEnd"/>
      <w:r w:rsidRPr="00F74427">
        <w:rPr>
          <w:sz w:val="16"/>
        </w:rPr>
        <w:t xml:space="preserve">, </w:t>
      </w:r>
      <w:r w:rsidRPr="00C836B8">
        <w:rPr>
          <w:rStyle w:val="Emphasis"/>
          <w:highlight w:val="green"/>
        </w:rPr>
        <w:t>been steadily growing</w:t>
      </w:r>
      <w:r w:rsidRPr="00B040A3">
        <w:rPr>
          <w:rStyle w:val="StyleUnderline"/>
        </w:rPr>
        <w:t xml:space="preserve"> </w:t>
      </w:r>
      <w:r w:rsidRPr="00C836B8">
        <w:rPr>
          <w:rStyle w:val="StyleUnderline"/>
          <w:highlight w:val="green"/>
        </w:rPr>
        <w:t>with the dev</w:t>
      </w:r>
      <w:r w:rsidRPr="00B040A3">
        <w:rPr>
          <w:rStyle w:val="StyleUnderline"/>
        </w:rPr>
        <w:t xml:space="preserve">elopment </w:t>
      </w:r>
      <w:r w:rsidRPr="00C836B8">
        <w:rPr>
          <w:rStyle w:val="StyleUnderline"/>
          <w:highlight w:val="green"/>
        </w:rPr>
        <w:t>of</w:t>
      </w:r>
      <w:r w:rsidRPr="00B040A3">
        <w:rPr>
          <w:rStyle w:val="StyleUnderline"/>
        </w:rPr>
        <w:t xml:space="preserve"> powerful </w:t>
      </w:r>
      <w:r w:rsidRPr="00C836B8">
        <w:rPr>
          <w:rStyle w:val="StyleUnderline"/>
          <w:highlight w:val="green"/>
        </w:rPr>
        <w:t>new</w:t>
      </w:r>
      <w:r w:rsidRPr="00B040A3">
        <w:rPr>
          <w:rStyle w:val="StyleUnderline"/>
        </w:rPr>
        <w:t xml:space="preserve"> </w:t>
      </w:r>
      <w:r w:rsidRPr="00C836B8">
        <w:rPr>
          <w:rStyle w:val="StyleUnderline"/>
          <w:highlight w:val="green"/>
        </w:rPr>
        <w:t>tech</w:t>
      </w:r>
      <w:r w:rsidRPr="00B040A3">
        <w:rPr>
          <w:rStyle w:val="StyleUnderline"/>
        </w:rPr>
        <w:t>nologies</w:t>
      </w:r>
      <w:r w:rsidRPr="00F74427">
        <w:rPr>
          <w:sz w:val="16"/>
        </w:rPr>
        <w:t xml:space="preserve">. </w:t>
      </w:r>
      <w:r w:rsidRPr="00C836B8">
        <w:rPr>
          <w:rStyle w:val="StyleUnderline"/>
          <w:highlight w:val="green"/>
        </w:rPr>
        <w:t>Some</w:t>
      </w:r>
      <w:r w:rsidRPr="00B040A3">
        <w:rPr>
          <w:rStyle w:val="StyleUnderline"/>
        </w:rPr>
        <w:t xml:space="preserve"> monsters are in principle knowable, but </w:t>
      </w:r>
      <w:r w:rsidRPr="00B040A3">
        <w:rPr>
          <w:rStyle w:val="Emphasis"/>
        </w:rPr>
        <w:t xml:space="preserve">others </w:t>
      </w:r>
      <w:r w:rsidRPr="00C836B8">
        <w:rPr>
          <w:rStyle w:val="Emphasis"/>
          <w:highlight w:val="green"/>
        </w:rPr>
        <w:t>may be unknowable to humans</w:t>
      </w:r>
      <w:r w:rsidRPr="00F74427">
        <w:rPr>
          <w:sz w:val="16"/>
        </w:rPr>
        <w:t xml:space="preserve">. Ambitious </w:t>
      </w:r>
      <w:r w:rsidRPr="00B040A3">
        <w:rPr>
          <w:rStyle w:val="StyleUnderline"/>
        </w:rPr>
        <w:t xml:space="preserve">space </w:t>
      </w:r>
      <w:r w:rsidRPr="00C836B8">
        <w:rPr>
          <w:rStyle w:val="StyleUnderline"/>
          <w:highlight w:val="green"/>
        </w:rPr>
        <w:t>expansion</w:t>
      </w:r>
      <w:r w:rsidRPr="00B040A3">
        <w:rPr>
          <w:rStyle w:val="StyleUnderline"/>
        </w:rPr>
        <w:t xml:space="preserve"> </w:t>
      </w:r>
      <w:r w:rsidRPr="00C836B8">
        <w:rPr>
          <w:rStyle w:val="StyleUnderline"/>
          <w:highlight w:val="green"/>
        </w:rPr>
        <w:t>will clearly entail the</w:t>
      </w:r>
      <w:r w:rsidRPr="00B040A3">
        <w:rPr>
          <w:rStyle w:val="StyleUnderline"/>
        </w:rPr>
        <w:t xml:space="preserve"> </w:t>
      </w:r>
      <w:r w:rsidRPr="00C836B8">
        <w:rPr>
          <w:rStyle w:val="Emphasis"/>
          <w:highlight w:val="green"/>
        </w:rPr>
        <w:t>development of powerful new technologies</w:t>
      </w:r>
      <w:r w:rsidRPr="00F74427">
        <w:rPr>
          <w:sz w:val="16"/>
        </w:rPr>
        <w:t xml:space="preserve">, and </w:t>
      </w:r>
      <w:r w:rsidRPr="00B040A3">
        <w:rPr>
          <w:rStyle w:val="StyleUnderline"/>
        </w:rPr>
        <w:t xml:space="preserve">the </w:t>
      </w:r>
      <w:r w:rsidRPr="00C836B8">
        <w:rPr>
          <w:rStyle w:val="StyleUnderline"/>
          <w:highlight w:val="green"/>
        </w:rPr>
        <w:t>actors</w:t>
      </w:r>
      <w:r w:rsidRPr="00B040A3">
        <w:rPr>
          <w:rStyle w:val="StyleUnderline"/>
        </w:rPr>
        <w:t xml:space="preserve"> </w:t>
      </w:r>
      <w:r w:rsidRPr="00C836B8">
        <w:rPr>
          <w:rStyle w:val="StyleUnderline"/>
          <w:highlight w:val="green"/>
        </w:rPr>
        <w:t>developing</w:t>
      </w:r>
      <w:r w:rsidRPr="00B040A3">
        <w:rPr>
          <w:rStyle w:val="StyleUnderline"/>
        </w:rPr>
        <w:t xml:space="preserve"> </w:t>
      </w:r>
      <w:r w:rsidRPr="00C836B8">
        <w:rPr>
          <w:rStyle w:val="StyleUnderline"/>
          <w:highlight w:val="green"/>
        </w:rPr>
        <w:t>these</w:t>
      </w:r>
      <w:r w:rsidRPr="00B040A3">
        <w:rPr>
          <w:rStyle w:val="StyleUnderline"/>
        </w:rPr>
        <w:t xml:space="preserve"> technologies </w:t>
      </w:r>
      <w:r w:rsidRPr="00C836B8">
        <w:rPr>
          <w:rStyle w:val="StyleUnderline"/>
          <w:highlight w:val="green"/>
        </w:rPr>
        <w:t>will be spread in multiple worlds</w:t>
      </w:r>
      <w:r w:rsidRPr="00B040A3">
        <w:rPr>
          <w:rStyle w:val="StyleUnderline"/>
        </w:rPr>
        <w:t xml:space="preserve"> across the solar system</w:t>
      </w:r>
      <w:r w:rsidRPr="00F74427">
        <w:rPr>
          <w:sz w:val="16"/>
        </w:rPr>
        <w:t xml:space="preserve">. </w:t>
      </w:r>
      <w:proofErr w:type="gramStart"/>
      <w:r w:rsidRPr="00F74427">
        <w:rPr>
          <w:sz w:val="16"/>
        </w:rPr>
        <w:t>Therefore</w:t>
      </w:r>
      <w:proofErr w:type="gramEnd"/>
      <w:r w:rsidRPr="00F74427">
        <w:rPr>
          <w:sz w:val="16"/>
        </w:rPr>
        <w:t xml:space="preserve"> it stands to reason that </w:t>
      </w:r>
      <w:r w:rsidRPr="00C836B8">
        <w:rPr>
          <w:rStyle w:val="StyleUnderline"/>
          <w:highlight w:val="green"/>
        </w:rPr>
        <w:t>the number of monsters</w:t>
      </w:r>
      <w:r w:rsidRPr="00B040A3">
        <w:rPr>
          <w:rStyle w:val="StyleUnderline"/>
        </w:rPr>
        <w:t xml:space="preserve"> </w:t>
      </w:r>
      <w:r w:rsidRPr="00C836B8">
        <w:rPr>
          <w:rStyle w:val="StyleUnderline"/>
          <w:highlight w:val="green"/>
        </w:rPr>
        <w:t>posing</w:t>
      </w:r>
      <w:r w:rsidRPr="00B040A3">
        <w:rPr>
          <w:rStyle w:val="StyleUnderline"/>
        </w:rPr>
        <w:t xml:space="preserve"> potential </w:t>
      </w:r>
      <w:r w:rsidRPr="00C836B8">
        <w:rPr>
          <w:rStyle w:val="StyleUnderline"/>
          <w:highlight w:val="green"/>
        </w:rPr>
        <w:t xml:space="preserve">terminal threats </w:t>
      </w:r>
      <w:r w:rsidRPr="00C836B8">
        <w:rPr>
          <w:rStyle w:val="Emphasis"/>
          <w:highlight w:val="green"/>
        </w:rPr>
        <w:t>will inevitably increase</w:t>
      </w:r>
      <w:r w:rsidRPr="00B040A3">
        <w:rPr>
          <w:rStyle w:val="StyleUnderline"/>
        </w:rPr>
        <w:t xml:space="preserve"> as ambitious space expansionist projects are realized.</w:t>
      </w:r>
    </w:p>
    <w:p w14:paraId="75764282" w14:textId="77777777" w:rsidR="00D26D70" w:rsidRDefault="00D26D70" w:rsidP="00D26D70">
      <w:pPr>
        <w:pStyle w:val="Heading4"/>
      </w:pPr>
      <w:r>
        <w:t xml:space="preserve">Space colonization breaks down </w:t>
      </w:r>
      <w:r w:rsidRPr="007C60BF">
        <w:rPr>
          <w:u w:val="single"/>
        </w:rPr>
        <w:t>military genetic</w:t>
      </w:r>
      <w:r>
        <w:t xml:space="preserve"> and </w:t>
      </w:r>
      <w:r w:rsidRPr="007C60BF">
        <w:rPr>
          <w:u w:val="single"/>
        </w:rPr>
        <w:t>nanotechnology</w:t>
      </w:r>
      <w:r>
        <w:t xml:space="preserve"> regulations</w:t>
      </w:r>
    </w:p>
    <w:p w14:paraId="54E261A6" w14:textId="77777777" w:rsidR="00D26D70" w:rsidRPr="007C60BF" w:rsidRDefault="00D26D70" w:rsidP="00D26D70">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0BC8F0DA" w14:textId="77777777" w:rsidR="00D26D70" w:rsidRPr="007C60BF" w:rsidRDefault="00D26D70" w:rsidP="00D26D70">
      <w:pPr>
        <w:rPr>
          <w:rStyle w:val="Emphasis"/>
        </w:rPr>
      </w:pPr>
      <w:r w:rsidRPr="00C836B8">
        <w:rPr>
          <w:rStyle w:val="StyleUnderline"/>
          <w:highlight w:val="green"/>
        </w:rPr>
        <w:t>Terrestrial arrangements to restrain</w:t>
      </w:r>
      <w:r w:rsidRPr="007C60BF">
        <w:rPr>
          <w:rStyle w:val="StyleUnderline"/>
        </w:rPr>
        <w:t xml:space="preserve"> nuclear</w:t>
      </w:r>
      <w:r w:rsidRPr="007C60BF">
        <w:rPr>
          <w:sz w:val="16"/>
        </w:rPr>
        <w:t xml:space="preserve">, </w:t>
      </w:r>
      <w:r w:rsidRPr="00C836B8">
        <w:rPr>
          <w:rStyle w:val="Emphasis"/>
          <w:highlight w:val="green"/>
        </w:rPr>
        <w:t>genetic</w:t>
      </w:r>
      <w:r w:rsidRPr="007C60BF">
        <w:rPr>
          <w:rStyle w:val="StyleUnderline"/>
        </w:rPr>
        <w:t xml:space="preserve">, </w:t>
      </w:r>
      <w:r w:rsidRPr="00C836B8">
        <w:rPr>
          <w:rStyle w:val="StyleUnderline"/>
          <w:highlight w:val="green"/>
        </w:rPr>
        <w:t>and</w:t>
      </w:r>
      <w:r w:rsidRPr="007C60BF">
        <w:rPr>
          <w:rStyle w:val="StyleUnderline"/>
        </w:rPr>
        <w:t xml:space="preserve"> </w:t>
      </w:r>
      <w:r w:rsidRPr="00C836B8">
        <w:rPr>
          <w:rStyle w:val="Emphasis"/>
          <w:highlight w:val="green"/>
        </w:rPr>
        <w:t>nanotechnologies</w:t>
      </w:r>
      <w:r w:rsidRPr="007C60BF">
        <w:rPr>
          <w:sz w:val="16"/>
        </w:rPr>
        <w:t xml:space="preserve"> </w:t>
      </w:r>
      <w:r w:rsidRPr="00C836B8">
        <w:rPr>
          <w:rStyle w:val="StyleUnderline"/>
          <w:highlight w:val="green"/>
        </w:rPr>
        <w:t>are</w:t>
      </w:r>
      <w:r w:rsidRPr="007C60BF">
        <w:rPr>
          <w:sz w:val="16"/>
        </w:rPr>
        <w:t xml:space="preserve"> also </w:t>
      </w:r>
      <w:r w:rsidRPr="00C836B8">
        <w:rPr>
          <w:rStyle w:val="StyleUnderline"/>
          <w:highlight w:val="green"/>
        </w:rPr>
        <w:t>likely to be reversed</w:t>
      </w:r>
      <w:r w:rsidRPr="007C60BF">
        <w:rPr>
          <w:rStyle w:val="StyleUnderline"/>
        </w:rPr>
        <w:t xml:space="preserve"> </w:t>
      </w:r>
      <w:r w:rsidRPr="00C836B8">
        <w:rPr>
          <w:rStyle w:val="StyleUnderline"/>
          <w:highlight w:val="green"/>
        </w:rPr>
        <w:t>as humanity expands</w:t>
      </w:r>
      <w:r w:rsidRPr="007C60BF">
        <w:rPr>
          <w:rStyle w:val="StyleUnderline"/>
        </w:rPr>
        <w:t xml:space="preserve"> to other worlds.</w:t>
      </w:r>
      <w:r w:rsidRPr="007C60BF">
        <w:rPr>
          <w:sz w:val="16"/>
        </w:rPr>
        <w:t xml:space="preserve"> </w:t>
      </w:r>
      <w:r w:rsidRPr="00C836B8">
        <w:rPr>
          <w:rStyle w:val="StyleUnderline"/>
          <w:highlight w:val="green"/>
        </w:rPr>
        <w:t>The prospects of</w:t>
      </w:r>
      <w:r w:rsidRPr="007C60BF">
        <w:rPr>
          <w:rStyle w:val="StyleUnderline"/>
        </w:rPr>
        <w:t xml:space="preserve"> interworld</w:t>
      </w:r>
      <w:r w:rsidRPr="007C60BF">
        <w:rPr>
          <w:sz w:val="16"/>
        </w:rPr>
        <w:t xml:space="preserve"> and interspecies </w:t>
      </w:r>
      <w:r w:rsidRPr="00C836B8">
        <w:rPr>
          <w:rStyle w:val="StyleUnderline"/>
          <w:highlight w:val="green"/>
        </w:rPr>
        <w:t>wars</w:t>
      </w:r>
      <w:r w:rsidRPr="007C60BF">
        <w:rPr>
          <w:rStyle w:val="StyleUnderline"/>
        </w:rPr>
        <w:t xml:space="preserve"> </w:t>
      </w:r>
      <w:r w:rsidRPr="00C836B8">
        <w:rPr>
          <w:rStyle w:val="StyleUnderline"/>
          <w:highlight w:val="green"/>
        </w:rPr>
        <w:t>will provide</w:t>
      </w:r>
      <w:r w:rsidRPr="007C60BF">
        <w:rPr>
          <w:rStyle w:val="StyleUnderline"/>
        </w:rPr>
        <w:t xml:space="preserve"> large </w:t>
      </w:r>
      <w:r w:rsidRPr="00C836B8">
        <w:rPr>
          <w:rStyle w:val="StyleUnderline"/>
          <w:highlight w:val="green"/>
        </w:rPr>
        <w:t>incentives</w:t>
      </w:r>
      <w:r w:rsidRPr="007C60BF">
        <w:rPr>
          <w:rStyle w:val="StyleUnderline"/>
        </w:rPr>
        <w:t xml:space="preserve"> </w:t>
      </w:r>
      <w:r w:rsidRPr="00C836B8">
        <w:rPr>
          <w:rStyle w:val="StyleUnderline"/>
          <w:highlight w:val="green"/>
        </w:rPr>
        <w:t>for</w:t>
      </w:r>
      <w:r>
        <w:rPr>
          <w:rStyle w:val="StyleUnderline"/>
        </w:rPr>
        <w:t xml:space="preserve"> </w:t>
      </w:r>
      <w:r w:rsidRPr="007C60BF">
        <w:rPr>
          <w:rStyle w:val="StyleUnderline"/>
        </w:rPr>
        <w:t xml:space="preserve">maintaining weaponized nuclear capabilities and for </w:t>
      </w:r>
      <w:r w:rsidRPr="00C836B8">
        <w:rPr>
          <w:rStyle w:val="StyleUnderline"/>
          <w:highlight w:val="green"/>
        </w:rPr>
        <w:t>pursuing</w:t>
      </w:r>
      <w:r w:rsidRPr="007C60BF">
        <w:rPr>
          <w:rStyle w:val="StyleUnderline"/>
        </w:rPr>
        <w:t xml:space="preserve"> </w:t>
      </w:r>
      <w:r w:rsidRPr="00C836B8">
        <w:rPr>
          <w:rStyle w:val="StyleUnderline"/>
          <w:highlight w:val="green"/>
        </w:rPr>
        <w:t xml:space="preserve">research into </w:t>
      </w:r>
      <w:r w:rsidRPr="00C836B8">
        <w:rPr>
          <w:rStyle w:val="Emphasis"/>
          <w:highlight w:val="green"/>
        </w:rPr>
        <w:t>military genetic and nanotech</w:t>
      </w:r>
      <w:r w:rsidRPr="007C60BF">
        <w:rPr>
          <w:rStyle w:val="Emphasis"/>
        </w:rPr>
        <w:t>nology applications</w:t>
      </w:r>
      <w:r w:rsidRPr="007C60BF">
        <w:rPr>
          <w:sz w:val="16"/>
        </w:rPr>
        <w:t xml:space="preserve">. </w:t>
      </w:r>
      <w:r w:rsidRPr="007C60BF">
        <w:rPr>
          <w:rStyle w:val="StyleUnderline"/>
        </w:rPr>
        <w:t>Any restraint regime</w:t>
      </w:r>
      <w:r w:rsidRPr="007C60BF">
        <w:rPr>
          <w:sz w:val="16"/>
        </w:rPr>
        <w:t xml:space="preserve"> for genetic technologies is unlikely to survive extensive human expansion into space, given the attractiveness of directed and accelerated species alteration in off-worlds. Solar space contains a vast number of islands for potential Doctors Moreau to work their alchemy, as memorably envisioned in Robinson’s 2312. </w:t>
      </w:r>
      <w:r w:rsidRPr="00C836B8">
        <w:rPr>
          <w:rStyle w:val="StyleUnderline"/>
          <w:highlight w:val="green"/>
        </w:rPr>
        <w:t>If</w:t>
      </w:r>
      <w:r w:rsidRPr="00C836B8">
        <w:rPr>
          <w:sz w:val="16"/>
          <w:highlight w:val="green"/>
        </w:rPr>
        <w:t xml:space="preserve"> </w:t>
      </w:r>
      <w:proofErr w:type="spellStart"/>
      <w:r w:rsidRPr="00C836B8">
        <w:rPr>
          <w:rStyle w:val="StyleUnderline"/>
          <w:highlight w:val="green"/>
        </w:rPr>
        <w:t>selfreplicating</w:t>
      </w:r>
      <w:proofErr w:type="spellEnd"/>
      <w:r w:rsidRPr="00C836B8">
        <w:rPr>
          <w:rStyle w:val="StyleUnderline"/>
          <w:highlight w:val="green"/>
        </w:rPr>
        <w:t xml:space="preserve"> nanomachines are possible</w:t>
      </w:r>
      <w:r w:rsidRPr="007C60BF">
        <w:rPr>
          <w:rStyle w:val="StyleUnderline"/>
        </w:rPr>
        <w:t xml:space="preserve"> and built on Earth</w:t>
      </w:r>
      <w:r w:rsidRPr="007C60BF">
        <w:rPr>
          <w:sz w:val="16"/>
        </w:rPr>
        <w:t xml:space="preserve">, human existence will be threatened. But if a relinquishment regime is established on Earth, it is unlikely to survive in a solar diaspora. </w:t>
      </w:r>
      <w:r w:rsidRPr="007C60BF">
        <w:rPr>
          <w:rStyle w:val="StyleUnderline"/>
        </w:rPr>
        <w:t xml:space="preserve">While </w:t>
      </w:r>
      <w:r w:rsidRPr="00C836B8">
        <w:rPr>
          <w:rStyle w:val="StyleUnderline"/>
          <w:highlight w:val="green"/>
        </w:rPr>
        <w:t>interplanetary distances</w:t>
      </w:r>
      <w:r w:rsidRPr="007C60BF">
        <w:rPr>
          <w:rStyle w:val="StyleUnderline"/>
        </w:rPr>
        <w:t xml:space="preserve"> will afford a</w:t>
      </w:r>
      <w:r>
        <w:rPr>
          <w:rStyle w:val="StyleUnderline"/>
        </w:rPr>
        <w:t xml:space="preserve"> </w:t>
      </w:r>
      <w:r w:rsidRPr="007C60BF">
        <w:rPr>
          <w:rStyle w:val="StyleUnderline"/>
        </w:rPr>
        <w:t xml:space="preserve">buffer from runaway replicators on other celestial bodies, this </w:t>
      </w:r>
      <w:r w:rsidRPr="00C836B8">
        <w:rPr>
          <w:rStyle w:val="StyleUnderline"/>
          <w:highlight w:val="green"/>
        </w:rPr>
        <w:t>is</w:t>
      </w:r>
      <w:r w:rsidRPr="007C60BF">
        <w:rPr>
          <w:rStyle w:val="StyleUnderline"/>
        </w:rPr>
        <w:t xml:space="preserve"> </w:t>
      </w:r>
      <w:r w:rsidRPr="00C836B8">
        <w:rPr>
          <w:rStyle w:val="Emphasis"/>
          <w:highlight w:val="green"/>
        </w:rPr>
        <w:t>unlikely to be</w:t>
      </w:r>
      <w:r>
        <w:rPr>
          <w:rStyle w:val="Emphasis"/>
        </w:rPr>
        <w:t xml:space="preserve"> </w:t>
      </w:r>
      <w:r w:rsidRPr="007C60BF">
        <w:rPr>
          <w:rStyle w:val="Emphasis"/>
        </w:rPr>
        <w:t xml:space="preserve">permanently </w:t>
      </w:r>
      <w:r w:rsidRPr="00C836B8">
        <w:rPr>
          <w:rStyle w:val="Emphasis"/>
          <w:highlight w:val="green"/>
        </w:rPr>
        <w:t>effective</w:t>
      </w:r>
      <w:r w:rsidRPr="007C60BF">
        <w:rPr>
          <w:rStyle w:val="StyleUnderline"/>
        </w:rPr>
        <w:t xml:space="preserve">, thus </w:t>
      </w:r>
      <w:r w:rsidRPr="00C836B8">
        <w:rPr>
          <w:rStyle w:val="Emphasis"/>
          <w:highlight w:val="green"/>
        </w:rPr>
        <w:t>delaying</w:t>
      </w:r>
      <w:r w:rsidRPr="007C60BF">
        <w:rPr>
          <w:rStyle w:val="Emphasis"/>
        </w:rPr>
        <w:t xml:space="preserve"> </w:t>
      </w:r>
      <w:r w:rsidRPr="00C836B8">
        <w:rPr>
          <w:rStyle w:val="Emphasis"/>
          <w:highlight w:val="green"/>
        </w:rPr>
        <w:t xml:space="preserve">rather than foreclosing </w:t>
      </w:r>
      <w:r w:rsidRPr="007C60BF">
        <w:rPr>
          <w:rStyle w:val="Emphasis"/>
        </w:rPr>
        <w:t xml:space="preserve">the </w:t>
      </w:r>
      <w:r w:rsidRPr="00C836B8">
        <w:rPr>
          <w:rStyle w:val="Emphasis"/>
          <w:highlight w:val="green"/>
        </w:rPr>
        <w:t>gray-</w:t>
      </w:r>
      <w:proofErr w:type="spellStart"/>
      <w:r w:rsidRPr="00C836B8">
        <w:rPr>
          <w:rStyle w:val="Emphasis"/>
          <w:highlight w:val="green"/>
        </w:rPr>
        <w:t>goo</w:t>
      </w:r>
      <w:r w:rsidRPr="007C60BF">
        <w:rPr>
          <w:rStyle w:val="Emphasis"/>
        </w:rPr>
        <w:t>ization</w:t>
      </w:r>
      <w:proofErr w:type="spellEnd"/>
      <w:r w:rsidRPr="007C60BF">
        <w:rPr>
          <w:rStyle w:val="Emphasis"/>
        </w:rPr>
        <w:t xml:space="preserve"> of the Earth.</w:t>
      </w:r>
    </w:p>
    <w:p w14:paraId="36CCA2FA" w14:textId="77777777" w:rsidR="00D26D70" w:rsidRPr="00F42E55" w:rsidRDefault="00D26D70" w:rsidP="00D26D70">
      <w:pPr>
        <w:pStyle w:val="Heading4"/>
      </w:pPr>
      <w:proofErr w:type="spellStart"/>
      <w:r>
        <w:t>Nanoreplicators</w:t>
      </w:r>
      <w:proofErr w:type="spellEnd"/>
      <w:r>
        <w:t xml:space="preserve"> </w:t>
      </w:r>
      <w:r w:rsidRPr="006E25A8">
        <w:rPr>
          <w:u w:val="single"/>
        </w:rPr>
        <w:t>destroy the universe</w:t>
      </w:r>
      <w:r>
        <w:rPr>
          <w:u w:val="single"/>
        </w:rPr>
        <w:t xml:space="preserve"> </w:t>
      </w:r>
    </w:p>
    <w:p w14:paraId="63952B1B" w14:textId="77777777" w:rsidR="00D26D70" w:rsidRPr="006E25A8" w:rsidRDefault="00D26D70" w:rsidP="00D26D70">
      <w:r w:rsidRPr="000C5F14">
        <w:rPr>
          <w:rStyle w:val="Style13ptBold"/>
        </w:rPr>
        <w:t>Hu 18</w:t>
      </w:r>
      <w:r>
        <w:t xml:space="preserve"> </w:t>
      </w:r>
      <w:r w:rsidRPr="006E25A8">
        <w:t xml:space="preserve">Hu, Jiaqi. </w:t>
      </w:r>
      <w:r>
        <w:t xml:space="preserve">Humanities scholar and the president and chief scientist of the Beijing </w:t>
      </w:r>
      <w:proofErr w:type="spellStart"/>
      <w:r>
        <w:t>Jianlei</w:t>
      </w:r>
      <w:proofErr w:type="spellEnd"/>
      <w:r>
        <w:t xml:space="preserve"> International Decoration Engineering Company and 16Lao Group. He was also elected as the Chinese People’s Political Consultative Conference (PCC) member for Beijing </w:t>
      </w:r>
      <w:proofErr w:type="spellStart"/>
      <w:r>
        <w:t>Mentougou</w:t>
      </w:r>
      <w:proofErr w:type="spellEnd"/>
      <w:r>
        <w:t xml:space="preserve"> District. After graduating from </w:t>
      </w:r>
      <w:proofErr w:type="spellStart"/>
      <w:r>
        <w:t>Dongbei</w:t>
      </w:r>
      <w:proofErr w:type="spellEnd"/>
      <w:r>
        <w:t xml:space="preserve"> University in 1983, he spent most of his time working in the China National Construction Material Industry Bureau. “</w:t>
      </w:r>
      <w:r w:rsidRPr="006E25A8">
        <w:t xml:space="preserve">Saving Humanity: Truly Understanding </w:t>
      </w:r>
      <w:proofErr w:type="gramStart"/>
      <w:r w:rsidRPr="006E25A8">
        <w:t>And</w:t>
      </w:r>
      <w:proofErr w:type="gramEnd"/>
      <w:r w:rsidRPr="006E25A8">
        <w:t xml:space="preserve"> Ranking Our World's Greatest Threats</w:t>
      </w:r>
      <w:r>
        <w:t>”</w:t>
      </w:r>
      <w:r w:rsidRPr="006E25A8">
        <w:t xml:space="preserve">. </w:t>
      </w:r>
      <w:proofErr w:type="spellStart"/>
      <w:r w:rsidRPr="006E25A8">
        <w:t>FriesenPress</w:t>
      </w:r>
      <w:proofErr w:type="spellEnd"/>
      <w:r w:rsidRPr="006E25A8">
        <w:t xml:space="preserve">, 2018, </w:t>
      </w:r>
      <w:hyperlink r:id="rId10" w:history="1">
        <w:r w:rsidRPr="006E5B44">
          <w:rPr>
            <w:rStyle w:val="Hyperlink"/>
          </w:rPr>
          <w:t>http://hujiaqi.com/book/article-all?aid=229</w:t>
        </w:r>
      </w:hyperlink>
      <w:r>
        <w:t>. [HKR QC]</w:t>
      </w:r>
    </w:p>
    <w:p w14:paraId="7F04C7E9" w14:textId="53A9139F" w:rsidR="00D26D70" w:rsidRPr="00AD2252" w:rsidRDefault="00D26D70" w:rsidP="0084666D">
      <w:pPr>
        <w:rPr>
          <w:rStyle w:val="StyleUnderline"/>
          <w:sz w:val="16"/>
          <w:u w:val="none"/>
        </w:rPr>
      </w:pPr>
      <w:r w:rsidRPr="006E25A8">
        <w:rPr>
          <w:sz w:val="16"/>
        </w:rPr>
        <w:t xml:space="preserve">Compared to the value produced by a nanobot, they are extremely expensive to create. </w:t>
      </w:r>
      <w:r w:rsidRPr="006E25A8">
        <w:rPr>
          <w:rStyle w:val="StyleUnderline"/>
        </w:rPr>
        <w:t xml:space="preserve">The small size of nanobots means that although they can accomplish meaningful tasks, they are often very inefficient. Even </w:t>
      </w:r>
      <w:r w:rsidRPr="006E25A8">
        <w:rPr>
          <w:rStyle w:val="StyleUnderline"/>
        </w:rPr>
        <w:lastRenderedPageBreak/>
        <w:t>if a nanobot toiled day and night, its achievements would only be calculated in terms of atoms, making its practical total attainment relatively small. Scientists came up with a solution for this problem</w:t>
      </w:r>
      <w:r w:rsidRPr="006E25A8">
        <w:rPr>
          <w:sz w:val="16"/>
        </w:rPr>
        <w:t xml:space="preserve">. They decided to prepare two sets of instructions when programming nanobots. </w:t>
      </w:r>
      <w:r w:rsidRPr="006E25A8">
        <w:rPr>
          <w:rStyle w:val="StyleUnderline"/>
        </w:rPr>
        <w:t xml:space="preserve">The first set of </w:t>
      </w:r>
      <w:r w:rsidRPr="00C836B8">
        <w:rPr>
          <w:rStyle w:val="StyleUnderline"/>
          <w:highlight w:val="green"/>
        </w:rPr>
        <w:t>instructions</w:t>
      </w:r>
      <w:r w:rsidRPr="006E25A8">
        <w:rPr>
          <w:rStyle w:val="StyleUnderline"/>
        </w:rPr>
        <w:t xml:space="preserve"> would set out tasks for the nanobot, while the second set would </w:t>
      </w:r>
      <w:r w:rsidRPr="00C836B8">
        <w:rPr>
          <w:rStyle w:val="Emphasis"/>
          <w:highlight w:val="green"/>
        </w:rPr>
        <w:t>order the nanobot to self-replicate</w:t>
      </w:r>
      <w:r w:rsidRPr="006E25A8">
        <w:rPr>
          <w:sz w:val="16"/>
        </w:rPr>
        <w:t xml:space="preserve">. Since nanobots are capable of moving atoms and are themselves composed of atoms, self-replication would be </w:t>
      </w:r>
      <w:proofErr w:type="gramStart"/>
      <w:r w:rsidRPr="006E25A8">
        <w:rPr>
          <w:sz w:val="16"/>
        </w:rPr>
        <w:t>fairly easy</w:t>
      </w:r>
      <w:proofErr w:type="gramEnd"/>
      <w:r w:rsidRPr="006E25A8">
        <w:rPr>
          <w:sz w:val="16"/>
        </w:rPr>
        <w:t xml:space="preserve">. </w:t>
      </w:r>
      <w:r w:rsidRPr="006E25A8">
        <w:rPr>
          <w:rStyle w:val="StyleUnderline"/>
        </w:rPr>
        <w:t>One nanobot could replicate into ten, then a hundred, and then a thousand . . . billions could be replicated in a short period of time</w:t>
      </w:r>
      <w:r w:rsidRPr="006E25A8">
        <w:rPr>
          <w:sz w:val="16"/>
        </w:rPr>
        <w:t xml:space="preserve">. </w:t>
      </w:r>
      <w:r w:rsidRPr="006E25A8">
        <w:rPr>
          <w:rStyle w:val="Emphasis"/>
        </w:rPr>
        <w:t>This army of nanobots would greatly increase their efficiency.</w:t>
      </w:r>
      <w:r w:rsidRPr="006E25A8">
        <w:rPr>
          <w:sz w:val="16"/>
        </w:rPr>
        <w:t xml:space="preserve"> One troublesome question that arises from this scenario is: </w:t>
      </w:r>
      <w:r w:rsidRPr="00C836B8">
        <w:rPr>
          <w:rStyle w:val="StyleUnderline"/>
          <w:highlight w:val="green"/>
        </w:rPr>
        <w:t>how would nanobots know when to stop</w:t>
      </w:r>
      <w:r w:rsidRPr="006E25A8">
        <w:rPr>
          <w:rStyle w:val="StyleUnderline"/>
        </w:rPr>
        <w:t xml:space="preserve"> self-replicating</w:t>
      </w:r>
      <w:r w:rsidRPr="006E25A8">
        <w:rPr>
          <w:sz w:val="16"/>
        </w:rPr>
        <w:t xml:space="preserve">? </w:t>
      </w:r>
      <w:r w:rsidRPr="00C836B8">
        <w:rPr>
          <w:rStyle w:val="StyleUnderline"/>
          <w:highlight w:val="green"/>
        </w:rPr>
        <w:t xml:space="preserve">Human bodies and </w:t>
      </w:r>
      <w:r w:rsidRPr="00515C81">
        <w:rPr>
          <w:rStyle w:val="StyleUnderline"/>
        </w:rPr>
        <w:t xml:space="preserve">all of </w:t>
      </w:r>
      <w:r w:rsidRPr="00C836B8">
        <w:rPr>
          <w:rStyle w:val="StyleUnderline"/>
          <w:highlight w:val="green"/>
        </w:rPr>
        <w:t>Earth are composed of atom</w:t>
      </w:r>
      <w:r w:rsidRPr="00C836B8">
        <w:rPr>
          <w:sz w:val="16"/>
          <w:highlight w:val="green"/>
        </w:rPr>
        <w:t>s</w:t>
      </w:r>
      <w:r w:rsidRPr="006E25A8">
        <w:rPr>
          <w:sz w:val="16"/>
        </w:rPr>
        <w:t xml:space="preserve">; </w:t>
      </w:r>
      <w:r w:rsidRPr="00C836B8">
        <w:rPr>
          <w:rStyle w:val="Emphasis"/>
          <w:highlight w:val="green"/>
        </w:rPr>
        <w:t>the unceasing replication</w:t>
      </w:r>
      <w:r w:rsidRPr="006E25A8">
        <w:rPr>
          <w:rStyle w:val="Emphasis"/>
        </w:rPr>
        <w:t xml:space="preserve"> of nanobots </w:t>
      </w:r>
      <w:r w:rsidRPr="00C836B8">
        <w:rPr>
          <w:rStyle w:val="Emphasis"/>
          <w:highlight w:val="green"/>
        </w:rPr>
        <w:t xml:space="preserve">could </w:t>
      </w:r>
      <w:r w:rsidRPr="00515C81">
        <w:rPr>
          <w:rStyle w:val="Emphasis"/>
        </w:rPr>
        <w:t xml:space="preserve">easily </w:t>
      </w:r>
      <w:r w:rsidRPr="00C836B8">
        <w:rPr>
          <w:rStyle w:val="Emphasis"/>
          <w:highlight w:val="green"/>
        </w:rPr>
        <w:t>swallow humanity</w:t>
      </w:r>
      <w:r w:rsidRPr="006E25A8">
        <w:rPr>
          <w:rStyle w:val="Emphasis"/>
        </w:rPr>
        <w:t xml:space="preserve"> </w:t>
      </w:r>
      <w:r w:rsidRPr="00C836B8">
        <w:rPr>
          <w:rStyle w:val="Emphasis"/>
          <w:highlight w:val="green"/>
        </w:rPr>
        <w:t>and the</w:t>
      </w:r>
      <w:r w:rsidRPr="006E25A8">
        <w:rPr>
          <w:rStyle w:val="Emphasis"/>
        </w:rPr>
        <w:t xml:space="preserve"> entire </w:t>
      </w:r>
      <w:r w:rsidRPr="00C836B8">
        <w:rPr>
          <w:rStyle w:val="Emphasis"/>
          <w:highlight w:val="green"/>
        </w:rPr>
        <w:t>planet</w:t>
      </w:r>
      <w:r w:rsidRPr="006E25A8">
        <w:rPr>
          <w:rStyle w:val="StyleUnderline"/>
        </w:rPr>
        <w:t xml:space="preserve">. </w:t>
      </w:r>
      <w:r w:rsidRPr="00C836B8">
        <w:rPr>
          <w:rStyle w:val="StyleUnderline"/>
          <w:highlight w:val="green"/>
        </w:rPr>
        <w:t>If</w:t>
      </w:r>
      <w:r w:rsidRPr="006E25A8">
        <w:rPr>
          <w:rStyle w:val="StyleUnderline"/>
        </w:rPr>
        <w:t xml:space="preserve"> </w:t>
      </w:r>
      <w:r w:rsidRPr="00C836B8">
        <w:rPr>
          <w:rStyle w:val="StyleUnderline"/>
          <w:highlight w:val="green"/>
        </w:rPr>
        <w:t>these</w:t>
      </w:r>
      <w:r w:rsidRPr="006E25A8">
        <w:rPr>
          <w:rStyle w:val="StyleUnderline"/>
        </w:rPr>
        <w:t xml:space="preserve"> nanobots </w:t>
      </w:r>
      <w:r w:rsidRPr="00C836B8">
        <w:rPr>
          <w:rStyle w:val="StyleUnderline"/>
          <w:highlight w:val="green"/>
        </w:rPr>
        <w:t>were</w:t>
      </w:r>
      <w:r w:rsidRPr="006E25A8">
        <w:rPr>
          <w:rStyle w:val="StyleUnderline"/>
        </w:rPr>
        <w:t xml:space="preserve"> accidentally </w:t>
      </w:r>
      <w:r w:rsidRPr="00C836B8">
        <w:rPr>
          <w:rStyle w:val="StyleUnderline"/>
          <w:highlight w:val="green"/>
        </w:rPr>
        <w:t>transported</w:t>
      </w:r>
      <w:r w:rsidRPr="006E25A8">
        <w:rPr>
          <w:rStyle w:val="StyleUnderline"/>
        </w:rPr>
        <w:t xml:space="preserve"> </w:t>
      </w:r>
      <w:r w:rsidRPr="00C836B8">
        <w:rPr>
          <w:rStyle w:val="StyleUnderline"/>
          <w:highlight w:val="green"/>
        </w:rPr>
        <w:t>to other planets by cosmic dust</w:t>
      </w:r>
      <w:r w:rsidRPr="006E25A8">
        <w:rPr>
          <w:rStyle w:val="StyleUnderline"/>
        </w:rPr>
        <w:t xml:space="preserve">, </w:t>
      </w:r>
      <w:r w:rsidRPr="00C836B8">
        <w:rPr>
          <w:rStyle w:val="StyleUnderline"/>
          <w:highlight w:val="green"/>
        </w:rPr>
        <w:t xml:space="preserve">the </w:t>
      </w:r>
      <w:r w:rsidRPr="00C836B8">
        <w:rPr>
          <w:rStyle w:val="Emphasis"/>
          <w:highlight w:val="green"/>
        </w:rPr>
        <w:t>same fate</w:t>
      </w:r>
      <w:r w:rsidRPr="006E25A8">
        <w:rPr>
          <w:rStyle w:val="Emphasis"/>
        </w:rPr>
        <w:t xml:space="preserve"> would befall those planets.</w:t>
      </w:r>
      <w:r w:rsidRPr="006E25A8">
        <w:rPr>
          <w:rStyle w:val="StyleUnderline"/>
        </w:rPr>
        <w:t xml:space="preserve"> This is a truly terrifying prospect.</w:t>
      </w:r>
      <w:r>
        <w:rPr>
          <w:rStyle w:val="StyleUnderline"/>
        </w:rPr>
        <w:t xml:space="preserve"> </w:t>
      </w:r>
      <w:r w:rsidRPr="006E25A8">
        <w:rPr>
          <w:sz w:val="16"/>
        </w:rPr>
        <w:t xml:space="preserve">Some </w:t>
      </w:r>
      <w:r w:rsidRPr="00C836B8">
        <w:rPr>
          <w:rStyle w:val="StyleUnderline"/>
          <w:highlight w:val="green"/>
        </w:rPr>
        <w:t>scientists are confident that they can control</w:t>
      </w:r>
      <w:r w:rsidRPr="006E25A8">
        <w:rPr>
          <w:rStyle w:val="StyleUnderline"/>
        </w:rPr>
        <w:t xml:space="preserve"> the situation</w:t>
      </w:r>
      <w:r w:rsidRPr="006E25A8">
        <w:rPr>
          <w:sz w:val="16"/>
        </w:rPr>
        <w:t xml:space="preserve">. They believe that it is possible to design </w:t>
      </w:r>
      <w:r w:rsidRPr="00C836B8">
        <w:rPr>
          <w:rStyle w:val="StyleUnderline"/>
          <w:highlight w:val="green"/>
        </w:rPr>
        <w:t>nanobots</w:t>
      </w:r>
      <w:r w:rsidRPr="006E25A8">
        <w:rPr>
          <w:sz w:val="16"/>
        </w:rPr>
        <w:t xml:space="preserve"> that are programmed to self-destruct after several generations of replication, or even nanobots that only self-replicate in specific conditions. For example, a nanobot that dealt with garbage refurbishing could be programmed to only self-replicate around trash using trash. </w:t>
      </w:r>
      <w:r w:rsidRPr="006E25A8">
        <w:rPr>
          <w:rStyle w:val="StyleUnderline"/>
        </w:rPr>
        <w:t xml:space="preserve">Although </w:t>
      </w:r>
      <w:r w:rsidRPr="00C836B8">
        <w:rPr>
          <w:rStyle w:val="StyleUnderline"/>
          <w:highlight w:val="green"/>
        </w:rPr>
        <w:t>these</w:t>
      </w:r>
      <w:r w:rsidRPr="006E25A8">
        <w:rPr>
          <w:rStyle w:val="StyleUnderline"/>
        </w:rPr>
        <w:t xml:space="preserve"> ideas are worthy, they </w:t>
      </w:r>
      <w:r w:rsidRPr="00C836B8">
        <w:rPr>
          <w:rStyle w:val="StyleUnderline"/>
          <w:highlight w:val="green"/>
        </w:rPr>
        <w:t xml:space="preserve">are </w:t>
      </w:r>
      <w:r w:rsidRPr="00C836B8">
        <w:rPr>
          <w:rStyle w:val="Emphasis"/>
          <w:highlight w:val="green"/>
        </w:rPr>
        <w:t>too idealistic</w:t>
      </w:r>
      <w:r w:rsidRPr="006E25A8">
        <w:rPr>
          <w:sz w:val="16"/>
        </w:rPr>
        <w:t xml:space="preserve">. Some more </w:t>
      </w:r>
      <w:proofErr w:type="gramStart"/>
      <w:r w:rsidRPr="006E25A8">
        <w:rPr>
          <w:sz w:val="16"/>
        </w:rPr>
        <w:t>ratio</w:t>
      </w:r>
      <w:proofErr w:type="gramEnd"/>
      <w:r w:rsidRPr="006E25A8">
        <w:rPr>
          <w:sz w:val="16"/>
        </w:rPr>
        <w:t>-</w:t>
      </w:r>
      <w:proofErr w:type="spellStart"/>
      <w:r w:rsidRPr="006E25A8">
        <w:rPr>
          <w:sz w:val="16"/>
        </w:rPr>
        <w:t>nal</w:t>
      </w:r>
      <w:proofErr w:type="spellEnd"/>
      <w:r w:rsidRPr="006E25A8">
        <w:rPr>
          <w:sz w:val="16"/>
        </w:rPr>
        <w:t xml:space="preserve"> scientists have posed these questions: </w:t>
      </w:r>
      <w:r w:rsidRPr="00C836B8">
        <w:rPr>
          <w:rStyle w:val="StyleUnderline"/>
          <w:highlight w:val="green"/>
        </w:rPr>
        <w:t>What</w:t>
      </w:r>
      <w:r w:rsidRPr="006E25A8">
        <w:rPr>
          <w:rStyle w:val="StyleUnderline"/>
        </w:rPr>
        <w:t xml:space="preserve"> would happen </w:t>
      </w:r>
      <w:r w:rsidRPr="00C836B8">
        <w:rPr>
          <w:rStyle w:val="StyleUnderline"/>
          <w:highlight w:val="green"/>
        </w:rPr>
        <w:t>if nanobots</w:t>
      </w:r>
      <w:r w:rsidRPr="006E25A8">
        <w:rPr>
          <w:rStyle w:val="StyleUnderline"/>
        </w:rPr>
        <w:t xml:space="preserve"> </w:t>
      </w:r>
      <w:r w:rsidRPr="00C836B8">
        <w:rPr>
          <w:rStyle w:val="StyleUnderline"/>
          <w:highlight w:val="green"/>
        </w:rPr>
        <w:t>malfunctioned</w:t>
      </w:r>
      <w:r w:rsidRPr="006E25A8">
        <w:rPr>
          <w:rStyle w:val="StyleUnderline"/>
        </w:rPr>
        <w:t xml:space="preserve"> and did not terminate their self-replication? What would happen </w:t>
      </w:r>
      <w:r w:rsidRPr="00C836B8">
        <w:rPr>
          <w:rStyle w:val="StyleUnderline"/>
          <w:highlight w:val="green"/>
        </w:rPr>
        <w:t>if scientists</w:t>
      </w:r>
      <w:r w:rsidRPr="006E25A8">
        <w:rPr>
          <w:rStyle w:val="StyleUnderline"/>
        </w:rPr>
        <w:t xml:space="preserve"> accidentally </w:t>
      </w:r>
      <w:r w:rsidRPr="00C836B8">
        <w:rPr>
          <w:rStyle w:val="StyleUnderline"/>
          <w:highlight w:val="green"/>
        </w:rPr>
        <w:t>forgot to add self-replication controls</w:t>
      </w:r>
      <w:r w:rsidRPr="006E25A8">
        <w:rPr>
          <w:rStyle w:val="StyleUnderline"/>
        </w:rPr>
        <w:t xml:space="preserve"> during programming? What </w:t>
      </w:r>
      <w:r w:rsidRPr="00C836B8">
        <w:rPr>
          <w:rStyle w:val="StyleUnderline"/>
          <w:highlight w:val="green"/>
        </w:rPr>
        <w:t>if immoral scientists</w:t>
      </w:r>
      <w:r w:rsidRPr="006E25A8">
        <w:rPr>
          <w:rStyle w:val="StyleUnderline"/>
        </w:rPr>
        <w:t xml:space="preserve"> purposefully </w:t>
      </w:r>
      <w:r w:rsidRPr="00C836B8">
        <w:rPr>
          <w:rStyle w:val="StyleUnderline"/>
          <w:highlight w:val="green"/>
        </w:rPr>
        <w:t>designed nanobots that would not stop</w:t>
      </w:r>
      <w:r w:rsidRPr="006E25A8">
        <w:rPr>
          <w:rStyle w:val="StyleUnderline"/>
        </w:rPr>
        <w:t xml:space="preserve"> self-replicating? </w:t>
      </w:r>
      <w:r w:rsidRPr="00C836B8">
        <w:rPr>
          <w:rStyle w:val="Emphasis"/>
          <w:highlight w:val="green"/>
        </w:rPr>
        <w:t>Any one of the above</w:t>
      </w:r>
      <w:r w:rsidRPr="006E25A8">
        <w:rPr>
          <w:rStyle w:val="Emphasis"/>
        </w:rPr>
        <w:t xml:space="preserve"> scenarios </w:t>
      </w:r>
      <w:r w:rsidRPr="00C836B8">
        <w:rPr>
          <w:rStyle w:val="Emphasis"/>
          <w:highlight w:val="green"/>
        </w:rPr>
        <w:t>would be</w:t>
      </w:r>
      <w:r w:rsidRPr="006E25A8">
        <w:rPr>
          <w:rStyle w:val="Emphasis"/>
        </w:rPr>
        <w:t xml:space="preserve"> </w:t>
      </w:r>
      <w:r w:rsidRPr="00C836B8">
        <w:rPr>
          <w:rStyle w:val="Emphasis"/>
          <w:highlight w:val="green"/>
        </w:rPr>
        <w:t>enough to destroy</w:t>
      </w:r>
      <w:r w:rsidRPr="006E25A8">
        <w:rPr>
          <w:rStyle w:val="Emphasis"/>
        </w:rPr>
        <w:t xml:space="preserve"> both </w:t>
      </w:r>
      <w:r w:rsidRPr="00C836B8">
        <w:rPr>
          <w:rStyle w:val="Emphasis"/>
          <w:highlight w:val="green"/>
        </w:rPr>
        <w:t>humanity</w:t>
      </w:r>
      <w:r w:rsidRPr="006E25A8">
        <w:rPr>
          <w:rStyle w:val="StyleUnderline"/>
        </w:rPr>
        <w:t xml:space="preserve"> and Earth.</w:t>
      </w:r>
      <w:r>
        <w:rPr>
          <w:rStyle w:val="StyleUnderline"/>
        </w:rPr>
        <w:t xml:space="preserve"> </w:t>
      </w:r>
      <w:r w:rsidRPr="006E25A8">
        <w:rPr>
          <w:sz w:val="16"/>
        </w:rPr>
        <w:t xml:space="preserve">Chief scientist of Sun Microsystems, Bill Joy, is a leading, world-renowned scientist in the computer technology field. In April of 1999, he pointed out that </w:t>
      </w:r>
      <w:r w:rsidRPr="006E25A8">
        <w:rPr>
          <w:rStyle w:val="StyleUnderline"/>
        </w:rPr>
        <w:t xml:space="preserve">if misused, </w:t>
      </w:r>
      <w:r w:rsidRPr="00C836B8">
        <w:rPr>
          <w:rStyle w:val="Emphasis"/>
          <w:highlight w:val="green"/>
        </w:rPr>
        <w:t>nanotechnology could be more devastating than nuclear weapons</w:t>
      </w:r>
      <w:r w:rsidRPr="006E25A8">
        <w:rPr>
          <w:sz w:val="16"/>
        </w:rPr>
        <w:t xml:space="preserve">. </w:t>
      </w:r>
      <w:r w:rsidRPr="006E25A8">
        <w:rPr>
          <w:rStyle w:val="StyleUnderline"/>
        </w:rPr>
        <w:t xml:space="preserve">If nanobots self-replicated uncontrollably, they could </w:t>
      </w:r>
      <w:r w:rsidRPr="00C836B8">
        <w:rPr>
          <w:rStyle w:val="StyleUnderline"/>
          <w:highlight w:val="green"/>
        </w:rPr>
        <w:t>become</w:t>
      </w:r>
      <w:r w:rsidRPr="006E25A8">
        <w:rPr>
          <w:rStyle w:val="StyleUnderline"/>
        </w:rPr>
        <w:t xml:space="preserve"> the </w:t>
      </w:r>
      <w:r w:rsidRPr="00C836B8">
        <w:rPr>
          <w:rStyle w:val="StyleUnderline"/>
          <w:highlight w:val="green"/>
        </w:rPr>
        <w:t>cancer</w:t>
      </w:r>
      <w:r w:rsidRPr="006E25A8">
        <w:rPr>
          <w:rStyle w:val="StyleUnderline"/>
        </w:rPr>
        <w:t xml:space="preserve"> </w:t>
      </w:r>
      <w:r w:rsidRPr="00C836B8">
        <w:rPr>
          <w:rStyle w:val="StyleUnderline"/>
          <w:highlight w:val="green"/>
        </w:rPr>
        <w:t xml:space="preserve">that </w:t>
      </w:r>
      <w:r w:rsidRPr="00C836B8">
        <w:rPr>
          <w:rStyle w:val="Emphasis"/>
          <w:highlight w:val="green"/>
        </w:rPr>
        <w:t>engulfs the universe</w:t>
      </w:r>
      <w:r w:rsidRPr="006E25A8">
        <w:rPr>
          <w:rStyle w:val="StyleUnderline"/>
        </w:rPr>
        <w:t xml:space="preserve">. If we are not careful, nanotechnology might become the Pandora’s box that </w:t>
      </w:r>
      <w:r w:rsidRPr="006E25A8">
        <w:rPr>
          <w:rStyle w:val="Emphasis"/>
        </w:rPr>
        <w:t>destroys the entire universe</w:t>
      </w:r>
      <w:r w:rsidRPr="006E25A8">
        <w:rPr>
          <w:rStyle w:val="StyleUnderline"/>
        </w:rPr>
        <w:t xml:space="preserve"> and all of humanity with it.</w:t>
      </w:r>
      <w:r>
        <w:rPr>
          <w:rStyle w:val="StyleUnderline"/>
        </w:rPr>
        <w:t xml:space="preserve"> </w:t>
      </w:r>
      <w:r w:rsidRPr="006E25A8">
        <w:rPr>
          <w:sz w:val="16"/>
        </w:rPr>
        <w:t xml:space="preserve">We all understand that one locust is insignificant, but </w:t>
      </w:r>
      <w:r w:rsidRPr="006E25A8">
        <w:rPr>
          <w:rStyle w:val="StyleUnderline"/>
        </w:rPr>
        <w:t>hundreds of millions of locusts can destroy all in their pat</w:t>
      </w:r>
      <w:r w:rsidRPr="006E25A8">
        <w:rPr>
          <w:sz w:val="16"/>
        </w:rPr>
        <w:t xml:space="preserve">h. If self-replicating nanobots are really achieved in the future, it might signify the end of humanity. If that day came, nothing could stop unethical scientists from designing nanobots that suited their immoral purposes. Humans are not far from mastering nanotechnology. The extremely tempting prospects of nanotechnology have propelled research of nanobots and nanotechnology. The major science and technology nations have devoted </w:t>
      </w:r>
      <w:proofErr w:type="gramStart"/>
      <w:r w:rsidRPr="006E25A8">
        <w:rPr>
          <w:sz w:val="16"/>
        </w:rPr>
        <w:t>particular efforts</w:t>
      </w:r>
      <w:proofErr w:type="gramEnd"/>
      <w:r w:rsidRPr="006E25A8">
        <w:rPr>
          <w:sz w:val="16"/>
        </w:rPr>
        <w:t xml:space="preserve"> to this field.</w:t>
      </w:r>
    </w:p>
    <w:p w14:paraId="2DC72FF3" w14:textId="77777777" w:rsidR="003C03C0" w:rsidRPr="007935A4" w:rsidRDefault="003C03C0" w:rsidP="003C03C0">
      <w:pPr>
        <w:pStyle w:val="Heading4"/>
      </w:pPr>
      <w:r w:rsidRPr="007935A4">
        <w:t xml:space="preserve">Colonization doesn’t reduce </w:t>
      </w:r>
      <w:r w:rsidRPr="007935A4">
        <w:rPr>
          <w:u w:val="single"/>
        </w:rPr>
        <w:t>existential risk</w:t>
      </w:r>
      <w:r w:rsidRPr="007935A4">
        <w:t xml:space="preserve"> – Earth-bound threats outweigh even in </w:t>
      </w:r>
      <w:r w:rsidRPr="001C75D6">
        <w:rPr>
          <w:u w:val="single"/>
        </w:rPr>
        <w:t>long term</w:t>
      </w:r>
      <w:r w:rsidRPr="007935A4">
        <w:t xml:space="preserve"> risk management</w:t>
      </w:r>
    </w:p>
    <w:p w14:paraId="4D874C7A" w14:textId="77777777" w:rsidR="003C03C0" w:rsidRDefault="003C03C0" w:rsidP="003C03C0">
      <w:pPr>
        <w:pStyle w:val="ListParagraph"/>
        <w:numPr>
          <w:ilvl w:val="0"/>
          <w:numId w:val="13"/>
        </w:numPr>
      </w:pPr>
      <w:r>
        <w:t>Short- and long-term risk assessment should focus on protecting earth</w:t>
      </w:r>
    </w:p>
    <w:p w14:paraId="5A8DD4F0" w14:textId="77777777" w:rsidR="003C03C0" w:rsidRDefault="003C03C0" w:rsidP="003C03C0">
      <w:pPr>
        <w:pStyle w:val="ListParagraph"/>
        <w:numPr>
          <w:ilvl w:val="0"/>
          <w:numId w:val="13"/>
        </w:numPr>
      </w:pPr>
      <w:r>
        <w:t xml:space="preserve">Earth gets riskier as tech advances which </w:t>
      </w:r>
      <w:r>
        <w:rPr>
          <w:u w:val="single"/>
        </w:rPr>
        <w:t>raises the risk</w:t>
      </w:r>
      <w:r>
        <w:t xml:space="preserve"> that our impact happens </w:t>
      </w:r>
      <w:r>
        <w:rPr>
          <w:u w:val="single"/>
        </w:rPr>
        <w:t>before colonization</w:t>
      </w:r>
    </w:p>
    <w:p w14:paraId="0E2ED541" w14:textId="77777777" w:rsidR="003C03C0" w:rsidRDefault="003C03C0" w:rsidP="003C03C0">
      <w:pPr>
        <w:pStyle w:val="ListParagraph"/>
        <w:numPr>
          <w:ilvl w:val="0"/>
          <w:numId w:val="13"/>
        </w:numPr>
      </w:pPr>
      <w:r>
        <w:rPr>
          <w:u w:val="single"/>
        </w:rPr>
        <w:t>Even if</w:t>
      </w:r>
      <w:r>
        <w:t xml:space="preserve"> tech gets there, future social and economic context </w:t>
      </w:r>
      <w:r>
        <w:rPr>
          <w:u w:val="single"/>
        </w:rPr>
        <w:t>prevents missions</w:t>
      </w:r>
    </w:p>
    <w:p w14:paraId="35B7DED4" w14:textId="77777777" w:rsidR="003C03C0" w:rsidRPr="003D5ABE" w:rsidRDefault="003C03C0" w:rsidP="003C03C0">
      <w:pPr>
        <w:pStyle w:val="ListParagraph"/>
        <w:numPr>
          <w:ilvl w:val="0"/>
          <w:numId w:val="13"/>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69EC380A" w14:textId="77777777" w:rsidR="003C03C0" w:rsidRPr="00136D14" w:rsidRDefault="003C03C0" w:rsidP="003C03C0">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xml:space="preserve">, University of Information Technology and Management in Rzeszow, Department of Philosophy and Cognitive Science. Should and could humans go to Mars? Yes, but not now and not </w:t>
      </w:r>
      <w:proofErr w:type="gramStart"/>
      <w:r w:rsidRPr="00136D14">
        <w:t>in the near future</w:t>
      </w:r>
      <w:proofErr w:type="gramEnd"/>
      <w:r w:rsidRPr="00136D14">
        <w:t>. Futures Volume 105, January 2019, Pages 54-66. https://www.sciencedirect.com/science/article/pii/S001632871830199X</w:t>
      </w:r>
      <w:r>
        <w:t>]</w:t>
      </w:r>
    </w:p>
    <w:p w14:paraId="262ECD59" w14:textId="77777777" w:rsidR="003C03C0" w:rsidRDefault="003C03C0" w:rsidP="003C03C0">
      <w:pPr>
        <w:rPr>
          <w:sz w:val="16"/>
        </w:rPr>
      </w:pPr>
      <w:r w:rsidRPr="000B1668">
        <w:rPr>
          <w:sz w:val="16"/>
        </w:rPr>
        <w:lastRenderedPageBreak/>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C836B8">
        <w:rPr>
          <w:rStyle w:val="Emphasis"/>
          <w:highlight w:val="green"/>
        </w:rPr>
        <w:t>space settlement</w:t>
      </w:r>
      <w:r w:rsidRPr="00C836B8">
        <w:rPr>
          <w:highlight w:val="green"/>
          <w:u w:val="single"/>
        </w:rPr>
        <w:t xml:space="preserve"> is </w:t>
      </w:r>
      <w:r w:rsidRPr="00C836B8">
        <w:rPr>
          <w:rStyle w:val="Emphasis"/>
          <w:highlight w:val="green"/>
        </w:rPr>
        <w:t>not able</w:t>
      </w:r>
      <w:r w:rsidRPr="00C836B8">
        <w:rPr>
          <w:highlight w:val="green"/>
          <w:u w:val="single"/>
        </w:rPr>
        <w:t xml:space="preserve"> to </w:t>
      </w:r>
      <w:r w:rsidRPr="00C836B8">
        <w:rPr>
          <w:rStyle w:val="Emphasis"/>
          <w:highlight w:val="green"/>
        </w:rPr>
        <w:t>reduce</w:t>
      </w:r>
      <w:r w:rsidRPr="00E81B87">
        <w:rPr>
          <w:u w:val="single"/>
        </w:rPr>
        <w:t xml:space="preserve"> and/or to exclude the </w:t>
      </w:r>
      <w:r w:rsidRPr="00C836B8">
        <w:rPr>
          <w:rStyle w:val="Emphasis"/>
          <w:highlight w:val="green"/>
        </w:rPr>
        <w:t>risk</w:t>
      </w:r>
      <w:r w:rsidRPr="00C836B8">
        <w:rPr>
          <w:highlight w:val="green"/>
          <w:u w:val="single"/>
        </w:rPr>
        <w:t xml:space="preserve"> of </w:t>
      </w:r>
      <w:r w:rsidRPr="00C836B8">
        <w:rPr>
          <w:rStyle w:val="Emphasis"/>
          <w:highlight w:val="gree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C836B8">
        <w:rPr>
          <w:highlight w:val="green"/>
          <w:u w:val="single"/>
        </w:rPr>
        <w:t>In</w:t>
      </w:r>
      <w:r w:rsidRPr="00AD1326">
        <w:rPr>
          <w:u w:val="single"/>
        </w:rPr>
        <w:t xml:space="preserve"> terms of </w:t>
      </w:r>
      <w:r w:rsidRPr="00C836B8">
        <w:rPr>
          <w:rStyle w:val="Emphasis"/>
          <w:highlight w:val="green"/>
        </w:rPr>
        <w:t>both</w:t>
      </w:r>
      <w:r w:rsidRPr="00C836B8">
        <w:rPr>
          <w:highlight w:val="green"/>
          <w:u w:val="single"/>
        </w:rPr>
        <w:t xml:space="preserve"> </w:t>
      </w:r>
      <w:r w:rsidRPr="00C836B8">
        <w:rPr>
          <w:rStyle w:val="Emphasis"/>
          <w:highlight w:val="green"/>
        </w:rPr>
        <w:t>short</w:t>
      </w:r>
      <w:r w:rsidRPr="00AD1326">
        <w:rPr>
          <w:rStyle w:val="Emphasis"/>
        </w:rPr>
        <w:t xml:space="preserve">-term </w:t>
      </w:r>
      <w:r w:rsidRPr="00C836B8">
        <w:rPr>
          <w:rStyle w:val="Emphasis"/>
          <w:highlight w:val="green"/>
        </w:rPr>
        <w:t>and long-term</w:t>
      </w:r>
      <w:r w:rsidRPr="000B1668">
        <w:rPr>
          <w:sz w:val="16"/>
        </w:rPr>
        <w:t xml:space="preserve"> perspectives of </w:t>
      </w:r>
      <w:r w:rsidRPr="00C836B8">
        <w:rPr>
          <w:rStyle w:val="Emphasis"/>
          <w:highlight w:val="green"/>
        </w:rPr>
        <w:t>risk assessment</w:t>
      </w:r>
      <w:r w:rsidRPr="00C836B8">
        <w:rPr>
          <w:sz w:val="16"/>
          <w:highlight w:val="green"/>
        </w:rPr>
        <w:t xml:space="preserve">, </w:t>
      </w:r>
      <w:r w:rsidRPr="00C836B8">
        <w:rPr>
          <w:highlight w:val="green"/>
          <w:u w:val="single"/>
        </w:rPr>
        <w:t xml:space="preserve">it would be </w:t>
      </w:r>
      <w:r w:rsidRPr="00C836B8">
        <w:rPr>
          <w:rStyle w:val="Emphasis"/>
          <w:highlight w:val="green"/>
        </w:rPr>
        <w:t>better</w:t>
      </w:r>
      <w:r w:rsidRPr="00C836B8">
        <w:rPr>
          <w:highlight w:val="green"/>
          <w:u w:val="single"/>
        </w:rPr>
        <w:t xml:space="preserve"> to </w:t>
      </w:r>
      <w:r w:rsidRPr="00C836B8">
        <w:rPr>
          <w:rStyle w:val="Emphasis"/>
          <w:highlight w:val="gree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C836B8">
        <w:rPr>
          <w:highlight w:val="green"/>
          <w:u w:val="single"/>
        </w:rPr>
        <w:t>further</w:t>
      </w:r>
      <w:r w:rsidRPr="00AD1326">
        <w:rPr>
          <w:u w:val="single"/>
        </w:rPr>
        <w:t xml:space="preserve"> putative </w:t>
      </w:r>
      <w:r w:rsidRPr="00C836B8">
        <w:rPr>
          <w:highlight w:val="green"/>
          <w:u w:val="single"/>
        </w:rPr>
        <w:t>progress in space tech</w:t>
      </w:r>
      <w:r w:rsidRPr="00AD1326">
        <w:rPr>
          <w:u w:val="single"/>
        </w:rPr>
        <w:t xml:space="preserve">nology </w:t>
      </w:r>
      <w:r w:rsidRPr="00C836B8">
        <w:rPr>
          <w:highlight w:val="green"/>
          <w:u w:val="single"/>
        </w:rPr>
        <w:t xml:space="preserve">will be counterbalanced by increasing </w:t>
      </w:r>
      <w:r w:rsidRPr="00C836B8">
        <w:rPr>
          <w:rStyle w:val="Emphasis"/>
          <w:highlight w:val="green"/>
        </w:rPr>
        <w:t>anthropogenic risks</w:t>
      </w:r>
      <w:r w:rsidRPr="000B1668">
        <w:rPr>
          <w:sz w:val="16"/>
        </w:rPr>
        <w:t xml:space="preserve"> including, among others, </w:t>
      </w:r>
      <w:proofErr w:type="gramStart"/>
      <w:r w:rsidRPr="000B1668">
        <w:rPr>
          <w:sz w:val="16"/>
        </w:rPr>
        <w:t>overpopulation</w:t>
      </w:r>
      <w:proofErr w:type="gramEnd"/>
      <w:r w:rsidRPr="000B1668">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0B1668">
        <w:rPr>
          <w:sz w:val="16"/>
        </w:rPr>
        <w:t>in the near future</w:t>
      </w:r>
      <w:proofErr w:type="gramEnd"/>
      <w:r w:rsidRPr="000B1668">
        <w:rPr>
          <w:sz w:val="16"/>
        </w:rPr>
        <w:t xml:space="preserve"> – leads to paradoxical situation. </w:t>
      </w:r>
      <w:r w:rsidRPr="00C836B8">
        <w:rPr>
          <w:rStyle w:val="Emphasis"/>
          <w:highlight w:val="green"/>
        </w:rPr>
        <w:t>Even if</w:t>
      </w:r>
      <w:r w:rsidRPr="00AD1326">
        <w:rPr>
          <w:u w:val="single"/>
        </w:rPr>
        <w:t xml:space="preserve"> in some point in the future the </w:t>
      </w:r>
      <w:r w:rsidRPr="00C836B8">
        <w:rPr>
          <w:rStyle w:val="Emphasis"/>
          <w:highlight w:val="green"/>
        </w:rPr>
        <w:t>minimum</w:t>
      </w:r>
      <w:r w:rsidRPr="00AD1326">
        <w:rPr>
          <w:u w:val="single"/>
        </w:rPr>
        <w:t xml:space="preserve"> level of </w:t>
      </w:r>
      <w:r w:rsidRPr="003D5ABE">
        <w:rPr>
          <w:u w:val="single"/>
        </w:rPr>
        <w:t>advancement i</w:t>
      </w:r>
      <w:r w:rsidRPr="00AD1326">
        <w:rPr>
          <w:u w:val="single"/>
        </w:rPr>
        <w:t xml:space="preserve">n human deep-space </w:t>
      </w:r>
      <w:r w:rsidRPr="00C836B8">
        <w:rPr>
          <w:highlight w:val="green"/>
          <w:u w:val="single"/>
        </w:rPr>
        <w:t>tech</w:t>
      </w:r>
      <w:r w:rsidRPr="00AD1326">
        <w:rPr>
          <w:u w:val="single"/>
        </w:rPr>
        <w:t xml:space="preserve">nologies </w:t>
      </w:r>
      <w:r w:rsidRPr="00C836B8">
        <w:rPr>
          <w:highlight w:val="green"/>
          <w:u w:val="single"/>
        </w:rPr>
        <w:t xml:space="preserve">will be achieved, </w:t>
      </w:r>
      <w:r w:rsidRPr="00C836B8">
        <w:rPr>
          <w:rStyle w:val="Emphasis"/>
          <w:highlight w:val="green"/>
        </w:rPr>
        <w:t>social</w:t>
      </w:r>
      <w:r w:rsidRPr="00C836B8">
        <w:rPr>
          <w:highlight w:val="green"/>
          <w:u w:val="single"/>
        </w:rPr>
        <w:t xml:space="preserve">, </w:t>
      </w:r>
      <w:r w:rsidRPr="00C836B8">
        <w:rPr>
          <w:rStyle w:val="Emphasis"/>
          <w:highlight w:val="green"/>
        </w:rPr>
        <w:t>political</w:t>
      </w:r>
      <w:r w:rsidRPr="00C836B8">
        <w:rPr>
          <w:highlight w:val="green"/>
          <w:u w:val="single"/>
        </w:rPr>
        <w:t xml:space="preserve">, and </w:t>
      </w:r>
      <w:r w:rsidRPr="00C836B8">
        <w:rPr>
          <w:rStyle w:val="Emphasis"/>
          <w:highlight w:val="green"/>
        </w:rPr>
        <w:t>economic</w:t>
      </w:r>
      <w:r w:rsidRPr="00C836B8">
        <w:rPr>
          <w:highlight w:val="green"/>
          <w:u w:val="single"/>
        </w:rPr>
        <w:t xml:space="preserve"> contexts will</w:t>
      </w:r>
      <w:r w:rsidRPr="003D5ABE">
        <w:rPr>
          <w:u w:val="single"/>
        </w:rPr>
        <w:t xml:space="preserve"> gradually </w:t>
      </w:r>
      <w:r w:rsidRPr="00C836B8">
        <w:rPr>
          <w:rStyle w:val="Emphasis"/>
          <w:highlight w:val="green"/>
        </w:rPr>
        <w:t>decrease</w:t>
      </w:r>
      <w:r w:rsidRPr="00AD1326">
        <w:rPr>
          <w:u w:val="single"/>
        </w:rPr>
        <w:t xml:space="preserve"> the </w:t>
      </w:r>
      <w:r w:rsidRPr="003D5ABE">
        <w:rPr>
          <w:rStyle w:val="Emphasis"/>
        </w:rPr>
        <w:t>chances</w:t>
      </w:r>
      <w:r w:rsidRPr="003D5ABE">
        <w:rPr>
          <w:u w:val="single"/>
        </w:rPr>
        <w:t xml:space="preserve"> for real </w:t>
      </w:r>
      <w:r w:rsidRPr="00C836B8">
        <w:rPr>
          <w:rStyle w:val="Emphasis"/>
          <w:highlight w:val="green"/>
        </w:rPr>
        <w:t>preparation</w:t>
      </w:r>
      <w:r w:rsidRPr="00AD1326">
        <w:rPr>
          <w:u w:val="single"/>
        </w:rPr>
        <w:t xml:space="preserve"> of this mission</w:t>
      </w:r>
      <w:r w:rsidRPr="000B1668">
        <w:rPr>
          <w:sz w:val="16"/>
        </w:rPr>
        <w:t xml:space="preserve">. Another paradox, let’s call it </w:t>
      </w:r>
      <w:r w:rsidRPr="00C836B8">
        <w:rPr>
          <w:highlight w:val="green"/>
          <w:u w:val="single"/>
        </w:rPr>
        <w:t xml:space="preserve">the </w:t>
      </w:r>
      <w:r w:rsidRPr="00C836B8">
        <w:rPr>
          <w:rStyle w:val="Emphasis"/>
          <w:highlight w:val="green"/>
        </w:rPr>
        <w:t>risk dynamics paradox</w:t>
      </w:r>
      <w:r w:rsidRPr="000B1668">
        <w:rPr>
          <w:sz w:val="16"/>
        </w:rPr>
        <w:t xml:space="preserve">, is that </w:t>
      </w:r>
      <w:r w:rsidRPr="00C836B8">
        <w:rPr>
          <w:highlight w:val="green"/>
          <w:u w:val="single"/>
        </w:rPr>
        <w:t>the most probable threats</w:t>
      </w:r>
      <w:r w:rsidRPr="00AD1326">
        <w:rPr>
          <w:u w:val="single"/>
        </w:rPr>
        <w:t xml:space="preserve"> </w:t>
      </w:r>
      <w:proofErr w:type="gramStart"/>
      <w:r w:rsidRPr="00AD1326">
        <w:rPr>
          <w:u w:val="single"/>
        </w:rPr>
        <w:t>in the near future</w:t>
      </w:r>
      <w:proofErr w:type="gramEnd"/>
      <w:r w:rsidRPr="00AD1326">
        <w:rPr>
          <w:u w:val="single"/>
        </w:rPr>
        <w:t xml:space="preserve"> </w:t>
      </w:r>
      <w:r w:rsidRPr="00C836B8">
        <w:rPr>
          <w:highlight w:val="green"/>
          <w:u w:val="single"/>
        </w:rPr>
        <w:t>are</w:t>
      </w:r>
      <w:r w:rsidRPr="00C836B8">
        <w:rPr>
          <w:sz w:val="16"/>
          <w:highlight w:val="green"/>
        </w:rPr>
        <w:t xml:space="preserve">, </w:t>
      </w:r>
      <w:r w:rsidRPr="00C836B8">
        <w:rPr>
          <w:highlight w:val="green"/>
          <w:u w:val="single"/>
        </w:rPr>
        <w:t xml:space="preserve">as </w:t>
      </w:r>
      <w:r w:rsidRPr="00C836B8">
        <w:rPr>
          <w:rStyle w:val="Emphasis"/>
          <w:highlight w:val="gree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C836B8">
        <w:rPr>
          <w:rStyle w:val="Emphasis"/>
          <w:highlight w:val="green"/>
        </w:rPr>
        <w:t>argue</w:t>
      </w:r>
      <w:r w:rsidRPr="000B1668">
        <w:rPr>
          <w:sz w:val="16"/>
        </w:rPr>
        <w:t xml:space="preserve">, </w:t>
      </w:r>
      <w:r w:rsidRPr="00C836B8">
        <w:rPr>
          <w:rStyle w:val="Emphasis"/>
          <w:highlight w:val="gree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C836B8">
        <w:rPr>
          <w:highlight w:val="green"/>
          <w:u w:val="single"/>
        </w:rPr>
        <w:t xml:space="preserve">humans are </w:t>
      </w:r>
      <w:r w:rsidRPr="00C836B8">
        <w:rPr>
          <w:rStyle w:val="Emphasis"/>
          <w:highlight w:val="green"/>
        </w:rPr>
        <w:t>not able to run</w:t>
      </w:r>
      <w:r w:rsidRPr="00C836B8">
        <w:rPr>
          <w:highlight w:val="green"/>
          <w:u w:val="single"/>
        </w:rPr>
        <w:t xml:space="preserve"> from</w:t>
      </w:r>
      <w:r w:rsidRPr="00AD1326">
        <w:rPr>
          <w:u w:val="single"/>
        </w:rPr>
        <w:t xml:space="preserve"> these kinds of </w:t>
      </w:r>
      <w:r w:rsidRPr="00C836B8">
        <w:rPr>
          <w:highlight w:val="green"/>
          <w:u w:val="single"/>
        </w:rPr>
        <w:t>risks</w:t>
      </w:r>
      <w:r w:rsidRPr="00AD1326">
        <w:rPr>
          <w:u w:val="single"/>
        </w:rPr>
        <w:t xml:space="preserve"> that are </w:t>
      </w:r>
      <w:r w:rsidRPr="00C836B8">
        <w:rPr>
          <w:rStyle w:val="Emphasis"/>
          <w:highlight w:val="green"/>
        </w:rPr>
        <w:t>rooted</w:t>
      </w:r>
      <w:r w:rsidRPr="00C836B8">
        <w:rPr>
          <w:highlight w:val="green"/>
          <w:u w:val="single"/>
        </w:rPr>
        <w:t xml:space="preserve"> in </w:t>
      </w:r>
      <w:r w:rsidRPr="00C836B8">
        <w:rPr>
          <w:rStyle w:val="Emphasis"/>
          <w:highlight w:val="green"/>
        </w:rPr>
        <w:t>their way of thinking</w:t>
      </w:r>
      <w:r w:rsidRPr="00C836B8">
        <w:rPr>
          <w:highlight w:val="green"/>
          <w:u w:val="single"/>
        </w:rPr>
        <w:t xml:space="preserve">, </w:t>
      </w:r>
      <w:r w:rsidRPr="00C836B8">
        <w:rPr>
          <w:rStyle w:val="Emphasis"/>
          <w:highlight w:val="green"/>
        </w:rPr>
        <w:t>style of life</w:t>
      </w:r>
      <w:r w:rsidRPr="00C836B8">
        <w:rPr>
          <w:highlight w:val="green"/>
          <w:u w:val="single"/>
        </w:rPr>
        <w:t xml:space="preserve">, and </w:t>
      </w:r>
      <w:r w:rsidRPr="00C836B8">
        <w:rPr>
          <w:rStyle w:val="Emphasis"/>
          <w:highlight w:val="green"/>
        </w:rPr>
        <w:t>population dynamics</w:t>
      </w:r>
      <w:r w:rsidRPr="000B1668">
        <w:rPr>
          <w:sz w:val="16"/>
        </w:rPr>
        <w:t xml:space="preserve">, risks implied by Malthus’ law. The human species can try to protect against natural disaster but not against deleterious effects of its own technological progress. </w:t>
      </w:r>
      <w:proofErr w:type="gramStart"/>
      <w:r w:rsidRPr="000B1668">
        <w:rPr>
          <w:sz w:val="16"/>
        </w:rPr>
        <w:t>In regard to</w:t>
      </w:r>
      <w:proofErr w:type="gramEnd"/>
      <w:r w:rsidRPr="000B1668">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74BE3E01" w14:textId="734AEEB7" w:rsidR="005C7B35" w:rsidRDefault="005C7B35" w:rsidP="005C7B35">
      <w:pPr>
        <w:pStyle w:val="Heading4"/>
        <w:rPr>
          <w:rFonts w:asciiTheme="majorHAnsi" w:hAnsiTheme="majorHAnsi" w:cstheme="majorHAnsi"/>
        </w:rPr>
      </w:pPr>
      <w:r>
        <w:rPr>
          <w:rFonts w:asciiTheme="majorHAnsi" w:hAnsiTheme="majorHAnsi" w:cstheme="majorHAnsi"/>
        </w:rPr>
        <w:t xml:space="preserve">Thus, I affirm, the appropriation of outer space by private entities </w:t>
      </w:r>
      <w:r w:rsidR="002A0678">
        <w:rPr>
          <w:rFonts w:asciiTheme="majorHAnsi" w:hAnsiTheme="majorHAnsi" w:cstheme="majorHAnsi"/>
        </w:rPr>
        <w:t>is unjust.</w:t>
      </w:r>
    </w:p>
    <w:p w14:paraId="415DA320" w14:textId="77777777" w:rsidR="005C7B35" w:rsidRPr="0023355B" w:rsidRDefault="005C7B35" w:rsidP="005C7B35">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4047D8B8" w14:textId="77777777" w:rsidR="005C7B35" w:rsidRPr="0023355B" w:rsidRDefault="005C7B35" w:rsidP="005C7B35">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1F51D95F" w14:textId="42D9529D" w:rsidR="005C7B35" w:rsidRDefault="005C7B35" w:rsidP="005C7B35">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C836B8">
        <w:rPr>
          <w:rStyle w:val="Emphasis"/>
          <w:rFonts w:asciiTheme="majorHAnsi" w:hAnsiTheme="majorHAnsi" w:cstheme="majorHAnsi"/>
          <w:highlight w:val="green"/>
        </w:rPr>
        <w:t>space tourism</w:t>
      </w:r>
      <w:r w:rsidRPr="00C836B8">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C836B8">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836B8">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836B8">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w:t>
      </w:r>
      <w:r w:rsidRPr="0023355B">
        <w:rPr>
          <w:rStyle w:val="StyleUnderline"/>
          <w:rFonts w:asciiTheme="majorHAnsi" w:hAnsiTheme="majorHAnsi" w:cstheme="majorHAnsi"/>
        </w:rPr>
        <w:lastRenderedPageBreak/>
        <w:t xml:space="preserve">non-appropriation principle, as outlined in the Outer Space Treaty of 1967 and in its succeeding treaties, is </w:t>
      </w:r>
      <w:r w:rsidRPr="0023355B">
        <w:rPr>
          <w:rStyle w:val="Emphasis"/>
          <w:rFonts w:asciiTheme="majorHAnsi" w:hAnsiTheme="majorHAnsi" w:cstheme="majorHAnsi"/>
        </w:rPr>
        <w:t xml:space="preserve">an </w:t>
      </w:r>
      <w:r w:rsidRPr="00C836B8">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C836B8">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C836B8">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C836B8">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C836B8">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 xml:space="preserve">principle of the </w:t>
      </w:r>
      <w:r w:rsidRPr="00C836B8">
        <w:rPr>
          <w:rStyle w:val="Emphasis"/>
          <w:highlight w:val="green"/>
        </w:rPr>
        <w:t>O</w:t>
      </w:r>
      <w:r w:rsidRPr="0023355B">
        <w:rPr>
          <w:rStyle w:val="StyleUnderline"/>
          <w:rFonts w:asciiTheme="majorHAnsi" w:hAnsiTheme="majorHAnsi" w:cstheme="majorHAnsi"/>
        </w:rPr>
        <w:t xml:space="preserve">uter </w:t>
      </w:r>
      <w:r w:rsidRPr="00C836B8">
        <w:rPr>
          <w:rStyle w:val="Emphasis"/>
          <w:highlight w:val="green"/>
        </w:rPr>
        <w:t>S</w:t>
      </w:r>
      <w:r w:rsidRPr="0023355B">
        <w:rPr>
          <w:rStyle w:val="StyleUnderline"/>
          <w:rFonts w:asciiTheme="majorHAnsi" w:hAnsiTheme="majorHAnsi" w:cstheme="majorHAnsi"/>
        </w:rPr>
        <w:t xml:space="preserve">pace </w:t>
      </w:r>
      <w:r w:rsidRPr="00C836B8">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C836B8">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C836B8">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C836B8">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C836B8">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C836B8">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C836B8">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C836B8">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xml:space="preserve">]' . . . . NASA's budget </w:t>
      </w:r>
      <w:r w:rsidRPr="0023355B">
        <w:rPr>
          <w:rFonts w:asciiTheme="majorHAnsi" w:hAnsiTheme="majorHAnsi" w:cstheme="majorHAnsi"/>
          <w:sz w:val="10"/>
        </w:rPr>
        <w:lastRenderedPageBreak/>
        <w:t>for [fiscal year] 2009 provides $173 million for entrepreneurs-from big companies or small ones-to develop commercial transport capabilities. . . [and] NASA is designating $500 million toward the development of this commercial space capability." 2</w:t>
      </w:r>
    </w:p>
    <w:p w14:paraId="26431C57" w14:textId="0E8CD7D8" w:rsidR="0092460A" w:rsidRDefault="000E7F29" w:rsidP="000E7F29">
      <w:pPr>
        <w:pStyle w:val="Heading3"/>
      </w:pPr>
      <w:r>
        <w:lastRenderedPageBreak/>
        <w:t>1AC - Framing</w:t>
      </w:r>
    </w:p>
    <w:p w14:paraId="5B73D1E1" w14:textId="18A870BA" w:rsidR="00B34299" w:rsidRDefault="00B34299" w:rsidP="00254BC4">
      <w:pPr>
        <w:pStyle w:val="Heading4"/>
        <w:rPr>
          <w:rFonts w:cs="Calibri"/>
        </w:rPr>
      </w:pPr>
      <w:r>
        <w:rPr>
          <w:rFonts w:cs="Calibri"/>
        </w:rPr>
        <w:t>The standard is maximizing expected well-being.</w:t>
      </w:r>
    </w:p>
    <w:p w14:paraId="275EB3C6" w14:textId="42E6C211" w:rsidR="00254BC4" w:rsidRPr="00623846" w:rsidRDefault="00254BC4" w:rsidP="00273FCB">
      <w:pPr>
        <w:pStyle w:val="Heading4"/>
        <w:numPr>
          <w:ilvl w:val="0"/>
          <w:numId w:val="14"/>
        </w:numPr>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7237071" w14:textId="77777777" w:rsidR="00254BC4" w:rsidRPr="00623846" w:rsidRDefault="00254BC4" w:rsidP="00254BC4">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623846">
          <w:rPr>
            <w:rStyle w:val="Hyperlink"/>
            <w:color w:val="000000"/>
            <w:szCs w:val="16"/>
          </w:rPr>
          <w:t>https://www.ncbi.nlm.nih.gov/pmc/articles/PMC6446569/</w:t>
        </w:r>
      </w:hyperlink>
      <w:r w:rsidRPr="00623846">
        <w:rPr>
          <w:szCs w:val="16"/>
        </w:rPr>
        <w:t>, R.S.</w:t>
      </w:r>
    </w:p>
    <w:p w14:paraId="259DA420" w14:textId="77777777" w:rsidR="00254BC4" w:rsidRPr="00623846" w:rsidRDefault="00254BC4" w:rsidP="00254BC4">
      <w:pPr>
        <w:spacing w:line="276" w:lineRule="auto"/>
      </w:pPr>
      <w:r w:rsidRPr="00C836B8">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836B8">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836B8">
        <w:rPr>
          <w:highlight w:val="green"/>
          <w:u w:val="single"/>
        </w:rPr>
        <w:t>reason why particular stimuli</w:t>
      </w:r>
      <w:r w:rsidRPr="00623846">
        <w:rPr>
          <w:u w:val="single"/>
        </w:rPr>
        <w:t xml:space="preserve">, objects, events, situations, and activities </w:t>
      </w:r>
      <w:r w:rsidRPr="00C836B8">
        <w:rPr>
          <w:highlight w:val="green"/>
          <w:u w:val="single"/>
        </w:rPr>
        <w:t>are rewarding</w:t>
      </w:r>
      <w:r w:rsidRPr="00623846">
        <w:t xml:space="preserve"> may be </w:t>
      </w:r>
      <w:r w:rsidRPr="00C836B8">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836B8">
        <w:rPr>
          <w:highlight w:val="green"/>
          <w:u w:val="single"/>
        </w:rPr>
        <w:t xml:space="preserve">provides the </w:t>
      </w:r>
      <w:r w:rsidRPr="00C836B8">
        <w:rPr>
          <w:b/>
          <w:bCs/>
          <w:highlight w:val="green"/>
          <w:u w:val="single"/>
        </w:rPr>
        <w:t>basis for hedonic theories</w:t>
      </w:r>
      <w:r w:rsidRPr="00C836B8">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BAE29E1" w14:textId="77777777" w:rsidR="00254BC4" w:rsidRPr="00623846" w:rsidRDefault="00254BC4" w:rsidP="00254BC4">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38976CD" w14:textId="77777777" w:rsidR="00254BC4" w:rsidRPr="00623846" w:rsidRDefault="00254BC4" w:rsidP="00254BC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B9F7D0C" w14:textId="77777777" w:rsidR="00254BC4" w:rsidRPr="00623846" w:rsidRDefault="00254BC4" w:rsidP="00254BC4">
      <w:pPr>
        <w:spacing w:line="276" w:lineRule="auto"/>
      </w:pPr>
      <w:r w:rsidRPr="00623846">
        <w:t>Evolutionary theories of pleasure: The love connection BO:D</w:t>
      </w:r>
    </w:p>
    <w:p w14:paraId="108D28C1" w14:textId="77777777" w:rsidR="00254BC4" w:rsidRPr="00623846" w:rsidRDefault="00254BC4" w:rsidP="00254BC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611D1A" w14:textId="77777777" w:rsidR="00254BC4" w:rsidRPr="00623846" w:rsidRDefault="00254BC4" w:rsidP="00254BC4">
      <w:pPr>
        <w:spacing w:line="276" w:lineRule="auto"/>
      </w:pPr>
      <w:r w:rsidRPr="00623846">
        <w:t xml:space="preserve">It is well established that modern biological theory conjectures that </w:t>
      </w:r>
      <w:r w:rsidRPr="00C836B8">
        <w:rPr>
          <w:b/>
          <w:bCs/>
          <w:highlight w:val="green"/>
          <w:u w:val="single"/>
        </w:rPr>
        <w:t>organisms are</w:t>
      </w:r>
      <w:r w:rsidRPr="00623846">
        <w:rPr>
          <w:u w:val="single"/>
        </w:rPr>
        <w:t xml:space="preserve"> the </w:t>
      </w:r>
      <w:r w:rsidRPr="00C836B8">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836B8">
        <w:rPr>
          <w:highlight w:val="green"/>
          <w:u w:val="single"/>
        </w:rPr>
        <w:t>rewards</w:t>
      </w:r>
      <w:r w:rsidRPr="00623846">
        <w:rPr>
          <w:u w:val="single"/>
        </w:rPr>
        <w:t xml:space="preserve"> is to </w:t>
      </w:r>
      <w:r w:rsidRPr="00C836B8">
        <w:rPr>
          <w:highlight w:val="green"/>
          <w:u w:val="single"/>
        </w:rPr>
        <w:t>increase</w:t>
      </w:r>
      <w:r w:rsidRPr="00623846">
        <w:rPr>
          <w:u w:val="single"/>
        </w:rPr>
        <w:t xml:space="preserve"> evolutionary </w:t>
      </w:r>
      <w:r w:rsidRPr="00C836B8">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2A62FA2" w14:textId="77777777" w:rsidR="00254BC4" w:rsidRPr="00623846" w:rsidRDefault="00254BC4" w:rsidP="00254BC4">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836B8">
        <w:rPr>
          <w:highlight w:val="green"/>
          <w:u w:val="single"/>
        </w:rPr>
        <w:t>foods, drinks, mates, and offspring are rewarding.</w:t>
      </w:r>
    </w:p>
    <w:p w14:paraId="2C7E34BE" w14:textId="77777777" w:rsidR="00254BC4" w:rsidRPr="00623846" w:rsidRDefault="00254BC4" w:rsidP="00254BC4">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0BA1D2B" w14:textId="77777777" w:rsidR="00254BC4" w:rsidRPr="00623846" w:rsidRDefault="00254BC4" w:rsidP="00254BC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EFD9A50" w14:textId="77777777" w:rsidR="00254BC4" w:rsidRPr="00623846" w:rsidRDefault="00254BC4" w:rsidP="00254BC4">
      <w:pPr>
        <w:spacing w:line="276" w:lineRule="auto"/>
      </w:pPr>
      <w:r w:rsidRPr="00623846">
        <w:t>Finding happiness is different between apes and humans</w:t>
      </w:r>
    </w:p>
    <w:p w14:paraId="6215E8E5" w14:textId="77777777" w:rsidR="00254BC4" w:rsidRPr="00623846" w:rsidRDefault="00254BC4" w:rsidP="00254BC4">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7D948BE7" w14:textId="77777777" w:rsidR="00254BC4" w:rsidRPr="00623846" w:rsidRDefault="00254BC4" w:rsidP="00254BC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836B8">
        <w:rPr>
          <w:b/>
          <w:bCs/>
          <w:highlight w:val="green"/>
          <w:u w:val="single"/>
        </w:rPr>
        <w:t>many brain regions</w:t>
      </w:r>
      <w:r w:rsidRPr="00623846">
        <w:t xml:space="preserve">, often termed hot and cold spots, </w:t>
      </w:r>
      <w:r w:rsidRPr="00623846">
        <w:rPr>
          <w:u w:val="single"/>
        </w:rPr>
        <w:t xml:space="preserve">that significantly </w:t>
      </w:r>
      <w:r w:rsidRPr="00C836B8">
        <w:rPr>
          <w:b/>
          <w:bCs/>
          <w:highlight w:val="green"/>
          <w:u w:val="single"/>
        </w:rPr>
        <w:t>modulate</w:t>
      </w:r>
      <w:r w:rsidRPr="00623846">
        <w:t xml:space="preserve"> (increase or decrease) </w:t>
      </w:r>
      <w:r w:rsidRPr="00623846">
        <w:rPr>
          <w:u w:val="single"/>
        </w:rPr>
        <w:t xml:space="preserve">our </w:t>
      </w:r>
      <w:r w:rsidRPr="00C836B8">
        <w:rPr>
          <w:b/>
          <w:bCs/>
          <w:highlight w:val="green"/>
          <w:u w:val="single"/>
        </w:rPr>
        <w:t>pleasure or</w:t>
      </w:r>
      <w:r w:rsidRPr="00623846">
        <w:rPr>
          <w:u w:val="single"/>
        </w:rPr>
        <w:t xml:space="preserve"> even produce</w:t>
      </w:r>
      <w:r w:rsidRPr="00623846">
        <w:rPr>
          <w:b/>
          <w:bCs/>
          <w:u w:val="single"/>
        </w:rPr>
        <w:t xml:space="preserve"> </w:t>
      </w:r>
      <w:r w:rsidRPr="00C836B8">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6C820A4" w14:textId="77777777" w:rsidR="00254BC4" w:rsidRPr="00623846" w:rsidRDefault="00254BC4" w:rsidP="00254BC4">
      <w:pPr>
        <w:spacing w:line="276" w:lineRule="auto"/>
      </w:pPr>
      <w:r w:rsidRPr="00623846">
        <w:t>Desire and reward centers</w:t>
      </w:r>
    </w:p>
    <w:p w14:paraId="06991A02" w14:textId="77777777" w:rsidR="00254BC4" w:rsidRPr="00623846" w:rsidRDefault="00254BC4" w:rsidP="00254BC4">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A877DD1" w14:textId="77777777" w:rsidR="00254BC4" w:rsidRPr="00623846" w:rsidRDefault="00254BC4" w:rsidP="00254BC4">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7AF29284" w14:textId="77777777" w:rsidR="00254BC4" w:rsidRPr="00F12FCD" w:rsidRDefault="00254BC4" w:rsidP="00254BC4">
      <w:pPr>
        <w:spacing w:line="276" w:lineRule="auto"/>
        <w:rPr>
          <w:u w:val="single"/>
        </w:rPr>
      </w:pPr>
      <w:r w:rsidRPr="00623846">
        <w:t xml:space="preserve">Furthermore, ordinary </w:t>
      </w:r>
      <w:r w:rsidRPr="00623846">
        <w:rPr>
          <w:u w:val="single"/>
        </w:rPr>
        <w:t>“</w:t>
      </w:r>
      <w:r w:rsidRPr="00C836B8">
        <w:rPr>
          <w:highlight w:val="green"/>
          <w:u w:val="single"/>
        </w:rPr>
        <w:t>liking</w:t>
      </w:r>
      <w:r w:rsidRPr="00623846">
        <w:rPr>
          <w:u w:val="single"/>
        </w:rPr>
        <w:t xml:space="preserve">” of </w:t>
      </w:r>
      <w:r w:rsidRPr="00C836B8">
        <w:rPr>
          <w:highlight w:val="green"/>
          <w:u w:val="single"/>
        </w:rPr>
        <w:t>something</w:t>
      </w:r>
      <w:r w:rsidRPr="00623846">
        <w:rPr>
          <w:u w:val="single"/>
        </w:rPr>
        <w:t xml:space="preserve">, or pure pleasure, is </w:t>
      </w:r>
      <w:r w:rsidRPr="00C836B8">
        <w:rPr>
          <w:highlight w:val="green"/>
          <w:u w:val="single"/>
        </w:rPr>
        <w:t>represented by</w:t>
      </w:r>
      <w:r w:rsidRPr="00623846">
        <w:t xml:space="preserve"> small </w:t>
      </w:r>
      <w:r w:rsidRPr="00C836B8">
        <w:rPr>
          <w:highlight w:val="green"/>
          <w:u w:val="single"/>
        </w:rPr>
        <w:t>regions</w:t>
      </w:r>
      <w:r w:rsidRPr="00623846">
        <w:t xml:space="preserve"> mainly </w:t>
      </w:r>
      <w:r w:rsidRPr="00C836B8">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w:t>
      </w:r>
      <w:r w:rsidRPr="00623846">
        <w:lastRenderedPageBreak/>
        <w:t>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6EBB8C1" w14:textId="77777777" w:rsidR="00254BC4" w:rsidRPr="00623846" w:rsidRDefault="00254BC4" w:rsidP="00254BC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C1BA60B" w14:textId="77777777" w:rsidR="00254BC4" w:rsidRPr="00623846" w:rsidRDefault="00254BC4" w:rsidP="00254BC4">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2BBDDD59" w14:textId="77777777" w:rsidR="00254BC4" w:rsidRPr="00623846" w:rsidRDefault="00254BC4" w:rsidP="00254BC4">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w:t>
      </w:r>
      <w:r w:rsidRPr="00623846">
        <w:rPr>
          <w:szCs w:val="16"/>
        </w:rPr>
        <w:lastRenderedPageBreak/>
        <w:t>specific addictions (e.g., RDS). This commonality has identifiable neurobiological substrate and plausible evolutionary explanations.</w:t>
      </w:r>
    </w:p>
    <w:p w14:paraId="2DE161A5" w14:textId="77777777" w:rsidR="00254BC4" w:rsidRPr="00623846" w:rsidRDefault="00254BC4" w:rsidP="00254BC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A6BC744" w14:textId="77777777" w:rsidR="00254BC4" w:rsidRPr="00623846" w:rsidRDefault="00254BC4" w:rsidP="00254BC4">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3C84AC0" w14:textId="77777777" w:rsidR="00254BC4" w:rsidRPr="00623846" w:rsidRDefault="00254BC4" w:rsidP="00254BC4">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836B8">
        <w:rPr>
          <w:highlight w:val="green"/>
          <w:u w:val="single"/>
        </w:rPr>
        <w:t>researchers examined</w:t>
      </w:r>
      <w:r w:rsidRPr="00623846">
        <w:rPr>
          <w:u w:val="single"/>
        </w:rPr>
        <w:t xml:space="preserve"> 247 specimens of </w:t>
      </w:r>
      <w:r w:rsidRPr="00C836B8">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836B8">
        <w:rPr>
          <w:b/>
          <w:bCs/>
          <w:highlight w:val="green"/>
          <w:u w:val="single"/>
        </w:rPr>
        <w:t>there was</w:t>
      </w:r>
      <w:r w:rsidRPr="00623846">
        <w:rPr>
          <w:u w:val="single"/>
        </w:rPr>
        <w:t xml:space="preserve"> a </w:t>
      </w:r>
      <w:r w:rsidRPr="00C836B8">
        <w:rPr>
          <w:b/>
          <w:bCs/>
          <w:highlight w:val="green"/>
          <w:u w:val="single"/>
        </w:rPr>
        <w:t>remarkable contrast in</w:t>
      </w:r>
      <w:r w:rsidRPr="00623846">
        <w:rPr>
          <w:u w:val="single"/>
        </w:rPr>
        <w:t xml:space="preserve"> the</w:t>
      </w:r>
      <w:r w:rsidRPr="00623846">
        <w:rPr>
          <w:b/>
          <w:bCs/>
          <w:u w:val="single"/>
        </w:rPr>
        <w:t xml:space="preserve"> </w:t>
      </w:r>
      <w:r w:rsidRPr="00C836B8">
        <w:rPr>
          <w:b/>
          <w:bCs/>
          <w:highlight w:val="green"/>
          <w:u w:val="single"/>
        </w:rPr>
        <w:t>neocortices</w:t>
      </w:r>
      <w:r w:rsidRPr="00623846">
        <w:t xml:space="preserve">, specifically </w:t>
      </w:r>
      <w:r w:rsidRPr="00623846">
        <w:rPr>
          <w:u w:val="single"/>
        </w:rPr>
        <w:t xml:space="preserve">in an </w:t>
      </w:r>
      <w:r w:rsidRPr="00C836B8">
        <w:rPr>
          <w:highlight w:val="green"/>
          <w:u w:val="single"/>
        </w:rPr>
        <w:t>area of the brain</w:t>
      </w:r>
      <w:r w:rsidRPr="00623846">
        <w:rPr>
          <w:u w:val="single"/>
        </w:rPr>
        <w:t xml:space="preserve"> that is much </w:t>
      </w:r>
      <w:r w:rsidRPr="00C836B8">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45E899CA" w14:textId="77777777" w:rsidR="00254BC4" w:rsidRPr="00623846" w:rsidRDefault="00254BC4" w:rsidP="00254BC4">
      <w:pPr>
        <w:spacing w:line="276" w:lineRule="auto"/>
      </w:pPr>
      <w:r w:rsidRPr="00623846">
        <w:t xml:space="preserve">Nora Volkow, the director of NIDA, pointed out that one alluring possibility is that the neurotransmitter </w:t>
      </w:r>
      <w:r w:rsidRPr="00C836B8">
        <w:rPr>
          <w:highlight w:val="green"/>
          <w:u w:val="single"/>
        </w:rPr>
        <w:t>dopamine plays</w:t>
      </w:r>
      <w:r w:rsidRPr="00623846">
        <w:rPr>
          <w:u w:val="single"/>
        </w:rPr>
        <w:t xml:space="preserve"> a substantial </w:t>
      </w:r>
      <w:r w:rsidRPr="00C836B8">
        <w:rPr>
          <w:highlight w:val="green"/>
          <w:u w:val="single"/>
        </w:rPr>
        <w:t>role in</w:t>
      </w:r>
      <w:r w:rsidRPr="00623846">
        <w:rPr>
          <w:u w:val="single"/>
        </w:rPr>
        <w:t xml:space="preserve"> humans’ </w:t>
      </w:r>
      <w:r w:rsidRPr="00C836B8">
        <w:rPr>
          <w:highlight w:val="green"/>
          <w:u w:val="single"/>
        </w:rPr>
        <w:t>ability to pursue</w:t>
      </w:r>
      <w:r w:rsidRPr="00623846">
        <w:rPr>
          <w:u w:val="single"/>
        </w:rPr>
        <w:t xml:space="preserve"> various </w:t>
      </w:r>
      <w:r w:rsidRPr="00C836B8">
        <w:rPr>
          <w:highlight w:val="green"/>
          <w:u w:val="single"/>
        </w:rPr>
        <w:t>rewards that are</w:t>
      </w:r>
      <w:r w:rsidRPr="00623846">
        <w:rPr>
          <w:u w:val="single"/>
        </w:rPr>
        <w:t xml:space="preserve"> perhaps months or even </w:t>
      </w:r>
      <w:r w:rsidRPr="00C836B8">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w:t>
      </w:r>
      <w:r w:rsidRPr="00623846">
        <w:lastRenderedPageBreak/>
        <w:t xml:space="preserve">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AA4360F" w14:textId="73CC36AE" w:rsidR="00F0772C" w:rsidRPr="00892C4D" w:rsidRDefault="00F0772C" w:rsidP="00BE19C2">
      <w:pPr>
        <w:pStyle w:val="Heading4"/>
        <w:numPr>
          <w:ilvl w:val="0"/>
          <w:numId w:val="14"/>
        </w:numPr>
        <w:rPr>
          <w:rFonts w:asciiTheme="majorHAnsi" w:hAnsiTheme="majorHAnsi" w:cstheme="majorHAnsi"/>
        </w:rPr>
      </w:pPr>
      <w:r w:rsidRPr="00892C4D">
        <w:rPr>
          <w:rFonts w:asciiTheme="majorHAnsi" w:hAnsiTheme="majorHAnsi" w:cstheme="majorHAnsi"/>
        </w:rPr>
        <w:t xml:space="preserve">Use </w:t>
      </w:r>
      <w:r w:rsidRPr="00892C4D">
        <w:rPr>
          <w:rFonts w:asciiTheme="majorHAnsi" w:hAnsiTheme="majorHAnsi" w:cstheme="majorHAnsi"/>
          <w:u w:val="single"/>
        </w:rPr>
        <w:t>util</w:t>
      </w:r>
      <w:r w:rsidRPr="00892C4D">
        <w:rPr>
          <w:rFonts w:asciiTheme="majorHAnsi" w:hAnsiTheme="majorHAnsi" w:cstheme="majorHAnsi"/>
        </w:rPr>
        <w:t xml:space="preserve"> – it’s </w:t>
      </w:r>
      <w:r w:rsidRPr="00892C4D">
        <w:rPr>
          <w:rFonts w:asciiTheme="majorHAnsi" w:hAnsiTheme="majorHAnsi" w:cstheme="majorHAnsi"/>
          <w:u w:val="single"/>
        </w:rPr>
        <w:t>impartial</w:t>
      </w:r>
      <w:r w:rsidRPr="00892C4D">
        <w:rPr>
          <w:rFonts w:asciiTheme="majorHAnsi" w:hAnsiTheme="majorHAnsi" w:cstheme="majorHAnsi"/>
        </w:rPr>
        <w:t xml:space="preserve">, </w:t>
      </w:r>
      <w:r w:rsidRPr="00892C4D">
        <w:rPr>
          <w:rFonts w:asciiTheme="majorHAnsi" w:hAnsiTheme="majorHAnsi" w:cstheme="majorHAnsi"/>
          <w:u w:val="single"/>
        </w:rPr>
        <w:t>specific</w:t>
      </w:r>
      <w:r w:rsidRPr="00892C4D">
        <w:rPr>
          <w:rFonts w:asciiTheme="majorHAnsi" w:hAnsiTheme="majorHAnsi" w:cstheme="majorHAnsi"/>
        </w:rPr>
        <w:t xml:space="preserve"> to </w:t>
      </w:r>
      <w:r w:rsidRPr="00892C4D">
        <w:rPr>
          <w:rFonts w:asciiTheme="majorHAnsi" w:hAnsiTheme="majorHAnsi" w:cstheme="majorHAnsi"/>
          <w:u w:val="single"/>
        </w:rPr>
        <w:t>public actors</w:t>
      </w:r>
      <w:r w:rsidRPr="00892C4D">
        <w:rPr>
          <w:rFonts w:asciiTheme="majorHAnsi" w:hAnsiTheme="majorHAnsi" w:cstheme="majorHAnsi"/>
        </w:rPr>
        <w:t xml:space="preserve">, and </w:t>
      </w:r>
      <w:r w:rsidRPr="00892C4D">
        <w:rPr>
          <w:rFonts w:asciiTheme="majorHAnsi" w:hAnsiTheme="majorHAnsi" w:cstheme="majorHAnsi"/>
          <w:u w:val="single"/>
        </w:rPr>
        <w:t>resolves infinite regress</w:t>
      </w:r>
      <w:r w:rsidRPr="00892C4D">
        <w:rPr>
          <w:rFonts w:asciiTheme="majorHAnsi" w:hAnsiTheme="majorHAnsi" w:cstheme="majorHAnsi"/>
        </w:rPr>
        <w:t xml:space="preserve"> which explains </w:t>
      </w:r>
      <w:r w:rsidRPr="00892C4D">
        <w:rPr>
          <w:rFonts w:asciiTheme="majorHAnsi" w:hAnsiTheme="majorHAnsi" w:cstheme="majorHAnsi"/>
          <w:u w:val="single"/>
        </w:rPr>
        <w:t>all value</w:t>
      </w:r>
      <w:r w:rsidRPr="00892C4D">
        <w:rPr>
          <w:rFonts w:asciiTheme="majorHAnsi" w:hAnsiTheme="majorHAnsi" w:cstheme="majorHAnsi"/>
        </w:rPr>
        <w:t xml:space="preserve">. Reject </w:t>
      </w:r>
      <w:r w:rsidRPr="00892C4D">
        <w:rPr>
          <w:rFonts w:asciiTheme="majorHAnsi" w:hAnsiTheme="majorHAnsi" w:cstheme="majorHAnsi"/>
          <w:u w:val="single"/>
        </w:rPr>
        <w:t>flawed calc indicts</w:t>
      </w:r>
      <w:r w:rsidRPr="00892C4D">
        <w:rPr>
          <w:rFonts w:asciiTheme="majorHAnsi" w:hAnsiTheme="majorHAnsi" w:cstheme="majorHAnsi"/>
        </w:rPr>
        <w:t xml:space="preserve"> that </w:t>
      </w:r>
      <w:r w:rsidRPr="00892C4D">
        <w:rPr>
          <w:rFonts w:asciiTheme="majorHAnsi" w:hAnsiTheme="majorHAnsi" w:cstheme="majorHAnsi"/>
          <w:u w:val="single"/>
        </w:rPr>
        <w:t>misunderstand happiness</w:t>
      </w:r>
      <w:r w:rsidRPr="00892C4D">
        <w:rPr>
          <w:rFonts w:asciiTheme="majorHAnsi" w:hAnsiTheme="majorHAnsi" w:cstheme="majorHAnsi"/>
        </w:rPr>
        <w:t xml:space="preserve"> and rely on </w:t>
      </w:r>
      <w:r w:rsidRPr="00892C4D">
        <w:rPr>
          <w:rFonts w:asciiTheme="majorHAnsi" w:hAnsiTheme="majorHAnsi" w:cstheme="majorHAnsi"/>
          <w:u w:val="single"/>
        </w:rPr>
        <w:t>problematic intuitions</w:t>
      </w:r>
      <w:r w:rsidRPr="00892C4D">
        <w:rPr>
          <w:rFonts w:asciiTheme="majorHAnsi" w:hAnsiTheme="majorHAnsi" w:cstheme="majorHAnsi"/>
        </w:rPr>
        <w:t>.</w:t>
      </w:r>
    </w:p>
    <w:p w14:paraId="38BACE24" w14:textId="77777777" w:rsidR="00F0772C" w:rsidRPr="00892C4D" w:rsidRDefault="00F0772C" w:rsidP="00F0772C">
      <w:pPr>
        <w:rPr>
          <w:rFonts w:asciiTheme="majorHAnsi" w:hAnsiTheme="majorHAnsi" w:cstheme="majorHAnsi"/>
        </w:rPr>
      </w:pPr>
      <w:r w:rsidRPr="00892C4D">
        <w:rPr>
          <w:rStyle w:val="Style13ptBold"/>
          <w:rFonts w:asciiTheme="majorHAnsi" w:hAnsiTheme="majorHAnsi" w:cstheme="majorHAnsi"/>
        </w:rPr>
        <w:t xml:space="preserve">Greene 15 </w:t>
      </w:r>
      <w:r w:rsidRPr="00892C4D">
        <w:rPr>
          <w:rFonts w:asciiTheme="majorHAnsi" w:hAnsiTheme="majorHAnsi" w:cstheme="majorHAnsi"/>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892C4D">
          <w:rPr>
            <w:rStyle w:val="Hyperlink"/>
            <w:rFonts w:asciiTheme="majorHAnsi" w:hAnsiTheme="majorHAnsi" w:cstheme="majorHAnsi"/>
          </w:rPr>
          <w:t>https://www.econtalk.org/joshua-greene-on-moral-tribes-moral-dilemmas-and-utilitarianism/#audio-highlights</w:t>
        </w:r>
      </w:hyperlink>
      <w:r w:rsidRPr="00892C4D">
        <w:rPr>
          <w:rFonts w:asciiTheme="majorHAnsi" w:hAnsiTheme="majorHAnsi" w:cstheme="majorHAnsi"/>
        </w:rPr>
        <w:t>, accessed 5-17-20, HKR-AM) **NB: Guest = Greene, and only his lines are highlighted/underlined</w:t>
      </w:r>
    </w:p>
    <w:p w14:paraId="71831C1C" w14:textId="77777777" w:rsidR="00F0772C" w:rsidRPr="00892C4D" w:rsidRDefault="00F0772C" w:rsidP="00F0772C">
      <w:pPr>
        <w:rPr>
          <w:rStyle w:val="StyleUnderline"/>
          <w:rFonts w:asciiTheme="majorHAnsi" w:hAnsiTheme="majorHAnsi" w:cstheme="majorHAnsi"/>
        </w:rPr>
      </w:pPr>
      <w:r w:rsidRPr="00892C4D">
        <w:rPr>
          <w:rFonts w:asciiTheme="majorHAnsi" w:hAnsiTheme="majorHAnsi" w:cstheme="majorHAnsi"/>
          <w:sz w:val="16"/>
        </w:rPr>
        <w:t xml:space="preserve">Guest: Okay. So, I think </w:t>
      </w:r>
      <w:r w:rsidRPr="00C836B8">
        <w:rPr>
          <w:rStyle w:val="StyleUnderline"/>
          <w:rFonts w:asciiTheme="majorHAnsi" w:hAnsiTheme="majorHAnsi" w:cstheme="majorHAnsi"/>
          <w:highlight w:val="green"/>
        </w:rPr>
        <w:t>util</w:t>
      </w:r>
      <w:r w:rsidRPr="00892C4D">
        <w:rPr>
          <w:rStyle w:val="StyleUnderline"/>
          <w:rFonts w:asciiTheme="majorHAnsi" w:hAnsiTheme="majorHAnsi" w:cstheme="majorHAnsi"/>
        </w:rPr>
        <w:t xml:space="preserve">itarianism </w:t>
      </w:r>
      <w:r w:rsidRPr="00C836B8">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very much </w:t>
      </w:r>
      <w:r w:rsidRPr="00C836B8">
        <w:rPr>
          <w:rStyle w:val="StyleUnderline"/>
          <w:rFonts w:asciiTheme="majorHAnsi" w:hAnsiTheme="majorHAnsi" w:cstheme="majorHAnsi"/>
          <w:highlight w:val="green"/>
        </w:rPr>
        <w:t>misunderstood</w:t>
      </w:r>
      <w:r w:rsidRPr="00892C4D">
        <w:rPr>
          <w:rFonts w:asciiTheme="majorHAnsi" w:hAnsiTheme="majorHAnsi" w:cstheme="majorHAnsi"/>
          <w:sz w:val="16"/>
        </w:rPr>
        <w:t xml:space="preserve">. And this is part of the reason why we shouldn't even call it utilitarianism at all. </w:t>
      </w:r>
      <w:r w:rsidRPr="00892C4D">
        <w:rPr>
          <w:rStyle w:val="StyleUnderline"/>
          <w:rFonts w:asciiTheme="majorHAnsi" w:hAnsiTheme="majorHAnsi" w:cstheme="majorHAnsi"/>
        </w:rPr>
        <w:t>We should call it what I call 'deep pragmatism'</w:t>
      </w:r>
      <w:r w:rsidRPr="00892C4D">
        <w:rPr>
          <w:rFonts w:asciiTheme="majorHAnsi" w:hAnsiTheme="majorHAnsi" w:cstheme="majorHAnsi"/>
          <w:sz w:val="16"/>
        </w:rPr>
        <w:t xml:space="preserve">, which I think better captures what I think utilitarianism is really like, if you really apply it in real life, </w:t>
      </w:r>
      <w:proofErr w:type="gramStart"/>
      <w:r w:rsidRPr="00892C4D">
        <w:rPr>
          <w:rFonts w:asciiTheme="majorHAnsi" w:hAnsiTheme="majorHAnsi" w:cstheme="majorHAnsi"/>
          <w:sz w:val="16"/>
        </w:rPr>
        <w:t>in light of</w:t>
      </w:r>
      <w:proofErr w:type="gramEnd"/>
      <w:r w:rsidRPr="00892C4D">
        <w:rPr>
          <w:rFonts w:asciiTheme="majorHAnsi" w:hAnsiTheme="majorHAnsi" w:cstheme="majorHAnsi"/>
          <w:sz w:val="16"/>
        </w:rPr>
        <w:t xml:space="preserve"> an understanding of human nature. </w:t>
      </w:r>
      <w:proofErr w:type="gramStart"/>
      <w:r w:rsidRPr="00892C4D">
        <w:rPr>
          <w:rFonts w:asciiTheme="majorHAnsi" w:hAnsiTheme="majorHAnsi" w:cstheme="majorHAnsi"/>
          <w:sz w:val="16"/>
        </w:rPr>
        <w:t>But,</w:t>
      </w:r>
      <w:proofErr w:type="gramEnd"/>
      <w:r w:rsidRPr="00892C4D">
        <w:rPr>
          <w:rFonts w:asciiTheme="majorHAnsi" w:hAnsiTheme="majorHAnsi" w:cstheme="majorHAnsi"/>
          <w:sz w:val="16"/>
        </w:rPr>
        <w:t xml:space="preserve"> we can come back to that. The idea, </w:t>
      </w:r>
      <w:r w:rsidRPr="00AF22BB">
        <w:rPr>
          <w:rStyle w:val="StyleUnderline"/>
          <w:rFonts w:asciiTheme="majorHAnsi" w:hAnsiTheme="majorHAnsi" w:cstheme="majorHAnsi"/>
        </w:rPr>
        <w:t>going back to the tragedy of common-sense morality is you've got</w:t>
      </w:r>
      <w:r w:rsidRPr="00892C4D">
        <w:rPr>
          <w:rStyle w:val="StyleUnderline"/>
          <w:rFonts w:asciiTheme="majorHAnsi" w:hAnsiTheme="majorHAnsi" w:cstheme="majorHAnsi"/>
        </w:rPr>
        <w:t xml:space="preserve"> all these different </w:t>
      </w:r>
      <w:r w:rsidRPr="00C836B8">
        <w:rPr>
          <w:rStyle w:val="StyleUnderline"/>
          <w:rFonts w:asciiTheme="majorHAnsi" w:hAnsiTheme="majorHAnsi" w:cstheme="majorHAnsi"/>
          <w:highlight w:val="green"/>
        </w:rPr>
        <w:t>tribes</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with</w:t>
      </w:r>
      <w:r w:rsidRPr="00892C4D">
        <w:rPr>
          <w:rStyle w:val="StyleUnderline"/>
          <w:rFonts w:asciiTheme="majorHAnsi" w:hAnsiTheme="majorHAnsi" w:cstheme="majorHAnsi"/>
        </w:rPr>
        <w:t xml:space="preserve">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these </w:t>
      </w:r>
      <w:r w:rsidRPr="00C836B8">
        <w:rPr>
          <w:rStyle w:val="StyleUnderline"/>
          <w:rFonts w:asciiTheme="majorHAnsi" w:hAnsiTheme="majorHAnsi" w:cstheme="majorHAnsi"/>
          <w:highlight w:val="green"/>
        </w:rPr>
        <w:t>different values based</w:t>
      </w:r>
      <w:r w:rsidRPr="00892C4D">
        <w:rPr>
          <w:rStyle w:val="StyleUnderline"/>
          <w:rFonts w:asciiTheme="majorHAnsi" w:hAnsiTheme="majorHAnsi" w:cstheme="majorHAnsi"/>
        </w:rPr>
        <w:t xml:space="preserve"> </w:t>
      </w:r>
      <w:r w:rsidRPr="00200034">
        <w:rPr>
          <w:rStyle w:val="StyleUnderline"/>
          <w:rFonts w:asciiTheme="majorHAnsi" w:hAnsiTheme="majorHAnsi" w:cstheme="majorHAnsi"/>
        </w:rPr>
        <w:t>on their different ways of life.</w:t>
      </w:r>
      <w:r w:rsidRPr="00892C4D">
        <w:rPr>
          <w:rStyle w:val="StyleUnderline"/>
          <w:rFonts w:asciiTheme="majorHAnsi" w:hAnsiTheme="majorHAnsi" w:cstheme="majorHAnsi"/>
        </w:rPr>
        <w:t xml:space="preserve"> What can they do to get along</w:t>
      </w:r>
      <w:r w:rsidRPr="00892C4D">
        <w:rPr>
          <w:rFonts w:asciiTheme="majorHAnsi" w:hAnsiTheme="majorHAnsi" w:cstheme="majorHAnsi"/>
          <w:sz w:val="16"/>
        </w:rPr>
        <w:t xml:space="preserve">? And I think that the best answer that we have is--well, let's back up. </w:t>
      </w:r>
      <w:proofErr w:type="gramStart"/>
      <w:r w:rsidRPr="00892C4D">
        <w:rPr>
          <w:rStyle w:val="StyleUnderline"/>
          <w:rFonts w:asciiTheme="majorHAnsi" w:hAnsiTheme="majorHAnsi" w:cstheme="majorHAnsi"/>
        </w:rPr>
        <w:t xml:space="preserve">In order </w:t>
      </w:r>
      <w:r w:rsidRPr="00C836B8">
        <w:rPr>
          <w:rStyle w:val="StyleUnderline"/>
          <w:rFonts w:asciiTheme="majorHAnsi" w:hAnsiTheme="majorHAnsi" w:cstheme="majorHAnsi"/>
          <w:highlight w:val="green"/>
        </w:rPr>
        <w:t>to</w:t>
      </w:r>
      <w:proofErr w:type="gramEnd"/>
      <w:r w:rsidRPr="00C836B8">
        <w:rPr>
          <w:rStyle w:val="StyleUnderline"/>
          <w:rFonts w:asciiTheme="majorHAnsi" w:hAnsiTheme="majorHAnsi" w:cstheme="majorHAnsi"/>
          <w:highlight w:val="green"/>
        </w:rPr>
        <w:t xml:space="preserve"> resolve</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any</w:t>
      </w:r>
      <w:r w:rsidRPr="00892C4D">
        <w:rPr>
          <w:rStyle w:val="StyleUnderline"/>
          <w:rFonts w:asciiTheme="majorHAnsi" w:hAnsiTheme="majorHAnsi" w:cstheme="majorHAnsi"/>
        </w:rPr>
        <w:t xml:space="preserve"> kind of </w:t>
      </w:r>
      <w:r w:rsidRPr="00C836B8">
        <w:rPr>
          <w:rStyle w:val="StyleUnderline"/>
          <w:rFonts w:asciiTheme="majorHAnsi" w:hAnsiTheme="majorHAnsi" w:cstheme="majorHAnsi"/>
          <w:highlight w:val="green"/>
        </w:rPr>
        <w:t>tradeoff</w:t>
      </w:r>
      <w:r w:rsidRPr="00892C4D">
        <w:rPr>
          <w:rStyle w:val="StyleUnderline"/>
          <w:rFonts w:asciiTheme="majorHAnsi" w:hAnsiTheme="majorHAnsi" w:cstheme="majorHAnsi"/>
        </w:rPr>
        <w:t xml:space="preserve">, you have to </w:t>
      </w:r>
      <w:r w:rsidRPr="00C836B8">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some</w:t>
      </w:r>
      <w:r w:rsidRPr="00892C4D">
        <w:rPr>
          <w:rStyle w:val="StyleUnderline"/>
          <w:rFonts w:asciiTheme="majorHAnsi" w:hAnsiTheme="majorHAnsi" w:cstheme="majorHAnsi"/>
        </w:rPr>
        <w:t xml:space="preserve"> kind of </w:t>
      </w:r>
      <w:r w:rsidRPr="00C836B8">
        <w:rPr>
          <w:rStyle w:val="StyleUnderline"/>
          <w:rFonts w:asciiTheme="majorHAnsi" w:hAnsiTheme="majorHAnsi" w:cstheme="majorHAnsi"/>
          <w:highlight w:val="green"/>
        </w:rPr>
        <w:t>common metric.</w:t>
      </w:r>
      <w:r w:rsidRPr="00892C4D">
        <w:rPr>
          <w:rStyle w:val="StyleUnderline"/>
          <w:rFonts w:asciiTheme="majorHAnsi" w:hAnsiTheme="majorHAnsi" w:cstheme="majorHAnsi"/>
        </w:rPr>
        <w:t xml:space="preserve"> You </w:t>
      </w:r>
      <w:proofErr w:type="gramStart"/>
      <w:r w:rsidRPr="00892C4D">
        <w:rPr>
          <w:rStyle w:val="StyleUnderline"/>
          <w:rFonts w:asciiTheme="majorHAnsi" w:hAnsiTheme="majorHAnsi" w:cstheme="majorHAnsi"/>
        </w:rPr>
        <w:t>have to</w:t>
      </w:r>
      <w:proofErr w:type="gramEnd"/>
      <w:r w:rsidRPr="00892C4D">
        <w:rPr>
          <w:rStyle w:val="StyleUnderline"/>
          <w:rFonts w:asciiTheme="majorHAnsi" w:hAnsiTheme="majorHAnsi" w:cstheme="majorHAnsi"/>
        </w:rPr>
        <w:t xml:space="preserve"> have some kind of common currency. And I think that what utilitarianism, whether it's the moral truth or not, is provide a kind of common currency</w:t>
      </w:r>
      <w:r w:rsidRPr="00892C4D">
        <w:rPr>
          <w:rFonts w:asciiTheme="majorHAnsi" w:hAnsiTheme="majorHAnsi" w:cstheme="majorHAnsi"/>
          <w:sz w:val="16"/>
        </w:rPr>
        <w:t xml:space="preserve">. So, </w:t>
      </w:r>
      <w:r w:rsidRPr="00892C4D">
        <w:rPr>
          <w:rStyle w:val="StyleUnderline"/>
          <w:rFonts w:asciiTheme="majorHAnsi" w:hAnsiTheme="majorHAnsi" w:cstheme="majorHAnsi"/>
        </w:rPr>
        <w:t xml:space="preserve">what is </w:t>
      </w:r>
      <w:r w:rsidRPr="00E21173">
        <w:rPr>
          <w:rStyle w:val="StyleUnderline"/>
          <w:rFonts w:asciiTheme="majorHAnsi" w:hAnsiTheme="majorHAnsi" w:cstheme="majorHAnsi"/>
        </w:rPr>
        <w:t>utilitarianism?</w:t>
      </w:r>
      <w:r w:rsidRPr="00E21173">
        <w:rPr>
          <w:rFonts w:asciiTheme="majorHAnsi" w:hAnsiTheme="majorHAnsi" w:cstheme="majorHAnsi"/>
          <w:sz w:val="16"/>
        </w:rPr>
        <w:t xml:space="preserve"> It's basically the idea that--</w:t>
      </w:r>
      <w:r w:rsidRPr="00E21173">
        <w:rPr>
          <w:rStyle w:val="StyleUnderline"/>
          <w:rFonts w:asciiTheme="majorHAnsi" w:hAnsiTheme="majorHAnsi" w:cstheme="majorHAnsi"/>
        </w:rPr>
        <w:t>it's really two ideas put together. One is</w:t>
      </w:r>
      <w:r w:rsidRPr="00892C4D">
        <w:rPr>
          <w:rStyle w:val="StyleUnderline"/>
          <w:rFonts w:asciiTheme="majorHAnsi" w:hAnsiTheme="majorHAnsi" w:cstheme="majorHAnsi"/>
        </w:rPr>
        <w:t xml:space="preserve"> the idea of </w:t>
      </w:r>
      <w:r w:rsidRPr="00C836B8">
        <w:rPr>
          <w:rStyle w:val="StyleUnderline"/>
          <w:rFonts w:asciiTheme="majorHAnsi" w:hAnsiTheme="majorHAnsi" w:cstheme="majorHAnsi"/>
          <w:highlight w:val="green"/>
        </w:rPr>
        <w:t>impartiality</w:t>
      </w:r>
      <w:r w:rsidRPr="00892C4D">
        <w:rPr>
          <w:rFonts w:asciiTheme="majorHAnsi" w:hAnsiTheme="majorHAnsi" w:cstheme="majorHAnsi"/>
          <w:sz w:val="16"/>
        </w:rPr>
        <w:t>. That is</w:t>
      </w:r>
      <w:r w:rsidRPr="00892C4D">
        <w:rPr>
          <w:rStyle w:val="StyleUnderline"/>
          <w:rFonts w:asciiTheme="majorHAnsi" w:hAnsiTheme="majorHAnsi" w:cstheme="majorHAnsi"/>
        </w:rPr>
        <w:t xml:space="preserve">, at least </w:t>
      </w:r>
      <w:r w:rsidRPr="00FF7A57">
        <w:rPr>
          <w:rStyle w:val="StyleUnderline"/>
          <w:rFonts w:asciiTheme="majorHAnsi" w:hAnsiTheme="majorHAnsi" w:cstheme="majorHAnsi"/>
        </w:rPr>
        <w:t>as social decision makers</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we should regard</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everybody's interests as</w:t>
      </w:r>
      <w:r w:rsidRPr="00892C4D">
        <w:rPr>
          <w:rStyle w:val="StyleUnderline"/>
          <w:rFonts w:asciiTheme="majorHAnsi" w:hAnsiTheme="majorHAnsi" w:cstheme="majorHAnsi"/>
        </w:rPr>
        <w:t xml:space="preserve"> of </w:t>
      </w:r>
      <w:r w:rsidRPr="00C836B8">
        <w:rPr>
          <w:rStyle w:val="StyleUnderline"/>
          <w:rFonts w:asciiTheme="majorHAnsi" w:hAnsiTheme="majorHAnsi" w:cstheme="majorHAnsi"/>
          <w:highlight w:val="green"/>
        </w:rPr>
        <w:t>equal</w:t>
      </w:r>
      <w:r w:rsidRPr="00892C4D">
        <w:rPr>
          <w:rStyle w:val="StyleUnderline"/>
          <w:rFonts w:asciiTheme="majorHAnsi" w:hAnsiTheme="majorHAnsi" w:cstheme="majorHAnsi"/>
        </w:rPr>
        <w:t xml:space="preserve"> worth. Everybody counts the same.</w:t>
      </w:r>
      <w:r w:rsidRPr="00892C4D">
        <w:rPr>
          <w:rFonts w:asciiTheme="majorHAnsi" w:hAnsiTheme="majorHAnsi" w:cstheme="majorHAnsi"/>
          <w:sz w:val="16"/>
        </w:rPr>
        <w:t xml:space="preserve"> And then you might say, 'Well, but okay, </w:t>
      </w:r>
      <w:r w:rsidRPr="00892C4D">
        <w:rPr>
          <w:rStyle w:val="StyleUnderline"/>
          <w:rFonts w:asciiTheme="majorHAnsi" w:hAnsiTheme="majorHAnsi" w:cstheme="majorHAnsi"/>
        </w:rPr>
        <w:t xml:space="preserve">what does it mean to count everybody the same? </w:t>
      </w:r>
      <w:r w:rsidRPr="00C836B8">
        <w:rPr>
          <w:rStyle w:val="StyleUnderline"/>
          <w:rFonts w:asciiTheme="majorHAnsi" w:hAnsiTheme="majorHAnsi" w:cstheme="majorHAnsi"/>
          <w:highlight w:val="green"/>
        </w:rPr>
        <w:t>What</w:t>
      </w:r>
      <w:r w:rsidRPr="00892C4D">
        <w:rPr>
          <w:rStyle w:val="StyleUnderline"/>
          <w:rFonts w:asciiTheme="majorHAnsi" w:hAnsiTheme="majorHAnsi" w:cstheme="majorHAnsi"/>
        </w:rPr>
        <w:t xml:space="preserve"> is it that really </w:t>
      </w:r>
      <w:r w:rsidRPr="00C836B8">
        <w:rPr>
          <w:rStyle w:val="StyleUnderline"/>
          <w:rFonts w:asciiTheme="majorHAnsi" w:hAnsiTheme="majorHAnsi" w:cstheme="majorHAnsi"/>
          <w:highlight w:val="green"/>
        </w:rPr>
        <w:t>matters</w:t>
      </w:r>
      <w:r w:rsidRPr="00892C4D">
        <w:rPr>
          <w:rStyle w:val="StyleUnderline"/>
          <w:rFonts w:asciiTheme="majorHAnsi" w:hAnsiTheme="majorHAnsi" w:cstheme="majorHAnsi"/>
        </w:rPr>
        <w:t xml:space="preserve"> for you and for me and </w:t>
      </w:r>
      <w:r w:rsidRPr="00C836B8">
        <w:rPr>
          <w:rStyle w:val="StyleUnderline"/>
          <w:rFonts w:asciiTheme="majorHAnsi" w:hAnsiTheme="majorHAnsi" w:cstheme="majorHAnsi"/>
          <w:highlight w:val="green"/>
        </w:rPr>
        <w:t>for everybody</w:t>
      </w:r>
      <w:r w:rsidRPr="00892C4D">
        <w:rPr>
          <w:rStyle w:val="StyleUnderline"/>
          <w:rFonts w:asciiTheme="majorHAnsi" w:hAnsiTheme="majorHAnsi" w:cstheme="majorHAnsi"/>
        </w:rPr>
        <w:t xml:space="preserve"> else?' And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there </w:t>
      </w:r>
      <w:r w:rsidRPr="00E162B9">
        <w:rPr>
          <w:rStyle w:val="StyleUnderline"/>
          <w:rFonts w:asciiTheme="majorHAnsi" w:hAnsiTheme="majorHAnsi" w:cstheme="majorHAnsi"/>
        </w:rPr>
        <w:t>the utilitarian's answer is</w:t>
      </w:r>
      <w:r w:rsidRPr="00892C4D">
        <w:rPr>
          <w:rStyle w:val="StyleUnderline"/>
          <w:rFonts w:asciiTheme="majorHAnsi" w:hAnsiTheme="majorHAnsi" w:cstheme="majorHAnsi"/>
        </w:rPr>
        <w:t xml:space="preserve"> what</w:t>
      </w:r>
      <w:r w:rsidRPr="00892C4D">
        <w:rPr>
          <w:rFonts w:asciiTheme="majorHAnsi" w:hAnsiTheme="majorHAnsi" w:cstheme="majorHAnsi"/>
          <w:sz w:val="16"/>
        </w:rPr>
        <w:t xml:space="preserve"> </w:t>
      </w:r>
      <w:r w:rsidRPr="00892C4D">
        <w:rPr>
          <w:rStyle w:val="StyleUnderline"/>
          <w:rFonts w:asciiTheme="majorHAnsi" w:hAnsiTheme="majorHAnsi" w:cstheme="majorHAnsi"/>
        </w:rPr>
        <w:t>is sometimes called</w:t>
      </w:r>
      <w:r w:rsidRPr="00892C4D">
        <w:rPr>
          <w:rFonts w:asciiTheme="majorHAnsi" w:hAnsiTheme="majorHAnsi" w:cstheme="majorHAnsi"/>
          <w:sz w:val="16"/>
        </w:rPr>
        <w:t xml:space="preserve">, somewhat accurately and somewhat misleadingly, </w:t>
      </w:r>
      <w:r w:rsidRPr="00C836B8">
        <w:rPr>
          <w:rStyle w:val="StyleUnderline"/>
          <w:rFonts w:asciiTheme="majorHAnsi" w:hAnsiTheme="majorHAnsi" w:cstheme="majorHAnsi"/>
          <w:highlight w:val="green"/>
        </w:rPr>
        <w:t>happiness</w:t>
      </w:r>
      <w:r w:rsidRPr="00892C4D">
        <w:rPr>
          <w:rFonts w:asciiTheme="majorHAnsi" w:hAnsiTheme="majorHAnsi" w:cstheme="majorHAnsi"/>
          <w:sz w:val="16"/>
        </w:rPr>
        <w:t xml:space="preserve">. But </w:t>
      </w:r>
      <w:r w:rsidRPr="00892C4D">
        <w:rPr>
          <w:rStyle w:val="StyleUnderline"/>
          <w:rFonts w:asciiTheme="majorHAnsi" w:hAnsiTheme="majorHAnsi" w:cstheme="majorHAnsi"/>
        </w:rPr>
        <w:t xml:space="preserve">it's </w:t>
      </w:r>
      <w:r w:rsidRPr="00C836B8">
        <w:rPr>
          <w:rStyle w:val="StyleUnderline"/>
          <w:rFonts w:asciiTheme="majorHAnsi" w:hAnsiTheme="majorHAnsi" w:cstheme="majorHAnsi"/>
          <w:highlight w:val="green"/>
        </w:rPr>
        <w:t>not</w:t>
      </w:r>
      <w:r w:rsidRPr="00892C4D">
        <w:rPr>
          <w:rStyle w:val="StyleUnderline"/>
          <w:rFonts w:asciiTheme="majorHAnsi" w:hAnsiTheme="majorHAnsi" w:cstheme="majorHAnsi"/>
        </w:rPr>
        <w:t xml:space="preserve"> really happiness </w:t>
      </w:r>
      <w:r w:rsidRPr="00D562B9">
        <w:rPr>
          <w:rStyle w:val="StyleUnderline"/>
          <w:rFonts w:asciiTheme="majorHAnsi" w:hAnsiTheme="majorHAnsi" w:cstheme="majorHAnsi"/>
        </w:rPr>
        <w:t>in the sense of</w:t>
      </w:r>
      <w:r w:rsidRPr="00892C4D">
        <w:rPr>
          <w:rStyle w:val="StyleUnderline"/>
          <w:rFonts w:asciiTheme="majorHAnsi" w:hAnsiTheme="majorHAnsi" w:cstheme="majorHAnsi"/>
        </w:rPr>
        <w:t xml:space="preserve"> cherries on sundaes</w:t>
      </w:r>
      <w:r w:rsidRPr="00C836B8">
        <w:rPr>
          <w:rStyle w:val="StyleUnderline"/>
          <w:rFonts w:asciiTheme="majorHAnsi" w:hAnsiTheme="majorHAnsi" w:cstheme="majorHAnsi"/>
          <w:highlight w:val="green"/>
        </w:rPr>
        <w:t xml:space="preserve">, things that make you smile. </w:t>
      </w:r>
      <w:r w:rsidRPr="006F1893">
        <w:rPr>
          <w:rStyle w:val="StyleUnderline"/>
          <w:rFonts w:asciiTheme="majorHAnsi" w:hAnsiTheme="majorHAnsi" w:cstheme="majorHAnsi"/>
        </w:rPr>
        <w:t>It's</w:t>
      </w:r>
      <w:r w:rsidRPr="00892C4D">
        <w:rPr>
          <w:rStyle w:val="StyleUnderline"/>
          <w:rFonts w:asciiTheme="majorHAnsi" w:hAnsiTheme="majorHAnsi" w:cstheme="majorHAnsi"/>
        </w:rPr>
        <w:t xml:space="preserve"> really </w:t>
      </w:r>
      <w:r w:rsidRPr="00C836B8">
        <w:rPr>
          <w:rStyle w:val="StyleUnderline"/>
          <w:rFonts w:asciiTheme="majorHAnsi" w:hAnsiTheme="majorHAnsi" w:cstheme="majorHAnsi"/>
          <w:highlight w:val="green"/>
        </w:rPr>
        <w:t>the quality of conscious experience</w:t>
      </w:r>
      <w:r w:rsidRPr="00892C4D">
        <w:rPr>
          <w:rStyle w:val="StyleUnderline"/>
          <w:rFonts w:asciiTheme="majorHAnsi" w:hAnsiTheme="majorHAnsi" w:cstheme="majorHAnsi"/>
        </w:rPr>
        <w:t>.</w:t>
      </w:r>
      <w:r w:rsidRPr="00892C4D">
        <w:rPr>
          <w:rFonts w:asciiTheme="majorHAnsi" w:hAnsiTheme="majorHAnsi" w:cstheme="majorHAnsi"/>
          <w:sz w:val="16"/>
        </w:rPr>
        <w:t xml:space="preserve"> So, the idea is that </w:t>
      </w:r>
      <w:r w:rsidRPr="00DC68F8">
        <w:rPr>
          <w:rStyle w:val="StyleUnderline"/>
          <w:rFonts w:asciiTheme="majorHAnsi" w:hAnsiTheme="majorHAnsi" w:cstheme="majorHAnsi"/>
        </w:rPr>
        <w:t>if you start with anything that you value, and say</w:t>
      </w:r>
      <w:r w:rsidRPr="00C836B8">
        <w:rPr>
          <w:rStyle w:val="StyleUnderline"/>
          <w:rFonts w:asciiTheme="majorHAnsi" w:hAnsiTheme="majorHAnsi" w:cstheme="majorHAnsi"/>
          <w:highlight w:val="green"/>
        </w:rPr>
        <w:t>, 'Why do you care about that?</w:t>
      </w:r>
      <w:r w:rsidRPr="00892C4D">
        <w:rPr>
          <w:rStyle w:val="StyleUnderline"/>
          <w:rFonts w:asciiTheme="majorHAnsi" w:hAnsiTheme="majorHAnsi" w:cstheme="majorHAnsi"/>
        </w:rPr>
        <w:t>' and keep asking</w:t>
      </w:r>
      <w:r w:rsidRPr="00892C4D">
        <w:rPr>
          <w:rFonts w:asciiTheme="majorHAnsi" w:hAnsiTheme="majorHAnsi" w:cstheme="majorHAnsi"/>
          <w:sz w:val="16"/>
        </w:rPr>
        <w:t xml:space="preserve">, 'Why do you care about that?' or 'Why do you care about that?' </w:t>
      </w:r>
      <w:r w:rsidRPr="00C836B8">
        <w:rPr>
          <w:rStyle w:val="StyleUnderline"/>
          <w:rFonts w:asciiTheme="majorHAnsi" w:hAnsiTheme="majorHAnsi" w:cstheme="majorHAnsi"/>
          <w:highlight w:val="green"/>
        </w:rPr>
        <w:t>you</w:t>
      </w:r>
      <w:r w:rsidRPr="00892C4D">
        <w:rPr>
          <w:rStyle w:val="StyleUnderline"/>
          <w:rFonts w:asciiTheme="majorHAnsi" w:hAnsiTheme="majorHAnsi" w:cstheme="majorHAnsi"/>
        </w:rPr>
        <w:t xml:space="preserve"> ultimately </w:t>
      </w:r>
      <w:r w:rsidRPr="00C836B8">
        <w:rPr>
          <w:rStyle w:val="StyleUnderline"/>
          <w:rFonts w:asciiTheme="majorHAnsi" w:hAnsiTheme="majorHAnsi" w:cstheme="majorHAnsi"/>
          <w:highlight w:val="green"/>
        </w:rPr>
        <w:t xml:space="preserve">come down </w:t>
      </w:r>
      <w:r w:rsidRPr="00892C4D">
        <w:rPr>
          <w:rStyle w:val="StyleUnderline"/>
          <w:rFonts w:asciiTheme="majorHAnsi" w:hAnsiTheme="majorHAnsi" w:cstheme="majorHAnsi"/>
        </w:rPr>
        <w:t xml:space="preserve">to </w:t>
      </w:r>
      <w:r w:rsidRPr="00C836B8">
        <w:rPr>
          <w:rStyle w:val="StyleUnderline"/>
          <w:rFonts w:asciiTheme="majorHAnsi" w:hAnsiTheme="majorHAnsi" w:cstheme="majorHAnsi"/>
          <w:highlight w:val="green"/>
        </w:rPr>
        <w:t>the quality</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of</w:t>
      </w:r>
      <w:r w:rsidRPr="00892C4D">
        <w:rPr>
          <w:rStyle w:val="StyleUnderline"/>
          <w:rFonts w:asciiTheme="majorHAnsi" w:hAnsiTheme="majorHAnsi" w:cstheme="majorHAnsi"/>
        </w:rPr>
        <w:t xml:space="preserve"> someone's conscious </w:t>
      </w:r>
      <w:r w:rsidRPr="00C836B8">
        <w:rPr>
          <w:rStyle w:val="StyleUnderline"/>
          <w:rFonts w:asciiTheme="majorHAnsi" w:hAnsiTheme="majorHAnsi" w:cstheme="majorHAnsi"/>
          <w:highlight w:val="green"/>
        </w:rPr>
        <w:t>experience</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C04154">
        <w:rPr>
          <w:rStyle w:val="StyleUnderline"/>
          <w:rFonts w:asciiTheme="majorHAnsi" w:hAnsiTheme="majorHAnsi" w:cstheme="maj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C04154">
        <w:rPr>
          <w:rFonts w:asciiTheme="majorHAnsi" w:hAnsiTheme="majorHAnsi" w:cstheme="majorHAnsi"/>
          <w:sz w:val="16"/>
        </w:rPr>
        <w:t xml:space="preserve"> </w:t>
      </w:r>
      <w:r w:rsidRPr="00C04154">
        <w:rPr>
          <w:rStyle w:val="StyleUnderline"/>
          <w:rFonts w:asciiTheme="majorHAnsi" w:hAnsiTheme="majorHAnsi" w:cstheme="majorHAnsi"/>
        </w:rPr>
        <w:t>At some point if you keep asking why, why, why, it's going to come down to the conscious experience--in Bentham's terms</w:t>
      </w:r>
      <w:r w:rsidRPr="00892C4D">
        <w:rPr>
          <w:rFonts w:asciiTheme="majorHAnsi" w:hAnsiTheme="majorHAnsi" w:cstheme="majorHAnsi"/>
          <w:sz w:val="16"/>
        </w:rPr>
        <w:t xml:space="preserve">, again somewhat misleading, </w:t>
      </w:r>
      <w:r w:rsidRPr="00942A26">
        <w:rPr>
          <w:rStyle w:val="StyleUnderline"/>
          <w:rFonts w:asciiTheme="majorHAnsi" w:hAnsiTheme="majorHAnsi" w:cstheme="majorHAnsi"/>
        </w:rPr>
        <w:t>the pleasure and pain</w:t>
      </w:r>
      <w:r w:rsidRPr="00892C4D">
        <w:rPr>
          <w:rStyle w:val="StyleUnderline"/>
          <w:rFonts w:asciiTheme="majorHAnsi" w:hAnsiTheme="majorHAnsi" w:cstheme="majorHAnsi"/>
        </w:rPr>
        <w:t xml:space="preserve"> of either </w:t>
      </w:r>
      <w:r w:rsidRPr="00892C4D">
        <w:rPr>
          <w:rStyle w:val="StyleUnderline"/>
          <w:rFonts w:asciiTheme="majorHAnsi" w:hAnsiTheme="majorHAnsi" w:cstheme="majorHAnsi"/>
        </w:rPr>
        <w:lastRenderedPageBreak/>
        <w:t>you or somebody else that you care about.</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892C4D">
        <w:rPr>
          <w:rStyle w:val="StyleUnderline"/>
          <w:rFonts w:asciiTheme="majorHAnsi" w:hAnsiTheme="majorHAnsi" w:cstheme="majorHAnsi"/>
        </w:rPr>
        <w:t>the utilitarian idea is to say, Okay, we all have our pleasures and pains, and as a moral philosophy we should all count equally.</w:t>
      </w:r>
      <w:r w:rsidRPr="00892C4D">
        <w:rPr>
          <w:rFonts w:asciiTheme="majorHAnsi" w:hAnsiTheme="majorHAnsi" w:cstheme="majorHAnsi"/>
          <w:sz w:val="16"/>
        </w:rPr>
        <w:t xml:space="preserve">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a good standard for resolving public disagreements</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to say we should go with whatever option is going </w:t>
      </w:r>
      <w:r w:rsidRPr="00C836B8">
        <w:rPr>
          <w:rStyle w:val="StyleUnderline"/>
          <w:rFonts w:asciiTheme="majorHAnsi" w:hAnsiTheme="majorHAnsi" w:cstheme="majorHAnsi"/>
          <w:highlight w:val="green"/>
        </w:rPr>
        <w:t>to produce the best overall experience</w:t>
      </w:r>
      <w:r w:rsidRPr="00892C4D">
        <w:rPr>
          <w:rStyle w:val="StyleUnderline"/>
          <w:rFonts w:asciiTheme="majorHAnsi" w:hAnsiTheme="majorHAnsi" w:cstheme="majorHAnsi"/>
        </w:rPr>
        <w:t xml:space="preserve"> for the people who are affected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you can </w:t>
      </w:r>
      <w:r w:rsidRPr="00C836B8">
        <w:rPr>
          <w:rStyle w:val="StyleUnderline"/>
          <w:rFonts w:asciiTheme="majorHAnsi" w:hAnsiTheme="majorHAnsi" w:cstheme="majorHAnsi"/>
          <w:highlight w:val="green"/>
        </w:rPr>
        <w:t>think</w:t>
      </w:r>
      <w:r w:rsidRPr="00892C4D">
        <w:rPr>
          <w:rStyle w:val="StyleUnderline"/>
          <w:rFonts w:asciiTheme="majorHAnsi" w:hAnsiTheme="majorHAnsi" w:cstheme="majorHAnsi"/>
        </w:rPr>
        <w:t xml:space="preserve"> of as shorthand as </w:t>
      </w:r>
      <w:r w:rsidRPr="00C836B8">
        <w:rPr>
          <w:rStyle w:val="StyleUnderline"/>
          <w:rFonts w:asciiTheme="majorHAnsi" w:hAnsiTheme="majorHAnsi" w:cstheme="majorHAnsi"/>
          <w:highlight w:val="green"/>
        </w:rPr>
        <w:t>maximizing happiness</w:t>
      </w:r>
      <w:r w:rsidRPr="00892C4D">
        <w:rPr>
          <w:rFonts w:asciiTheme="majorHAnsi" w:hAnsiTheme="majorHAnsi" w:cstheme="majorHAnsi"/>
          <w:sz w:val="16"/>
        </w:rPr>
        <w:t xml:space="preserve">--although I think that that's somewhat misleading. And the solution has a lot of merit to it. But it also has endured a couple of centuries of legitimate criticism. And </w:t>
      </w:r>
      <w:r w:rsidRPr="00C836B8">
        <w:rPr>
          <w:rStyle w:val="StyleUnderline"/>
          <w:rFonts w:asciiTheme="majorHAnsi" w:hAnsiTheme="majorHAnsi" w:cstheme="majorHAnsi"/>
          <w:highlight w:val="green"/>
        </w:rPr>
        <w:t>one of the</w:t>
      </w:r>
      <w:r w:rsidRPr="00892C4D">
        <w:rPr>
          <w:rStyle w:val="StyleUnderline"/>
          <w:rFonts w:asciiTheme="majorHAnsi" w:hAnsiTheme="majorHAnsi" w:cstheme="majorHAnsi"/>
        </w:rPr>
        <w:t xml:space="preserve"> biggest </w:t>
      </w:r>
      <w:r w:rsidRPr="00C836B8">
        <w:rPr>
          <w:rStyle w:val="StyleUnderline"/>
          <w:rFonts w:asciiTheme="majorHAnsi" w:hAnsiTheme="majorHAnsi" w:cstheme="majorHAnsi"/>
          <w:highlight w:val="green"/>
        </w:rPr>
        <w:t>criticisms</w:t>
      </w:r>
      <w:r w:rsidRPr="00892C4D">
        <w:rPr>
          <w:rFonts w:asciiTheme="majorHAnsi" w:hAnsiTheme="majorHAnsi" w:cstheme="majorHAnsi"/>
          <w:sz w:val="16"/>
        </w:rPr>
        <w:t xml:space="preserve">--and now we're getting back to the Trolley cases, </w:t>
      </w:r>
      <w:r w:rsidRPr="00C836B8">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that utilitarianism doesn't adequately account for people's </w:t>
      </w:r>
      <w:r w:rsidRPr="00C836B8">
        <w:rPr>
          <w:rStyle w:val="StyleUnderline"/>
          <w:rFonts w:asciiTheme="majorHAnsi" w:hAnsiTheme="majorHAnsi" w:cstheme="majorHAnsi"/>
          <w:highlight w:val="green"/>
        </w:rPr>
        <w:t>rights</w:t>
      </w:r>
      <w:r w:rsidRPr="00892C4D">
        <w:rPr>
          <w:rStyle w:val="StyleUnderline"/>
          <w:rFonts w:asciiTheme="majorHAnsi" w:hAnsiTheme="majorHAnsi" w:cstheme="majorHAnsi"/>
        </w:rPr>
        <w:t>.</w:t>
      </w:r>
      <w:r w:rsidRPr="00892C4D">
        <w:rPr>
          <w:rFonts w:asciiTheme="majorHAnsi" w:hAnsiTheme="majorHAnsi" w:cstheme="majorHAnsi"/>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I spend a lot of the book trying to understand the psychology of cases like the </w:t>
      </w:r>
      <w:r w:rsidRPr="00C836B8">
        <w:rPr>
          <w:rStyle w:val="StyleUnderline"/>
          <w:rFonts w:asciiTheme="majorHAnsi" w:hAnsiTheme="majorHAnsi" w:cstheme="majorHAnsi"/>
          <w:highlight w:val="green"/>
        </w:rPr>
        <w:t>footbridge case</w:t>
      </w:r>
      <w:r w:rsidRPr="00892C4D">
        <w:rPr>
          <w:rStyle w:val="StyleUnderline"/>
          <w:rFonts w:asciiTheme="majorHAnsi" w:hAnsiTheme="majorHAnsi" w:cstheme="majorHAnsi"/>
        </w:rPr>
        <w:t xml:space="preserve">. And you mention these being </w:t>
      </w:r>
      <w:r w:rsidRPr="0062244F">
        <w:rPr>
          <w:rStyle w:val="StyleUnderline"/>
          <w:rFonts w:asciiTheme="majorHAnsi" w:hAnsiTheme="majorHAnsi" w:cstheme="majorHAnsi"/>
        </w:rPr>
        <w:t>kind of unrealistic and weird</w:t>
      </w:r>
      <w:r w:rsidRPr="00892C4D">
        <w:rPr>
          <w:rStyle w:val="StyleUnderline"/>
          <w:rFonts w:asciiTheme="majorHAnsi" w:hAnsiTheme="majorHAnsi" w:cstheme="majorHAnsi"/>
        </w:rPr>
        <w:t xml:space="preserve"> cases. That's </w:t>
      </w:r>
      <w:proofErr w:type="gramStart"/>
      <w:r w:rsidRPr="00892C4D">
        <w:rPr>
          <w:rStyle w:val="StyleUnderline"/>
          <w:rFonts w:asciiTheme="majorHAnsi" w:hAnsiTheme="majorHAnsi" w:cstheme="majorHAnsi"/>
        </w:rPr>
        <w:t>actually part</w:t>
      </w:r>
      <w:proofErr w:type="gramEnd"/>
      <w:r w:rsidRPr="00892C4D">
        <w:rPr>
          <w:rStyle w:val="StyleUnderline"/>
          <w:rFonts w:asciiTheme="majorHAnsi" w:hAnsiTheme="majorHAnsi" w:cstheme="majorHAnsi"/>
        </w:rPr>
        <w:t xml:space="preserve"> of my defense. </w:t>
      </w:r>
    </w:p>
    <w:p w14:paraId="4DDA40A1" w14:textId="77777777" w:rsidR="00F0772C" w:rsidRPr="00892C4D" w:rsidRDefault="00F0772C" w:rsidP="00F0772C">
      <w:pPr>
        <w:rPr>
          <w:rFonts w:asciiTheme="majorHAnsi" w:hAnsiTheme="majorHAnsi" w:cstheme="majorHAnsi"/>
          <w:sz w:val="16"/>
        </w:rPr>
      </w:pPr>
      <w:r w:rsidRPr="00892C4D">
        <w:rPr>
          <w:rFonts w:asciiTheme="majorHAnsi" w:hAnsiTheme="majorHAnsi" w:cstheme="majorHAnsi"/>
          <w:sz w:val="16"/>
        </w:rPr>
        <w:t xml:space="preserve">Russ: Yeah, there's some plus to it, I agree. </w:t>
      </w:r>
    </w:p>
    <w:p w14:paraId="48EE2E0A" w14:textId="77777777" w:rsidR="00F0772C" w:rsidRPr="00892C4D" w:rsidRDefault="00F0772C" w:rsidP="00F0772C">
      <w:pPr>
        <w:rPr>
          <w:rFonts w:asciiTheme="majorHAnsi" w:hAnsiTheme="majorHAnsi" w:cstheme="majorHAnsi"/>
          <w:sz w:val="16"/>
        </w:rPr>
      </w:pPr>
      <w:r w:rsidRPr="00892C4D">
        <w:rPr>
          <w:rFonts w:asciiTheme="majorHAnsi" w:hAnsiTheme="majorHAnsi" w:cstheme="majorHAnsi"/>
          <w:sz w:val="16"/>
        </w:rPr>
        <w:t xml:space="preserve">Guest: Right. </w:t>
      </w:r>
      <w:r w:rsidRPr="00892C4D">
        <w:rPr>
          <w:rStyle w:val="StyleUnderline"/>
          <w:rFonts w:asciiTheme="majorHAnsi" w:hAnsiTheme="majorHAnsi" w:cstheme="majorHAnsi"/>
        </w:rPr>
        <w:t xml:space="preserve">And the idea is that your amygdala is responding to an act of violence. And most acts of violence are bad.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6257FC">
        <w:rPr>
          <w:rStyle w:val="StyleUnderline"/>
          <w:rFonts w:asciiTheme="majorHAnsi" w:hAnsiTheme="majorHAnsi" w:cstheme="majorHAnsi"/>
        </w:rPr>
        <w:t xml:space="preserve">it is </w:t>
      </w:r>
      <w:r w:rsidRPr="00C836B8">
        <w:rPr>
          <w:rStyle w:val="StyleUnderline"/>
          <w:rFonts w:asciiTheme="majorHAnsi" w:hAnsiTheme="majorHAnsi" w:cstheme="majorHAnsi"/>
          <w:highlight w:val="green"/>
        </w:rPr>
        <w:t>good</w:t>
      </w:r>
      <w:r w:rsidRPr="00892C4D">
        <w:rPr>
          <w:rStyle w:val="StyleUnderline"/>
          <w:rFonts w:asciiTheme="majorHAnsi" w:hAnsiTheme="majorHAnsi" w:cstheme="majorHAnsi"/>
        </w:rPr>
        <w:t xml:space="preserve"> for us </w:t>
      </w:r>
      <w:r w:rsidRPr="00C836B8">
        <w:rPr>
          <w:rStyle w:val="StyleUnderline"/>
          <w:rFonts w:asciiTheme="majorHAnsi" w:hAnsiTheme="majorHAnsi" w:cstheme="majorHAnsi"/>
          <w:highlight w:val="green"/>
        </w:rPr>
        <w:t>to have a gut reaction</w:t>
      </w:r>
      <w:r w:rsidRPr="00892C4D">
        <w:rPr>
          <w:rStyle w:val="StyleUnderline"/>
          <w:rFonts w:asciiTheme="majorHAnsi" w:hAnsiTheme="majorHAnsi" w:cstheme="majorHAnsi"/>
        </w:rPr>
        <w:t xml:space="preserve">, which is really a reaction in your amygdala that's then sending a signal to your ventromedial prefrontal cortex </w:t>
      </w:r>
      <w:r w:rsidRPr="00892C4D">
        <w:rPr>
          <w:rFonts w:asciiTheme="majorHAnsi" w:hAnsiTheme="majorHAnsi" w:cstheme="majorHAnsi"/>
          <w:sz w:val="16"/>
        </w:rPr>
        <w:t xml:space="preserve">and so on and so forth, and we can talk about that. </w:t>
      </w:r>
      <w:r w:rsidRPr="00892C4D">
        <w:rPr>
          <w:rStyle w:val="StyleUnderline"/>
          <w:rFonts w:asciiTheme="majorHAnsi" w:hAnsiTheme="majorHAnsi" w:cstheme="majorHAnsi"/>
        </w:rPr>
        <w:t xml:space="preserve">It's good to have that reaction </w:t>
      </w:r>
      <w:r w:rsidRPr="00C836B8">
        <w:rPr>
          <w:rStyle w:val="StyleUnderline"/>
          <w:rFonts w:asciiTheme="majorHAnsi" w:hAnsiTheme="majorHAnsi" w:cstheme="majorHAnsi"/>
          <w:highlight w:val="green"/>
        </w:rPr>
        <w:t>that says, 'Don't push people</w:t>
      </w:r>
      <w:r w:rsidRPr="00892C4D">
        <w:rPr>
          <w:rStyle w:val="StyleUnderline"/>
          <w:rFonts w:asciiTheme="majorHAnsi" w:hAnsiTheme="majorHAnsi" w:cstheme="majorHAnsi"/>
        </w:rPr>
        <w:t xml:space="preserve"> </w:t>
      </w:r>
      <w:proofErr w:type="gramStart"/>
      <w:r w:rsidRPr="00C836B8">
        <w:rPr>
          <w:rStyle w:val="StyleUnderline"/>
          <w:rFonts w:asciiTheme="majorHAnsi" w:hAnsiTheme="majorHAnsi" w:cstheme="majorHAnsi"/>
          <w:highlight w:val="green"/>
        </w:rPr>
        <w:t>off</w:t>
      </w:r>
      <w:r w:rsidRPr="00892C4D">
        <w:rPr>
          <w:rStyle w:val="StyleUnderline"/>
          <w:rFonts w:asciiTheme="majorHAnsi" w:hAnsiTheme="majorHAnsi" w:cstheme="majorHAnsi"/>
        </w:rPr>
        <w:t xml:space="preserve"> of</w:t>
      </w:r>
      <w:proofErr w:type="gramEnd"/>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footbridges</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But if</w:t>
      </w:r>
      <w:r w:rsidRPr="00892C4D">
        <w:rPr>
          <w:rStyle w:val="StyleUnderline"/>
          <w:rFonts w:asciiTheme="majorHAnsi" w:hAnsiTheme="majorHAnsi" w:cstheme="majorHAnsi"/>
        </w:rPr>
        <w:t xml:space="preserve"> you construct a case in which you stipulate that committing </w:t>
      </w:r>
      <w:r w:rsidRPr="00C836B8">
        <w:rPr>
          <w:rStyle w:val="StyleUnderline"/>
          <w:rFonts w:asciiTheme="majorHAnsi" w:hAnsiTheme="majorHAnsi" w:cstheme="majorHAnsi"/>
          <w:highlight w:val="green"/>
        </w:rPr>
        <w:t>this</w:t>
      </w:r>
      <w:r w:rsidRPr="00892C4D">
        <w:rPr>
          <w:rStyle w:val="StyleUnderline"/>
          <w:rFonts w:asciiTheme="majorHAnsi" w:hAnsiTheme="majorHAnsi" w:cstheme="majorHAnsi"/>
        </w:rPr>
        <w:t xml:space="preserve"> act of violence is going to lead </w:t>
      </w:r>
      <w:r w:rsidRPr="00673042">
        <w:rPr>
          <w:rStyle w:val="StyleUnderline"/>
          <w:rFonts w:asciiTheme="majorHAnsi" w:hAnsiTheme="majorHAnsi" w:cstheme="majorHAnsi"/>
        </w:rPr>
        <w:t xml:space="preserve">to </w:t>
      </w:r>
      <w:r w:rsidRPr="00C836B8">
        <w:rPr>
          <w:rStyle w:val="StyleUnderline"/>
          <w:rFonts w:asciiTheme="majorHAnsi" w:hAnsiTheme="majorHAnsi" w:cstheme="majorHAnsi"/>
          <w:highlight w:val="green"/>
        </w:rPr>
        <w:t>the greater good,</w:t>
      </w:r>
      <w:r w:rsidRPr="00892C4D">
        <w:rPr>
          <w:rStyle w:val="StyleUnderline"/>
          <w:rFonts w:asciiTheme="majorHAnsi" w:hAnsiTheme="majorHAnsi" w:cstheme="majorHAnsi"/>
        </w:rPr>
        <w:t xml:space="preserve"> and it still feels wrong, I think </w:t>
      </w:r>
      <w:r w:rsidRPr="00C836B8">
        <w:rPr>
          <w:rStyle w:val="StyleUnderline"/>
          <w:rFonts w:asciiTheme="majorHAnsi" w:hAnsiTheme="majorHAnsi" w:cstheme="majorHAnsi"/>
          <w:highlight w:val="green"/>
        </w:rPr>
        <w:t>it's a mistake</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to</w:t>
      </w:r>
      <w:r w:rsidRPr="00892C4D">
        <w:rPr>
          <w:rStyle w:val="StyleUnderline"/>
          <w:rFonts w:asciiTheme="majorHAnsi" w:hAnsiTheme="majorHAnsi" w:cstheme="majorHAnsi"/>
        </w:rPr>
        <w:t xml:space="preserve"> interpret that gut reaction as a </w:t>
      </w:r>
      <w:r w:rsidRPr="00C836B8">
        <w:rPr>
          <w:rStyle w:val="StyleUnderline"/>
          <w:rFonts w:asciiTheme="majorHAnsi" w:hAnsiTheme="majorHAnsi" w:cstheme="majorHAnsi"/>
          <w:highlight w:val="green"/>
        </w:rPr>
        <w:t>challenge</w:t>
      </w:r>
      <w:r w:rsidRPr="00892C4D">
        <w:rPr>
          <w:rStyle w:val="StyleUnderline"/>
          <w:rFonts w:asciiTheme="majorHAnsi" w:hAnsiTheme="majorHAnsi" w:cstheme="majorHAnsi"/>
        </w:rPr>
        <w:t xml:space="preserve"> to </w:t>
      </w:r>
      <w:r w:rsidRPr="00C836B8">
        <w:rPr>
          <w:rStyle w:val="StyleUnderline"/>
          <w:rFonts w:asciiTheme="majorHAnsi" w:hAnsiTheme="majorHAnsi" w:cstheme="majorHAnsi"/>
          <w:highlight w:val="green"/>
        </w:rPr>
        <w:t>the theory that</w:t>
      </w:r>
      <w:r w:rsidRPr="00892C4D">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says</w:t>
      </w:r>
      <w:r w:rsidRPr="00892C4D">
        <w:rPr>
          <w:rStyle w:val="StyleUnderline"/>
          <w:rFonts w:asciiTheme="majorHAnsi" w:hAnsiTheme="majorHAnsi" w:cstheme="majorHAnsi"/>
        </w:rPr>
        <w:t xml:space="preserve"> we should do whatever in general is going to </w:t>
      </w:r>
      <w:r w:rsidRPr="00C836B8">
        <w:rPr>
          <w:rStyle w:val="StyleUnderline"/>
          <w:rFonts w:asciiTheme="majorHAnsi" w:hAnsiTheme="majorHAnsi" w:cstheme="majorHAnsi"/>
          <w:highlight w:val="green"/>
        </w:rPr>
        <w:t>promote the greater good</w:t>
      </w:r>
      <w:r w:rsidRPr="00892C4D">
        <w:rPr>
          <w:rStyle w:val="StyleUnderline"/>
          <w:rFonts w:asciiTheme="majorHAnsi" w:hAnsiTheme="majorHAnsi" w:cstheme="majorHAnsi"/>
        </w:rPr>
        <w:t>.</w:t>
      </w:r>
      <w:r w:rsidRPr="00892C4D">
        <w:rPr>
          <w:rFonts w:asciiTheme="majorHAnsi" w:hAnsiTheme="majorHAnsi" w:cstheme="majorHAnsi"/>
          <w:sz w:val="16"/>
        </w:rPr>
        <w:t xml:space="preserve"> That is, </w:t>
      </w:r>
      <w:r w:rsidRPr="00C836B8">
        <w:rPr>
          <w:rStyle w:val="StyleUnderline"/>
          <w:rFonts w:asciiTheme="majorHAnsi" w:hAnsiTheme="majorHAnsi" w:cstheme="majorHAnsi"/>
          <w:highlight w:val="green"/>
        </w:rPr>
        <w:t>our gut reactions are</w:t>
      </w:r>
      <w:r w:rsidRPr="00892C4D">
        <w:rPr>
          <w:rStyle w:val="StyleUnderline"/>
          <w:rFonts w:asciiTheme="majorHAnsi" w:hAnsiTheme="majorHAnsi" w:cstheme="majorHAnsi"/>
        </w:rPr>
        <w:t xml:space="preserve"> somewhat </w:t>
      </w:r>
      <w:r w:rsidRPr="00C836B8">
        <w:rPr>
          <w:rStyle w:val="StyleUnderline"/>
          <w:rFonts w:asciiTheme="majorHAnsi" w:hAnsiTheme="majorHAnsi" w:cstheme="majorHAnsi"/>
          <w:highlight w:val="green"/>
        </w:rPr>
        <w:t>limited</w:t>
      </w:r>
      <w:r w:rsidRPr="00892C4D">
        <w:rPr>
          <w:rStyle w:val="StyleUnderline"/>
          <w:rFonts w:asciiTheme="majorHAnsi" w:hAnsiTheme="majorHAnsi" w:cstheme="majorHAnsi"/>
        </w:rPr>
        <w:t xml:space="preserve">. They are good for everyday life. It's good that you have a gut reaction that says, 'Don't go shoving people </w:t>
      </w:r>
      <w:proofErr w:type="gramStart"/>
      <w:r w:rsidRPr="00892C4D">
        <w:rPr>
          <w:rStyle w:val="StyleUnderline"/>
          <w:rFonts w:asciiTheme="majorHAnsi" w:hAnsiTheme="majorHAnsi" w:cstheme="majorHAnsi"/>
        </w:rPr>
        <w:t>off of</w:t>
      </w:r>
      <w:proofErr w:type="gramEnd"/>
      <w:r w:rsidRPr="00892C4D">
        <w:rPr>
          <w:rStyle w:val="StyleUnderline"/>
          <w:rFonts w:asciiTheme="majorHAnsi" w:hAnsiTheme="majorHAnsi" w:cstheme="majorHAnsi"/>
        </w:rPr>
        <w:t xml:space="preserve"> high places.' But that shouldn't be a veto against a general idea that otherwise makes a lot of sense.</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is that in the modern world, we have a lot of different competing value systems, and that the way to resolve disagreements among those different competing value systems is to say, 'What's going to </w:t>
      </w:r>
      <w:proofErr w:type="gramStart"/>
      <w:r w:rsidRPr="00892C4D">
        <w:rPr>
          <w:rStyle w:val="StyleUnderline"/>
          <w:rFonts w:asciiTheme="majorHAnsi" w:hAnsiTheme="majorHAnsi" w:cstheme="majorHAnsi"/>
        </w:rPr>
        <w:t>actually produce</w:t>
      </w:r>
      <w:proofErr w:type="gramEnd"/>
      <w:r w:rsidRPr="00892C4D">
        <w:rPr>
          <w:rStyle w:val="StyleUnderline"/>
          <w:rFonts w:asciiTheme="majorHAnsi" w:hAnsiTheme="majorHAnsi" w:cstheme="majorHAnsi"/>
        </w:rPr>
        <w:t xml:space="preserve"> the best consequences?' And best consequences measured in terms of the quality of people's experience. </w:t>
      </w:r>
      <w:r w:rsidRPr="00892C4D">
        <w:rPr>
          <w:rFonts w:asciiTheme="majorHAnsi" w:hAnsiTheme="majorHAnsi" w:cstheme="majorHAnsi"/>
          <w:sz w:val="16"/>
          <w:szCs w:val="16"/>
        </w:rPr>
        <w:t>So</w:t>
      </w:r>
      <w:r w:rsidRPr="00892C4D">
        <w:rPr>
          <w:rFonts w:asciiTheme="majorHAnsi" w:hAnsiTheme="majorHAnsi" w:cstheme="majorHAnsi"/>
          <w:sz w:val="16"/>
        </w:rPr>
        <w:t>, that's kind of completing or partially completing the circle between the tragedy of the commons, that discussion, and how do we get to the Trolleys.</w:t>
      </w:r>
    </w:p>
    <w:p w14:paraId="36AA30DE" w14:textId="12B40707" w:rsidR="00E41A99" w:rsidRDefault="00E41A99" w:rsidP="00F853EA">
      <w:pPr>
        <w:pStyle w:val="Heading4"/>
        <w:numPr>
          <w:ilvl w:val="0"/>
          <w:numId w:val="14"/>
        </w:numPr>
      </w:pPr>
      <w:r>
        <w:t>Revisionary intuitionism is true and proves util</w:t>
      </w:r>
    </w:p>
    <w:p w14:paraId="3A2195FB" w14:textId="77777777" w:rsidR="00E41A99" w:rsidRPr="00695B15" w:rsidRDefault="00E41A99" w:rsidP="00E41A99">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4C4133B0" w14:textId="7E076736" w:rsidR="000E7F29" w:rsidRPr="00096C7E" w:rsidRDefault="00E41A99" w:rsidP="000E7F29">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C836B8">
        <w:rPr>
          <w:b/>
          <w:bCs/>
          <w:highlight w:val="green"/>
          <w:u w:val="single"/>
        </w:rPr>
        <w:t xml:space="preserve">meta-level moral reasoning </w:t>
      </w:r>
      <w:r w:rsidRPr="00DF4085">
        <w:rPr>
          <w:b/>
          <w:bCs/>
          <w:u w:val="single"/>
        </w:rPr>
        <w:t>had been</w:t>
      </w:r>
      <w:r w:rsidRPr="0079279E">
        <w:rPr>
          <w:u w:val="single"/>
        </w:rPr>
        <w:t> worse than </w:t>
      </w:r>
      <w:r w:rsidRPr="00C836B8">
        <w:rPr>
          <w:b/>
          <w:bCs/>
          <w:highlight w:val="green"/>
          <w:u w:val="single"/>
        </w:rPr>
        <w:t>useless</w:t>
      </w:r>
      <w:r w:rsidRPr="0079279E">
        <w:rPr>
          <w:u w:val="single"/>
        </w:rPr>
        <w:t>. And this appears to be a general syndrome – </w:t>
      </w:r>
      <w:r w:rsidRPr="00C836B8">
        <w:rPr>
          <w:b/>
          <w:bCs/>
          <w:highlight w:val="green"/>
          <w:u w:val="single"/>
        </w:rPr>
        <w:t xml:space="preserve">people do </w:t>
      </w:r>
      <w:r w:rsidRPr="00DF4085">
        <w:rPr>
          <w:b/>
          <w:bCs/>
          <w:u w:val="single"/>
        </w:rPr>
        <w:t xml:space="preserve">much </w:t>
      </w:r>
      <w:r w:rsidRPr="00C836B8">
        <w:rPr>
          <w:b/>
          <w:bCs/>
          <w:highlight w:val="green"/>
          <w:u w:val="single"/>
        </w:rPr>
        <w:t xml:space="preserve">better </w:t>
      </w:r>
      <w:r w:rsidRPr="00DF4085">
        <w:rPr>
          <w:b/>
          <w:bCs/>
          <w:u w:val="single"/>
        </w:rPr>
        <w:t xml:space="preserve">when discussing whether </w:t>
      </w:r>
      <w:r w:rsidRPr="00C836B8">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C836B8">
        <w:rPr>
          <w:b/>
          <w:bCs/>
          <w:highlight w:val="green"/>
          <w:u w:val="single"/>
        </w:rPr>
        <w:t>than</w:t>
      </w:r>
      <w:r w:rsidRPr="0079279E">
        <w:rPr>
          <w:b/>
          <w:bCs/>
          <w:u w:val="single"/>
        </w:rPr>
        <w:t> </w:t>
      </w:r>
      <w:r w:rsidRPr="0079279E">
        <w:rPr>
          <w:u w:val="single"/>
        </w:rPr>
        <w:t>when they discuss </w:t>
      </w:r>
      <w:r w:rsidRPr="00C836B8">
        <w:rPr>
          <w:b/>
          <w:bCs/>
          <w:highlight w:val="green"/>
          <w:u w:val="single"/>
        </w:rPr>
        <w:t xml:space="preserve">the meaning of “good” </w:t>
      </w:r>
      <w:r w:rsidRPr="00DF4085">
        <w:rPr>
          <w:b/>
          <w:bCs/>
          <w:u w:val="single"/>
        </w:rPr>
        <w:t>and “bad”. Thus, I deem</w:t>
      </w:r>
      <w:r w:rsidRPr="00C836B8">
        <w:rPr>
          <w:b/>
          <w:bCs/>
          <w:highlight w:val="green"/>
          <w:u w:val="single"/>
        </w:rPr>
        <w:t xml:space="preserve">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 xml:space="preserve">compatible, </w:t>
      </w:r>
      <w:r w:rsidRPr="0055605C">
        <w:rPr>
          <w:sz w:val="16"/>
        </w:rPr>
        <w:lastRenderedPageBreak/>
        <w:t>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C836B8">
        <w:rPr>
          <w:b/>
          <w:bCs/>
          <w:highlight w:val="green"/>
          <w:u w:val="single"/>
        </w:rPr>
        <w:t>Delete all</w:t>
      </w:r>
      <w:r w:rsidRPr="00873656">
        <w:rPr>
          <w:u w:val="single"/>
        </w:rPr>
        <w:t> the </w:t>
      </w:r>
      <w:r w:rsidRPr="00C836B8">
        <w:rPr>
          <w:b/>
          <w:bCs/>
          <w:highlight w:val="green"/>
          <w:u w:val="single"/>
        </w:rPr>
        <w:t>intuitions, and</w:t>
      </w:r>
      <w:r w:rsidRPr="00873656">
        <w:rPr>
          <w:u w:val="single"/>
        </w:rPr>
        <w:t> you aren’t left with an ideal philosopher of perfect emptiness, </w:t>
      </w:r>
      <w:r w:rsidRPr="00C836B8">
        <w:rPr>
          <w:b/>
          <w:bCs/>
          <w:highlight w:val="green"/>
          <w:u w:val="single"/>
        </w:rPr>
        <w:t xml:space="preserve">you’re left with a rock. Keep all </w:t>
      </w:r>
      <w:r w:rsidRPr="00DF4085">
        <w:rPr>
          <w:b/>
          <w:bCs/>
          <w:u w:val="single"/>
        </w:rPr>
        <w:t>your</w:t>
      </w:r>
      <w:r w:rsidRPr="00873656">
        <w:rPr>
          <w:u w:val="single"/>
        </w:rPr>
        <w:t> specific </w:t>
      </w:r>
      <w:r w:rsidRPr="00C836B8">
        <w:rPr>
          <w:b/>
          <w:bCs/>
          <w:highlight w:val="green"/>
          <w:u w:val="single"/>
        </w:rPr>
        <w:t>intuitions and</w:t>
      </w:r>
      <w:r w:rsidRPr="00873656">
        <w:rPr>
          <w:u w:val="single"/>
        </w:rPr>
        <w:t> refuse to build upon the reflective ones, and you aren’t left with an ideal philosopher of perfect spontaneity and genuineness, </w:t>
      </w:r>
      <w:r w:rsidRPr="00C836B8">
        <w:rPr>
          <w:b/>
          <w:bCs/>
          <w:highlight w:val="green"/>
          <w:u w:val="single"/>
        </w:rPr>
        <w:t>you’re left with a</w:t>
      </w:r>
      <w:r w:rsidRPr="00873656">
        <w:rPr>
          <w:u w:val="single"/>
        </w:rPr>
        <w:t> grunting </w:t>
      </w:r>
      <w:r w:rsidRPr="00C836B8">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C836B8">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C836B8">
        <w:rPr>
          <w:b/>
          <w:bCs/>
          <w:highlight w:val="green"/>
          <w:u w:val="single"/>
        </w:rPr>
        <w:t>if you try to violate</w:t>
      </w:r>
      <w:r w:rsidRPr="00C836B8">
        <w:rPr>
          <w:highlight w:val="green"/>
          <w:u w:val="single"/>
        </w:rPr>
        <w:t> “</w:t>
      </w:r>
      <w:r w:rsidRPr="00C836B8">
        <w:rPr>
          <w:b/>
          <w:bCs/>
          <w:highlight w:val="green"/>
          <w:u w:val="single"/>
        </w:rPr>
        <w:t>uti</w:t>
      </w:r>
      <w:r w:rsidRPr="00B42607">
        <w:rPr>
          <w:b/>
          <w:bCs/>
          <w:u w:val="single"/>
        </w:rPr>
        <w:t>l</w:t>
      </w:r>
      <w:r w:rsidRPr="00B42607">
        <w:rPr>
          <w:u w:val="single"/>
        </w:rPr>
        <w:t>itarianism”, </w:t>
      </w:r>
      <w:r w:rsidRPr="00C836B8">
        <w:rPr>
          <w:b/>
          <w:bCs/>
          <w:highlight w:val="green"/>
          <w:u w:val="single"/>
        </w:rPr>
        <w:t>you run into paradoxes, contradictions</w:t>
      </w:r>
      <w:r w:rsidRPr="00C836B8">
        <w:rPr>
          <w:highlight w:val="green"/>
          <w:u w:val="single"/>
        </w:rPr>
        <w:t>,</w:t>
      </w:r>
      <w:r w:rsidRPr="00B42607">
        <w:rPr>
          <w:u w:val="single"/>
        </w:rPr>
        <w:t xml:space="preserve"> circular preferences, </w:t>
      </w:r>
      <w:r w:rsidRPr="00C836B8">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C836B8">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C836B8">
        <w:rPr>
          <w:b/>
          <w:bCs/>
          <w:highlight w:val="green"/>
          <w:u w:val="single"/>
        </w:rPr>
        <w:t xml:space="preserve">people will chop their </w:t>
      </w:r>
      <w:r w:rsidRPr="009A2BD7">
        <w:rPr>
          <w:b/>
          <w:bCs/>
          <w:u w:val="single"/>
        </w:rPr>
        <w:t xml:space="preserve">own </w:t>
      </w:r>
      <w:r w:rsidRPr="00C836B8">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C836B8">
        <w:rPr>
          <w:b/>
          <w:bCs/>
          <w:highlight w:val="green"/>
          <w:u w:val="single"/>
        </w:rPr>
        <w:t>scope insensitivity</w:t>
      </w:r>
      <w:r w:rsidRPr="00AD0850">
        <w:rPr>
          <w:u w:val="single"/>
        </w:rPr>
        <w:t> – people will pay only 28% more to protect all 57 wilderness areas in Ontario than one area, </w:t>
      </w:r>
      <w:r w:rsidRPr="00C836B8">
        <w:rPr>
          <w:b/>
          <w:bCs/>
          <w:highlight w:val="green"/>
          <w:u w:val="single"/>
        </w:rPr>
        <w:t xml:space="preserve">people will pay the same </w:t>
      </w:r>
      <w:r w:rsidRPr="00D67CE9">
        <w:rPr>
          <w:b/>
          <w:bCs/>
          <w:u w:val="single"/>
        </w:rPr>
        <w:t xml:space="preserve">amount </w:t>
      </w:r>
      <w:r w:rsidRPr="00C836B8">
        <w:rPr>
          <w:b/>
          <w:bCs/>
          <w:highlight w:val="green"/>
          <w:u w:val="single"/>
        </w:rPr>
        <w:t xml:space="preserve">to save 50,000 </w:t>
      </w:r>
      <w:r w:rsidRPr="00D67CE9">
        <w:rPr>
          <w:b/>
          <w:bCs/>
          <w:u w:val="single"/>
        </w:rPr>
        <w:t xml:space="preserve">lives </w:t>
      </w:r>
      <w:r w:rsidRPr="00C836B8">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w:t>
      </w:r>
      <w:proofErr w:type="gramStart"/>
      <w:r w:rsidRPr="0055605C">
        <w:rPr>
          <w:sz w:val="16"/>
        </w:rPr>
        <w:t>There’s</w:t>
      </w:r>
      <w:proofErr w:type="gramEnd"/>
      <w:r w:rsidRPr="0055605C">
        <w:rPr>
          <w:sz w:val="16"/>
        </w:rPr>
        <w:t xml:space="preserve">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proofErr w:type="gramStart"/>
      <w:r w:rsidRPr="00171E98">
        <w:rPr>
          <w:b/>
          <w:bCs/>
          <w:u w:val="single"/>
        </w:rPr>
        <w:t>some</w:t>
      </w:r>
      <w:r w:rsidRPr="00171E98">
        <w:rPr>
          <w:u w:val="single"/>
        </w:rPr>
        <w:t> kind of incredibly</w:t>
      </w:r>
      <w:proofErr w:type="gramEnd"/>
      <w:r w:rsidRPr="00171E98">
        <w:rPr>
          <w:u w:val="single"/>
        </w:rPr>
        <w:t> </w:t>
      </w:r>
      <w:r w:rsidRPr="00171E98">
        <w:rPr>
          <w:b/>
          <w:bCs/>
          <w:u w:val="single"/>
        </w:rPr>
        <w:t>deep moral truth</w:t>
      </w:r>
      <w:r w:rsidRPr="00171E98">
        <w:rPr>
          <w:u w:val="single"/>
        </w:rPr>
        <w:t xml:space="preserve"> which shows that one child’s good fortune is somehow devalued </w:t>
      </w:r>
      <w:r w:rsidRPr="00171E98">
        <w:rPr>
          <w:u w:val="single"/>
        </w:rPr>
        <w:lastRenderedPageBreak/>
        <w:t>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C836B8">
        <w:rPr>
          <w:b/>
          <w:bCs/>
          <w:highlight w:val="green"/>
          <w:u w:val="single"/>
        </w:rPr>
        <w:t>“The intuition is wrong: the brain can’t</w:t>
      </w:r>
      <w:r w:rsidRPr="006C5D28">
        <w:rPr>
          <w:u w:val="single"/>
        </w:rPr>
        <w:t> successfully </w:t>
      </w:r>
      <w:r w:rsidRPr="00C836B8">
        <w:rPr>
          <w:b/>
          <w:bCs/>
          <w:highlight w:val="green"/>
          <w:u w:val="single"/>
        </w:rPr>
        <w:t>multiply</w:t>
      </w:r>
      <w:r w:rsidRPr="006C5D28">
        <w:rPr>
          <w:u w:val="single"/>
        </w:rPr>
        <w:t> by eight and get a larger quantity than it started with. </w:t>
      </w:r>
      <w:r w:rsidRPr="00C836B8">
        <w:rPr>
          <w:b/>
          <w:bCs/>
          <w:highlight w:val="green"/>
          <w:u w:val="single"/>
        </w:rPr>
        <w:t>But it ought to</w:t>
      </w:r>
      <w:r w:rsidRPr="00C836B8">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9878D3">
        <w:rPr>
          <w:b/>
          <w:bCs/>
          <w:u w:val="single"/>
        </w:rPr>
        <w:t>When you’ve read</w:t>
      </w:r>
      <w:r w:rsidRPr="00A37136">
        <w:rPr>
          <w:u w:val="single"/>
        </w:rPr>
        <w:t> enough heuristics and </w:t>
      </w:r>
      <w:r w:rsidRPr="00C836B8">
        <w:rPr>
          <w:b/>
          <w:bCs/>
          <w:highlight w:val="green"/>
          <w:u w:val="single"/>
        </w:rPr>
        <w:t>biases research, and</w:t>
      </w:r>
      <w:r w:rsidRPr="00A37136">
        <w:rPr>
          <w:b/>
          <w:bCs/>
          <w:u w:val="single"/>
        </w:rPr>
        <w:t> </w:t>
      </w:r>
      <w:r w:rsidRPr="00A37136">
        <w:rPr>
          <w:u w:val="single"/>
        </w:rPr>
        <w:t>enough </w:t>
      </w:r>
      <w:r w:rsidRPr="00C836B8">
        <w:rPr>
          <w:b/>
          <w:bCs/>
          <w:highlight w:val="green"/>
          <w:u w:val="single"/>
        </w:rPr>
        <w:t>coherence</w:t>
      </w:r>
      <w:r w:rsidRPr="00A37136">
        <w:rPr>
          <w:u w:val="single"/>
        </w:rPr>
        <w:t> and uniqueness </w:t>
      </w:r>
      <w:r w:rsidRPr="00C836B8">
        <w:rPr>
          <w:b/>
          <w:bCs/>
          <w:highlight w:val="green"/>
          <w:u w:val="single"/>
        </w:rPr>
        <w:t>proofs for</w:t>
      </w:r>
      <w:r w:rsidRPr="00A37136">
        <w:rPr>
          <w:u w:val="single"/>
        </w:rPr>
        <w:t> Bayesian probabilities and </w:t>
      </w:r>
      <w:r w:rsidRPr="00C836B8">
        <w:rPr>
          <w:b/>
          <w:bCs/>
          <w:highlight w:val="green"/>
          <w:u w:val="single"/>
        </w:rPr>
        <w:t>expected utility</w:t>
      </w:r>
      <w:r w:rsidRPr="00A37136">
        <w:rPr>
          <w:u w:val="single"/>
        </w:rPr>
        <w:t>, and you’ve seen the “Dutch book” and “money pump” effects that penalize trying to handle uncertain outcomes any other way, then </w:t>
      </w:r>
      <w:r w:rsidRPr="00C836B8">
        <w:rPr>
          <w:b/>
          <w:bCs/>
          <w:highlight w:val="green"/>
          <w:u w:val="single"/>
        </w:rPr>
        <w:t>you don’t see</w:t>
      </w:r>
      <w:r w:rsidRPr="00A37136">
        <w:rPr>
          <w:u w:val="single"/>
        </w:rPr>
        <w:t> the </w:t>
      </w:r>
      <w:r w:rsidRPr="00C836B8">
        <w:rPr>
          <w:b/>
          <w:bCs/>
          <w:highlight w:val="green"/>
          <w:u w:val="single"/>
        </w:rPr>
        <w:t>preference reversals</w:t>
      </w:r>
      <w:r w:rsidRPr="00A37136">
        <w:rPr>
          <w:u w:val="single"/>
        </w:rPr>
        <w:t> in the Allais Paradox </w:t>
      </w:r>
      <w:r w:rsidRPr="00C836B8">
        <w:rPr>
          <w:b/>
          <w:bCs/>
          <w:highlight w:val="green"/>
          <w:u w:val="single"/>
        </w:rPr>
        <w:t>as</w:t>
      </w:r>
      <w:r w:rsidRPr="00A37136">
        <w:rPr>
          <w:u w:val="single"/>
        </w:rPr>
        <w:t> revealing some incredibly </w:t>
      </w:r>
      <w:r w:rsidRPr="00C836B8">
        <w:rPr>
          <w:b/>
          <w:bCs/>
          <w:highlight w:val="green"/>
          <w:u w:val="single"/>
        </w:rPr>
        <w:t>deep moral truth</w:t>
      </w:r>
      <w:r w:rsidRPr="00A37136">
        <w:rPr>
          <w:u w:val="single"/>
        </w:rPr>
        <w:t> about the intrinsic value of certainty. </w:t>
      </w:r>
      <w:r w:rsidRPr="00C836B8">
        <w:rPr>
          <w:b/>
          <w:bCs/>
          <w:highlight w:val="green"/>
          <w:u w:val="single"/>
        </w:rPr>
        <w:t>It</w:t>
      </w:r>
      <w:r w:rsidRPr="00A37136">
        <w:rPr>
          <w:u w:val="single"/>
        </w:rPr>
        <w:t> just </w:t>
      </w:r>
      <w:r w:rsidRPr="00C836B8">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C836B8">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C836B8">
        <w:rPr>
          <w:b/>
          <w:bCs/>
          <w:highlight w:val="green"/>
          <w:u w:val="single"/>
        </w:rPr>
        <w:t>primitive intuitions don’t</w:t>
      </w:r>
      <w:r w:rsidRPr="004352BD">
        <w:rPr>
          <w:b/>
          <w:bCs/>
          <w:u w:val="single"/>
        </w:rPr>
        <w:t> </w:t>
      </w:r>
      <w:r w:rsidRPr="004352BD">
        <w:rPr>
          <w:u w:val="single"/>
        </w:rPr>
        <w:t>successfully </w:t>
      </w:r>
      <w:r w:rsidRPr="00C836B8">
        <w:rPr>
          <w:b/>
          <w:bCs/>
          <w:highlight w:val="green"/>
          <w:u w:val="single"/>
        </w:rPr>
        <w:t>diminish the emotional impact of</w:t>
      </w:r>
      <w:r w:rsidRPr="004352BD">
        <w:rPr>
          <w:u w:val="single"/>
        </w:rPr>
        <w:t> symbols standing for </w:t>
      </w:r>
      <w:r w:rsidRPr="00C836B8">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55605C">
        <w:rPr>
          <w:sz w:val="16"/>
        </w:rPr>
        <w:t>Norvig</w:t>
      </w:r>
      <w:proofErr w:type="spellEnd"/>
      <w:r w:rsidRPr="0055605C">
        <w:rPr>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lastRenderedPageBreak/>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C836B8">
        <w:rPr>
          <w:b/>
          <w:bCs/>
          <w:highlight w:val="green"/>
          <w:u w:val="single"/>
        </w:rPr>
        <w:t>When you’ve reflected</w:t>
      </w:r>
      <w:r w:rsidRPr="005C5D21">
        <w:rPr>
          <w:u w:val="single"/>
        </w:rPr>
        <w:t> on enough intuitions, </w:t>
      </w:r>
      <w:r w:rsidRPr="00C836B8">
        <w:rPr>
          <w:b/>
          <w:bCs/>
          <w:highlight w:val="green"/>
          <w:u w:val="single"/>
        </w:rPr>
        <w:t>and corrected enough absurdities, you</w:t>
      </w:r>
      <w:r w:rsidRPr="005C5D21">
        <w:rPr>
          <w:u w:val="single"/>
        </w:rPr>
        <w:t> start to </w:t>
      </w:r>
      <w:r w:rsidRPr="00C836B8">
        <w:rPr>
          <w:b/>
          <w:bCs/>
          <w:highlight w:val="green"/>
          <w:u w:val="single"/>
        </w:rPr>
        <w:t>see a common denominator</w:t>
      </w:r>
      <w:r w:rsidRPr="005C5D21">
        <w:rPr>
          <w:u w:val="single"/>
        </w:rPr>
        <w:t>, a meta-principle at work, </w:t>
      </w:r>
      <w:r w:rsidRPr="00C836B8">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C836B8">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sectPr w:rsidR="000E7F29" w:rsidRPr="00096C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7597859"/>
    <w:multiLevelType w:val="hybridMultilevel"/>
    <w:tmpl w:val="14706F3A"/>
    <w:lvl w:ilvl="0" w:tplc="53DC6EE8">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3"/>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837"/>
    <w:rsid w:val="00000F15"/>
    <w:rsid w:val="000029E3"/>
    <w:rsid w:val="000029E8"/>
    <w:rsid w:val="00004225"/>
    <w:rsid w:val="000066CA"/>
    <w:rsid w:val="00007264"/>
    <w:rsid w:val="000076A9"/>
    <w:rsid w:val="00014FAD"/>
    <w:rsid w:val="00015D2A"/>
    <w:rsid w:val="0002490B"/>
    <w:rsid w:val="00026465"/>
    <w:rsid w:val="0002745A"/>
    <w:rsid w:val="00030204"/>
    <w:rsid w:val="000312A0"/>
    <w:rsid w:val="0003396C"/>
    <w:rsid w:val="00035337"/>
    <w:rsid w:val="000409E1"/>
    <w:rsid w:val="00042130"/>
    <w:rsid w:val="00050430"/>
    <w:rsid w:val="00052FB1"/>
    <w:rsid w:val="00054276"/>
    <w:rsid w:val="000547B1"/>
    <w:rsid w:val="00056724"/>
    <w:rsid w:val="0006091E"/>
    <w:rsid w:val="000638C1"/>
    <w:rsid w:val="00065178"/>
    <w:rsid w:val="00065FEE"/>
    <w:rsid w:val="00066E3C"/>
    <w:rsid w:val="000720F1"/>
    <w:rsid w:val="00072718"/>
    <w:rsid w:val="0007381E"/>
    <w:rsid w:val="00076094"/>
    <w:rsid w:val="00081554"/>
    <w:rsid w:val="00083024"/>
    <w:rsid w:val="0008785F"/>
    <w:rsid w:val="00090460"/>
    <w:rsid w:val="00090CBE"/>
    <w:rsid w:val="00094DEC"/>
    <w:rsid w:val="00096C7E"/>
    <w:rsid w:val="000A2D8A"/>
    <w:rsid w:val="000C585E"/>
    <w:rsid w:val="000D26A6"/>
    <w:rsid w:val="000D2B90"/>
    <w:rsid w:val="000D4680"/>
    <w:rsid w:val="000D6ED8"/>
    <w:rsid w:val="000D717B"/>
    <w:rsid w:val="000E7F29"/>
    <w:rsid w:val="00100B28"/>
    <w:rsid w:val="001159AB"/>
    <w:rsid w:val="00117316"/>
    <w:rsid w:val="001209B4"/>
    <w:rsid w:val="001274A1"/>
    <w:rsid w:val="0013308B"/>
    <w:rsid w:val="00133C29"/>
    <w:rsid w:val="001625A5"/>
    <w:rsid w:val="001702BF"/>
    <w:rsid w:val="00171E98"/>
    <w:rsid w:val="001761FC"/>
    <w:rsid w:val="00182655"/>
    <w:rsid w:val="001840F2"/>
    <w:rsid w:val="00185134"/>
    <w:rsid w:val="001856C6"/>
    <w:rsid w:val="00191B5F"/>
    <w:rsid w:val="00192487"/>
    <w:rsid w:val="001932B4"/>
    <w:rsid w:val="00193416"/>
    <w:rsid w:val="00195073"/>
    <w:rsid w:val="0019668D"/>
    <w:rsid w:val="001972F9"/>
    <w:rsid w:val="001A24C4"/>
    <w:rsid w:val="001A25FD"/>
    <w:rsid w:val="001A5371"/>
    <w:rsid w:val="001A72C7"/>
    <w:rsid w:val="001B368A"/>
    <w:rsid w:val="001B73E3"/>
    <w:rsid w:val="001C013D"/>
    <w:rsid w:val="001C316D"/>
    <w:rsid w:val="001C352C"/>
    <w:rsid w:val="001C3BC5"/>
    <w:rsid w:val="001C701A"/>
    <w:rsid w:val="001D1A0D"/>
    <w:rsid w:val="001D36BF"/>
    <w:rsid w:val="001D4C28"/>
    <w:rsid w:val="001E0B1F"/>
    <w:rsid w:val="001E0C0F"/>
    <w:rsid w:val="001E1E0B"/>
    <w:rsid w:val="001E206A"/>
    <w:rsid w:val="001F1173"/>
    <w:rsid w:val="00200034"/>
    <w:rsid w:val="002005A8"/>
    <w:rsid w:val="00203DD8"/>
    <w:rsid w:val="00204E1D"/>
    <w:rsid w:val="002059BD"/>
    <w:rsid w:val="00207FD8"/>
    <w:rsid w:val="0021024C"/>
    <w:rsid w:val="00210FAF"/>
    <w:rsid w:val="00212879"/>
    <w:rsid w:val="00213B1E"/>
    <w:rsid w:val="00215284"/>
    <w:rsid w:val="00215B78"/>
    <w:rsid w:val="002168F2"/>
    <w:rsid w:val="0022589F"/>
    <w:rsid w:val="002343FE"/>
    <w:rsid w:val="00235F7B"/>
    <w:rsid w:val="00247946"/>
    <w:rsid w:val="002502CF"/>
    <w:rsid w:val="00254BC4"/>
    <w:rsid w:val="0026316A"/>
    <w:rsid w:val="0026458C"/>
    <w:rsid w:val="00267EBB"/>
    <w:rsid w:val="0027023B"/>
    <w:rsid w:val="00272F3F"/>
    <w:rsid w:val="00273FCB"/>
    <w:rsid w:val="00274EDB"/>
    <w:rsid w:val="0027729E"/>
    <w:rsid w:val="002843B2"/>
    <w:rsid w:val="00284ED6"/>
    <w:rsid w:val="00290C5A"/>
    <w:rsid w:val="00290C92"/>
    <w:rsid w:val="0029647A"/>
    <w:rsid w:val="00296504"/>
    <w:rsid w:val="002A0678"/>
    <w:rsid w:val="002B5511"/>
    <w:rsid w:val="002B7ACF"/>
    <w:rsid w:val="002D2F03"/>
    <w:rsid w:val="002E0643"/>
    <w:rsid w:val="002E392E"/>
    <w:rsid w:val="002E6BBC"/>
    <w:rsid w:val="002F1BA9"/>
    <w:rsid w:val="002F2C2F"/>
    <w:rsid w:val="002F6E74"/>
    <w:rsid w:val="0030319A"/>
    <w:rsid w:val="003106B3"/>
    <w:rsid w:val="0031385D"/>
    <w:rsid w:val="003171AB"/>
    <w:rsid w:val="00321BCE"/>
    <w:rsid w:val="003223B2"/>
    <w:rsid w:val="00322A67"/>
    <w:rsid w:val="003240D3"/>
    <w:rsid w:val="00330E13"/>
    <w:rsid w:val="00335A23"/>
    <w:rsid w:val="00337279"/>
    <w:rsid w:val="00340707"/>
    <w:rsid w:val="00341C61"/>
    <w:rsid w:val="00343332"/>
    <w:rsid w:val="003436AF"/>
    <w:rsid w:val="00351841"/>
    <w:rsid w:val="00353CF4"/>
    <w:rsid w:val="00357D1A"/>
    <w:rsid w:val="003624A6"/>
    <w:rsid w:val="00364ADF"/>
    <w:rsid w:val="003650DD"/>
    <w:rsid w:val="00365C8D"/>
    <w:rsid w:val="003670D9"/>
    <w:rsid w:val="00370B41"/>
    <w:rsid w:val="00371B27"/>
    <w:rsid w:val="003726C3"/>
    <w:rsid w:val="00375D2E"/>
    <w:rsid w:val="00383071"/>
    <w:rsid w:val="00383B19"/>
    <w:rsid w:val="00384CBC"/>
    <w:rsid w:val="003933F9"/>
    <w:rsid w:val="003942C5"/>
    <w:rsid w:val="00395864"/>
    <w:rsid w:val="00396557"/>
    <w:rsid w:val="00397316"/>
    <w:rsid w:val="003976A3"/>
    <w:rsid w:val="003A248F"/>
    <w:rsid w:val="003A368F"/>
    <w:rsid w:val="003A4D9C"/>
    <w:rsid w:val="003B1668"/>
    <w:rsid w:val="003B3C90"/>
    <w:rsid w:val="003C03C0"/>
    <w:rsid w:val="003C0A08"/>
    <w:rsid w:val="003C1F6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E90"/>
    <w:rsid w:val="004270E3"/>
    <w:rsid w:val="00431E24"/>
    <w:rsid w:val="004348DC"/>
    <w:rsid w:val="00434921"/>
    <w:rsid w:val="00442018"/>
    <w:rsid w:val="00446567"/>
    <w:rsid w:val="00447B10"/>
    <w:rsid w:val="00452EE4"/>
    <w:rsid w:val="00452F0B"/>
    <w:rsid w:val="004536D6"/>
    <w:rsid w:val="00457224"/>
    <w:rsid w:val="00460081"/>
    <w:rsid w:val="0046022C"/>
    <w:rsid w:val="00465861"/>
    <w:rsid w:val="0047482C"/>
    <w:rsid w:val="00475436"/>
    <w:rsid w:val="0048047E"/>
    <w:rsid w:val="00482AF9"/>
    <w:rsid w:val="00496BB2"/>
    <w:rsid w:val="004A2824"/>
    <w:rsid w:val="004B37B4"/>
    <w:rsid w:val="004B4041"/>
    <w:rsid w:val="004B72B4"/>
    <w:rsid w:val="004C0314"/>
    <w:rsid w:val="004C0D3D"/>
    <w:rsid w:val="004C213E"/>
    <w:rsid w:val="004C376C"/>
    <w:rsid w:val="004C657F"/>
    <w:rsid w:val="004D0A9A"/>
    <w:rsid w:val="004D17D8"/>
    <w:rsid w:val="004D2DEF"/>
    <w:rsid w:val="004D52D8"/>
    <w:rsid w:val="004E355B"/>
    <w:rsid w:val="004E4E77"/>
    <w:rsid w:val="005028E5"/>
    <w:rsid w:val="00503735"/>
    <w:rsid w:val="005067E3"/>
    <w:rsid w:val="00516A88"/>
    <w:rsid w:val="00522065"/>
    <w:rsid w:val="005224F2"/>
    <w:rsid w:val="00525A13"/>
    <w:rsid w:val="00526665"/>
    <w:rsid w:val="00532674"/>
    <w:rsid w:val="00533F1C"/>
    <w:rsid w:val="00536D8B"/>
    <w:rsid w:val="005379C3"/>
    <w:rsid w:val="005519C2"/>
    <w:rsid w:val="005523E0"/>
    <w:rsid w:val="0055320F"/>
    <w:rsid w:val="0055699B"/>
    <w:rsid w:val="0056020A"/>
    <w:rsid w:val="00563D3D"/>
    <w:rsid w:val="005659AA"/>
    <w:rsid w:val="00566346"/>
    <w:rsid w:val="005676E8"/>
    <w:rsid w:val="00567799"/>
    <w:rsid w:val="00577C12"/>
    <w:rsid w:val="00580BFC"/>
    <w:rsid w:val="00581048"/>
    <w:rsid w:val="00581203"/>
    <w:rsid w:val="0058349C"/>
    <w:rsid w:val="00585FBE"/>
    <w:rsid w:val="005870E8"/>
    <w:rsid w:val="0058789C"/>
    <w:rsid w:val="00593048"/>
    <w:rsid w:val="005A1FA3"/>
    <w:rsid w:val="005A4D4E"/>
    <w:rsid w:val="005A7237"/>
    <w:rsid w:val="005B21FA"/>
    <w:rsid w:val="005B3244"/>
    <w:rsid w:val="005B54D9"/>
    <w:rsid w:val="005B6EE8"/>
    <w:rsid w:val="005B7731"/>
    <w:rsid w:val="005C4515"/>
    <w:rsid w:val="005C5602"/>
    <w:rsid w:val="005C74A6"/>
    <w:rsid w:val="005C7B35"/>
    <w:rsid w:val="005D3B4D"/>
    <w:rsid w:val="005D615C"/>
    <w:rsid w:val="005E1860"/>
    <w:rsid w:val="005F063B"/>
    <w:rsid w:val="005F192D"/>
    <w:rsid w:val="005F24C8"/>
    <w:rsid w:val="005F26AF"/>
    <w:rsid w:val="005F7B11"/>
    <w:rsid w:val="00607D6C"/>
    <w:rsid w:val="00611FEE"/>
    <w:rsid w:val="006123F5"/>
    <w:rsid w:val="00612831"/>
    <w:rsid w:val="0061383D"/>
    <w:rsid w:val="00614651"/>
    <w:rsid w:val="00614D69"/>
    <w:rsid w:val="00616ED3"/>
    <w:rsid w:val="00617030"/>
    <w:rsid w:val="00621301"/>
    <w:rsid w:val="0062173F"/>
    <w:rsid w:val="0062244F"/>
    <w:rsid w:val="006235FB"/>
    <w:rsid w:val="006257FC"/>
    <w:rsid w:val="00626A15"/>
    <w:rsid w:val="006379E9"/>
    <w:rsid w:val="00640818"/>
    <w:rsid w:val="006438CB"/>
    <w:rsid w:val="006529B9"/>
    <w:rsid w:val="00654695"/>
    <w:rsid w:val="0065500A"/>
    <w:rsid w:val="00655217"/>
    <w:rsid w:val="0065727C"/>
    <w:rsid w:val="00665E93"/>
    <w:rsid w:val="00673042"/>
    <w:rsid w:val="00674A78"/>
    <w:rsid w:val="00696A16"/>
    <w:rsid w:val="006A1925"/>
    <w:rsid w:val="006A4840"/>
    <w:rsid w:val="006A52A0"/>
    <w:rsid w:val="006A7E1D"/>
    <w:rsid w:val="006B6633"/>
    <w:rsid w:val="006C3A56"/>
    <w:rsid w:val="006C6F74"/>
    <w:rsid w:val="006D13F4"/>
    <w:rsid w:val="006D6AED"/>
    <w:rsid w:val="006E392A"/>
    <w:rsid w:val="006E6D0B"/>
    <w:rsid w:val="006F126E"/>
    <w:rsid w:val="006F1893"/>
    <w:rsid w:val="006F32C9"/>
    <w:rsid w:val="006F3834"/>
    <w:rsid w:val="006F46F2"/>
    <w:rsid w:val="006F5693"/>
    <w:rsid w:val="006F5D4C"/>
    <w:rsid w:val="00700724"/>
    <w:rsid w:val="007011A0"/>
    <w:rsid w:val="00701504"/>
    <w:rsid w:val="00703563"/>
    <w:rsid w:val="00717B01"/>
    <w:rsid w:val="007227D9"/>
    <w:rsid w:val="0072491F"/>
    <w:rsid w:val="00725598"/>
    <w:rsid w:val="007374A1"/>
    <w:rsid w:val="0074040B"/>
    <w:rsid w:val="007517E7"/>
    <w:rsid w:val="00752712"/>
    <w:rsid w:val="00753A84"/>
    <w:rsid w:val="00753C73"/>
    <w:rsid w:val="00760711"/>
    <w:rsid w:val="007611F5"/>
    <w:rsid w:val="007619E4"/>
    <w:rsid w:val="00761E75"/>
    <w:rsid w:val="0076495E"/>
    <w:rsid w:val="007650DC"/>
    <w:rsid w:val="00765FC8"/>
    <w:rsid w:val="0077284F"/>
    <w:rsid w:val="00775694"/>
    <w:rsid w:val="007768E8"/>
    <w:rsid w:val="00780ECC"/>
    <w:rsid w:val="00793F46"/>
    <w:rsid w:val="007A0C8A"/>
    <w:rsid w:val="007A1325"/>
    <w:rsid w:val="007A1A18"/>
    <w:rsid w:val="007A3BAF"/>
    <w:rsid w:val="007A5498"/>
    <w:rsid w:val="007B53D8"/>
    <w:rsid w:val="007C22C5"/>
    <w:rsid w:val="007C57E1"/>
    <w:rsid w:val="007C5811"/>
    <w:rsid w:val="007D2DF5"/>
    <w:rsid w:val="007D451A"/>
    <w:rsid w:val="007D5E3E"/>
    <w:rsid w:val="007D7596"/>
    <w:rsid w:val="007E242C"/>
    <w:rsid w:val="007E468F"/>
    <w:rsid w:val="007E6631"/>
    <w:rsid w:val="007F086C"/>
    <w:rsid w:val="008025EE"/>
    <w:rsid w:val="00803A12"/>
    <w:rsid w:val="00804A85"/>
    <w:rsid w:val="00805417"/>
    <w:rsid w:val="00806944"/>
    <w:rsid w:val="008266F9"/>
    <w:rsid w:val="008267E2"/>
    <w:rsid w:val="00826A9B"/>
    <w:rsid w:val="008308DB"/>
    <w:rsid w:val="00834842"/>
    <w:rsid w:val="00840E7B"/>
    <w:rsid w:val="0084666D"/>
    <w:rsid w:val="008536AF"/>
    <w:rsid w:val="008538CB"/>
    <w:rsid w:val="00853D40"/>
    <w:rsid w:val="008564FC"/>
    <w:rsid w:val="00864E76"/>
    <w:rsid w:val="00872581"/>
    <w:rsid w:val="0087459D"/>
    <w:rsid w:val="0087680F"/>
    <w:rsid w:val="00876D81"/>
    <w:rsid w:val="00881430"/>
    <w:rsid w:val="00881767"/>
    <w:rsid w:val="00881D86"/>
    <w:rsid w:val="0088299F"/>
    <w:rsid w:val="00883306"/>
    <w:rsid w:val="008904F9"/>
    <w:rsid w:val="00890E4C"/>
    <w:rsid w:val="00890E74"/>
    <w:rsid w:val="00892798"/>
    <w:rsid w:val="0089418F"/>
    <w:rsid w:val="00897C29"/>
    <w:rsid w:val="008A1A9C"/>
    <w:rsid w:val="008A4633"/>
    <w:rsid w:val="008B032E"/>
    <w:rsid w:val="008B4766"/>
    <w:rsid w:val="008C0FA2"/>
    <w:rsid w:val="008C2342"/>
    <w:rsid w:val="008C77B6"/>
    <w:rsid w:val="008D1B91"/>
    <w:rsid w:val="008D2A41"/>
    <w:rsid w:val="008D724A"/>
    <w:rsid w:val="008E7A3E"/>
    <w:rsid w:val="008F41FD"/>
    <w:rsid w:val="008F4479"/>
    <w:rsid w:val="008F4BA0"/>
    <w:rsid w:val="00901726"/>
    <w:rsid w:val="009160DF"/>
    <w:rsid w:val="00917C4E"/>
    <w:rsid w:val="00920E6A"/>
    <w:rsid w:val="0092460A"/>
    <w:rsid w:val="00931816"/>
    <w:rsid w:val="00932C71"/>
    <w:rsid w:val="00934F16"/>
    <w:rsid w:val="00936224"/>
    <w:rsid w:val="00942A26"/>
    <w:rsid w:val="009509D5"/>
    <w:rsid w:val="009538F5"/>
    <w:rsid w:val="00957187"/>
    <w:rsid w:val="00960255"/>
    <w:rsid w:val="009603E1"/>
    <w:rsid w:val="00961C9D"/>
    <w:rsid w:val="00963065"/>
    <w:rsid w:val="0096666E"/>
    <w:rsid w:val="0097151F"/>
    <w:rsid w:val="00973777"/>
    <w:rsid w:val="00976E78"/>
    <w:rsid w:val="009775C0"/>
    <w:rsid w:val="00981F23"/>
    <w:rsid w:val="00982940"/>
    <w:rsid w:val="009878D3"/>
    <w:rsid w:val="00990634"/>
    <w:rsid w:val="00991733"/>
    <w:rsid w:val="00992078"/>
    <w:rsid w:val="00992BE3"/>
    <w:rsid w:val="009A1467"/>
    <w:rsid w:val="009A2BD7"/>
    <w:rsid w:val="009A6464"/>
    <w:rsid w:val="009B40FE"/>
    <w:rsid w:val="009B69F5"/>
    <w:rsid w:val="009C5FF7"/>
    <w:rsid w:val="009C6292"/>
    <w:rsid w:val="009D15DB"/>
    <w:rsid w:val="009D2678"/>
    <w:rsid w:val="009D3133"/>
    <w:rsid w:val="009D609E"/>
    <w:rsid w:val="009D7844"/>
    <w:rsid w:val="009E160D"/>
    <w:rsid w:val="009F1CBB"/>
    <w:rsid w:val="009F3305"/>
    <w:rsid w:val="009F6FB2"/>
    <w:rsid w:val="00A06B2F"/>
    <w:rsid w:val="00A071C0"/>
    <w:rsid w:val="00A20984"/>
    <w:rsid w:val="00A20BE2"/>
    <w:rsid w:val="00A2142D"/>
    <w:rsid w:val="00A22670"/>
    <w:rsid w:val="00A24B35"/>
    <w:rsid w:val="00A271BA"/>
    <w:rsid w:val="00A27F86"/>
    <w:rsid w:val="00A36A1C"/>
    <w:rsid w:val="00A431C6"/>
    <w:rsid w:val="00A54315"/>
    <w:rsid w:val="00A60FBC"/>
    <w:rsid w:val="00A613D8"/>
    <w:rsid w:val="00A61520"/>
    <w:rsid w:val="00A65C0B"/>
    <w:rsid w:val="00A75F5F"/>
    <w:rsid w:val="00A776BA"/>
    <w:rsid w:val="00A81FD2"/>
    <w:rsid w:val="00A8441A"/>
    <w:rsid w:val="00A8674A"/>
    <w:rsid w:val="00A96E24"/>
    <w:rsid w:val="00AA6F6E"/>
    <w:rsid w:val="00AB122B"/>
    <w:rsid w:val="00AB21B0"/>
    <w:rsid w:val="00AB48D3"/>
    <w:rsid w:val="00AB5D70"/>
    <w:rsid w:val="00AC1300"/>
    <w:rsid w:val="00AD2252"/>
    <w:rsid w:val="00AD3CB8"/>
    <w:rsid w:val="00AE0243"/>
    <w:rsid w:val="00AE1BAD"/>
    <w:rsid w:val="00AE2124"/>
    <w:rsid w:val="00AE24BC"/>
    <w:rsid w:val="00AE3E3F"/>
    <w:rsid w:val="00AF22BB"/>
    <w:rsid w:val="00AF2516"/>
    <w:rsid w:val="00AF4760"/>
    <w:rsid w:val="00AF55D4"/>
    <w:rsid w:val="00B0505F"/>
    <w:rsid w:val="00B05C2D"/>
    <w:rsid w:val="00B11BDB"/>
    <w:rsid w:val="00B12933"/>
    <w:rsid w:val="00B12B88"/>
    <w:rsid w:val="00B13037"/>
    <w:rsid w:val="00B137E0"/>
    <w:rsid w:val="00B13BC8"/>
    <w:rsid w:val="00B21474"/>
    <w:rsid w:val="00B226FC"/>
    <w:rsid w:val="00B24662"/>
    <w:rsid w:val="00B324CF"/>
    <w:rsid w:val="00B34299"/>
    <w:rsid w:val="00B3569C"/>
    <w:rsid w:val="00B40243"/>
    <w:rsid w:val="00B407AD"/>
    <w:rsid w:val="00B43676"/>
    <w:rsid w:val="00B45210"/>
    <w:rsid w:val="00B5602D"/>
    <w:rsid w:val="00B60125"/>
    <w:rsid w:val="00B6656B"/>
    <w:rsid w:val="00B71625"/>
    <w:rsid w:val="00B756D8"/>
    <w:rsid w:val="00B75C54"/>
    <w:rsid w:val="00B8710E"/>
    <w:rsid w:val="00B92A93"/>
    <w:rsid w:val="00BA17A8"/>
    <w:rsid w:val="00BA2A3D"/>
    <w:rsid w:val="00BA3C33"/>
    <w:rsid w:val="00BB0878"/>
    <w:rsid w:val="00BB1879"/>
    <w:rsid w:val="00BB5F30"/>
    <w:rsid w:val="00BB5FE0"/>
    <w:rsid w:val="00BC0ABE"/>
    <w:rsid w:val="00BC21FA"/>
    <w:rsid w:val="00BC30DB"/>
    <w:rsid w:val="00BC474A"/>
    <w:rsid w:val="00BC64FF"/>
    <w:rsid w:val="00BC7C37"/>
    <w:rsid w:val="00BD2244"/>
    <w:rsid w:val="00BE19C2"/>
    <w:rsid w:val="00BE31AB"/>
    <w:rsid w:val="00BE3439"/>
    <w:rsid w:val="00BE6472"/>
    <w:rsid w:val="00BF20C1"/>
    <w:rsid w:val="00BF29B8"/>
    <w:rsid w:val="00BF46EA"/>
    <w:rsid w:val="00BF51AE"/>
    <w:rsid w:val="00C04154"/>
    <w:rsid w:val="00C07769"/>
    <w:rsid w:val="00C07D05"/>
    <w:rsid w:val="00C10856"/>
    <w:rsid w:val="00C10959"/>
    <w:rsid w:val="00C203FA"/>
    <w:rsid w:val="00C244F5"/>
    <w:rsid w:val="00C3164F"/>
    <w:rsid w:val="00C31B5E"/>
    <w:rsid w:val="00C34D3E"/>
    <w:rsid w:val="00C35B37"/>
    <w:rsid w:val="00C3747A"/>
    <w:rsid w:val="00C37F29"/>
    <w:rsid w:val="00C456EA"/>
    <w:rsid w:val="00C56DCC"/>
    <w:rsid w:val="00C56DD8"/>
    <w:rsid w:val="00C57075"/>
    <w:rsid w:val="00C62989"/>
    <w:rsid w:val="00C678D1"/>
    <w:rsid w:val="00C71332"/>
    <w:rsid w:val="00C71DFC"/>
    <w:rsid w:val="00C72AFE"/>
    <w:rsid w:val="00C81619"/>
    <w:rsid w:val="00C836B8"/>
    <w:rsid w:val="00C91DBF"/>
    <w:rsid w:val="00CA013C"/>
    <w:rsid w:val="00CA3525"/>
    <w:rsid w:val="00CA6D6D"/>
    <w:rsid w:val="00CC105C"/>
    <w:rsid w:val="00CC4257"/>
    <w:rsid w:val="00CC7A4E"/>
    <w:rsid w:val="00CD1359"/>
    <w:rsid w:val="00CD4C83"/>
    <w:rsid w:val="00CF7E7F"/>
    <w:rsid w:val="00D01EDC"/>
    <w:rsid w:val="00D078AA"/>
    <w:rsid w:val="00D10058"/>
    <w:rsid w:val="00D11978"/>
    <w:rsid w:val="00D15E30"/>
    <w:rsid w:val="00D16129"/>
    <w:rsid w:val="00D17B3E"/>
    <w:rsid w:val="00D246BC"/>
    <w:rsid w:val="00D25DBD"/>
    <w:rsid w:val="00D26929"/>
    <w:rsid w:val="00D26D70"/>
    <w:rsid w:val="00D30CBD"/>
    <w:rsid w:val="00D30D9E"/>
    <w:rsid w:val="00D30F39"/>
    <w:rsid w:val="00D33908"/>
    <w:rsid w:val="00D354F2"/>
    <w:rsid w:val="00D36C30"/>
    <w:rsid w:val="00D37C90"/>
    <w:rsid w:val="00D43A8C"/>
    <w:rsid w:val="00D45837"/>
    <w:rsid w:val="00D53072"/>
    <w:rsid w:val="00D562B9"/>
    <w:rsid w:val="00D61A4E"/>
    <w:rsid w:val="00D634EA"/>
    <w:rsid w:val="00D67CE9"/>
    <w:rsid w:val="00D713A1"/>
    <w:rsid w:val="00D75884"/>
    <w:rsid w:val="00D77956"/>
    <w:rsid w:val="00D80F0C"/>
    <w:rsid w:val="00D85085"/>
    <w:rsid w:val="00D92077"/>
    <w:rsid w:val="00D9366D"/>
    <w:rsid w:val="00D951E2"/>
    <w:rsid w:val="00D9565A"/>
    <w:rsid w:val="00DA1304"/>
    <w:rsid w:val="00DA2287"/>
    <w:rsid w:val="00DB2337"/>
    <w:rsid w:val="00DB5681"/>
    <w:rsid w:val="00DB5F87"/>
    <w:rsid w:val="00DB699B"/>
    <w:rsid w:val="00DC0376"/>
    <w:rsid w:val="00DC099B"/>
    <w:rsid w:val="00DC2BE5"/>
    <w:rsid w:val="00DC68F8"/>
    <w:rsid w:val="00DD4CD4"/>
    <w:rsid w:val="00DD4ED9"/>
    <w:rsid w:val="00DD65A2"/>
    <w:rsid w:val="00DD6770"/>
    <w:rsid w:val="00DE0749"/>
    <w:rsid w:val="00DE1675"/>
    <w:rsid w:val="00DE1CE2"/>
    <w:rsid w:val="00DF1210"/>
    <w:rsid w:val="00DF31E9"/>
    <w:rsid w:val="00DF400D"/>
    <w:rsid w:val="00DF4085"/>
    <w:rsid w:val="00DF5C23"/>
    <w:rsid w:val="00E01DAD"/>
    <w:rsid w:val="00E021DC"/>
    <w:rsid w:val="00E03F91"/>
    <w:rsid w:val="00E064EF"/>
    <w:rsid w:val="00E064F2"/>
    <w:rsid w:val="00E0717B"/>
    <w:rsid w:val="00E141D4"/>
    <w:rsid w:val="00E15598"/>
    <w:rsid w:val="00E162B9"/>
    <w:rsid w:val="00E1728D"/>
    <w:rsid w:val="00E20D65"/>
    <w:rsid w:val="00E21173"/>
    <w:rsid w:val="00E353A2"/>
    <w:rsid w:val="00E36881"/>
    <w:rsid w:val="00E41A99"/>
    <w:rsid w:val="00E42E4C"/>
    <w:rsid w:val="00E4524A"/>
    <w:rsid w:val="00E47013"/>
    <w:rsid w:val="00E541F9"/>
    <w:rsid w:val="00E54D5B"/>
    <w:rsid w:val="00E57B79"/>
    <w:rsid w:val="00E61C8D"/>
    <w:rsid w:val="00E63419"/>
    <w:rsid w:val="00E64496"/>
    <w:rsid w:val="00E72115"/>
    <w:rsid w:val="00E80C0A"/>
    <w:rsid w:val="00E8322E"/>
    <w:rsid w:val="00E903E0"/>
    <w:rsid w:val="00E92567"/>
    <w:rsid w:val="00E94DDE"/>
    <w:rsid w:val="00EA1115"/>
    <w:rsid w:val="00EA39EB"/>
    <w:rsid w:val="00EA4E9E"/>
    <w:rsid w:val="00EA54E8"/>
    <w:rsid w:val="00EA58CE"/>
    <w:rsid w:val="00EB02C1"/>
    <w:rsid w:val="00EB33FF"/>
    <w:rsid w:val="00EB3D1A"/>
    <w:rsid w:val="00EC032E"/>
    <w:rsid w:val="00EC2759"/>
    <w:rsid w:val="00EC2C69"/>
    <w:rsid w:val="00EC7106"/>
    <w:rsid w:val="00ED0120"/>
    <w:rsid w:val="00ED15E9"/>
    <w:rsid w:val="00ED3BBA"/>
    <w:rsid w:val="00ED4E12"/>
    <w:rsid w:val="00ED51CA"/>
    <w:rsid w:val="00EE051B"/>
    <w:rsid w:val="00EE54B4"/>
    <w:rsid w:val="00EF1AD8"/>
    <w:rsid w:val="00EF2B5C"/>
    <w:rsid w:val="00EF7794"/>
    <w:rsid w:val="00F02046"/>
    <w:rsid w:val="00F039BF"/>
    <w:rsid w:val="00F053D8"/>
    <w:rsid w:val="00F0772C"/>
    <w:rsid w:val="00F07888"/>
    <w:rsid w:val="00F110A0"/>
    <w:rsid w:val="00F1313D"/>
    <w:rsid w:val="00F201E7"/>
    <w:rsid w:val="00F204E0"/>
    <w:rsid w:val="00F20B16"/>
    <w:rsid w:val="00F21C79"/>
    <w:rsid w:val="00F234D2"/>
    <w:rsid w:val="00F238C9"/>
    <w:rsid w:val="00F23CA5"/>
    <w:rsid w:val="00F277AA"/>
    <w:rsid w:val="00F31955"/>
    <w:rsid w:val="00F34C06"/>
    <w:rsid w:val="00F43EA3"/>
    <w:rsid w:val="00F44B5C"/>
    <w:rsid w:val="00F50C55"/>
    <w:rsid w:val="00F52854"/>
    <w:rsid w:val="00F57FFB"/>
    <w:rsid w:val="00F601E6"/>
    <w:rsid w:val="00F72DDD"/>
    <w:rsid w:val="00F73954"/>
    <w:rsid w:val="00F81B6A"/>
    <w:rsid w:val="00F853EA"/>
    <w:rsid w:val="00F94060"/>
    <w:rsid w:val="00FA039F"/>
    <w:rsid w:val="00FA56F6"/>
    <w:rsid w:val="00FA7800"/>
    <w:rsid w:val="00FB329D"/>
    <w:rsid w:val="00FC195F"/>
    <w:rsid w:val="00FC27E3"/>
    <w:rsid w:val="00FC74C7"/>
    <w:rsid w:val="00FD451D"/>
    <w:rsid w:val="00FD5785"/>
    <w:rsid w:val="00FD5B22"/>
    <w:rsid w:val="00FE1B01"/>
    <w:rsid w:val="00FF7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A93EF"/>
  <w14:defaultImageDpi w14:val="300"/>
  <w15:docId w15:val="{E00A7518-9BF4-FE43-8719-B7AEFF5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0F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0F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0F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9"/>
    <w:unhideWhenUsed/>
    <w:qFormat/>
    <w:rsid w:val="00000F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000F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0F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F15"/>
  </w:style>
  <w:style w:type="character" w:customStyle="1" w:styleId="Heading1Char">
    <w:name w:val="Heading 1 Char"/>
    <w:aliases w:val="Pocket Char"/>
    <w:basedOn w:val="DefaultParagraphFont"/>
    <w:link w:val="Heading1"/>
    <w:uiPriority w:val="9"/>
    <w:rsid w:val="00000F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0F1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9"/>
    <w:rsid w:val="00000F1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000F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0F1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00F15"/>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000F1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00F1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000F15"/>
    <w:rPr>
      <w:color w:val="auto"/>
      <w:u w:val="none"/>
    </w:rPr>
  </w:style>
  <w:style w:type="paragraph" w:styleId="DocumentMap">
    <w:name w:val="Document Map"/>
    <w:basedOn w:val="Normal"/>
    <w:link w:val="DocumentMapChar"/>
    <w:uiPriority w:val="99"/>
    <w:semiHidden/>
    <w:unhideWhenUsed/>
    <w:rsid w:val="00000F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F15"/>
    <w:rPr>
      <w:rFonts w:ascii="Lucida Grande" w:hAnsi="Lucida Grande" w:cs="Lucida Grande"/>
    </w:rPr>
  </w:style>
  <w:style w:type="paragraph" w:customStyle="1" w:styleId="Emphasis1">
    <w:name w:val="Emphasis1"/>
    <w:basedOn w:val="Normal"/>
    <w:link w:val="Emphasis"/>
    <w:autoRedefine/>
    <w:uiPriority w:val="20"/>
    <w:qFormat/>
    <w:rsid w:val="00F039B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99"/>
    <w:qFormat/>
    <w:rsid w:val="00F039BF"/>
    <w:pPr>
      <w:ind w:left="720"/>
      <w:contextualSpacing/>
    </w:p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1B36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1121,No Spacing112,Clear,ca,DDI Tag,Tag Title,No Spacing6,No Spacing tnr,ClearFormatting,Hidden Block Title,No Spacing311,No Spacing51,No Spacing8,Dont u,No Spacing1111111,Note Level 21,No Spacing7"/>
    <w:basedOn w:val="Heading1"/>
    <w:autoRedefine/>
    <w:uiPriority w:val="99"/>
    <w:qFormat/>
    <w:rsid w:val="00F077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A2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692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hujiaqi.com/book/article-all?aid=229" TargetMode="External"/><Relationship Id="rId4" Type="http://schemas.openxmlformats.org/officeDocument/2006/relationships/customXml" Target="../customXml/item4.xml"/><Relationship Id="rId9" Type="http://schemas.openxmlformats.org/officeDocument/2006/relationships/hyperlink" Target="https://www.spaceportassociates.com/pdf/human_settlement.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41</Pages>
  <Words>29298</Words>
  <Characters>167000</Characters>
  <Application>Microsoft Office Word</Application>
  <DocSecurity>0</DocSecurity>
  <Lines>1391</Lines>
  <Paragraphs>391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234</cp:revision>
  <dcterms:created xsi:type="dcterms:W3CDTF">2022-02-17T22:29:00Z</dcterms:created>
  <dcterms:modified xsi:type="dcterms:W3CDTF">2022-02-18T00:53:00Z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