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D23DB" w14:textId="48EE4110" w:rsidR="00B41CA9" w:rsidRDefault="00B41CA9" w:rsidP="00B41CA9">
      <w:pPr>
        <w:pStyle w:val="Heading1"/>
      </w:pPr>
      <w:r>
        <w:t>1AC - Tourism</w:t>
      </w:r>
    </w:p>
    <w:p w14:paraId="7742EE11" w14:textId="2150B34B" w:rsidR="00B41CA9" w:rsidRDefault="00954108" w:rsidP="00954108">
      <w:pPr>
        <w:pStyle w:val="Heading2"/>
      </w:pPr>
      <w:r>
        <w:lastRenderedPageBreak/>
        <w:t>1AC</w:t>
      </w:r>
    </w:p>
    <w:p w14:paraId="2FFB05CF" w14:textId="2AE0BBD2" w:rsidR="00E17E0E" w:rsidRPr="00E17E0E" w:rsidRDefault="00224FA1" w:rsidP="00224FA1">
      <w:pPr>
        <w:pStyle w:val="Heading3"/>
      </w:pPr>
      <w:r>
        <w:lastRenderedPageBreak/>
        <w:t>1AC - Advantage</w:t>
      </w:r>
    </w:p>
    <w:p w14:paraId="665C1B40"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768E4807"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E75199">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E75199">
        <w:rPr>
          <w:rStyle w:val="Emphasis"/>
          <w:highlight w:val="green"/>
        </w:rPr>
        <w:t>Giant Leap</w:t>
      </w:r>
      <w:r w:rsidRPr="00E75199">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4B6E3652" w14:textId="77777777" w:rsidR="00FC4D7B" w:rsidRPr="003A5B77" w:rsidRDefault="00FC4D7B" w:rsidP="00FC4D7B">
      <w:pPr>
        <w:rPr>
          <w:rFonts w:asciiTheme="majorHAnsi" w:hAnsiTheme="majorHAnsi" w:cstheme="majorHAnsi"/>
          <w:sz w:val="14"/>
        </w:rPr>
      </w:pPr>
      <w:r w:rsidRPr="007E5487">
        <w:rPr>
          <w:rFonts w:asciiTheme="majorHAnsi" w:hAnsiTheme="majorHAnsi" w:cstheme="majorHAnsi"/>
          <w:u w:val="single"/>
        </w:rPr>
        <w:t xml:space="preserve">This year saw </w:t>
      </w:r>
      <w:r w:rsidRPr="00E75199">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E75199">
        <w:rPr>
          <w:rStyle w:val="Emphasis"/>
          <w:highlight w:val="green"/>
        </w:rPr>
        <w:t>only just begun</w:t>
      </w:r>
      <w:r w:rsidRPr="003A5B77">
        <w:rPr>
          <w:rFonts w:asciiTheme="majorHAnsi" w:hAnsiTheme="majorHAnsi" w:cstheme="majorHAnsi"/>
          <w:sz w:val="14"/>
        </w:rPr>
        <w:t xml:space="preserve">. Virgin </w:t>
      </w:r>
      <w:r w:rsidRPr="00E75199">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E75199">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proofErr w:type="spellStart"/>
      <w:r w:rsidRPr="00E75199">
        <w:rPr>
          <w:rFonts w:asciiTheme="majorHAnsi" w:hAnsiTheme="majorHAnsi" w:cstheme="majorHAnsi"/>
          <w:highlight w:val="green"/>
          <w:u w:val="single"/>
        </w:rPr>
        <w:t>Roscosmos</w:t>
      </w:r>
      <w:proofErr w:type="spellEnd"/>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E75199">
        <w:rPr>
          <w:rStyle w:val="Emphasis"/>
          <w:highlight w:val="green"/>
        </w:rPr>
        <w:t>2022</w:t>
      </w:r>
      <w:r w:rsidRPr="00F86DBC">
        <w:rPr>
          <w:rStyle w:val="Emphasis"/>
        </w:rPr>
        <w:t xml:space="preserve"> also </w:t>
      </w:r>
      <w:r w:rsidRPr="00E75199">
        <w:rPr>
          <w:rStyle w:val="Emphasis"/>
          <w:highlight w:val="green"/>
        </w:rPr>
        <w:t>set to be busy</w:t>
      </w:r>
      <w:r w:rsidRPr="007E5487">
        <w:rPr>
          <w:rFonts w:asciiTheme="majorHAnsi" w:hAnsiTheme="majorHAnsi" w:cstheme="majorHAnsi"/>
          <w:u w:val="single"/>
        </w:rPr>
        <w:t xml:space="preserve">, between </w:t>
      </w:r>
      <w:r w:rsidRPr="00E75199">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E75199">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E75199">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Canadian </w:t>
      </w:r>
      <w:proofErr w:type="gramStart"/>
      <w:r w:rsidRPr="003A5B77">
        <w:rPr>
          <w:rFonts w:asciiTheme="majorHAnsi" w:hAnsiTheme="majorHAnsi" w:cstheme="majorHAnsi"/>
          <w:sz w:val="14"/>
        </w:rPr>
        <w:t>investor</w:t>
      </w:r>
      <w:proofErr w:type="gramEnd"/>
      <w:r w:rsidRPr="003A5B77">
        <w:rPr>
          <w:rFonts w:asciiTheme="majorHAnsi" w:hAnsiTheme="majorHAnsi" w:cstheme="majorHAnsi"/>
          <w:sz w:val="14"/>
        </w:rPr>
        <w:t xml:space="preserve"> and philanthropist; and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Israeli businessman and fighter pilot. (Image credit: collectSPACE.com) Axiom Space revealed its clients Jan. 26 for its first </w:t>
      </w:r>
      <w:proofErr w:type="gramStart"/>
      <w:r w:rsidRPr="003A5B77">
        <w:rPr>
          <w:rFonts w:asciiTheme="majorHAnsi" w:hAnsiTheme="majorHAnsi" w:cstheme="majorHAnsi"/>
          <w:sz w:val="14"/>
        </w:rPr>
        <w:t>privately-funded</w:t>
      </w:r>
      <w:proofErr w:type="gramEnd"/>
      <w:r w:rsidRPr="003A5B77">
        <w:rPr>
          <w:rFonts w:asciiTheme="majorHAnsi" w:hAnsiTheme="majorHAnsi" w:cstheme="majorHAnsi"/>
          <w:sz w:val="14"/>
        </w:rPr>
        <w:t xml:space="preserve">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a businessman and former Israeli fighter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w:t>
      </w:r>
      <w:proofErr w:type="spellStart"/>
      <w:r w:rsidRPr="003A5B77">
        <w:rPr>
          <w:rFonts w:asciiTheme="majorHAnsi" w:hAnsiTheme="majorHAnsi" w:cstheme="majorHAnsi"/>
          <w:sz w:val="14"/>
        </w:rPr>
        <w:t>uncrewed</w:t>
      </w:r>
      <w:proofErr w:type="spellEnd"/>
      <w:r w:rsidRPr="003A5B77">
        <w:rPr>
          <w:rFonts w:asciiTheme="majorHAnsi" w:hAnsiTheme="majorHAnsi" w:cstheme="majorHAnsi"/>
          <w:sz w:val="14"/>
        </w:rPr>
        <w:t xml:space="preserve">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w:t>
      </w:r>
      <w:proofErr w:type="gramStart"/>
      <w:r w:rsidRPr="003A5B77">
        <w:rPr>
          <w:rFonts w:asciiTheme="majorHAnsi" w:hAnsiTheme="majorHAnsi" w:cstheme="majorHAnsi"/>
          <w:sz w:val="14"/>
        </w:rPr>
        <w:t>On</w:t>
      </w:r>
      <w:proofErr w:type="gramEnd"/>
      <w:r w:rsidRPr="003A5B77">
        <w:rPr>
          <w:rFonts w:asciiTheme="majorHAnsi" w:hAnsiTheme="majorHAnsi" w:cstheme="majorHAnsi"/>
          <w:sz w:val="14"/>
        </w:rPr>
        <w:t xml:space="preserve"> July 11, </w:t>
      </w:r>
      <w:r w:rsidRPr="00E75199">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E75199">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proofErr w:type="gramStart"/>
      <w:r w:rsidRPr="00E75199">
        <w:rPr>
          <w:rStyle w:val="Emphasis"/>
          <w:highlight w:val="green"/>
        </w:rPr>
        <w:t>opened up</w:t>
      </w:r>
      <w:proofErr w:type="gramEnd"/>
      <w:r w:rsidRPr="00E75199">
        <w:rPr>
          <w:rStyle w:val="Emphasis"/>
          <w:highlight w:val="green"/>
        </w:rPr>
        <w:t xml:space="preserve"> tickets</w:t>
      </w:r>
      <w:r w:rsidRPr="007E5487">
        <w:rPr>
          <w:rFonts w:asciiTheme="majorHAnsi" w:hAnsiTheme="majorHAnsi" w:cstheme="majorHAnsi"/>
          <w:u w:val="single"/>
        </w:rPr>
        <w:t xml:space="preserve"> again </w:t>
      </w:r>
      <w:r w:rsidRPr="00E75199">
        <w:rPr>
          <w:rFonts w:asciiTheme="majorHAnsi" w:hAnsiTheme="majorHAnsi" w:cstheme="majorHAnsi"/>
          <w:highlight w:val="green"/>
          <w:u w:val="single"/>
        </w:rPr>
        <w:t xml:space="preserve">to paying </w:t>
      </w:r>
      <w:proofErr w:type="spellStart"/>
      <w:r w:rsidRPr="00E75199">
        <w:rPr>
          <w:rFonts w:asciiTheme="majorHAnsi" w:hAnsiTheme="majorHAnsi" w:cstheme="majorHAnsi"/>
          <w:highlight w:val="green"/>
          <w:u w:val="single"/>
        </w:rPr>
        <w:t>spaceflyers</w:t>
      </w:r>
      <w:proofErr w:type="spellEnd"/>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E75199">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E75199">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w:t>
      </w:r>
      <w:proofErr w:type="gramStart"/>
      <w:r w:rsidRPr="003A5B77">
        <w:rPr>
          <w:rFonts w:asciiTheme="majorHAnsi" w:hAnsiTheme="majorHAnsi" w:cstheme="majorHAnsi"/>
          <w:sz w:val="14"/>
        </w:rPr>
        <w:t>competition, but</w:t>
      </w:r>
      <w:proofErr w:type="gramEnd"/>
      <w:r w:rsidRPr="003A5B77">
        <w:rPr>
          <w:rFonts w:asciiTheme="majorHAnsi" w:hAnsiTheme="majorHAnsi" w:cstheme="majorHAnsi"/>
          <w:sz w:val="14"/>
        </w:rPr>
        <w:t xml:space="preserve">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C61B94">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w:t>
      </w:r>
      <w:proofErr w:type="spellStart"/>
      <w:r w:rsidRPr="003A5B77">
        <w:rPr>
          <w:rFonts w:asciiTheme="majorHAnsi" w:hAnsiTheme="majorHAnsi" w:cstheme="majorHAnsi"/>
          <w:sz w:val="14"/>
        </w:rPr>
        <w:t>Starbase</w:t>
      </w:r>
      <w:proofErr w:type="spellEnd"/>
      <w:r w:rsidRPr="003A5B77">
        <w:rPr>
          <w:rFonts w:asciiTheme="majorHAnsi" w:hAnsiTheme="majorHAnsi" w:cstheme="majorHAnsi"/>
          <w:sz w:val="14"/>
        </w:rPr>
        <w:t xml:space="preserve"> facility near Boca Chica Village in South Texas. They stood 395 feet tall, taller than NASA's Saturn V moon rocket. (Image credit: SpaceX) SpaceX's newest Starship prototype (SN-20) perched on its massive Super Heavy booster for the first time on Friday (Aug. 6), briefly setting a </w:t>
      </w:r>
      <w:proofErr w:type="gramStart"/>
      <w:r w:rsidRPr="003A5B77">
        <w:rPr>
          <w:rFonts w:asciiTheme="majorHAnsi" w:hAnsiTheme="majorHAnsi" w:cstheme="majorHAnsi"/>
          <w:sz w:val="14"/>
        </w:rPr>
        <w:t>new record</w:t>
      </w:r>
      <w:proofErr w:type="gramEnd"/>
      <w:r w:rsidRPr="003A5B77">
        <w:rPr>
          <w:rFonts w:asciiTheme="majorHAnsi" w:hAnsiTheme="majorHAnsi" w:cstheme="majorHAnsi"/>
          <w:sz w:val="14"/>
        </w:rPr>
        <w:t xml:space="preserve">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E75199">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E75199">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w:t>
      </w:r>
      <w:proofErr w:type="spellStart"/>
      <w:r w:rsidRPr="003A5B77">
        <w:rPr>
          <w:rFonts w:asciiTheme="majorHAnsi" w:hAnsiTheme="majorHAnsi" w:cstheme="majorHAnsi"/>
          <w:sz w:val="14"/>
        </w:rPr>
        <w:t>Isaacman's</w:t>
      </w:r>
      <w:proofErr w:type="spellEnd"/>
      <w:r w:rsidRPr="003A5B77">
        <w:rPr>
          <w:rFonts w:asciiTheme="majorHAnsi" w:hAnsiTheme="majorHAnsi" w:cstheme="majorHAnsi"/>
          <w:sz w:val="14"/>
        </w:rPr>
        <w:t xml:space="preserve"> </w:t>
      </w:r>
      <w:r w:rsidRPr="00E75199">
        <w:rPr>
          <w:rStyle w:val="Emphasis"/>
          <w:highlight w:val="green"/>
        </w:rPr>
        <w:t>privately chartered spaceflight</w:t>
      </w:r>
      <w:r w:rsidRPr="007E5487">
        <w:rPr>
          <w:rFonts w:asciiTheme="majorHAnsi" w:hAnsiTheme="majorHAnsi" w:cstheme="majorHAnsi"/>
          <w:u w:val="single"/>
        </w:rPr>
        <w:t xml:space="preserve"> launched on Sept. 15, </w:t>
      </w:r>
      <w:proofErr w:type="gramStart"/>
      <w:r w:rsidRPr="007E5487">
        <w:rPr>
          <w:rFonts w:asciiTheme="majorHAnsi" w:hAnsiTheme="majorHAnsi" w:cstheme="majorHAnsi"/>
          <w:u w:val="single"/>
        </w:rPr>
        <w:t>2021</w:t>
      </w:r>
      <w:proofErr w:type="gramEnd"/>
      <w:r w:rsidRPr="007E5487">
        <w:rPr>
          <w:rFonts w:asciiTheme="majorHAnsi" w:hAnsiTheme="majorHAnsi" w:cstheme="majorHAnsi"/>
          <w:u w:val="single"/>
        </w:rPr>
        <w:t xml:space="preserve">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w:t>
      </w:r>
      <w:proofErr w:type="spellStart"/>
      <w:r w:rsidRPr="003A5B77">
        <w:rPr>
          <w:rFonts w:asciiTheme="majorHAnsi" w:hAnsiTheme="majorHAnsi" w:cstheme="majorHAnsi"/>
          <w:sz w:val="14"/>
        </w:rPr>
        <w:t>Isaacman</w:t>
      </w:r>
      <w:proofErr w:type="spellEnd"/>
      <w:r w:rsidRPr="003A5B77">
        <w:rPr>
          <w:rFonts w:asciiTheme="majorHAnsi" w:hAnsiTheme="majorHAnsi" w:cstheme="majorHAnsi"/>
          <w:sz w:val="14"/>
        </w:rPr>
        <w:t xml:space="preserve">, a pilot, commanded the flight and was accompanied by physician assistant Hayley Arceneaux, data engineer Chris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geoscientist and science communication specialist Sian Proctor.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w:t>
      </w:r>
      <w:r w:rsidRPr="003A5B77">
        <w:rPr>
          <w:rFonts w:asciiTheme="majorHAnsi" w:hAnsiTheme="majorHAnsi" w:cstheme="majorHAnsi"/>
          <w:sz w:val="14"/>
        </w:rPr>
        <w:lastRenderedPageBreak/>
        <w:t xml:space="preserve">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sidR="00C61B94">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(center), director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(second from right) and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(right) bid farewell to their Russian crewmates 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(second from left) and </w:t>
      </w:r>
      <w:proofErr w:type="spellStart"/>
      <w:r w:rsidRPr="003A5B77">
        <w:rPr>
          <w:rFonts w:asciiTheme="majorHAnsi" w:hAnsiTheme="majorHAnsi" w:cstheme="majorHAnsi"/>
          <w:sz w:val="14"/>
        </w:rPr>
        <w:t>Pyotr</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Dubrov</w:t>
      </w:r>
      <w:proofErr w:type="spellEnd"/>
      <w:r w:rsidRPr="003A5B77">
        <w:rPr>
          <w:rFonts w:asciiTheme="majorHAnsi" w:hAnsiTheme="majorHAnsi" w:cstheme="majorHAnsi"/>
          <w:sz w:val="14"/>
        </w:rPr>
        <w:t xml:space="preserve"> before returning to Earth on Oct. 17, 2021. (Image credit: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via Twitter) Just days after Shatner's ride to space, a Russian film crew including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and producer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landed with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of the Russian federal space corporation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on Oct. 17. "</w:t>
      </w:r>
      <w:proofErr w:type="spellStart"/>
      <w:r w:rsidRPr="003A5B77">
        <w:rPr>
          <w:rFonts w:asciiTheme="majorHAnsi" w:hAnsiTheme="majorHAnsi" w:cstheme="majorHAnsi"/>
          <w:sz w:val="14"/>
        </w:rPr>
        <w:t>Вызов</w:t>
      </w:r>
      <w:proofErr w:type="spellEnd"/>
      <w:r w:rsidRPr="003A5B77">
        <w:rPr>
          <w:rFonts w:asciiTheme="majorHAnsi" w:hAnsiTheme="majorHAnsi" w:cstheme="majorHAnsi"/>
          <w:sz w:val="14"/>
        </w:rPr>
        <w:t>" ("Challenge" in English) is the movie in production. It follows the fictional story of a surgeon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who is launched to the station to perform emergency surgery on a cosmonaut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who would play the role well given he is a cosmonaut in real life.) The effort is a joint production of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the Russian television station Channel One and the studio Yellow, Black and White. Given the small crew on hand in space,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w:t>
      </w:r>
      <w:proofErr w:type="gramStart"/>
      <w:r w:rsidRPr="003A5B77">
        <w:rPr>
          <w:rFonts w:asciiTheme="majorHAnsi" w:hAnsiTheme="majorHAnsi" w:cstheme="majorHAnsi"/>
          <w:sz w:val="14"/>
        </w:rPr>
        <w:t>mini-footballs</w:t>
      </w:r>
      <w:proofErr w:type="gramEnd"/>
      <w:r w:rsidRPr="003A5B77">
        <w:rPr>
          <w:rFonts w:asciiTheme="majorHAnsi" w:hAnsiTheme="majorHAnsi" w:cstheme="majorHAnsi"/>
          <w:sz w:val="14"/>
        </w:rPr>
        <w:t xml:space="preserve"> in space to celebrate his past career.) Strahan said the experience was amazing. "I want to go back," he told Blue Origin founder Jeff Bezos after returning to Earth. "Touchdown has a new meaning now!!!" he wrote on Twitter after the flight. Also on the flight was Laura Shepard </w:t>
      </w:r>
      <w:proofErr w:type="spellStart"/>
      <w:r w:rsidRPr="003A5B77">
        <w:rPr>
          <w:rFonts w:asciiTheme="majorHAnsi" w:hAnsiTheme="majorHAnsi" w:cstheme="majorHAnsi"/>
          <w:sz w:val="14"/>
        </w:rPr>
        <w:t>Churchley</w:t>
      </w:r>
      <w:proofErr w:type="spellEnd"/>
      <w:r w:rsidRPr="003A5B77">
        <w:rPr>
          <w:rFonts w:asciiTheme="majorHAnsi" w:hAnsiTheme="majorHAnsi" w:cstheme="majorHAnsi"/>
          <w:sz w:val="14"/>
        </w:rPr>
        <w:t xml:space="preserve">,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flies to ISS </w:t>
      </w:r>
      <w:r w:rsidRPr="007E5487">
        <w:rPr>
          <w:rFonts w:asciiTheme="majorHAnsi" w:hAnsiTheme="majorHAnsi" w:cstheme="majorHAnsi"/>
          <w:u w:val="single"/>
        </w:rPr>
        <w:t xml:space="preserve">A Russian Soyuz spacecraft carrying Japanese billionaire Yusaku </w:t>
      </w:r>
      <w:proofErr w:type="spellStart"/>
      <w:r w:rsidRPr="00E75199">
        <w:rPr>
          <w:rFonts w:asciiTheme="majorHAnsi" w:hAnsiTheme="majorHAnsi" w:cstheme="majorHAnsi"/>
          <w:highlight w:val="green"/>
          <w:u w:val="single"/>
        </w:rPr>
        <w:t>Maezawa</w:t>
      </w:r>
      <w:proofErr w:type="spellEnd"/>
      <w:r w:rsidRPr="007E5487">
        <w:rPr>
          <w:rFonts w:asciiTheme="majorHAnsi" w:hAnsiTheme="majorHAnsi" w:cstheme="majorHAnsi"/>
          <w:u w:val="single"/>
        </w:rPr>
        <w:t xml:space="preserve">, video producer </w:t>
      </w:r>
      <w:proofErr w:type="spellStart"/>
      <w:r w:rsidRPr="007E5487">
        <w:rPr>
          <w:rFonts w:asciiTheme="majorHAnsi" w:hAnsiTheme="majorHAnsi" w:cstheme="majorHAnsi"/>
          <w:u w:val="single"/>
        </w:rPr>
        <w:t>Yozo</w:t>
      </w:r>
      <w:proofErr w:type="spellEnd"/>
      <w:r w:rsidRPr="007E5487">
        <w:rPr>
          <w:rFonts w:asciiTheme="majorHAnsi" w:hAnsiTheme="majorHAnsi" w:cstheme="majorHAnsi"/>
          <w:u w:val="single"/>
        </w:rPr>
        <w:t xml:space="preserve"> Hirano and cosmonaut Alexander </w:t>
      </w:r>
      <w:proofErr w:type="spellStart"/>
      <w:r w:rsidRPr="007E5487">
        <w:rPr>
          <w:rFonts w:asciiTheme="majorHAnsi" w:hAnsiTheme="majorHAnsi" w:cstheme="majorHAnsi"/>
          <w:u w:val="single"/>
        </w:rPr>
        <w:t>Misurkin</w:t>
      </w:r>
      <w:proofErr w:type="spellEnd"/>
      <w:r w:rsidRPr="007E5487">
        <w:rPr>
          <w:rFonts w:asciiTheme="majorHAnsi" w:hAnsiTheme="majorHAnsi" w:cstheme="majorHAnsi"/>
          <w:u w:val="single"/>
        </w:rPr>
        <w:t xml:space="preserve"> launched on Dec. 8 to the International Space Station for a 12-day mission to the orbiting lab.</w:t>
      </w:r>
      <w:r w:rsidRPr="003A5B77">
        <w:rPr>
          <w:rFonts w:asciiTheme="majorHAnsi" w:hAnsiTheme="majorHAnsi" w:cstheme="majorHAnsi"/>
          <w:sz w:val="14"/>
        </w:rPr>
        <w:t xml:space="preserve"> </w:t>
      </w:r>
      <w:proofErr w:type="spellStart"/>
      <w:r w:rsidRPr="007E5487">
        <w:rPr>
          <w:rFonts w:asciiTheme="majorHAnsi" w:hAnsiTheme="majorHAnsi" w:cstheme="majorHAnsi"/>
          <w:u w:val="single"/>
        </w:rPr>
        <w:t>Maezawa</w:t>
      </w:r>
      <w:proofErr w:type="spellEnd"/>
      <w:r w:rsidRPr="007E5487">
        <w:rPr>
          <w:rFonts w:asciiTheme="majorHAnsi" w:hAnsiTheme="majorHAnsi" w:cstheme="majorHAnsi"/>
          <w:u w:val="single"/>
        </w:rPr>
        <w:t xml:space="preserve"> is also </w:t>
      </w:r>
      <w:r w:rsidRPr="00E75199">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 xml:space="preserve">chose to visit the space station as well on a mission brokered by the U.S. space tourism company Space Adventures with Russia's </w:t>
      </w:r>
      <w:proofErr w:type="spellStart"/>
      <w:r w:rsidRPr="007E5487">
        <w:rPr>
          <w:rFonts w:asciiTheme="majorHAnsi" w:hAnsiTheme="majorHAnsi" w:cstheme="majorHAnsi"/>
          <w:u w:val="single"/>
        </w:rPr>
        <w:t>Roscosmos</w:t>
      </w:r>
      <w:proofErr w:type="spellEnd"/>
      <w:r w:rsidRPr="007E5487">
        <w:rPr>
          <w:rFonts w:asciiTheme="majorHAnsi" w:hAnsiTheme="majorHAnsi" w:cstheme="majorHAnsi"/>
          <w:u w:val="single"/>
        </w:rPr>
        <w:t xml:space="preserve"> space agency</w:t>
      </w:r>
      <w:r w:rsidRPr="003A5B77">
        <w:rPr>
          <w:rFonts w:asciiTheme="majorHAnsi" w:hAnsiTheme="majorHAnsi" w:cstheme="majorHAnsi"/>
          <w:sz w:val="14"/>
        </w:rPr>
        <w:t xml:space="preserve">. It was not revealed how much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paid for the flight, but single seats in the past have cost up to $35 million. And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bought two seats, one for himself and for Hirano, who recorded videos of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in space.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the CEO of Start Today and the founder of online clothing retailer ZOZO, bought the seats for himself and Hirano. Hirano documented the mission and </w:t>
      </w:r>
      <w:proofErr w:type="gramStart"/>
      <w:r w:rsidRPr="003A5B77">
        <w:rPr>
          <w:rFonts w:asciiTheme="majorHAnsi" w:hAnsiTheme="majorHAnsi" w:cstheme="majorHAnsi"/>
          <w:sz w:val="14"/>
        </w:rPr>
        <w:t>participate</w:t>
      </w:r>
      <w:proofErr w:type="gramEnd"/>
      <w:r w:rsidRPr="003A5B77">
        <w:rPr>
          <w:rFonts w:asciiTheme="majorHAnsi" w:hAnsiTheme="majorHAnsi" w:cstheme="majorHAnsi"/>
          <w:sz w:val="14"/>
        </w:rPr>
        <w:t xml:space="preserv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6A548AD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new </w:t>
      </w:r>
      <w:r w:rsidRPr="0023355B">
        <w:rPr>
          <w:rFonts w:asciiTheme="majorHAnsi" w:hAnsiTheme="majorHAnsi" w:cstheme="majorHAnsi"/>
          <w:u w:val="single"/>
        </w:rPr>
        <w:t>space race</w:t>
      </w:r>
      <w:r w:rsidRPr="0023355B">
        <w:rPr>
          <w:rFonts w:asciiTheme="majorHAnsi" w:hAnsiTheme="majorHAnsi" w:cstheme="majorHAnsi"/>
        </w:rPr>
        <w:t xml:space="preserve"> is </w:t>
      </w:r>
      <w:r w:rsidRPr="0023355B">
        <w:rPr>
          <w:rFonts w:asciiTheme="majorHAnsi" w:hAnsiTheme="majorHAnsi" w:cstheme="majorHAnsi"/>
          <w:u w:val="single"/>
        </w:rPr>
        <w:t>here</w:t>
      </w:r>
      <w:r w:rsidRPr="0023355B">
        <w:rPr>
          <w:rFonts w:asciiTheme="majorHAnsi" w:hAnsiTheme="majorHAnsi" w:cstheme="majorHAnsi"/>
        </w:rPr>
        <w:t xml:space="preserve"> --- </w:t>
      </w:r>
      <w:r w:rsidRPr="0023355B">
        <w:rPr>
          <w:rFonts w:asciiTheme="majorHAnsi" w:hAnsiTheme="majorHAnsi" w:cstheme="majorHAnsi"/>
          <w:u w:val="single"/>
        </w:rPr>
        <w:t>space hotels</w:t>
      </w:r>
      <w:r w:rsidRPr="0023355B">
        <w:rPr>
          <w:rFonts w:asciiTheme="majorHAnsi" w:hAnsiTheme="majorHAnsi" w:cstheme="majorHAnsi"/>
        </w:rPr>
        <w:t xml:space="preserve"> are catering to </w:t>
      </w:r>
      <w:r w:rsidRPr="0023355B">
        <w:rPr>
          <w:rFonts w:asciiTheme="majorHAnsi" w:hAnsiTheme="majorHAnsi" w:cstheme="majorHAnsi"/>
          <w:u w:val="single"/>
        </w:rPr>
        <w:t>tourist</w:t>
      </w:r>
      <w:r w:rsidRPr="0023355B">
        <w:rPr>
          <w:rFonts w:asciiTheme="majorHAnsi" w:hAnsiTheme="majorHAnsi" w:cstheme="majorHAnsi"/>
        </w:rPr>
        <w:t xml:space="preserve"> demand</w:t>
      </w:r>
    </w:p>
    <w:p w14:paraId="48602237" w14:textId="77777777" w:rsidR="00FC4D7B" w:rsidRDefault="00FC4D7B" w:rsidP="00FC4D7B">
      <w:pPr>
        <w:rPr>
          <w:rFonts w:asciiTheme="majorHAnsi" w:hAnsiTheme="majorHAnsi" w:cstheme="majorHAnsi"/>
          <w:sz w:val="16"/>
          <w:szCs w:val="18"/>
        </w:rPr>
      </w:pPr>
      <w:proofErr w:type="spellStart"/>
      <w:r w:rsidRPr="0023355B">
        <w:rPr>
          <w:rStyle w:val="Style13ptBold"/>
          <w:rFonts w:asciiTheme="majorHAnsi" w:hAnsiTheme="majorHAnsi" w:cstheme="majorHAnsi"/>
        </w:rPr>
        <w:t>Bacchi</w:t>
      </w:r>
      <w:proofErr w:type="spellEnd"/>
      <w:r w:rsidRPr="0023355B">
        <w:rPr>
          <w:rStyle w:val="Style13ptBold"/>
          <w:rFonts w:asciiTheme="majorHAnsi" w:hAnsiTheme="majorHAnsi" w:cstheme="majorHAnsi"/>
        </w:rPr>
        <w:t xml:space="preserve"> 19 </w:t>
      </w:r>
      <w:r w:rsidRPr="0023355B">
        <w:rPr>
          <w:rFonts w:asciiTheme="majorHAnsi" w:hAnsiTheme="majorHAnsi" w:cstheme="majorHAnsi"/>
          <w:sz w:val="16"/>
          <w:szCs w:val="18"/>
        </w:rPr>
        <w:t xml:space="preserve">[Umberto </w:t>
      </w:r>
      <w:proofErr w:type="spellStart"/>
      <w:r w:rsidRPr="0023355B">
        <w:rPr>
          <w:rFonts w:asciiTheme="majorHAnsi" w:hAnsiTheme="majorHAnsi" w:cstheme="majorHAnsi"/>
          <w:sz w:val="16"/>
          <w:szCs w:val="18"/>
        </w:rPr>
        <w:t>Bacchi</w:t>
      </w:r>
      <w:proofErr w:type="spellEnd"/>
      <w:r w:rsidRPr="0023355B">
        <w:rPr>
          <w:rFonts w:asciiTheme="majorHAnsi" w:hAnsiTheme="majorHAnsi" w:cstheme="majorHAnsi"/>
          <w:sz w:val="16"/>
          <w:szCs w:val="18"/>
        </w:rPr>
        <w:t xml:space="preserve"> is a journalist for Reuters.  “Stellar view? Space hotels race to offer tourists a room in the sky.”  December 1, 2019.  </w:t>
      </w:r>
      <w:r w:rsidRPr="0023355B">
        <w:rPr>
          <w:rFonts w:asciiTheme="majorHAnsi" w:hAnsiTheme="majorHAnsi" w:cstheme="majorHAnsi"/>
          <w:i/>
          <w:iCs/>
          <w:sz w:val="16"/>
          <w:szCs w:val="18"/>
        </w:rPr>
        <w:t>Reuters</w:t>
      </w:r>
      <w:r w:rsidRPr="0023355B">
        <w:rPr>
          <w:rFonts w:asciiTheme="majorHAnsi" w:hAnsiTheme="majorHAnsi" w:cstheme="majorHAnsi"/>
          <w:sz w:val="16"/>
          <w:szCs w:val="18"/>
        </w:rPr>
        <w:t xml:space="preserve">.  </w:t>
      </w:r>
      <w:r w:rsidRPr="00EF41FE">
        <w:rPr>
          <w:rFonts w:asciiTheme="majorHAnsi" w:hAnsiTheme="majorHAnsi" w:cstheme="majorHAnsi"/>
          <w:sz w:val="16"/>
          <w:szCs w:val="18"/>
        </w:rPr>
        <w:t>https://www.reuters.com/article/us-space-lawmaking-tourism/stellar-view-space-hotels-race-to-offer-tourists-a-room-in-the-sky-idUSKBN1Y602W</w:t>
      </w:r>
      <w:r w:rsidRPr="0023355B">
        <w:rPr>
          <w:rFonts w:asciiTheme="majorHAnsi" w:hAnsiTheme="majorHAnsi" w:cstheme="majorHAnsi"/>
          <w:sz w:val="16"/>
          <w:szCs w:val="18"/>
        </w:rPr>
        <w:t>]</w:t>
      </w:r>
    </w:p>
    <w:p w14:paraId="2B0D8155" w14:textId="77777777" w:rsidR="00FC4D7B" w:rsidRPr="00926BFB" w:rsidRDefault="00FC4D7B" w:rsidP="00FC4D7B">
      <w:pPr>
        <w:pStyle w:val="ListParagraph"/>
        <w:numPr>
          <w:ilvl w:val="0"/>
          <w:numId w:val="12"/>
        </w:numPr>
        <w:rPr>
          <w:rFonts w:asciiTheme="majorHAnsi" w:hAnsiTheme="majorHAnsi" w:cstheme="majorHAnsi"/>
        </w:rPr>
      </w:pPr>
      <w:r>
        <w:rPr>
          <w:rFonts w:asciiTheme="majorHAnsi" w:hAnsiTheme="majorHAnsi" w:cstheme="majorHAnsi"/>
        </w:rPr>
        <w:t xml:space="preserve">Parenthesis in the quote </w:t>
      </w:r>
      <w:proofErr w:type="gramStart"/>
      <w:r>
        <w:rPr>
          <w:rFonts w:asciiTheme="majorHAnsi" w:hAnsiTheme="majorHAnsi" w:cstheme="majorHAnsi"/>
        </w:rPr>
        <w:t>are</w:t>
      </w:r>
      <w:proofErr w:type="gramEnd"/>
      <w:r>
        <w:rPr>
          <w:rFonts w:asciiTheme="majorHAnsi" w:hAnsiTheme="majorHAnsi" w:cstheme="majorHAnsi"/>
        </w:rPr>
        <w:t xml:space="preserve"> from the original text</w:t>
      </w:r>
    </w:p>
    <w:p w14:paraId="40275C31" w14:textId="77777777" w:rsidR="00FC4D7B" w:rsidRPr="00B979AB" w:rsidRDefault="00FC4D7B" w:rsidP="00FC4D7B">
      <w:pPr>
        <w:rPr>
          <w:rFonts w:asciiTheme="majorHAnsi" w:hAnsiTheme="majorHAnsi" w:cstheme="majorHAnsi"/>
          <w:sz w:val="16"/>
        </w:rPr>
      </w:pPr>
      <w:r w:rsidRPr="00B979AB">
        <w:rPr>
          <w:rFonts w:asciiTheme="majorHAnsi" w:hAnsiTheme="majorHAnsi" w:cstheme="majorHAnsi"/>
          <w:sz w:val="16"/>
        </w:rPr>
        <w:t xml:space="preserve">TBILISI (Thomson Reuters Foundation) - Tired of your ordinary earthly vacations? </w:t>
      </w:r>
      <w:proofErr w:type="spellStart"/>
      <w:r w:rsidRPr="004B0DEF">
        <w:rPr>
          <w:rFonts w:asciiTheme="majorHAnsi" w:hAnsiTheme="majorHAnsi" w:cstheme="majorHAnsi"/>
          <w:u w:val="single"/>
        </w:rPr>
        <w:t>Some day</w:t>
      </w:r>
      <w:proofErr w:type="spellEnd"/>
      <w:r w:rsidRPr="004B0DEF">
        <w:rPr>
          <w:rFonts w:asciiTheme="majorHAnsi" w:hAnsiTheme="majorHAnsi" w:cstheme="majorHAnsi"/>
          <w:u w:val="single"/>
        </w:rPr>
        <w:t xml:space="preserve"> </w:t>
      </w:r>
      <w:r w:rsidRPr="00E75199">
        <w:rPr>
          <w:rFonts w:asciiTheme="majorHAnsi" w:hAnsiTheme="majorHAnsi" w:cstheme="majorHAnsi"/>
          <w:highlight w:val="green"/>
          <w:u w:val="single"/>
        </w:rPr>
        <w:t>soon you</w:t>
      </w:r>
      <w:r w:rsidRPr="004B0DEF">
        <w:rPr>
          <w:rFonts w:asciiTheme="majorHAnsi" w:hAnsiTheme="majorHAnsi" w:cstheme="majorHAnsi"/>
          <w:u w:val="single"/>
        </w:rPr>
        <w:t xml:space="preserve"> might </w:t>
      </w:r>
      <w:r w:rsidRPr="00E75199">
        <w:rPr>
          <w:rFonts w:asciiTheme="majorHAnsi" w:hAnsiTheme="majorHAnsi" w:cstheme="majorHAnsi"/>
          <w:highlight w:val="green"/>
          <w:u w:val="single"/>
        </w:rPr>
        <w:t xml:space="preserve">be able to </w:t>
      </w:r>
      <w:r w:rsidRPr="00E75199">
        <w:rPr>
          <w:rStyle w:val="Emphasis"/>
          <w:highlight w:val="green"/>
        </w:rPr>
        <w:t>board a rocket</w:t>
      </w:r>
      <w:r w:rsidRPr="004B0DEF">
        <w:rPr>
          <w:rFonts w:asciiTheme="majorHAnsi" w:hAnsiTheme="majorHAnsi" w:cstheme="majorHAnsi"/>
          <w:u w:val="single"/>
        </w:rPr>
        <w:t xml:space="preserve"> </w:t>
      </w:r>
      <w:r w:rsidRPr="00E75199">
        <w:rPr>
          <w:rFonts w:asciiTheme="majorHAnsi" w:hAnsiTheme="majorHAnsi" w:cstheme="majorHAnsi"/>
          <w:highlight w:val="green"/>
          <w:u w:val="single"/>
        </w:rPr>
        <w:t>and</w:t>
      </w:r>
      <w:r w:rsidRPr="004B0DEF">
        <w:rPr>
          <w:rFonts w:asciiTheme="majorHAnsi" w:hAnsiTheme="majorHAnsi" w:cstheme="majorHAnsi"/>
          <w:u w:val="single"/>
        </w:rPr>
        <w:t xml:space="preserve"> </w:t>
      </w:r>
      <w:r w:rsidRPr="003B77BF">
        <w:rPr>
          <w:rStyle w:val="Emphasis"/>
        </w:rPr>
        <w:t xml:space="preserve">get a </w:t>
      </w:r>
      <w:r w:rsidRPr="00E75199">
        <w:rPr>
          <w:rStyle w:val="Emphasis"/>
          <w:highlight w:val="green"/>
        </w:rPr>
        <w:t>room with a view</w:t>
      </w:r>
      <w:r w:rsidRPr="004B0DEF">
        <w:rPr>
          <w:rFonts w:asciiTheme="majorHAnsi" w:hAnsiTheme="majorHAnsi" w:cstheme="majorHAnsi"/>
          <w:u w:val="single"/>
        </w:rPr>
        <w:t xml:space="preserve"> - of the whole planet - </w:t>
      </w:r>
      <w:r w:rsidRPr="00E75199">
        <w:rPr>
          <w:rFonts w:asciiTheme="majorHAnsi" w:hAnsiTheme="majorHAnsi" w:cstheme="majorHAnsi"/>
          <w:highlight w:val="green"/>
          <w:u w:val="single"/>
        </w:rPr>
        <w:t>from a hotel in space</w:t>
      </w:r>
      <w:r w:rsidRPr="004B0DEF">
        <w:rPr>
          <w:rFonts w:asciiTheme="majorHAnsi" w:hAnsiTheme="majorHAnsi" w:cstheme="majorHAnsi"/>
          <w:u w:val="single"/>
        </w:rPr>
        <w:t xml:space="preserve">. </w:t>
      </w:r>
      <w:r w:rsidRPr="00B979AB">
        <w:rPr>
          <w:rFonts w:asciiTheme="majorHAnsi" w:hAnsiTheme="majorHAnsi" w:cstheme="majorHAnsi"/>
          <w:sz w:val="16"/>
        </w:rPr>
        <w:t xml:space="preserve">At least, </w:t>
      </w:r>
      <w:r w:rsidRPr="006F0F50">
        <w:rPr>
          <w:rFonts w:asciiTheme="majorHAnsi" w:hAnsiTheme="majorHAnsi" w:cstheme="majorHAnsi"/>
          <w:u w:val="single"/>
        </w:rPr>
        <w:t xml:space="preserve">that is the sales pitch of </w:t>
      </w:r>
      <w:r w:rsidRPr="00E75199">
        <w:rPr>
          <w:rFonts w:asciiTheme="majorHAnsi" w:hAnsiTheme="majorHAnsi" w:cstheme="majorHAnsi"/>
          <w:highlight w:val="green"/>
          <w:u w:val="single"/>
        </w:rPr>
        <w:t>several companies racing to</w:t>
      </w:r>
      <w:r w:rsidRPr="006F0F50">
        <w:rPr>
          <w:rFonts w:asciiTheme="majorHAnsi" w:hAnsiTheme="majorHAnsi" w:cstheme="majorHAnsi"/>
          <w:u w:val="single"/>
        </w:rPr>
        <w:t xml:space="preserve"> become the first to </w:t>
      </w:r>
      <w:r w:rsidRPr="00E75199">
        <w:rPr>
          <w:rFonts w:asciiTheme="majorHAnsi" w:hAnsiTheme="majorHAnsi" w:cstheme="majorHAnsi"/>
          <w:highlight w:val="green"/>
          <w:u w:val="single"/>
        </w:rPr>
        <w:t>host guests in orbit</w:t>
      </w:r>
      <w:r w:rsidRPr="006F0F50">
        <w:rPr>
          <w:rFonts w:asciiTheme="majorHAnsi" w:hAnsiTheme="majorHAnsi" w:cstheme="majorHAnsi"/>
          <w:u w:val="single"/>
        </w:rPr>
        <w:t xml:space="preserve"> on purpose-built space stations</w:t>
      </w:r>
      <w:r w:rsidRPr="00B979AB">
        <w:rPr>
          <w:rFonts w:asciiTheme="majorHAnsi" w:hAnsiTheme="majorHAnsi" w:cstheme="majorHAnsi"/>
          <w:sz w:val="16"/>
        </w:rPr>
        <w:t xml:space="preserve">. “It sounds kind of crazy to us today because it is not a reality yet,” said Frank Bunger, founder of U.S. aerospace firm Orion Span, one of the companies vying to take travelers out of this world. “But that’s the nature of these things, it sounds crazy until it is normal.” U.S. multimillionaire Dennis Tito became the world’s first paying space tourist in 2001, traveling to the International Space Station (ISS) aboard a Russian Soyuz rocket for a reported $20 million. A few others have followed. Since then, </w:t>
      </w:r>
      <w:r w:rsidRPr="009960C1">
        <w:rPr>
          <w:rFonts w:asciiTheme="majorHAnsi" w:hAnsiTheme="majorHAnsi" w:cstheme="majorHAnsi"/>
          <w:u w:val="single"/>
        </w:rPr>
        <w:t xml:space="preserve">companies like </w:t>
      </w:r>
      <w:r w:rsidRPr="00E75199">
        <w:rPr>
          <w:rFonts w:asciiTheme="majorHAnsi" w:hAnsiTheme="majorHAnsi" w:cstheme="majorHAnsi"/>
          <w:highlight w:val="green"/>
          <w:u w:val="single"/>
        </w:rPr>
        <w:t>Boeing, SpaceX and Blue Origin</w:t>
      </w:r>
      <w:r w:rsidRPr="009960C1">
        <w:rPr>
          <w:rFonts w:asciiTheme="majorHAnsi" w:hAnsiTheme="majorHAnsi" w:cstheme="majorHAnsi"/>
          <w:u w:val="single"/>
        </w:rPr>
        <w:t xml:space="preserve"> have been working on ways to bring the stars into reach for more people - </w:t>
      </w:r>
      <w:proofErr w:type="gramStart"/>
      <w:r w:rsidRPr="00E75199">
        <w:rPr>
          <w:rFonts w:asciiTheme="majorHAnsi" w:hAnsiTheme="majorHAnsi" w:cstheme="majorHAnsi"/>
          <w:highlight w:val="green"/>
          <w:u w:val="single"/>
        </w:rPr>
        <w:t>opening up</w:t>
      </w:r>
      <w:proofErr w:type="gramEnd"/>
      <w:r w:rsidRPr="009960C1">
        <w:rPr>
          <w:rFonts w:asciiTheme="majorHAnsi" w:hAnsiTheme="majorHAnsi" w:cstheme="majorHAnsi"/>
          <w:u w:val="single"/>
        </w:rPr>
        <w:t xml:space="preserve"> a new </w:t>
      </w:r>
      <w:r w:rsidRPr="00E75199">
        <w:rPr>
          <w:rFonts w:asciiTheme="majorHAnsi" w:hAnsiTheme="majorHAnsi" w:cstheme="majorHAnsi"/>
          <w:highlight w:val="green"/>
          <w:u w:val="single"/>
        </w:rPr>
        <w:t>business</w:t>
      </w:r>
      <w:r w:rsidRPr="009960C1">
        <w:rPr>
          <w:rFonts w:asciiTheme="majorHAnsi" w:hAnsiTheme="majorHAnsi" w:cstheme="majorHAnsi"/>
          <w:u w:val="single"/>
        </w:rPr>
        <w:t xml:space="preserve"> frontier </w:t>
      </w:r>
      <w:r w:rsidRPr="00E75199">
        <w:rPr>
          <w:rFonts w:asciiTheme="majorHAnsi" w:hAnsiTheme="majorHAnsi" w:cstheme="majorHAnsi"/>
          <w:highlight w:val="green"/>
          <w:u w:val="single"/>
        </w:rPr>
        <w:t>for</w:t>
      </w:r>
      <w:r w:rsidRPr="009960C1">
        <w:rPr>
          <w:rFonts w:asciiTheme="majorHAnsi" w:hAnsiTheme="majorHAnsi" w:cstheme="majorHAnsi"/>
          <w:u w:val="single"/>
        </w:rPr>
        <w:t xml:space="preserve"> would-be </w:t>
      </w:r>
      <w:r w:rsidRPr="00E75199">
        <w:rPr>
          <w:rFonts w:asciiTheme="majorHAnsi" w:hAnsiTheme="majorHAnsi" w:cstheme="majorHAnsi"/>
          <w:highlight w:val="green"/>
          <w:u w:val="single"/>
        </w:rPr>
        <w:t>space hoteliers</w:t>
      </w:r>
      <w:r w:rsidRPr="00B979AB">
        <w:rPr>
          <w:rFonts w:asciiTheme="majorHAnsi" w:hAnsiTheme="majorHAnsi" w:cstheme="majorHAnsi"/>
          <w:sz w:val="16"/>
        </w:rPr>
        <w:t xml:space="preserve">. U.S. space agency NASA announced in June that it plans to allow two private citizens a year to stay at the ISS at a cost of about $35,000 per night for up to a month. The first mission could be as early as 2020. But </w:t>
      </w:r>
      <w:r w:rsidRPr="00E24E2F">
        <w:rPr>
          <w:rFonts w:asciiTheme="majorHAnsi" w:hAnsiTheme="majorHAnsi" w:cstheme="majorHAnsi"/>
          <w:u w:val="single"/>
        </w:rPr>
        <w:t xml:space="preserve">the growing movement has </w:t>
      </w:r>
      <w:r w:rsidRPr="00E75199">
        <w:rPr>
          <w:rFonts w:asciiTheme="majorHAnsi" w:hAnsiTheme="majorHAnsi" w:cstheme="majorHAnsi"/>
          <w:highlight w:val="green"/>
          <w:u w:val="single"/>
        </w:rPr>
        <w:t>raised questions about</w:t>
      </w:r>
      <w:r w:rsidRPr="00E24E2F">
        <w:rPr>
          <w:rFonts w:asciiTheme="majorHAnsi" w:hAnsiTheme="majorHAnsi" w:cstheme="majorHAnsi"/>
          <w:u w:val="single"/>
        </w:rPr>
        <w:t xml:space="preserve"> the adequacy of </w:t>
      </w:r>
      <w:r w:rsidRPr="00E75199">
        <w:rPr>
          <w:rFonts w:asciiTheme="majorHAnsi" w:hAnsiTheme="majorHAnsi" w:cstheme="majorHAnsi"/>
          <w:highlight w:val="green"/>
          <w:u w:val="single"/>
        </w:rPr>
        <w:t>current space laws</w:t>
      </w:r>
      <w:r w:rsidRPr="00E24E2F">
        <w:rPr>
          <w:rFonts w:asciiTheme="majorHAnsi" w:hAnsiTheme="majorHAnsi" w:cstheme="majorHAnsi"/>
          <w:u w:val="single"/>
        </w:rPr>
        <w:t xml:space="preserve">, which mainly </w:t>
      </w:r>
      <w:r w:rsidRPr="00E75199">
        <w:rPr>
          <w:rFonts w:asciiTheme="majorHAnsi" w:hAnsiTheme="majorHAnsi" w:cstheme="majorHAnsi"/>
          <w:highlight w:val="green"/>
          <w:u w:val="single"/>
        </w:rPr>
        <w:t>deal with exploration</w:t>
      </w:r>
      <w:r w:rsidRPr="00E24E2F">
        <w:rPr>
          <w:rFonts w:asciiTheme="majorHAnsi" w:hAnsiTheme="majorHAnsi" w:cstheme="majorHAnsi"/>
          <w:u w:val="single"/>
        </w:rPr>
        <w:t xml:space="preserve"> and keeping space free of weapons, </w:t>
      </w:r>
      <w:r w:rsidRPr="00E75199">
        <w:rPr>
          <w:rFonts w:asciiTheme="majorHAnsi" w:hAnsiTheme="majorHAnsi" w:cstheme="majorHAnsi"/>
          <w:highlight w:val="green"/>
          <w:u w:val="single"/>
        </w:rPr>
        <w:t>not</w:t>
      </w:r>
      <w:r w:rsidRPr="00E24E2F">
        <w:rPr>
          <w:rFonts w:asciiTheme="majorHAnsi" w:hAnsiTheme="majorHAnsi" w:cstheme="majorHAnsi"/>
          <w:u w:val="single"/>
        </w:rPr>
        <w:t xml:space="preserve"> hotels and </w:t>
      </w:r>
      <w:r w:rsidRPr="00E75199">
        <w:rPr>
          <w:rFonts w:asciiTheme="majorHAnsi" w:hAnsiTheme="majorHAnsi" w:cstheme="majorHAnsi"/>
          <w:highlight w:val="green"/>
          <w:u w:val="single"/>
        </w:rPr>
        <w:t>holidaymakers</w:t>
      </w:r>
      <w:r w:rsidRPr="00E24E2F">
        <w:rPr>
          <w:rFonts w:asciiTheme="majorHAnsi" w:hAnsiTheme="majorHAnsi" w:cstheme="majorHAnsi"/>
          <w:u w:val="single"/>
        </w:rPr>
        <w:t>.</w:t>
      </w:r>
      <w:r w:rsidRPr="00B979AB">
        <w:rPr>
          <w:rFonts w:asciiTheme="majorHAnsi" w:hAnsiTheme="majorHAnsi" w:cstheme="majorHAnsi"/>
          <w:sz w:val="16"/>
        </w:rPr>
        <w:t xml:space="preserve"> “</w:t>
      </w:r>
      <w:r w:rsidRPr="00B50145">
        <w:rPr>
          <w:rFonts w:asciiTheme="majorHAnsi" w:hAnsiTheme="majorHAnsi" w:cstheme="majorHAnsi"/>
          <w:u w:val="single"/>
        </w:rPr>
        <w:t xml:space="preserve">It is </w:t>
      </w:r>
      <w:r w:rsidRPr="00E75199">
        <w:rPr>
          <w:rFonts w:asciiTheme="majorHAnsi" w:hAnsiTheme="majorHAnsi" w:cstheme="majorHAnsi"/>
          <w:highlight w:val="green"/>
          <w:u w:val="single"/>
        </w:rPr>
        <w:t>difficult</w:t>
      </w:r>
      <w:r w:rsidRPr="00B50145">
        <w:rPr>
          <w:rFonts w:asciiTheme="majorHAnsi" w:hAnsiTheme="majorHAnsi" w:cstheme="majorHAnsi"/>
          <w:u w:val="single"/>
        </w:rPr>
        <w:t xml:space="preserve"> now </w:t>
      </w:r>
      <w:r w:rsidRPr="00E75199">
        <w:rPr>
          <w:rFonts w:asciiTheme="majorHAnsi" w:hAnsiTheme="majorHAnsi" w:cstheme="majorHAnsi"/>
          <w:highlight w:val="green"/>
          <w:u w:val="single"/>
        </w:rPr>
        <w:t>to</w:t>
      </w:r>
      <w:r w:rsidRPr="00B50145">
        <w:rPr>
          <w:rFonts w:asciiTheme="majorHAnsi" w:hAnsiTheme="majorHAnsi" w:cstheme="majorHAnsi"/>
          <w:u w:val="single"/>
        </w:rPr>
        <w:t xml:space="preserve"> want to do things in space and </w:t>
      </w:r>
      <w:r w:rsidRPr="00E75199">
        <w:rPr>
          <w:rFonts w:asciiTheme="majorHAnsi" w:hAnsiTheme="majorHAnsi" w:cstheme="majorHAnsi"/>
          <w:highlight w:val="green"/>
          <w:u w:val="single"/>
        </w:rPr>
        <w:t>get a clear answer from (space law</w:t>
      </w:r>
      <w:r w:rsidRPr="00B50145">
        <w:rPr>
          <w:rFonts w:asciiTheme="majorHAnsi" w:hAnsiTheme="majorHAnsi" w:cstheme="majorHAnsi"/>
          <w:u w:val="single"/>
        </w:rPr>
        <w:t>)</w:t>
      </w:r>
      <w:r w:rsidRPr="00B979AB">
        <w:rPr>
          <w:rFonts w:asciiTheme="majorHAnsi" w:hAnsiTheme="majorHAnsi" w:cstheme="majorHAnsi"/>
          <w:sz w:val="16"/>
        </w:rPr>
        <w:t xml:space="preserve">,” said Christopher Johnson, a space law adviser at the Secure World Foundation, a space advocacy group. “For something as advanced as hotels in space there is no clear guidance.” ORBITAL HOLIDAY </w:t>
      </w:r>
      <w:r w:rsidRPr="00E75199">
        <w:rPr>
          <w:rFonts w:asciiTheme="majorHAnsi" w:hAnsiTheme="majorHAnsi" w:cstheme="majorHAnsi"/>
          <w:highlight w:val="green"/>
          <w:u w:val="single"/>
        </w:rPr>
        <w:t>Orion Span plans</w:t>
      </w:r>
      <w:r w:rsidRPr="000264B9">
        <w:rPr>
          <w:rFonts w:asciiTheme="majorHAnsi" w:hAnsiTheme="majorHAnsi" w:cstheme="majorHAnsi"/>
          <w:u w:val="single"/>
        </w:rPr>
        <w:t xml:space="preserve"> </w:t>
      </w:r>
      <w:r w:rsidRPr="00E75199">
        <w:rPr>
          <w:rFonts w:asciiTheme="majorHAnsi" w:hAnsiTheme="majorHAnsi" w:cstheme="majorHAnsi"/>
          <w:highlight w:val="green"/>
          <w:u w:val="single"/>
        </w:rPr>
        <w:t>to host</w:t>
      </w:r>
      <w:r w:rsidRPr="000264B9">
        <w:rPr>
          <w:rFonts w:asciiTheme="majorHAnsi" w:hAnsiTheme="majorHAnsi" w:cstheme="majorHAnsi"/>
          <w:u w:val="single"/>
        </w:rPr>
        <w:t xml:space="preserve"> the first </w:t>
      </w:r>
      <w:r w:rsidRPr="00E75199">
        <w:rPr>
          <w:rFonts w:asciiTheme="majorHAnsi" w:hAnsiTheme="majorHAnsi" w:cstheme="majorHAnsi"/>
          <w:highlight w:val="green"/>
          <w:u w:val="single"/>
        </w:rPr>
        <w:t>guests on its Aurora Station</w:t>
      </w:r>
      <w:r w:rsidRPr="00B979AB">
        <w:rPr>
          <w:rFonts w:asciiTheme="majorHAnsi" w:hAnsiTheme="majorHAnsi" w:cstheme="majorHAnsi"/>
          <w:sz w:val="16"/>
        </w:rPr>
        <w:t xml:space="preserve"> - a capsule-shaped spacecraft roughly the size of a private jet - by 2024, said Bunger. Accompanied by a crew member, </w:t>
      </w:r>
      <w:r w:rsidRPr="001F6729">
        <w:rPr>
          <w:rFonts w:asciiTheme="majorHAnsi" w:hAnsiTheme="majorHAnsi" w:cstheme="majorHAnsi"/>
          <w:u w:val="single"/>
        </w:rPr>
        <w:t>up to five travelers at a time would fly up to the station for a 12-day stay</w:t>
      </w:r>
      <w:r w:rsidRPr="00B979AB">
        <w:rPr>
          <w:rFonts w:asciiTheme="majorHAnsi" w:hAnsiTheme="majorHAnsi" w:cstheme="majorHAnsi"/>
          <w:sz w:val="16"/>
        </w:rPr>
        <w:t xml:space="preserve"> costing at least $9.5 million per head, he said. In orbit, guests would take part in scientific experiments, enjoy some 16 sunrises and sunsets a day and play table tennis in zero </w:t>
      </w:r>
      <w:r w:rsidRPr="00B979AB">
        <w:rPr>
          <w:rFonts w:asciiTheme="majorHAnsi" w:hAnsiTheme="majorHAnsi" w:cstheme="majorHAnsi"/>
          <w:sz w:val="16"/>
        </w:rPr>
        <w:lastRenderedPageBreak/>
        <w:t xml:space="preserve">gravity, he said, adding about 30 people had already put down a $80,000 deposit to save a seat. “We haven’t seen this kind of excitement about space since the Apollo era,” Bunger told the Thomson Reuters Foundation by phone. </w:t>
      </w:r>
      <w:r w:rsidRPr="00D426B6">
        <w:rPr>
          <w:rFonts w:asciiTheme="majorHAnsi" w:hAnsiTheme="majorHAnsi" w:cstheme="majorHAnsi"/>
          <w:u w:val="single"/>
        </w:rPr>
        <w:t xml:space="preserve">Californian company the </w:t>
      </w:r>
      <w:r w:rsidRPr="00E75199">
        <w:rPr>
          <w:rFonts w:asciiTheme="majorHAnsi" w:hAnsiTheme="majorHAnsi" w:cstheme="majorHAnsi"/>
          <w:highlight w:val="green"/>
          <w:u w:val="single"/>
        </w:rPr>
        <w:t>Gateway Foundation</w:t>
      </w:r>
      <w:r w:rsidRPr="00D426B6">
        <w:rPr>
          <w:rFonts w:asciiTheme="majorHAnsi" w:hAnsiTheme="majorHAnsi" w:cstheme="majorHAnsi"/>
          <w:u w:val="single"/>
        </w:rPr>
        <w:t xml:space="preserve"> is hoping to </w:t>
      </w:r>
      <w:r w:rsidRPr="00E75199">
        <w:rPr>
          <w:rFonts w:asciiTheme="majorHAnsi" w:hAnsiTheme="majorHAnsi" w:cstheme="majorHAnsi"/>
          <w:highlight w:val="green"/>
          <w:u w:val="single"/>
        </w:rPr>
        <w:t>build a massive space station</w:t>
      </w:r>
      <w:r w:rsidRPr="00D426B6">
        <w:rPr>
          <w:rFonts w:asciiTheme="majorHAnsi" w:hAnsiTheme="majorHAnsi" w:cstheme="majorHAnsi"/>
          <w:u w:val="single"/>
        </w:rPr>
        <w:t xml:space="preserve"> able to sleep more than 400 people - including tourists, researchers, </w:t>
      </w:r>
      <w:proofErr w:type="gramStart"/>
      <w:r w:rsidRPr="00D426B6">
        <w:rPr>
          <w:rFonts w:asciiTheme="majorHAnsi" w:hAnsiTheme="majorHAnsi" w:cstheme="majorHAnsi"/>
          <w:u w:val="single"/>
        </w:rPr>
        <w:t>doctors</w:t>
      </w:r>
      <w:proofErr w:type="gramEnd"/>
      <w:r w:rsidRPr="00D426B6">
        <w:rPr>
          <w:rFonts w:asciiTheme="majorHAnsi" w:hAnsiTheme="majorHAnsi" w:cstheme="majorHAnsi"/>
          <w:u w:val="single"/>
        </w:rPr>
        <w:t xml:space="preserve"> and housekeepers.</w:t>
      </w:r>
      <w:r w:rsidRPr="00B979AB">
        <w:rPr>
          <w:rFonts w:asciiTheme="majorHAnsi" w:hAnsiTheme="majorHAnsi" w:cstheme="majorHAnsi"/>
          <w:sz w:val="16"/>
        </w:rPr>
        <w:t xml:space="preserve"> Solar-powered and shaped like a wheel, the station would spin around its core to create artificial gravity on its perimeter, equal to about one-sixth of that on earth, said its </w:t>
      </w:r>
      <w:proofErr w:type="gramStart"/>
      <w:r w:rsidRPr="00B979AB">
        <w:rPr>
          <w:rFonts w:asciiTheme="majorHAnsi" w:hAnsiTheme="majorHAnsi" w:cstheme="majorHAnsi"/>
          <w:sz w:val="16"/>
        </w:rPr>
        <w:t>architect</w:t>
      </w:r>
      <w:proofErr w:type="gramEnd"/>
      <w:r w:rsidRPr="00B979AB">
        <w:rPr>
          <w:rFonts w:asciiTheme="majorHAnsi" w:hAnsiTheme="majorHAnsi" w:cstheme="majorHAnsi"/>
          <w:sz w:val="16"/>
        </w:rPr>
        <w:t xml:space="preserve"> Tim </w:t>
      </w:r>
      <w:proofErr w:type="spellStart"/>
      <w:r w:rsidRPr="00B979AB">
        <w:rPr>
          <w:rFonts w:asciiTheme="majorHAnsi" w:hAnsiTheme="majorHAnsi" w:cstheme="majorHAnsi"/>
          <w:sz w:val="16"/>
        </w:rPr>
        <w:t>Alatorre</w:t>
      </w:r>
      <w:proofErr w:type="spellEnd"/>
      <w:r w:rsidRPr="00B979AB">
        <w:rPr>
          <w:rFonts w:asciiTheme="majorHAnsi" w:hAnsiTheme="majorHAnsi" w:cstheme="majorHAnsi"/>
          <w:sz w:val="16"/>
        </w:rPr>
        <w:t xml:space="preserve">. “The problem is that you can only spin so fast before you start feeling sick,” he said. “We could easily create earth gravity on the station by spinning it </w:t>
      </w:r>
      <w:proofErr w:type="gramStart"/>
      <w:r w:rsidRPr="00B979AB">
        <w:rPr>
          <w:rFonts w:asciiTheme="majorHAnsi" w:hAnsiTheme="majorHAnsi" w:cstheme="majorHAnsi"/>
          <w:sz w:val="16"/>
        </w:rPr>
        <w:t>faster</w:t>
      </w:r>
      <w:proofErr w:type="gramEnd"/>
      <w:r w:rsidRPr="00B979AB">
        <w:rPr>
          <w:rFonts w:asciiTheme="majorHAnsi" w:hAnsiTheme="majorHAnsi" w:cstheme="majorHAnsi"/>
          <w:sz w:val="16"/>
        </w:rPr>
        <w:t xml:space="preserve"> but you wouldn’t be very comfortable.” The group aims to complete the station, named after </w:t>
      </w:r>
      <w:proofErr w:type="spellStart"/>
      <w:r w:rsidRPr="00B979AB">
        <w:rPr>
          <w:rFonts w:asciiTheme="majorHAnsi" w:hAnsiTheme="majorHAnsi" w:cstheme="majorHAnsi"/>
          <w:sz w:val="16"/>
        </w:rPr>
        <w:t>Wernher</w:t>
      </w:r>
      <w:proofErr w:type="spellEnd"/>
      <w:r w:rsidRPr="00B979AB">
        <w:rPr>
          <w:rFonts w:asciiTheme="majorHAnsi" w:hAnsiTheme="majorHAnsi" w:cstheme="majorHAnsi"/>
          <w:sz w:val="16"/>
        </w:rPr>
        <w:t xml:space="preserve"> von Braun, the former Nazi rocket scientist who later worked on the U.S. Apollo program, by 2028. Without disclosing how much a space holiday would cost, </w:t>
      </w:r>
      <w:proofErr w:type="spellStart"/>
      <w:r w:rsidRPr="00B979AB">
        <w:rPr>
          <w:rFonts w:asciiTheme="majorHAnsi" w:hAnsiTheme="majorHAnsi" w:cstheme="majorHAnsi"/>
          <w:sz w:val="16"/>
        </w:rPr>
        <w:t>Alatorre</w:t>
      </w:r>
      <w:proofErr w:type="spellEnd"/>
      <w:r w:rsidRPr="00B979AB">
        <w:rPr>
          <w:rFonts w:asciiTheme="majorHAnsi" w:hAnsiTheme="majorHAnsi" w:cstheme="majorHAnsi"/>
          <w:sz w:val="16"/>
        </w:rPr>
        <w:t xml:space="preserve"> said </w:t>
      </w:r>
      <w:r w:rsidRPr="003F326B">
        <w:rPr>
          <w:rFonts w:asciiTheme="majorHAnsi" w:hAnsiTheme="majorHAnsi" w:cstheme="majorHAnsi"/>
          <w:u w:val="single"/>
        </w:rPr>
        <w:t xml:space="preserve">the goal was to make </w:t>
      </w:r>
      <w:r w:rsidRPr="00E75199">
        <w:rPr>
          <w:rFonts w:asciiTheme="majorHAnsi" w:hAnsiTheme="majorHAnsi" w:cstheme="majorHAnsi"/>
          <w:highlight w:val="green"/>
          <w:u w:val="single"/>
        </w:rPr>
        <w:t>the station “accessible to the everyday person</w:t>
      </w:r>
      <w:r w:rsidRPr="003F326B">
        <w:rPr>
          <w:rFonts w:asciiTheme="majorHAnsi" w:hAnsiTheme="majorHAnsi" w:cstheme="majorHAnsi"/>
          <w:u w:val="single"/>
        </w:rPr>
        <w:t>”. “</w:t>
      </w:r>
      <w:proofErr w:type="gramStart"/>
      <w:r w:rsidRPr="003F326B">
        <w:rPr>
          <w:rFonts w:asciiTheme="majorHAnsi" w:hAnsiTheme="majorHAnsi" w:cstheme="majorHAnsi"/>
          <w:u w:val="single"/>
        </w:rPr>
        <w:t>So</w:t>
      </w:r>
      <w:proofErr w:type="gramEnd"/>
      <w:r w:rsidRPr="003F326B">
        <w:rPr>
          <w:rFonts w:asciiTheme="majorHAnsi" w:hAnsiTheme="majorHAnsi" w:cstheme="majorHAnsi"/>
          <w:u w:val="single"/>
        </w:rPr>
        <w:t xml:space="preserve"> somebody can save up and go on a vacation to the United States or they can save up and go on a vacation to space</w:t>
      </w:r>
      <w:r w:rsidRPr="00B979AB">
        <w:rPr>
          <w:rFonts w:asciiTheme="majorHAnsi" w:hAnsiTheme="majorHAnsi" w:cstheme="majorHAnsi"/>
          <w:sz w:val="16"/>
        </w:rPr>
        <w:t xml:space="preserve">,” he said. </w:t>
      </w:r>
    </w:p>
    <w:p w14:paraId="51D0A60D"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4C7F3131" w14:textId="77777777" w:rsidR="00FC4D7B" w:rsidRPr="0023355B" w:rsidRDefault="00FC4D7B" w:rsidP="00FC4D7B">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468EF0EE" w14:textId="77777777" w:rsidR="00FC4D7B" w:rsidRPr="003E636E" w:rsidRDefault="00FC4D7B" w:rsidP="00FC4D7B">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E75199">
        <w:rPr>
          <w:rFonts w:asciiTheme="majorHAnsi" w:hAnsiTheme="majorHAnsi" w:cstheme="majorHAnsi"/>
          <w:highlight w:val="green"/>
          <w:u w:val="single"/>
        </w:rPr>
        <w:t>number of space launches</w:t>
      </w:r>
      <w:r w:rsidRPr="00E14A26">
        <w:rPr>
          <w:rFonts w:asciiTheme="majorHAnsi" w:hAnsiTheme="majorHAnsi" w:cstheme="majorHAnsi"/>
          <w:u w:val="single"/>
        </w:rPr>
        <w:t xml:space="preserve"> annually around the world numbers around 70 today, but that figure </w:t>
      </w:r>
      <w:r w:rsidRPr="00E75199">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w:t>
      </w:r>
      <w:proofErr w:type="spellStart"/>
      <w:r w:rsidRPr="003E636E">
        <w:rPr>
          <w:rFonts w:asciiTheme="majorHAnsi" w:hAnsiTheme="majorHAnsi" w:cstheme="majorHAnsi"/>
          <w:sz w:val="16"/>
        </w:rPr>
        <w:t>Futron</w:t>
      </w:r>
      <w:proofErr w:type="spellEnd"/>
      <w:r w:rsidRPr="003E636E">
        <w:rPr>
          <w:rFonts w:asciiTheme="majorHAnsi" w:hAnsiTheme="majorHAnsi" w:cstheme="majorHAnsi"/>
          <w:sz w:val="16"/>
        </w:rPr>
        <w:t xml:space="preserve"> forecasts that by 2021 </w:t>
      </w:r>
      <w:r w:rsidRPr="00275C15">
        <w:rPr>
          <w:rFonts w:asciiTheme="majorHAnsi" w:hAnsiTheme="majorHAnsi" w:cstheme="majorHAnsi"/>
          <w:u w:val="single"/>
        </w:rPr>
        <w:t xml:space="preserve">the space tourism </w:t>
      </w:r>
      <w:r w:rsidRPr="00E75199">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E75199">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E75199">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E75199">
        <w:rPr>
          <w:rFonts w:asciiTheme="majorHAnsi" w:hAnsiTheme="majorHAnsi" w:cstheme="majorHAnsi"/>
          <w:highlight w:val="green"/>
          <w:u w:val="single"/>
        </w:rPr>
        <w:t>$650 million per year</w:t>
      </w:r>
      <w:r w:rsidRPr="00E75199">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E75199">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E75199">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w:t>
      </w:r>
      <w:proofErr w:type="spellStart"/>
      <w:r w:rsidRPr="003E636E">
        <w:rPr>
          <w:rFonts w:asciiTheme="majorHAnsi" w:hAnsiTheme="majorHAnsi" w:cstheme="majorHAnsi"/>
          <w:sz w:val="16"/>
        </w:rPr>
        <w:t>some time</w:t>
      </w:r>
      <w:proofErr w:type="spellEnd"/>
      <w:r w:rsidRPr="003E636E">
        <w:rPr>
          <w:rFonts w:asciiTheme="majorHAnsi" w:hAnsiTheme="majorHAnsi" w:cstheme="majorHAnsi"/>
          <w:sz w:val="16"/>
        </w:rPr>
        <w:t xml:space="preserve"> in the next decade – </w:t>
      </w:r>
      <w:r w:rsidRPr="00E75199">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E75199">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E75199">
        <w:rPr>
          <w:rFonts w:asciiTheme="majorHAnsi" w:hAnsiTheme="majorHAnsi" w:cstheme="majorHAnsi"/>
          <w:highlight w:val="green"/>
          <w:u w:val="single"/>
        </w:rPr>
        <w:t>four launches per day</w:t>
      </w:r>
      <w:r w:rsidRPr="00E75199">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E75199">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w:t>
      </w:r>
      <w:proofErr w:type="spellStart"/>
      <w:r w:rsidRPr="003E636E">
        <w:rPr>
          <w:rFonts w:asciiTheme="majorHAnsi" w:hAnsiTheme="majorHAnsi" w:cstheme="majorHAnsi"/>
          <w:sz w:val="16"/>
        </w:rPr>
        <w:t>trophosphere</w:t>
      </w:r>
      <w:proofErr w:type="spellEnd"/>
      <w:r w:rsidRPr="003E636E">
        <w:rPr>
          <w:rFonts w:asciiTheme="majorHAnsi" w:hAnsiTheme="majorHAnsi" w:cstheme="majorHAnsi"/>
          <w:sz w:val="16"/>
        </w:rPr>
        <w:t xml:space="preserv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w:t>
      </w:r>
      <w:proofErr w:type="spellStart"/>
      <w:r w:rsidRPr="003E636E">
        <w:rPr>
          <w:rFonts w:asciiTheme="majorHAnsi" w:hAnsiTheme="majorHAnsi" w:cstheme="majorHAnsi"/>
          <w:sz w:val="16"/>
        </w:rPr>
        <w:t>Nield</w:t>
      </w:r>
      <w:proofErr w:type="spellEnd"/>
      <w:r w:rsidRPr="003E636E">
        <w:rPr>
          <w:rFonts w:asciiTheme="majorHAnsi" w:hAnsiTheme="majorHAnsi" w:cstheme="majorHAnsi"/>
          <w:sz w:val="16"/>
        </w:rPr>
        <w:t xml:space="preserve">, the F.A.A.’s associate administrator for commercial space transportation, in an email. </w:t>
      </w:r>
      <w:r w:rsidRPr="00FD0566">
        <w:rPr>
          <w:rFonts w:asciiTheme="majorHAnsi" w:hAnsiTheme="majorHAnsi" w:cstheme="majorHAnsi"/>
          <w:u w:val="single"/>
        </w:rPr>
        <w:t xml:space="preserve">The </w:t>
      </w:r>
      <w:r w:rsidRPr="00E75199">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E75199">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E75199">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E75199">
        <w:rPr>
          <w:rFonts w:asciiTheme="majorHAnsi" w:hAnsiTheme="majorHAnsi" w:cstheme="majorHAnsi"/>
          <w:highlight w:val="green"/>
          <w:u w:val="single"/>
        </w:rPr>
        <w:t>harm</w:t>
      </w:r>
      <w:r w:rsidRPr="003E636E">
        <w:rPr>
          <w:rFonts w:asciiTheme="majorHAnsi" w:hAnsiTheme="majorHAnsi" w:cstheme="majorHAnsi"/>
          <w:sz w:val="16"/>
        </w:rPr>
        <w:t xml:space="preserve">.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burn much more cleanly than the solid rocket boosters used in the Space Shuttle or “hybrid” rocket engines, which burn both solid and liquid propellant. “XCOR will have di </w:t>
      </w:r>
      <w:proofErr w:type="spellStart"/>
      <w:r w:rsidRPr="003E636E">
        <w:rPr>
          <w:rFonts w:asciiTheme="majorHAnsi" w:hAnsiTheme="majorHAnsi" w:cstheme="majorHAnsi"/>
          <w:sz w:val="16"/>
        </w:rPr>
        <w:t>minimus</w:t>
      </w:r>
      <w:proofErr w:type="spellEnd"/>
      <w:r w:rsidRPr="003E636E">
        <w:rPr>
          <w:rFonts w:asciiTheme="majorHAnsi" w:hAnsiTheme="majorHAnsi" w:cstheme="majorHAnsi"/>
          <w:sz w:val="16"/>
        </w:rPr>
        <w:t xml:space="preserve"> impact on our environment,” Nelson says. “Our fuels are almost completely free of particulate matter. [They </w:t>
      </w:r>
      <w:proofErr w:type="gramStart"/>
      <w:r w:rsidRPr="003E636E">
        <w:rPr>
          <w:rFonts w:asciiTheme="majorHAnsi" w:hAnsiTheme="majorHAnsi" w:cstheme="majorHAnsi"/>
          <w:sz w:val="16"/>
        </w:rPr>
        <w:t>have ]</w:t>
      </w:r>
      <w:proofErr w:type="gramEnd"/>
      <w:r w:rsidRPr="003E636E">
        <w:rPr>
          <w:rFonts w:asciiTheme="majorHAnsi" w:hAnsiTheme="majorHAnsi" w:cstheme="majorHAnsi"/>
          <w:sz w:val="16"/>
        </w:rPr>
        <w:t xml:space="preserve"> 20-40 times less aromatics than traditional rocket fuels, and hundreds, if not thousands of times less particulate matter than hybrids or solids.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I think it is fair to say that we need studies to benchmark the emissions of all rocket types in order to be able to assess their impacts.”</w:t>
      </w:r>
    </w:p>
    <w:p w14:paraId="2A1FDDA6"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Scenario 1 is ozone.</w:t>
      </w:r>
    </w:p>
    <w:p w14:paraId="44A66A6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3F4CBEA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7E3B8A5F" w14:textId="77777777" w:rsidR="00FC4D7B" w:rsidRPr="004B2B73" w:rsidRDefault="00FC4D7B" w:rsidP="00FC4D7B">
      <w:pPr>
        <w:rPr>
          <w:rFonts w:asciiTheme="majorHAnsi" w:hAnsiTheme="majorHAnsi" w:cstheme="majorHAnsi"/>
          <w:sz w:val="16"/>
        </w:rPr>
      </w:pPr>
      <w:r w:rsidRPr="0063571F">
        <w:rPr>
          <w:rFonts w:asciiTheme="majorHAnsi" w:hAnsiTheme="majorHAnsi" w:cstheme="majorHAnsi"/>
          <w:u w:val="single"/>
        </w:rPr>
        <w:lastRenderedPageBreak/>
        <w:t xml:space="preserve">The </w:t>
      </w:r>
      <w:r w:rsidRPr="00E75199">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w:t>
      </w:r>
      <w:proofErr w:type="gramStart"/>
      <w:r w:rsidRPr="0063571F">
        <w:rPr>
          <w:rFonts w:asciiTheme="majorHAnsi" w:hAnsiTheme="majorHAnsi" w:cstheme="majorHAnsi"/>
          <w:u w:val="single"/>
        </w:rPr>
        <w:t>a number of</w:t>
      </w:r>
      <w:proofErr w:type="gramEnd"/>
      <w:r w:rsidRPr="0063571F">
        <w:rPr>
          <w:rFonts w:asciiTheme="majorHAnsi" w:hAnsiTheme="majorHAnsi" w:cstheme="majorHAnsi"/>
          <w:u w:val="single"/>
        </w:rPr>
        <w:t xml:space="preserve"> ways</w:t>
      </w:r>
      <w:r w:rsidRPr="004B2B73">
        <w:rPr>
          <w:rFonts w:asciiTheme="majorHAnsi" w:hAnsiTheme="majorHAnsi" w:cstheme="majorHAnsi"/>
          <w:sz w:val="16"/>
        </w:rPr>
        <w:t xml:space="preserve">. For starters, it’s still there, chilling over </w:t>
      </w:r>
      <w:proofErr w:type="spellStart"/>
      <w:r w:rsidRPr="004B2B73">
        <w:rPr>
          <w:rFonts w:asciiTheme="majorHAnsi" w:hAnsiTheme="majorHAnsi" w:cstheme="majorHAnsi"/>
          <w:sz w:val="16"/>
        </w:rPr>
        <w:t>Antartica</w:t>
      </w:r>
      <w:proofErr w:type="spellEnd"/>
      <w:r w:rsidRPr="004B2B73">
        <w:rPr>
          <w:rFonts w:asciiTheme="majorHAnsi" w:hAnsiTheme="majorHAnsi" w:cstheme="majorHAnsi"/>
          <w:sz w:val="16"/>
        </w:rPr>
        <w:t xml:space="preserve">. More importantly, </w:t>
      </w:r>
      <w:r w:rsidRPr="00ED59B2">
        <w:rPr>
          <w:rFonts w:asciiTheme="majorHAnsi" w:hAnsiTheme="majorHAnsi" w:cstheme="majorHAnsi"/>
          <w:u w:val="single"/>
        </w:rPr>
        <w:t xml:space="preserve">it’s </w:t>
      </w:r>
      <w:r w:rsidRPr="00E75199">
        <w:rPr>
          <w:rFonts w:asciiTheme="majorHAnsi" w:hAnsiTheme="majorHAnsi" w:cstheme="majorHAnsi"/>
          <w:highlight w:val="green"/>
          <w:u w:val="single"/>
        </w:rPr>
        <w:t xml:space="preserve">slowly </w:t>
      </w:r>
      <w:r w:rsidRPr="00E75199">
        <w:rPr>
          <w:rStyle w:val="Emphasis"/>
          <w:highlight w:val="green"/>
        </w:rPr>
        <w:t>healing</w:t>
      </w:r>
      <w:r w:rsidRPr="00ED59B2">
        <w:rPr>
          <w:rFonts w:asciiTheme="majorHAnsi" w:hAnsiTheme="majorHAnsi" w:cstheme="majorHAnsi"/>
          <w:u w:val="single"/>
        </w:rPr>
        <w:t xml:space="preserve">, and a </w:t>
      </w:r>
      <w:r w:rsidRPr="00E75199">
        <w:rPr>
          <w:rStyle w:val="Emphasis"/>
          <w:highlight w:val="green"/>
        </w:rPr>
        <w:t>new study offers</w:t>
      </w:r>
      <w:r w:rsidRPr="0070375D">
        <w:rPr>
          <w:rStyle w:val="Emphasis"/>
        </w:rPr>
        <w:t xml:space="preserve"> some of </w:t>
      </w:r>
      <w:r w:rsidRPr="00E75199">
        <w:rPr>
          <w:rStyle w:val="Emphasis"/>
          <w:highlight w:val="green"/>
        </w:rPr>
        <w:t xml:space="preserve">the best </w:t>
      </w:r>
      <w:proofErr w:type="gramStart"/>
      <w:r w:rsidRPr="00E75199">
        <w:rPr>
          <w:rStyle w:val="Emphasis"/>
          <w:highlight w:val="green"/>
        </w:rPr>
        <w:t>evidence</w:t>
      </w:r>
      <w:proofErr w:type="gramEnd"/>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 xml:space="preserve">nobody had </w:t>
      </w:r>
      <w:proofErr w:type="gramStart"/>
      <w:r w:rsidRPr="00AE3C4C">
        <w:rPr>
          <w:rStyle w:val="Emphasis"/>
        </w:rPr>
        <w:t>actually measured</w:t>
      </w:r>
      <w:proofErr w:type="gramEnd"/>
      <w:r w:rsidRPr="00AE3C4C">
        <w:rPr>
          <w:rStyle w:val="Emphasis"/>
        </w:rPr>
        <w:t xml:space="preserve">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E75199">
        <w:rPr>
          <w:rFonts w:asciiTheme="majorHAnsi" w:hAnsiTheme="majorHAnsi" w:cstheme="majorHAnsi"/>
          <w:highlight w:val="green"/>
          <w:u w:val="single"/>
        </w:rPr>
        <w:t xml:space="preserve">A </w:t>
      </w:r>
      <w:r w:rsidRPr="00E75199">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E75199">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E75199">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E75199">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w:t>
      </w:r>
      <w:proofErr w:type="gramStart"/>
      <w:r w:rsidRPr="00371862">
        <w:rPr>
          <w:rFonts w:asciiTheme="majorHAnsi" w:hAnsiTheme="majorHAnsi" w:cstheme="majorHAnsi"/>
          <w:u w:val="single"/>
        </w:rPr>
        <w:t>2016, and</w:t>
      </w:r>
      <w:proofErr w:type="gramEnd"/>
      <w:r w:rsidRPr="00371862">
        <w:rPr>
          <w:rFonts w:asciiTheme="majorHAnsi" w:hAnsiTheme="majorHAnsi" w:cstheme="majorHAnsi"/>
          <w:u w:val="single"/>
        </w:rPr>
        <w:t xml:space="preserve"> </w:t>
      </w:r>
      <w:r w:rsidRPr="00E75199">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E75199">
        <w:rPr>
          <w:rStyle w:val="Emphasis"/>
          <w:highlight w:val="green"/>
        </w:rPr>
        <w:t>ozone depletion</w:t>
      </w:r>
      <w:r w:rsidRPr="00F002AC">
        <w:rPr>
          <w:rStyle w:val="Emphasis"/>
        </w:rPr>
        <w:t xml:space="preserve"> had </w:t>
      </w:r>
      <w:r w:rsidRPr="00E75199">
        <w:rPr>
          <w:rStyle w:val="Emphasis"/>
          <w:highlight w:val="green"/>
        </w:rPr>
        <w:t>declined by</w:t>
      </w:r>
      <w:r w:rsidRPr="00F002AC">
        <w:rPr>
          <w:rStyle w:val="Emphasis"/>
        </w:rPr>
        <w:t xml:space="preserve"> about </w:t>
      </w:r>
      <w:r w:rsidRPr="00E75199">
        <w:rPr>
          <w:rStyle w:val="Emphasis"/>
          <w:highlight w:val="green"/>
        </w:rPr>
        <w:t>20 percen</w:t>
      </w:r>
      <w:r w:rsidRPr="00E75199">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E75199">
        <w:rPr>
          <w:rStyle w:val="Emphasis"/>
          <w:highlight w:val="green"/>
        </w:rPr>
        <w:t>chlorine levels declined</w:t>
      </w:r>
      <w:r w:rsidRPr="00CB4798">
        <w:rPr>
          <w:rFonts w:asciiTheme="majorHAnsi" w:hAnsiTheme="majorHAnsi" w:cstheme="majorHAnsi"/>
          <w:u w:val="single"/>
        </w:rPr>
        <w:t xml:space="preserve"> as well, at a </w:t>
      </w:r>
      <w:r w:rsidRPr="00E75199">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w:t>
      </w:r>
      <w:proofErr w:type="gramStart"/>
      <w:r w:rsidRPr="004B2B73">
        <w:rPr>
          <w:rFonts w:asciiTheme="majorHAnsi" w:hAnsiTheme="majorHAnsi" w:cstheme="majorHAnsi"/>
          <w:sz w:val="16"/>
        </w:rPr>
        <w:t>time period</w:t>
      </w:r>
      <w:proofErr w:type="gramEnd"/>
      <w:r w:rsidRPr="004B2B73">
        <w:rPr>
          <w:rFonts w:asciiTheme="majorHAnsi" w:hAnsiTheme="majorHAnsi" w:cstheme="majorHAnsi"/>
          <w:sz w:val="16"/>
        </w:rPr>
        <w:t xml:space="preserve">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E75199">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E75199">
        <w:rPr>
          <w:rStyle w:val="Emphasis"/>
          <w:highlight w:val="green"/>
        </w:rPr>
        <w:t>not involved with the study</w:t>
      </w:r>
      <w:r w:rsidRPr="00EB22F6">
        <w:rPr>
          <w:rFonts w:asciiTheme="majorHAnsi" w:hAnsiTheme="majorHAnsi" w:cstheme="majorHAnsi"/>
          <w:u w:val="single"/>
        </w:rPr>
        <w:t xml:space="preserve">, told Earther he </w:t>
      </w:r>
      <w:r w:rsidRPr="00E75199">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E75199">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06CA21E7" w14:textId="77777777" w:rsidR="00FC4D7B" w:rsidRDefault="00FC4D7B" w:rsidP="00FC4D7B">
      <w:pPr>
        <w:pStyle w:val="Heading4"/>
      </w:pPr>
      <w:r>
        <w:t>Space tourism destroys the ozone --- 2 internal links:</w:t>
      </w:r>
    </w:p>
    <w:p w14:paraId="354D941C" w14:textId="77777777" w:rsidR="00FC4D7B" w:rsidRPr="0023355B" w:rsidRDefault="00FC4D7B" w:rsidP="00FC4D7B">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7C37BDCD" w14:textId="77777777" w:rsidR="00FC4D7B" w:rsidRPr="0023355B" w:rsidRDefault="00FC4D7B" w:rsidP="00FC4D7B">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01795431" w14:textId="77777777" w:rsidR="00FC4D7B" w:rsidRPr="002D1FED" w:rsidRDefault="00FC4D7B" w:rsidP="00FC4D7B">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E75199">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E75199">
        <w:rPr>
          <w:rFonts w:asciiTheme="majorHAnsi" w:hAnsiTheme="majorHAnsi" w:cstheme="majorHAnsi"/>
          <w:highlight w:val="green"/>
          <w:u w:val="single"/>
        </w:rPr>
        <w:t xml:space="preserve">finds </w:t>
      </w:r>
      <w:r w:rsidRPr="00E75199">
        <w:rPr>
          <w:rStyle w:val="Emphasis"/>
          <w:highlight w:val="green"/>
        </w:rPr>
        <w:t>soot emitted by space tourism rockets</w:t>
      </w:r>
      <w:r w:rsidRPr="00BD2D75">
        <w:rPr>
          <w:rFonts w:asciiTheme="majorHAnsi" w:hAnsiTheme="majorHAnsi" w:cstheme="majorHAnsi"/>
          <w:u w:val="single"/>
        </w:rPr>
        <w:t xml:space="preserve"> could significantly </w:t>
      </w:r>
      <w:r w:rsidRPr="00E75199">
        <w:rPr>
          <w:rFonts w:asciiTheme="majorHAnsi" w:hAnsiTheme="majorHAnsi" w:cstheme="majorHAnsi"/>
          <w:highlight w:val="green"/>
          <w:u w:val="single"/>
        </w:rPr>
        <w:t xml:space="preserve">contribute to </w:t>
      </w:r>
      <w:r w:rsidRPr="003C4A8C">
        <w:rPr>
          <w:rStyle w:val="Emphasis"/>
        </w:rPr>
        <w:t xml:space="preserve">global </w:t>
      </w:r>
      <w:r w:rsidRPr="00E75199">
        <w:rPr>
          <w:rStyle w:val="Emphasis"/>
          <w:highlight w:val="green"/>
        </w:rPr>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E75199">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E75199">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E75199">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E75199">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E75199">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E75199">
        <w:rPr>
          <w:rStyle w:val="Emphasis"/>
          <w:highlight w:val="green"/>
        </w:rPr>
        <w:t>remain in the atmosphere for years</w:t>
      </w:r>
      <w:r w:rsidRPr="00174B5F">
        <w:rPr>
          <w:rFonts w:asciiTheme="majorHAnsi" w:hAnsiTheme="majorHAnsi" w:cstheme="majorHAnsi"/>
          <w:u w:val="single"/>
        </w:rPr>
        <w:t xml:space="preserve">, efficiently </w:t>
      </w:r>
      <w:r w:rsidRPr="00E75199">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w:t>
      </w:r>
      <w:r w:rsidRPr="00174B5F">
        <w:rPr>
          <w:rFonts w:asciiTheme="majorHAnsi" w:hAnsiTheme="majorHAnsi" w:cstheme="majorHAnsi"/>
          <w:u w:val="single"/>
        </w:rPr>
        <w:lastRenderedPageBreak/>
        <w:t>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E75199">
        <w:rPr>
          <w:rStyle w:val="Emphasis"/>
          <w:highlight w:val="green"/>
        </w:rPr>
        <w:t>particular</w:t>
      </w:r>
      <w:r w:rsidRPr="00667B3D">
        <w:rPr>
          <w:rStyle w:val="Emphasis"/>
        </w:rPr>
        <w:t xml:space="preserve"> climate system </w:t>
      </w:r>
      <w:r w:rsidRPr="00E75199">
        <w:rPr>
          <w:rStyle w:val="Emphasis"/>
          <w:highlight w:val="green"/>
        </w:rPr>
        <w:t>sensitivity to</w:t>
      </w:r>
      <w:r w:rsidRPr="00667B3D">
        <w:rPr>
          <w:rStyle w:val="Emphasis"/>
        </w:rPr>
        <w:t xml:space="preserve"> the type of </w:t>
      </w:r>
      <w:r w:rsidRPr="00E75199">
        <w:rPr>
          <w:rStyle w:val="Emphasis"/>
          <w:highlight w:val="green"/>
        </w:rPr>
        <w:t>particles</w:t>
      </w:r>
      <w:r w:rsidRPr="00667B3D">
        <w:rPr>
          <w:rStyle w:val="Emphasis"/>
        </w:rPr>
        <w:t xml:space="preserve"> that </w:t>
      </w:r>
      <w:r w:rsidRPr="00E75199">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E75199">
        <w:rPr>
          <w:rStyle w:val="Emphasis"/>
          <w:highlight w:val="green"/>
        </w:rPr>
        <w:t>Antarctica would warm</w:t>
      </w:r>
      <w:r w:rsidRPr="007F4882">
        <w:rPr>
          <w:rStyle w:val="Emphasis"/>
        </w:rPr>
        <w:t xml:space="preserve"> by </w:t>
      </w:r>
      <w:r w:rsidRPr="00E75199">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E75199">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E75199">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E75199">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E75199">
        <w:rPr>
          <w:rStyle w:val="Emphasis"/>
          <w:highlight w:val="green"/>
        </w:rPr>
        <w:t>increase in</w:t>
      </w:r>
      <w:r w:rsidRPr="00023505">
        <w:rPr>
          <w:rStyle w:val="Emphasis"/>
        </w:rPr>
        <w:t xml:space="preserve"> the amount of </w:t>
      </w:r>
      <w:r w:rsidRPr="00E75199">
        <w:rPr>
          <w:rStyle w:val="Emphasis"/>
          <w:highlight w:val="green"/>
        </w:rPr>
        <w:t>solar energy absorbed</w:t>
      </w:r>
      <w:r w:rsidRPr="00E75199">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E75199">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E75199">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E75199">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E75199">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E75199">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E75199">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E75199">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E75199">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E75199">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E75199">
        <w:rPr>
          <w:rStyle w:val="Emphasis"/>
          <w:highlight w:val="green"/>
        </w:rPr>
        <w:t xml:space="preserve">black </w:t>
      </w:r>
      <w:proofErr w:type="gramStart"/>
      <w:r w:rsidRPr="00E75199">
        <w:rPr>
          <w:rStyle w:val="Emphasis"/>
          <w:highlight w:val="green"/>
        </w:rPr>
        <w:t>carbon</w:t>
      </w:r>
      <w:proofErr w:type="gramEnd"/>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7516A548" w14:textId="77777777" w:rsidR="00FC4D7B" w:rsidRDefault="00FC4D7B" w:rsidP="00FC4D7B">
      <w:pPr>
        <w:pStyle w:val="Heading4"/>
      </w:pPr>
      <w:r>
        <w:t xml:space="preserve">Second, water vapor and rocket emissions </w:t>
      </w:r>
    </w:p>
    <w:p w14:paraId="00CFBE49" w14:textId="77777777" w:rsidR="00FC4D7B" w:rsidRPr="00FD242F" w:rsidRDefault="00FC4D7B" w:rsidP="00FC4D7B">
      <w:pPr>
        <w:rPr>
          <w:b/>
          <w:bCs/>
          <w:sz w:val="26"/>
        </w:rPr>
      </w:pPr>
      <w:r>
        <w:rPr>
          <w:rStyle w:val="Style13ptBold"/>
        </w:rPr>
        <w:t xml:space="preserve">Larson 16 </w:t>
      </w:r>
      <w:r w:rsidRPr="00FD242F">
        <w:t>(</w:t>
      </w:r>
      <w:r>
        <w:t xml:space="preserve">Erik J L Larson (PhD in Atmospheric and Oceanic Studies, Postdoctoral fellow in Organismic and Evolutionary Biology at Harvard, Research Scientists at University of Colorado Boulder), Robert W </w:t>
      </w:r>
      <w:proofErr w:type="spellStart"/>
      <w:r>
        <w:t>Portmann</w:t>
      </w:r>
      <w:proofErr w:type="spellEnd"/>
      <w:r>
        <w:t xml:space="preserve"> (</w:t>
      </w:r>
      <w:proofErr w:type="spellStart"/>
      <w:r>
        <w:t>Researchesr</w:t>
      </w:r>
      <w:proofErr w:type="spellEnd"/>
      <w:r>
        <w:t xml:space="preserve"> from Chemical Sciences Division at NOAA), Karen H </w:t>
      </w:r>
      <w:proofErr w:type="spellStart"/>
      <w:r>
        <w:t>Rosenlof</w:t>
      </w:r>
      <w:proofErr w:type="spellEnd"/>
      <w:r>
        <w:t xml:space="preserve"> (NOAA research scientist), David W. Fahey (</w:t>
      </w:r>
      <w:proofErr w:type="spellStart"/>
      <w:r>
        <w:t>Directo</w:t>
      </w:r>
      <w:proofErr w:type="spellEnd"/>
      <w:r>
        <w:t xml:space="preserve">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3CC3A533" w14:textId="77777777" w:rsidR="00FC4D7B" w:rsidRDefault="00FC4D7B" w:rsidP="00FC4D7B">
      <w:r>
        <w:t>1 Introduction</w:t>
      </w:r>
    </w:p>
    <w:p w14:paraId="38A57596" w14:textId="77777777" w:rsidR="00FC4D7B" w:rsidRPr="005A2548" w:rsidRDefault="00FC4D7B" w:rsidP="00FC4D7B">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E75199">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E75199">
        <w:rPr>
          <w:rStyle w:val="StyleUnderline"/>
          <w:highlight w:val="green"/>
        </w:rPr>
        <w:t>cannot</w:t>
      </w:r>
      <w:r w:rsidRPr="00E75199">
        <w:rPr>
          <w:sz w:val="16"/>
          <w:highlight w:val="green"/>
        </w:rPr>
        <w:t xml:space="preserve"> </w:t>
      </w:r>
      <w:r w:rsidRPr="00E75199">
        <w:rPr>
          <w:rStyle w:val="StyleUnderline"/>
          <w:highlight w:val="green"/>
        </w:rPr>
        <w:t>be reduced without</w:t>
      </w:r>
      <w:r w:rsidRPr="00E75199">
        <w:rPr>
          <w:sz w:val="16"/>
          <w:highlight w:val="green"/>
        </w:rPr>
        <w:t xml:space="preserve"> </w:t>
      </w:r>
      <w:r w:rsidRPr="00E75199">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3E9CDB8D" w14:textId="77777777" w:rsidR="00FC4D7B" w:rsidRPr="00FD242F" w:rsidRDefault="00FC4D7B" w:rsidP="00FC4D7B">
      <w:pPr>
        <w:rPr>
          <w:sz w:val="16"/>
        </w:rPr>
      </w:pPr>
      <w:r w:rsidRPr="00FD242F">
        <w:rPr>
          <w:sz w:val="16"/>
        </w:rPr>
        <w:t xml:space="preserve">Reaction Engines Ltd. (http://www.reactionengines.co.uk/) has proposed the </w:t>
      </w:r>
      <w:proofErr w:type="spellStart"/>
      <w:r w:rsidRPr="00FD242F">
        <w:rPr>
          <w:sz w:val="16"/>
        </w:rPr>
        <w:t>Skylon</w:t>
      </w:r>
      <w:proofErr w:type="spellEnd"/>
      <w:r w:rsidRPr="00FD242F">
        <w:rPr>
          <w:sz w:val="16"/>
        </w:rPr>
        <w:t xml:space="preserve"> vehicle, which is a reusable H2</w:t>
      </w:r>
      <w:r w:rsidRPr="00FD242F">
        <w:rPr>
          <w:rFonts w:ascii="Cambria Math" w:hAnsi="Cambria Math" w:cs="Cambria Math"/>
          <w:sz w:val="16"/>
        </w:rPr>
        <w:t>‐</w:t>
      </w:r>
      <w:r w:rsidRPr="00FD242F">
        <w:rPr>
          <w:sz w:val="16"/>
        </w:rPr>
        <w:t xml:space="preserve">burning rocket [Martin et al., 2008]. </w:t>
      </w:r>
      <w:proofErr w:type="spellStart"/>
      <w:r w:rsidRPr="00FD242F">
        <w:rPr>
          <w:sz w:val="16"/>
        </w:rPr>
        <w:t>Skylon</w:t>
      </w:r>
      <w:proofErr w:type="spellEnd"/>
      <w:r w:rsidRPr="00FD242F">
        <w:rPr>
          <w:sz w:val="16"/>
        </w:rPr>
        <w:t xml:space="preserve">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 xml:space="preserve">the plan calls for a </w:t>
      </w:r>
      <w:r w:rsidRPr="005A2548">
        <w:rPr>
          <w:rStyle w:val="StyleUnderline"/>
        </w:rPr>
        <w:lastRenderedPageBreak/>
        <w:t>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29F84D2" w14:textId="77777777" w:rsidR="00FC4D7B" w:rsidRPr="00FD242F" w:rsidRDefault="00FC4D7B" w:rsidP="00FC4D7B">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E75199">
        <w:rPr>
          <w:rStyle w:val="StyleUnderline"/>
          <w:highlight w:val="green"/>
        </w:rPr>
        <w:t xml:space="preserve">H2O emissions </w:t>
      </w:r>
      <w:r w:rsidRPr="00E012E3">
        <w:rPr>
          <w:rStyle w:val="StyleUnderline"/>
        </w:rPr>
        <w:t>can</w:t>
      </w:r>
      <w:r w:rsidRPr="00FD242F">
        <w:rPr>
          <w:sz w:val="16"/>
        </w:rPr>
        <w:t xml:space="preserve"> </w:t>
      </w:r>
      <w:r w:rsidRPr="00E75199">
        <w:rPr>
          <w:rStyle w:val="StyleUnderline"/>
          <w:highlight w:val="green"/>
        </w:rPr>
        <w:t>change</w:t>
      </w:r>
      <w:r w:rsidRPr="00E75199">
        <w:rPr>
          <w:sz w:val="16"/>
          <w:highlight w:val="green"/>
        </w:rPr>
        <w:t xml:space="preserve"> </w:t>
      </w:r>
      <w:r w:rsidRPr="00FD242F">
        <w:rPr>
          <w:sz w:val="16"/>
        </w:rPr>
        <w:t xml:space="preserve">stratospheric </w:t>
      </w:r>
      <w:r w:rsidRPr="00E75199">
        <w:rPr>
          <w:rStyle w:val="StyleUnderline"/>
          <w:highlight w:val="green"/>
        </w:rPr>
        <w:t>temperatures</w:t>
      </w:r>
      <w:r w:rsidRPr="00E75199">
        <w:rPr>
          <w:sz w:val="16"/>
          <w:highlight w:val="green"/>
        </w:rPr>
        <w:t xml:space="preserve"> </w:t>
      </w:r>
      <w:r w:rsidRPr="00E75199">
        <w:rPr>
          <w:rStyle w:val="StyleUnderline"/>
          <w:highlight w:val="green"/>
        </w:rPr>
        <w:t>and</w:t>
      </w:r>
      <w:r w:rsidRPr="00E75199">
        <w:rPr>
          <w:sz w:val="16"/>
          <w:highlight w:val="green"/>
        </w:rPr>
        <w:t xml:space="preserve"> </w:t>
      </w:r>
      <w:r w:rsidRPr="00E75199">
        <w:rPr>
          <w:rStyle w:val="StyleUnderline"/>
          <w:highlight w:val="green"/>
        </w:rPr>
        <w:t>alter</w:t>
      </w:r>
      <w:r w:rsidRPr="00E75199">
        <w:rPr>
          <w:sz w:val="16"/>
          <w:highlight w:val="green"/>
        </w:rPr>
        <w:t xml:space="preserve"> </w:t>
      </w:r>
      <w:r w:rsidRPr="00FD242F">
        <w:rPr>
          <w:sz w:val="16"/>
        </w:rPr>
        <w:t xml:space="preserve">the photochemistry controlling </w:t>
      </w:r>
      <w:r w:rsidRPr="00E75199">
        <w:rPr>
          <w:rStyle w:val="StyleUnderline"/>
          <w:highlight w:val="green"/>
        </w:rPr>
        <w:t>ozone</w:t>
      </w:r>
      <w:r w:rsidRPr="00E75199">
        <w:rPr>
          <w:sz w:val="16"/>
          <w:highlight w:val="green"/>
        </w:rPr>
        <w:t xml:space="preserve"> </w:t>
      </w:r>
      <w:r w:rsidRPr="00FD242F">
        <w:rPr>
          <w:sz w:val="16"/>
        </w:rPr>
        <w:t xml:space="preserve">(O3). Furthermore, </w:t>
      </w:r>
      <w:r w:rsidRPr="00E75199">
        <w:rPr>
          <w:rStyle w:val="StyleUnderline"/>
          <w:highlight w:val="green"/>
        </w:rPr>
        <w:t xml:space="preserve">rockets burning liquid </w:t>
      </w:r>
      <w:proofErr w:type="gramStart"/>
      <w:r w:rsidRPr="00E75199">
        <w:rPr>
          <w:rStyle w:val="StyleUnderline"/>
          <w:highlight w:val="green"/>
        </w:rPr>
        <w:t>H2</w:t>
      </w:r>
      <w:proofErr w:type="gramEnd"/>
      <w:r w:rsidRPr="00E75199">
        <w:rPr>
          <w:rStyle w:val="StyleUnderline"/>
          <w:highlight w:val="green"/>
        </w:rPr>
        <w:t xml:space="preserve">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E75199">
        <w:rPr>
          <w:rStyle w:val="StyleUnderline"/>
          <w:highlight w:val="green"/>
        </w:rPr>
        <w:t xml:space="preserve">emit </w:t>
      </w:r>
      <w:r w:rsidRPr="00FD242F">
        <w:rPr>
          <w:sz w:val="16"/>
        </w:rPr>
        <w:t>H2 and</w:t>
      </w:r>
      <w:r w:rsidRPr="00E75199">
        <w:rPr>
          <w:rStyle w:val="StyleUnderline"/>
          <w:highlight w:val="green"/>
        </w:rPr>
        <w:t xml:space="preserve"> HOX</w:t>
      </w:r>
      <w:r w:rsidRPr="00FD242F">
        <w:rPr>
          <w:sz w:val="16"/>
        </w:rPr>
        <w:t xml:space="preserve"> in the plume in addition to H2O. </w:t>
      </w:r>
      <w:r w:rsidRPr="00E75199">
        <w:rPr>
          <w:rStyle w:val="StyleUnderline"/>
          <w:highlight w:val="green"/>
        </w:rPr>
        <w:t>Enhancements</w:t>
      </w:r>
      <w:r w:rsidRPr="00E75199">
        <w:rPr>
          <w:sz w:val="16"/>
          <w:highlight w:val="green"/>
        </w:rPr>
        <w:t xml:space="preserve"> </w:t>
      </w:r>
      <w:r w:rsidRPr="00E75199">
        <w:rPr>
          <w:rStyle w:val="StyleUnderline"/>
          <w:highlight w:val="green"/>
        </w:rPr>
        <w:t>in</w:t>
      </w:r>
      <w:r w:rsidRPr="00E75199">
        <w:rPr>
          <w:sz w:val="16"/>
          <w:highlight w:val="green"/>
        </w:rPr>
        <w:t xml:space="preserve"> </w:t>
      </w:r>
      <w:r w:rsidRPr="00E75199">
        <w:rPr>
          <w:rStyle w:val="StyleUnderline"/>
          <w:highlight w:val="green"/>
        </w:rPr>
        <w:t>HOX</w:t>
      </w:r>
      <w:r w:rsidRPr="00E75199">
        <w:rPr>
          <w:sz w:val="16"/>
          <w:highlight w:val="green"/>
        </w:rPr>
        <w:t xml:space="preserve"> </w:t>
      </w:r>
      <w:r w:rsidRPr="00E75199">
        <w:rPr>
          <w:rStyle w:val="StyleUnderline"/>
          <w:highlight w:val="green"/>
        </w:rPr>
        <w:t>can</w:t>
      </w:r>
      <w:r w:rsidRPr="00E75199">
        <w:rPr>
          <w:sz w:val="16"/>
          <w:highlight w:val="green"/>
        </w:rPr>
        <w:t xml:space="preserve"> </w:t>
      </w:r>
      <w:r w:rsidRPr="00FD242F">
        <w:rPr>
          <w:sz w:val="16"/>
        </w:rPr>
        <w:t xml:space="preserve">catalytically </w:t>
      </w:r>
      <w:r w:rsidRPr="00E75199">
        <w:rPr>
          <w:rStyle w:val="StyleUnderline"/>
          <w:highlight w:val="green"/>
        </w:rPr>
        <w:t>destroy</w:t>
      </w:r>
      <w:r w:rsidRPr="00E75199">
        <w:rPr>
          <w:sz w:val="16"/>
          <w:highlight w:val="green"/>
        </w:rPr>
        <w:t xml:space="preserve"> </w:t>
      </w:r>
      <w:r w:rsidRPr="00E75199">
        <w:rPr>
          <w:rStyle w:val="StyleUnderline"/>
          <w:highlight w:val="green"/>
        </w:rPr>
        <w:t>O3</w:t>
      </w:r>
      <w:r w:rsidRPr="00E75199">
        <w:rPr>
          <w:sz w:val="16"/>
          <w:highlight w:val="green"/>
        </w:rPr>
        <w:t xml:space="preserve"> </w:t>
      </w:r>
      <w:r w:rsidRPr="00FD242F">
        <w:rPr>
          <w:sz w:val="16"/>
        </w:rPr>
        <w:t>[</w:t>
      </w:r>
      <w:proofErr w:type="spellStart"/>
      <w:r w:rsidRPr="00FD242F">
        <w:rPr>
          <w:sz w:val="16"/>
        </w:rPr>
        <w:t>Crutzen</w:t>
      </w:r>
      <w:proofErr w:type="spellEnd"/>
      <w:r w:rsidRPr="00FD242F">
        <w:rPr>
          <w:sz w:val="16"/>
        </w:rPr>
        <w:t xml:space="preserve">, 1969]. </w:t>
      </w:r>
      <w:r w:rsidRPr="00E75199">
        <w:rPr>
          <w:rStyle w:val="StyleUnderline"/>
          <w:highlight w:val="green"/>
        </w:rPr>
        <w:t>Superheated</w:t>
      </w:r>
      <w:r w:rsidRPr="00E75199">
        <w:rPr>
          <w:sz w:val="16"/>
          <w:highlight w:val="green"/>
        </w:rPr>
        <w:t xml:space="preserve"> </w:t>
      </w:r>
      <w:r w:rsidRPr="00E75199">
        <w:rPr>
          <w:rStyle w:val="StyleUnderline"/>
          <w:highlight w:val="green"/>
        </w:rPr>
        <w:t>air</w:t>
      </w:r>
      <w:r w:rsidRPr="00E75199">
        <w:rPr>
          <w:sz w:val="16"/>
          <w:highlight w:val="green"/>
        </w:rPr>
        <w:t xml:space="preserve"> </w:t>
      </w:r>
      <w:r w:rsidRPr="00FD242F">
        <w:rPr>
          <w:sz w:val="16"/>
        </w:rPr>
        <w:t xml:space="preserve">in the engine and exhaust plume </w:t>
      </w:r>
      <w:r w:rsidRPr="00E75199">
        <w:rPr>
          <w:rStyle w:val="StyleUnderline"/>
          <w:highlight w:val="green"/>
        </w:rPr>
        <w:t>result in</w:t>
      </w:r>
      <w:r w:rsidRPr="00E75199">
        <w:rPr>
          <w:sz w:val="16"/>
          <w:highlight w:val="green"/>
        </w:rPr>
        <w:t xml:space="preserve"> </w:t>
      </w:r>
      <w:r w:rsidRPr="00FD242F">
        <w:rPr>
          <w:sz w:val="16"/>
        </w:rPr>
        <w:t xml:space="preserve">the production of </w:t>
      </w:r>
      <w:r w:rsidRPr="00E75199">
        <w:rPr>
          <w:rStyle w:val="StyleUnderline"/>
          <w:highlight w:val="green"/>
        </w:rPr>
        <w:t>NOx</w:t>
      </w:r>
      <w:r w:rsidRPr="00FD242F">
        <w:rPr>
          <w:sz w:val="16"/>
        </w:rPr>
        <w:t xml:space="preserve">, </w:t>
      </w:r>
      <w:r w:rsidRPr="00E75199">
        <w:rPr>
          <w:rStyle w:val="StyleUnderline"/>
          <w:highlight w:val="green"/>
        </w:rPr>
        <w:t>which</w:t>
      </w:r>
      <w:r w:rsidRPr="00E75199">
        <w:rPr>
          <w:sz w:val="16"/>
          <w:highlight w:val="green"/>
        </w:rPr>
        <w:t xml:space="preserve"> </w:t>
      </w:r>
      <w:r w:rsidRPr="00FD242F">
        <w:rPr>
          <w:sz w:val="16"/>
        </w:rPr>
        <w:t xml:space="preserve">also catalytically </w:t>
      </w:r>
      <w:r w:rsidRPr="00E75199">
        <w:rPr>
          <w:rStyle w:val="StyleUnderline"/>
          <w:highlight w:val="green"/>
        </w:rPr>
        <w:t>destroys</w:t>
      </w:r>
      <w:r w:rsidRPr="00E75199">
        <w:rPr>
          <w:sz w:val="16"/>
          <w:highlight w:val="green"/>
        </w:rPr>
        <w:t xml:space="preserve"> </w:t>
      </w:r>
      <w:r w:rsidRPr="00E75199">
        <w:rPr>
          <w:rStyle w:val="StyleUnderline"/>
          <w:highlight w:val="green"/>
        </w:rPr>
        <w:t>O3</w:t>
      </w:r>
      <w:r w:rsidRPr="00E75199">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w:t>
      </w:r>
      <w:proofErr w:type="spellStart"/>
      <w:r w:rsidRPr="00FD242F">
        <w:rPr>
          <w:sz w:val="16"/>
        </w:rPr>
        <w:t>Portmann</w:t>
      </w:r>
      <w:proofErr w:type="spellEnd"/>
      <w:r w:rsidRPr="00FD242F">
        <w:rPr>
          <w:sz w:val="16"/>
        </w:rPr>
        <w:t xml:space="preserve"> and Solomon, 2007] to evaluate the potential effects of high </w:t>
      </w:r>
      <w:proofErr w:type="spellStart"/>
      <w:r w:rsidRPr="00FD242F">
        <w:rPr>
          <w:sz w:val="16"/>
        </w:rPr>
        <w:t>Skylon</w:t>
      </w:r>
      <w:proofErr w:type="spellEnd"/>
      <w:r w:rsidRPr="00FD242F">
        <w:rPr>
          <w:sz w:val="16"/>
        </w:rPr>
        <w:t xml:space="preserve"> launch rates on the climate and stratospheric O3.</w:t>
      </w:r>
    </w:p>
    <w:p w14:paraId="5CB72289" w14:textId="77777777" w:rsidR="00FC4D7B" w:rsidRDefault="00FC4D7B" w:rsidP="00FC4D7B">
      <w:r>
        <w:t>2 Calculating Emissions</w:t>
      </w:r>
    </w:p>
    <w:p w14:paraId="78B4CF16" w14:textId="77777777" w:rsidR="00FC4D7B" w:rsidRPr="00FD242F" w:rsidRDefault="00FC4D7B" w:rsidP="00FC4D7B">
      <w:pPr>
        <w:rPr>
          <w:sz w:val="16"/>
        </w:rPr>
      </w:pPr>
      <w:r w:rsidRPr="00E012E3">
        <w:rPr>
          <w:rStyle w:val="StyleUnderline"/>
        </w:rPr>
        <w:t xml:space="preserve">Vertical profiles </w:t>
      </w:r>
      <w:r w:rsidRPr="00FD242F">
        <w:rPr>
          <w:sz w:val="16"/>
        </w:rPr>
        <w:t xml:space="preserve">of NOX, H2, and H2O emitted during a </w:t>
      </w:r>
      <w:proofErr w:type="spellStart"/>
      <w:r w:rsidRPr="00FD242F">
        <w:rPr>
          <w:sz w:val="16"/>
        </w:rPr>
        <w:t>Skylon</w:t>
      </w:r>
      <w:proofErr w:type="spellEnd"/>
      <w:r w:rsidRPr="00FD242F">
        <w:rPr>
          <w:sz w:val="16"/>
        </w:rPr>
        <w:t xml:space="preserve">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w:t>
      </w:r>
      <w:proofErr w:type="spellStart"/>
      <w:r w:rsidRPr="00FD242F">
        <w:rPr>
          <w:sz w:val="16"/>
        </w:rPr>
        <w:t>Skylon</w:t>
      </w:r>
      <w:proofErr w:type="spellEnd"/>
      <w:r w:rsidRPr="00FD242F">
        <w:rPr>
          <w:sz w:val="16"/>
        </w:rPr>
        <w:t xml:space="preserve"> rockets have two combustion phases as they ascend through the atmosphere. </w:t>
      </w:r>
      <w:r w:rsidRPr="00E012E3">
        <w:rPr>
          <w:rStyle w:val="StyleUnderline"/>
        </w:rPr>
        <w:t>The first phase</w:t>
      </w:r>
      <w:r w:rsidRPr="00FD242F">
        <w:rPr>
          <w:sz w:val="16"/>
        </w:rPr>
        <w:t xml:space="preserve"> is air breathing from the surface to 28.5 km. During 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w:t>
      </w:r>
      <w:proofErr w:type="spellStart"/>
      <w:r w:rsidRPr="00FD242F">
        <w:rPr>
          <w:sz w:val="16"/>
        </w:rPr>
        <w:t>Colasurdo</w:t>
      </w:r>
      <w:proofErr w:type="spellEnd"/>
      <w:r w:rsidRPr="00FD242F">
        <w:rPr>
          <w:sz w:val="16"/>
        </w:rPr>
        <w:t xml:space="preserve">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w:t>
      </w:r>
      <w:proofErr w:type="gramStart"/>
      <w:r w:rsidRPr="00FD242F">
        <w:rPr>
          <w:sz w:val="16"/>
        </w:rPr>
        <w:t>Thus</w:t>
      </w:r>
      <w:proofErr w:type="gramEnd"/>
      <w:r w:rsidRPr="00FD242F">
        <w:rPr>
          <w:sz w:val="16"/>
        </w:rPr>
        <w:t xml:space="preserve"> they are not included in WACCM simulations.</w:t>
      </w:r>
    </w:p>
    <w:p w14:paraId="4B797FB8" w14:textId="77777777" w:rsidR="00FC4D7B" w:rsidRPr="00FD242F" w:rsidRDefault="00FC4D7B" w:rsidP="00FC4D7B">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w:t>
      </w:r>
      <w:proofErr w:type="spellStart"/>
      <w:r w:rsidRPr="00FD242F">
        <w:rPr>
          <w:sz w:val="16"/>
        </w:rPr>
        <w:t>ppmv</w:t>
      </w:r>
      <w:proofErr w:type="spellEnd"/>
      <w:r w:rsidRPr="00FD242F">
        <w:rPr>
          <w:sz w:val="16"/>
        </w:rPr>
        <w:t>) of H2O above 100 </w:t>
      </w:r>
      <w:proofErr w:type="spellStart"/>
      <w:r w:rsidRPr="00FD242F">
        <w:rPr>
          <w:sz w:val="16"/>
        </w:rPr>
        <w:t>hPa</w:t>
      </w:r>
      <w:proofErr w:type="spellEnd"/>
      <w:r w:rsidRPr="00FD242F">
        <w:rPr>
          <w:sz w:val="16"/>
        </w:rPr>
        <w:t xml:space="preserve">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year lifetime of the H2O, when emitted above 100 </w:t>
      </w:r>
      <w:proofErr w:type="spellStart"/>
      <w:r w:rsidRPr="00FD242F">
        <w:rPr>
          <w:sz w:val="16"/>
        </w:rPr>
        <w:t>hPa</w:t>
      </w:r>
      <w:proofErr w:type="spellEnd"/>
      <w:r w:rsidRPr="00FD242F">
        <w:rPr>
          <w:sz w:val="16"/>
        </w:rPr>
        <w:t xml:space="preserve">,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w:t>
      </w:r>
      <w:proofErr w:type="spellStart"/>
      <w:r w:rsidRPr="00FD242F">
        <w:rPr>
          <w:sz w:val="16"/>
        </w:rPr>
        <w:t>hPa</w:t>
      </w:r>
      <w:proofErr w:type="spellEnd"/>
      <w:r w:rsidRPr="00FD242F">
        <w:rPr>
          <w:sz w:val="16"/>
        </w:rPr>
        <w:t xml:space="preserve"> is 10%; however, the local perturbation would be much larger and increase with height.</w:t>
      </w:r>
    </w:p>
    <w:p w14:paraId="0F259215" w14:textId="77777777" w:rsidR="00FC4D7B" w:rsidRPr="00FD242F" w:rsidRDefault="00FC4D7B" w:rsidP="00FC4D7B">
      <w:pPr>
        <w:rPr>
          <w:sz w:val="16"/>
        </w:rPr>
      </w:pPr>
      <w:r w:rsidRPr="00FD242F">
        <w:rPr>
          <w:sz w:val="16"/>
        </w:rPr>
        <w:t xml:space="preserve">Estimating a NOX emission profile for the </w:t>
      </w:r>
      <w:proofErr w:type="spellStart"/>
      <w:r w:rsidRPr="00FD242F">
        <w:rPr>
          <w:sz w:val="16"/>
        </w:rPr>
        <w:t>Skylon</w:t>
      </w:r>
      <w:proofErr w:type="spellEnd"/>
      <w:r w:rsidRPr="00FD242F">
        <w:rPr>
          <w:sz w:val="16"/>
        </w:rPr>
        <w:t xml:space="preserve">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w:t>
      </w:r>
      <w:proofErr w:type="spellStart"/>
      <w:r w:rsidRPr="00FD242F">
        <w:rPr>
          <w:sz w:val="16"/>
        </w:rPr>
        <w:t>Zeldovich</w:t>
      </w:r>
      <w:proofErr w:type="spellEnd"/>
      <w:r w:rsidRPr="00FD242F">
        <w:rPr>
          <w:sz w:val="16"/>
        </w:rPr>
        <w:t xml:space="preserve"> mechanism [</w:t>
      </w:r>
      <w:proofErr w:type="spellStart"/>
      <w:r w:rsidRPr="00FD242F">
        <w:rPr>
          <w:sz w:val="16"/>
        </w:rPr>
        <w:t>Zeldovich</w:t>
      </w:r>
      <w:proofErr w:type="spellEnd"/>
      <w:r w:rsidRPr="00FD242F">
        <w:rPr>
          <w:sz w:val="16"/>
        </w:rPr>
        <w:t xml:space="preserve">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 xml:space="preserve">required </w:t>
      </w:r>
      <w:proofErr w:type="gramStart"/>
      <w:r w:rsidRPr="00E012E3">
        <w:rPr>
          <w:rStyle w:val="StyleUnderline"/>
        </w:rPr>
        <w:t>in order to</w:t>
      </w:r>
      <w:proofErr w:type="gramEnd"/>
      <w:r w:rsidRPr="00E012E3">
        <w:rPr>
          <w:rStyle w:val="StyleUnderline"/>
        </w:rPr>
        <w:t xml:space="preserve">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xml:space="preserve">. Detailed estimates of the NOX emissions have not yet been calculated by the rocket designers [R. </w:t>
      </w:r>
      <w:proofErr w:type="spellStart"/>
      <w:r w:rsidRPr="00FD242F">
        <w:rPr>
          <w:sz w:val="16"/>
        </w:rPr>
        <w:t>Varvill</w:t>
      </w:r>
      <w:proofErr w:type="spellEnd"/>
      <w:r w:rsidRPr="00FD242F">
        <w:rPr>
          <w:sz w:val="16"/>
        </w:rPr>
        <w:t xml:space="preserve">, 2015, personal communication]. For this study, reliable estimates of NOX emissions from jet and rocket engines are scaled to the </w:t>
      </w:r>
      <w:proofErr w:type="spellStart"/>
      <w:r w:rsidRPr="00FD242F">
        <w:rPr>
          <w:sz w:val="16"/>
        </w:rPr>
        <w:t>Skylon</w:t>
      </w:r>
      <w:proofErr w:type="spellEnd"/>
      <w:r w:rsidRPr="00FD242F">
        <w:rPr>
          <w:sz w:val="16"/>
        </w:rPr>
        <w:t xml:space="preserve">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 xml:space="preserve">100 atmospheres) liquid H2 and </w:t>
      </w:r>
      <w:r w:rsidRPr="00FD242F">
        <w:rPr>
          <w:sz w:val="16"/>
        </w:rPr>
        <w:lastRenderedPageBreak/>
        <w:t>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r w:rsidRPr="00FD242F">
        <w:rPr>
          <w:sz w:val="16"/>
        </w:rPr>
        <w:t>air</w:t>
      </w:r>
      <w:r w:rsidRPr="00FD242F">
        <w:rPr>
          <w:rFonts w:ascii="Cambria Math" w:hAnsi="Cambria Math" w:cs="Cambria Math"/>
          <w:sz w:val="16"/>
        </w:rPr>
        <w:t>‐</w:t>
      </w:r>
      <w:r w:rsidRPr="00FD242F">
        <w:rPr>
          <w:sz w:val="16"/>
        </w:rPr>
        <w:t xml:space="preserve">burning </w:t>
      </w:r>
      <w:proofErr w:type="spellStart"/>
      <w:r w:rsidRPr="00FD242F">
        <w:rPr>
          <w:sz w:val="16"/>
        </w:rPr>
        <w:t>Skylon</w:t>
      </w:r>
      <w:proofErr w:type="spellEnd"/>
      <w:r w:rsidRPr="00FD242F">
        <w:rPr>
          <w:sz w:val="16"/>
        </w:rPr>
        <w:t xml:space="preserve">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2F61FA1C" w14:textId="77777777" w:rsidR="00FC4D7B" w:rsidRPr="00FD242F" w:rsidRDefault="00FC4D7B" w:rsidP="00FC4D7B">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 xml:space="preserve">fueled rocket engines in significant amounts (&gt;0.01% of total flow) in afterburning reactions, which occur when ambient air is entrained into the hot </w:t>
      </w:r>
      <w:proofErr w:type="spellStart"/>
      <w:r w:rsidRPr="00FD242F">
        <w:rPr>
          <w:sz w:val="16"/>
          <w:szCs w:val="16"/>
        </w:rPr>
        <w:t>underoxidized</w:t>
      </w:r>
      <w:proofErr w:type="spellEnd"/>
      <w:r w:rsidRPr="00FD242F">
        <w:rPr>
          <w:sz w:val="16"/>
          <w:szCs w:val="16"/>
        </w:rPr>
        <w:t xml:space="preserve"> plume [Brady et al., 1997]. Afterburning is generally not a significant factor for rocket engines above the tropopause. </w:t>
      </w:r>
      <w:proofErr w:type="gramStart"/>
      <w:r w:rsidRPr="00FD242F">
        <w:rPr>
          <w:sz w:val="16"/>
          <w:szCs w:val="16"/>
        </w:rPr>
        <w:t>Therefore</w:t>
      </w:r>
      <w:proofErr w:type="gramEnd"/>
      <w:r w:rsidRPr="00FD242F">
        <w:rPr>
          <w:sz w:val="16"/>
          <w:szCs w:val="16"/>
        </w:rPr>
        <w:t xml:space="preserve"> it is assumed that during this phase of flight, at altitudes greater than 28 km, significant NOX production is unlikely.</w:t>
      </w:r>
    </w:p>
    <w:p w14:paraId="5CC4CCC7" w14:textId="77777777" w:rsidR="00FC4D7B" w:rsidRPr="00FD242F" w:rsidRDefault="00FC4D7B" w:rsidP="00FC4D7B">
      <w:pPr>
        <w:rPr>
          <w:sz w:val="16"/>
          <w:szCs w:val="16"/>
        </w:rPr>
      </w:pPr>
      <w:r w:rsidRPr="00FD242F">
        <w:rPr>
          <w:sz w:val="16"/>
          <w:szCs w:val="16"/>
        </w:rPr>
        <w:t xml:space="preserve">Finally, NOX is also produced in the shock wave during spacecraft reentry. Using analytic approximations and a numerical integration, Park [1976] calculated that the NOX produced during a Space Shuttle reentry is 4.5–9% of the mass of the spacecraft. Park and </w:t>
      </w:r>
      <w:proofErr w:type="spellStart"/>
      <w:r w:rsidRPr="00FD242F">
        <w:rPr>
          <w:sz w:val="16"/>
          <w:szCs w:val="16"/>
        </w:rPr>
        <w:t>Rakich</w:t>
      </w:r>
      <w:proofErr w:type="spellEnd"/>
      <w:r w:rsidRPr="00FD242F">
        <w:rPr>
          <w:sz w:val="16"/>
          <w:szCs w:val="16"/>
        </w:rPr>
        <w:t xml:space="preserve"> [1980] later updated this value to 17.5 ± 5.3% of the spacecraft mass, with a peak emission at 68 km. While the predicted </w:t>
      </w:r>
      <w:proofErr w:type="spellStart"/>
      <w:r w:rsidRPr="00FD242F">
        <w:rPr>
          <w:sz w:val="16"/>
          <w:szCs w:val="16"/>
        </w:rPr>
        <w:t>Skylon</w:t>
      </w:r>
      <w:proofErr w:type="spellEnd"/>
      <w:r w:rsidRPr="00FD242F">
        <w:rPr>
          <w:sz w:val="16"/>
          <w:szCs w:val="16"/>
        </w:rPr>
        <w:t xml:space="preserve"> mass is comparable to the Space Shuttle mass, the </w:t>
      </w:r>
      <w:proofErr w:type="spellStart"/>
      <w:r w:rsidRPr="00FD242F">
        <w:rPr>
          <w:sz w:val="16"/>
          <w:szCs w:val="16"/>
        </w:rPr>
        <w:t>Skylon</w:t>
      </w:r>
      <w:proofErr w:type="spellEnd"/>
      <w:r w:rsidRPr="00FD242F">
        <w:rPr>
          <w:sz w:val="16"/>
          <w:szCs w:val="16"/>
        </w:rPr>
        <w:t xml:space="preserve"> reentry flight path is different from that of the Shuttle, and this would affect NOX production. </w:t>
      </w:r>
      <w:proofErr w:type="spellStart"/>
      <w:r w:rsidRPr="00FD242F">
        <w:rPr>
          <w:sz w:val="16"/>
          <w:szCs w:val="16"/>
        </w:rPr>
        <w:t>Skylon</w:t>
      </w:r>
      <w:proofErr w:type="spellEnd"/>
      <w:r w:rsidRPr="00FD242F">
        <w:rPr>
          <w:sz w:val="16"/>
          <w:szCs w:val="16"/>
        </w:rPr>
        <w:t xml:space="preserve">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w:t>
      </w:r>
      <w:proofErr w:type="spellStart"/>
      <w:r w:rsidRPr="00FD242F">
        <w:rPr>
          <w:sz w:val="16"/>
          <w:szCs w:val="16"/>
        </w:rPr>
        <w:t>Skylon</w:t>
      </w:r>
      <w:proofErr w:type="spellEnd"/>
      <w:r w:rsidRPr="00FD242F">
        <w:rPr>
          <w:sz w:val="16"/>
          <w:szCs w:val="16"/>
        </w:rPr>
        <w:t xml:space="preserve"> is assumed to have the same vertical profile of reentry NOX emission as the Space Shuttle, with the total values scaled by vehicle mass. The estimated total amount of NOX produced during reentry is therefore 9880 ± 2760 kg per flight. This range does not encompass the uncertainty in all the assumptions made, and thus the stated value of NOX production is considered only representative. The estimated altitude profiles of NOX emissions from the ascent and reentry phases are shown in Figure 1b.</w:t>
      </w:r>
    </w:p>
    <w:p w14:paraId="04F0C883" w14:textId="77777777" w:rsidR="00FC4D7B" w:rsidRPr="00FD242F" w:rsidRDefault="00FC4D7B" w:rsidP="00FC4D7B">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E75199">
        <w:rPr>
          <w:rStyle w:val="StyleUnderline"/>
          <w:highlight w:val="green"/>
        </w:rPr>
        <w:t xml:space="preserve">105 </w:t>
      </w:r>
      <w:proofErr w:type="spellStart"/>
      <w:r w:rsidRPr="00E012E3">
        <w:rPr>
          <w:rStyle w:val="StyleUnderline"/>
        </w:rPr>
        <w:t>Skylon</w:t>
      </w:r>
      <w:proofErr w:type="spellEnd"/>
      <w:r w:rsidRPr="00E012E3">
        <w:rPr>
          <w:rStyle w:val="StyleUnderline"/>
        </w:rPr>
        <w:t xml:space="preserve"> </w:t>
      </w:r>
      <w:r w:rsidRPr="00E75199">
        <w:rPr>
          <w:rStyle w:val="StyleUnderline"/>
          <w:highlight w:val="green"/>
        </w:rPr>
        <w:t xml:space="preserve">flight reentries would produce </w:t>
      </w:r>
      <w:r w:rsidRPr="00E012E3">
        <w:rPr>
          <w:rStyle w:val="StyleUnderline"/>
        </w:rPr>
        <w:t xml:space="preserve">a factor of </w:t>
      </w:r>
      <w:r w:rsidRPr="00E75199">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2448F161" w14:textId="77777777" w:rsidR="00FC4D7B" w:rsidRDefault="00FC4D7B" w:rsidP="00FC4D7B">
      <w:r>
        <w:t>3 Model Descriptions</w:t>
      </w:r>
    </w:p>
    <w:p w14:paraId="1D60DB06" w14:textId="77777777" w:rsidR="00FC4D7B" w:rsidRPr="00FD242F" w:rsidRDefault="00FC4D7B" w:rsidP="00FC4D7B">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 xml:space="preserve">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w:t>
      </w:r>
      <w:proofErr w:type="spellStart"/>
      <w:r w:rsidRPr="00FD242F">
        <w:rPr>
          <w:sz w:val="6"/>
          <w:szCs w:val="6"/>
        </w:rPr>
        <w:t>Lohn</w:t>
      </w:r>
      <w:proofErr w:type="spellEnd"/>
      <w:r w:rsidRPr="00FD242F">
        <w:rPr>
          <w:sz w:val="6"/>
          <w:szCs w:val="6"/>
        </w:rPr>
        <w:t xml:space="preserve"> et al. [1999] and Ross et al. [1997] have </w:t>
      </w:r>
      <w:proofErr w:type="gramStart"/>
      <w:r w:rsidRPr="00FD242F">
        <w:rPr>
          <w:sz w:val="6"/>
          <w:szCs w:val="6"/>
        </w:rPr>
        <w:t>looked into</w:t>
      </w:r>
      <w:proofErr w:type="gramEnd"/>
      <w:r w:rsidRPr="00FD242F">
        <w:rPr>
          <w:sz w:val="6"/>
          <w:szCs w:val="6"/>
        </w:rPr>
        <w:t xml:space="preserve"> O3 depletion and other atmospheric effects inside rocket plumes. </w:t>
      </w:r>
      <w:proofErr w:type="spellStart"/>
      <w:r w:rsidRPr="00FD242F">
        <w:rPr>
          <w:sz w:val="6"/>
          <w:szCs w:val="6"/>
        </w:rPr>
        <w:t>Lohn</w:t>
      </w:r>
      <w:proofErr w:type="spellEnd"/>
      <w:r w:rsidRPr="00FD242F">
        <w:rPr>
          <w:sz w:val="6"/>
          <w:szCs w:val="6"/>
        </w:rPr>
        <w:t xml:space="preserve"> et al. [1999] found that solid rocket motor exhaust plumes from Titan class rockets destroy </w:t>
      </w:r>
      <w:proofErr w:type="gramStart"/>
      <w:r w:rsidRPr="00FD242F">
        <w:rPr>
          <w:sz w:val="6"/>
          <w:szCs w:val="6"/>
        </w:rPr>
        <w:t>all of</w:t>
      </w:r>
      <w:proofErr w:type="gramEnd"/>
      <w:r w:rsidRPr="00FD242F">
        <w:rPr>
          <w:sz w:val="6"/>
          <w:szCs w:val="6"/>
        </w:rPr>
        <w:t xml:space="preserve">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w:t>
      </w:r>
      <w:proofErr w:type="spellStart"/>
      <w:r w:rsidRPr="00FD242F">
        <w:rPr>
          <w:sz w:val="6"/>
          <w:szCs w:val="6"/>
        </w:rPr>
        <w:t>Skylon</w:t>
      </w:r>
      <w:proofErr w:type="spellEnd"/>
      <w:r w:rsidRPr="00FD242F">
        <w:rPr>
          <w:sz w:val="6"/>
          <w:szCs w:val="6"/>
        </w:rPr>
        <w:t xml:space="preserve">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 xml:space="preserve">The sensitivity of two of our assumptions are tested with the NOCAR model; </w:t>
      </w:r>
      <w:proofErr w:type="gramStart"/>
      <w:r w:rsidRPr="00FD242F">
        <w:rPr>
          <w:sz w:val="6"/>
          <w:szCs w:val="6"/>
        </w:rPr>
        <w:t>specifically</w:t>
      </w:r>
      <w:proofErr w:type="gramEnd"/>
      <w:r w:rsidRPr="00FD242F">
        <w:rPr>
          <w:sz w:val="6"/>
          <w:szCs w:val="6"/>
        </w:rPr>
        <w:t xml:space="preserve">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w:t>
      </w:r>
      <w:proofErr w:type="spellStart"/>
      <w:r w:rsidRPr="00FD242F">
        <w:rPr>
          <w:sz w:val="6"/>
          <w:szCs w:val="6"/>
        </w:rPr>
        <w:t>ppmv</w:t>
      </w:r>
      <w:proofErr w:type="spellEnd"/>
      <w:r w:rsidRPr="00FD242F">
        <w:rPr>
          <w:sz w:val="6"/>
          <w:szCs w:val="6"/>
        </w:rPr>
        <w:t xml:space="preserve">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 xml:space="preserve">The WACCM simulations assume year 2000 conditions; however, we note that flights of the </w:t>
      </w:r>
      <w:proofErr w:type="spellStart"/>
      <w:r w:rsidRPr="00FD242F">
        <w:rPr>
          <w:sz w:val="6"/>
          <w:szCs w:val="6"/>
        </w:rPr>
        <w:t>Skylon</w:t>
      </w:r>
      <w:proofErr w:type="spellEnd"/>
      <w:r w:rsidRPr="00FD242F">
        <w:rPr>
          <w:sz w:val="6"/>
          <w:szCs w:val="6"/>
        </w:rPr>
        <w:t xml:space="preserve">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27BF4548" w14:textId="77777777" w:rsidR="00FC4D7B" w:rsidRDefault="00FC4D7B" w:rsidP="00FC4D7B">
      <w:r>
        <w:t>4 Stratospheric Ozone and Temperature Perturbations</w:t>
      </w:r>
    </w:p>
    <w:p w14:paraId="6FD1954C" w14:textId="77777777" w:rsidR="00FC4D7B" w:rsidRPr="00FD242F" w:rsidRDefault="00FC4D7B" w:rsidP="00FC4D7B">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56598303" w14:textId="77777777" w:rsidR="00FC4D7B" w:rsidRPr="00FD242F" w:rsidRDefault="00FC4D7B" w:rsidP="00FC4D7B">
      <w:pPr>
        <w:rPr>
          <w:sz w:val="16"/>
        </w:rPr>
      </w:pPr>
      <w:r w:rsidRPr="00E75199">
        <w:rPr>
          <w:rStyle w:val="StyleUnderline"/>
          <w:highlight w:val="green"/>
        </w:rPr>
        <w:t>At 105 flights per year O3 decreases</w:t>
      </w:r>
      <w:r w:rsidRPr="0031444A">
        <w:rPr>
          <w:rStyle w:val="StyleUnderline"/>
        </w:rPr>
        <w:t xml:space="preserve"> significantly </w:t>
      </w:r>
      <w:r w:rsidRPr="00E75199">
        <w:rPr>
          <w:rStyle w:val="StyleUnderline"/>
          <w:highlight w:val="green"/>
        </w:rPr>
        <w:t xml:space="preserve">at all </w:t>
      </w:r>
      <w:r w:rsidRPr="0031444A">
        <w:rPr>
          <w:rStyle w:val="StyleUnderline"/>
        </w:rPr>
        <w:t xml:space="preserve">latitudes at </w:t>
      </w:r>
      <w:r w:rsidRPr="00E75199">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E75199">
        <w:rPr>
          <w:rStyle w:val="StyleUnderline"/>
          <w:highlight w:val="green"/>
        </w:rPr>
        <w:t>due to catalytic</w:t>
      </w:r>
      <w:r w:rsidRPr="00E75199">
        <w:rPr>
          <w:sz w:val="16"/>
          <w:highlight w:val="green"/>
        </w:rPr>
        <w:t xml:space="preserve"> </w:t>
      </w:r>
      <w:r w:rsidRPr="00E75199">
        <w:rPr>
          <w:rStyle w:val="StyleUnderline"/>
          <w:highlight w:val="green"/>
        </w:rPr>
        <w:t>destruction by NOX</w:t>
      </w:r>
      <w:r w:rsidRPr="00E75199">
        <w:rPr>
          <w:sz w:val="16"/>
          <w:highlight w:val="green"/>
        </w:rPr>
        <w:t xml:space="preserve"> </w:t>
      </w:r>
      <w:r w:rsidRPr="00FD242F">
        <w:rPr>
          <w:sz w:val="16"/>
        </w:rPr>
        <w:t>[</w:t>
      </w:r>
      <w:proofErr w:type="spellStart"/>
      <w:r w:rsidRPr="00FD242F">
        <w:rPr>
          <w:sz w:val="16"/>
        </w:rPr>
        <w:t>Crutzen</w:t>
      </w:r>
      <w:proofErr w:type="spellEnd"/>
      <w:r w:rsidRPr="00FD242F">
        <w:rPr>
          <w:sz w:val="16"/>
        </w:rPr>
        <w:t>,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w:t>
      </w:r>
      <w:proofErr w:type="gramStart"/>
      <w:r w:rsidRPr="00FD242F">
        <w:rPr>
          <w:sz w:val="16"/>
        </w:rPr>
        <w:t>ascent</w:t>
      </w:r>
      <w:proofErr w:type="gramEnd"/>
      <w:r w:rsidRPr="00FD242F">
        <w:rPr>
          <w:sz w:val="16"/>
        </w:rPr>
        <w:t xml:space="preserve"> and reentry, contribute to the destruction of O3 as seen in </w:t>
      </w:r>
      <w:r w:rsidRPr="00FD242F">
        <w:rPr>
          <w:sz w:val="16"/>
        </w:rPr>
        <w:lastRenderedPageBreak/>
        <w:t xml:space="preserve">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w:t>
      </w:r>
      <w:proofErr w:type="gramStart"/>
      <w:r w:rsidRPr="00FD242F">
        <w:rPr>
          <w:sz w:val="16"/>
        </w:rPr>
        <w:t>fact</w:t>
      </w:r>
      <w:proofErr w:type="gramEnd"/>
      <w:r w:rsidRPr="00FD242F">
        <w:rPr>
          <w:sz w:val="16"/>
        </w:rPr>
        <w:t xml:space="preserve"> O3 loss is lessened between simulations 4 and 5. Moreover, assuming H2O emissions alone seems to lead to an increase in O3 in WACCM; however these results are within the range of internal variability.</w:t>
      </w:r>
    </w:p>
    <w:p w14:paraId="4303F46A" w14:textId="77777777" w:rsidR="00FC4D7B" w:rsidRPr="0023355B" w:rsidRDefault="00FC4D7B" w:rsidP="00FC4D7B">
      <w:pPr>
        <w:rPr>
          <w:rFonts w:asciiTheme="majorHAnsi" w:hAnsiTheme="majorHAnsi" w:cstheme="majorHAnsi"/>
        </w:rPr>
      </w:pPr>
    </w:p>
    <w:p w14:paraId="5E2F3B2E" w14:textId="77777777" w:rsidR="00FC4D7B" w:rsidRPr="0023355B" w:rsidRDefault="00FC4D7B" w:rsidP="00FC4D7B">
      <w:pPr>
        <w:pStyle w:val="Heading4"/>
        <w:rPr>
          <w:rFonts w:asciiTheme="majorHAnsi" w:hAnsiTheme="majorHAnsi" w:cstheme="majorHAnsi"/>
          <w:u w:val="single"/>
        </w:rPr>
      </w:pPr>
      <w:proofErr w:type="gramStart"/>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proofErr w:type="gramEnd"/>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54FE3FC2"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Loren </w:t>
      </w:r>
      <w:proofErr w:type="spellStart"/>
      <w:r w:rsidRPr="0023355B">
        <w:rPr>
          <w:rStyle w:val="Style13ptBold"/>
          <w:rFonts w:asciiTheme="majorHAnsi" w:hAnsiTheme="majorHAnsi" w:cstheme="majorHAnsi"/>
        </w:rPr>
        <w:t>Grush</w:t>
      </w:r>
      <w:proofErr w:type="spellEnd"/>
      <w:r w:rsidRPr="0023355B">
        <w:rPr>
          <w:rStyle w:val="Style13ptBold"/>
          <w:rFonts w:asciiTheme="majorHAnsi" w:hAnsiTheme="majorHAnsi" w:cstheme="majorHAnsi"/>
        </w:rPr>
        <w:t xml:space="preserve">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38E0CC78" w14:textId="77777777" w:rsidR="00FC4D7B" w:rsidRDefault="00FC4D7B" w:rsidP="00FC4D7B">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need to watch out for, Ross says. Small pieces of soot and a chemical called alumina are created in the wakes of </w:t>
      </w:r>
      <w:r w:rsidRPr="00E75199">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E75199">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E75199">
        <w:rPr>
          <w:rStyle w:val="StyleUnderline"/>
          <w:rFonts w:asciiTheme="majorHAnsi" w:hAnsiTheme="majorHAnsi" w:cstheme="majorHAnsi"/>
          <w:highlight w:val="green"/>
        </w:rPr>
        <w:t xml:space="preserve">lead to the </w:t>
      </w:r>
      <w:r w:rsidRPr="00E75199">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E75199">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E75199">
        <w:rPr>
          <w:rStyle w:val="StyleUnderline"/>
          <w:rFonts w:asciiTheme="majorHAnsi" w:hAnsiTheme="majorHAnsi" w:cstheme="majorHAnsi"/>
          <w:highlight w:val="green"/>
        </w:rPr>
        <w:t xml:space="preserve">Currently, </w:t>
      </w:r>
      <w:r w:rsidRPr="00E75199">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E75199">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E75199">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E75199">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E75199">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E75199">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“It’s a call for more research in this area to know exactly what we’re putting into the upper atmosphere and in what quantities,” Vedda, a senior policy analyst at the Aerospace Corporation, tells The Verge. “</w:t>
      </w:r>
      <w:proofErr w:type="gramStart"/>
      <w:r w:rsidRPr="0023355B">
        <w:rPr>
          <w:rFonts w:asciiTheme="majorHAnsi" w:hAnsiTheme="majorHAnsi" w:cstheme="majorHAnsi"/>
          <w:sz w:val="16"/>
        </w:rPr>
        <w:t>So</w:t>
      </w:r>
      <w:proofErr w:type="gramEnd"/>
      <w:r w:rsidRPr="0023355B">
        <w:rPr>
          <w:rFonts w:asciiTheme="majorHAnsi" w:hAnsiTheme="majorHAnsi" w:cstheme="majorHAnsi"/>
          <w:sz w:val="16"/>
        </w:rPr>
        <w:t xml:space="preserve">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w:t>
      </w:r>
      <w:r w:rsidRPr="0023355B">
        <w:rPr>
          <w:rFonts w:asciiTheme="majorHAnsi" w:hAnsiTheme="majorHAnsi" w:cstheme="majorHAnsi"/>
          <w:sz w:val="16"/>
        </w:rPr>
        <w:lastRenderedPageBreak/>
        <w:t xml:space="preserve">these white particles, which, in turn, destroy the ozone layer, Ross says. </w:t>
      </w:r>
      <w:r w:rsidRPr="00E75199">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w:t>
      </w:r>
      <w:proofErr w:type="gramStart"/>
      <w:r w:rsidRPr="0023355B">
        <w:rPr>
          <w:rFonts w:asciiTheme="majorHAnsi" w:hAnsiTheme="majorHAnsi" w:cstheme="majorHAnsi"/>
          <w:sz w:val="16"/>
        </w:rPr>
        <w:t>actually been</w:t>
      </w:r>
      <w:proofErr w:type="gramEnd"/>
      <w:r w:rsidRPr="0023355B">
        <w:rPr>
          <w:rFonts w:asciiTheme="majorHAnsi" w:hAnsiTheme="majorHAnsi" w:cstheme="majorHAnsi"/>
          <w:sz w:val="16"/>
        </w:rPr>
        <w:t xml:space="preserve">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E75199">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E75199">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E75199">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E75199">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E75199">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rsidRPr="0023355B">
        <w:rPr>
          <w:rFonts w:asciiTheme="majorHAnsi" w:hAnsiTheme="majorHAnsi" w:cstheme="majorHAnsi"/>
          <w:sz w:val="16"/>
        </w:rPr>
        <w:t>unclear.</w:t>
      </w:r>
      <w:proofErr w:type="gramEnd"/>
      <w:r w:rsidRPr="0023355B">
        <w:rPr>
          <w:rFonts w:asciiTheme="majorHAnsi" w:hAnsiTheme="majorHAnsi" w:cstheme="majorHAnsi"/>
          <w:sz w:val="16"/>
        </w:rPr>
        <w:t xml:space="preserve">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E75199">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E75199">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E75199">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xml:space="preserve">, as we should have done with space debris. In the early days of spaceflight, no one was really concerned with how many </w:t>
      </w:r>
      <w:proofErr w:type="gramStart"/>
      <w:r w:rsidRPr="0023355B">
        <w:rPr>
          <w:rFonts w:asciiTheme="majorHAnsi" w:hAnsiTheme="majorHAnsi" w:cstheme="majorHAnsi"/>
          <w:sz w:val="16"/>
        </w:rPr>
        <w:t>spacecraft</w:t>
      </w:r>
      <w:proofErr w:type="gramEnd"/>
      <w:r w:rsidRPr="0023355B">
        <w:rPr>
          <w:rFonts w:asciiTheme="majorHAnsi" w:hAnsiTheme="majorHAnsi" w:cstheme="majorHAnsi"/>
          <w:sz w:val="16"/>
        </w:rPr>
        <w:t xml:space="preserve">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23355B">
        <w:rPr>
          <w:rStyle w:val="Emphasis"/>
          <w:rFonts w:asciiTheme="majorHAnsi" w:hAnsiTheme="majorHAnsi" w:cstheme="majorHAnsi"/>
          <w:sz w:val="28"/>
        </w:rPr>
        <w:t xml:space="preserve">We want to be </w:t>
      </w:r>
      <w:r w:rsidRPr="00E75199">
        <w:rPr>
          <w:rStyle w:val="Emphasis"/>
          <w:rFonts w:asciiTheme="majorHAnsi" w:hAnsiTheme="majorHAnsi" w:cstheme="majorHAnsi"/>
          <w:sz w:val="28"/>
          <w:highlight w:val="green"/>
        </w:rPr>
        <w:t>proactive before this tipping point occurs</w:t>
      </w:r>
      <w:r w:rsidRPr="0023355B">
        <w:rPr>
          <w:rFonts w:asciiTheme="majorHAnsi" w:hAnsiTheme="majorHAnsi" w:cstheme="majorHAnsi"/>
        </w:rPr>
        <w:t>.”</w:t>
      </w:r>
    </w:p>
    <w:p w14:paraId="32072ECE" w14:textId="77777777" w:rsidR="00FC4D7B" w:rsidRPr="0023355B" w:rsidRDefault="00FC4D7B" w:rsidP="00FC4D7B">
      <w:pPr>
        <w:pStyle w:val="Heading4"/>
        <w:rPr>
          <w:rFonts w:asciiTheme="majorHAnsi" w:hAnsiTheme="majorHAnsi" w:cstheme="majorHAnsi"/>
        </w:rPr>
      </w:pPr>
      <w:bookmarkStart w:id="0" w:name="_Hlk30349950"/>
      <w:bookmarkStart w:id="1" w:name="_Hlk30351867"/>
      <w:r w:rsidRPr="0023355B">
        <w:rPr>
          <w:rFonts w:asciiTheme="majorHAnsi" w:hAnsiTheme="majorHAnsi" w:cstheme="majorHAnsi"/>
        </w:rPr>
        <w:t xml:space="preserve">Rocket launches </w:t>
      </w:r>
      <w:r w:rsidRPr="0023355B">
        <w:rPr>
          <w:rFonts w:asciiTheme="majorHAnsi" w:hAnsiTheme="majorHAnsi" w:cstheme="majorHAnsi"/>
          <w:u w:val="single"/>
        </w:rPr>
        <w:t>sufficient</w:t>
      </w:r>
      <w:r w:rsidRPr="0023355B">
        <w:rPr>
          <w:rFonts w:asciiTheme="majorHAnsi" w:hAnsiTheme="majorHAnsi" w:cstheme="majorHAnsi"/>
        </w:rPr>
        <w:t xml:space="preserve"> to destroy the ozone</w:t>
      </w:r>
    </w:p>
    <w:p w14:paraId="589B708C"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Martin </w:t>
      </w:r>
      <w:r w:rsidRPr="0023355B">
        <w:rPr>
          <w:rStyle w:val="Style13ptBold"/>
          <w:rFonts w:asciiTheme="majorHAnsi" w:hAnsiTheme="majorHAnsi" w:cstheme="majorHAnsi"/>
        </w:rPr>
        <w:t>Ross &amp;</w:t>
      </w:r>
      <w:r w:rsidRPr="0023355B">
        <w:rPr>
          <w:rFonts w:asciiTheme="majorHAnsi" w:hAnsiTheme="majorHAnsi" w:cstheme="majorHAnsi"/>
        </w:rPr>
        <w:t xml:space="preserve"> James </w:t>
      </w:r>
      <w:r w:rsidRPr="0023355B">
        <w:rPr>
          <w:rStyle w:val="Style13ptBold"/>
          <w:rFonts w:asciiTheme="majorHAnsi" w:hAnsiTheme="majorHAnsi" w:cstheme="majorHAnsi"/>
        </w:rPr>
        <w:t>Vedda 18</w:t>
      </w:r>
      <w:r w:rsidRPr="0023355B">
        <w:rPr>
          <w:rFonts w:asciiTheme="majorHAnsi" w:hAnsiTheme="majorHAnsi" w:cstheme="majorHAnsi"/>
        </w:rPr>
        <w:t xml:space="preserve">. Martin Ross, Ph.D. planetary science from UCLA, senior project engineer in civil and commercial launch programs at the Aerospace Corporation; James Vedda, Ph.D. political science from the University of Florida, senior policy analyst at the Aerospace Corporation’s Center for Space Policy &amp; Strategy. "Time To Clear </w:t>
      </w:r>
      <w:proofErr w:type="gramStart"/>
      <w:r w:rsidRPr="0023355B">
        <w:rPr>
          <w:rFonts w:asciiTheme="majorHAnsi" w:hAnsiTheme="majorHAnsi" w:cstheme="majorHAnsi"/>
        </w:rPr>
        <w:t>The</w:t>
      </w:r>
      <w:proofErr w:type="gramEnd"/>
      <w:r w:rsidRPr="0023355B">
        <w:rPr>
          <w:rFonts w:asciiTheme="majorHAnsi" w:hAnsiTheme="majorHAnsi" w:cstheme="majorHAnsi"/>
        </w:rPr>
        <w:t xml:space="preserve"> Air About Launch Pollution". </w:t>
      </w:r>
      <w:proofErr w:type="spellStart"/>
      <w:r w:rsidRPr="0023355B">
        <w:rPr>
          <w:rFonts w:asciiTheme="majorHAnsi" w:hAnsiTheme="majorHAnsi" w:cstheme="majorHAnsi"/>
        </w:rPr>
        <w:t>SpaceNews</w:t>
      </w:r>
      <w:proofErr w:type="spellEnd"/>
      <w:r w:rsidRPr="0023355B">
        <w:rPr>
          <w:rFonts w:asciiTheme="majorHAnsi" w:hAnsiTheme="majorHAnsi" w:cstheme="majorHAnsi"/>
        </w:rPr>
        <w:t>. 7-3-2018. https://spacenews.com/op-ed-time-to-clear-the-air-about-launch-pollution/</w:t>
      </w:r>
    </w:p>
    <w:p w14:paraId="5E399149" w14:textId="77777777" w:rsidR="00FC4D7B" w:rsidRPr="0023355B" w:rsidRDefault="00FC4D7B" w:rsidP="00FC4D7B">
      <w:pPr>
        <w:rPr>
          <w:rFonts w:asciiTheme="majorHAnsi" w:hAnsiTheme="majorHAnsi" w:cstheme="majorHAnsi"/>
          <w:sz w:val="16"/>
        </w:rPr>
      </w:pPr>
      <w:r w:rsidRPr="0023355B">
        <w:rPr>
          <w:rFonts w:asciiTheme="majorHAnsi" w:hAnsiTheme="majorHAnsi" w:cstheme="majorHAnsi"/>
          <w:sz w:val="16"/>
        </w:rPr>
        <w:t xml:space="preserve">In recent years, governments, intergovernmental organizations, and businesses have begun to focus on the challenge posed by orbital debris. As often seems to be the case, we appear to be a decade or two too slow in coming to consensus on the risks. If we had foreseen a half-century ago the challenges that orbital debris presents today, what would we have done differently? Combustion emissions from launch vehicles present the space industry with a comparable concern that we can begin to address now, before it grows and becomes a potential impediment to space access. </w:t>
      </w:r>
      <w:r w:rsidRPr="00E75199">
        <w:rPr>
          <w:rStyle w:val="StyleUnderline"/>
          <w:rFonts w:asciiTheme="majorHAnsi" w:hAnsiTheme="majorHAnsi" w:cstheme="majorHAnsi"/>
          <w:highlight w:val="green"/>
        </w:rPr>
        <w:t>Most</w:t>
      </w:r>
      <w:r w:rsidRPr="0023355B">
        <w:rPr>
          <w:rStyle w:val="StyleUnderline"/>
          <w:rFonts w:asciiTheme="majorHAnsi" w:hAnsiTheme="majorHAnsi" w:cstheme="majorHAnsi"/>
        </w:rPr>
        <w:t xml:space="preserve"> human-generated </w:t>
      </w:r>
      <w:r w:rsidRPr="00E75199">
        <w:rPr>
          <w:rStyle w:val="StyleUnderline"/>
          <w:rFonts w:asciiTheme="majorHAnsi" w:hAnsiTheme="majorHAnsi" w:cstheme="majorHAnsi"/>
          <w:highlight w:val="green"/>
        </w:rPr>
        <w:t>pollution is</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concentrated</w:t>
      </w:r>
      <w:r w:rsidRPr="0023355B">
        <w:rPr>
          <w:rStyle w:val="StyleUnderline"/>
          <w:rFonts w:asciiTheme="majorHAnsi" w:hAnsiTheme="majorHAnsi" w:cstheme="majorHAnsi"/>
        </w:rPr>
        <w:t xml:space="preserve"> </w:t>
      </w:r>
      <w:r w:rsidRPr="0023355B">
        <w:rPr>
          <w:rFonts w:asciiTheme="majorHAnsi" w:hAnsiTheme="majorHAnsi" w:cstheme="majorHAnsi"/>
        </w:rPr>
        <w:t>on</w:t>
      </w:r>
      <w:r w:rsidRPr="0023355B">
        <w:rPr>
          <w:rFonts w:asciiTheme="majorHAnsi" w:hAnsiTheme="majorHAnsi" w:cstheme="majorHAnsi"/>
          <w:sz w:val="16"/>
        </w:rPr>
        <w:t xml:space="preserve"> or near the surface of the Earth, whether on land, sea, or </w:t>
      </w:r>
      <w:r w:rsidRPr="00E75199">
        <w:rPr>
          <w:rStyle w:val="StyleUnderline"/>
          <w:rFonts w:asciiTheme="majorHAnsi" w:hAnsiTheme="majorHAnsi" w:cstheme="majorHAnsi"/>
          <w:highlight w:val="green"/>
        </w:rPr>
        <w:t>in the troposphere</w:t>
      </w:r>
      <w:r w:rsidRPr="0023355B">
        <w:rPr>
          <w:rFonts w:asciiTheme="majorHAnsi" w:hAnsiTheme="majorHAnsi" w:cstheme="majorHAnsi"/>
          <w:sz w:val="16"/>
        </w:rPr>
        <w:t xml:space="preserve">, the lowest layer of the atmosphere. </w:t>
      </w:r>
      <w:r w:rsidRPr="0023355B">
        <w:rPr>
          <w:rStyle w:val="StyleUnderline"/>
          <w:rFonts w:asciiTheme="majorHAnsi" w:hAnsiTheme="majorHAnsi" w:cstheme="majorHAnsi"/>
        </w:rPr>
        <w:t xml:space="preserve">However, </w:t>
      </w:r>
      <w:r w:rsidRPr="00E75199">
        <w:rPr>
          <w:rStyle w:val="StyleUnderline"/>
          <w:rFonts w:asciiTheme="majorHAnsi" w:hAnsiTheme="majorHAnsi" w:cstheme="majorHAnsi"/>
          <w:highlight w:val="green"/>
        </w:rPr>
        <w:t>rockets emit</w:t>
      </w:r>
      <w:r w:rsidRPr="0023355B">
        <w:rPr>
          <w:rStyle w:val="StyleUnderline"/>
          <w:rFonts w:asciiTheme="majorHAnsi" w:hAnsiTheme="majorHAnsi" w:cstheme="majorHAnsi"/>
        </w:rPr>
        <w:t xml:space="preserve"> a variety of gases and </w:t>
      </w:r>
      <w:r w:rsidRPr="00E75199">
        <w:rPr>
          <w:rStyle w:val="StyleUnderline"/>
          <w:rFonts w:asciiTheme="majorHAnsi" w:hAnsiTheme="majorHAnsi" w:cstheme="majorHAnsi"/>
          <w:highlight w:val="green"/>
        </w:rPr>
        <w:t>particles directly into</w:t>
      </w:r>
      <w:r w:rsidRPr="0023355B">
        <w:rPr>
          <w:rStyle w:val="StyleUnderline"/>
          <w:rFonts w:asciiTheme="majorHAnsi" w:hAnsiTheme="majorHAnsi" w:cstheme="majorHAnsi"/>
        </w:rPr>
        <w:t xml:space="preserve"> all levels of </w:t>
      </w:r>
      <w:r w:rsidRPr="00E75199">
        <w:rPr>
          <w:rStyle w:val="StyleUnderline"/>
          <w:rFonts w:asciiTheme="majorHAnsi" w:hAnsiTheme="majorHAnsi" w:cstheme="majorHAnsi"/>
          <w:highlight w:val="green"/>
        </w:rPr>
        <w:t>the</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stratosphere</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 xml:space="preserve">the </w:t>
      </w:r>
      <w:r w:rsidRPr="00E75199">
        <w:rPr>
          <w:rStyle w:val="Emphasis"/>
          <w:rFonts w:asciiTheme="majorHAnsi" w:hAnsiTheme="majorHAnsi" w:cstheme="majorHAnsi"/>
          <w:highlight w:val="green"/>
        </w:rPr>
        <w:t>only industrial activity</w:t>
      </w:r>
      <w:r w:rsidRPr="00E75199">
        <w:rPr>
          <w:rStyle w:val="StyleUnderline"/>
          <w:rFonts w:asciiTheme="majorHAnsi" w:hAnsiTheme="majorHAnsi" w:cstheme="majorHAnsi"/>
          <w:highlight w:val="green"/>
        </w:rPr>
        <w:t xml:space="preserve"> to do so</w:t>
      </w:r>
      <w:r w:rsidRPr="0023355B">
        <w:rPr>
          <w:rFonts w:asciiTheme="majorHAnsi" w:hAnsiTheme="majorHAnsi" w:cstheme="majorHAnsi"/>
          <w:sz w:val="16"/>
        </w:rPr>
        <w:t xml:space="preserve">. The stratosphere extends roughly from 10 to 50 kilometers above the Earth’s surface and contains the Earth’s ozone layer. The global civil aviation fleet generally cruises in the troposphere, only occasionally polluting the stratosphere directly. Among </w:t>
      </w:r>
      <w:r w:rsidRPr="00E75199">
        <w:rPr>
          <w:rStyle w:val="StyleUnderline"/>
          <w:rFonts w:asciiTheme="majorHAnsi" w:hAnsiTheme="majorHAnsi" w:cstheme="majorHAnsi"/>
          <w:highlight w:val="green"/>
        </w:rPr>
        <w:t xml:space="preserve">the </w:t>
      </w:r>
      <w:r w:rsidRPr="00E75199">
        <w:rPr>
          <w:rStyle w:val="Emphasis"/>
          <w:rFonts w:asciiTheme="majorHAnsi" w:hAnsiTheme="majorHAnsi" w:cstheme="majorHAnsi"/>
          <w:highlight w:val="green"/>
        </w:rPr>
        <w:t>most consequential emissions</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 xml:space="preserve">are </w:t>
      </w:r>
      <w:r w:rsidRPr="00E75199">
        <w:rPr>
          <w:rStyle w:val="Emphasis"/>
          <w:rFonts w:asciiTheme="majorHAnsi" w:hAnsiTheme="majorHAnsi" w:cstheme="majorHAnsi"/>
          <w:highlight w:val="green"/>
        </w:rPr>
        <w:t>soot</w:t>
      </w:r>
      <w:r w:rsidRPr="00E75199">
        <w:rPr>
          <w:rStyle w:val="StyleUnderline"/>
          <w:rFonts w:asciiTheme="majorHAnsi" w:hAnsiTheme="majorHAnsi" w:cstheme="majorHAnsi"/>
          <w:highlight w:val="green"/>
        </w:rPr>
        <w:t xml:space="preserve"> and </w:t>
      </w:r>
      <w:r w:rsidRPr="00E75199">
        <w:rPr>
          <w:rStyle w:val="Emphasis"/>
          <w:rFonts w:asciiTheme="majorHAnsi" w:hAnsiTheme="majorHAnsi" w:cstheme="majorHAnsi"/>
          <w:highlight w:val="green"/>
        </w:rPr>
        <w:t>alumina</w:t>
      </w:r>
      <w:r w:rsidRPr="0023355B">
        <w:rPr>
          <w:rStyle w:val="StyleUnderline"/>
          <w:rFonts w:asciiTheme="majorHAnsi" w:hAnsiTheme="majorHAnsi" w:cstheme="majorHAnsi"/>
        </w:rPr>
        <w:t>,</w:t>
      </w:r>
      <w:r w:rsidRPr="0023355B">
        <w:rPr>
          <w:rFonts w:asciiTheme="majorHAnsi" w:hAnsiTheme="majorHAnsi" w:cstheme="majorHAnsi"/>
          <w:sz w:val="16"/>
        </w:rPr>
        <w:t xml:space="preserve"> </w:t>
      </w:r>
      <w:r w:rsidRPr="00E75199">
        <w:rPr>
          <w:rStyle w:val="StyleUnderline"/>
          <w:rFonts w:asciiTheme="majorHAnsi" w:hAnsiTheme="majorHAnsi" w:cstheme="majorHAnsi"/>
          <w:highlight w:val="green"/>
        </w:rPr>
        <w:t>which</w:t>
      </w:r>
      <w:r w:rsidRPr="0023355B">
        <w:rPr>
          <w:rStyle w:val="StyleUnderline"/>
          <w:rFonts w:asciiTheme="majorHAnsi" w:hAnsiTheme="majorHAnsi" w:cstheme="majorHAnsi"/>
        </w:rPr>
        <w:t xml:space="preserve"> are long-lived and </w:t>
      </w:r>
      <w:r w:rsidRPr="00E75199">
        <w:rPr>
          <w:rStyle w:val="Emphasis"/>
          <w:rFonts w:asciiTheme="majorHAnsi" w:hAnsiTheme="majorHAnsi" w:cstheme="majorHAnsi"/>
          <w:sz w:val="28"/>
          <w:highlight w:val="green"/>
        </w:rPr>
        <w:t>accumulate in the stratosphere</w:t>
      </w:r>
      <w:r w:rsidRPr="0023355B">
        <w:rPr>
          <w:rFonts w:asciiTheme="majorHAnsi" w:hAnsiTheme="majorHAnsi" w:cstheme="majorHAnsi"/>
          <w:sz w:val="16"/>
        </w:rPr>
        <w:t xml:space="preserve">. These accumulations promote chemical reactions and absorption and scattering of sunlight that modify the composition and flow of radiation in the </w:t>
      </w:r>
      <w:r w:rsidRPr="0023355B">
        <w:rPr>
          <w:rFonts w:asciiTheme="majorHAnsi" w:hAnsiTheme="majorHAnsi" w:cstheme="majorHAnsi"/>
          <w:sz w:val="16"/>
        </w:rPr>
        <w:lastRenderedPageBreak/>
        <w:t xml:space="preserve">stratosphere. Ultimately, </w:t>
      </w:r>
      <w:r w:rsidRPr="00E75199">
        <w:rPr>
          <w:rStyle w:val="StyleUnderline"/>
          <w:rFonts w:asciiTheme="majorHAnsi" w:hAnsiTheme="majorHAnsi" w:cstheme="majorHAnsi"/>
          <w:highlight w:val="green"/>
        </w:rPr>
        <w:t>these processes</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reduce</w:t>
      </w:r>
      <w:r w:rsidRPr="0023355B">
        <w:rPr>
          <w:rStyle w:val="StyleUnderline"/>
          <w:rFonts w:asciiTheme="majorHAnsi" w:hAnsiTheme="majorHAnsi" w:cstheme="majorHAnsi"/>
        </w:rPr>
        <w:t xml:space="preserve"> stratospheric </w:t>
      </w:r>
      <w:r w:rsidRPr="00E75199">
        <w:rPr>
          <w:rStyle w:val="Emphasis"/>
          <w:rFonts w:asciiTheme="majorHAnsi" w:hAnsiTheme="majorHAnsi" w:cstheme="majorHAnsi"/>
          <w:highlight w:val="green"/>
        </w:rPr>
        <w:t>ozone</w:t>
      </w:r>
      <w:r w:rsidRPr="0023355B">
        <w:rPr>
          <w:rStyle w:val="StyleUnderline"/>
          <w:rFonts w:asciiTheme="majorHAnsi" w:hAnsiTheme="majorHAnsi" w:cstheme="majorHAnsi"/>
        </w:rPr>
        <w:t xml:space="preserve">, </w:t>
      </w:r>
      <w:r w:rsidRPr="00E75199">
        <w:rPr>
          <w:rStyle w:val="Emphasis"/>
          <w:rFonts w:asciiTheme="majorHAnsi" w:hAnsiTheme="majorHAnsi" w:cstheme="majorHAnsi"/>
          <w:highlight w:val="green"/>
        </w:rPr>
        <w:t>warm the stratosphere</w:t>
      </w:r>
      <w:r w:rsidRPr="0023355B">
        <w:rPr>
          <w:rStyle w:val="StyleUnderline"/>
          <w:rFonts w:asciiTheme="majorHAnsi" w:hAnsiTheme="majorHAnsi" w:cstheme="majorHAnsi"/>
        </w:rPr>
        <w:t>, and cool the Earth’s surface</w:t>
      </w:r>
      <w:r w:rsidRPr="0023355B">
        <w:rPr>
          <w:rFonts w:asciiTheme="majorHAnsi" w:hAnsiTheme="majorHAnsi" w:cstheme="majorHAnsi"/>
          <w:sz w:val="16"/>
        </w:rPr>
        <w:t xml:space="preserve">. Little is known about these particle accumulations and their contributions to stratospheric ozone depletion and thermal perturbations because of a lack of consistent and focused research. Since 1987, </w:t>
      </w:r>
      <w:r w:rsidRPr="0023355B">
        <w:rPr>
          <w:rStyle w:val="StyleUnderline"/>
          <w:rFonts w:asciiTheme="majorHAnsi" w:hAnsiTheme="majorHAnsi" w:cstheme="majorHAnsi"/>
        </w:rPr>
        <w:t>emissions of</w:t>
      </w:r>
      <w:r w:rsidRPr="0023355B">
        <w:rPr>
          <w:rFonts w:asciiTheme="majorHAnsi" w:hAnsiTheme="majorHAnsi" w:cstheme="majorHAnsi"/>
          <w:sz w:val="16"/>
        </w:rPr>
        <w:t xml:space="preserve"> </w:t>
      </w:r>
      <w:r w:rsidRPr="0023355B">
        <w:rPr>
          <w:rStyle w:val="Emphasis"/>
          <w:rFonts w:asciiTheme="majorHAnsi" w:hAnsiTheme="majorHAnsi" w:cstheme="majorHAnsi"/>
        </w:rPr>
        <w:t>ozone-depleting pollutants</w:t>
      </w:r>
      <w:r w:rsidRPr="0023355B">
        <w:rPr>
          <w:rFonts w:asciiTheme="majorHAnsi" w:hAnsiTheme="majorHAnsi" w:cstheme="majorHAnsi"/>
          <w:sz w:val="16"/>
        </w:rPr>
        <w:t xml:space="preserve"> </w:t>
      </w:r>
      <w:r w:rsidRPr="0023355B">
        <w:rPr>
          <w:rStyle w:val="StyleUnderline"/>
          <w:rFonts w:asciiTheme="majorHAnsi" w:hAnsiTheme="majorHAnsi" w:cstheme="majorHAnsi"/>
        </w:rPr>
        <w:t>are</w:t>
      </w:r>
      <w:r w:rsidRPr="0023355B">
        <w:rPr>
          <w:rFonts w:asciiTheme="majorHAnsi" w:hAnsiTheme="majorHAnsi" w:cstheme="majorHAnsi"/>
          <w:sz w:val="16"/>
        </w:rPr>
        <w:t xml:space="preserve"> highly regulated </w:t>
      </w:r>
      <w:r w:rsidRPr="0023355B">
        <w:rPr>
          <w:rStyle w:val="StyleUnderline"/>
          <w:rFonts w:asciiTheme="majorHAnsi" w:hAnsiTheme="majorHAnsi" w:cstheme="majorHAnsi"/>
        </w:rPr>
        <w:t>by</w:t>
      </w:r>
      <w:r w:rsidRPr="0023355B">
        <w:rPr>
          <w:rFonts w:asciiTheme="majorHAnsi" w:hAnsiTheme="majorHAnsi" w:cstheme="majorHAnsi"/>
          <w:sz w:val="16"/>
        </w:rPr>
        <w:t xml:space="preserve"> international agreement through the </w:t>
      </w:r>
      <w:r w:rsidRPr="0023355B">
        <w:rPr>
          <w:rStyle w:val="StyleUnderline"/>
          <w:rFonts w:asciiTheme="majorHAnsi" w:hAnsiTheme="majorHAnsi" w:cstheme="majorHAnsi"/>
        </w:rPr>
        <w:t>Montreal</w:t>
      </w:r>
      <w:r w:rsidRPr="0023355B">
        <w:rPr>
          <w:rFonts w:asciiTheme="majorHAnsi" w:hAnsiTheme="majorHAnsi" w:cstheme="majorHAnsi"/>
          <w:sz w:val="16"/>
        </w:rPr>
        <w:t xml:space="preserve"> Protocol on Substances That Deplete the Ozone Layer. </w:t>
      </w:r>
      <w:r w:rsidRPr="00E75199">
        <w:rPr>
          <w:rStyle w:val="StyleUnderline"/>
          <w:rFonts w:asciiTheme="majorHAnsi" w:hAnsiTheme="majorHAnsi" w:cstheme="majorHAnsi"/>
          <w:highlight w:val="green"/>
        </w:rPr>
        <w:t>Even</w:t>
      </w:r>
      <w:r w:rsidRPr="00E75199">
        <w:rPr>
          <w:rFonts w:asciiTheme="majorHAnsi" w:hAnsiTheme="majorHAnsi" w:cstheme="majorHAnsi"/>
          <w:sz w:val="16"/>
          <w:highlight w:val="green"/>
        </w:rPr>
        <w:t xml:space="preserve"> </w:t>
      </w:r>
      <w:r w:rsidRPr="00E75199">
        <w:rPr>
          <w:rStyle w:val="StyleUnderline"/>
          <w:rFonts w:asciiTheme="majorHAnsi" w:hAnsiTheme="majorHAnsi" w:cstheme="majorHAnsi"/>
          <w:highlight w:val="green"/>
        </w:rPr>
        <w:t>with</w:t>
      </w:r>
      <w:r w:rsidRPr="0023355B">
        <w:rPr>
          <w:rFonts w:asciiTheme="majorHAnsi" w:hAnsiTheme="majorHAnsi" w:cstheme="majorHAnsi"/>
          <w:sz w:val="16"/>
        </w:rPr>
        <w:t xml:space="preserve"> recent </w:t>
      </w:r>
      <w:r w:rsidRPr="0023355B">
        <w:rPr>
          <w:rStyle w:val="StyleUnderline"/>
          <w:rFonts w:asciiTheme="majorHAnsi" w:hAnsiTheme="majorHAnsi" w:cstheme="majorHAnsi"/>
        </w:rPr>
        <w:t xml:space="preserve">advances in </w:t>
      </w:r>
      <w:r w:rsidRPr="00E75199">
        <w:rPr>
          <w:rStyle w:val="StyleUnderline"/>
          <w:rFonts w:asciiTheme="majorHAnsi" w:hAnsiTheme="majorHAnsi" w:cstheme="majorHAnsi"/>
          <w:highlight w:val="green"/>
        </w:rPr>
        <w:t>reusability</w:t>
      </w:r>
      <w:r w:rsidRPr="0023355B">
        <w:rPr>
          <w:rStyle w:val="StyleUnderline"/>
          <w:rFonts w:asciiTheme="majorHAnsi" w:hAnsiTheme="majorHAnsi" w:cstheme="majorHAnsi"/>
        </w:rPr>
        <w:t xml:space="preserve"> and</w:t>
      </w:r>
      <w:r w:rsidRPr="0023355B">
        <w:rPr>
          <w:rFonts w:asciiTheme="majorHAnsi" w:hAnsiTheme="majorHAnsi" w:cstheme="majorHAnsi"/>
          <w:sz w:val="16"/>
        </w:rPr>
        <w:t xml:space="preserve"> the introduction of </w:t>
      </w:r>
      <w:r w:rsidRPr="0023355B">
        <w:rPr>
          <w:rStyle w:val="StyleUnderline"/>
          <w:rFonts w:asciiTheme="majorHAnsi" w:hAnsiTheme="majorHAnsi" w:cstheme="majorHAnsi"/>
        </w:rPr>
        <w:t>large launch vehicles</w:t>
      </w:r>
      <w:r w:rsidRPr="0023355B">
        <w:rPr>
          <w:rFonts w:asciiTheme="majorHAnsi" w:hAnsiTheme="majorHAnsi" w:cstheme="majorHAnsi"/>
          <w:sz w:val="16"/>
        </w:rPr>
        <w:t xml:space="preserve"> and new launch sites around the globe, </w:t>
      </w:r>
      <w:r w:rsidRPr="00E75199">
        <w:rPr>
          <w:rStyle w:val="StyleUnderline"/>
          <w:rFonts w:asciiTheme="majorHAnsi" w:hAnsiTheme="majorHAnsi" w:cstheme="majorHAnsi"/>
          <w:highlight w:val="green"/>
        </w:rPr>
        <w:t xml:space="preserve">rocket launches occur </w:t>
      </w:r>
      <w:r w:rsidRPr="00E75199">
        <w:rPr>
          <w:rStyle w:val="Emphasis"/>
          <w:rFonts w:asciiTheme="majorHAnsi" w:hAnsiTheme="majorHAnsi" w:cstheme="majorHAnsi"/>
          <w:highlight w:val="green"/>
        </w:rPr>
        <w:t>irregularly</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so</w:t>
      </w:r>
      <w:r w:rsidRPr="0023355B">
        <w:rPr>
          <w:rStyle w:val="StyleUnderline"/>
          <w:rFonts w:asciiTheme="majorHAnsi" w:hAnsiTheme="majorHAnsi" w:cstheme="majorHAnsi"/>
        </w:rPr>
        <w:t xml:space="preserve"> that </w:t>
      </w:r>
      <w:r w:rsidRPr="00E75199">
        <w:rPr>
          <w:rStyle w:val="StyleUnderline"/>
          <w:rFonts w:asciiTheme="majorHAnsi" w:hAnsiTheme="majorHAnsi" w:cstheme="majorHAnsi"/>
          <w:highlight w:val="green"/>
        </w:rPr>
        <w:t>concerns</w:t>
      </w:r>
      <w:r w:rsidRPr="0023355B">
        <w:rPr>
          <w:rStyle w:val="StyleUnderline"/>
          <w:rFonts w:asciiTheme="majorHAnsi" w:hAnsiTheme="majorHAnsi" w:cstheme="majorHAnsi"/>
        </w:rPr>
        <w:t xml:space="preserve"> about the damage done to the ozone layer by rocket emissions </w:t>
      </w:r>
      <w:r w:rsidRPr="00E75199">
        <w:rPr>
          <w:rStyle w:val="Emphasis"/>
          <w:rFonts w:asciiTheme="majorHAnsi" w:hAnsiTheme="majorHAnsi" w:cstheme="majorHAnsi"/>
          <w:highlight w:val="green"/>
        </w:rPr>
        <w:t>have not elicited regulation</w:t>
      </w:r>
      <w:r w:rsidRPr="0023355B">
        <w:rPr>
          <w:rStyle w:val="Emphasis"/>
          <w:rFonts w:asciiTheme="majorHAnsi" w:hAnsiTheme="majorHAnsi" w:cstheme="majorHAnsi"/>
        </w:rPr>
        <w:t>.</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But </w:t>
      </w:r>
      <w:r w:rsidRPr="00E75199">
        <w:rPr>
          <w:rStyle w:val="StyleUnderline"/>
          <w:rFonts w:asciiTheme="majorHAnsi" w:hAnsiTheme="majorHAnsi" w:cstheme="majorHAnsi"/>
          <w:highlight w:val="green"/>
        </w:rPr>
        <w:t>with projections that the</w:t>
      </w:r>
      <w:r w:rsidRPr="0023355B">
        <w:rPr>
          <w:rStyle w:val="StyleUnderline"/>
          <w:rFonts w:asciiTheme="majorHAnsi" w:hAnsiTheme="majorHAnsi" w:cstheme="majorHAnsi"/>
        </w:rPr>
        <w:t xml:space="preserve"> global </w:t>
      </w:r>
      <w:r w:rsidRPr="00E75199">
        <w:rPr>
          <w:rStyle w:val="StyleUnderline"/>
          <w:rFonts w:asciiTheme="majorHAnsi" w:hAnsiTheme="majorHAnsi" w:cstheme="majorHAnsi"/>
          <w:highlight w:val="green"/>
        </w:rPr>
        <w:t xml:space="preserve">launch rate will </w:t>
      </w:r>
      <w:r w:rsidRPr="00E75199">
        <w:rPr>
          <w:rStyle w:val="Emphasis"/>
          <w:rFonts w:asciiTheme="majorHAnsi" w:hAnsiTheme="majorHAnsi" w:cstheme="majorHAnsi"/>
          <w:highlight w:val="green"/>
        </w:rPr>
        <w:t>at least</w:t>
      </w:r>
      <w:r w:rsidRPr="00E75199">
        <w:rPr>
          <w:rStyle w:val="StyleUnderline"/>
          <w:rFonts w:asciiTheme="majorHAnsi" w:hAnsiTheme="majorHAnsi" w:cstheme="majorHAnsi"/>
          <w:highlight w:val="green"/>
        </w:rPr>
        <w:t xml:space="preserve"> double</w:t>
      </w:r>
      <w:r w:rsidRPr="0023355B">
        <w:rPr>
          <w:rStyle w:val="StyleUnderline"/>
          <w:rFonts w:asciiTheme="majorHAnsi" w:hAnsiTheme="majorHAnsi" w:cstheme="majorHAnsi"/>
        </w:rPr>
        <w:t xml:space="preserve"> in the coming decade</w:t>
      </w:r>
      <w:r w:rsidRPr="0023355B">
        <w:rPr>
          <w:rFonts w:asciiTheme="majorHAnsi" w:hAnsiTheme="majorHAnsi" w:cstheme="majorHAnsi"/>
          <w:sz w:val="16"/>
        </w:rPr>
        <w:t xml:space="preserve">, </w:t>
      </w:r>
      <w:r w:rsidRPr="00E75199">
        <w:rPr>
          <w:rStyle w:val="StyleUnderline"/>
          <w:rFonts w:asciiTheme="majorHAnsi" w:hAnsiTheme="majorHAnsi" w:cstheme="majorHAnsi"/>
          <w:highlight w:val="green"/>
        </w:rPr>
        <w:t>increased scrutiny</w:t>
      </w:r>
      <w:r w:rsidRPr="0023355B">
        <w:rPr>
          <w:rFonts w:asciiTheme="majorHAnsi" w:hAnsiTheme="majorHAnsi" w:cstheme="majorHAnsi"/>
          <w:sz w:val="16"/>
        </w:rPr>
        <w:t xml:space="preserve"> under the Montreal Protocol </w:t>
      </w:r>
      <w:r w:rsidRPr="00E75199">
        <w:rPr>
          <w:rStyle w:val="StyleUnderline"/>
          <w:rFonts w:asciiTheme="majorHAnsi" w:hAnsiTheme="majorHAnsi" w:cstheme="majorHAnsi"/>
          <w:highlight w:val="green"/>
        </w:rPr>
        <w:t>is likely</w:t>
      </w:r>
      <w:r w:rsidRPr="00E75199">
        <w:rPr>
          <w:rFonts w:asciiTheme="majorHAnsi" w:hAnsiTheme="majorHAnsi" w:cstheme="majorHAnsi"/>
          <w:sz w:val="16"/>
          <w:highlight w:val="green"/>
        </w:rPr>
        <w:t>.</w:t>
      </w:r>
      <w:r w:rsidRPr="0023355B">
        <w:rPr>
          <w:rFonts w:asciiTheme="majorHAnsi" w:hAnsiTheme="majorHAnsi" w:cstheme="majorHAnsi"/>
          <w:sz w:val="16"/>
        </w:rPr>
        <w:t xml:space="preserve"> Increased concerns about the environmental impact of rocket launches, provoked by perceptions of a rapidly growing launch industry, could result in international calls for launch limitations or the phase-out of propellants that the launch industry has come to depend on. The timing and intensity of a regulatory backlash as launch rates increase is impossible to predict accurately, especially because the science of rocket emissions is still not well understood. Rather than allow a legal and regulatory process to unfold in the absence of high-quality, peer-reviewed data, governments and the launch industry should conduct the scientific research needed to fill the knowledge gaps. This will allow the launch community to engage in future far reaching discussions regarding the impacts of rocket emissions with the support of empirical data and computer models that carry the imprimatur of the rocket engineering and atmospheric science communities. The launch industry has enjoyed freedom of action with respect to rocket engine emissions since the start of the space age. </w:t>
      </w:r>
      <w:r w:rsidRPr="00E75199">
        <w:rPr>
          <w:rStyle w:val="StyleUnderline"/>
          <w:rFonts w:asciiTheme="majorHAnsi" w:hAnsiTheme="majorHAnsi" w:cstheme="majorHAnsi"/>
          <w:highlight w:val="green"/>
        </w:rPr>
        <w:t>Studies</w:t>
      </w:r>
      <w:r w:rsidRPr="0023355B">
        <w:rPr>
          <w:rStyle w:val="StyleUnderline"/>
          <w:rFonts w:asciiTheme="majorHAnsi" w:hAnsiTheme="majorHAnsi" w:cstheme="majorHAnsi"/>
        </w:rPr>
        <w:t xml:space="preserve"> of future launch</w:t>
      </w:r>
      <w:r w:rsidRPr="0023355B">
        <w:rPr>
          <w:rFonts w:asciiTheme="majorHAnsi" w:hAnsiTheme="majorHAnsi" w:cstheme="majorHAnsi"/>
          <w:sz w:val="16"/>
        </w:rPr>
        <w:t xml:space="preserve"> architectures, market demand, and lifecycle costs </w:t>
      </w:r>
      <w:r w:rsidRPr="00E75199">
        <w:rPr>
          <w:rStyle w:val="StyleUnderline"/>
          <w:rFonts w:asciiTheme="majorHAnsi" w:hAnsiTheme="majorHAnsi" w:cstheme="majorHAnsi"/>
          <w:highlight w:val="green"/>
        </w:rPr>
        <w:t>rarely</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consider</w:t>
      </w:r>
      <w:r w:rsidRPr="0023355B">
        <w:rPr>
          <w:rStyle w:val="StyleUnderline"/>
          <w:rFonts w:asciiTheme="majorHAnsi" w:hAnsiTheme="majorHAnsi" w:cstheme="majorHAnsi"/>
        </w:rPr>
        <w:t xml:space="preserve"> regulation of </w:t>
      </w:r>
      <w:r w:rsidRPr="00E75199">
        <w:rPr>
          <w:rStyle w:val="StyleUnderline"/>
          <w:rFonts w:asciiTheme="majorHAnsi" w:hAnsiTheme="majorHAnsi" w:cstheme="majorHAnsi"/>
          <w:highlight w:val="green"/>
        </w:rPr>
        <w:t xml:space="preserve">emissions as a </w:t>
      </w:r>
      <w:r w:rsidRPr="00E75199">
        <w:rPr>
          <w:rStyle w:val="Emphasis"/>
          <w:rFonts w:asciiTheme="majorHAnsi" w:hAnsiTheme="majorHAnsi" w:cstheme="majorHAnsi"/>
          <w:highlight w:val="green"/>
        </w:rPr>
        <w:t>potential future risk</w:t>
      </w:r>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factor</w:t>
      </w:r>
      <w:r w:rsidRPr="0023355B">
        <w:rPr>
          <w:rFonts w:asciiTheme="majorHAnsi" w:hAnsiTheme="majorHAnsi" w:cstheme="majorHAnsi"/>
          <w:sz w:val="16"/>
        </w:rPr>
        <w:t xml:space="preserve">. </w:t>
      </w:r>
      <w:r w:rsidRPr="0023355B">
        <w:rPr>
          <w:rStyle w:val="StyleUnderline"/>
          <w:rFonts w:asciiTheme="majorHAnsi" w:hAnsiTheme="majorHAnsi" w:cstheme="majorHAnsi"/>
        </w:rPr>
        <w:t>Even</w:t>
      </w:r>
      <w:r w:rsidRPr="0023355B">
        <w:rPr>
          <w:rFonts w:asciiTheme="majorHAnsi" w:hAnsiTheme="majorHAnsi" w:cstheme="majorHAnsi"/>
          <w:sz w:val="16"/>
        </w:rPr>
        <w:t xml:space="preserve"> </w:t>
      </w:r>
      <w:r w:rsidRPr="0023355B">
        <w:rPr>
          <w:rStyle w:val="StyleUnderline"/>
          <w:rFonts w:asciiTheme="majorHAnsi" w:hAnsiTheme="majorHAnsi" w:cstheme="majorHAnsi"/>
        </w:rPr>
        <w:t>when emissions are considered</w:t>
      </w:r>
      <w:r w:rsidRPr="0023355B">
        <w:rPr>
          <w:rFonts w:asciiTheme="majorHAnsi" w:hAnsiTheme="majorHAnsi" w:cstheme="majorHAnsi"/>
          <w:sz w:val="16"/>
        </w:rPr>
        <w:t xml:space="preserve">, the impacts are examined on a system-by-system basis;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cumulative impact</w:t>
      </w:r>
      <w:r w:rsidRPr="0023355B">
        <w:rPr>
          <w:rStyle w:val="StyleUnderline"/>
          <w:rFonts w:asciiTheme="majorHAnsi" w:hAnsiTheme="majorHAnsi" w:cstheme="majorHAnsi"/>
        </w:rPr>
        <w:t xml:space="preserve"> of the </w:t>
      </w:r>
      <w:r w:rsidRPr="0023355B">
        <w:rPr>
          <w:rStyle w:val="Emphasis"/>
          <w:rFonts w:asciiTheme="majorHAnsi" w:hAnsiTheme="majorHAnsi" w:cstheme="majorHAnsi"/>
        </w:rPr>
        <w:t>global launch fleet</w:t>
      </w:r>
      <w:r w:rsidRPr="0023355B">
        <w:rPr>
          <w:rStyle w:val="StyleUnderline"/>
          <w:rFonts w:asciiTheme="majorHAnsi" w:hAnsiTheme="majorHAnsi" w:cstheme="majorHAnsi"/>
        </w:rPr>
        <w:t xml:space="preserve"> is not acknowledged</w:t>
      </w:r>
      <w:r w:rsidRPr="0023355B">
        <w:rPr>
          <w:rFonts w:asciiTheme="majorHAnsi" w:hAnsiTheme="majorHAnsi" w:cstheme="majorHAnsi"/>
          <w:sz w:val="16"/>
        </w:rPr>
        <w:t xml:space="preserve">. The net impacts of the global launch industry, across all propellant types, are the parameters of interest to international regulators and, therefore, the global impacts create the regulatory risk. In addition to acknowledging the risks and potential unintended consequences of launch emissions for ozone and the flow of radiation in the atmosphere, the space industry must recognize the extent that other emerging actors may interact with the stratosphere. For example, so-called “geoengineering” or “climate intervention” schemes propose to inject particles into the stratosphere to intercept sunlight and mitigate the warming effects of carbon dioxide and other greenhouse gases. Regulation of such geoengineering activity is already under discussion. Space launch operators, as contributors of stratospheric emissions, could get swept up into these discussions, which involve the same types of particulate matter associated with rocket emissions. Any resulting regulations or guidelines must include adequate consideration of launch activities, which will require a better understanding of rocket emissions than we have today. To improve that understanding, industry should encourage and support scientific research on rocket engine emissions and how they affect the atmosphere. There has been little research to date. The few research papers that have appeared in recent decades mostly point out the knowledge gaps rather than add to the knowledge base. The research has been unfocused, disorganized, and not suited to the needs of the launch industry. As it stands today, the scientific community can predict ozone depletion attributable to rocket emissions to no better than an order of magnitude. In an environment of growing launch rates, new propellants, larger, reusable launch vehicles, and the emergence of other stratospheric polluters, this is not sufficient. Lack of accurate information inevitably invites distorted competitive claims and unwarranted and overly restrictive regulation. A vigorous research program would be guided by the goal to collect high confidence information and data that describe rocket emissions as inputs into global atmosphere models and would include the following components: </w:t>
      </w:r>
      <w:proofErr w:type="gramStart"/>
      <w:r w:rsidRPr="0023355B">
        <w:rPr>
          <w:rFonts w:asciiTheme="majorHAnsi" w:hAnsiTheme="majorHAnsi" w:cstheme="majorHAnsi"/>
          <w:sz w:val="16"/>
        </w:rPr>
        <w:t>All of</w:t>
      </w:r>
      <w:proofErr w:type="gramEnd"/>
      <w:r w:rsidRPr="0023355B">
        <w:rPr>
          <w:rFonts w:asciiTheme="majorHAnsi" w:hAnsiTheme="majorHAnsi" w:cstheme="majorHAnsi"/>
          <w:sz w:val="16"/>
        </w:rPr>
        <w:t xml:space="preserve"> the instrumentation, models, and expertise to carry out this research already exists within the engineering and scientific communities. The in situ and test stand measurements would validate combustion and plume models. Validated models permit the development of emission profiles for </w:t>
      </w:r>
      <w:proofErr w:type="gramStart"/>
      <w:r w:rsidRPr="0023355B">
        <w:rPr>
          <w:rFonts w:asciiTheme="majorHAnsi" w:hAnsiTheme="majorHAnsi" w:cstheme="majorHAnsi"/>
          <w:sz w:val="16"/>
        </w:rPr>
        <w:t>particular rocket</w:t>
      </w:r>
      <w:proofErr w:type="gramEnd"/>
      <w:r w:rsidRPr="0023355B">
        <w:rPr>
          <w:rFonts w:asciiTheme="majorHAnsi" w:hAnsiTheme="majorHAnsi" w:cstheme="majorHAnsi"/>
          <w:sz w:val="16"/>
        </w:rPr>
        <w:t xml:space="preserve"> engine types. These profiles, with various growth assumptions, would be used to construct global emission projections. Finally, the global emissions scenarios would provide data to construct input profiles for modern three-dimensional whole atmospheric chemistry and climate models </w:t>
      </w:r>
      <w:proofErr w:type="gramStart"/>
      <w:r w:rsidRPr="0023355B">
        <w:rPr>
          <w:rFonts w:asciiTheme="majorHAnsi" w:hAnsiTheme="majorHAnsi" w:cstheme="majorHAnsi"/>
          <w:sz w:val="16"/>
        </w:rPr>
        <w:t>in order to</w:t>
      </w:r>
      <w:proofErr w:type="gramEnd"/>
      <w:r w:rsidRPr="0023355B">
        <w:rPr>
          <w:rFonts w:asciiTheme="majorHAnsi" w:hAnsiTheme="majorHAnsi" w:cstheme="majorHAnsi"/>
          <w:sz w:val="16"/>
        </w:rPr>
        <w:t xml:space="preserve"> estimate ozone loss, climate forcing, and a variety of secondary effects such as changes in the global circulation and cloud formation. A policy to promote objective and vigorous research, across the full range of propellant types, will provide the space industry with the information required to take ownership of the problem and exert strong influence on the future debate. By accepting the reality of the risk to freedom of action presented by rocket </w:t>
      </w:r>
      <w:proofErr w:type="gramStart"/>
      <w:r w:rsidRPr="0023355B">
        <w:rPr>
          <w:rFonts w:asciiTheme="majorHAnsi" w:hAnsiTheme="majorHAnsi" w:cstheme="majorHAnsi"/>
          <w:sz w:val="16"/>
        </w:rPr>
        <w:t>emissions, and</w:t>
      </w:r>
      <w:proofErr w:type="gramEnd"/>
      <w:r w:rsidRPr="0023355B">
        <w:rPr>
          <w:rFonts w:asciiTheme="majorHAnsi" w:hAnsiTheme="majorHAnsi" w:cstheme="majorHAnsi"/>
          <w:sz w:val="16"/>
        </w:rPr>
        <w:t xml:space="preserve"> promoting a full and complete scientific understanding of the global impacts, the industry can best inoculate itself from attempts to regulate or limit launch development and operations and disassociate itself from other polluters. There is historical precedent for such an approach. In order to promote supersonic civil aviation development, during the 1990s NASA partnered with the aviation industry to carry out the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Research (HSR) program. One of the goals of HSR was to understand how </w:t>
      </w:r>
      <w:proofErr w:type="gramStart"/>
      <w:r w:rsidRPr="0023355B">
        <w:rPr>
          <w:rFonts w:asciiTheme="majorHAnsi" w:hAnsiTheme="majorHAnsi" w:cstheme="majorHAnsi"/>
          <w:sz w:val="16"/>
        </w:rPr>
        <w:t>High Speed</w:t>
      </w:r>
      <w:proofErr w:type="gramEnd"/>
      <w:r w:rsidRPr="0023355B">
        <w:rPr>
          <w:rFonts w:asciiTheme="majorHAnsi" w:hAnsiTheme="majorHAnsi" w:cstheme="majorHAnsi"/>
          <w:sz w:val="16"/>
        </w:rPr>
        <w:t xml:space="preserve"> Civil Transport (HSCT) aircraft would affect stratospheric ozone. Earlier HSCT efforts in the 1970s were severely and wrongly hampered by knowledge gaps with respect to ozone depletion. HSR demonstrated the airframe, engine, and operational combinations that would minimize ozone impacts and permit (if the economics had been convincing) unregulated development and deployment. The launch industry should organize around a similar approach and partner with the scientific and regulatory communities to determine how space launch can freely develop while minimizing the risks of regulatory </w:t>
      </w:r>
      <w:r w:rsidRPr="0023355B">
        <w:rPr>
          <w:rFonts w:asciiTheme="majorHAnsi" w:hAnsiTheme="majorHAnsi" w:cstheme="majorHAnsi"/>
          <w:sz w:val="16"/>
        </w:rPr>
        <w:lastRenderedPageBreak/>
        <w:t xml:space="preserve">intervention. </w:t>
      </w:r>
      <w:r w:rsidRPr="0023355B">
        <w:rPr>
          <w:rStyle w:val="StyleUnderline"/>
          <w:rFonts w:asciiTheme="majorHAnsi" w:hAnsiTheme="majorHAnsi" w:cstheme="majorHAnsi"/>
        </w:rPr>
        <w:t>As launch rates and launch vehicle sizes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the impact of </w:t>
      </w:r>
      <w:r w:rsidRPr="0023355B">
        <w:rPr>
          <w:rStyle w:val="Emphasis"/>
          <w:rFonts w:asciiTheme="majorHAnsi" w:hAnsiTheme="majorHAnsi" w:cstheme="majorHAnsi"/>
        </w:rPr>
        <w:t>rocket emissions</w:t>
      </w:r>
      <w:r w:rsidRPr="0023355B">
        <w:rPr>
          <w:rStyle w:val="StyleUnderline"/>
          <w:rFonts w:asciiTheme="majorHAnsi" w:hAnsiTheme="majorHAnsi" w:cstheme="majorHAnsi"/>
        </w:rPr>
        <w:t xml:space="preserve"> approaches a “tipping point”</w:t>
      </w:r>
      <w:r w:rsidRPr="0023355B">
        <w:rPr>
          <w:rFonts w:asciiTheme="majorHAnsi" w:hAnsiTheme="majorHAnsi" w:cstheme="majorHAnsi"/>
          <w:sz w:val="16"/>
        </w:rPr>
        <w:t xml:space="preserve"> </w:t>
      </w:r>
      <w:r w:rsidRPr="0023355B">
        <w:rPr>
          <w:rStyle w:val="StyleUnderline"/>
          <w:rFonts w:asciiTheme="majorHAnsi" w:hAnsiTheme="majorHAnsi" w:cstheme="majorHAnsi"/>
        </w:rPr>
        <w:t>when</w:t>
      </w:r>
      <w:r w:rsidRPr="0023355B">
        <w:rPr>
          <w:rFonts w:asciiTheme="majorHAnsi" w:hAnsiTheme="majorHAnsi" w:cstheme="majorHAnsi"/>
          <w:sz w:val="16"/>
        </w:rPr>
        <w:t xml:space="preserve"> international </w:t>
      </w:r>
      <w:r w:rsidRPr="0023355B">
        <w:rPr>
          <w:rStyle w:val="StyleUnderline"/>
          <w:rFonts w:asciiTheme="majorHAnsi" w:hAnsiTheme="majorHAnsi" w:cstheme="majorHAnsi"/>
        </w:rPr>
        <w:t>regulation becomes likely</w:t>
      </w:r>
      <w:r w:rsidRPr="0023355B">
        <w:rPr>
          <w:rFonts w:asciiTheme="majorHAnsi" w:hAnsiTheme="majorHAnsi" w:cstheme="majorHAnsi"/>
          <w:sz w:val="16"/>
        </w:rPr>
        <w:t>, probably beginning with efforts to protect the ozone layer or limit stratospheric pollution to ward off geoengineering. If the launch industry moves quickly to support the necessary scientific research and fully understand these impacts – in concert with other private-sector and government stakeholders – it is more likely that future regulation will be well-informed and as limiting as possible. As with other large-scale ventures, the application of specialized expertise is essential to anticipating the risks and needs of the enterprise and to managing the impacts on society. With irrefutable data, modeling, and analyses, emissions-related regulations or limitations can be anticipated and configured to ensure that space-based capabilities and systems continue to enhance and improve human life and extend the space industry’s progress made over the past six decades.</w:t>
      </w:r>
    </w:p>
    <w:bookmarkEnd w:id="0"/>
    <w:bookmarkEnd w:id="1"/>
    <w:p w14:paraId="431AFFD3" w14:textId="77777777" w:rsidR="00FC4D7B" w:rsidRPr="00633C03" w:rsidRDefault="00FC4D7B" w:rsidP="00FC4D7B">
      <w:pPr>
        <w:pStyle w:val="Heading4"/>
        <w:rPr>
          <w:rFonts w:asciiTheme="majorHAnsi" w:hAnsiTheme="majorHAnsi" w:cstheme="majorHAnsi"/>
        </w:rPr>
      </w:pPr>
      <w:r w:rsidRPr="0023355B">
        <w:rPr>
          <w:rFonts w:asciiTheme="majorHAnsi" w:hAnsiTheme="majorHAnsi" w:cstheme="majorHAnsi"/>
        </w:rPr>
        <w:t xml:space="preserve">Extinction </w:t>
      </w:r>
      <w:r>
        <w:rPr>
          <w:rFonts w:asciiTheme="majorHAnsi" w:hAnsiTheme="majorHAnsi" w:cstheme="majorHAnsi"/>
        </w:rPr>
        <w:t xml:space="preserve">--- </w:t>
      </w:r>
      <w:r>
        <w:rPr>
          <w:rFonts w:asciiTheme="majorHAnsi" w:hAnsiTheme="majorHAnsi" w:cstheme="majorHAnsi"/>
          <w:u w:val="single"/>
        </w:rPr>
        <w:t>disease</w:t>
      </w:r>
      <w:r>
        <w:rPr>
          <w:rFonts w:asciiTheme="majorHAnsi" w:hAnsiTheme="majorHAnsi" w:cstheme="majorHAnsi"/>
        </w:rPr>
        <w:t xml:space="preserve">, </w:t>
      </w:r>
      <w:r>
        <w:rPr>
          <w:rFonts w:asciiTheme="majorHAnsi" w:hAnsiTheme="majorHAnsi" w:cstheme="majorHAnsi"/>
          <w:u w:val="single"/>
        </w:rPr>
        <w:t>food insecurity</w:t>
      </w:r>
      <w:r>
        <w:rPr>
          <w:rFonts w:asciiTheme="majorHAnsi" w:hAnsiTheme="majorHAnsi" w:cstheme="majorHAnsi"/>
        </w:rPr>
        <w:t xml:space="preserve">, and </w:t>
      </w:r>
      <w:r w:rsidRPr="00817DD1">
        <w:rPr>
          <w:rFonts w:asciiTheme="majorHAnsi" w:hAnsiTheme="majorHAnsi" w:cstheme="majorHAnsi"/>
          <w:u w:val="single"/>
        </w:rPr>
        <w:t>ocean biodiversity</w:t>
      </w:r>
      <w:r>
        <w:rPr>
          <w:rFonts w:asciiTheme="majorHAnsi" w:hAnsiTheme="majorHAnsi" w:cstheme="majorHAnsi"/>
        </w:rPr>
        <w:t xml:space="preserve"> loss</w:t>
      </w:r>
    </w:p>
    <w:p w14:paraId="7DD52B00"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Michele M. </w:t>
      </w:r>
      <w:proofErr w:type="spellStart"/>
      <w:r w:rsidRPr="0023355B">
        <w:rPr>
          <w:rStyle w:val="Style13ptBold"/>
          <w:rFonts w:asciiTheme="majorHAnsi" w:hAnsiTheme="majorHAnsi" w:cstheme="majorHAnsi"/>
        </w:rPr>
        <w:t>Betsill</w:t>
      </w:r>
      <w:proofErr w:type="spellEnd"/>
      <w:r w:rsidRPr="0023355B">
        <w:rPr>
          <w:rStyle w:val="Style13ptBold"/>
          <w:rFonts w:asciiTheme="majorHAnsi" w:hAnsiTheme="majorHAnsi" w:cstheme="majorHAnsi"/>
        </w:rPr>
        <w:t xml:space="preserve"> 16</w:t>
      </w:r>
      <w:r w:rsidRPr="0023355B">
        <w:rPr>
          <w:rFonts w:asciiTheme="majorHAnsi" w:hAnsiTheme="majorHAnsi" w:cstheme="majorHAnsi"/>
        </w:rPr>
        <w:t xml:space="preserve">. Professor in Residence and Chair of Political Science department at Colorado State University, </w:t>
      </w:r>
      <w:proofErr w:type="spellStart"/>
      <w:proofErr w:type="gramStart"/>
      <w:r w:rsidRPr="0023355B">
        <w:rPr>
          <w:rFonts w:asciiTheme="majorHAnsi" w:hAnsiTheme="majorHAnsi" w:cstheme="majorHAnsi"/>
        </w:rPr>
        <w:t>Ph.D</w:t>
      </w:r>
      <w:proofErr w:type="spellEnd"/>
      <w:proofErr w:type="gramEnd"/>
      <w:r w:rsidRPr="0023355B">
        <w:rPr>
          <w:rFonts w:asciiTheme="majorHAnsi" w:hAnsiTheme="majorHAnsi" w:cstheme="majorHAnsi"/>
        </w:rPr>
        <w:t xml:space="preserve"> in Environmental Politics and Policy, “Impacts Of Stratospheric Ozone Depletion” http://www.climate-policy-watcher.org/hydrology/impacts-of-stratospheric-ozone-depletion.html</w:t>
      </w:r>
    </w:p>
    <w:p w14:paraId="75DF87AC" w14:textId="77777777" w:rsidR="00FC4D7B" w:rsidRDefault="00FC4D7B" w:rsidP="00FC4D7B">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w:t>
      </w:r>
      <w:proofErr w:type="gramStart"/>
      <w:r w:rsidRPr="0023355B">
        <w:rPr>
          <w:rFonts w:asciiTheme="majorHAnsi" w:hAnsiTheme="majorHAnsi" w:cstheme="majorHAnsi"/>
          <w:sz w:val="16"/>
        </w:rPr>
        <w:t>fairly small</w:t>
      </w:r>
      <w:proofErr w:type="gramEnd"/>
      <w:r w:rsidRPr="0023355B">
        <w:rPr>
          <w:rFonts w:asciiTheme="majorHAnsi" w:hAnsiTheme="majorHAnsi" w:cstheme="majorHAnsi"/>
          <w:sz w:val="16"/>
        </w:rPr>
        <w:t xml:space="preserve">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When UV-B levels increase, two main organ systems are exposed: the eyes and the skin. The impacts of ozone depletion are mediated through these two systems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Evidence suggests that increased UV-B radiation exposure may be associated with an increase in the incidence of cataracts, a clouding of the lens of the eye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1996). Many animal species, such as cows, goats, sheep, cats, and dogs, are also at increased risk of developing skin cancer </w:t>
      </w:r>
      <w:proofErr w:type="gramStart"/>
      <w:r w:rsidRPr="0023355B">
        <w:rPr>
          <w:rFonts w:asciiTheme="majorHAnsi" w:hAnsiTheme="majorHAnsi" w:cstheme="majorHAnsi"/>
          <w:sz w:val="16"/>
        </w:rPr>
        <w:t>as a result of</w:t>
      </w:r>
      <w:proofErr w:type="gramEnd"/>
      <w:r w:rsidRPr="0023355B">
        <w:rPr>
          <w:rFonts w:asciiTheme="majorHAnsi" w:hAnsiTheme="majorHAnsi" w:cstheme="majorHAnsi"/>
          <w:sz w:val="16"/>
        </w:rPr>
        <w:t xml:space="preserve"> increased exposure to UV-B radiation (UNEP, 1998). In an assessment of the effect of the Montreal Protocol and its amendments in protecting the ozone layer, </w:t>
      </w:r>
      <w:proofErr w:type="spellStart"/>
      <w:r w:rsidRPr="0023355B">
        <w:rPr>
          <w:rFonts w:asciiTheme="majorHAnsi" w:hAnsiTheme="majorHAnsi" w:cstheme="majorHAnsi"/>
          <w:sz w:val="16"/>
        </w:rPr>
        <w:t>Slaper</w:t>
      </w:r>
      <w:proofErr w:type="spellEnd"/>
      <w:r w:rsidRPr="0023355B">
        <w:rPr>
          <w:rFonts w:asciiTheme="majorHAnsi" w:hAnsiTheme="majorHAnsi" w:cstheme="majorHAnsi"/>
          <w:sz w:val="16"/>
        </w:rPr>
        <w:t xml:space="preserve">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E75199">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E75199">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E75199">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E75199">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and her colleagues (1995) predict that </w:t>
      </w:r>
      <w:r w:rsidRPr="00E75199">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E75199">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E75199">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E75199">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E75199">
        <w:rPr>
          <w:rStyle w:val="StyleUnderline"/>
          <w:rFonts w:asciiTheme="majorHAnsi" w:hAnsiTheme="majorHAnsi" w:cstheme="majorHAnsi"/>
          <w:highlight w:val="green"/>
        </w:rPr>
        <w:t>linked increased UV</w:t>
      </w:r>
      <w:r w:rsidRPr="0023355B">
        <w:rPr>
          <w:rStyle w:val="StyleUnderline"/>
          <w:rFonts w:asciiTheme="majorHAnsi" w:hAnsiTheme="majorHAnsi" w:cstheme="majorHAnsi"/>
        </w:rPr>
        <w:t xml:space="preserve">-B levels </w:t>
      </w:r>
      <w:r w:rsidRPr="00E75199">
        <w:rPr>
          <w:rStyle w:val="StyleUnderline"/>
          <w:rFonts w:asciiTheme="majorHAnsi" w:hAnsiTheme="majorHAnsi" w:cstheme="majorHAnsi"/>
          <w:highlight w:val="green"/>
        </w:rPr>
        <w:t xml:space="preserve">to reduced </w:t>
      </w:r>
      <w:r w:rsidRPr="00E75199">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xml:space="preserve">. Phytoplankton are the basis for </w:t>
      </w:r>
      <w:r w:rsidRPr="0023355B">
        <w:rPr>
          <w:rStyle w:val="StyleUnderline"/>
          <w:rFonts w:asciiTheme="majorHAnsi" w:hAnsiTheme="majorHAnsi" w:cstheme="majorHAnsi"/>
        </w:rPr>
        <w:lastRenderedPageBreak/>
        <w:t>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E75199">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E75199">
        <w:rPr>
          <w:rStyle w:val="StyleUnderline"/>
          <w:rFonts w:asciiTheme="majorHAnsi" w:hAnsiTheme="majorHAnsi" w:cstheme="majorHAnsi"/>
          <w:highlight w:val="green"/>
        </w:rPr>
        <w:t xml:space="preserve">loss of </w:t>
      </w:r>
      <w:r w:rsidRPr="00E75199">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E75199">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Global consequences Reduced carbon dioxide sink?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Reduced biomass production? Competition between species? Temperature increase? Food web in the ocean? Figure 1 Effects of UV-B radiation on phytoplankton (from Hader et al, 1995, p. 178). </w:t>
      </w:r>
      <w:r w:rsidRPr="00E75199">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E75199">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E75199">
        <w:rPr>
          <w:rStyle w:val="Emphasis"/>
          <w:rFonts w:asciiTheme="majorHAnsi" w:hAnsiTheme="majorHAnsi" w:cstheme="majorHAnsi"/>
          <w:sz w:val="28"/>
          <w:highlight w:val="green"/>
        </w:rPr>
        <w:t>food supply</w:t>
      </w:r>
      <w:r w:rsidRPr="00E75199">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 xml:space="preserve">These impacts are particularly worrisome </w:t>
      </w:r>
      <w:proofErr w:type="gramStart"/>
      <w:r w:rsidRPr="0023355B">
        <w:rPr>
          <w:rStyle w:val="StyleUnderline"/>
          <w:rFonts w:asciiTheme="majorHAnsi" w:hAnsiTheme="majorHAnsi" w:cstheme="majorHAnsi"/>
        </w:rPr>
        <w:t>in light of</w:t>
      </w:r>
      <w:proofErr w:type="gramEnd"/>
      <w:r w:rsidRPr="0023355B">
        <w:rPr>
          <w:rStyle w:val="StyleUnderline"/>
          <w:rFonts w:asciiTheme="majorHAnsi" w:hAnsiTheme="majorHAnsi" w:cstheme="majorHAnsi"/>
        </w:rPr>
        <w:t xml:space="preserve">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w:t>
      </w:r>
      <w:proofErr w:type="gramStart"/>
      <w:r w:rsidRPr="0023355B">
        <w:rPr>
          <w:rFonts w:asciiTheme="majorHAnsi" w:hAnsiTheme="majorHAnsi" w:cstheme="majorHAnsi"/>
          <w:sz w:val="16"/>
        </w:rPr>
        <w:t>The majority of</w:t>
      </w:r>
      <w:proofErr w:type="gramEnd"/>
      <w:r w:rsidRPr="0023355B">
        <w:rPr>
          <w:rFonts w:asciiTheme="majorHAnsi" w:hAnsiTheme="majorHAnsi" w:cstheme="majorHAnsi"/>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23355B">
        <w:rPr>
          <w:rFonts w:asciiTheme="majorHAnsi" w:hAnsiTheme="majorHAnsi" w:cstheme="majorHAnsi"/>
          <w:sz w:val="16"/>
        </w:rPr>
        <w:t>making generalizations</w:t>
      </w:r>
      <w:proofErr w:type="gramEnd"/>
      <w:r w:rsidRPr="0023355B">
        <w:rPr>
          <w:rFonts w:asciiTheme="majorHAnsi" w:hAnsiTheme="majorHAnsi" w:cstheme="majorHAnsi"/>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E75199">
        <w:rPr>
          <w:rStyle w:val="StyleUnderline"/>
          <w:rFonts w:asciiTheme="majorHAnsi" w:hAnsiTheme="majorHAnsi" w:cstheme="majorHAnsi"/>
          <w:highlight w:val="green"/>
        </w:rPr>
        <w:t xml:space="preserve">inhibit </w:t>
      </w:r>
      <w:r w:rsidRPr="00E75199">
        <w:rPr>
          <w:rStyle w:val="Emphasis"/>
          <w:rFonts w:asciiTheme="majorHAnsi" w:hAnsiTheme="majorHAnsi" w:cstheme="majorHAnsi"/>
          <w:highlight w:val="green"/>
        </w:rPr>
        <w:t>photosynthesis</w:t>
      </w:r>
      <w:r w:rsidRPr="00E75199">
        <w:rPr>
          <w:rStyle w:val="StyleUnderline"/>
          <w:rFonts w:asciiTheme="majorHAnsi" w:hAnsiTheme="majorHAnsi" w:cstheme="majorHAnsi"/>
          <w:highlight w:val="green"/>
        </w:rPr>
        <w:t xml:space="preserve">, </w:t>
      </w:r>
      <w:r w:rsidRPr="00E75199">
        <w:rPr>
          <w:rStyle w:val="Emphasis"/>
          <w:rFonts w:asciiTheme="majorHAnsi" w:hAnsiTheme="majorHAnsi" w:cstheme="majorHAnsi"/>
          <w:highlight w:val="green"/>
        </w:rPr>
        <w:t>damage plant DNA</w:t>
      </w:r>
      <w:r w:rsidRPr="00E75199">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65240160" w14:textId="77777777" w:rsidR="00A165BC" w:rsidRDefault="00A165BC" w:rsidP="00A165BC">
      <w:pPr>
        <w:pStyle w:val="Heading4"/>
      </w:pPr>
      <w:r>
        <w:t>That causes viruses to human bacterial genome to damage will ensure the next pandemic is existential</w:t>
      </w:r>
    </w:p>
    <w:p w14:paraId="3155BD9B" w14:textId="77777777" w:rsidR="00A165BC" w:rsidRPr="00C95710" w:rsidRDefault="00A165BC" w:rsidP="00A165BC">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 xml:space="preserve">Humans versus viruses - Can we avoid </w:t>
      </w:r>
      <w:r w:rsidRPr="006F65A7">
        <w:lastRenderedPageBreak/>
        <w:t>extinction in near future?</w:t>
      </w:r>
      <w:r>
        <w:t xml:space="preserve">” News Medical Life Sciences, 4/19/21, </w:t>
      </w:r>
      <w:r w:rsidRPr="006F65A7">
        <w:t>https://www.news-medical.net/news/20210419/Humans-versus-viruses-Can-we-avoid-extinction-in-near-future.aspx</w:t>
      </w:r>
      <w:r>
        <w:t xml:space="preserve">] RM </w:t>
      </w:r>
    </w:p>
    <w:p w14:paraId="439F57E5" w14:textId="0836ECF1" w:rsidR="00A165BC" w:rsidRDefault="00A165BC" w:rsidP="00A165BC">
      <w:pPr>
        <w:rPr>
          <w:b/>
          <w:bCs/>
          <w:u w:val="single"/>
        </w:rPr>
      </w:pPr>
      <w:r w:rsidRPr="002D53ED">
        <w:rPr>
          <w:sz w:val="16"/>
        </w:rPr>
        <w:t xml:space="preserve">Expert argues that human-caused changes to the environment can lead to </w:t>
      </w:r>
      <w:r w:rsidRPr="007A784E">
        <w:rPr>
          <w:u w:val="single"/>
        </w:rPr>
        <w:t xml:space="preserve">the emergence of </w:t>
      </w:r>
      <w:r w:rsidRPr="00E75199">
        <w:rPr>
          <w:highlight w:val="green"/>
          <w:u w:val="single"/>
        </w:rPr>
        <w:t>pathogens</w:t>
      </w:r>
      <w:r w:rsidRPr="002D53ED">
        <w:rPr>
          <w:sz w:val="16"/>
        </w:rPr>
        <w:t xml:space="preserve">, not only from outside but also from our own microbiome, which </w:t>
      </w:r>
      <w:r w:rsidRPr="007A784E">
        <w:rPr>
          <w:u w:val="single"/>
        </w:rPr>
        <w:t xml:space="preserve">can </w:t>
      </w:r>
      <w:r w:rsidRPr="00E75199">
        <w:rPr>
          <w:highlight w:val="green"/>
          <w:u w:val="single"/>
        </w:rPr>
        <w:t>pave the way for</w:t>
      </w:r>
      <w:r w:rsidRPr="0021289C">
        <w:rPr>
          <w:u w:val="single"/>
        </w:rPr>
        <w:t xml:space="preserve"> large-scale </w:t>
      </w:r>
      <w:r w:rsidRPr="00E75199">
        <w:rPr>
          <w:highlight w:val="green"/>
          <w:u w:val="single"/>
        </w:rPr>
        <w:t>destruction</w:t>
      </w:r>
      <w:r w:rsidRPr="0021289C">
        <w:rPr>
          <w:u w:val="single"/>
        </w:rPr>
        <w:t xml:space="preserve"> of humans </w:t>
      </w:r>
      <w:r w:rsidRPr="00E75199">
        <w:rPr>
          <w:highlight w:val="green"/>
          <w:u w:val="single"/>
        </w:rPr>
        <w:t xml:space="preserve">and </w:t>
      </w:r>
      <w:r w:rsidRPr="00A12174">
        <w:rPr>
          <w:b/>
          <w:bCs/>
          <w:u w:val="single"/>
        </w:rPr>
        <w:t xml:space="preserve">even our </w:t>
      </w:r>
      <w:r w:rsidRPr="00E75199">
        <w:rPr>
          <w:b/>
          <w:bCs/>
          <w:highlight w:val="green"/>
          <w:u w:val="single"/>
        </w:rPr>
        <w:t>extinction</w:t>
      </w:r>
      <w:r w:rsidRPr="002D53ED">
        <w:rPr>
          <w:sz w:val="16"/>
        </w:rPr>
        <w:t>.</w:t>
      </w:r>
      <w:r w:rsidR="002D53ED" w:rsidRPr="002D53ED">
        <w:rPr>
          <w:sz w:val="16"/>
        </w:rPr>
        <w:t xml:space="preserve"> </w:t>
      </w:r>
      <w:r w:rsidRPr="002D53ED">
        <w:rPr>
          <w:sz w:val="16"/>
        </w:rPr>
        <w:t xml:space="preserve">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2D53ED">
        <w:rPr>
          <w:sz w:val="16"/>
        </w:rPr>
        <w:t>Chatelier</w:t>
      </w:r>
      <w:proofErr w:type="spellEnd"/>
      <w:r w:rsidRPr="002D53ED">
        <w:rPr>
          <w:sz w:val="16"/>
        </w:rPr>
        <w:t xml:space="preserve"> for chemical reactions, this theory can be applied to almost anything else.</w:t>
      </w:r>
      <w:r w:rsidR="002D53ED" w:rsidRPr="002D53ED">
        <w:rPr>
          <w:sz w:val="16"/>
        </w:rPr>
        <w:t xml:space="preserve"> </w:t>
      </w:r>
      <w:r w:rsidRPr="002D53ED">
        <w:rPr>
          <w:sz w:val="16"/>
        </w:rPr>
        <w:t xml:space="preserve">In an essay published on the online server Preprints*, </w:t>
      </w:r>
      <w:proofErr w:type="spellStart"/>
      <w:r w:rsidRPr="002D53ED">
        <w:rPr>
          <w:sz w:val="16"/>
        </w:rPr>
        <w:t>Eleftherios</w:t>
      </w:r>
      <w:proofErr w:type="spellEnd"/>
      <w:r w:rsidRPr="002D53ED">
        <w:rPr>
          <w:sz w:val="16"/>
        </w:rPr>
        <w:t xml:space="preserve"> P. Diamandis of the University of Toronto and the Mount Sinai Hospital, Toronto,</w:t>
      </w:r>
      <w:r w:rsidR="002D53ED" w:rsidRPr="002D53ED">
        <w:rPr>
          <w:sz w:val="16"/>
        </w:rPr>
        <w:t xml:space="preserve"> </w:t>
      </w:r>
      <w:r w:rsidRPr="002D53ED">
        <w:rPr>
          <w:sz w:val="16"/>
        </w:rPr>
        <w:t xml:space="preserve">argues that </w:t>
      </w:r>
      <w:r w:rsidRPr="00E75199">
        <w:rPr>
          <w:highlight w:val="green"/>
          <w:u w:val="single"/>
        </w:rPr>
        <w:t>changes</w:t>
      </w:r>
      <w:r w:rsidRPr="006F65A7">
        <w:rPr>
          <w:u w:val="single"/>
        </w:rPr>
        <w:t xml:space="preserve"> caused by humans, </w:t>
      </w:r>
      <w:r w:rsidRPr="00E75199">
        <w:rPr>
          <w:highlight w:val="green"/>
          <w:u w:val="single"/>
        </w:rPr>
        <w:t>to the climate</w:t>
      </w:r>
      <w:r w:rsidRPr="006F65A7">
        <w:rPr>
          <w:u w:val="single"/>
        </w:rPr>
        <w:t xml:space="preserve">, and everything around us will lead to changes that </w:t>
      </w:r>
      <w:r w:rsidRPr="0021289C">
        <w:rPr>
          <w:u w:val="single"/>
        </w:rPr>
        <w:t xml:space="preserve">may </w:t>
      </w:r>
      <w:r w:rsidRPr="00E75199">
        <w:rPr>
          <w:highlight w:val="green"/>
          <w:u w:val="single"/>
        </w:rPr>
        <w:t xml:space="preserve">have a </w:t>
      </w:r>
      <w:r w:rsidRPr="00E75199">
        <w:rPr>
          <w:rStyle w:val="Emphasis"/>
          <w:highlight w:val="green"/>
        </w:rPr>
        <w:t>dramatic impact</w:t>
      </w:r>
      <w:r w:rsidRPr="0021289C">
        <w:rPr>
          <w:rStyle w:val="Emphasis"/>
        </w:rPr>
        <w:t xml:space="preserve"> </w:t>
      </w:r>
      <w:r w:rsidRPr="006F65A7">
        <w:rPr>
          <w:u w:val="single"/>
        </w:rPr>
        <w:t>on human life</w:t>
      </w:r>
      <w:r w:rsidRPr="002D53ED">
        <w:rPr>
          <w:sz w:val="16"/>
        </w:rPr>
        <w:t>. Because our ecosystems are so complex, we don’t know how our actions will affect us in the long run, so humans generally disregard them.</w:t>
      </w:r>
      <w:r w:rsidR="002D53ED" w:rsidRPr="002D53ED">
        <w:rPr>
          <w:sz w:val="16"/>
        </w:rPr>
        <w:t xml:space="preserve"> </w:t>
      </w:r>
      <w:r w:rsidRPr="002D53ED">
        <w:rPr>
          <w:sz w:val="16"/>
        </w:rPr>
        <w:t>Changing our environment</w:t>
      </w:r>
      <w:r w:rsidR="002D53ED" w:rsidRPr="002D53ED">
        <w:rPr>
          <w:sz w:val="16"/>
        </w:rPr>
        <w:t xml:space="preserve"> </w:t>
      </w: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r w:rsidR="002D53ED">
        <w:rPr>
          <w:rStyle w:val="StyleUnderline"/>
        </w:rPr>
        <w:t xml:space="preserve"> </w:t>
      </w:r>
      <w:r w:rsidRPr="002D53ED">
        <w:rPr>
          <w:sz w:val="16"/>
        </w:rPr>
        <w:t xml:space="preserve">As the debate on global warming continues, according to data, the </w:t>
      </w:r>
      <w:r w:rsidRPr="006F65A7">
        <w:rPr>
          <w:u w:val="single"/>
        </w:rPr>
        <w:t>last six years have been the warmest on record</w:t>
      </w:r>
      <w:r w:rsidRPr="002D53ED">
        <w:rPr>
          <w:sz w:val="16"/>
        </w:rPr>
        <w:t>. Global warming is melting ice, and sea levels have been increasing. The changing climate is causing more and more wildfires, which are leading to other related damage. At the same time, increased flooding is causing large-scale devastation.</w:t>
      </w:r>
      <w:r w:rsidR="002D53ED" w:rsidRPr="002D53ED">
        <w:rPr>
          <w:sz w:val="16"/>
        </w:rPr>
        <w:t xml:space="preserve"> </w:t>
      </w: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r w:rsidR="002D53ED">
        <w:rPr>
          <w:rStyle w:val="StyleUnderline"/>
        </w:rPr>
        <w:t xml:space="preserve"> </w:t>
      </w:r>
      <w:r w:rsidRPr="002D53ED">
        <w:rPr>
          <w:sz w:val="16"/>
        </w:rP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r w:rsidR="002D53ED" w:rsidRPr="002D53ED">
        <w:rPr>
          <w:sz w:val="16"/>
        </w:rPr>
        <w:t xml:space="preserve"> </w:t>
      </w:r>
      <w:r w:rsidRPr="002D53ED">
        <w:rPr>
          <w:sz w:val="16"/>
        </w:rPr>
        <w:t>Emerging pathogens</w:t>
      </w:r>
      <w:r w:rsidR="002D53ED" w:rsidRPr="002D53ED">
        <w:rPr>
          <w:sz w:val="16"/>
        </w:rPr>
        <w:t xml:space="preserve"> </w:t>
      </w:r>
      <w:r w:rsidRPr="002D53ED">
        <w:rPr>
          <w:sz w:val="16"/>
        </w:rP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r w:rsidR="002D53ED" w:rsidRPr="002D53ED">
        <w:rPr>
          <w:sz w:val="16"/>
        </w:rPr>
        <w:t xml:space="preserve"> </w:t>
      </w:r>
      <w:r w:rsidRPr="002D53ED">
        <w:rPr>
          <w:sz w:val="16"/>
        </w:rPr>
        <w:t xml:space="preserve">Although most bacteria on and inside of us are harmless, gut bacteria can also have viruses. </w:t>
      </w:r>
      <w:r w:rsidRPr="00A12174">
        <w:rPr>
          <w:u w:val="single"/>
        </w:rPr>
        <w:t xml:space="preserve">If </w:t>
      </w:r>
      <w:r w:rsidRPr="00E75199">
        <w:rPr>
          <w:highlight w:val="green"/>
          <w:u w:val="single"/>
        </w:rPr>
        <w:t>viruses</w:t>
      </w:r>
      <w:r w:rsidRPr="006F65A7">
        <w:rPr>
          <w:u w:val="single"/>
        </w:rPr>
        <w:t xml:space="preserve"> don’t kill the bacteria immediately, they </w:t>
      </w:r>
      <w:r w:rsidRPr="0021289C">
        <w:rPr>
          <w:u w:val="single"/>
        </w:rPr>
        <w:t xml:space="preserve">can </w:t>
      </w:r>
      <w:r w:rsidRPr="00E75199">
        <w:rPr>
          <w:highlight w:val="green"/>
          <w:u w:val="single"/>
        </w:rPr>
        <w:t>incorporate into the bacterial genome</w:t>
      </w:r>
      <w:r w:rsidRPr="006F65A7">
        <w:rPr>
          <w:u w:val="single"/>
        </w:rPr>
        <w:t xml:space="preserve"> and stay latent for a long time until reactivation </w:t>
      </w:r>
      <w:r w:rsidRPr="00E75199">
        <w:rPr>
          <w:highlight w:val="green"/>
          <w:u w:val="single"/>
        </w:rPr>
        <w:t>by environmental factors, when they can become pathogenic</w:t>
      </w:r>
      <w:r w:rsidRPr="002D53ED">
        <w:rPr>
          <w:sz w:val="16"/>
        </w:rPr>
        <w:t>. They can also escape from the gut and enter other organs or the bloodstream. Bacteria can then use these viruses to kill other bacteria or help them evolve to more virulent strains.</w:t>
      </w:r>
      <w:r w:rsidR="002D53ED" w:rsidRPr="002D53ED">
        <w:rPr>
          <w:sz w:val="16"/>
        </w:rPr>
        <w:t xml:space="preserve"> </w:t>
      </w:r>
      <w:r w:rsidRPr="002D53ED">
        <w:rPr>
          <w:sz w:val="16"/>
        </w:rPr>
        <w:t xml:space="preserve">An example of the evolution of pathogens is the cause of the current pandemic, the severe acute respiratory syndrome coronavirus 2 (SARS-CoV-2). </w:t>
      </w:r>
      <w:r w:rsidRPr="00A12174">
        <w:rPr>
          <w:rStyle w:val="Emphasis"/>
        </w:rPr>
        <w:t xml:space="preserve">Several </w:t>
      </w:r>
      <w:r w:rsidRPr="00E75199">
        <w:rPr>
          <w:rStyle w:val="Emphasis"/>
          <w:highlight w:val="green"/>
        </w:rPr>
        <w:t>mutations are</w:t>
      </w:r>
      <w:r w:rsidRPr="00A12174">
        <w:rPr>
          <w:rStyle w:val="Emphasis"/>
        </w:rPr>
        <w:t xml:space="preserve"> now </w:t>
      </w:r>
      <w:r w:rsidRPr="00E75199">
        <w:rPr>
          <w:rStyle w:val="Emphasis"/>
          <w:highlight w:val="green"/>
        </w:rPr>
        <w:t>known that make the virus more infectious and resistant to</w:t>
      </w:r>
      <w:r w:rsidRPr="0021289C">
        <w:rPr>
          <w:rStyle w:val="Emphasis"/>
        </w:rPr>
        <w:t xml:space="preserve"> </w:t>
      </w:r>
      <w:r w:rsidRPr="00E75199">
        <w:rPr>
          <w:rStyle w:val="Emphasis"/>
          <w:highlight w:val="green"/>
        </w:rPr>
        <w:t xml:space="preserve">immune </w:t>
      </w:r>
      <w:proofErr w:type="gramStart"/>
      <w:r w:rsidRPr="00E75199">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r w:rsidR="002D53ED" w:rsidRPr="002D53ED">
        <w:rPr>
          <w:sz w:val="16"/>
        </w:rPr>
        <w:t xml:space="preserve"> </w:t>
      </w:r>
      <w:r w:rsidRPr="002D53ED">
        <w:rPr>
          <w:sz w:val="16"/>
        </w:rPr>
        <w:t>The brain</w:t>
      </w:r>
      <w:r w:rsidR="002D53ED" w:rsidRPr="002D53ED">
        <w:rPr>
          <w:sz w:val="16"/>
        </w:rPr>
        <w:t xml:space="preserve"> </w:t>
      </w:r>
      <w:r w:rsidRPr="002D53ED">
        <w:rPr>
          <w:sz w:val="16"/>
        </w:rPr>
        <w:t xml:space="preserve">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2D53ED">
        <w:rPr>
          <w:sz w:val="16"/>
        </w:rPr>
        <w:t>unkown</w:t>
      </w:r>
      <w:proofErr w:type="spellEnd"/>
      <w:r w:rsidRPr="002D53ED">
        <w:rPr>
          <w:sz w:val="16"/>
        </w:rPr>
        <w:t xml:space="preserve"> neurological effects. The loss of smell seen in COVID-19 could be a new viral syndrome specific to this disease.</w:t>
      </w:r>
      <w:r w:rsidR="002D53ED" w:rsidRPr="002D53ED">
        <w:rPr>
          <w:sz w:val="16"/>
        </w:rPr>
        <w:t xml:space="preserve"> </w:t>
      </w:r>
      <w:r w:rsidRPr="002D53ED">
        <w:rPr>
          <w:sz w:val="16"/>
        </w:rPr>
        <w:t xml:space="preserve">Many books and movies have described pandemics caused by pathogens that wipe out large populations and cause severe diseases. In the essay, the author provides a hypothetical scenario where a </w:t>
      </w:r>
      <w:proofErr w:type="gramStart"/>
      <w:r w:rsidRPr="002D53ED">
        <w:rPr>
          <w:sz w:val="16"/>
        </w:rPr>
        <w:t>gut bacteria</w:t>
      </w:r>
      <w:proofErr w:type="gramEnd"/>
      <w:r w:rsidRPr="002D53ED">
        <w:rPr>
          <w:sz w:val="16"/>
        </w:rPr>
        <w:t xml:space="preserve"> suddenly starts producing viral proteins. Some virions spread through the body and get transmitted through the human population. After a few months, the virus started causing blindness, and within a year, large populations lost their vision.</w:t>
      </w:r>
      <w:r w:rsidR="002D53ED" w:rsidRPr="002D53ED">
        <w:rPr>
          <w:sz w:val="16"/>
        </w:rPr>
        <w:t xml:space="preserve"> </w:t>
      </w:r>
      <w:r w:rsidRPr="00E75199">
        <w:rPr>
          <w:highlight w:val="green"/>
          <w:u w:val="single"/>
        </w:rPr>
        <w:t>Pandemics can</w:t>
      </w:r>
      <w:r w:rsidRPr="0021289C">
        <w:rPr>
          <w:u w:val="single"/>
        </w:rPr>
        <w:t xml:space="preserve"> cause other diseases that</w:t>
      </w:r>
      <w:r w:rsidRPr="00FC5568">
        <w:rPr>
          <w:u w:val="single"/>
        </w:rPr>
        <w:t xml:space="preserve"> can </w:t>
      </w:r>
      <w:r w:rsidRPr="00E75199">
        <w:rPr>
          <w:highlight w:val="green"/>
          <w:u w:val="single"/>
        </w:rPr>
        <w:t>threaten humanity’s</w:t>
      </w:r>
      <w:r w:rsidRPr="0021289C">
        <w:rPr>
          <w:u w:val="single"/>
        </w:rPr>
        <w:t xml:space="preserve"> entire </w:t>
      </w:r>
      <w:r w:rsidRPr="00E75199">
        <w:rPr>
          <w:highlight w:val="green"/>
          <w:u w:val="single"/>
        </w:rPr>
        <w:t>existence</w:t>
      </w:r>
      <w:r w:rsidRPr="00FC5568">
        <w:rPr>
          <w:u w:val="single"/>
        </w:rPr>
        <w:t xml:space="preserve">. </w:t>
      </w:r>
      <w:r w:rsidRPr="00FC5568">
        <w:rPr>
          <w:b/>
          <w:bCs/>
          <w:u w:val="single"/>
        </w:rPr>
        <w:t xml:space="preserve">The </w:t>
      </w:r>
      <w:r w:rsidRPr="00E75199">
        <w:rPr>
          <w:b/>
          <w:bCs/>
          <w:highlight w:val="green"/>
          <w:u w:val="single"/>
        </w:rPr>
        <w:t>COVID-19</w:t>
      </w:r>
      <w:r w:rsidRPr="00FC5568">
        <w:rPr>
          <w:b/>
          <w:bCs/>
          <w:u w:val="single"/>
        </w:rPr>
        <w:t xml:space="preserve"> pandemic </w:t>
      </w:r>
      <w:r w:rsidRPr="00E75199">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E75199">
        <w:rPr>
          <w:b/>
          <w:bCs/>
          <w:highlight w:val="green"/>
          <w:u w:val="single"/>
        </w:rPr>
        <w:t>the next pandemic could lead</w:t>
      </w:r>
      <w:r w:rsidRPr="0021289C">
        <w:rPr>
          <w:b/>
          <w:bCs/>
          <w:u w:val="single"/>
        </w:rPr>
        <w:t xml:space="preserve"> us </w:t>
      </w:r>
      <w:r w:rsidRPr="00E75199">
        <w:rPr>
          <w:b/>
          <w:bCs/>
          <w:highlight w:val="green"/>
          <w:u w:val="single"/>
        </w:rPr>
        <w:t>to extinction</w:t>
      </w:r>
      <w:r w:rsidRPr="00FC5568">
        <w:rPr>
          <w:b/>
          <w:bCs/>
          <w:u w:val="single"/>
        </w:rPr>
        <w:t>.</w:t>
      </w:r>
    </w:p>
    <w:p w14:paraId="52FBB2B3" w14:textId="77777777" w:rsidR="00A165BC" w:rsidRPr="003F2E74" w:rsidRDefault="00A165BC" w:rsidP="00A165BC">
      <w:pPr>
        <w:rPr>
          <w:b/>
          <w:bCs/>
          <w:u w:val="single"/>
        </w:rPr>
      </w:pPr>
    </w:p>
    <w:p w14:paraId="209594AB" w14:textId="77777777" w:rsidR="003A51FC" w:rsidRDefault="003A51FC" w:rsidP="003A51FC">
      <w:pPr>
        <w:pStyle w:val="Heading4"/>
      </w:pPr>
      <w:r w:rsidRPr="006864BF">
        <w:lastRenderedPageBreak/>
        <w:t>Oceans are key to ove</w:t>
      </w:r>
      <w:r>
        <w:t>rall biodiversity</w:t>
      </w:r>
    </w:p>
    <w:p w14:paraId="257525FC" w14:textId="77777777" w:rsidR="003A51FC" w:rsidRPr="0088680E" w:rsidRDefault="003A51FC" w:rsidP="003A51FC">
      <w:r w:rsidRPr="0088680E">
        <w:rPr>
          <w:rStyle w:val="Style13ptBold"/>
        </w:rPr>
        <w:t>Schofield 14</w:t>
      </w:r>
      <w:r>
        <w:t xml:space="preserve"> 3-10-2014 “</w:t>
      </w:r>
      <w:r w:rsidRPr="00AB36C0">
        <w:t>Why our precious oceans are under threat</w:t>
      </w:r>
      <w:r>
        <w:t xml:space="preserve">” </w:t>
      </w:r>
      <w:hyperlink r:id="rId9" w:history="1">
        <w:r w:rsidRPr="00AB36C0">
          <w:rPr>
            <w:rStyle w:val="Hyperlink"/>
          </w:rPr>
          <w:t>http://uowblogs.com/globalchallenges/2014/03/10/the-threats-facing-our-precious-oceans/</w:t>
        </w:r>
      </w:hyperlink>
      <w:r>
        <w:rPr>
          <w:rStyle w:val="Hyperlink"/>
        </w:rPr>
        <w:t xml:space="preserve"> (</w:t>
      </w:r>
      <w:r w:rsidRPr="00AB36C0">
        <w:t>Director of Research at the Australian Centre for Ocean Resource and Security University of Wollongong</w:t>
      </w:r>
      <w:r>
        <w:t xml:space="preserve">)//Elmer </w:t>
      </w:r>
    </w:p>
    <w:p w14:paraId="1A3F016D" w14:textId="77777777" w:rsidR="003A51FC" w:rsidRPr="00AB36C0" w:rsidRDefault="003A51FC" w:rsidP="003A51FC">
      <w:pPr>
        <w:rPr>
          <w:sz w:val="14"/>
        </w:rPr>
      </w:pPr>
      <w:r w:rsidRPr="00AB36C0">
        <w:rPr>
          <w:sz w:val="14"/>
        </w:rPr>
        <w:t xml:space="preserve">Science fiction author Arthur C Clarke once observed, “How inappropriate to call this planet Earth when it is quite clearly Ocean.” </w:t>
      </w:r>
      <w:proofErr w:type="gramStart"/>
      <w:r w:rsidRPr="00AB36C0">
        <w:rPr>
          <w:sz w:val="14"/>
        </w:rPr>
        <w:t>Good point,</w:t>
      </w:r>
      <w:proofErr w:type="gramEnd"/>
      <w:r w:rsidRPr="00AB36C0">
        <w:rPr>
          <w:sz w:val="14"/>
        </w:rPr>
        <w:t xml:space="preserve"> well made. </w:t>
      </w:r>
      <w:r w:rsidRPr="00AB36C0">
        <w:rPr>
          <w:rStyle w:val="StyleUnderline"/>
        </w:rPr>
        <w:t>The oceans clearly dominate the world spatially</w:t>
      </w:r>
      <w:r w:rsidRPr="00AB36C0">
        <w:rPr>
          <w:sz w:val="14"/>
        </w:rPr>
        <w:t xml:space="preserve">, encompassing around 72 per cent of the surface of the planet. The vast extent of the oceans only tells part of the story, however. </w:t>
      </w:r>
      <w:r w:rsidRPr="00E75199">
        <w:rPr>
          <w:rStyle w:val="Emphasis"/>
          <w:highlight w:val="green"/>
        </w:rPr>
        <w:t>The oceans are critical to</w:t>
      </w:r>
      <w:r w:rsidRPr="00AB36C0">
        <w:rPr>
          <w:rStyle w:val="Emphasis"/>
        </w:rPr>
        <w:t xml:space="preserve"> the global environment and </w:t>
      </w:r>
      <w:r w:rsidRPr="00E75199">
        <w:rPr>
          <w:rStyle w:val="Emphasis"/>
          <w:highlight w:val="green"/>
        </w:rPr>
        <w:t>human survival</w:t>
      </w:r>
      <w:r w:rsidRPr="00AB36C0">
        <w:rPr>
          <w:rStyle w:val="Emphasis"/>
        </w:rPr>
        <w:t xml:space="preserve"> in numerous ways</w:t>
      </w:r>
      <w:r w:rsidRPr="00AB36C0">
        <w:rPr>
          <w:rStyle w:val="StyleUnderline"/>
        </w:rPr>
        <w:t xml:space="preserve"> – </w:t>
      </w:r>
      <w:r w:rsidRPr="00E75199">
        <w:rPr>
          <w:rStyle w:val="Emphasis"/>
          <w:highlight w:val="green"/>
        </w:rPr>
        <w:t>they are vital to</w:t>
      </w:r>
      <w:r w:rsidRPr="00AB36C0">
        <w:rPr>
          <w:rStyle w:val="StyleUnderline"/>
        </w:rPr>
        <w:t xml:space="preserve"> the global </w:t>
      </w:r>
      <w:r w:rsidRPr="00E75199">
        <w:rPr>
          <w:rStyle w:val="Emphasis"/>
          <w:highlight w:val="green"/>
        </w:rPr>
        <w:t>nutrient cycling, represent a key repository</w:t>
      </w:r>
      <w:r w:rsidRPr="00AB36C0">
        <w:rPr>
          <w:rStyle w:val="StyleUnderline"/>
        </w:rPr>
        <w:t xml:space="preserve"> and supporter </w:t>
      </w:r>
      <w:r w:rsidRPr="00E75199">
        <w:rPr>
          <w:rStyle w:val="Emphasis"/>
          <w:highlight w:val="green"/>
        </w:rPr>
        <w:t>of biological diversity on a world scale and</w:t>
      </w:r>
      <w:r w:rsidRPr="00AB36C0">
        <w:rPr>
          <w:rStyle w:val="StyleUnderline"/>
        </w:rPr>
        <w:t xml:space="preserve"> play a fundamental role in </w:t>
      </w:r>
      <w:r w:rsidRPr="00E75199">
        <w:rPr>
          <w:rStyle w:val="Emphasis"/>
          <w:highlight w:val="green"/>
        </w:rPr>
        <w:t>driving</w:t>
      </w:r>
      <w:r w:rsidRPr="00E75199">
        <w:rPr>
          <w:rStyle w:val="StyleUnderline"/>
          <w:highlight w:val="green"/>
        </w:rPr>
        <w:t xml:space="preserve"> </w:t>
      </w:r>
      <w:r w:rsidRPr="00E75199">
        <w:rPr>
          <w:rStyle w:val="Emphasis"/>
          <w:highlight w:val="green"/>
        </w:rPr>
        <w:t>the global atmospheric system</w:t>
      </w:r>
      <w:r w:rsidRPr="00AB36C0">
        <w:rPr>
          <w:rStyle w:val="StyleUnderline"/>
        </w:rPr>
        <w:t>.</w:t>
      </w:r>
      <w:r w:rsidRPr="00AB36C0">
        <w:rPr>
          <w:b/>
          <w:bCs/>
          <w:u w:val="single"/>
        </w:rPr>
        <w:t xml:space="preserve"> </w:t>
      </w:r>
      <w:r w:rsidRPr="00AB36C0">
        <w:rPr>
          <w:rStyle w:val="StyleUnderline"/>
        </w:rPr>
        <w:t xml:space="preserve">Coastal and </w:t>
      </w:r>
      <w:r w:rsidRPr="00E75199">
        <w:rPr>
          <w:rStyle w:val="Emphasis"/>
          <w:highlight w:val="green"/>
        </w:rPr>
        <w:t>marine environments support</w:t>
      </w:r>
      <w:r w:rsidRPr="00AB36C0">
        <w:rPr>
          <w:rStyle w:val="StyleUnderline"/>
        </w:rPr>
        <w:t xml:space="preserve"> and sustain </w:t>
      </w:r>
      <w:r w:rsidRPr="00E75199">
        <w:rPr>
          <w:rStyle w:val="Emphasis"/>
          <w:highlight w:val="green"/>
          <w:bdr w:val="single" w:sz="18" w:space="0" w:color="auto"/>
        </w:rPr>
        <w:t>key habitats and living resources</w:t>
      </w:r>
      <w:r w:rsidRPr="00AB36C0">
        <w:rPr>
          <w:rStyle w:val="StyleUnderline"/>
        </w:rPr>
        <w:t xml:space="preserve">, notably fisheries and aquaculture. These resources continue to provide a </w:t>
      </w:r>
      <w:r w:rsidRPr="00AB36C0">
        <w:rPr>
          <w:rStyle w:val="Emphasis"/>
        </w:rPr>
        <w:t>critical source of food for hundreds of millions of people</w:t>
      </w:r>
      <w:r w:rsidRPr="00AB36C0">
        <w:rPr>
          <w:rStyle w:val="StyleUnderline"/>
        </w:rPr>
        <w:t>.</w:t>
      </w:r>
      <w:r w:rsidRPr="00AB36C0">
        <w:rPr>
          <w:b/>
          <w:bCs/>
          <w:u w:val="single"/>
        </w:rPr>
        <w:t xml:space="preserve"> </w:t>
      </w:r>
      <w:r w:rsidRPr="00AB36C0">
        <w:rPr>
          <w:sz w:val="14"/>
        </w:rPr>
        <w:t xml:space="preserve">The fishing industry supports the livelihoods of an estimated 540 million people worldwide and fisheries supply more than 15 per cent of the animal protein consumed by 4.2 billion people globally. Moreover, the oceans are an increasing source of energy resources and underpin the global economy through sea borne trade. Overall, it has been estimated that 61 per cent of global GNP is sourced from the oceans and coastal areas within 100km of the sea. Coasts and marine zones also provide essential, but often not fully acknowledged, ecosystem services. Coasts and marine zones are therefore of critical importance across scales, from the global to the regional, </w:t>
      </w:r>
      <w:proofErr w:type="gramStart"/>
      <w:r w:rsidRPr="00AB36C0">
        <w:rPr>
          <w:sz w:val="14"/>
        </w:rPr>
        <w:t>national</w:t>
      </w:r>
      <w:proofErr w:type="gramEnd"/>
      <w:r w:rsidRPr="00AB36C0">
        <w:rPr>
          <w:sz w:val="14"/>
        </w:rPr>
        <w:t xml:space="preserve"> and sub-national coastal community levels. At the same time the oceans also remain largely (95 per cent) unexplored.</w:t>
      </w:r>
    </w:p>
    <w:p w14:paraId="7E267402" w14:textId="77777777" w:rsidR="003A51FC" w:rsidRDefault="003A51FC" w:rsidP="003A51FC">
      <w:pPr>
        <w:pStyle w:val="Heading4"/>
      </w:pPr>
      <w:r>
        <w:t xml:space="preserve">Biodiversity loss causes </w:t>
      </w:r>
      <w:r>
        <w:rPr>
          <w:u w:val="single"/>
        </w:rPr>
        <w:t>extinction</w:t>
      </w:r>
      <w:r>
        <w:t>.</w:t>
      </w:r>
    </w:p>
    <w:p w14:paraId="243D6086" w14:textId="77777777" w:rsidR="003A51FC" w:rsidRPr="0064463E" w:rsidRDefault="003A51FC" w:rsidP="003A51FC">
      <w:r w:rsidRPr="00F115DD">
        <w:rPr>
          <w:rStyle w:val="Style13ptBold"/>
        </w:rPr>
        <w:t>Torres 16</w:t>
      </w:r>
      <w:r>
        <w:t xml:space="preserve"> Phil Torres 4-11-2016 “</w:t>
      </w:r>
      <w:r w:rsidRPr="006972BE">
        <w:t>Biodiversity loss: An existential risk comparable to climate change</w:t>
      </w:r>
      <w:r>
        <w:t xml:space="preserve">” </w:t>
      </w:r>
      <w:r w:rsidRPr="006972BE">
        <w:t>thebulletin.org/biodiversity-loss-existential-risk-comparable-climate-change9329</w:t>
      </w:r>
      <w:r>
        <w:t xml:space="preserve"> (</w:t>
      </w:r>
      <w:r w:rsidRPr="006972BE">
        <w:t>founder of the X-Risks Institute, an affiliate scholar at the Institute for Ethics and Emerging Technologies</w:t>
      </w:r>
      <w:r>
        <w:t xml:space="preserve">)//Elmer </w:t>
      </w:r>
    </w:p>
    <w:p w14:paraId="61ACA874" w14:textId="77777777" w:rsidR="003A51FC" w:rsidRPr="00824FB5" w:rsidRDefault="003A51FC" w:rsidP="003A51FC">
      <w:pPr>
        <w:rPr>
          <w:u w:val="single"/>
        </w:rPr>
      </w:pPr>
      <w:r w:rsidRPr="006972BE">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6972BE">
        <w:rPr>
          <w:rStyle w:val="StyleUnderline"/>
        </w:rPr>
        <w:t xml:space="preserve">the best available </w:t>
      </w:r>
      <w:r w:rsidRPr="00E75199">
        <w:rPr>
          <w:rStyle w:val="StyleUnderline"/>
          <w:highlight w:val="green"/>
        </w:rPr>
        <w:t xml:space="preserve">evidence reveals </w:t>
      </w:r>
      <w:r w:rsidRPr="006972BE">
        <w:rPr>
          <w:rStyle w:val="StyleUnderline"/>
        </w:rPr>
        <w:t xml:space="preserve">“an exceptionally </w:t>
      </w:r>
      <w:r w:rsidRPr="00E75199">
        <w:rPr>
          <w:rStyle w:val="Emphasis"/>
          <w:highlight w:val="green"/>
        </w:rPr>
        <w:t>rapid loss of biodiversity</w:t>
      </w:r>
      <w:r w:rsidRPr="006972BE">
        <w:rPr>
          <w:rStyle w:val="StyleUnderline"/>
        </w:rPr>
        <w:t xml:space="preserve"> over the last few centuries, indicating that </w:t>
      </w:r>
      <w:r w:rsidRPr="00E75199">
        <w:rPr>
          <w:rStyle w:val="StyleUnderline"/>
          <w:highlight w:val="green"/>
        </w:rPr>
        <w:t xml:space="preserve">a </w:t>
      </w:r>
      <w:r w:rsidRPr="00E75199">
        <w:rPr>
          <w:rStyle w:val="Emphasis"/>
          <w:highlight w:val="green"/>
        </w:rPr>
        <w:t>sixth mass extinction</w:t>
      </w:r>
      <w:r w:rsidRPr="00E75199">
        <w:rPr>
          <w:rStyle w:val="StyleUnderline"/>
          <w:highlight w:val="green"/>
        </w:rPr>
        <w:t xml:space="preserve"> is</w:t>
      </w:r>
      <w:r w:rsidRPr="006972BE">
        <w:rPr>
          <w:rStyle w:val="StyleUnderline"/>
        </w:rPr>
        <w:t xml:space="preserve"> already </w:t>
      </w:r>
      <w:r w:rsidRPr="00E75199">
        <w:rPr>
          <w:rStyle w:val="StyleUnderline"/>
          <w:highlight w:val="green"/>
        </w:rPr>
        <w:t>under way</w:t>
      </w:r>
      <w:r w:rsidRPr="006972BE">
        <w:rPr>
          <w:rStyle w:val="StyleUnderline"/>
        </w:rPr>
        <w:t xml:space="preserve">.” This conclusion holds, even on the most optimistic assumptions </w:t>
      </w:r>
      <w:r w:rsidRPr="006972BE">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6972BE">
        <w:rPr>
          <w:rStyle w:val="StyleUnderline"/>
        </w:rPr>
        <w:t>the average loss of vertebrate species was 100 times higher in the past century relative to the background rate of extinction</w:t>
      </w:r>
      <w:r w:rsidRPr="006972BE">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6972BE">
        <w:rPr>
          <w:rStyle w:val="StyleUnderline"/>
        </w:rPr>
        <w:t>the concept of biodiversity encompasses more than just the total number of species on the planet. It also refers to the size of different populations of species.</w:t>
      </w:r>
      <w:r w:rsidRPr="006972BE">
        <w:rPr>
          <w:sz w:val="16"/>
        </w:rPr>
        <w:t xml:space="preserve"> With respect to this phenomenon, </w:t>
      </w:r>
      <w:r w:rsidRPr="006972BE">
        <w:rPr>
          <w:rStyle w:val="StyleUnderline"/>
        </w:rPr>
        <w:t>multiple studies have confirmed that wild populations around the world are dwindling and disappearing at an alarming rate.</w:t>
      </w:r>
      <w:r w:rsidRPr="006972BE">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w:t>
      </w:r>
      <w:r w:rsidRPr="006972BE">
        <w:rPr>
          <w:sz w:val="16"/>
        </w:rPr>
        <w:lastRenderedPageBreak/>
        <w:t xml:space="preserve">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6972BE">
        <w:rPr>
          <w:rStyle w:val="StyleUnderline"/>
        </w:rPr>
        <w:t xml:space="preserve">a 2006 study published in </w:t>
      </w:r>
      <w:proofErr w:type="gramStart"/>
      <w:r w:rsidRPr="006972BE">
        <w:rPr>
          <w:rStyle w:val="StyleUnderline"/>
        </w:rPr>
        <w:t>Science</w:t>
      </w:r>
      <w:proofErr w:type="gramEnd"/>
      <w:r w:rsidRPr="006972BE">
        <w:rPr>
          <w:sz w:val="16"/>
        </w:rPr>
        <w:t xml:space="preserve"> does precisely this: It </w:t>
      </w:r>
      <w:r w:rsidRPr="006972BE">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6972BE">
        <w:rPr>
          <w:sz w:val="16"/>
        </w:rPr>
        <w:t xml:space="preserve">Catastrophic consequences for civilization. </w:t>
      </w:r>
      <w:r w:rsidRPr="006972BE">
        <w:rPr>
          <w:rStyle w:val="StyleUnderline"/>
        </w:rPr>
        <w:t xml:space="preserve">The consequences of this rapid pruning of the evolutionary tree of life extend beyond the obvious. There could be surprising effects of </w:t>
      </w:r>
      <w:r w:rsidRPr="006972BE">
        <w:rPr>
          <w:rStyle w:val="Emphasis"/>
        </w:rPr>
        <w:t>biodiversity loss</w:t>
      </w:r>
      <w:r w:rsidRPr="006972BE">
        <w:rPr>
          <w:rStyle w:val="StyleUnderline"/>
        </w:rPr>
        <w:t xml:space="preserve"> that scientists are unable to fully anticipate in advance</w:t>
      </w:r>
      <w:r w:rsidRPr="006972BE">
        <w:rPr>
          <w:sz w:val="16"/>
        </w:rPr>
        <w:t xml:space="preserve">. For example, prior research has shown that </w:t>
      </w:r>
      <w:r w:rsidRPr="006972BE">
        <w:rPr>
          <w:rStyle w:val="StyleUnderline"/>
        </w:rPr>
        <w:t>localized ecosystems can undergo abrupt and irreversible shifts when they reach a tipping point</w:t>
      </w:r>
      <w:r w:rsidRPr="006972BE">
        <w:rPr>
          <w:sz w:val="16"/>
        </w:rPr>
        <w:t xml:space="preserve">. According to a 2012 paper published in Nature, there are reasons for thinking that </w:t>
      </w:r>
      <w:r w:rsidRPr="00E75199">
        <w:rPr>
          <w:rStyle w:val="StyleUnderline"/>
          <w:highlight w:val="green"/>
        </w:rPr>
        <w:t xml:space="preserve">we may be approaching a </w:t>
      </w:r>
      <w:r w:rsidRPr="00E75199">
        <w:rPr>
          <w:rStyle w:val="Emphasis"/>
          <w:highlight w:val="green"/>
        </w:rPr>
        <w:t>tipping point</w:t>
      </w:r>
      <w:r w:rsidRPr="006972BE">
        <w:rPr>
          <w:rStyle w:val="StyleUnderline"/>
        </w:rPr>
        <w:t xml:space="preserve"> of </w:t>
      </w:r>
      <w:r w:rsidRPr="00814F1A">
        <w:rPr>
          <w:rStyle w:val="StyleUnderline"/>
        </w:rPr>
        <w:t>this sort in the global ecosystem</w:t>
      </w:r>
      <w:r w:rsidRPr="00814F1A">
        <w:rPr>
          <w:sz w:val="16"/>
        </w:rPr>
        <w:t>, beyond</w:t>
      </w:r>
      <w:r w:rsidRPr="006972BE">
        <w:rPr>
          <w:sz w:val="16"/>
        </w:rPr>
        <w:t xml:space="preserve"> which </w:t>
      </w:r>
      <w:r w:rsidRPr="006972BE">
        <w:rPr>
          <w:rStyle w:val="StyleUnderline"/>
        </w:rPr>
        <w:t xml:space="preserve">the </w:t>
      </w:r>
      <w:r w:rsidRPr="00E75199">
        <w:rPr>
          <w:rStyle w:val="StyleUnderline"/>
          <w:highlight w:val="green"/>
        </w:rPr>
        <w:t xml:space="preserve">consequences </w:t>
      </w:r>
      <w:r w:rsidRPr="00E75199">
        <w:rPr>
          <w:rStyle w:val="Emphasis"/>
          <w:highlight w:val="green"/>
          <w:bdr w:val="single" w:sz="18" w:space="0" w:color="auto"/>
        </w:rPr>
        <w:t>could be catastrophic</w:t>
      </w:r>
      <w:r w:rsidRPr="006972BE">
        <w:rPr>
          <w:sz w:val="16"/>
        </w:rPr>
        <w:t xml:space="preserve"> for civilization. As the authors write, a planetary-scale transition </w:t>
      </w:r>
      <w:r w:rsidRPr="006972BE">
        <w:rPr>
          <w:rStyle w:val="StyleUnderline"/>
        </w:rPr>
        <w:t xml:space="preserve">could precipitate </w:t>
      </w:r>
      <w:r w:rsidRPr="00E75199">
        <w:rPr>
          <w:rStyle w:val="StyleUnderline"/>
          <w:highlight w:val="green"/>
        </w:rPr>
        <w:t xml:space="preserve">“substantial losses of ecosystem services </w:t>
      </w:r>
      <w:r w:rsidRPr="00E75199">
        <w:rPr>
          <w:rStyle w:val="Emphasis"/>
          <w:highlight w:val="green"/>
          <w:bdr w:val="single" w:sz="18" w:space="0" w:color="auto"/>
        </w:rPr>
        <w:t>required to sustain the human population</w:t>
      </w:r>
      <w:r w:rsidRPr="006972BE">
        <w:rPr>
          <w:rStyle w:val="StyleUnderline"/>
        </w:rPr>
        <w:t xml:space="preserve">.” </w:t>
      </w:r>
      <w:r w:rsidRPr="006972BE">
        <w:rPr>
          <w:sz w:val="16"/>
        </w:rPr>
        <w:t xml:space="preserve">An ecosystem service is any ecological process that benefits humanity, </w:t>
      </w:r>
      <w:r w:rsidRPr="00E75199">
        <w:rPr>
          <w:rStyle w:val="StyleUnderline"/>
          <w:highlight w:val="green"/>
        </w:rPr>
        <w:t xml:space="preserve">such as </w:t>
      </w:r>
      <w:r w:rsidRPr="00E75199">
        <w:rPr>
          <w:rStyle w:val="Emphasis"/>
          <w:highlight w:val="green"/>
        </w:rPr>
        <w:t>food production</w:t>
      </w:r>
      <w:r w:rsidRPr="00E75199">
        <w:rPr>
          <w:rStyle w:val="StyleUnderline"/>
          <w:highlight w:val="green"/>
        </w:rPr>
        <w:t xml:space="preserve"> and </w:t>
      </w:r>
      <w:r w:rsidRPr="00E75199">
        <w:rPr>
          <w:rStyle w:val="Emphasis"/>
          <w:highlight w:val="green"/>
        </w:rPr>
        <w:t>crop pollination</w:t>
      </w:r>
      <w:r w:rsidRPr="006972BE">
        <w:rPr>
          <w:sz w:val="16"/>
        </w:rPr>
        <w:t xml:space="preserve">. </w:t>
      </w:r>
      <w:r w:rsidRPr="006972BE">
        <w:rPr>
          <w:rStyle w:val="StyleUnderline"/>
        </w:rPr>
        <w:t xml:space="preserve">If the global ecosystem were to cross a tipping point and substantial ecosystem services were lost, </w:t>
      </w:r>
      <w:r w:rsidRPr="00E75199">
        <w:rPr>
          <w:rStyle w:val="StyleUnderline"/>
          <w:highlight w:val="green"/>
        </w:rPr>
        <w:t xml:space="preserve">the results </w:t>
      </w:r>
      <w:r w:rsidRPr="00814F1A">
        <w:rPr>
          <w:rStyle w:val="StyleUnderline"/>
        </w:rPr>
        <w:t>could be “</w:t>
      </w:r>
      <w:r w:rsidRPr="00E75199">
        <w:rPr>
          <w:rStyle w:val="Emphasis"/>
          <w:highlight w:val="green"/>
          <w:bdr w:val="single" w:sz="18" w:space="0" w:color="auto"/>
        </w:rPr>
        <w:t>widespread social unrest, economic instability, and loss of human life</w:t>
      </w:r>
      <w:r w:rsidRPr="00E75199">
        <w:rPr>
          <w:rStyle w:val="StyleUnderline"/>
          <w:highlight w:val="green"/>
        </w:rPr>
        <w:t>.”</w:t>
      </w:r>
      <w:r w:rsidRPr="006972BE">
        <w:rPr>
          <w:sz w:val="16"/>
        </w:rPr>
        <w:t xml:space="preserve"> According to Missouri Botanical Garden ecologist Adam Smith, one of the paper’s co-authors, </w:t>
      </w:r>
      <w:r w:rsidRPr="006972BE">
        <w:rPr>
          <w:rStyle w:val="StyleUnderline"/>
        </w:rPr>
        <w:t>this could occur in</w:t>
      </w:r>
      <w:r w:rsidRPr="006972BE">
        <w:rPr>
          <w:sz w:val="16"/>
        </w:rPr>
        <w:t xml:space="preserve"> a matter of </w:t>
      </w:r>
      <w:r w:rsidRPr="006972BE">
        <w:rPr>
          <w:rStyle w:val="StyleUnderline"/>
        </w:rPr>
        <w:t>decades</w:t>
      </w:r>
      <w:r w:rsidRPr="006972BE">
        <w:rPr>
          <w:sz w:val="16"/>
        </w:rPr>
        <w:t xml:space="preserve">—far more quickly than most of the expected consequences of climate change, yet equally destructive. </w:t>
      </w:r>
      <w:r w:rsidRPr="00E75199">
        <w:rPr>
          <w:rStyle w:val="StyleUnderline"/>
          <w:highlight w:val="green"/>
        </w:rPr>
        <w:t xml:space="preserve">Biodiversity loss is a </w:t>
      </w:r>
      <w:r w:rsidRPr="00E75199">
        <w:rPr>
          <w:rStyle w:val="Emphasis"/>
          <w:highlight w:val="green"/>
        </w:rPr>
        <w:t>“threat multiplier”</w:t>
      </w:r>
      <w:r w:rsidRPr="00E75199">
        <w:rPr>
          <w:rStyle w:val="StyleUnderline"/>
          <w:highlight w:val="green"/>
        </w:rPr>
        <w:t xml:space="preserve"> that, </w:t>
      </w:r>
      <w:r w:rsidRPr="00814F1A">
        <w:rPr>
          <w:rStyle w:val="StyleUnderline"/>
        </w:rPr>
        <w:t xml:space="preserve">by pushing societies to the brink of collapse, </w:t>
      </w:r>
      <w:r w:rsidRPr="00E75199">
        <w:rPr>
          <w:rStyle w:val="StyleUnderline"/>
          <w:highlight w:val="green"/>
        </w:rPr>
        <w:t>will exacerbate existing conflicts and introduce entirely new struggles</w:t>
      </w:r>
      <w:r w:rsidRPr="006972BE">
        <w:rPr>
          <w:rStyle w:val="StyleUnderline"/>
        </w:rPr>
        <w:t xml:space="preserve"> between state and non-state actors. </w:t>
      </w:r>
      <w:r w:rsidRPr="006972BE">
        <w:rPr>
          <w:sz w:val="16"/>
        </w:rPr>
        <w:t xml:space="preserve">Indeed, </w:t>
      </w:r>
      <w:r w:rsidRPr="006972BE">
        <w:rPr>
          <w:rStyle w:val="StyleUnderline"/>
        </w:rPr>
        <w:t xml:space="preserve">it could </w:t>
      </w:r>
      <w:r w:rsidRPr="00814F1A">
        <w:rPr>
          <w:rStyle w:val="StyleUnderline"/>
        </w:rPr>
        <w:t xml:space="preserve">even fuel the rise of </w:t>
      </w:r>
      <w:r w:rsidRPr="00814F1A">
        <w:rPr>
          <w:rStyle w:val="Emphasis"/>
        </w:rPr>
        <w:t>terrorism</w:t>
      </w:r>
      <w:r w:rsidRPr="00814F1A">
        <w:rPr>
          <w:sz w:val="16"/>
        </w:rPr>
        <w:t>.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w:t>
      </w:r>
      <w:r w:rsidRPr="006972BE">
        <w:rPr>
          <w:sz w:val="16"/>
        </w:rPr>
        <w:t xml:space="preserve"> “in as little as three human lifetimes,” as the </w:t>
      </w:r>
      <w:proofErr w:type="gramStart"/>
      <w:r w:rsidRPr="006972BE">
        <w:rPr>
          <w:sz w:val="16"/>
        </w:rPr>
        <w:t>aforementioned 2012</w:t>
      </w:r>
      <w:proofErr w:type="gramEnd"/>
      <w:r w:rsidRPr="006972BE">
        <w:rPr>
          <w:sz w:val="16"/>
        </w:rPr>
        <w:t xml:space="preserve"> Nature paper notes. Furthermore, </w:t>
      </w:r>
      <w:r w:rsidRPr="006972BE">
        <w:rPr>
          <w:rStyle w:val="StyleUnderline"/>
        </w:rPr>
        <w:t>the widespread decline of biological populations could plausibly initiate a dramatic transformation of the global ecosystem on an even faster timescale: perhaps a single human lifetime.</w:t>
      </w:r>
      <w:r w:rsidRPr="006972BE">
        <w:rPr>
          <w:sz w:val="16"/>
        </w:rPr>
        <w:t xml:space="preserve"> The unavoidable conclusion is that </w:t>
      </w:r>
      <w:r w:rsidRPr="00E75199">
        <w:rPr>
          <w:rStyle w:val="Emphasis"/>
          <w:highlight w:val="green"/>
          <w:bdr w:val="single" w:sz="18" w:space="0" w:color="auto"/>
        </w:rPr>
        <w:t xml:space="preserve">biodiversity loss constitutes an existential </w:t>
      </w:r>
      <w:proofErr w:type="gramStart"/>
      <w:r w:rsidRPr="00E75199">
        <w:rPr>
          <w:rStyle w:val="Emphasis"/>
          <w:highlight w:val="green"/>
          <w:bdr w:val="single" w:sz="18" w:space="0" w:color="auto"/>
        </w:rPr>
        <w:t>threat</w:t>
      </w:r>
      <w:r w:rsidRPr="006972BE">
        <w:rPr>
          <w:rStyle w:val="StyleUnderline"/>
        </w:rPr>
        <w:t xml:space="preserve"> in its own right</w:t>
      </w:r>
      <w:proofErr w:type="gramEnd"/>
      <w:r w:rsidRPr="006972BE">
        <w:rPr>
          <w:sz w:val="16"/>
        </w:rPr>
        <w:t xml:space="preserve">. As such, </w:t>
      </w:r>
      <w:r w:rsidRPr="006972BE">
        <w:rPr>
          <w:rStyle w:val="StyleUnderline"/>
        </w:rPr>
        <w:t xml:space="preserve">it ought to be </w:t>
      </w:r>
      <w:r w:rsidRPr="00814F1A">
        <w:rPr>
          <w:rStyle w:val="StyleUnderline"/>
        </w:rPr>
        <w:t>considered alongside climate change and nuclear weapons as one of the most significant contemporary risks to human prosperity and survival.</w:t>
      </w:r>
    </w:p>
    <w:p w14:paraId="37C757B0" w14:textId="77777777" w:rsidR="003A51FC" w:rsidRPr="0023355B" w:rsidRDefault="003A51FC" w:rsidP="003A51FC">
      <w:pPr>
        <w:rPr>
          <w:rFonts w:asciiTheme="majorHAnsi" w:hAnsiTheme="majorHAnsi" w:cstheme="majorHAnsi"/>
        </w:rPr>
      </w:pPr>
    </w:p>
    <w:p w14:paraId="19A1059E" w14:textId="77777777" w:rsidR="00FC4D7B" w:rsidRDefault="00FC4D7B" w:rsidP="00FC4D7B">
      <w:pPr>
        <w:pStyle w:val="Heading4"/>
        <w:rPr>
          <w:u w:val="single"/>
        </w:rPr>
      </w:pPr>
      <w:r>
        <w:t xml:space="preserve">Food insecurity causes extinction --- hot-spots escalate. </w:t>
      </w:r>
    </w:p>
    <w:p w14:paraId="51613146" w14:textId="77777777" w:rsidR="00FC4D7B" w:rsidRPr="00D2591E" w:rsidRDefault="00FC4D7B" w:rsidP="00FC4D7B">
      <w:r>
        <w:t xml:space="preserve">John </w:t>
      </w:r>
      <w:r w:rsidRPr="00D2591E">
        <w:rPr>
          <w:rStyle w:val="Style13ptBold"/>
        </w:rPr>
        <w:t>Castellaw 17</w:t>
      </w:r>
      <w:r>
        <w:t>, Teaching Fellow at the College of Business and Global Affairs at the University of Tennessee, on the National Security Advisory Council of the U.S. Global Leadership Coalition, former Chief of Staff for the U.S. Central Command, Lieutenant General, Marine Corps (Ret.), 5/1/2017, “Opinion: Food Security Strategy Is Essential to Our National Security”, https://www.agri-pulse.com/articles/9203-opinion-food-security-strategy-is-essential-to-our-national-security</w:t>
      </w:r>
    </w:p>
    <w:p w14:paraId="18AC3116" w14:textId="77777777" w:rsidR="00FC4D7B" w:rsidRDefault="00FC4D7B" w:rsidP="00FC4D7B">
      <w:pPr>
        <w:rPr>
          <w:rStyle w:val="StyleUnderline"/>
        </w:rPr>
      </w:pPr>
      <w:r w:rsidRPr="002373FA">
        <w:rPr>
          <w:rStyle w:val="StyleUnderline"/>
        </w:rPr>
        <w:t xml:space="preserve">The </w:t>
      </w:r>
      <w:r w:rsidRPr="002373FA">
        <w:rPr>
          <w:rStyle w:val="Emphasis"/>
        </w:rPr>
        <w:t>U</w:t>
      </w:r>
      <w:r w:rsidRPr="002373FA">
        <w:rPr>
          <w:rStyle w:val="StyleUnderline"/>
        </w:rPr>
        <w:t xml:space="preserve">nited </w:t>
      </w:r>
      <w:r w:rsidRPr="002373FA">
        <w:rPr>
          <w:rStyle w:val="Emphasis"/>
        </w:rPr>
        <w:t>S</w:t>
      </w:r>
      <w:r w:rsidRPr="002373FA">
        <w:rPr>
          <w:rStyle w:val="StyleUnderline"/>
        </w:rPr>
        <w:t xml:space="preserve">tates faces many threats to our National Security. These </w:t>
      </w:r>
      <w:r w:rsidRPr="00E75199">
        <w:rPr>
          <w:rStyle w:val="StyleUnderline"/>
          <w:highlight w:val="green"/>
        </w:rPr>
        <w:t>threats include</w:t>
      </w:r>
      <w:r w:rsidRPr="002373FA">
        <w:rPr>
          <w:rStyle w:val="StyleUnderline"/>
        </w:rPr>
        <w:t xml:space="preserve"> continuing wars with extremist elements such as </w:t>
      </w:r>
      <w:r w:rsidRPr="00E75199">
        <w:rPr>
          <w:rStyle w:val="StyleUnderline"/>
          <w:highlight w:val="green"/>
        </w:rPr>
        <w:t>ISIS</w:t>
      </w:r>
      <w:r w:rsidRPr="002373FA">
        <w:rPr>
          <w:rStyle w:val="StyleUnderline"/>
        </w:rPr>
        <w:t xml:space="preserve"> and potential </w:t>
      </w:r>
      <w:r w:rsidRPr="002373FA">
        <w:rPr>
          <w:rStyle w:val="Emphasis"/>
        </w:rPr>
        <w:t xml:space="preserve">wars with rogue state </w:t>
      </w:r>
      <w:r w:rsidRPr="00E75199">
        <w:rPr>
          <w:rStyle w:val="Emphasis"/>
          <w:highlight w:val="green"/>
        </w:rPr>
        <w:t>No</w:t>
      </w:r>
      <w:r w:rsidRPr="002373FA">
        <w:rPr>
          <w:rStyle w:val="Emphasis"/>
        </w:rPr>
        <w:t xml:space="preserve">rth </w:t>
      </w:r>
      <w:r w:rsidRPr="00E75199">
        <w:rPr>
          <w:rStyle w:val="Emphasis"/>
          <w:highlight w:val="green"/>
        </w:rPr>
        <w:t>Ko</w:t>
      </w:r>
      <w:r w:rsidRPr="002373FA">
        <w:rPr>
          <w:rStyle w:val="Emphasis"/>
        </w:rPr>
        <w:t>rea</w:t>
      </w:r>
      <w:r w:rsidRPr="002373FA">
        <w:rPr>
          <w:rStyle w:val="StyleUnderline"/>
        </w:rPr>
        <w:t xml:space="preserve"> or regional </w:t>
      </w:r>
      <w:r w:rsidRPr="002373FA">
        <w:rPr>
          <w:rStyle w:val="Emphasis"/>
        </w:rPr>
        <w:t xml:space="preserve">nuclear power </w:t>
      </w:r>
      <w:r w:rsidRPr="00E75199">
        <w:rPr>
          <w:rStyle w:val="Emphasis"/>
          <w:highlight w:val="green"/>
        </w:rPr>
        <w:t>Iran</w:t>
      </w:r>
      <w:r w:rsidRPr="002373FA">
        <w:rPr>
          <w:rStyle w:val="StyleUnderline"/>
        </w:rPr>
        <w:t>.</w:t>
      </w:r>
      <w:r w:rsidRPr="002373FA">
        <w:rPr>
          <w:sz w:val="16"/>
        </w:rPr>
        <w:t xml:space="preserve"> The heated </w:t>
      </w:r>
      <w:r w:rsidRPr="002373FA">
        <w:rPr>
          <w:rStyle w:val="StyleUnderline"/>
        </w:rPr>
        <w:t xml:space="preserve">economic and diplomatic </w:t>
      </w:r>
      <w:r w:rsidRPr="00E75199">
        <w:rPr>
          <w:rStyle w:val="StyleUnderline"/>
          <w:highlight w:val="green"/>
        </w:rPr>
        <w:t>competition with Russia and</w:t>
      </w:r>
      <w:r w:rsidRPr="002373FA">
        <w:rPr>
          <w:rStyle w:val="StyleUnderline"/>
        </w:rPr>
        <w:t xml:space="preserve"> a surging </w:t>
      </w:r>
      <w:r w:rsidRPr="00E75199">
        <w:rPr>
          <w:rStyle w:val="StyleUnderline"/>
          <w:highlight w:val="green"/>
        </w:rPr>
        <w:t xml:space="preserve">China could </w:t>
      </w:r>
      <w:r w:rsidRPr="00E75199">
        <w:rPr>
          <w:rStyle w:val="Emphasis"/>
          <w:highlight w:val="green"/>
        </w:rPr>
        <w:t>spiral</w:t>
      </w:r>
      <w:r w:rsidRPr="002373FA">
        <w:rPr>
          <w:rStyle w:val="Emphasis"/>
        </w:rPr>
        <w:t xml:space="preserve"> out of control</w:t>
      </w:r>
      <w:r w:rsidRPr="002373FA">
        <w:rPr>
          <w:rStyle w:val="StyleUnderline"/>
        </w:rPr>
        <w:t xml:space="preserve">. </w:t>
      </w:r>
      <w:r w:rsidRPr="00E75199">
        <w:rPr>
          <w:rStyle w:val="StyleUnderline"/>
          <w:highlight w:val="green"/>
        </w:rPr>
        <w:t>Concurrently, we face threats</w:t>
      </w:r>
      <w:r w:rsidRPr="002373FA">
        <w:rPr>
          <w:rStyle w:val="StyleUnderline"/>
        </w:rPr>
        <w:t xml:space="preserve"> to our future security </w:t>
      </w:r>
      <w:r w:rsidRPr="00E75199">
        <w:rPr>
          <w:rStyle w:val="StyleUnderline"/>
          <w:highlight w:val="green"/>
        </w:rPr>
        <w:lastRenderedPageBreak/>
        <w:t>posed by</w:t>
      </w:r>
      <w:r w:rsidRPr="002373FA">
        <w:rPr>
          <w:rStyle w:val="StyleUnderline"/>
        </w:rPr>
        <w:t xml:space="preserve"> growing civil strife, </w:t>
      </w:r>
      <w:r w:rsidRPr="00E75199">
        <w:rPr>
          <w:rStyle w:val="Emphasis"/>
          <w:highlight w:val="green"/>
        </w:rPr>
        <w:t>famine</w:t>
      </w:r>
      <w:r w:rsidRPr="002373FA">
        <w:rPr>
          <w:rStyle w:val="StyleUnderline"/>
        </w:rPr>
        <w:t>, and refugee and migration challenges which create incubators for extremist and anti-American government factions</w:t>
      </w:r>
      <w:r w:rsidRPr="002373FA">
        <w:rPr>
          <w:sz w:val="16"/>
        </w:rPr>
        <w:t xml:space="preserve">. </w:t>
      </w:r>
      <w:r w:rsidRPr="002373FA">
        <w:rPr>
          <w:rStyle w:val="StyleUnderline"/>
        </w:rPr>
        <w:t>Our response cannot be one dimensional</w:t>
      </w:r>
      <w:r w:rsidRPr="002373FA">
        <w:rPr>
          <w:sz w:val="16"/>
        </w:rPr>
        <w:t xml:space="preserve"> </w:t>
      </w:r>
      <w:r w:rsidRPr="002373FA">
        <w:rPr>
          <w:rStyle w:val="StyleUnderline"/>
        </w:rPr>
        <w:t>but instead must be</w:t>
      </w:r>
      <w:r w:rsidRPr="002373FA">
        <w:rPr>
          <w:sz w:val="16"/>
        </w:rPr>
        <w:t xml:space="preserve"> a </w:t>
      </w:r>
      <w:r w:rsidRPr="002373FA">
        <w:rPr>
          <w:rStyle w:val="StyleUnderline"/>
        </w:rPr>
        <w:t>nuanced and comprehensive</w:t>
      </w:r>
      <w:r w:rsidRPr="002373FA">
        <w:rPr>
          <w:sz w:val="16"/>
        </w:rPr>
        <w:t xml:space="preserve"> National Security Strategy combining all elements of National Power </w:t>
      </w:r>
      <w:r w:rsidRPr="002373FA">
        <w:rPr>
          <w:rStyle w:val="StyleUnderline"/>
        </w:rPr>
        <w:t xml:space="preserve">including a </w:t>
      </w:r>
      <w:r w:rsidRPr="002373FA">
        <w:rPr>
          <w:rStyle w:val="Emphasis"/>
        </w:rPr>
        <w:t xml:space="preserve">Food Security </w:t>
      </w:r>
      <w:proofErr w:type="gramStart"/>
      <w:r w:rsidRPr="002373FA">
        <w:rPr>
          <w:rStyle w:val="Emphasis"/>
        </w:rPr>
        <w:t>Strategy</w:t>
      </w:r>
      <w:r w:rsidRPr="002373FA">
        <w:rPr>
          <w:sz w:val="16"/>
        </w:rPr>
        <w:t>.</w:t>
      </w:r>
      <w:r w:rsidRPr="002373FA">
        <w:rPr>
          <w:sz w:val="12"/>
        </w:rPr>
        <w:t>¶</w:t>
      </w:r>
      <w:proofErr w:type="gramEnd"/>
      <w:r w:rsidRPr="002373FA">
        <w:rPr>
          <w:sz w:val="16"/>
        </w:rPr>
        <w:t xml:space="preserve"> An American </w:t>
      </w:r>
      <w:r w:rsidRPr="00E75199">
        <w:rPr>
          <w:rStyle w:val="StyleUnderline"/>
          <w:highlight w:val="green"/>
        </w:rPr>
        <w:t>Food Security</w:t>
      </w:r>
      <w:r w:rsidRPr="002373FA">
        <w:rPr>
          <w:sz w:val="16"/>
        </w:rPr>
        <w:t xml:space="preserve"> Strategy </w:t>
      </w:r>
      <w:r w:rsidRPr="00E75199">
        <w:rPr>
          <w:rStyle w:val="StyleUnderline"/>
          <w:highlight w:val="green"/>
        </w:rPr>
        <w:t>is</w:t>
      </w:r>
      <w:r w:rsidRPr="002373FA">
        <w:rPr>
          <w:rStyle w:val="StyleUnderline"/>
        </w:rPr>
        <w:t xml:space="preserve"> an </w:t>
      </w:r>
      <w:r w:rsidRPr="00E75199">
        <w:rPr>
          <w:rStyle w:val="Emphasis"/>
          <w:highlight w:val="green"/>
        </w:rPr>
        <w:t>imperative</w:t>
      </w:r>
      <w:r w:rsidRPr="002373FA">
        <w:rPr>
          <w:rStyle w:val="Emphasis"/>
        </w:rPr>
        <w:t xml:space="preserve"> factor</w:t>
      </w:r>
      <w:r w:rsidRPr="002373FA">
        <w:rPr>
          <w:sz w:val="16"/>
        </w:rPr>
        <w:t xml:space="preserve"> </w:t>
      </w:r>
      <w:r w:rsidRPr="00E75199">
        <w:rPr>
          <w:rStyle w:val="StyleUnderline"/>
          <w:highlight w:val="green"/>
        </w:rPr>
        <w:t>in reducing</w:t>
      </w:r>
      <w:r w:rsidRPr="002373FA">
        <w:rPr>
          <w:rStyle w:val="StyleUnderline"/>
        </w:rPr>
        <w:t xml:space="preserve"> the multiple </w:t>
      </w:r>
      <w:r w:rsidRPr="00E75199">
        <w:rPr>
          <w:rStyle w:val="StyleUnderline"/>
          <w:highlight w:val="green"/>
        </w:rPr>
        <w:t>threats</w:t>
      </w:r>
      <w:r w:rsidRPr="002373FA">
        <w:rPr>
          <w:rStyle w:val="StyleUnderline"/>
        </w:rPr>
        <w:t xml:space="preserve"> impacting our</w:t>
      </w:r>
      <w:r w:rsidRPr="002373FA">
        <w:rPr>
          <w:sz w:val="16"/>
        </w:rPr>
        <w:t xml:space="preserve"> National </w:t>
      </w:r>
      <w:r w:rsidRPr="002373FA">
        <w:rPr>
          <w:rStyle w:val="StyleUnderline"/>
        </w:rPr>
        <w:t>wellbeing</w:t>
      </w:r>
      <w:r w:rsidRPr="002373FA">
        <w:rPr>
          <w:sz w:val="16"/>
        </w:rPr>
        <w:t xml:space="preserve">. </w:t>
      </w:r>
      <w:r w:rsidRPr="002373FA">
        <w:rPr>
          <w:rStyle w:val="StyleUnderline"/>
        </w:rPr>
        <w:t xml:space="preserve">Recent history has shown that reliable food supplies and </w:t>
      </w:r>
      <w:r w:rsidRPr="00E75199">
        <w:rPr>
          <w:rStyle w:val="StyleUnderline"/>
          <w:highlight w:val="green"/>
        </w:rPr>
        <w:t>stable prices produce</w:t>
      </w:r>
      <w:r w:rsidRPr="002373FA">
        <w:rPr>
          <w:rStyle w:val="StyleUnderline"/>
        </w:rPr>
        <w:t xml:space="preserve"> more </w:t>
      </w:r>
      <w:r w:rsidRPr="00E75199">
        <w:rPr>
          <w:rStyle w:val="StyleUnderline"/>
          <w:highlight w:val="green"/>
        </w:rPr>
        <w:t>stable</w:t>
      </w:r>
      <w:r w:rsidRPr="002373FA">
        <w:rPr>
          <w:rStyle w:val="StyleUnderline"/>
        </w:rPr>
        <w:t xml:space="preserve"> and secure </w:t>
      </w:r>
      <w:r w:rsidRPr="00E75199">
        <w:rPr>
          <w:rStyle w:val="StyleUnderline"/>
          <w:highlight w:val="green"/>
        </w:rPr>
        <w:t>countries</w:t>
      </w:r>
      <w:r w:rsidRPr="002373FA">
        <w:rPr>
          <w:sz w:val="16"/>
        </w:rPr>
        <w:t xml:space="preserve">. </w:t>
      </w:r>
      <w:r w:rsidRPr="002373FA">
        <w:rPr>
          <w:rStyle w:val="StyleUnderline"/>
        </w:rPr>
        <w:t xml:space="preserve">Conversely, food </w:t>
      </w:r>
      <w:r w:rsidRPr="00E75199">
        <w:rPr>
          <w:rStyle w:val="StyleUnderline"/>
          <w:highlight w:val="green"/>
        </w:rPr>
        <w:t>insecurity</w:t>
      </w:r>
      <w:r w:rsidRPr="002373FA">
        <w:rPr>
          <w:sz w:val="16"/>
        </w:rPr>
        <w:t xml:space="preserve">, particularly in poorer countries, </w:t>
      </w:r>
      <w:r w:rsidRPr="002373FA">
        <w:rPr>
          <w:rStyle w:val="StyleUnderline"/>
        </w:rPr>
        <w:t xml:space="preserve">can </w:t>
      </w:r>
      <w:r w:rsidRPr="00E75199">
        <w:rPr>
          <w:rStyle w:val="StyleUnderline"/>
          <w:highlight w:val="green"/>
        </w:rPr>
        <w:t xml:space="preserve">lead to </w:t>
      </w:r>
      <w:r w:rsidRPr="00E75199">
        <w:rPr>
          <w:rStyle w:val="Emphasis"/>
          <w:highlight w:val="green"/>
        </w:rPr>
        <w:t>instability</w:t>
      </w:r>
      <w:r w:rsidRPr="002373FA">
        <w:rPr>
          <w:rStyle w:val="StyleUnderline"/>
        </w:rPr>
        <w:t xml:space="preserve">, unrest, </w:t>
      </w:r>
      <w:r w:rsidRPr="00E75199">
        <w:rPr>
          <w:rStyle w:val="StyleUnderline"/>
          <w:highlight w:val="green"/>
        </w:rPr>
        <w:t xml:space="preserve">and </w:t>
      </w:r>
      <w:proofErr w:type="gramStart"/>
      <w:r w:rsidRPr="00E75199">
        <w:rPr>
          <w:rStyle w:val="Emphasis"/>
          <w:highlight w:val="green"/>
        </w:rPr>
        <w:t>violence</w:t>
      </w:r>
      <w:r w:rsidRPr="002373FA">
        <w:rPr>
          <w:sz w:val="16"/>
        </w:rPr>
        <w:t>.</w:t>
      </w:r>
      <w:r w:rsidRPr="002373FA">
        <w:rPr>
          <w:sz w:val="12"/>
        </w:rPr>
        <w:t>¶</w:t>
      </w:r>
      <w:proofErr w:type="gramEnd"/>
      <w:r w:rsidRPr="002373FA">
        <w:rPr>
          <w:sz w:val="16"/>
        </w:rPr>
        <w:t xml:space="preserve"> </w:t>
      </w:r>
      <w:r w:rsidRPr="002373FA">
        <w:rPr>
          <w:rStyle w:val="StyleUnderline"/>
        </w:rPr>
        <w:t xml:space="preserve">Food </w:t>
      </w:r>
      <w:r w:rsidRPr="00E75199">
        <w:rPr>
          <w:rStyle w:val="StyleUnderline"/>
          <w:highlight w:val="green"/>
        </w:rPr>
        <w:t>insecurity drives</w:t>
      </w:r>
      <w:r w:rsidRPr="002373FA">
        <w:rPr>
          <w:rStyle w:val="StyleUnderline"/>
        </w:rPr>
        <w:t xml:space="preserve"> </w:t>
      </w:r>
      <w:r w:rsidRPr="00E75199">
        <w:rPr>
          <w:rStyle w:val="Emphasis"/>
          <w:highlight w:val="green"/>
        </w:rPr>
        <w:t>mass migration</w:t>
      </w:r>
      <w:r w:rsidRPr="00E75199">
        <w:rPr>
          <w:rStyle w:val="StyleUnderline"/>
          <w:highlight w:val="green"/>
        </w:rPr>
        <w:t xml:space="preserve"> around the world</w:t>
      </w:r>
      <w:r w:rsidRPr="002373FA">
        <w:rPr>
          <w:rStyle w:val="StyleUnderline"/>
        </w:rPr>
        <w:t xml:space="preserve"> from the Middle East, to Africa, to Southeast Asia, destabilizing neighboring populations, </w:t>
      </w:r>
      <w:r w:rsidRPr="00E75199">
        <w:rPr>
          <w:rStyle w:val="StyleUnderline"/>
          <w:highlight w:val="green"/>
        </w:rPr>
        <w:t xml:space="preserve">generating </w:t>
      </w:r>
      <w:r w:rsidRPr="00E75199">
        <w:rPr>
          <w:rStyle w:val="Emphasis"/>
          <w:highlight w:val="green"/>
        </w:rPr>
        <w:t>conflicts</w:t>
      </w:r>
      <w:r w:rsidRPr="002373FA">
        <w:rPr>
          <w:rStyle w:val="StyleUnderline"/>
        </w:rPr>
        <w:t>, and threatening our own security</w:t>
      </w:r>
      <w:r w:rsidRPr="002373FA">
        <w:rPr>
          <w:sz w:val="16"/>
        </w:rPr>
        <w:t xml:space="preserve"> </w:t>
      </w:r>
      <w:r w:rsidRPr="002373FA">
        <w:rPr>
          <w:rStyle w:val="StyleUnderline"/>
        </w:rPr>
        <w:t xml:space="preserve">by </w:t>
      </w:r>
      <w:r w:rsidRPr="00E75199">
        <w:rPr>
          <w:rStyle w:val="StyleUnderline"/>
          <w:highlight w:val="green"/>
        </w:rPr>
        <w:t>disrupting</w:t>
      </w:r>
      <w:r w:rsidRPr="002373FA">
        <w:rPr>
          <w:rStyle w:val="StyleUnderline"/>
        </w:rPr>
        <w:t xml:space="preserve"> our </w:t>
      </w:r>
      <w:r w:rsidRPr="00DE1E1A">
        <w:rPr>
          <w:rStyle w:val="StyleUnderline"/>
        </w:rPr>
        <w:t>economic</w:t>
      </w:r>
      <w:r w:rsidRPr="002373FA">
        <w:rPr>
          <w:rStyle w:val="StyleUnderline"/>
        </w:rPr>
        <w:t xml:space="preserve">, military, and diplomatic </w:t>
      </w:r>
      <w:r w:rsidRPr="00E75199">
        <w:rPr>
          <w:rStyle w:val="Emphasis"/>
          <w:highlight w:val="green"/>
        </w:rPr>
        <w:t>relations</w:t>
      </w:r>
      <w:r w:rsidRPr="002373FA">
        <w:rPr>
          <w:rStyle w:val="StyleUnderline"/>
        </w:rPr>
        <w:t>hips</w:t>
      </w:r>
      <w:r w:rsidRPr="002373FA">
        <w:rPr>
          <w:sz w:val="16"/>
        </w:rPr>
        <w:t xml:space="preserve">. </w:t>
      </w:r>
      <w:r w:rsidRPr="002373FA">
        <w:rPr>
          <w:rStyle w:val="StyleUnderline"/>
        </w:rPr>
        <w:t>Food system shocks</w:t>
      </w:r>
      <w:r w:rsidRPr="002373FA">
        <w:rPr>
          <w:sz w:val="16"/>
        </w:rPr>
        <w:t xml:space="preserve"> from extreme food-price volatility </w:t>
      </w:r>
      <w:r w:rsidRPr="002373FA">
        <w:rPr>
          <w:rStyle w:val="StyleUnderline"/>
        </w:rPr>
        <w:t>can be correlated with protests and riots</w:t>
      </w:r>
      <w:r w:rsidRPr="002373FA">
        <w:rPr>
          <w:sz w:val="16"/>
        </w:rPr>
        <w:t xml:space="preserve">. </w:t>
      </w:r>
      <w:r w:rsidRPr="002373FA">
        <w:rPr>
          <w:rStyle w:val="StyleUnderline"/>
        </w:rPr>
        <w:t>Food price related protests toppled governments in Haiti and Madagascar in 2007 and 2008.</w:t>
      </w:r>
      <w:r w:rsidRPr="002373FA">
        <w:rPr>
          <w:sz w:val="16"/>
        </w:rPr>
        <w:t xml:space="preserve"> In 2010 and in 2011, </w:t>
      </w:r>
      <w:r w:rsidRPr="002373FA">
        <w:rPr>
          <w:rStyle w:val="StyleUnderline"/>
        </w:rPr>
        <w:t>food prices and grievances related to food policy were one of the major drivers of the Arab Spring uprisings.</w:t>
      </w:r>
      <w:r w:rsidRPr="002373FA">
        <w:rPr>
          <w:sz w:val="16"/>
        </w:rPr>
        <w:t xml:space="preserve"> </w:t>
      </w:r>
      <w:r w:rsidRPr="002373FA">
        <w:rPr>
          <w:rStyle w:val="StyleUnderline"/>
        </w:rPr>
        <w:t xml:space="preserve">Repeatedly, history has taught us that a </w:t>
      </w:r>
      <w:r w:rsidRPr="00E75199">
        <w:rPr>
          <w:rStyle w:val="Emphasis"/>
          <w:highlight w:val="green"/>
        </w:rPr>
        <w:t>strong ag</w:t>
      </w:r>
      <w:r w:rsidRPr="002373FA">
        <w:rPr>
          <w:rStyle w:val="Emphasis"/>
        </w:rPr>
        <w:t>ricultural sector</w:t>
      </w:r>
      <w:r w:rsidRPr="002373FA">
        <w:rPr>
          <w:sz w:val="16"/>
        </w:rPr>
        <w:t xml:space="preserve"> </w:t>
      </w:r>
      <w:r w:rsidRPr="00E75199">
        <w:rPr>
          <w:rStyle w:val="StyleUnderline"/>
          <w:highlight w:val="green"/>
        </w:rPr>
        <w:t>is a</w:t>
      </w:r>
      <w:r w:rsidRPr="002373FA">
        <w:rPr>
          <w:rStyle w:val="StyleUnderline"/>
        </w:rPr>
        <w:t xml:space="preserve">n unquestionable </w:t>
      </w:r>
      <w:r w:rsidRPr="00E75199">
        <w:rPr>
          <w:rStyle w:val="Emphasis"/>
          <w:highlight w:val="green"/>
        </w:rPr>
        <w:t>requirement</w:t>
      </w:r>
      <w:r w:rsidRPr="00E75199">
        <w:rPr>
          <w:rStyle w:val="StyleUnderline"/>
          <w:highlight w:val="green"/>
        </w:rPr>
        <w:t xml:space="preserve"> for inclusive</w:t>
      </w:r>
      <w:r w:rsidRPr="002373FA">
        <w:rPr>
          <w:rStyle w:val="StyleUnderline"/>
        </w:rPr>
        <w:t xml:space="preserve"> and sustainable </w:t>
      </w:r>
      <w:r w:rsidRPr="00E75199">
        <w:rPr>
          <w:rStyle w:val="StyleUnderline"/>
          <w:highlight w:val="green"/>
        </w:rPr>
        <w:t>growth</w:t>
      </w:r>
      <w:r w:rsidRPr="002373FA">
        <w:rPr>
          <w:sz w:val="16"/>
        </w:rPr>
        <w:t xml:space="preserve">, broad-based development progress, </w:t>
      </w:r>
      <w:r w:rsidRPr="002373FA">
        <w:rPr>
          <w:rStyle w:val="StyleUnderline"/>
        </w:rPr>
        <w:t xml:space="preserve">and long-term </w:t>
      </w:r>
      <w:proofErr w:type="gramStart"/>
      <w:r w:rsidRPr="002373FA">
        <w:rPr>
          <w:rStyle w:val="StyleUnderline"/>
        </w:rPr>
        <w:t>stability.</w:t>
      </w:r>
      <w:r w:rsidRPr="002373FA">
        <w:rPr>
          <w:sz w:val="12"/>
        </w:rPr>
        <w:t>¶</w:t>
      </w:r>
      <w:proofErr w:type="gramEnd"/>
      <w:r w:rsidRPr="002373FA">
        <w:rPr>
          <w:sz w:val="16"/>
        </w:rPr>
        <w:t xml:space="preserve"> The impact can be remarkable and far reaching. </w:t>
      </w:r>
      <w:r w:rsidRPr="002373FA">
        <w:rPr>
          <w:rStyle w:val="StyleUnderline"/>
        </w:rPr>
        <w:t>Rising income, in addition to reducing the opportunities for an upsurge in extremism, leads to changes in diet, producing demand for more diverse and nutritious foods provided</w:t>
      </w:r>
      <w:r w:rsidRPr="002373FA">
        <w:rPr>
          <w:sz w:val="16"/>
        </w:rPr>
        <w:t xml:space="preserve">, in many cases, </w:t>
      </w:r>
      <w:r w:rsidRPr="002373FA">
        <w:rPr>
          <w:rStyle w:val="StyleUnderline"/>
        </w:rPr>
        <w:t>from American farmers and ranchers.</w:t>
      </w:r>
      <w:r w:rsidRPr="002373FA">
        <w:rPr>
          <w:sz w:val="16"/>
        </w:rPr>
        <w:t xml:space="preserve"> </w:t>
      </w:r>
      <w:r w:rsidRPr="002373FA">
        <w:rPr>
          <w:rStyle w:val="StyleUnderline"/>
        </w:rPr>
        <w:t>Emerging markets</w:t>
      </w:r>
      <w:r w:rsidRPr="002373FA">
        <w:rPr>
          <w:sz w:val="16"/>
        </w:rPr>
        <w:t xml:space="preserve"> currently </w:t>
      </w:r>
      <w:r w:rsidRPr="002373FA">
        <w:rPr>
          <w:rStyle w:val="StyleUnderline"/>
        </w:rPr>
        <w:t xml:space="preserve">purchase 20 percent of U.S. </w:t>
      </w:r>
      <w:r w:rsidRPr="002373FA">
        <w:rPr>
          <w:rStyle w:val="Emphasis"/>
        </w:rPr>
        <w:t>ag</w:t>
      </w:r>
      <w:r w:rsidRPr="002373FA">
        <w:rPr>
          <w:rStyle w:val="StyleUnderline"/>
        </w:rPr>
        <w:t xml:space="preserve">riculture exports and that figure is expected to grow as populations </w:t>
      </w:r>
      <w:proofErr w:type="gramStart"/>
      <w:r w:rsidRPr="002373FA">
        <w:rPr>
          <w:rStyle w:val="StyleUnderline"/>
        </w:rPr>
        <w:t>boom.</w:t>
      </w:r>
      <w:r w:rsidRPr="002373FA">
        <w:rPr>
          <w:sz w:val="12"/>
        </w:rPr>
        <w:t>¶</w:t>
      </w:r>
      <w:proofErr w:type="gramEnd"/>
      <w:r w:rsidRPr="002373FA">
        <w:rPr>
          <w:sz w:val="16"/>
        </w:rPr>
        <w:t xml:space="preserve"> 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w:t>
      </w:r>
      <w:proofErr w:type="gramStart"/>
      <w:r w:rsidRPr="002373FA">
        <w:rPr>
          <w:sz w:val="16"/>
        </w:rPr>
        <w:t>occurs.</w:t>
      </w:r>
      <w:r w:rsidRPr="002373FA">
        <w:rPr>
          <w:sz w:val="12"/>
        </w:rPr>
        <w:t>¶</w:t>
      </w:r>
      <w:proofErr w:type="gramEnd"/>
      <w:r w:rsidRPr="002373FA">
        <w:rPr>
          <w:sz w:val="16"/>
        </w:rPr>
        <w:t xml:space="preserve"> This is not rocket science. We know where the instability is most likely to occur. </w:t>
      </w:r>
      <w:r w:rsidRPr="002373FA">
        <w:rPr>
          <w:rStyle w:val="StyleUnderline"/>
        </w:rPr>
        <w:t xml:space="preserve">The world population will grow by 2.5 billion people by 2050. Unfortunately, this massive </w:t>
      </w:r>
      <w:r w:rsidRPr="00E75199">
        <w:rPr>
          <w:rStyle w:val="StyleUnderline"/>
          <w:highlight w:val="green"/>
        </w:rPr>
        <w:t>population boom is projected</w:t>
      </w:r>
      <w:r w:rsidRPr="002373FA">
        <w:rPr>
          <w:rStyle w:val="StyleUnderline"/>
        </w:rPr>
        <w:t xml:space="preserve"> to occur primarily in the most fragile and food insecure countries</w:t>
      </w:r>
      <w:r w:rsidRPr="002373FA">
        <w:rPr>
          <w:sz w:val="16"/>
        </w:rPr>
        <w:t xml:space="preserve">. This alarming math is not just about total numbers. </w:t>
      </w:r>
      <w:r w:rsidRPr="002373FA">
        <w:rPr>
          <w:rStyle w:val="StyleUnderline"/>
        </w:rPr>
        <w:t>Projections show that the greatest increase is in the age groups most vulnerable to extremism</w:t>
      </w:r>
      <w:r w:rsidRPr="002373FA">
        <w:rPr>
          <w:sz w:val="16"/>
        </w:rPr>
        <w:t xml:space="preserve">. There are currently 200 million people in Africa between the ages of 15 and 24, with that number expected to double in the next 30 years. Already, 60% of the unemployed in Africa are young people. </w:t>
      </w:r>
      <w:r w:rsidRPr="002373FA">
        <w:rPr>
          <w:sz w:val="12"/>
        </w:rPr>
        <w:t>¶</w:t>
      </w:r>
      <w:r w:rsidRPr="002373FA">
        <w:rPr>
          <w:sz w:val="16"/>
        </w:rPr>
        <w:t xml:space="preserve"> </w:t>
      </w:r>
      <w:r w:rsidRPr="002373FA">
        <w:rPr>
          <w:rStyle w:val="StyleUnderline"/>
        </w:rPr>
        <w:t xml:space="preserve">Too often these situations </w:t>
      </w:r>
      <w:r w:rsidRPr="00E75199">
        <w:rPr>
          <w:rStyle w:val="StyleUnderline"/>
          <w:highlight w:val="green"/>
        </w:rPr>
        <w:t xml:space="preserve">deteriorate into </w:t>
      </w:r>
      <w:r w:rsidRPr="00E75199">
        <w:rPr>
          <w:rStyle w:val="Emphasis"/>
          <w:highlight w:val="green"/>
        </w:rPr>
        <w:t>shooting wars</w:t>
      </w:r>
      <w:r w:rsidRPr="00E75199">
        <w:rPr>
          <w:rStyle w:val="StyleUnderline"/>
          <w:highlight w:val="green"/>
        </w:rPr>
        <w:t xml:space="preserve"> requiring the</w:t>
      </w:r>
      <w:r w:rsidRPr="002373FA">
        <w:rPr>
          <w:rStyle w:val="StyleUnderline"/>
        </w:rPr>
        <w:t xml:space="preserve"> deployment of</w:t>
      </w:r>
      <w:r w:rsidRPr="002373FA">
        <w:rPr>
          <w:sz w:val="16"/>
        </w:rPr>
        <w:t xml:space="preserve"> our </w:t>
      </w:r>
      <w:r w:rsidRPr="00E75199">
        <w:rPr>
          <w:rStyle w:val="StyleUnderline"/>
          <w:highlight w:val="green"/>
        </w:rPr>
        <w:t>military</w:t>
      </w:r>
      <w:r w:rsidRPr="002373FA">
        <w:rPr>
          <w:rStyle w:val="StyleUnderline"/>
        </w:rPr>
        <w:t xml:space="preserve"> forces</w:t>
      </w:r>
      <w:r w:rsidRPr="002373FA">
        <w:rPr>
          <w:sz w:val="16"/>
        </w:rPr>
        <w:t xml:space="preserve">. We should be continually mindful that the price we pay for committing military forces is measured in our most precious national resource, the blood of those who serve. For those who live in rural America, this has a disproportionate impact. Fully 40% of those who serve in our military come from the farms, ranches, and non-urban communities that make up only 16% of our population. </w:t>
      </w:r>
      <w:r w:rsidRPr="002373FA">
        <w:rPr>
          <w:sz w:val="12"/>
        </w:rPr>
        <w:t>¶</w:t>
      </w:r>
      <w:r w:rsidRPr="002373FA">
        <w:rPr>
          <w:sz w:val="16"/>
        </w:rPr>
        <w:t xml:space="preserve">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w:t>
      </w:r>
      <w:proofErr w:type="gramStart"/>
      <w:r w:rsidRPr="002373FA">
        <w:rPr>
          <w:sz w:val="16"/>
        </w:rPr>
        <w:t>being.</w:t>
      </w:r>
      <w:r w:rsidRPr="002373FA">
        <w:rPr>
          <w:sz w:val="12"/>
        </w:rPr>
        <w:t>¶</w:t>
      </w:r>
      <w:proofErr w:type="gramEnd"/>
      <w:r w:rsidRPr="002373FA">
        <w:rPr>
          <w:sz w:val="16"/>
        </w:rPr>
        <w:t xml:space="preserve"> Our active support for food security, including agriculture development, has helped stabilize key regions over the past 60 years. </w:t>
      </w:r>
      <w:r w:rsidRPr="002373FA">
        <w:rPr>
          <w:rStyle w:val="StyleUnderline"/>
        </w:rPr>
        <w:t xml:space="preserve">A robust food security strategy, as a part of our overall security strategy, can mitigate the growth of terrorism, build important relationships, and support continued American economic and </w:t>
      </w:r>
      <w:r w:rsidRPr="002373FA">
        <w:rPr>
          <w:rStyle w:val="Emphasis"/>
        </w:rPr>
        <w:t>ag</w:t>
      </w:r>
      <w:r w:rsidRPr="002373FA">
        <w:rPr>
          <w:rStyle w:val="StyleUnderline"/>
        </w:rPr>
        <w:t>ricultural prosperity while</w:t>
      </w:r>
      <w:r w:rsidRPr="002373FA">
        <w:rPr>
          <w:sz w:val="16"/>
        </w:rPr>
        <w:t xml:space="preserve"> materially </w:t>
      </w:r>
      <w:r w:rsidRPr="002373FA">
        <w:rPr>
          <w:rStyle w:val="StyleUnderline"/>
        </w:rPr>
        <w:t>contributing to</w:t>
      </w:r>
      <w:r w:rsidRPr="002373FA">
        <w:rPr>
          <w:sz w:val="16"/>
        </w:rPr>
        <w:t xml:space="preserve"> our Nation’s and </w:t>
      </w:r>
      <w:r w:rsidRPr="002373FA">
        <w:rPr>
          <w:rStyle w:val="StyleUnderline"/>
        </w:rPr>
        <w:t>the world’s security.</w:t>
      </w:r>
    </w:p>
    <w:p w14:paraId="20E3C6A0" w14:textId="77777777" w:rsidR="00FC4D7B" w:rsidRDefault="00FC4D7B" w:rsidP="00FC4D7B">
      <w:pPr>
        <w:rPr>
          <w:rFonts w:asciiTheme="majorHAnsi" w:hAnsiTheme="majorHAnsi" w:cstheme="majorHAnsi"/>
          <w:sz w:val="16"/>
        </w:rPr>
      </w:pPr>
    </w:p>
    <w:p w14:paraId="7CCFFD65" w14:textId="779143D9" w:rsidR="00FC4D7B" w:rsidRPr="00DE6C52" w:rsidRDefault="00FC4D7B" w:rsidP="00FC4D7B">
      <w:pPr>
        <w:keepNext/>
        <w:keepLines/>
        <w:spacing w:before="40" w:after="0"/>
        <w:outlineLvl w:val="3"/>
        <w:rPr>
          <w:rFonts w:eastAsia="MS Gothic"/>
          <w:b/>
          <w:iCs/>
          <w:sz w:val="26"/>
        </w:rPr>
      </w:pPr>
      <w:r w:rsidRPr="00DE6C52">
        <w:rPr>
          <w:rFonts w:eastAsia="MS Gothic"/>
          <w:b/>
          <w:iCs/>
          <w:sz w:val="26"/>
        </w:rPr>
        <w:t xml:space="preserve">Warming causes extinction </w:t>
      </w:r>
      <w:r>
        <w:rPr>
          <w:rFonts w:eastAsia="MS Gothic"/>
          <w:b/>
          <w:iCs/>
          <w:sz w:val="26"/>
        </w:rPr>
        <w:t>and</w:t>
      </w:r>
      <w:r w:rsidRPr="00DE6C52">
        <w:rPr>
          <w:rFonts w:eastAsia="MS Gothic"/>
          <w:b/>
          <w:iCs/>
          <w:sz w:val="26"/>
        </w:rPr>
        <w:t xml:space="preserve"> turns every impact</w:t>
      </w:r>
    </w:p>
    <w:p w14:paraId="66FADD03" w14:textId="77777777" w:rsidR="00974D1F" w:rsidRPr="008723F8" w:rsidRDefault="00974D1F" w:rsidP="00974D1F">
      <w:r w:rsidRPr="006A02D5">
        <w:rPr>
          <w:rStyle w:val="Style13ptBold"/>
        </w:rPr>
        <w:t>Sears</w:t>
      </w:r>
      <w:r>
        <w:rPr>
          <w:rStyle w:val="Style13ptBold"/>
        </w:rPr>
        <w:t xml:space="preserve"> 21 </w:t>
      </w:r>
      <w:r w:rsidRPr="00017DEF">
        <w:rPr>
          <w:rStyle w:val="Style13ptBold"/>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w:t>
      </w:r>
      <w:r w:rsidRPr="00017DEF">
        <w:rPr>
          <w:sz w:val="20"/>
          <w:szCs w:val="20"/>
        </w:rPr>
        <w:lastRenderedPageBreak/>
        <w:t xml:space="preserve">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40FD9CD3" w14:textId="77777777" w:rsidR="00974D1F" w:rsidRDefault="00974D1F" w:rsidP="00974D1F">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6D2B9F">
        <w:rPr>
          <w:rStyle w:val="StyleUnderline"/>
          <w:highlight w:val="green"/>
        </w:rPr>
        <w:t>Climate</w:t>
      </w:r>
      <w:r w:rsidRPr="00F86273">
        <w:rPr>
          <w:rStyle w:val="StyleUnderline"/>
        </w:rPr>
        <w:t xml:space="preserve"> change </w:t>
      </w:r>
      <w:r w:rsidRPr="006D2B9F">
        <w:rPr>
          <w:rStyle w:val="StyleUnderline"/>
          <w:highlight w:val="green"/>
        </w:rPr>
        <w:t xml:space="preserve">could </w:t>
      </w:r>
      <w:r w:rsidRPr="006D2B9F">
        <w:rPr>
          <w:rStyle w:val="Emphasis"/>
          <w:highlight w:val="green"/>
        </w:rPr>
        <w:t>be</w:t>
      </w:r>
      <w:r w:rsidRPr="00F86273">
        <w:rPr>
          <w:rStyle w:val="StyleUnderline"/>
        </w:rPr>
        <w:t xml:space="preserve">come an </w:t>
      </w:r>
      <w:r w:rsidRPr="006D2B9F">
        <w:rPr>
          <w:rStyle w:val="Emphasis"/>
          <w:highlight w:val="green"/>
        </w:rPr>
        <w:t>existential</w:t>
      </w:r>
      <w:r w:rsidRPr="00F72911">
        <w:rPr>
          <w:rStyle w:val="Emphasis"/>
        </w:rPr>
        <w:t xml:space="preserve"> threat</w:t>
      </w:r>
      <w:r w:rsidRPr="00F86273">
        <w:rPr>
          <w:rStyle w:val="StyleUnderline"/>
        </w:rPr>
        <w:t xml:space="preserve"> to humanity </w:t>
      </w:r>
      <w:r w:rsidRPr="006D2B9F">
        <w:rPr>
          <w:rStyle w:val="StyleUnderline"/>
          <w:highlight w:val="green"/>
        </w:rPr>
        <w:t xml:space="preserve">if the </w:t>
      </w:r>
      <w:r w:rsidRPr="006D2B9F">
        <w:rPr>
          <w:rStyle w:val="Emphasis"/>
          <w:b w:val="0"/>
          <w:bCs/>
          <w:highlight w:val="green"/>
        </w:rPr>
        <w:t>planet</w:t>
      </w:r>
      <w:r w:rsidRPr="00200733">
        <w:rPr>
          <w:rStyle w:val="StyleUnderline"/>
          <w:bCs/>
        </w:rPr>
        <w:t>’s</w:t>
      </w:r>
      <w:r w:rsidRPr="00F86273">
        <w:rPr>
          <w:rStyle w:val="StyleUnderline"/>
        </w:rPr>
        <w:t xml:space="preserve"> climate </w:t>
      </w:r>
      <w:r w:rsidRPr="006D2B9F">
        <w:rPr>
          <w:rStyle w:val="StyleUnderline"/>
          <w:highlight w:val="green"/>
        </w:rPr>
        <w:t xml:space="preserve">reaches a </w:t>
      </w:r>
      <w:r w:rsidRPr="006D2B9F">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6D2B9F">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6D2B9F">
        <w:rPr>
          <w:rStyle w:val="Emphasis"/>
          <w:highlight w:val="green"/>
        </w:rPr>
        <w:t>12°</w:t>
      </w:r>
      <w:r w:rsidRPr="00F86273">
        <w:rPr>
          <w:rStyle w:val="StyleUnderline"/>
        </w:rPr>
        <w:t xml:space="preserve">C </w:t>
      </w:r>
      <w:r w:rsidRPr="006D2B9F">
        <w:rPr>
          <w:rStyle w:val="StyleUnderline"/>
          <w:highlight w:val="green"/>
        </w:rPr>
        <w:t>would leave</w:t>
      </w:r>
      <w:r w:rsidRPr="00F86273">
        <w:rPr>
          <w:rStyle w:val="StyleUnderline"/>
        </w:rPr>
        <w:t xml:space="preserve"> much of </w:t>
      </w:r>
      <w:r w:rsidRPr="006D2B9F">
        <w:rPr>
          <w:rStyle w:val="StyleUnderline"/>
          <w:highlight w:val="green"/>
        </w:rPr>
        <w:t xml:space="preserve">the planet </w:t>
      </w:r>
      <w:r w:rsidRPr="006D2B9F">
        <w:rPr>
          <w:rStyle w:val="Emphasis"/>
          <w:highlight w:val="green"/>
        </w:rPr>
        <w:t>too hot for</w:t>
      </w:r>
      <w:r w:rsidRPr="00F72911">
        <w:rPr>
          <w:rStyle w:val="Emphasis"/>
        </w:rPr>
        <w:t xml:space="preserve"> human </w:t>
      </w:r>
      <w:r w:rsidRPr="006D2B9F">
        <w:rPr>
          <w:rStyle w:val="Emphasis"/>
          <w:highlight w:val="green"/>
        </w:rPr>
        <w:t>habitation</w:t>
      </w:r>
      <w:r w:rsidRPr="00F72911">
        <w:rPr>
          <w:sz w:val="16"/>
        </w:rPr>
        <w:t xml:space="preserve"> (Sherwood et al. 2010). </w:t>
      </w:r>
      <w:r w:rsidRPr="00F86273">
        <w:rPr>
          <w:rStyle w:val="StyleUnderline"/>
        </w:rPr>
        <w:t xml:space="preserve">The </w:t>
      </w:r>
      <w:r w:rsidRPr="006D2B9F">
        <w:rPr>
          <w:rStyle w:val="Emphasis"/>
          <w:highlight w:val="green"/>
        </w:rPr>
        <w:t>indirect</w:t>
      </w:r>
      <w:r w:rsidRPr="006D2B9F">
        <w:rPr>
          <w:rStyle w:val="StyleUnderline"/>
          <w:highlight w:val="green"/>
        </w:rPr>
        <w:t xml:space="preserve"> effects</w:t>
      </w:r>
      <w:r w:rsidRPr="00F86273">
        <w:rPr>
          <w:rStyle w:val="StyleUnderline"/>
        </w:rPr>
        <w:t xml:space="preserve"> of climate change could </w:t>
      </w:r>
      <w:r w:rsidRPr="006D2B9F">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6D2B9F">
        <w:rPr>
          <w:rStyle w:val="Emphasis"/>
          <w:highlight w:val="green"/>
        </w:rPr>
        <w:t>disasters</w:t>
      </w:r>
      <w:r w:rsidRPr="00F72911">
        <w:rPr>
          <w:sz w:val="16"/>
        </w:rPr>
        <w:t xml:space="preserve"> (e.g., hurricanes and forest fires); </w:t>
      </w:r>
      <w:r w:rsidRPr="00F86273">
        <w:rPr>
          <w:rStyle w:val="StyleUnderline"/>
        </w:rPr>
        <w:t xml:space="preserve">environmental </w:t>
      </w:r>
      <w:r w:rsidRPr="006D2B9F">
        <w:rPr>
          <w:rStyle w:val="StyleUnderline"/>
          <w:highlight w:val="green"/>
        </w:rPr>
        <w:t xml:space="preserve">pressures on </w:t>
      </w:r>
      <w:r w:rsidRPr="006D2B9F">
        <w:rPr>
          <w:rStyle w:val="Emphasis"/>
          <w:highlight w:val="green"/>
        </w:rPr>
        <w:t>water</w:t>
      </w:r>
      <w:r w:rsidRPr="006D2B9F">
        <w:rPr>
          <w:rStyle w:val="StyleUnderline"/>
          <w:highlight w:val="green"/>
        </w:rPr>
        <w:t xml:space="preserve"> and </w:t>
      </w:r>
      <w:r w:rsidRPr="006D2B9F">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6D2B9F">
        <w:rPr>
          <w:rStyle w:val="Emphasis"/>
          <w:highlight w:val="green"/>
        </w:rPr>
        <w:t>viruses</w:t>
      </w:r>
      <w:r w:rsidRPr="00017DEF">
        <w:rPr>
          <w:rStyle w:val="StyleUnderline"/>
        </w:rPr>
        <w:t xml:space="preserve">; </w:t>
      </w:r>
      <w:r w:rsidRPr="006D2B9F">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6D2B9F">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6D2B9F">
        <w:rPr>
          <w:rStyle w:val="Emphasis"/>
          <w:highlight w:val="green"/>
        </w:rPr>
        <w:t>collapse of</w:t>
      </w:r>
      <w:r w:rsidRPr="00F72911">
        <w:rPr>
          <w:rStyle w:val="Emphasis"/>
        </w:rPr>
        <w:t xml:space="preserve"> human </w:t>
      </w:r>
      <w:r w:rsidRPr="006D2B9F">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6D2B9F">
        <w:rPr>
          <w:rStyle w:val="Emphasis"/>
          <w:highlight w:val="green"/>
        </w:rPr>
        <w:t>link</w:t>
      </w:r>
      <w:r w:rsidRPr="007424D2">
        <w:rPr>
          <w:rStyle w:val="StyleUnderline"/>
        </w:rPr>
        <w:t>ed</w:t>
      </w:r>
      <w:r w:rsidRPr="00F86273">
        <w:rPr>
          <w:rStyle w:val="StyleUnderline"/>
        </w:rPr>
        <w:t xml:space="preserve"> </w:t>
      </w:r>
      <w:r w:rsidRPr="006D2B9F">
        <w:rPr>
          <w:rStyle w:val="StyleUnderline"/>
          <w:highlight w:val="green"/>
        </w:rPr>
        <w:t>to</w:t>
      </w:r>
      <w:r w:rsidRPr="00F86273">
        <w:rPr>
          <w:rStyle w:val="StyleUnderline"/>
        </w:rPr>
        <w:t xml:space="preserve"> dramatic shifts in Earth’s </w:t>
      </w:r>
      <w:r w:rsidRPr="006D2B9F">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6D2B9F">
        <w:rPr>
          <w:rStyle w:val="Emphasis"/>
          <w:highlight w:val="green"/>
        </w:rPr>
        <w:t>positive</w:t>
      </w:r>
      <w:r w:rsidRPr="00F72911">
        <w:rPr>
          <w:rStyle w:val="Emphasis"/>
        </w:rPr>
        <w:t xml:space="preserve"> feedback </w:t>
      </w:r>
      <w:r w:rsidRPr="006D2B9F">
        <w:rPr>
          <w:rStyle w:val="Emphasis"/>
          <w:highlight w:val="green"/>
        </w:rPr>
        <w:t>loops</w:t>
      </w:r>
      <w:r w:rsidRPr="00F72911">
        <w:rPr>
          <w:sz w:val="16"/>
        </w:rPr>
        <w:t xml:space="preserve"> in Earth’s climate system </w:t>
      </w:r>
      <w:r w:rsidRPr="00F86273">
        <w:rPr>
          <w:rStyle w:val="StyleUnderline"/>
        </w:rPr>
        <w:t xml:space="preserve">could </w:t>
      </w:r>
      <w:r w:rsidRPr="006D2B9F">
        <w:rPr>
          <w:rStyle w:val="StyleUnderline"/>
          <w:highlight w:val="green"/>
        </w:rPr>
        <w:t>lead to</w:t>
      </w:r>
      <w:r w:rsidRPr="00F72911">
        <w:rPr>
          <w:sz w:val="16"/>
        </w:rPr>
        <w:t xml:space="preserve"> potentially </w:t>
      </w:r>
      <w:r w:rsidRPr="006D2B9F">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6D2B9F">
        <w:rPr>
          <w:rStyle w:val="Emphasis"/>
          <w:highlight w:val="green"/>
        </w:rPr>
        <w:t>“runaway”</w:t>
      </w:r>
      <w:r w:rsidRPr="00F86273">
        <w:rPr>
          <w:rStyle w:val="StyleUnderline"/>
        </w:rPr>
        <w:t xml:space="preserve"> climate </w:t>
      </w:r>
      <w:r w:rsidRPr="006D2B9F">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6D2B9F">
        <w:rPr>
          <w:rStyle w:val="StyleUnderline"/>
          <w:highlight w:val="green"/>
        </w:rPr>
        <w:t>a</w:t>
      </w:r>
      <w:r w:rsidRPr="00F86273">
        <w:rPr>
          <w:rStyle w:val="StyleUnderline"/>
        </w:rPr>
        <w:t xml:space="preserve"> “planetary </w:t>
      </w:r>
      <w:r w:rsidRPr="006D2B9F">
        <w:rPr>
          <w:rStyle w:val="Emphasis"/>
          <w:highlight w:val="green"/>
        </w:rPr>
        <w:t>threshold</w:t>
      </w:r>
      <w:r w:rsidRPr="00F86273">
        <w:rPr>
          <w:rStyle w:val="StyleUnderline"/>
        </w:rPr>
        <w:t xml:space="preserve">” could </w:t>
      </w:r>
      <w:r w:rsidRPr="006D2B9F">
        <w:rPr>
          <w:rStyle w:val="StyleUnderline"/>
          <w:highlight w:val="green"/>
        </w:rPr>
        <w:t>exist at</w:t>
      </w:r>
      <w:r w:rsidRPr="00F72911">
        <w:rPr>
          <w:sz w:val="16"/>
        </w:rPr>
        <w:t xml:space="preserve"> global average </w:t>
      </w:r>
      <w:r w:rsidRPr="00F86273">
        <w:rPr>
          <w:rStyle w:val="StyleUnderline"/>
        </w:rPr>
        <w:t xml:space="preserve">temperature of </w:t>
      </w:r>
      <w:r w:rsidRPr="006D2B9F">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w:t>
      </w:r>
      <w:r w:rsidRPr="00F72911">
        <w:rPr>
          <w:sz w:val="16"/>
        </w:rPr>
        <w:lastRenderedPageBreak/>
        <w:t xml:space="preserve">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64B32EF2" w14:textId="77777777" w:rsidR="00FC4D7B" w:rsidRPr="00F31235" w:rsidRDefault="00FC4D7B" w:rsidP="00FC4D7B">
      <w:pPr>
        <w:pStyle w:val="Heading4"/>
      </w:pPr>
      <w:r>
        <w:t>Scenario 2 is debris.</w:t>
      </w:r>
    </w:p>
    <w:p w14:paraId="5EB46D01" w14:textId="77777777" w:rsidR="001A5B57" w:rsidRPr="00F93790" w:rsidRDefault="001A5B57" w:rsidP="001A5B57">
      <w:pPr>
        <w:pStyle w:val="Heading4"/>
        <w:rPr>
          <w:rFonts w:cs="Calibri"/>
        </w:rPr>
      </w:pPr>
      <w:r w:rsidRPr="00F93790">
        <w:rPr>
          <w:rFonts w:cs="Calibri"/>
        </w:rPr>
        <w:t>Increased space tourism pushes debris over the brink – that wrecks satellites.</w:t>
      </w:r>
    </w:p>
    <w:p w14:paraId="4AC69681" w14:textId="77777777" w:rsidR="001A5B57" w:rsidRPr="00F93790" w:rsidRDefault="001A5B57" w:rsidP="001A5B57">
      <w:pPr>
        <w:rPr>
          <w:sz w:val="16"/>
          <w:szCs w:val="16"/>
        </w:rPr>
      </w:pPr>
      <w:r w:rsidRPr="00F93790">
        <w:rPr>
          <w:rStyle w:val="Style13ptBold"/>
        </w:rPr>
        <w:t>Tehrani ‘21</w:t>
      </w:r>
      <w:r w:rsidRPr="00F93790">
        <w:rPr>
          <w:sz w:val="16"/>
          <w:szCs w:val="16"/>
        </w:rPr>
        <w:t xml:space="preserve"> [James Tehrani; </w:t>
      </w:r>
      <w:proofErr w:type="gramStart"/>
      <w:r w:rsidRPr="00F93790">
        <w:rPr>
          <w:sz w:val="16"/>
          <w:szCs w:val="16"/>
        </w:rPr>
        <w:t>Spark‘</w:t>
      </w:r>
      <w:proofErr w:type="gramEnd"/>
      <w:r w:rsidRPr="00F93790">
        <w:rPr>
          <w:sz w:val="16"/>
          <w:szCs w:val="16"/>
        </w:rPr>
        <w:t>s editor-in-chief, an award-winning writer and editor; 04-01-2021; “Space Junk: A Safety and Sustainability Problem Moving at 18,000 MPH”; Spark; https://sphera.com/spark/space-junk-a-safety-and-sustainability-problem-moving-at-18000-mph/; Accessed 12-26-2021] AK</w:t>
      </w:r>
    </w:p>
    <w:p w14:paraId="3F88B638" w14:textId="77777777" w:rsidR="001A5B57" w:rsidRPr="00F93790" w:rsidRDefault="001A5B57" w:rsidP="001A5B57">
      <w:pPr>
        <w:rPr>
          <w:sz w:val="16"/>
        </w:rPr>
      </w:pPr>
      <w:r w:rsidRPr="00F93790">
        <w:rPr>
          <w:sz w:val="16"/>
        </w:rPr>
        <w:t xml:space="preserve">Most of the </w:t>
      </w:r>
      <w:r w:rsidRPr="00F93790">
        <w:rPr>
          <w:rStyle w:val="StyleUnderline"/>
        </w:rPr>
        <w:t xml:space="preserve">current </w:t>
      </w:r>
      <w:r w:rsidRPr="00E75199">
        <w:rPr>
          <w:rStyle w:val="StyleUnderline"/>
          <w:highlight w:val="green"/>
        </w:rPr>
        <w:t>debris</w:t>
      </w:r>
      <w:r w:rsidRPr="00F93790">
        <w:rPr>
          <w:rStyle w:val="StyleUnderline"/>
        </w:rPr>
        <w:t xml:space="preserve"> is</w:t>
      </w:r>
      <w:r w:rsidRPr="00F93790">
        <w:rPr>
          <w:sz w:val="16"/>
        </w:rPr>
        <w:t xml:space="preserve"> found </w:t>
      </w:r>
      <w:r w:rsidRPr="00E75199">
        <w:rPr>
          <w:rStyle w:val="StyleUnderline"/>
          <w:highlight w:val="green"/>
        </w:rPr>
        <w:t>in</w:t>
      </w:r>
      <w:r w:rsidRPr="00F93790">
        <w:rPr>
          <w:rStyle w:val="StyleUnderline"/>
        </w:rPr>
        <w:t xml:space="preserve"> the low Earth orbit (</w:t>
      </w:r>
      <w:r w:rsidRPr="00E75199">
        <w:rPr>
          <w:rStyle w:val="StyleUnderline"/>
          <w:highlight w:val="green"/>
        </w:rPr>
        <w:t>LEO</w:t>
      </w:r>
      <w:r w:rsidRPr="00F93790">
        <w:rPr>
          <w:sz w:val="16"/>
        </w:rPr>
        <w:t xml:space="preserve">), which is about 600 to 1,200 miles (1,000 to 2,000 kilometers) above the planet. NASA calls LEO </w:t>
      </w:r>
      <w:r w:rsidRPr="00E75199">
        <w:rPr>
          <w:rStyle w:val="StyleUnderline"/>
          <w:highlight w:val="green"/>
        </w:rPr>
        <w:t>a</w:t>
      </w:r>
      <w:r w:rsidRPr="00A96EC9">
        <w:rPr>
          <w:rStyle w:val="StyleUnderline"/>
        </w:rPr>
        <w:t>n</w:t>
      </w:r>
      <w:r w:rsidRPr="00F93790">
        <w:rPr>
          <w:rStyle w:val="StyleUnderline"/>
        </w:rPr>
        <w:t xml:space="preserve"> “orbital </w:t>
      </w:r>
      <w:r w:rsidRPr="00E75199">
        <w:rPr>
          <w:rStyle w:val="StyleUnderline"/>
          <w:highlight w:val="green"/>
        </w:rPr>
        <w:t>space junkyard</w:t>
      </w:r>
      <w:r w:rsidRPr="00F93790">
        <w:rPr>
          <w:sz w:val="16"/>
        </w:rPr>
        <w:t xml:space="preserve">.” The junk isn’t sitting idly in a landfill; it is </w:t>
      </w:r>
      <w:r w:rsidRPr="00E75199">
        <w:rPr>
          <w:rStyle w:val="StyleUnderline"/>
          <w:highlight w:val="green"/>
        </w:rPr>
        <w:t>moving around</w:t>
      </w:r>
      <w:r w:rsidRPr="00F93790">
        <w:rPr>
          <w:rStyle w:val="StyleUnderline"/>
        </w:rPr>
        <w:t xml:space="preserve"> at speeds up to </w:t>
      </w:r>
      <w:r w:rsidRPr="00E75199">
        <w:rPr>
          <w:rStyle w:val="StyleUnderline"/>
          <w:highlight w:val="green"/>
        </w:rPr>
        <w:t>18,000 mph</w:t>
      </w:r>
      <w:r w:rsidRPr="00F93790">
        <w:rPr>
          <w:sz w:val="16"/>
        </w:rPr>
        <w:t xml:space="preserve"> (29,000 kph), or 23 times the speed of sound.</w:t>
      </w:r>
    </w:p>
    <w:p w14:paraId="7AC356A3" w14:textId="77777777" w:rsidR="001A5B57" w:rsidRPr="00F93790" w:rsidRDefault="001A5B57" w:rsidP="001A5B57">
      <w:pPr>
        <w:rPr>
          <w:sz w:val="16"/>
        </w:rPr>
      </w:pPr>
      <w:r w:rsidRPr="00F93790">
        <w:rPr>
          <w:sz w:val="16"/>
        </w:rPr>
        <w:t xml:space="preserve">While the Inter-Agency Space Debris Coordination Committee was designed to coordinate space debris efforts, </w:t>
      </w:r>
      <w:r w:rsidRPr="00F93790">
        <w:rPr>
          <w:rStyle w:val="Emphasis"/>
        </w:rPr>
        <w:t xml:space="preserve">there are currently </w:t>
      </w:r>
      <w:r w:rsidRPr="00E75199">
        <w:rPr>
          <w:rStyle w:val="Emphasis"/>
          <w:highlight w:val="green"/>
        </w:rPr>
        <w:t>no</w:t>
      </w:r>
      <w:r w:rsidRPr="00F93790">
        <w:rPr>
          <w:rStyle w:val="Emphasis"/>
        </w:rPr>
        <w:t xml:space="preserve"> international </w:t>
      </w:r>
      <w:r w:rsidRPr="00E75199">
        <w:rPr>
          <w:rStyle w:val="Emphasis"/>
          <w:highlight w:val="green"/>
        </w:rPr>
        <w:t>laws</w:t>
      </w:r>
      <w:r w:rsidRPr="00F93790">
        <w:rPr>
          <w:rStyle w:val="Emphasis"/>
        </w:rPr>
        <w:t xml:space="preserve"> in place </w:t>
      </w:r>
      <w:r w:rsidRPr="00E75199">
        <w:rPr>
          <w:rStyle w:val="Emphasis"/>
          <w:highlight w:val="green"/>
        </w:rPr>
        <w:t>regarding removing space debris</w:t>
      </w:r>
      <w:r w:rsidRPr="00F93790">
        <w:rPr>
          <w:sz w:val="16"/>
        </w:rPr>
        <w:t xml:space="preserve">. Since a single satellite can cost between $50 million and $400 million, </w:t>
      </w:r>
      <w:r w:rsidRPr="00F93790">
        <w:rPr>
          <w:rStyle w:val="StyleUnderline"/>
        </w:rPr>
        <w:t xml:space="preserve">the </w:t>
      </w:r>
      <w:r w:rsidRPr="00E75199">
        <w:rPr>
          <w:rStyle w:val="StyleUnderline"/>
          <w:highlight w:val="green"/>
        </w:rPr>
        <w:t>risk</w:t>
      </w:r>
      <w:r w:rsidRPr="00F93790">
        <w:rPr>
          <w:rStyle w:val="StyleUnderline"/>
        </w:rPr>
        <w:t xml:space="preserve"> of damage from space debris </w:t>
      </w:r>
      <w:r w:rsidRPr="00E75199">
        <w:rPr>
          <w:rStyle w:val="StyleUnderline"/>
          <w:highlight w:val="green"/>
        </w:rPr>
        <w:t>to</w:t>
      </w:r>
      <w:r w:rsidRPr="00F93790">
        <w:rPr>
          <w:rStyle w:val="StyleUnderline"/>
        </w:rPr>
        <w:t xml:space="preserve"> a </w:t>
      </w:r>
      <w:r w:rsidRPr="00E75199">
        <w:rPr>
          <w:rStyle w:val="StyleUnderline"/>
          <w:highlight w:val="green"/>
        </w:rPr>
        <w:t>satellite is</w:t>
      </w:r>
      <w:r w:rsidRPr="00F93790">
        <w:rPr>
          <w:rStyle w:val="StyleUnderline"/>
        </w:rPr>
        <w:t xml:space="preserve"> clearly </w:t>
      </w:r>
      <w:r w:rsidRPr="00E75199">
        <w:rPr>
          <w:rStyle w:val="StyleUnderline"/>
          <w:highlight w:val="green"/>
        </w:rPr>
        <w:t>significant</w:t>
      </w:r>
      <w:r w:rsidRPr="00F93790">
        <w:rPr>
          <w:sz w:val="16"/>
        </w:rPr>
        <w:t xml:space="preserve">. And </w:t>
      </w:r>
      <w:r w:rsidRPr="00F93790">
        <w:rPr>
          <w:rStyle w:val="Emphasis"/>
        </w:rPr>
        <w:t xml:space="preserve">as </w:t>
      </w:r>
      <w:r w:rsidRPr="00E75199">
        <w:rPr>
          <w:rStyle w:val="Emphasis"/>
          <w:highlight w:val="green"/>
        </w:rPr>
        <w:t>more debris is left behind</w:t>
      </w:r>
      <w:r w:rsidRPr="00F93790">
        <w:rPr>
          <w:rStyle w:val="Emphasis"/>
        </w:rPr>
        <w:t xml:space="preserve">, there is obviously </w:t>
      </w:r>
      <w:r w:rsidRPr="00E75199">
        <w:rPr>
          <w:rStyle w:val="Emphasis"/>
          <w:highlight w:val="green"/>
        </w:rPr>
        <w:t>more risk of collisions</w:t>
      </w:r>
      <w:r w:rsidRPr="00F93790">
        <w:rPr>
          <w:rStyle w:val="Emphasis"/>
        </w:rPr>
        <w:t xml:space="preserve">, especially </w:t>
      </w:r>
      <w:r w:rsidRPr="00E75199">
        <w:rPr>
          <w:rStyle w:val="Emphasis"/>
          <w:highlight w:val="green"/>
        </w:rPr>
        <w:t>when space tourism picks up</w:t>
      </w:r>
      <w:r w:rsidRPr="00F93790">
        <w:rPr>
          <w:sz w:val="16"/>
        </w:rPr>
        <w:t xml:space="preserve">. The orbiting junk was explored in the 2013 film “Gravity,” starring George Clooney and Sandra </w:t>
      </w:r>
      <w:proofErr w:type="gramStart"/>
      <w:r w:rsidRPr="00F93790">
        <w:rPr>
          <w:sz w:val="16"/>
        </w:rPr>
        <w:t>Bullock;</w:t>
      </w:r>
      <w:proofErr w:type="gramEnd"/>
      <w:r w:rsidRPr="00F93790">
        <w:rPr>
          <w:sz w:val="16"/>
        </w:rPr>
        <w:t xml:space="preserve"> it’s known as the Kessler Effect.</w:t>
      </w:r>
    </w:p>
    <w:p w14:paraId="32DF9251" w14:textId="77777777" w:rsidR="001A5B57" w:rsidRPr="00F93790" w:rsidRDefault="001A5B57" w:rsidP="001A5B57">
      <w:pPr>
        <w:rPr>
          <w:sz w:val="12"/>
          <w:szCs w:val="12"/>
        </w:rPr>
      </w:pPr>
      <w:r w:rsidRPr="00F93790">
        <w:rPr>
          <w:sz w:val="12"/>
          <w:szCs w:val="12"/>
        </w:rPr>
        <w:t xml:space="preserve">Don Kessler, the former NASA scientist who studied space debris even told the Guardian back in 2011 </w:t>
      </w:r>
      <w:proofErr w:type="gramStart"/>
      <w:r w:rsidRPr="00F93790">
        <w:rPr>
          <w:sz w:val="12"/>
          <w:szCs w:val="12"/>
        </w:rPr>
        <w:t>in regard to</w:t>
      </w:r>
      <w:proofErr w:type="gramEnd"/>
      <w:r w:rsidRPr="00F93790">
        <w:rPr>
          <w:sz w:val="12"/>
          <w:szCs w:val="12"/>
        </w:rPr>
        <w:t xml:space="preserve"> formulating a plan to deal with space junk: “The longer you wait to do this, the more expensive it’s going to be. … This scenario of increasing space debris will play out even if we don’t put anything else in orbit,” he said.</w:t>
      </w:r>
    </w:p>
    <w:p w14:paraId="45FD04DE" w14:textId="77777777" w:rsidR="001A5B57" w:rsidRPr="00F93790" w:rsidRDefault="001A5B57" w:rsidP="001A5B57">
      <w:pPr>
        <w:rPr>
          <w:sz w:val="12"/>
          <w:szCs w:val="12"/>
        </w:rPr>
      </w:pPr>
      <w:r w:rsidRPr="00F93790">
        <w:rPr>
          <w:sz w:val="12"/>
          <w:szCs w:val="12"/>
        </w:rPr>
        <w:t xml:space="preserve">On that point, the European Space Agency has contracted with a Swiss startup called </w:t>
      </w:r>
      <w:proofErr w:type="spellStart"/>
      <w:r w:rsidRPr="00F93790">
        <w:rPr>
          <w:sz w:val="12"/>
          <w:szCs w:val="12"/>
        </w:rPr>
        <w:t>ClearSpace</w:t>
      </w:r>
      <w:proofErr w:type="spellEnd"/>
      <w:r w:rsidRPr="00F93790">
        <w:rPr>
          <w:sz w:val="12"/>
          <w:szCs w:val="12"/>
        </w:rPr>
        <w:t xml:space="preserve"> that plans to launch its first mission to remove space debris in 2025.</w:t>
      </w:r>
    </w:p>
    <w:p w14:paraId="16B09184" w14:textId="77777777" w:rsidR="001A5B57" w:rsidRPr="00F93790" w:rsidRDefault="001A5B57" w:rsidP="001A5B57">
      <w:pPr>
        <w:rPr>
          <w:sz w:val="12"/>
          <w:szCs w:val="12"/>
        </w:rPr>
      </w:pPr>
      <w:r w:rsidRPr="00F93790">
        <w:rPr>
          <w:sz w:val="12"/>
          <w:szCs w:val="12"/>
        </w:rPr>
        <w:t>The Gravity of the Situation</w:t>
      </w:r>
    </w:p>
    <w:p w14:paraId="0ECB38C4" w14:textId="77777777" w:rsidR="001A5B57" w:rsidRPr="00F93790" w:rsidRDefault="001A5B57" w:rsidP="001A5B57">
      <w:pPr>
        <w:rPr>
          <w:sz w:val="16"/>
        </w:rPr>
      </w:pPr>
      <w:r w:rsidRPr="00F93790">
        <w:rPr>
          <w:sz w:val="16"/>
        </w:rPr>
        <w:t xml:space="preserve">Without a doubt, </w:t>
      </w:r>
      <w:r w:rsidRPr="00F93790">
        <w:rPr>
          <w:rStyle w:val="StyleUnderline"/>
        </w:rPr>
        <w:t xml:space="preserve">space </w:t>
      </w:r>
      <w:r w:rsidRPr="00E75199">
        <w:rPr>
          <w:rStyle w:val="StyleUnderline"/>
          <w:highlight w:val="green"/>
        </w:rPr>
        <w:t>debris is</w:t>
      </w:r>
      <w:r w:rsidRPr="00F93790">
        <w:rPr>
          <w:rStyle w:val="StyleUnderline"/>
        </w:rPr>
        <w:t xml:space="preserve"> an </w:t>
      </w:r>
      <w:r w:rsidRPr="00E75199">
        <w:rPr>
          <w:rStyle w:val="StyleUnderline"/>
          <w:highlight w:val="green"/>
        </w:rPr>
        <w:t>Operational Risk</w:t>
      </w:r>
      <w:r w:rsidRPr="00F93790">
        <w:rPr>
          <w:rStyle w:val="StyleUnderline"/>
        </w:rPr>
        <w:t>; even the I</w:t>
      </w:r>
      <w:r w:rsidRPr="00F93790">
        <w:rPr>
          <w:sz w:val="16"/>
        </w:rPr>
        <w:t xml:space="preserve">nternational </w:t>
      </w:r>
      <w:r w:rsidRPr="00F93790">
        <w:rPr>
          <w:rStyle w:val="StyleUnderline"/>
        </w:rPr>
        <w:t>S</w:t>
      </w:r>
      <w:r w:rsidRPr="00F93790">
        <w:rPr>
          <w:sz w:val="16"/>
        </w:rPr>
        <w:t xml:space="preserve">pace </w:t>
      </w:r>
      <w:r w:rsidRPr="00F93790">
        <w:rPr>
          <w:rStyle w:val="StyleUnderline"/>
        </w:rPr>
        <w:t>S</w:t>
      </w:r>
      <w:r w:rsidRPr="00F93790">
        <w:rPr>
          <w:sz w:val="16"/>
        </w:rPr>
        <w:t xml:space="preserve">tation </w:t>
      </w:r>
      <w:proofErr w:type="gramStart"/>
      <w:r w:rsidRPr="00F93790">
        <w:rPr>
          <w:rStyle w:val="StyleUnderline"/>
        </w:rPr>
        <w:t>has to</w:t>
      </w:r>
      <w:proofErr w:type="gramEnd"/>
      <w:r w:rsidRPr="00F93790">
        <w:rPr>
          <w:rStyle w:val="StyleUnderline"/>
        </w:rPr>
        <w:t xml:space="preserve"> dodge space junk</w:t>
      </w:r>
      <w:r w:rsidRPr="00F93790">
        <w:rPr>
          <w:sz w:val="16"/>
        </w:rPr>
        <w:t xml:space="preserve"> at times. Former NASA Administrator Jim </w:t>
      </w:r>
      <w:proofErr w:type="spellStart"/>
      <w:r w:rsidRPr="00F93790">
        <w:rPr>
          <w:sz w:val="16"/>
        </w:rPr>
        <w:t>Bridenstine</w:t>
      </w:r>
      <w:proofErr w:type="spellEnd"/>
      <w:r w:rsidRPr="00F93790">
        <w:rPr>
          <w:sz w:val="16"/>
        </w:rPr>
        <w:t xml:space="preserve"> even tweeted last September that the “Space Station has maneuvered 3 times in 2020 to avoid debris. In the last 2 weeks, there have been 3 high concern potential conjunctions. Debris is getting worse!” </w:t>
      </w:r>
      <w:r w:rsidRPr="00F93790">
        <w:rPr>
          <w:rStyle w:val="StyleUnderline"/>
        </w:rPr>
        <w:t xml:space="preserve">Some of the </w:t>
      </w:r>
      <w:r w:rsidRPr="00E75199">
        <w:rPr>
          <w:rStyle w:val="StyleUnderline"/>
          <w:highlight w:val="green"/>
        </w:rPr>
        <w:t>larger debris</w:t>
      </w:r>
      <w:r w:rsidRPr="00F93790">
        <w:rPr>
          <w:rStyle w:val="StyleUnderline"/>
        </w:rPr>
        <w:t xml:space="preserve"> that doesn’t burn up </w:t>
      </w:r>
      <w:r w:rsidRPr="00E75199">
        <w:rPr>
          <w:rStyle w:val="StyleUnderline"/>
          <w:highlight w:val="green"/>
        </w:rPr>
        <w:t>re-enter</w:t>
      </w:r>
      <w:r w:rsidRPr="00F93790">
        <w:rPr>
          <w:rStyle w:val="StyleUnderline"/>
        </w:rPr>
        <w:t xml:space="preserve">ing the </w:t>
      </w:r>
      <w:r w:rsidRPr="00E75199">
        <w:rPr>
          <w:rStyle w:val="StyleUnderline"/>
          <w:highlight w:val="green"/>
        </w:rPr>
        <w:t>atmosphere</w:t>
      </w:r>
      <w:r w:rsidRPr="00F93790">
        <w:rPr>
          <w:sz w:val="16"/>
        </w:rPr>
        <w:t xml:space="preserve"> (about one object per day) </w:t>
      </w:r>
      <w:r w:rsidRPr="00F93790">
        <w:rPr>
          <w:rStyle w:val="StyleUnderline"/>
        </w:rPr>
        <w:t xml:space="preserve">even </w:t>
      </w:r>
      <w:r w:rsidRPr="00E75199">
        <w:rPr>
          <w:rStyle w:val="StyleUnderline"/>
          <w:highlight w:val="green"/>
        </w:rPr>
        <w:t>crashes</w:t>
      </w:r>
      <w:r w:rsidRPr="00F93790">
        <w:rPr>
          <w:rStyle w:val="StyleUnderline"/>
        </w:rPr>
        <w:t xml:space="preserve"> back </w:t>
      </w:r>
      <w:r w:rsidRPr="00E75199">
        <w:rPr>
          <w:rStyle w:val="StyleUnderline"/>
          <w:highlight w:val="green"/>
        </w:rPr>
        <w:t>on Earth</w:t>
      </w:r>
      <w:r w:rsidRPr="00F93790">
        <w:rPr>
          <w:sz w:val="16"/>
        </w:rPr>
        <w:t>. Since most of the Earth’s surface is covered in water, it’s not surprisingly that most of the junk winds up in oceans, so the risk to humans is statistically very low. That doesn’t mean nil though.</w:t>
      </w:r>
    </w:p>
    <w:p w14:paraId="254D7971" w14:textId="77777777" w:rsidR="001A5B57" w:rsidRPr="00F93790" w:rsidRDefault="001A5B57" w:rsidP="001A5B57">
      <w:pPr>
        <w:rPr>
          <w:sz w:val="16"/>
        </w:rPr>
      </w:pPr>
      <w:r w:rsidRPr="00F93790">
        <w:rPr>
          <w:sz w:val="16"/>
        </w:rPr>
        <w:t xml:space="preserve">For example, </w:t>
      </w:r>
      <w:r w:rsidRPr="00F93790">
        <w:rPr>
          <w:rStyle w:val="StyleUnderline"/>
        </w:rPr>
        <w:t xml:space="preserve">there is </w:t>
      </w:r>
      <w:r w:rsidRPr="00E75199">
        <w:rPr>
          <w:rStyle w:val="StyleUnderline"/>
          <w:highlight w:val="green"/>
        </w:rPr>
        <w:t>debris</w:t>
      </w:r>
      <w:r w:rsidRPr="00F93790">
        <w:rPr>
          <w:rStyle w:val="StyleUnderline"/>
        </w:rPr>
        <w:t xml:space="preserve"> from Russian Proton rockets </w:t>
      </w:r>
      <w:r w:rsidRPr="00F93790">
        <w:rPr>
          <w:sz w:val="16"/>
        </w:rPr>
        <w:t xml:space="preserve">that has been </w:t>
      </w:r>
      <w:r w:rsidRPr="00F93790">
        <w:rPr>
          <w:rStyle w:val="StyleUnderline"/>
        </w:rPr>
        <w:t>found in Siberia</w:t>
      </w:r>
      <w:r w:rsidRPr="00F93790">
        <w:rPr>
          <w:sz w:val="16"/>
        </w:rPr>
        <w:t xml:space="preserve">, including that of old fuel tanks containing toxic fuel residue, </w:t>
      </w:r>
      <w:r w:rsidRPr="00F93790">
        <w:rPr>
          <w:rStyle w:val="StyleUnderline"/>
        </w:rPr>
        <w:t xml:space="preserve">which </w:t>
      </w:r>
      <w:r w:rsidRPr="00E75199">
        <w:rPr>
          <w:rStyle w:val="StyleUnderline"/>
          <w:highlight w:val="green"/>
        </w:rPr>
        <w:t xml:space="preserve">can be harmful to plants, </w:t>
      </w:r>
      <w:proofErr w:type="gramStart"/>
      <w:r w:rsidRPr="00E75199">
        <w:rPr>
          <w:rStyle w:val="StyleUnderline"/>
          <w:highlight w:val="green"/>
        </w:rPr>
        <w:t>animals</w:t>
      </w:r>
      <w:proofErr w:type="gramEnd"/>
      <w:r w:rsidRPr="00E75199">
        <w:rPr>
          <w:rStyle w:val="StyleUnderline"/>
          <w:highlight w:val="green"/>
        </w:rPr>
        <w:t xml:space="preserve"> and humans</w:t>
      </w:r>
      <w:r w:rsidRPr="00F93790">
        <w:rPr>
          <w:rStyle w:val="StyleUnderline"/>
        </w:rPr>
        <w:t>.</w:t>
      </w:r>
    </w:p>
    <w:p w14:paraId="2838AD68" w14:textId="77777777" w:rsidR="001A5B57" w:rsidRPr="00F93790" w:rsidRDefault="001A5B57" w:rsidP="001A5B57">
      <w:pPr>
        <w:rPr>
          <w:sz w:val="16"/>
        </w:rPr>
      </w:pPr>
      <w:r w:rsidRPr="00F93790">
        <w:rPr>
          <w:sz w:val="16"/>
        </w:rPr>
        <w:t xml:space="preserve">The </w:t>
      </w:r>
      <w:r w:rsidRPr="00E75199">
        <w:rPr>
          <w:rStyle w:val="StyleUnderline"/>
          <w:highlight w:val="green"/>
        </w:rPr>
        <w:t>environmental risks</w:t>
      </w:r>
      <w:r w:rsidRPr="00F93790">
        <w:rPr>
          <w:rStyle w:val="StyleUnderline"/>
        </w:rPr>
        <w:t xml:space="preserve"> of space junk </w:t>
      </w:r>
      <w:r w:rsidRPr="00E75199">
        <w:rPr>
          <w:rStyle w:val="StyleUnderline"/>
          <w:highlight w:val="green"/>
        </w:rPr>
        <w:t>need to be explored</w:t>
      </w:r>
      <w:r w:rsidRPr="00F93790">
        <w:rPr>
          <w:rStyle w:val="StyleUnderline"/>
        </w:rPr>
        <w:t xml:space="preserve"> further</w:t>
      </w:r>
      <w:r w:rsidRPr="00F93790">
        <w:rPr>
          <w:sz w:val="16"/>
        </w:rPr>
        <w:t>. A piece of space junk floating through the ocean is certainly not nearly as concerning as our plastic problem, but it’s nothing to ignore either.</w:t>
      </w:r>
    </w:p>
    <w:p w14:paraId="216141F4" w14:textId="77777777" w:rsidR="001A5B57" w:rsidRPr="00F93790" w:rsidRDefault="001A5B57" w:rsidP="001A5B57">
      <w:pPr>
        <w:rPr>
          <w:sz w:val="12"/>
          <w:szCs w:val="12"/>
        </w:rPr>
      </w:pPr>
      <w:r w:rsidRPr="00F93790">
        <w:rPr>
          <w:sz w:val="12"/>
          <w:szCs w:val="12"/>
        </w:rPr>
        <w:t>LCA Leads the Way</w:t>
      </w:r>
    </w:p>
    <w:p w14:paraId="50FA2472" w14:textId="1C68E4F0" w:rsidR="001A5B57" w:rsidRDefault="001A5B57" w:rsidP="001A5B57">
      <w:pPr>
        <w:rPr>
          <w:sz w:val="16"/>
        </w:rPr>
      </w:pPr>
      <w:r w:rsidRPr="00F93790">
        <w:rPr>
          <w:sz w:val="16"/>
        </w:rPr>
        <w:t xml:space="preserve">Just as more and more companies are assessing the Life Cycle Assessment (LCA) of their products and services from cradle to grave on Planet Earth, it stands to reason that LCA could be just as important in outer space. That’s especially true when you consider </w:t>
      </w:r>
      <w:r w:rsidRPr="00E75199">
        <w:rPr>
          <w:rStyle w:val="StyleUnderline"/>
          <w:highlight w:val="green"/>
        </w:rPr>
        <w:lastRenderedPageBreak/>
        <w:t>space tourism</w:t>
      </w:r>
      <w:r w:rsidRPr="00F93790">
        <w:rPr>
          <w:rStyle w:val="StyleUnderline"/>
        </w:rPr>
        <w:t xml:space="preserve"> is </w:t>
      </w:r>
      <w:r w:rsidRPr="00E75199">
        <w:rPr>
          <w:rStyle w:val="StyleUnderline"/>
          <w:highlight w:val="green"/>
        </w:rPr>
        <w:t>poised to blast off</w:t>
      </w:r>
      <w:r w:rsidRPr="00F93790">
        <w:rPr>
          <w:rStyle w:val="StyleUnderline"/>
        </w:rPr>
        <w:t xml:space="preserve"> to become a potential</w:t>
      </w:r>
      <w:r w:rsidRPr="00F93790">
        <w:rPr>
          <w:sz w:val="16"/>
        </w:rPr>
        <w:t xml:space="preserve"> $1.5 billion </w:t>
      </w:r>
      <w:r w:rsidRPr="00F93790">
        <w:rPr>
          <w:rStyle w:val="StyleUnderline"/>
        </w:rPr>
        <w:t xml:space="preserve">industry by 2028. </w:t>
      </w:r>
      <w:r w:rsidRPr="00E75199">
        <w:rPr>
          <w:rStyle w:val="StyleUnderline"/>
          <w:highlight w:val="green"/>
        </w:rPr>
        <w:t>The more activity</w:t>
      </w:r>
      <w:r w:rsidRPr="00F93790">
        <w:rPr>
          <w:rStyle w:val="StyleUnderline"/>
        </w:rPr>
        <w:t xml:space="preserve">, the </w:t>
      </w:r>
      <w:r w:rsidRPr="00E75199">
        <w:rPr>
          <w:rStyle w:val="StyleUnderline"/>
          <w:highlight w:val="green"/>
        </w:rPr>
        <w:t>more debris</w:t>
      </w:r>
      <w:r w:rsidRPr="00F93790">
        <w:rPr>
          <w:sz w:val="16"/>
        </w:rPr>
        <w:t>.</w:t>
      </w:r>
    </w:p>
    <w:p w14:paraId="10FE3A15" w14:textId="1CA27A60" w:rsidR="00E94015" w:rsidRPr="00761465" w:rsidRDefault="00370352" w:rsidP="00E94015">
      <w:pPr>
        <w:pStyle w:val="Heading4"/>
      </w:pPr>
      <w:r>
        <w:rPr>
          <w:u w:val="single"/>
        </w:rPr>
        <w:t>Tourist</w:t>
      </w:r>
      <w:r w:rsidR="00E94015">
        <w:t xml:space="preserve"> industry makes it inevitable, but </w:t>
      </w:r>
      <w:r w:rsidR="00E94015" w:rsidRPr="002E68D2">
        <w:rPr>
          <w:u w:val="single"/>
        </w:rPr>
        <w:t>ADR fails</w:t>
      </w:r>
      <w:r w:rsidR="00761465">
        <w:t xml:space="preserve"> --- only a </w:t>
      </w:r>
      <w:r w:rsidR="00761465" w:rsidRPr="0013545D">
        <w:rPr>
          <w:u w:val="single"/>
        </w:rPr>
        <w:t>ban</w:t>
      </w:r>
      <w:r w:rsidR="00761465">
        <w:t xml:space="preserve"> solves</w:t>
      </w:r>
    </w:p>
    <w:p w14:paraId="0406E484" w14:textId="77777777" w:rsidR="00E94015" w:rsidRDefault="00E94015" w:rsidP="00E94015">
      <w:r w:rsidRPr="006271A1">
        <w:rPr>
          <w:rStyle w:val="Style13ptBold"/>
        </w:rPr>
        <w:t>Liu et. al 21</w:t>
      </w:r>
      <w:r>
        <w:t xml:space="preserve"> [</w:t>
      </w:r>
      <w:proofErr w:type="spellStart"/>
      <w:r>
        <w:t>Liping</w:t>
      </w:r>
      <w:proofErr w:type="spellEnd"/>
      <w:r>
        <w:t xml:space="preserve"> Liu Lanzhou University - College of Earth and Environmental Sciences; Xi'an </w:t>
      </w:r>
      <w:proofErr w:type="spellStart"/>
      <w:r>
        <w:t>Jiaotong</w:t>
      </w:r>
      <w:proofErr w:type="spellEnd"/>
      <w:r>
        <w:t xml:space="preserve"> University (XJTU) - School of Human Settlements and Civil Engineering </w:t>
      </w:r>
      <w:proofErr w:type="spellStart"/>
      <w:r>
        <w:t>Puqi</w:t>
      </w:r>
      <w:proofErr w:type="spellEnd"/>
      <w:r>
        <w:t xml:space="preserve"> Jia Lanzhou University - College of Earth and Environmental Sciences </w:t>
      </w:r>
      <w:proofErr w:type="spellStart"/>
      <w:r>
        <w:t>Jie</w:t>
      </w:r>
      <w:proofErr w:type="spellEnd"/>
      <w:r>
        <w:t xml:space="preserve"> Han Institute of Global Environmental Change, School of Human Settlements and Civil Engineering, Xi’an </w:t>
      </w:r>
      <w:proofErr w:type="spellStart"/>
      <w:r>
        <w:t>Jiaotong</w:t>
      </w:r>
      <w:proofErr w:type="spellEnd"/>
      <w:r>
        <w:t xml:space="preserve"> University, Xi’an 710049, P.R. China. “Dawn of space tourism: It is time to address the environmental impact of anthropogenic debris upon above earth.” December 14, 2021. </w:t>
      </w:r>
      <w:r w:rsidRPr="00EF41FE">
        <w:t>https://papers.ssrn.com/sol3/papers.cfm?abstract_id=3979481</w:t>
      </w:r>
      <w:r>
        <w:t>]</w:t>
      </w:r>
    </w:p>
    <w:p w14:paraId="7F2386FB" w14:textId="096AE04B" w:rsidR="00E94015" w:rsidRPr="0027709D" w:rsidRDefault="00E94015" w:rsidP="001A5B57">
      <w:pPr>
        <w:rPr>
          <w:sz w:val="12"/>
        </w:rPr>
      </w:pPr>
      <w:r w:rsidRPr="009746AE">
        <w:rPr>
          <w:u w:val="single"/>
        </w:rPr>
        <w:t xml:space="preserve">Humanity has continuously made progress in space </w:t>
      </w:r>
      <w:r w:rsidRPr="00DE76EE">
        <w:rPr>
          <w:sz w:val="12"/>
          <w:szCs w:val="12"/>
        </w:rPr>
        <w:t>expedition</w:t>
      </w:r>
      <w:r w:rsidRPr="009219FA">
        <w:rPr>
          <w:sz w:val="12"/>
        </w:rPr>
        <w:t xml:space="preserve">. The year of 2021 has been a particularly busy year for the red planet. The U.S. National Aeronautics and Space Administration’s (NASA) Perseverance rover program (NASA 2021a), United Arab Emirates’ Mars Mission (UAESA 2021), and China’s </w:t>
      </w:r>
      <w:proofErr w:type="spellStart"/>
      <w:r w:rsidRPr="009219FA">
        <w:rPr>
          <w:sz w:val="12"/>
        </w:rPr>
        <w:t>Zhurong</w:t>
      </w:r>
      <w:proofErr w:type="spellEnd"/>
      <w:r w:rsidRPr="009219FA">
        <w:rPr>
          <w:sz w:val="12"/>
        </w:rPr>
        <w:t xml:space="preserve"> rover (CNSA 2021) all marked new achievements in space exploration by the humankind. As humorously put by John Bohannon, ‘</w:t>
      </w:r>
      <w:r w:rsidRPr="00E75199">
        <w:rPr>
          <w:highlight w:val="green"/>
          <w:u w:val="single"/>
        </w:rPr>
        <w:t>Humans are messy</w:t>
      </w:r>
      <w:r w:rsidRPr="0092462E">
        <w:rPr>
          <w:u w:val="single"/>
        </w:rPr>
        <w:t xml:space="preserve">, and not just here on Earth’ </w:t>
      </w:r>
      <w:r w:rsidRPr="009219FA">
        <w:rPr>
          <w:sz w:val="12"/>
        </w:rPr>
        <w:t xml:space="preserve">(Bohannon 2015), </w:t>
      </w:r>
      <w:r w:rsidRPr="00E75199">
        <w:rPr>
          <w:rStyle w:val="Emphasis"/>
          <w:highlight w:val="green"/>
        </w:rPr>
        <w:t>anthropogenic wastes</w:t>
      </w:r>
      <w:r w:rsidRPr="00C6260A">
        <w:rPr>
          <w:u w:val="single"/>
        </w:rPr>
        <w:t xml:space="preserve"> have become the </w:t>
      </w:r>
      <w:r w:rsidRPr="00E75199">
        <w:rPr>
          <w:highlight w:val="green"/>
          <w:u w:val="single"/>
        </w:rPr>
        <w:t>common</w:t>
      </w:r>
      <w:r w:rsidRPr="00C6260A">
        <w:rPr>
          <w:u w:val="single"/>
        </w:rPr>
        <w:t xml:space="preserve"> human </w:t>
      </w:r>
      <w:r w:rsidRPr="00E75199">
        <w:rPr>
          <w:highlight w:val="green"/>
          <w:u w:val="single"/>
        </w:rPr>
        <w:t>footprints from</w:t>
      </w:r>
      <w:r w:rsidRPr="00C6260A">
        <w:rPr>
          <w:u w:val="single"/>
        </w:rPr>
        <w:t xml:space="preserve"> those </w:t>
      </w:r>
      <w:r w:rsidRPr="00E75199">
        <w:rPr>
          <w:highlight w:val="green"/>
          <w:u w:val="single"/>
        </w:rPr>
        <w:t>missions</w:t>
      </w:r>
      <w:r w:rsidRPr="009219FA">
        <w:rPr>
          <w:sz w:val="12"/>
        </w:rPr>
        <w:t xml:space="preserve">. </w:t>
      </w:r>
      <w:r w:rsidRPr="002B7ADF">
        <w:rPr>
          <w:u w:val="single"/>
        </w:rPr>
        <w:t xml:space="preserve">Space </w:t>
      </w:r>
      <w:r w:rsidRPr="00E75199">
        <w:rPr>
          <w:highlight w:val="green"/>
          <w:u w:val="single"/>
        </w:rPr>
        <w:t>debris</w:t>
      </w:r>
      <w:r w:rsidRPr="009219FA">
        <w:rPr>
          <w:sz w:val="12"/>
        </w:rPr>
        <w:t>, also known as space junk or orbit debris (</w:t>
      </w:r>
      <w:proofErr w:type="spellStart"/>
      <w:r w:rsidRPr="009219FA">
        <w:rPr>
          <w:sz w:val="12"/>
        </w:rPr>
        <w:t>Chepkemoi</w:t>
      </w:r>
      <w:proofErr w:type="spellEnd"/>
      <w:r w:rsidRPr="009219FA">
        <w:rPr>
          <w:sz w:val="12"/>
        </w:rPr>
        <w:t xml:space="preserve"> 2019), </w:t>
      </w:r>
      <w:r w:rsidRPr="003A09A4">
        <w:rPr>
          <w:u w:val="single"/>
        </w:rPr>
        <w:t xml:space="preserve">refers to </w:t>
      </w:r>
      <w:r w:rsidRPr="00654AD6">
        <w:rPr>
          <w:rStyle w:val="Emphasis"/>
        </w:rPr>
        <w:t>all kinds of abandoned wastes left in cosmic space</w:t>
      </w:r>
      <w:r w:rsidRPr="009219FA">
        <w:rPr>
          <w:sz w:val="12"/>
        </w:rPr>
        <w:t xml:space="preserve"> (Fig. 1), </w:t>
      </w:r>
      <w:r w:rsidRPr="00E75199">
        <w:rPr>
          <w:highlight w:val="green"/>
          <w:u w:val="single"/>
        </w:rPr>
        <w:t>including discarded</w:t>
      </w:r>
      <w:r w:rsidRPr="00932A77">
        <w:rPr>
          <w:u w:val="single"/>
        </w:rPr>
        <w:t xml:space="preserve"> or out of control </w:t>
      </w:r>
      <w:r w:rsidRPr="00E75199">
        <w:rPr>
          <w:highlight w:val="green"/>
          <w:u w:val="single"/>
        </w:rPr>
        <w:t>spacecraft, fuels, parts, and wreckages</w:t>
      </w:r>
      <w:r w:rsidRPr="009219FA">
        <w:rPr>
          <w:sz w:val="12"/>
        </w:rPr>
        <w:t xml:space="preserve"> (NASA 2021b). Since humans started </w:t>
      </w:r>
      <w:r w:rsidRPr="00E75199">
        <w:rPr>
          <w:rStyle w:val="Emphasis"/>
          <w:highlight w:val="green"/>
        </w:rPr>
        <w:t>launching artificial objects</w:t>
      </w:r>
      <w:r w:rsidRPr="007C76BB">
        <w:rPr>
          <w:u w:val="single"/>
        </w:rPr>
        <w:t xml:space="preserve"> </w:t>
      </w:r>
      <w:r w:rsidRPr="00E75199">
        <w:rPr>
          <w:highlight w:val="green"/>
          <w:u w:val="single"/>
        </w:rPr>
        <w:t>into space</w:t>
      </w:r>
      <w:r w:rsidRPr="009219FA">
        <w:rPr>
          <w:sz w:val="12"/>
        </w:rPr>
        <w:t xml:space="preserve"> in the 1950s, </w:t>
      </w:r>
      <w:r w:rsidRPr="00892B88">
        <w:rPr>
          <w:u w:val="single"/>
        </w:rPr>
        <w:t xml:space="preserve">space </w:t>
      </w:r>
      <w:r w:rsidRPr="00E75199">
        <w:rPr>
          <w:highlight w:val="green"/>
          <w:u w:val="single"/>
        </w:rPr>
        <w:t>debris has</w:t>
      </w:r>
      <w:r w:rsidRPr="00892B88">
        <w:rPr>
          <w:u w:val="single"/>
        </w:rPr>
        <w:t xml:space="preserve"> continuously </w:t>
      </w:r>
      <w:r w:rsidRPr="00E75199">
        <w:rPr>
          <w:highlight w:val="green"/>
          <w:u w:val="single"/>
        </w:rPr>
        <w:t>spawned</w:t>
      </w:r>
      <w:r w:rsidRPr="00892B88">
        <w:rPr>
          <w:u w:val="single"/>
        </w:rPr>
        <w:t xml:space="preserve"> and accumulate</w:t>
      </w:r>
      <w:r w:rsidRPr="009219FA">
        <w:rPr>
          <w:sz w:val="12"/>
        </w:rPr>
        <w:t xml:space="preserve">d (Lawler 2011; </w:t>
      </w:r>
      <w:proofErr w:type="spellStart"/>
      <w:r w:rsidRPr="009219FA">
        <w:rPr>
          <w:sz w:val="12"/>
        </w:rPr>
        <w:t>Staughton</w:t>
      </w:r>
      <w:proofErr w:type="spellEnd"/>
      <w:r w:rsidRPr="009219FA">
        <w:rPr>
          <w:sz w:val="12"/>
        </w:rPr>
        <w:t xml:space="preserve"> 2020). So far, </w:t>
      </w:r>
      <w:r w:rsidRPr="00520E50">
        <w:rPr>
          <w:u w:val="single"/>
        </w:rPr>
        <w:t xml:space="preserve">over 5,250 space launches have been successfully completed, producing an </w:t>
      </w:r>
      <w:r w:rsidRPr="00E75199">
        <w:rPr>
          <w:highlight w:val="green"/>
          <w:u w:val="single"/>
        </w:rPr>
        <w:t>orbital wasteyard</w:t>
      </w:r>
      <w:r w:rsidRPr="00520E50">
        <w:rPr>
          <w:u w:val="single"/>
        </w:rPr>
        <w:t xml:space="preserve"> composed of approximately </w:t>
      </w:r>
      <w:r w:rsidRPr="00E75199">
        <w:rPr>
          <w:highlight w:val="green"/>
          <w:u w:val="single"/>
        </w:rPr>
        <w:t>23,000 objects</w:t>
      </w:r>
      <w:r w:rsidRPr="00520E50">
        <w:rPr>
          <w:u w:val="single"/>
        </w:rPr>
        <w:t xml:space="preserve"> large enough to be detected with a </w:t>
      </w:r>
      <w:r w:rsidRPr="00163E2B">
        <w:rPr>
          <w:u w:val="single"/>
        </w:rPr>
        <w:t xml:space="preserve">total </w:t>
      </w:r>
      <w:r w:rsidRPr="00E75199">
        <w:rPr>
          <w:highlight w:val="green"/>
          <w:u w:val="single"/>
        </w:rPr>
        <w:t>weight</w:t>
      </w:r>
      <w:r w:rsidRPr="00520E50">
        <w:rPr>
          <w:u w:val="single"/>
        </w:rPr>
        <w:t xml:space="preserve"> </w:t>
      </w:r>
      <w:r w:rsidRPr="00E75199">
        <w:rPr>
          <w:highlight w:val="green"/>
          <w:u w:val="single"/>
        </w:rPr>
        <w:t>over 8,000 tons</w:t>
      </w:r>
      <w:r w:rsidRPr="009219FA">
        <w:rPr>
          <w:sz w:val="12"/>
        </w:rPr>
        <w:t xml:space="preserve"> (NASA 2020; NG 2019), which </w:t>
      </w:r>
      <w:r w:rsidRPr="00CC45C7">
        <w:rPr>
          <w:u w:val="single"/>
        </w:rPr>
        <w:t>escalates at 2%–5% annually</w:t>
      </w:r>
      <w:r w:rsidRPr="009219FA">
        <w:rPr>
          <w:sz w:val="12"/>
        </w:rPr>
        <w:t xml:space="preserve"> (Fig. 2) (</w:t>
      </w:r>
      <w:proofErr w:type="spellStart"/>
      <w:r w:rsidRPr="009219FA">
        <w:rPr>
          <w:sz w:val="12"/>
        </w:rPr>
        <w:t>Witze</w:t>
      </w:r>
      <w:proofErr w:type="spellEnd"/>
      <w:r w:rsidRPr="009219FA">
        <w:rPr>
          <w:sz w:val="12"/>
        </w:rPr>
        <w:t xml:space="preserve"> 2018; </w:t>
      </w:r>
      <w:proofErr w:type="spellStart"/>
      <w:r w:rsidRPr="009219FA">
        <w:rPr>
          <w:sz w:val="12"/>
        </w:rPr>
        <w:t>Dekorsy</w:t>
      </w:r>
      <w:proofErr w:type="spellEnd"/>
      <w:r w:rsidRPr="009219FA">
        <w:rPr>
          <w:sz w:val="12"/>
        </w:rPr>
        <w:t xml:space="preserve"> et al. 2017). Despite the recent attempts (</w:t>
      </w:r>
      <w:proofErr w:type="spellStart"/>
      <w:r w:rsidRPr="009219FA">
        <w:rPr>
          <w:sz w:val="12"/>
        </w:rPr>
        <w:t>Forshawa</w:t>
      </w:r>
      <w:proofErr w:type="spellEnd"/>
      <w:r w:rsidRPr="009219FA">
        <w:rPr>
          <w:sz w:val="12"/>
        </w:rPr>
        <w:t xml:space="preserve"> et al. 2020; </w:t>
      </w:r>
      <w:proofErr w:type="spellStart"/>
      <w:r w:rsidRPr="009219FA">
        <w:rPr>
          <w:sz w:val="12"/>
        </w:rPr>
        <w:t>Pultarova</w:t>
      </w:r>
      <w:proofErr w:type="spellEnd"/>
      <w:r w:rsidRPr="009219FA">
        <w:rPr>
          <w:sz w:val="12"/>
        </w:rPr>
        <w:t xml:space="preserve"> 2018), </w:t>
      </w:r>
      <w:r w:rsidRPr="002F6CCC">
        <w:rPr>
          <w:rStyle w:val="Emphasis"/>
          <w:sz w:val="24"/>
          <w:szCs w:val="28"/>
        </w:rPr>
        <w:t xml:space="preserve">there is </w:t>
      </w:r>
      <w:r w:rsidRPr="00E75199">
        <w:rPr>
          <w:rStyle w:val="Emphasis"/>
          <w:sz w:val="24"/>
          <w:szCs w:val="28"/>
          <w:highlight w:val="green"/>
        </w:rPr>
        <w:t>no practical method to clean up space debris</w:t>
      </w:r>
      <w:r w:rsidRPr="002F6CCC">
        <w:rPr>
          <w:rStyle w:val="Emphasis"/>
          <w:sz w:val="24"/>
          <w:szCs w:val="28"/>
        </w:rPr>
        <w:t xml:space="preserve"> on a meaningful scale.</w:t>
      </w:r>
      <w:r w:rsidRPr="009219FA">
        <w:rPr>
          <w:sz w:val="12"/>
        </w:rPr>
        <w:t xml:space="preserve"> As a constant risk factor for outer space safety, this aggravating issue has raised emerging concerns by the United Nations (Crowther 2002; Schaper 1999), the European Commission (</w:t>
      </w:r>
      <w:proofErr w:type="spellStart"/>
      <w:r w:rsidRPr="009219FA">
        <w:rPr>
          <w:sz w:val="12"/>
        </w:rPr>
        <w:t>Clery</w:t>
      </w:r>
      <w:proofErr w:type="spellEnd"/>
      <w:r w:rsidRPr="009219FA">
        <w:rPr>
          <w:sz w:val="12"/>
        </w:rPr>
        <w:t xml:space="preserve"> 2020), and countries actively engaging in space exploration missions including the United States, China, Japan, and Switzerland (</w:t>
      </w:r>
      <w:proofErr w:type="spellStart"/>
      <w:r w:rsidRPr="009219FA">
        <w:rPr>
          <w:sz w:val="12"/>
        </w:rPr>
        <w:t>Clery</w:t>
      </w:r>
      <w:proofErr w:type="spellEnd"/>
      <w:r w:rsidRPr="009219FA">
        <w:rPr>
          <w:sz w:val="12"/>
        </w:rPr>
        <w:t xml:space="preserve"> 2012; CNSA 2016b; Loomis 2015; </w:t>
      </w:r>
      <w:proofErr w:type="spellStart"/>
      <w:r w:rsidRPr="009219FA">
        <w:rPr>
          <w:sz w:val="12"/>
        </w:rPr>
        <w:t>Normile</w:t>
      </w:r>
      <w:proofErr w:type="spellEnd"/>
      <w:r w:rsidRPr="009219FA">
        <w:rPr>
          <w:sz w:val="12"/>
        </w:rPr>
        <w:t xml:space="preserve"> 2016). Previous studies and scholarly discussions, however, have centered on the risks of collisions caused by space debris in orbits. According to a recent estimate by NASA, </w:t>
      </w:r>
      <w:r w:rsidRPr="00F2512A">
        <w:rPr>
          <w:u w:val="single"/>
        </w:rPr>
        <w:t xml:space="preserve">there are approximately 23,000 pieces of </w:t>
      </w:r>
      <w:r w:rsidRPr="00E75199">
        <w:rPr>
          <w:highlight w:val="green"/>
          <w:u w:val="single"/>
        </w:rPr>
        <w:t>debris</w:t>
      </w:r>
      <w:r w:rsidRPr="00F2512A">
        <w:rPr>
          <w:u w:val="single"/>
        </w:rPr>
        <w:t xml:space="preserve"> larger than a softball orbiting the earth, </w:t>
      </w:r>
      <w:r w:rsidRPr="00E75199">
        <w:rPr>
          <w:highlight w:val="green"/>
          <w:u w:val="single"/>
        </w:rPr>
        <w:t xml:space="preserve">travelling at speeds up to 17,500 </w:t>
      </w:r>
      <w:r w:rsidRPr="00E75199">
        <w:rPr>
          <w:rStyle w:val="Emphasis"/>
          <w:highlight w:val="green"/>
        </w:rPr>
        <w:t>m</w:t>
      </w:r>
      <w:r w:rsidRPr="00D37525">
        <w:rPr>
          <w:u w:val="single"/>
        </w:rPr>
        <w:t>iles</w:t>
      </w:r>
      <w:r w:rsidRPr="00E75199">
        <w:rPr>
          <w:highlight w:val="green"/>
          <w:u w:val="single"/>
        </w:rPr>
        <w:t xml:space="preserve"> </w:t>
      </w:r>
      <w:r w:rsidRPr="00E75199">
        <w:rPr>
          <w:rStyle w:val="Emphasis"/>
          <w:highlight w:val="green"/>
        </w:rPr>
        <w:t>p</w:t>
      </w:r>
      <w:r w:rsidRPr="00DD75ED">
        <w:rPr>
          <w:u w:val="single"/>
        </w:rPr>
        <w:t>er</w:t>
      </w:r>
      <w:r w:rsidRPr="00E75199">
        <w:rPr>
          <w:highlight w:val="green"/>
          <w:u w:val="single"/>
        </w:rPr>
        <w:t xml:space="preserve"> </w:t>
      </w:r>
      <w:r w:rsidRPr="00E75199">
        <w:rPr>
          <w:rStyle w:val="Emphasis"/>
          <w:highlight w:val="green"/>
        </w:rPr>
        <w:t>h</w:t>
      </w:r>
      <w:r w:rsidRPr="006C2738">
        <w:rPr>
          <w:u w:val="single"/>
        </w:rPr>
        <w:t>our</w:t>
      </w:r>
      <w:r w:rsidRPr="009219FA">
        <w:rPr>
          <w:sz w:val="12"/>
        </w:rPr>
        <w:t xml:space="preserve"> (ca. 7.8 km per second), which is fast enough for one small piece of orbital debris to catastrophically damage a satellite or a spacecraft (NASA 2021b). In 1996, a French satellite was hit and severely damaged by the debris shed from a French rocket that exploded a decade earlier (NASA 2021b). The risk of space debris-induced collision was vividly depicted in the 2013 blockbuster film, ‘Gravity’, which raised public attention on space debris as a prominent safety threat for astronauts working in international space stations. In the meantime, </w:t>
      </w:r>
      <w:r w:rsidRPr="002776FC">
        <w:rPr>
          <w:u w:val="single"/>
        </w:rPr>
        <w:t>there have only been anecdotal discussions on the potential impact of space debris on the earth’s environment and ecosystems</w:t>
      </w:r>
      <w:r w:rsidRPr="009219FA">
        <w:rPr>
          <w:sz w:val="12"/>
        </w:rPr>
        <w:t xml:space="preserve"> (Graham 2021; Sokol 2021; </w:t>
      </w:r>
      <w:proofErr w:type="spellStart"/>
      <w:r w:rsidRPr="009219FA">
        <w:rPr>
          <w:sz w:val="12"/>
        </w:rPr>
        <w:t>Staughton</w:t>
      </w:r>
      <w:proofErr w:type="spellEnd"/>
      <w:r w:rsidRPr="009219FA">
        <w:rPr>
          <w:sz w:val="12"/>
        </w:rPr>
        <w:t xml:space="preserve"> 2020). Here we provide a concise review on the evidence and scholarly opinions on the impact of space debris on the ecosystem on earth, covering light pollution, atmospheric pollution, spread of radioactive wastes, and other impact by scrutinizing existing evidence as well as new hypotheses recently put forward.</w:t>
      </w:r>
    </w:p>
    <w:p w14:paraId="13DA9D12" w14:textId="77777777" w:rsidR="00FC4D7B" w:rsidRPr="009C412A" w:rsidRDefault="00FC4D7B" w:rsidP="00FC4D7B">
      <w:pPr>
        <w:pStyle w:val="Heading4"/>
      </w:pPr>
      <w:r>
        <w:t xml:space="preserve">That triggers </w:t>
      </w:r>
      <w:r>
        <w:rPr>
          <w:u w:val="single"/>
        </w:rPr>
        <w:t>missile radars</w:t>
      </w:r>
      <w:r>
        <w:t xml:space="preserve">. </w:t>
      </w:r>
    </w:p>
    <w:p w14:paraId="44C875AF" w14:textId="77777777" w:rsidR="00FC4D7B" w:rsidRPr="001A09D0" w:rsidRDefault="00FC4D7B" w:rsidP="00FC4D7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r w:rsidRPr="00EF41FE">
        <w:t>https://aerospace.org/sites/default/files/2019-04/Crosslink%20Fall%202015%20V16N1%20.pdf</w:t>
      </w:r>
      <w:r>
        <w:t>)</w:t>
      </w:r>
    </w:p>
    <w:p w14:paraId="5957929D" w14:textId="77777777" w:rsidR="00FC4D7B" w:rsidRDefault="00FC4D7B" w:rsidP="00FC4D7B">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E75199">
        <w:rPr>
          <w:rStyle w:val="Emphasis"/>
          <w:highlight w:val="green"/>
        </w:rPr>
        <w:t>rocket launches</w:t>
      </w:r>
      <w:r w:rsidRPr="00704237">
        <w:rPr>
          <w:rStyle w:val="StyleUnderline"/>
        </w:rPr>
        <w:t xml:space="preserve">. In a very short time, the </w:t>
      </w:r>
      <w:r w:rsidRPr="00704237">
        <w:rPr>
          <w:rStyle w:val="Emphasis"/>
        </w:rPr>
        <w:t xml:space="preserve">number of </w:t>
      </w:r>
      <w:r w:rsidRPr="00E75199">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E75199">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E75199">
        <w:rPr>
          <w:rStyle w:val="Emphasis"/>
          <w:highlight w:val="green"/>
        </w:rPr>
        <w:t>surveillance</w:t>
      </w:r>
      <w:r w:rsidRPr="00561197">
        <w:rPr>
          <w:sz w:val="16"/>
        </w:rPr>
        <w:t xml:space="preserve">. In particular, </w:t>
      </w:r>
      <w:r w:rsidRPr="00561197">
        <w:rPr>
          <w:rStyle w:val="StyleUnderline"/>
        </w:rPr>
        <w:t xml:space="preserve">the Air Force needed a way </w:t>
      </w:r>
      <w:r w:rsidRPr="00E75199">
        <w:rPr>
          <w:rStyle w:val="StyleUnderline"/>
          <w:highlight w:val="green"/>
        </w:rPr>
        <w:t xml:space="preserve">to </w:t>
      </w:r>
      <w:r w:rsidRPr="00E75199">
        <w:rPr>
          <w:rStyle w:val="Emphasis"/>
          <w:highlight w:val="green"/>
        </w:rPr>
        <w:t>prevent false alarms</w:t>
      </w:r>
      <w:r w:rsidRPr="00E75199">
        <w:rPr>
          <w:rStyle w:val="StyleUnderline"/>
          <w:highlight w:val="green"/>
        </w:rPr>
        <w:t xml:space="preserve"> as sat</w:t>
      </w:r>
      <w:r w:rsidRPr="00704237">
        <w:rPr>
          <w:rStyle w:val="StyleUnderline"/>
        </w:rPr>
        <w:t>ellite</w:t>
      </w:r>
      <w:r w:rsidRPr="00E75199">
        <w:rPr>
          <w:rStyle w:val="StyleUnderline"/>
          <w:highlight w:val="green"/>
        </w:rPr>
        <w:t>s came</w:t>
      </w:r>
      <w:r w:rsidRPr="00704237">
        <w:rPr>
          <w:rStyle w:val="StyleUnderline"/>
        </w:rPr>
        <w:t xml:space="preserve"> with</w:t>
      </w:r>
      <w:r w:rsidRPr="00E75199">
        <w:rPr>
          <w:rStyle w:val="StyleUnderline"/>
          <w:highlight w:val="green"/>
        </w:rPr>
        <w:t>in</w:t>
      </w:r>
      <w:r w:rsidRPr="00561197">
        <w:rPr>
          <w:rStyle w:val="StyleUnderline"/>
        </w:rPr>
        <w:t xml:space="preserve"> view of </w:t>
      </w:r>
      <w:r w:rsidRPr="00E75199">
        <w:rPr>
          <w:rStyle w:val="Emphasis"/>
          <w:highlight w:val="green"/>
        </w:rPr>
        <w:t>missile</w:t>
      </w:r>
      <w:r w:rsidRPr="00561197">
        <w:rPr>
          <w:rStyle w:val="Emphasis"/>
        </w:rPr>
        <w:t xml:space="preserve">-warning </w:t>
      </w:r>
      <w:r w:rsidRPr="00E75199">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lastRenderedPageBreak/>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E75199">
        <w:rPr>
          <w:rStyle w:val="StyleUnderline"/>
          <w:highlight w:val="green"/>
        </w:rPr>
        <w:t>a catalog could</w:t>
      </w:r>
      <w:r w:rsidRPr="00561197">
        <w:rPr>
          <w:sz w:val="16"/>
        </w:rPr>
        <w:t xml:space="preserve"> be used </w:t>
      </w:r>
      <w:r w:rsidRPr="00561197">
        <w:rPr>
          <w:rStyle w:val="StyleUnderline"/>
        </w:rPr>
        <w:t xml:space="preserve">to </w:t>
      </w:r>
      <w:r w:rsidRPr="00E75199">
        <w:rPr>
          <w:rStyle w:val="StyleUnderline"/>
          <w:highlight w:val="green"/>
        </w:rPr>
        <w:t xml:space="preserve">filter </w:t>
      </w:r>
      <w:r w:rsidRPr="00E75199">
        <w:rPr>
          <w:rStyle w:val="Emphasis"/>
          <w:highlight w:val="green"/>
        </w:rPr>
        <w:t>normal</w:t>
      </w:r>
      <w:r w:rsidRPr="00561197">
        <w:rPr>
          <w:rStyle w:val="Emphasis"/>
        </w:rPr>
        <w:t xml:space="preserve"> orbital </w:t>
      </w:r>
      <w:r w:rsidRPr="00E75199">
        <w:rPr>
          <w:rStyle w:val="Emphasis"/>
          <w:highlight w:val="green"/>
        </w:rPr>
        <w:t>passages</w:t>
      </w:r>
      <w:r w:rsidRPr="00E75199">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E75199">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E75199">
        <w:rPr>
          <w:rStyle w:val="StyleUnderline"/>
          <w:highlight w:val="green"/>
        </w:rPr>
        <w:t>models</w:t>
      </w:r>
      <w:r w:rsidRPr="00561197">
        <w:rPr>
          <w:sz w:val="16"/>
        </w:rPr>
        <w:t xml:space="preserve"> used </w:t>
      </w:r>
      <w:r w:rsidRPr="00561197">
        <w:rPr>
          <w:rStyle w:val="StyleUnderline"/>
        </w:rPr>
        <w:t xml:space="preserve">for predicting satellite motion </w:t>
      </w:r>
      <w:r w:rsidRPr="00E75199">
        <w:rPr>
          <w:rStyle w:val="StyleUnderline"/>
          <w:highlight w:val="green"/>
        </w:rPr>
        <w:t xml:space="preserve">are </w:t>
      </w:r>
      <w:r w:rsidRPr="00E75199">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E75199">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E75199">
        <w:rPr>
          <w:rStyle w:val="StyleUnderline"/>
          <w:highlight w:val="green"/>
        </w:rPr>
        <w:t>is</w:t>
      </w:r>
      <w:r w:rsidRPr="00561197">
        <w:rPr>
          <w:rStyle w:val="StyleUnderline"/>
        </w:rPr>
        <w:t xml:space="preserve"> to warn about </w:t>
      </w:r>
      <w:r w:rsidRPr="00E75199">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E75199">
        <w:rPr>
          <w:rStyle w:val="StyleUnderline"/>
          <w:highlight w:val="green"/>
        </w:rPr>
        <w:t>Unplanned maneuvers</w:t>
      </w:r>
      <w:r w:rsidRPr="00561197">
        <w:rPr>
          <w:sz w:val="16"/>
        </w:rPr>
        <w:t xml:space="preserve"> may </w:t>
      </w:r>
      <w:r w:rsidRPr="00E75199">
        <w:rPr>
          <w:rStyle w:val="Emphasis"/>
          <w:highlight w:val="green"/>
        </w:rPr>
        <w:t>disturb</w:t>
      </w:r>
      <w:r w:rsidRPr="00561197">
        <w:rPr>
          <w:rStyle w:val="Emphasis"/>
        </w:rPr>
        <w:t xml:space="preserve"> normal </w:t>
      </w:r>
      <w:r w:rsidRPr="00E75199">
        <w:rPr>
          <w:rStyle w:val="Emphasis"/>
          <w:highlight w:val="green"/>
        </w:rPr>
        <w:t>op</w:t>
      </w:r>
      <w:r w:rsidRPr="0010289E">
        <w:rPr>
          <w:rStyle w:val="Emphasis"/>
        </w:rPr>
        <w:t>eration</w:t>
      </w:r>
      <w:r w:rsidRPr="00E75199">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E75199">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E75199">
        <w:rPr>
          <w:rStyle w:val="StyleUnderline"/>
          <w:highlight w:val="green"/>
        </w:rPr>
        <w:t>depends on</w:t>
      </w:r>
      <w:r w:rsidRPr="00561197">
        <w:rPr>
          <w:rStyle w:val="StyleUnderline"/>
        </w:rPr>
        <w:t xml:space="preserve"> the </w:t>
      </w:r>
      <w:r w:rsidRPr="00E75199">
        <w:rPr>
          <w:rStyle w:val="Emphasis"/>
          <w:highlight w:val="green"/>
        </w:rPr>
        <w:t>quality</w:t>
      </w:r>
      <w:r w:rsidRPr="00E75199">
        <w:rPr>
          <w:rStyle w:val="StyleUnderline"/>
          <w:highlight w:val="green"/>
        </w:rPr>
        <w:t xml:space="preserve"> and </w:t>
      </w:r>
      <w:r w:rsidRPr="00E75199">
        <w:rPr>
          <w:rStyle w:val="Emphasis"/>
          <w:highlight w:val="green"/>
        </w:rPr>
        <w:t>quantity</w:t>
      </w:r>
      <w:r w:rsidRPr="00E75199">
        <w:rPr>
          <w:rStyle w:val="StyleUnderline"/>
          <w:highlight w:val="green"/>
        </w:rPr>
        <w:t xml:space="preserve"> of</w:t>
      </w:r>
      <w:r w:rsidRPr="00561197">
        <w:rPr>
          <w:rStyle w:val="StyleUnderline"/>
        </w:rPr>
        <w:t xml:space="preserve"> the tracking </w:t>
      </w:r>
      <w:r w:rsidRPr="00E75199">
        <w:rPr>
          <w:rStyle w:val="StyleUnderline"/>
          <w:highlight w:val="green"/>
        </w:rPr>
        <w:t>data</w:t>
      </w:r>
      <w:r w:rsidRPr="00561197">
        <w:rPr>
          <w:sz w:val="16"/>
        </w:rPr>
        <w:t xml:space="preserve">, which is limited by the capability of the Space Surveillance Network. Simply put, </w:t>
      </w:r>
      <w:r w:rsidRPr="00E75199">
        <w:rPr>
          <w:rStyle w:val="StyleUnderline"/>
          <w:highlight w:val="green"/>
        </w:rPr>
        <w:t>there are not enough</w:t>
      </w:r>
      <w:r w:rsidRPr="00C93FBC">
        <w:rPr>
          <w:rStyle w:val="StyleUnderline"/>
        </w:rPr>
        <w:t xml:space="preserve"> </w:t>
      </w:r>
      <w:r w:rsidRPr="00C93FBC">
        <w:rPr>
          <w:rStyle w:val="Emphasis"/>
        </w:rPr>
        <w:t xml:space="preserve">tracking </w:t>
      </w:r>
      <w:r w:rsidRPr="00E75199">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E75199">
        <w:rPr>
          <w:rStyle w:val="StyleUnderline"/>
          <w:highlight w:val="green"/>
        </w:rPr>
        <w:t xml:space="preserve">operators </w:t>
      </w:r>
      <w:r w:rsidRPr="00E75199">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E75199">
        <w:rPr>
          <w:rStyle w:val="StyleUnderline"/>
          <w:highlight w:val="green"/>
        </w:rPr>
        <w:t xml:space="preserve">to know </w:t>
      </w:r>
      <w:r w:rsidRPr="00E75199">
        <w:rPr>
          <w:rStyle w:val="Emphasis"/>
          <w:highlight w:val="green"/>
        </w:rPr>
        <w:t>where</w:t>
      </w:r>
      <w:r w:rsidRPr="00561197">
        <w:rPr>
          <w:rStyle w:val="Emphasis"/>
        </w:rPr>
        <w:t xml:space="preserve"> their </w:t>
      </w:r>
      <w:r w:rsidRPr="00E75199">
        <w:rPr>
          <w:rStyle w:val="Emphasis"/>
          <w:highlight w:val="green"/>
        </w:rPr>
        <w:t>sat</w:t>
      </w:r>
      <w:r w:rsidRPr="00C93FBC">
        <w:rPr>
          <w:rStyle w:val="Emphasis"/>
        </w:rPr>
        <w:t>ellite</w:t>
      </w:r>
      <w:r w:rsidRPr="00E75199">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E75199">
        <w:rPr>
          <w:rStyle w:val="StyleUnderline"/>
          <w:highlight w:val="green"/>
        </w:rPr>
        <w:t>This</w:t>
      </w:r>
      <w:r w:rsidRPr="00561197">
        <w:rPr>
          <w:sz w:val="16"/>
        </w:rPr>
        <w:t xml:space="preserve"> situation </w:t>
      </w:r>
      <w:r w:rsidRPr="00E75199">
        <w:rPr>
          <w:rStyle w:val="StyleUnderline"/>
          <w:highlight w:val="green"/>
        </w:rPr>
        <w:t xml:space="preserve">creates a </w:t>
      </w:r>
      <w:r w:rsidRPr="00E75199">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E75199">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 xml:space="preserve">approaches </w:t>
      </w:r>
      <w:r w:rsidRPr="00561197">
        <w:rPr>
          <w:rStyle w:val="StyleUnderline"/>
        </w:rPr>
        <w:lastRenderedPageBreak/>
        <w:t>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E75199">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E75199">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E75199">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E75199">
        <w:rPr>
          <w:rStyle w:val="Emphasis"/>
          <w:highlight w:val="green"/>
        </w:rPr>
        <w:t>more than 200</w:t>
      </w:r>
      <w:r w:rsidRPr="00561197">
        <w:rPr>
          <w:rStyle w:val="StyleUnderline"/>
        </w:rPr>
        <w:t xml:space="preserve"> satellite </w:t>
      </w:r>
      <w:r w:rsidRPr="00E75199">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0FA07B49" w14:textId="77777777" w:rsidR="00FC4D7B" w:rsidRPr="00561197" w:rsidRDefault="00FC4D7B" w:rsidP="00FC4D7B">
      <w:pPr>
        <w:rPr>
          <w:sz w:val="16"/>
        </w:rPr>
      </w:pPr>
    </w:p>
    <w:p w14:paraId="64E3ED75" w14:textId="77777777" w:rsidR="00FC4D7B" w:rsidRDefault="00FC4D7B" w:rsidP="00FC4D7B">
      <w:pPr>
        <w:pStyle w:val="Heading4"/>
      </w:pPr>
      <w:r w:rsidRPr="00AD0655">
        <w:rPr>
          <w:u w:val="single"/>
        </w:rPr>
        <w:t>Nuclear war</w:t>
      </w:r>
      <w:r>
        <w:t xml:space="preserve">. </w:t>
      </w:r>
    </w:p>
    <w:p w14:paraId="171982C3" w14:textId="77777777" w:rsidR="00FC4D7B" w:rsidRDefault="00FC4D7B" w:rsidP="00FC4D7B">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w:t>
      </w:r>
      <w:proofErr w:type="gramStart"/>
      <w:r w:rsidRPr="00D92BE6">
        <w:t>The</w:t>
      </w:r>
      <w:proofErr w:type="gramEnd"/>
      <w:r w:rsidRPr="00D92BE6">
        <w:t xml:space="preserve"> Doomsday Satellites That Detected The Explosion Of </w:t>
      </w:r>
      <w:proofErr w:type="spellStart"/>
      <w:r w:rsidRPr="00D92BE6">
        <w:t>Metrojet</w:t>
      </w:r>
      <w:proofErr w:type="spellEnd"/>
      <w:r w:rsidRPr="00D92BE6">
        <w:t xml:space="preserve"> 9268,” </w:t>
      </w:r>
      <w:r w:rsidRPr="00EF41FE">
        <w:t>https://foxtrotalpha.jalopnik.com/these-are-the-doomsday-satellites-that-detected-the-exp-1737434876</w:t>
      </w:r>
      <w:r>
        <w:t>)</w:t>
      </w:r>
    </w:p>
    <w:p w14:paraId="48BA43D6" w14:textId="77777777" w:rsidR="00FC4D7B" w:rsidRPr="004C2788" w:rsidRDefault="00FC4D7B" w:rsidP="00FC4D7B">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E75199">
        <w:rPr>
          <w:rStyle w:val="StyleUnderline"/>
          <w:highlight w:val="green"/>
        </w:rPr>
        <w:t xml:space="preserve">early </w:t>
      </w:r>
      <w:r w:rsidRPr="00E75199">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E75199">
        <w:rPr>
          <w:rStyle w:val="Emphasis"/>
          <w:highlight w:val="green"/>
        </w:rPr>
        <w:t>spott</w:t>
      </w:r>
      <w:r w:rsidRPr="00561197">
        <w:rPr>
          <w:rStyle w:val="Emphasis"/>
        </w:rPr>
        <w:t xml:space="preserve">ing </w:t>
      </w:r>
      <w:r w:rsidRPr="00E75199">
        <w:rPr>
          <w:rStyle w:val="Emphasis"/>
          <w:highlight w:val="green"/>
        </w:rPr>
        <w:t>launches</w:t>
      </w:r>
      <w:r w:rsidRPr="00E75199">
        <w:rPr>
          <w:rStyle w:val="StyleUnderline"/>
          <w:highlight w:val="green"/>
        </w:rPr>
        <w:t xml:space="preserve"> of</w:t>
      </w:r>
      <w:r w:rsidRPr="00561197">
        <w:rPr>
          <w:rStyle w:val="StyleUnderline"/>
        </w:rPr>
        <w:t xml:space="preserve"> ballistic </w:t>
      </w:r>
      <w:r w:rsidRPr="00E75199">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E75199">
        <w:rPr>
          <w:rStyle w:val="StyleUnderline"/>
          <w:highlight w:val="green"/>
        </w:rPr>
        <w:t>that</w:t>
      </w:r>
      <w:r w:rsidRPr="00561197">
        <w:rPr>
          <w:rStyle w:val="StyleUnderline"/>
        </w:rPr>
        <w:t xml:space="preserve"> can fly around the globe in less than 30 minutes and </w:t>
      </w:r>
      <w:r w:rsidRPr="00E75199">
        <w:rPr>
          <w:rStyle w:val="StyleUnderline"/>
          <w:highlight w:val="green"/>
        </w:rPr>
        <w:t>bring</w:t>
      </w:r>
      <w:r w:rsidRPr="00561197">
        <w:rPr>
          <w:sz w:val="16"/>
        </w:rPr>
        <w:t xml:space="preserve"> about </w:t>
      </w:r>
      <w:r w:rsidRPr="00561197">
        <w:rPr>
          <w:rStyle w:val="Emphasis"/>
        </w:rPr>
        <w:t xml:space="preserve">nuclear </w:t>
      </w:r>
      <w:r w:rsidRPr="00E75199">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E75199">
        <w:rPr>
          <w:rStyle w:val="StyleUnderline"/>
          <w:highlight w:val="green"/>
        </w:rPr>
        <w:t>there was a constellation</w:t>
      </w:r>
      <w:r w:rsidRPr="00561197">
        <w:rPr>
          <w:sz w:val="16"/>
        </w:rPr>
        <w:t xml:space="preserve"> of nine of these satellites roaming the heavens, each </w:t>
      </w:r>
      <w:r w:rsidRPr="00E75199">
        <w:rPr>
          <w:rStyle w:val="StyleUnderline"/>
          <w:highlight w:val="green"/>
        </w:rPr>
        <w:t>scanning</w:t>
      </w:r>
      <w:r w:rsidRPr="00561197">
        <w:rPr>
          <w:rStyle w:val="StyleUnderline"/>
        </w:rPr>
        <w:t xml:space="preserve"> the Soviet Union </w:t>
      </w:r>
      <w:r w:rsidRPr="00E75199">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E75199">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E75199">
        <w:rPr>
          <w:rStyle w:val="StyleUnderline"/>
          <w:highlight w:val="green"/>
        </w:rPr>
        <w:t>If</w:t>
      </w:r>
      <w:r w:rsidRPr="00561197">
        <w:rPr>
          <w:sz w:val="16"/>
        </w:rPr>
        <w:t xml:space="preserve"> ballistic </w:t>
      </w:r>
      <w:r w:rsidRPr="00561197">
        <w:rPr>
          <w:rStyle w:val="StyleUnderline"/>
        </w:rPr>
        <w:t xml:space="preserve">missile </w:t>
      </w:r>
      <w:r w:rsidRPr="00E75199">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E75199">
        <w:rPr>
          <w:rStyle w:val="StyleUnderline"/>
          <w:highlight w:val="green"/>
        </w:rPr>
        <w:t xml:space="preserve">the </w:t>
      </w:r>
      <w:r w:rsidRPr="00E75199">
        <w:rPr>
          <w:rStyle w:val="Emphasis"/>
          <w:highlight w:val="green"/>
        </w:rPr>
        <w:t>decision to retaliate</w:t>
      </w:r>
      <w:r w:rsidRPr="00E75199">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E75199">
        <w:rPr>
          <w:rStyle w:val="StyleUnderline"/>
          <w:highlight w:val="green"/>
        </w:rPr>
        <w:t>call</w:t>
      </w:r>
      <w:r w:rsidRPr="00561197">
        <w:rPr>
          <w:rStyle w:val="StyleUnderline"/>
        </w:rPr>
        <w:t xml:space="preserve"> to do so </w:t>
      </w:r>
      <w:r w:rsidRPr="0010289E">
        <w:rPr>
          <w:rStyle w:val="Emphasis"/>
        </w:rPr>
        <w:t>with</w:t>
      </w:r>
      <w:r w:rsidRPr="00E75199">
        <w:rPr>
          <w:rStyle w:val="Emphasis"/>
          <w:highlight w:val="green"/>
        </w:rPr>
        <w:t>in half an hour</w:t>
      </w:r>
      <w:r w:rsidRPr="00561197">
        <w:rPr>
          <w:rStyle w:val="StyleUnderline"/>
        </w:rPr>
        <w:t xml:space="preserve">, an act </w:t>
      </w:r>
      <w:r w:rsidRPr="00E75199">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E75199">
        <w:rPr>
          <w:rStyle w:val="Emphasis"/>
          <w:highlight w:val="green"/>
        </w:rPr>
        <w:t>end</w:t>
      </w:r>
      <w:r w:rsidRPr="00561197">
        <w:rPr>
          <w:rStyle w:val="Emphasis"/>
        </w:rPr>
        <w:t xml:space="preserve"> of </w:t>
      </w:r>
      <w:r w:rsidRPr="00E75199">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E75199">
        <w:rPr>
          <w:rStyle w:val="StyleUnderline"/>
          <w:highlight w:val="green"/>
        </w:rPr>
        <w:t>info</w:t>
      </w:r>
      <w:r w:rsidRPr="00561197">
        <w:rPr>
          <w:rStyle w:val="StyleUnderline"/>
        </w:rPr>
        <w:t xml:space="preserve">rmation </w:t>
      </w:r>
      <w:r w:rsidRPr="00E75199">
        <w:rPr>
          <w:rStyle w:val="StyleUnderline"/>
          <w:highlight w:val="green"/>
        </w:rPr>
        <w:t xml:space="preserve">would </w:t>
      </w:r>
      <w:r w:rsidRPr="00E75199">
        <w:rPr>
          <w:rStyle w:val="Emphasis"/>
          <w:highlight w:val="green"/>
        </w:rPr>
        <w:t>immediately</w:t>
      </w:r>
      <w:r w:rsidRPr="00E75199">
        <w:rPr>
          <w:rStyle w:val="StyleUnderline"/>
          <w:highlight w:val="green"/>
        </w:rPr>
        <w:t xml:space="preserve"> be </w:t>
      </w:r>
      <w:r w:rsidRPr="00E75199">
        <w:rPr>
          <w:rStyle w:val="Emphasis"/>
          <w:highlight w:val="green"/>
        </w:rPr>
        <w:t>data-linked</w:t>
      </w:r>
      <w:r w:rsidRPr="00E75199">
        <w:rPr>
          <w:rStyle w:val="StyleUnderline"/>
          <w:highlight w:val="green"/>
        </w:rPr>
        <w:t xml:space="preserve"> to</w:t>
      </w:r>
      <w:r w:rsidRPr="00561197">
        <w:rPr>
          <w:rStyle w:val="StyleUnderline"/>
        </w:rPr>
        <w:t xml:space="preserve"> controllers on </w:t>
      </w:r>
      <w:r w:rsidRPr="00E75199">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3E3A537" w14:textId="77777777" w:rsidR="00FC4D7B" w:rsidRPr="0023355B" w:rsidRDefault="00FC4D7B" w:rsidP="00FC4D7B">
      <w:pPr>
        <w:pStyle w:val="Heading4"/>
        <w:rPr>
          <w:rFonts w:asciiTheme="majorHAnsi" w:hAnsiTheme="majorHAnsi" w:cstheme="majorHAnsi"/>
        </w:rPr>
      </w:pPr>
      <w:r w:rsidRPr="0023355B">
        <w:rPr>
          <w:rFonts w:asciiTheme="majorHAnsi" w:hAnsiTheme="majorHAnsi" w:cstheme="majorHAnsi"/>
        </w:rPr>
        <w:lastRenderedPageBreak/>
        <w:t xml:space="preserve">Debris triggers </w:t>
      </w:r>
      <w:r w:rsidRPr="0023355B">
        <w:rPr>
          <w:rFonts w:asciiTheme="majorHAnsi" w:hAnsiTheme="majorHAnsi" w:cstheme="majorHAnsi"/>
          <w:u w:val="single"/>
        </w:rPr>
        <w:t>miscalculated war</w:t>
      </w:r>
      <w:r w:rsidRPr="0023355B">
        <w:rPr>
          <w:rFonts w:asciiTheme="majorHAnsi" w:hAnsiTheme="majorHAnsi" w:cstheme="majorHAnsi"/>
        </w:rPr>
        <w:t>.</w:t>
      </w:r>
    </w:p>
    <w:p w14:paraId="6F45E321"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Peter </w:t>
      </w:r>
      <w:proofErr w:type="spellStart"/>
      <w:r w:rsidRPr="0023355B">
        <w:rPr>
          <w:rStyle w:val="Style13ptBold"/>
          <w:rFonts w:asciiTheme="majorHAnsi" w:hAnsiTheme="majorHAnsi" w:cstheme="majorHAnsi"/>
        </w:rPr>
        <w:t>Dockrill</w:t>
      </w:r>
      <w:proofErr w:type="spellEnd"/>
      <w:r w:rsidRPr="0023355B">
        <w:rPr>
          <w:rStyle w:val="Style13ptBold"/>
          <w:rFonts w:asciiTheme="majorHAnsi" w:hAnsiTheme="majorHAnsi" w:cstheme="majorHAnsi"/>
        </w:rPr>
        <w:t xml:space="preserve"> 16</w:t>
      </w:r>
      <w:r w:rsidRPr="0023355B">
        <w:rPr>
          <w:rFonts w:asciiTheme="majorHAnsi" w:hAnsiTheme="majorHAnsi" w:cstheme="majorHAnsi"/>
        </w:rPr>
        <w:t xml:space="preserve">. Award-winning science &amp; technology journalist. “Space Junk Accidents Could Trigger Armed Conflict, Study Finds.” </w:t>
      </w:r>
      <w:r w:rsidRPr="00EF41FE">
        <w:rPr>
          <w:rFonts w:asciiTheme="majorHAnsi" w:hAnsiTheme="majorHAnsi" w:cstheme="majorHAnsi"/>
        </w:rPr>
        <w:t>https://www.sciencealert.com/space-junk-accidents-could-trigger-armed-conflict-expert-warns</w:t>
      </w:r>
      <w:r w:rsidRPr="0023355B">
        <w:rPr>
          <w:rFonts w:asciiTheme="majorHAnsi" w:hAnsiTheme="majorHAnsi" w:cstheme="majorHAnsi"/>
        </w:rPr>
        <w:t xml:space="preserve">. </w:t>
      </w:r>
    </w:p>
    <w:p w14:paraId="67275302" w14:textId="77777777" w:rsidR="00FC4D7B" w:rsidRPr="0023355B" w:rsidRDefault="00FC4D7B" w:rsidP="00FC4D7B">
      <w:pPr>
        <w:rPr>
          <w:rStyle w:val="StyleUnderline"/>
          <w:rFonts w:asciiTheme="majorHAnsi" w:hAnsiTheme="majorHAnsi" w:cstheme="majorHAnsi"/>
        </w:rPr>
      </w:pPr>
      <w:r w:rsidRPr="0023355B">
        <w:rPr>
          <w:rStyle w:val="StyleUnderline"/>
          <w:rFonts w:asciiTheme="majorHAnsi" w:hAnsiTheme="majorHAnsi" w:cstheme="majorHAnsi"/>
        </w:rPr>
        <w:t xml:space="preserve">The increasingly </w:t>
      </w:r>
      <w:r w:rsidRPr="00E75199">
        <w:rPr>
          <w:rStyle w:val="StyleUnderline"/>
          <w:rFonts w:asciiTheme="majorHAnsi" w:hAnsiTheme="majorHAnsi" w:cstheme="majorHAnsi"/>
          <w:highlight w:val="green"/>
        </w:rPr>
        <w:t>crowded space in Earth's low orbit</w:t>
      </w:r>
      <w:r w:rsidRPr="0023355B">
        <w:rPr>
          <w:rStyle w:val="StyleUnderline"/>
          <w:rFonts w:asciiTheme="majorHAnsi" w:hAnsiTheme="majorHAnsi" w:cstheme="majorHAnsi"/>
        </w:rPr>
        <w:t xml:space="preserve"> could </w:t>
      </w:r>
      <w:r w:rsidRPr="00E75199">
        <w:rPr>
          <w:rStyle w:val="StyleUnderline"/>
          <w:rFonts w:asciiTheme="majorHAnsi" w:hAnsiTheme="majorHAnsi" w:cstheme="majorHAnsi"/>
          <w:highlight w:val="green"/>
        </w:rPr>
        <w:t xml:space="preserve">set the stage for an </w:t>
      </w:r>
      <w:r w:rsidRPr="00E75199">
        <w:rPr>
          <w:rStyle w:val="Emphasis"/>
          <w:rFonts w:asciiTheme="majorHAnsi" w:hAnsiTheme="majorHAnsi" w:cstheme="majorHAnsi"/>
          <w:highlight w:val="green"/>
        </w:rPr>
        <w:t>international armed conflict</w:t>
      </w:r>
      <w:r w:rsidRPr="0023355B">
        <w:rPr>
          <w:rFonts w:asciiTheme="majorHAnsi" w:hAnsiTheme="majorHAnsi" w:cstheme="majorHAnsi"/>
          <w:sz w:val="14"/>
        </w:rPr>
        <w:t xml:space="preserve">, says a new study. Researchers from the Russian Academy of Sciences warn </w:t>
      </w:r>
      <w:r w:rsidRPr="0023355B">
        <w:rPr>
          <w:rStyle w:val="StyleUnderline"/>
          <w:rFonts w:asciiTheme="majorHAnsi" w:hAnsiTheme="majorHAnsi" w:cstheme="majorHAnsi"/>
        </w:rPr>
        <w:t xml:space="preserve">that </w:t>
      </w:r>
      <w:r w:rsidRPr="00E75199">
        <w:rPr>
          <w:rStyle w:val="StyleUnderline"/>
          <w:rFonts w:asciiTheme="majorHAnsi" w:hAnsiTheme="majorHAnsi" w:cstheme="majorHAnsi"/>
          <w:highlight w:val="green"/>
        </w:rPr>
        <w:t>accidents</w:t>
      </w:r>
      <w:r w:rsidRPr="0023355B">
        <w:rPr>
          <w:rStyle w:val="StyleUnderline"/>
          <w:rFonts w:asciiTheme="majorHAnsi" w:hAnsiTheme="majorHAnsi" w:cstheme="majorHAnsi"/>
        </w:rPr>
        <w:t xml:space="preserve"> stemming </w:t>
      </w:r>
      <w:r w:rsidRPr="00E75199">
        <w:rPr>
          <w:rStyle w:val="StyleUnderline"/>
          <w:rFonts w:asciiTheme="majorHAnsi" w:hAnsiTheme="majorHAnsi" w:cstheme="majorHAnsi"/>
          <w:highlight w:val="green"/>
        </w:rPr>
        <w:t>from</w:t>
      </w:r>
      <w:r w:rsidRPr="0023355B">
        <w:rPr>
          <w:rStyle w:val="StyleUnderline"/>
          <w:rFonts w:asciiTheme="majorHAnsi" w:hAnsiTheme="majorHAnsi" w:cstheme="majorHAnsi"/>
        </w:rPr>
        <w:t xml:space="preserve"> the steady rise in </w:t>
      </w:r>
      <w:r w:rsidRPr="00E75199">
        <w:rPr>
          <w:rStyle w:val="StyleUnderline"/>
          <w:rFonts w:asciiTheme="majorHAnsi" w:hAnsiTheme="majorHAnsi" w:cstheme="majorHAnsi"/>
          <w:highlight w:val="green"/>
        </w:rPr>
        <w:t>space junk</w:t>
      </w:r>
      <w:r w:rsidRPr="0023355B">
        <w:rPr>
          <w:rStyle w:val="StyleUnderline"/>
          <w:rFonts w:asciiTheme="majorHAnsi" w:hAnsiTheme="majorHAnsi" w:cstheme="majorHAnsi"/>
        </w:rPr>
        <w:t xml:space="preserve"> floating around the planet </w:t>
      </w:r>
      <w:r w:rsidRPr="00E75199">
        <w:rPr>
          <w:rStyle w:val="StyleUnderline"/>
          <w:rFonts w:asciiTheme="majorHAnsi" w:hAnsiTheme="majorHAnsi" w:cstheme="majorHAnsi"/>
          <w:highlight w:val="green"/>
        </w:rPr>
        <w:t xml:space="preserve">could incite </w:t>
      </w:r>
      <w:r w:rsidRPr="00E75199">
        <w:rPr>
          <w:rStyle w:val="Emphasis"/>
          <w:rFonts w:asciiTheme="majorHAnsi" w:hAnsiTheme="majorHAnsi" w:cstheme="majorHAnsi"/>
          <w:highlight w:val="green"/>
        </w:rPr>
        <w:t xml:space="preserve">political </w:t>
      </w:r>
      <w:r w:rsidRPr="0023355B">
        <w:rPr>
          <w:rStyle w:val="Emphasis"/>
          <w:rFonts w:asciiTheme="majorHAnsi" w:hAnsiTheme="majorHAnsi" w:cstheme="majorHAnsi"/>
        </w:rPr>
        <w:t>rows</w:t>
      </w:r>
      <w:r w:rsidRPr="0023355B">
        <w:rPr>
          <w:rStyle w:val="StyleUnderline"/>
          <w:rFonts w:asciiTheme="majorHAnsi" w:hAnsiTheme="majorHAnsi" w:cstheme="majorHAnsi"/>
        </w:rPr>
        <w:t xml:space="preserve"> and even </w:t>
      </w:r>
      <w:r w:rsidRPr="00E75199">
        <w:rPr>
          <w:rStyle w:val="Emphasis"/>
          <w:rFonts w:asciiTheme="majorHAnsi" w:hAnsiTheme="majorHAnsi" w:cstheme="majorHAnsi"/>
          <w:highlight w:val="green"/>
        </w:rPr>
        <w:t>warfare</w:t>
      </w:r>
      <w:r w:rsidRPr="00E75199">
        <w:rPr>
          <w:rStyle w:val="StyleUnderline"/>
          <w:rFonts w:asciiTheme="majorHAnsi" w:hAnsiTheme="majorHAnsi" w:cstheme="majorHAnsi"/>
          <w:highlight w:val="green"/>
        </w:rPr>
        <w:t>, with nations</w:t>
      </w:r>
      <w:r w:rsidRPr="0023355B">
        <w:rPr>
          <w:rStyle w:val="StyleUnderline"/>
          <w:rFonts w:asciiTheme="majorHAnsi" w:hAnsiTheme="majorHAnsi" w:cstheme="majorHAnsi"/>
        </w:rPr>
        <w:t xml:space="preserve"> potentially </w:t>
      </w:r>
      <w:r w:rsidRPr="00E75199">
        <w:rPr>
          <w:rStyle w:val="Emphasis"/>
          <w:rFonts w:asciiTheme="majorHAnsi" w:hAnsiTheme="majorHAnsi" w:cstheme="majorHAnsi"/>
          <w:highlight w:val="green"/>
        </w:rPr>
        <w:t>mistaking debris</w:t>
      </w:r>
      <w:r w:rsidRPr="0023355B">
        <w:rPr>
          <w:rStyle w:val="StyleUnderline"/>
          <w:rFonts w:asciiTheme="majorHAnsi" w:hAnsiTheme="majorHAnsi" w:cstheme="majorHAnsi"/>
        </w:rPr>
        <w:t xml:space="preserve">-caused incidents </w:t>
      </w:r>
      <w:r w:rsidRPr="00E75199">
        <w:rPr>
          <w:rStyle w:val="StyleUnderline"/>
          <w:rFonts w:asciiTheme="majorHAnsi" w:hAnsiTheme="majorHAnsi" w:cstheme="majorHAnsi"/>
          <w:highlight w:val="green"/>
        </w:rPr>
        <w:t>as</w:t>
      </w:r>
      <w:r w:rsidRPr="0023355B">
        <w:rPr>
          <w:rStyle w:val="StyleUnderline"/>
          <w:rFonts w:asciiTheme="majorHAnsi" w:hAnsiTheme="majorHAnsi" w:cstheme="majorHAnsi"/>
        </w:rPr>
        <w:t xml:space="preserve"> the results of </w:t>
      </w:r>
      <w:r w:rsidRPr="00E75199">
        <w:rPr>
          <w:rStyle w:val="Emphasis"/>
          <w:rFonts w:asciiTheme="majorHAnsi" w:hAnsiTheme="majorHAnsi" w:cstheme="majorHAnsi"/>
          <w:highlight w:val="green"/>
        </w:rPr>
        <w:t>intentional aggressive acts</w:t>
      </w:r>
      <w:r w:rsidRPr="0023355B">
        <w:rPr>
          <w:rStyle w:val="Emphasis"/>
          <w:rFonts w:asciiTheme="majorHAnsi" w:hAnsiTheme="majorHAnsi" w:cstheme="majorHAnsi"/>
        </w:rPr>
        <w:t xml:space="preserve"> </w:t>
      </w:r>
      <w:r w:rsidRPr="0023355B">
        <w:rPr>
          <w:rStyle w:val="StyleUnderline"/>
          <w:rFonts w:asciiTheme="majorHAnsi" w:hAnsiTheme="majorHAnsi" w:cstheme="majorHAnsi"/>
        </w:rPr>
        <w:t xml:space="preserve">by others. </w:t>
      </w:r>
      <w:r w:rsidRPr="0023355B">
        <w:rPr>
          <w:rFonts w:asciiTheme="majorHAnsi" w:hAnsiTheme="majorHAnsi" w:cstheme="majorHAnsi"/>
          <w:sz w:val="14"/>
        </w:rPr>
        <w:t xml:space="preserve">In a paper published in Acta </w:t>
      </w:r>
      <w:proofErr w:type="spellStart"/>
      <w:r w:rsidRPr="0023355B">
        <w:rPr>
          <w:rFonts w:asciiTheme="majorHAnsi" w:hAnsiTheme="majorHAnsi" w:cstheme="majorHAnsi"/>
          <w:sz w:val="14"/>
        </w:rPr>
        <w:t>Astronautica</w:t>
      </w:r>
      <w:proofErr w:type="spellEnd"/>
      <w:r w:rsidRPr="0023355B">
        <w:rPr>
          <w:rFonts w:asciiTheme="majorHAnsi" w:hAnsiTheme="majorHAnsi" w:cstheme="majorHAnsi"/>
          <w:sz w:val="14"/>
        </w:rPr>
        <w:t xml:space="preserve">, the </w:t>
      </w:r>
      <w:r w:rsidRPr="0023355B">
        <w:rPr>
          <w:rStyle w:val="StyleUnderline"/>
          <w:rFonts w:asciiTheme="majorHAnsi" w:hAnsiTheme="majorHAnsi" w:cstheme="majorHAnsi"/>
        </w:rPr>
        <w:t xml:space="preserve">team suggests that space </w:t>
      </w:r>
      <w:r w:rsidRPr="00E75199">
        <w:rPr>
          <w:rStyle w:val="StyleUnderline"/>
          <w:rFonts w:asciiTheme="majorHAnsi" w:hAnsiTheme="majorHAnsi" w:cstheme="majorHAnsi"/>
          <w:highlight w:val="green"/>
        </w:rPr>
        <w:t>debris</w:t>
      </w:r>
      <w:r w:rsidRPr="0023355B">
        <w:rPr>
          <w:rStyle w:val="StyleUnderline"/>
          <w:rFonts w:asciiTheme="majorHAnsi" w:hAnsiTheme="majorHAnsi" w:cstheme="majorHAnsi"/>
        </w:rPr>
        <w:t xml:space="preserve"> in the form of spent rocket parts and other fragments of hardware hurtling at high speed </w:t>
      </w:r>
      <w:r w:rsidRPr="00E75199">
        <w:rPr>
          <w:rStyle w:val="StyleUnderline"/>
          <w:rFonts w:asciiTheme="majorHAnsi" w:hAnsiTheme="majorHAnsi" w:cstheme="majorHAnsi"/>
          <w:highlight w:val="green"/>
        </w:rPr>
        <w:t>pose a "</w:t>
      </w:r>
      <w:r w:rsidRPr="00E75199">
        <w:rPr>
          <w:rStyle w:val="Emphasis"/>
          <w:rFonts w:asciiTheme="majorHAnsi" w:hAnsiTheme="majorHAnsi" w:cstheme="majorHAnsi"/>
          <w:highlight w:val="green"/>
        </w:rPr>
        <w:t>special political danger</w:t>
      </w:r>
      <w:r w:rsidRPr="00E75199">
        <w:rPr>
          <w:rStyle w:val="StyleUnderline"/>
          <w:rFonts w:asciiTheme="majorHAnsi" w:hAnsiTheme="majorHAnsi" w:cstheme="majorHAnsi"/>
          <w:highlight w:val="green"/>
        </w:rPr>
        <w:t xml:space="preserve">" that could </w:t>
      </w:r>
      <w:r w:rsidRPr="00E75199">
        <w:rPr>
          <w:rStyle w:val="Emphasis"/>
          <w:rFonts w:asciiTheme="majorHAnsi" w:hAnsiTheme="majorHAnsi" w:cstheme="majorHAnsi"/>
          <w:highlight w:val="green"/>
        </w:rPr>
        <w:t>dangerously escalate</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tensions between nations.</w:t>
      </w:r>
      <w:r w:rsidRPr="0023355B">
        <w:rPr>
          <w:rStyle w:val="StyleUnderline"/>
          <w:rFonts w:asciiTheme="majorHAnsi" w:hAnsiTheme="majorHAnsi" w:cstheme="majorHAnsi"/>
        </w:rPr>
        <w:t xml:space="preserve"> </w:t>
      </w:r>
      <w:r w:rsidRPr="0023355B">
        <w:rPr>
          <w:rFonts w:asciiTheme="majorHAnsi" w:hAnsiTheme="majorHAnsi" w:cstheme="majorHAnsi"/>
          <w:sz w:val="14"/>
        </w:rPr>
        <w:t xml:space="preserve">According to the study, </w:t>
      </w:r>
      <w:r w:rsidRPr="0023355B">
        <w:rPr>
          <w:rStyle w:val="StyleUnderline"/>
          <w:rFonts w:asciiTheme="majorHAnsi" w:hAnsiTheme="majorHAnsi" w:cstheme="majorHAnsi"/>
        </w:rPr>
        <w:t xml:space="preserve">destructive impacts caused by random </w:t>
      </w:r>
      <w:r w:rsidRPr="00E75199">
        <w:rPr>
          <w:rStyle w:val="StyleUnderline"/>
          <w:rFonts w:asciiTheme="majorHAnsi" w:hAnsiTheme="majorHAnsi" w:cstheme="majorHAnsi"/>
          <w:highlight w:val="green"/>
        </w:rPr>
        <w:t>space junk cannot</w:t>
      </w:r>
      <w:r w:rsidRPr="0023355B">
        <w:rPr>
          <w:rStyle w:val="StyleUnderline"/>
          <w:rFonts w:asciiTheme="majorHAnsi" w:hAnsiTheme="majorHAnsi" w:cstheme="majorHAnsi"/>
        </w:rPr>
        <w:t xml:space="preserve"> easily </w:t>
      </w:r>
      <w:r w:rsidRPr="00E75199">
        <w:rPr>
          <w:rStyle w:val="StyleUnderline"/>
          <w:rFonts w:asciiTheme="majorHAnsi" w:hAnsiTheme="majorHAnsi" w:cstheme="majorHAnsi"/>
          <w:highlight w:val="green"/>
        </w:rPr>
        <w:t>be told apart from military attacks.</w:t>
      </w:r>
      <w:r w:rsidRPr="0023355B">
        <w:rPr>
          <w:rFonts w:asciiTheme="majorHAnsi" w:hAnsiTheme="majorHAnsi" w:cstheme="majorHAnsi"/>
          <w:sz w:val="14"/>
        </w:rPr>
        <w:t xml:space="preserve"> "</w:t>
      </w:r>
      <w:r w:rsidRPr="0023355B">
        <w:rPr>
          <w:rStyle w:val="StyleUnderline"/>
          <w:rFonts w:asciiTheme="majorHAnsi" w:hAnsiTheme="majorHAnsi" w:cstheme="majorHAnsi"/>
        </w:rPr>
        <w:t>The owner of the impacted and destroyed satellite can hardly quickly determine the real cause of the accident</w:t>
      </w:r>
      <w:r w:rsidRPr="0023355B">
        <w:rPr>
          <w:rFonts w:asciiTheme="majorHAnsi" w:hAnsiTheme="majorHAnsi" w:cstheme="majorHAnsi"/>
          <w:sz w:val="14"/>
        </w:rPr>
        <w:t xml:space="preserve">," the authors write. </w:t>
      </w:r>
      <w:r w:rsidRPr="00E75199">
        <w:rPr>
          <w:rStyle w:val="StyleUnderline"/>
          <w:rFonts w:asciiTheme="majorHAnsi" w:hAnsiTheme="majorHAnsi" w:cstheme="majorHAnsi"/>
          <w:highlight w:val="green"/>
        </w:rPr>
        <w:t>The risks</w:t>
      </w:r>
      <w:r w:rsidRPr="0023355B">
        <w:rPr>
          <w:rStyle w:val="StyleUnderline"/>
          <w:rFonts w:asciiTheme="majorHAnsi" w:hAnsiTheme="majorHAnsi" w:cstheme="majorHAnsi"/>
        </w:rPr>
        <w:t xml:space="preserve"> of such an event occurring </w:t>
      </w:r>
      <w:r w:rsidRPr="00E75199">
        <w:rPr>
          <w:rStyle w:val="StyleUnderline"/>
          <w:rFonts w:asciiTheme="majorHAnsi" w:hAnsiTheme="majorHAnsi" w:cstheme="majorHAnsi"/>
          <w:highlight w:val="green"/>
        </w:rPr>
        <w:t xml:space="preserve">are compounded by the </w:t>
      </w:r>
      <w:r w:rsidRPr="00E75199">
        <w:rPr>
          <w:rStyle w:val="Emphasis"/>
          <w:rFonts w:asciiTheme="majorHAnsi" w:hAnsiTheme="majorHAnsi" w:cstheme="majorHAnsi"/>
          <w:highlight w:val="green"/>
        </w:rPr>
        <w:t>sheer volume</w:t>
      </w:r>
      <w:r w:rsidRPr="00E75199">
        <w:rPr>
          <w:rStyle w:val="StyleUnderline"/>
          <w:rFonts w:asciiTheme="majorHAnsi" w:hAnsiTheme="majorHAnsi" w:cstheme="majorHAnsi"/>
          <w:highlight w:val="green"/>
        </w:rPr>
        <w:t xml:space="preserve"> of debris</w:t>
      </w:r>
      <w:r w:rsidRPr="0023355B">
        <w:rPr>
          <w:rStyle w:val="StyleUnderline"/>
          <w:rFonts w:asciiTheme="majorHAnsi" w:hAnsiTheme="majorHAnsi" w:cstheme="majorHAnsi"/>
        </w:rPr>
        <w:t xml:space="preserve"> now orbiting Earth. Recent figures from NASA indicate that there are more than 500,000 pieces of space junk currently being tracked in orbit, travelling at speeds up to 28,160 km/h</w:t>
      </w:r>
      <w:r w:rsidRPr="0023355B">
        <w:rPr>
          <w:rFonts w:asciiTheme="majorHAnsi" w:hAnsiTheme="majorHAnsi" w:cstheme="majorHAnsi"/>
          <w:sz w:val="14"/>
        </w:rPr>
        <w:t xml:space="preserve"> (17,500 mph). </w:t>
      </w:r>
      <w:proofErr w:type="gramStart"/>
      <w:r w:rsidRPr="0023355B">
        <w:rPr>
          <w:rFonts w:asciiTheme="majorHAnsi" w:hAnsiTheme="majorHAnsi" w:cstheme="majorHAnsi"/>
          <w:sz w:val="14"/>
        </w:rPr>
        <w:t>The majority of</w:t>
      </w:r>
      <w:proofErr w:type="gramEnd"/>
      <w:r w:rsidRPr="0023355B">
        <w:rPr>
          <w:rFonts w:asciiTheme="majorHAnsi" w:hAnsiTheme="majorHAnsi" w:cstheme="majorHAnsi"/>
          <w:sz w:val="14"/>
        </w:rPr>
        <w:t xml:space="preserve"> those objects are small – around the size of a marble – but some 20,000 of them are bigger than a softball. In addition to these 500,000 or so fragments – which are big enough for scientists to know about them – </w:t>
      </w:r>
      <w:r w:rsidRPr="0023355B">
        <w:rPr>
          <w:rStyle w:val="StyleUnderline"/>
          <w:rFonts w:asciiTheme="majorHAnsi" w:hAnsiTheme="majorHAnsi" w:cstheme="majorHAnsi"/>
        </w:rPr>
        <w:t xml:space="preserve">NASA estimates that there are millions of undetectable pieces of debris in orbit that are too small to be monitored. But </w:t>
      </w:r>
      <w:r w:rsidRPr="00E75199">
        <w:rPr>
          <w:rStyle w:val="StyleUnderline"/>
          <w:rFonts w:asciiTheme="majorHAnsi" w:hAnsiTheme="majorHAnsi" w:cstheme="majorHAnsi"/>
          <w:highlight w:val="green"/>
        </w:rPr>
        <w:t>even extremely small fragments</w:t>
      </w:r>
      <w:r w:rsidRPr="0023355B">
        <w:rPr>
          <w:rStyle w:val="StyleUnderline"/>
          <w:rFonts w:asciiTheme="majorHAnsi" w:hAnsiTheme="majorHAnsi" w:cstheme="majorHAnsi"/>
        </w:rPr>
        <w:t xml:space="preserve"> such as these pose a threat – in fact, they're considered </w:t>
      </w:r>
      <w:r w:rsidRPr="00E75199">
        <w:rPr>
          <w:rStyle w:val="StyleUnderline"/>
          <w:rFonts w:asciiTheme="majorHAnsi" w:hAnsiTheme="majorHAnsi" w:cstheme="majorHAnsi"/>
          <w:highlight w:val="green"/>
        </w:rPr>
        <w:t>a greater risk than</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trackable debris</w:t>
      </w:r>
      <w:r w:rsidRPr="0023355B">
        <w:rPr>
          <w:rStyle w:val="StyleUnderline"/>
          <w:rFonts w:asciiTheme="majorHAnsi" w:hAnsiTheme="majorHAnsi" w:cstheme="majorHAnsi"/>
        </w:rPr>
        <w:t xml:space="preserve">, as </w:t>
      </w:r>
      <w:r w:rsidRPr="00E75199">
        <w:rPr>
          <w:rStyle w:val="StyleUnderline"/>
          <w:rFonts w:asciiTheme="majorHAnsi" w:hAnsiTheme="majorHAnsi" w:cstheme="majorHAnsi"/>
          <w:highlight w:val="green"/>
        </w:rPr>
        <w:t xml:space="preserve">their </w:t>
      </w:r>
      <w:r w:rsidRPr="00E75199">
        <w:rPr>
          <w:rStyle w:val="Emphasis"/>
          <w:rFonts w:asciiTheme="majorHAnsi" w:hAnsiTheme="majorHAnsi" w:cstheme="majorHAnsi"/>
          <w:highlight w:val="green"/>
        </w:rPr>
        <w:t>invisible status</w:t>
      </w:r>
      <w:r w:rsidRPr="00E75199">
        <w:rPr>
          <w:rStyle w:val="StyleUnderline"/>
          <w:rFonts w:asciiTheme="majorHAnsi" w:hAnsiTheme="majorHAnsi" w:cstheme="majorHAnsi"/>
          <w:highlight w:val="green"/>
        </w:rPr>
        <w:t xml:space="preserve"> means</w:t>
      </w:r>
      <w:r w:rsidRPr="0023355B">
        <w:rPr>
          <w:rStyle w:val="StyleUnderline"/>
          <w:rFonts w:asciiTheme="majorHAnsi" w:hAnsiTheme="majorHAnsi" w:cstheme="majorHAnsi"/>
        </w:rPr>
        <w:t xml:space="preserve"> spacecraft and </w:t>
      </w:r>
      <w:r w:rsidRPr="00E75199">
        <w:rPr>
          <w:rStyle w:val="StyleUnderline"/>
          <w:rFonts w:asciiTheme="majorHAnsi" w:hAnsiTheme="majorHAnsi" w:cstheme="majorHAnsi"/>
          <w:highlight w:val="green"/>
        </w:rPr>
        <w:t>satellites can't</w:t>
      </w:r>
      <w:r w:rsidRPr="0023355B">
        <w:rPr>
          <w:rStyle w:val="StyleUnderline"/>
          <w:rFonts w:asciiTheme="majorHAnsi" w:hAnsiTheme="majorHAnsi" w:cstheme="majorHAnsi"/>
        </w:rPr>
        <w:t xml:space="preserve"> do anything to </w:t>
      </w:r>
      <w:r w:rsidRPr="00E75199">
        <w:rPr>
          <w:rStyle w:val="StyleUnderline"/>
          <w:rFonts w:asciiTheme="majorHAnsi" w:hAnsiTheme="majorHAnsi" w:cstheme="majorHAnsi"/>
          <w:highlight w:val="green"/>
        </w:rPr>
        <w:t xml:space="preserve">avoid them </w:t>
      </w:r>
      <w:r w:rsidRPr="00E75199">
        <w:rPr>
          <w:rStyle w:val="Emphasis"/>
          <w:rFonts w:asciiTheme="majorHAnsi" w:hAnsiTheme="majorHAnsi" w:cstheme="majorHAnsi"/>
          <w:highlight w:val="green"/>
        </w:rPr>
        <w:t>until it's too late.</w:t>
      </w:r>
      <w:r w:rsidRPr="0023355B">
        <w:rPr>
          <w:rFonts w:asciiTheme="majorHAnsi" w:hAnsiTheme="majorHAnsi" w:cstheme="majorHAnsi"/>
          <w:sz w:val="14"/>
        </w:rPr>
        <w:t xml:space="preserve"> As NASA observed in 2013:</w:t>
      </w:r>
      <w:r w:rsidRPr="0023355B">
        <w:rPr>
          <w:rStyle w:val="StyleUnderline"/>
          <w:rFonts w:asciiTheme="majorHAnsi" w:hAnsiTheme="majorHAnsi" w:cstheme="majorHAnsi"/>
        </w:rPr>
        <w:t xml:space="preserve"> </w:t>
      </w:r>
      <w:r w:rsidRPr="0023355B">
        <w:rPr>
          <w:rFonts w:asciiTheme="majorHAnsi" w:hAnsiTheme="majorHAnsi" w:cstheme="majorHAnsi"/>
          <w:sz w:val="14"/>
        </w:rPr>
        <w:t>"</w:t>
      </w:r>
      <w:r w:rsidRPr="0023355B">
        <w:rPr>
          <w:rStyle w:val="StyleUnderline"/>
          <w:rFonts w:asciiTheme="majorHAnsi" w:hAnsiTheme="majorHAnsi" w:cstheme="majorHAnsi"/>
        </w:rPr>
        <w:t>Even tiny paint flecks can damage a spacecraft when travelling at these velocities</w:t>
      </w:r>
      <w:r w:rsidRPr="0023355B">
        <w:rPr>
          <w:rFonts w:asciiTheme="majorHAnsi" w:hAnsiTheme="majorHAnsi" w:cstheme="majorHAnsi"/>
          <w:sz w:val="14"/>
        </w:rPr>
        <w:t xml:space="preserve">. In </w:t>
      </w:r>
      <w:proofErr w:type="gramStart"/>
      <w:r w:rsidRPr="0023355B">
        <w:rPr>
          <w:rFonts w:asciiTheme="majorHAnsi" w:hAnsiTheme="majorHAnsi" w:cstheme="majorHAnsi"/>
          <w:sz w:val="14"/>
        </w:rPr>
        <w:t>fact</w:t>
      </w:r>
      <w:proofErr w:type="gramEnd"/>
      <w:r w:rsidRPr="0023355B">
        <w:rPr>
          <w:rFonts w:asciiTheme="majorHAnsi" w:hAnsiTheme="majorHAnsi" w:cstheme="majorHAnsi"/>
          <w:sz w:val="14"/>
        </w:rPr>
        <w:t xml:space="preserve"> a number of space shuttle windows have been replaced because of damage caused by material that was </w:t>
      </w:r>
      <w:proofErr w:type="spellStart"/>
      <w:r w:rsidRPr="0023355B">
        <w:rPr>
          <w:rFonts w:asciiTheme="majorHAnsi" w:hAnsiTheme="majorHAnsi" w:cstheme="majorHAnsi"/>
          <w:sz w:val="14"/>
        </w:rPr>
        <w:t>analysed</w:t>
      </w:r>
      <w:proofErr w:type="spellEnd"/>
      <w:r w:rsidRPr="0023355B">
        <w:rPr>
          <w:rFonts w:asciiTheme="majorHAnsi" w:hAnsiTheme="majorHAnsi" w:cstheme="majorHAnsi"/>
          <w:sz w:val="14"/>
        </w:rPr>
        <w:t xml:space="preserve"> and shown to be paint flecks… With so much orbital debris, there have been surprisingly few disastrous collisions." </w:t>
      </w:r>
      <w:r w:rsidRPr="00E75199">
        <w:rPr>
          <w:rStyle w:val="StyleUnderline"/>
          <w:rFonts w:asciiTheme="majorHAnsi" w:hAnsiTheme="majorHAnsi" w:cstheme="majorHAnsi"/>
          <w:highlight w:val="green"/>
        </w:rPr>
        <w:t>While we may have been lucky</w:t>
      </w:r>
      <w:r w:rsidRPr="0023355B">
        <w:rPr>
          <w:rStyle w:val="StyleUnderline"/>
          <w:rFonts w:asciiTheme="majorHAnsi" w:hAnsiTheme="majorHAnsi" w:cstheme="majorHAnsi"/>
        </w:rPr>
        <w:t xml:space="preserve"> in the past, </w:t>
      </w:r>
      <w:r w:rsidRPr="00E75199">
        <w:rPr>
          <w:rStyle w:val="Emphasis"/>
          <w:rFonts w:asciiTheme="majorHAnsi" w:hAnsiTheme="majorHAnsi" w:cstheme="majorHAnsi"/>
          <w:highlight w:val="green"/>
        </w:rPr>
        <w:t>we can't rely on that to continue</w:t>
      </w:r>
      <w:r w:rsidRPr="0023355B">
        <w:rPr>
          <w:rFonts w:asciiTheme="majorHAnsi" w:hAnsiTheme="majorHAnsi" w:cstheme="majorHAnsi"/>
          <w:sz w:val="14"/>
        </w:rPr>
        <w:t xml:space="preserve">. The study by the Russian team </w:t>
      </w:r>
      <w:r w:rsidRPr="0023355B">
        <w:rPr>
          <w:rStyle w:val="StyleUnderline"/>
          <w:rFonts w:asciiTheme="majorHAnsi" w:hAnsiTheme="majorHAnsi" w:cstheme="majorHAnsi"/>
        </w:rPr>
        <w:t xml:space="preserve">cites the repeated sudden </w:t>
      </w:r>
      <w:r w:rsidRPr="00E75199">
        <w:rPr>
          <w:rStyle w:val="StyleUnderline"/>
          <w:rFonts w:asciiTheme="majorHAnsi" w:hAnsiTheme="majorHAnsi" w:cstheme="majorHAnsi"/>
          <w:highlight w:val="green"/>
        </w:rPr>
        <w:t xml:space="preserve">failures of </w:t>
      </w:r>
      <w:proofErr w:type="spellStart"/>
      <w:r w:rsidRPr="00E75199">
        <w:rPr>
          <w:rStyle w:val="StyleUnderline"/>
          <w:rFonts w:asciiTheme="majorHAnsi" w:hAnsiTheme="majorHAnsi" w:cstheme="majorHAnsi"/>
          <w:highlight w:val="green"/>
        </w:rPr>
        <w:t>defence</w:t>
      </w:r>
      <w:proofErr w:type="spellEnd"/>
      <w:r w:rsidRPr="00E75199">
        <w:rPr>
          <w:rStyle w:val="StyleUnderline"/>
          <w:rFonts w:asciiTheme="majorHAnsi" w:hAnsiTheme="majorHAnsi" w:cstheme="majorHAnsi"/>
          <w:highlight w:val="green"/>
        </w:rPr>
        <w:t xml:space="preserve"> satellites in past decades</w:t>
      </w:r>
      <w:r w:rsidRPr="0023355B">
        <w:rPr>
          <w:rStyle w:val="StyleUnderline"/>
          <w:rFonts w:asciiTheme="majorHAnsi" w:hAnsiTheme="majorHAnsi" w:cstheme="majorHAnsi"/>
        </w:rPr>
        <w:t xml:space="preserve"> that were never explained. The researchers attribute </w:t>
      </w:r>
      <w:r w:rsidRPr="00E75199">
        <w:rPr>
          <w:rStyle w:val="StyleUnderline"/>
          <w:rFonts w:asciiTheme="majorHAnsi" w:hAnsiTheme="majorHAnsi" w:cstheme="majorHAnsi"/>
          <w:highlight w:val="green"/>
        </w:rPr>
        <w:t>two possible causes:</w:t>
      </w:r>
      <w:r w:rsidRPr="0023355B">
        <w:rPr>
          <w:rStyle w:val="StyleUnderline"/>
          <w:rFonts w:asciiTheme="majorHAnsi" w:hAnsiTheme="majorHAnsi" w:cstheme="majorHAnsi"/>
        </w:rPr>
        <w:t xml:space="preserve"> either unrecorded </w:t>
      </w:r>
      <w:r w:rsidRPr="00E75199">
        <w:rPr>
          <w:rStyle w:val="StyleUnderline"/>
          <w:rFonts w:asciiTheme="majorHAnsi" w:hAnsiTheme="majorHAnsi" w:cstheme="majorHAnsi"/>
          <w:highlight w:val="green"/>
        </w:rPr>
        <w:t xml:space="preserve">collisions with space junk, or aggressive actions from adversaries. "This is a </w:t>
      </w:r>
      <w:r w:rsidRPr="00E75199">
        <w:rPr>
          <w:rStyle w:val="Emphasis"/>
          <w:rFonts w:asciiTheme="majorHAnsi" w:hAnsiTheme="majorHAnsi" w:cstheme="majorHAnsi"/>
          <w:highlight w:val="green"/>
        </w:rPr>
        <w:t>politically dangerous dilemma</w:t>
      </w:r>
      <w:r w:rsidRPr="0023355B">
        <w:rPr>
          <w:rStyle w:val="StyleUnderline"/>
          <w:rFonts w:asciiTheme="majorHAnsi" w:hAnsiTheme="majorHAnsi" w:cstheme="majorHAnsi"/>
        </w:rPr>
        <w:t>," the authors write.</w:t>
      </w:r>
    </w:p>
    <w:p w14:paraId="62C731AE" w14:textId="77777777" w:rsidR="00FC4D7B" w:rsidRPr="0023355B" w:rsidRDefault="00FC4D7B" w:rsidP="00FC4D7B">
      <w:pPr>
        <w:pStyle w:val="Heading4"/>
        <w:rPr>
          <w:rStyle w:val="Style13ptBold"/>
          <w:rFonts w:asciiTheme="majorHAnsi" w:hAnsiTheme="majorHAnsi" w:cstheme="majorHAnsi"/>
          <w:b/>
          <w:bCs w:val="0"/>
        </w:rPr>
      </w:pPr>
      <w:r w:rsidRPr="0023355B">
        <w:rPr>
          <w:rStyle w:val="Style13ptBold"/>
          <w:rFonts w:asciiTheme="majorHAnsi" w:hAnsiTheme="majorHAnsi" w:cstheme="majorHAnsi"/>
        </w:rPr>
        <w:t>It goes nuclear.</w:t>
      </w:r>
    </w:p>
    <w:p w14:paraId="0EC9CE6F" w14:textId="77777777" w:rsidR="00FC4D7B" w:rsidRPr="0023355B" w:rsidRDefault="00FC4D7B" w:rsidP="00FC4D7B">
      <w:pPr>
        <w:rPr>
          <w:rFonts w:asciiTheme="majorHAnsi" w:hAnsiTheme="majorHAnsi" w:cstheme="majorHAnsi"/>
        </w:rPr>
      </w:pPr>
      <w:r w:rsidRPr="0023355B">
        <w:rPr>
          <w:rFonts w:asciiTheme="majorHAnsi" w:hAnsiTheme="majorHAnsi" w:cstheme="majorHAnsi"/>
        </w:rPr>
        <w:t xml:space="preserve">Les </w:t>
      </w:r>
      <w:r w:rsidRPr="0023355B">
        <w:rPr>
          <w:rStyle w:val="Style13ptBold"/>
          <w:rFonts w:asciiTheme="majorHAnsi" w:hAnsiTheme="majorHAnsi" w:cstheme="majorHAnsi"/>
        </w:rPr>
        <w:t>Johnson 14</w:t>
      </w:r>
      <w:r w:rsidRPr="0023355B">
        <w:rPr>
          <w:rFonts w:asciiTheme="majorHAnsi" w:hAnsiTheme="majorHAnsi" w:cstheme="majorHAnsi"/>
        </w:rPr>
        <w:t xml:space="preserve">. </w:t>
      </w:r>
      <w:proofErr w:type="spellStart"/>
      <w:r w:rsidRPr="0023355B">
        <w:rPr>
          <w:rFonts w:asciiTheme="majorHAnsi" w:hAnsiTheme="majorHAnsi" w:cstheme="majorHAnsi"/>
        </w:rPr>
        <w:t>Baen</w:t>
      </w:r>
      <w:proofErr w:type="spellEnd"/>
      <w:r w:rsidRPr="0023355B">
        <w:rPr>
          <w:rFonts w:asciiTheme="majorHAnsi" w:hAnsiTheme="majorHAnsi" w:cstheme="majorHAnsi"/>
        </w:rPr>
        <w:t xml:space="preserve"> science fiction author, popular science writer, and NASA technologist. “Living without satellites”. </w:t>
      </w:r>
      <w:r w:rsidRPr="00EF41FE">
        <w:rPr>
          <w:rFonts w:asciiTheme="majorHAnsi" w:hAnsiTheme="majorHAnsi" w:cstheme="majorHAnsi"/>
        </w:rPr>
        <w:t>https://www.baen.com/living_without_satellites</w:t>
      </w:r>
      <w:r w:rsidRPr="0023355B">
        <w:rPr>
          <w:rFonts w:asciiTheme="majorHAnsi" w:hAnsiTheme="majorHAnsi" w:cstheme="majorHAnsi"/>
        </w:rPr>
        <w:t xml:space="preserve">. </w:t>
      </w:r>
    </w:p>
    <w:p w14:paraId="6F013337" w14:textId="06DA9CC8" w:rsidR="00FC4D7B" w:rsidRDefault="00FC4D7B" w:rsidP="00FC4D7B">
      <w:pPr>
        <w:rPr>
          <w:rStyle w:val="StyleUnderline"/>
          <w:rFonts w:asciiTheme="majorHAnsi" w:hAnsiTheme="majorHAnsi" w:cstheme="majorHAnsi"/>
        </w:rPr>
      </w:pPr>
      <w:r w:rsidRPr="00E75199">
        <w:rPr>
          <w:rStyle w:val="StyleUnderline"/>
          <w:rFonts w:asciiTheme="majorHAnsi" w:hAnsiTheme="majorHAnsi" w:cstheme="majorHAnsi"/>
          <w:highlight w:val="green"/>
        </w:rPr>
        <w:t>Satellite</w:t>
      </w:r>
      <w:r w:rsidRPr="0023355B">
        <w:rPr>
          <w:rStyle w:val="StyleUnderline"/>
          <w:rFonts w:asciiTheme="majorHAnsi" w:hAnsiTheme="majorHAnsi" w:cstheme="majorHAnsi"/>
        </w:rPr>
        <w:t xml:space="preserve"> imagery is </w:t>
      </w:r>
      <w:r w:rsidRPr="00E75199">
        <w:rPr>
          <w:rStyle w:val="StyleUnderline"/>
          <w:rFonts w:asciiTheme="majorHAnsi" w:hAnsiTheme="majorHAnsi" w:cstheme="majorHAnsi"/>
          <w:highlight w:val="green"/>
        </w:rPr>
        <w:t>used by</w:t>
      </w:r>
      <w:r w:rsidRPr="0023355B">
        <w:rPr>
          <w:rStyle w:val="StyleUnderline"/>
          <w:rFonts w:asciiTheme="majorHAnsi" w:hAnsiTheme="majorHAnsi" w:cstheme="majorHAnsi"/>
        </w:rPr>
        <w:t xml:space="preserve"> the </w:t>
      </w:r>
      <w:r w:rsidRPr="00E75199">
        <w:rPr>
          <w:rStyle w:val="StyleUnderline"/>
          <w:rFonts w:asciiTheme="majorHAnsi" w:hAnsiTheme="majorHAnsi" w:cstheme="majorHAnsi"/>
          <w:highlight w:val="green"/>
        </w:rPr>
        <w:t>military</w:t>
      </w:r>
      <w:r w:rsidRPr="0023355B">
        <w:rPr>
          <w:rStyle w:val="StyleUnderline"/>
          <w:rFonts w:asciiTheme="majorHAnsi" w:hAnsiTheme="majorHAnsi" w:cstheme="majorHAnsi"/>
        </w:rPr>
        <w:t xml:space="preserve"> and</w:t>
      </w:r>
      <w:r w:rsidRPr="0023355B">
        <w:rPr>
          <w:rFonts w:asciiTheme="majorHAnsi" w:hAnsiTheme="majorHAnsi" w:cstheme="majorHAnsi"/>
          <w:sz w:val="14"/>
        </w:rPr>
        <w:t xml:space="preserve"> our </w:t>
      </w:r>
      <w:r w:rsidRPr="0023355B">
        <w:rPr>
          <w:rStyle w:val="StyleUnderline"/>
          <w:rFonts w:asciiTheme="majorHAnsi" w:hAnsiTheme="majorHAnsi" w:cstheme="majorHAnsi"/>
        </w:rPr>
        <w:t xml:space="preserve">political leaders </w:t>
      </w:r>
      <w:r w:rsidRPr="00E75199">
        <w:rPr>
          <w:rStyle w:val="StyleUnderline"/>
          <w:rFonts w:asciiTheme="majorHAnsi" w:hAnsiTheme="majorHAnsi" w:cstheme="majorHAnsi"/>
          <w:highlight w:val="green"/>
        </w:rPr>
        <w:t>to maintain</w:t>
      </w:r>
      <w:r w:rsidRPr="0023355B">
        <w:rPr>
          <w:rStyle w:val="StyleUnderline"/>
          <w:rFonts w:asciiTheme="majorHAnsi" w:hAnsiTheme="majorHAnsi" w:cstheme="majorHAnsi"/>
        </w:rPr>
        <w:t xml:space="preserve"> the </w:t>
      </w:r>
      <w:r w:rsidRPr="00E75199">
        <w:rPr>
          <w:rStyle w:val="StyleUnderline"/>
          <w:rFonts w:asciiTheme="majorHAnsi" w:hAnsiTheme="majorHAnsi" w:cstheme="majorHAnsi"/>
          <w:highlight w:val="green"/>
        </w:rPr>
        <w:t>peace</w:t>
      </w:r>
      <w:r w:rsidRPr="0023355B">
        <w:rPr>
          <w:rFonts w:asciiTheme="majorHAnsi" w:hAnsiTheme="majorHAnsi" w:cstheme="majorHAnsi"/>
          <w:sz w:val="14"/>
        </w:rPr>
        <w:t xml:space="preserve">. </w:t>
      </w:r>
      <w:r w:rsidRPr="0023355B">
        <w:rPr>
          <w:rStyle w:val="StyleUnderline"/>
          <w:rFonts w:asciiTheme="majorHAnsi" w:hAnsiTheme="majorHAnsi" w:cstheme="majorHAnsi"/>
        </w:rPr>
        <w:t>When</w:t>
      </w:r>
      <w:r w:rsidRPr="0023355B">
        <w:rPr>
          <w:rFonts w:asciiTheme="majorHAnsi" w:hAnsiTheme="majorHAnsi" w:cstheme="majorHAnsi"/>
          <w:sz w:val="14"/>
        </w:rPr>
        <w:t xml:space="preserve"> your </w:t>
      </w:r>
      <w:r w:rsidRPr="0023355B">
        <w:rPr>
          <w:rStyle w:val="StyleUnderline"/>
          <w:rFonts w:asciiTheme="majorHAnsi" w:hAnsiTheme="majorHAnsi" w:cstheme="majorHAnsi"/>
        </w:rPr>
        <w:t xml:space="preserve">potential </w:t>
      </w:r>
      <w:r w:rsidRPr="00E75199">
        <w:rPr>
          <w:rStyle w:val="StyleUnderline"/>
          <w:rFonts w:asciiTheme="majorHAnsi" w:hAnsiTheme="majorHAnsi" w:cstheme="majorHAnsi"/>
          <w:highlight w:val="green"/>
        </w:rPr>
        <w:t>adversaries</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can’t hide what they’re doing</w:t>
      </w:r>
      <w:r w:rsidRPr="0023355B">
        <w:rPr>
          <w:rStyle w:val="StyleUnderline"/>
          <w:rFonts w:asciiTheme="majorHAnsi" w:hAnsiTheme="majorHAnsi" w:cstheme="majorHAnsi"/>
        </w:rPr>
        <w:t xml:space="preserve">, where their armies are moving </w:t>
      </w:r>
      <w:r w:rsidRPr="00E75199">
        <w:rPr>
          <w:rStyle w:val="StyleUnderline"/>
          <w:rFonts w:asciiTheme="majorHAnsi" w:hAnsiTheme="majorHAnsi" w:cstheme="majorHAnsi"/>
          <w:highlight w:val="green"/>
        </w:rPr>
        <w:t>and</w:t>
      </w:r>
      <w:r w:rsidRPr="0023355B">
        <w:rPr>
          <w:rStyle w:val="StyleUnderline"/>
          <w:rFonts w:asciiTheme="majorHAnsi" w:hAnsiTheme="majorHAnsi" w:cstheme="majorHAnsi"/>
        </w:rPr>
        <w:t xml:space="preserve"> what they are doing with their civilian and </w:t>
      </w:r>
      <w:r w:rsidRPr="00E75199">
        <w:rPr>
          <w:rStyle w:val="StyleUnderline"/>
          <w:rFonts w:asciiTheme="majorHAnsi" w:hAnsiTheme="majorHAnsi" w:cstheme="majorHAnsi"/>
          <w:highlight w:val="green"/>
        </w:rPr>
        <w:t>military infrastructure</w:t>
      </w:r>
      <w:r w:rsidRPr="0023355B">
        <w:rPr>
          <w:rStyle w:val="StyleUnderline"/>
          <w:rFonts w:asciiTheme="majorHAnsi" w:hAnsiTheme="majorHAnsi" w:cstheme="majorHAnsi"/>
        </w:rPr>
        <w:t xml:space="preserve">, then the </w:t>
      </w:r>
      <w:r w:rsidRPr="00E75199">
        <w:rPr>
          <w:rStyle w:val="StyleUnderline"/>
          <w:rFonts w:asciiTheme="majorHAnsi" w:hAnsiTheme="majorHAnsi" w:cstheme="majorHAnsi"/>
          <w:highlight w:val="green"/>
        </w:rPr>
        <w:t>danger of</w:t>
      </w:r>
      <w:r w:rsidRPr="0023355B">
        <w:rPr>
          <w:rStyle w:val="StyleUnderline"/>
          <w:rFonts w:asciiTheme="majorHAnsi" w:hAnsiTheme="majorHAnsi" w:cstheme="majorHAnsi"/>
        </w:rPr>
        <w:t xml:space="preserve"> surprise </w:t>
      </w:r>
      <w:r w:rsidRPr="00E75199">
        <w:rPr>
          <w:rStyle w:val="StyleUnderline"/>
          <w:rFonts w:asciiTheme="majorHAnsi" w:hAnsiTheme="majorHAnsi" w:cstheme="majorHAnsi"/>
          <w:highlight w:val="green"/>
        </w:rPr>
        <w:t>attack is diminished</w:t>
      </w:r>
      <w:r w:rsidRPr="0023355B">
        <w:rPr>
          <w:rFonts w:asciiTheme="majorHAnsi" w:hAnsiTheme="majorHAnsi" w:cstheme="majorHAnsi"/>
          <w:sz w:val="14"/>
        </w:rPr>
        <w:t xml:space="preserve">. </w:t>
      </w:r>
      <w:r w:rsidRPr="0023355B">
        <w:rPr>
          <w:rStyle w:val="StyleUnderline"/>
          <w:rFonts w:asciiTheme="majorHAnsi" w:hAnsiTheme="majorHAnsi" w:cstheme="majorHAnsi"/>
        </w:rPr>
        <w:t>In</w:t>
      </w:r>
      <w:r w:rsidRPr="0023355B">
        <w:rPr>
          <w:rFonts w:asciiTheme="majorHAnsi" w:hAnsiTheme="majorHAnsi" w:cstheme="majorHAnsi"/>
          <w:sz w:val="14"/>
        </w:rPr>
        <w:t xml:space="preserve"> our </w:t>
      </w:r>
      <w:r w:rsidRPr="0023355B">
        <w:rPr>
          <w:rStyle w:val="StyleUnderline"/>
          <w:rFonts w:asciiTheme="majorHAnsi" w:hAnsiTheme="majorHAnsi" w:cstheme="majorHAnsi"/>
        </w:rPr>
        <w:t>nuclear age with instant death only minutes away by missile attack</w:t>
      </w:r>
      <w:r w:rsidRPr="0023355B">
        <w:rPr>
          <w:rFonts w:asciiTheme="majorHAnsi" w:hAnsiTheme="majorHAnsi" w:cstheme="majorHAnsi"/>
          <w:sz w:val="14"/>
        </w:rPr>
        <w:t xml:space="preserve">, the doctrine of Mutual Assured Destruction </w:t>
      </w:r>
      <w:r w:rsidRPr="00E75199">
        <w:rPr>
          <w:rStyle w:val="Emphasis"/>
          <w:rFonts w:asciiTheme="majorHAnsi" w:hAnsiTheme="majorHAnsi" w:cstheme="majorHAnsi"/>
          <w:highlight w:val="green"/>
        </w:rPr>
        <w:t>(MAD)</w:t>
      </w:r>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only works if</w:t>
      </w:r>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both sides</w:t>
      </w:r>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know</w:t>
      </w:r>
      <w:r w:rsidRPr="0023355B">
        <w:rPr>
          <w:rStyle w:val="Emphasis"/>
          <w:rFonts w:asciiTheme="majorHAnsi" w:hAnsiTheme="majorHAnsi" w:cstheme="majorHAnsi"/>
        </w:rPr>
        <w:t xml:space="preserve"> </w:t>
      </w:r>
      <w:proofErr w:type="gramStart"/>
      <w:r w:rsidRPr="00E75199">
        <w:rPr>
          <w:rStyle w:val="Emphasis"/>
          <w:rFonts w:asciiTheme="majorHAnsi" w:hAnsiTheme="majorHAnsi" w:cstheme="majorHAnsi"/>
          <w:highlight w:val="green"/>
        </w:rPr>
        <w:t>whether</w:t>
      </w:r>
      <w:r w:rsidRPr="0023355B">
        <w:rPr>
          <w:rStyle w:val="Emphasis"/>
          <w:rFonts w:asciiTheme="majorHAnsi" w:hAnsiTheme="majorHAnsi" w:cstheme="majorHAnsi"/>
        </w:rPr>
        <w:t xml:space="preserve"> or not</w:t>
      </w:r>
      <w:proofErr w:type="gramEnd"/>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they are being attacked</w:t>
      </w:r>
      <w:r w:rsidRPr="0023355B">
        <w:rPr>
          <w:rStyle w:val="Emphasis"/>
          <w:rFonts w:asciiTheme="majorHAnsi" w:hAnsiTheme="majorHAnsi" w:cstheme="majorHAnsi"/>
        </w:rPr>
        <w:t>.</w:t>
      </w:r>
      <w:r w:rsidRPr="0023355B">
        <w:rPr>
          <w:rFonts w:asciiTheme="majorHAnsi" w:hAnsiTheme="majorHAnsi" w:cstheme="majorHAnsi"/>
          <w:sz w:val="14"/>
        </w:rPr>
        <w:t xml:space="preserve"> The launch of missiles or a bomber fleet </w:t>
      </w:r>
      <w:r w:rsidRPr="0023355B">
        <w:rPr>
          <w:rStyle w:val="StyleUnderline"/>
          <w:rFonts w:asciiTheme="majorHAnsi" w:hAnsiTheme="majorHAnsi" w:cstheme="majorHAnsi"/>
        </w:rPr>
        <w:t>can easily be seen from space far in advance of either reaching their potential targets halfway around the globe</w:t>
      </w:r>
      <w:r w:rsidRPr="0023355B">
        <w:rPr>
          <w:rFonts w:asciiTheme="majorHAnsi" w:hAnsiTheme="majorHAnsi" w:cstheme="majorHAnsi"/>
          <w:sz w:val="14"/>
        </w:rPr>
        <w:t xml:space="preserve">. The </w:t>
      </w:r>
      <w:r w:rsidRPr="0023355B">
        <w:rPr>
          <w:rStyle w:val="StyleUnderline"/>
          <w:rFonts w:asciiTheme="majorHAnsi" w:hAnsiTheme="majorHAnsi" w:cstheme="majorHAnsi"/>
        </w:rPr>
        <w:t xml:space="preserve">danger of surprise attack is therefore small, </w:t>
      </w:r>
      <w:r w:rsidRPr="00E75199">
        <w:rPr>
          <w:rStyle w:val="StyleUnderline"/>
          <w:rFonts w:asciiTheme="majorHAnsi" w:hAnsiTheme="majorHAnsi" w:cstheme="majorHAnsi"/>
          <w:highlight w:val="green"/>
        </w:rPr>
        <w:t>making</w:t>
      </w:r>
      <w:r w:rsidRPr="0023355B">
        <w:rPr>
          <w:rStyle w:val="StyleUnderline"/>
          <w:rFonts w:asciiTheme="majorHAnsi" w:hAnsiTheme="majorHAnsi" w:cstheme="majorHAnsi"/>
        </w:rPr>
        <w:t xml:space="preserve"> an </w:t>
      </w:r>
      <w:r w:rsidRPr="00E75199">
        <w:rPr>
          <w:rStyle w:val="Emphasis"/>
          <w:rFonts w:asciiTheme="majorHAnsi" w:hAnsiTheme="majorHAnsi" w:cstheme="majorHAnsi"/>
          <w:highlight w:val="green"/>
        </w:rPr>
        <w:t>accidental war</w:t>
      </w:r>
      <w:r w:rsidRPr="00E75199">
        <w:rPr>
          <w:rStyle w:val="StyleUnderline"/>
          <w:rFonts w:asciiTheme="majorHAnsi" w:hAnsiTheme="majorHAnsi" w:cstheme="majorHAnsi"/>
          <w:highlight w:val="green"/>
        </w:rPr>
        <w:t xml:space="preserve"> far less likely</w:t>
      </w:r>
      <w:r w:rsidRPr="0023355B">
        <w:rPr>
          <w:rStyle w:val="StyleUnderline"/>
          <w:rFonts w:asciiTheme="majorHAnsi" w:hAnsiTheme="majorHAnsi" w:cstheme="majorHAnsi"/>
        </w:rPr>
        <w:t>.</w:t>
      </w:r>
      <w:r w:rsidRPr="0023355B">
        <w:rPr>
          <w:rFonts w:asciiTheme="majorHAnsi" w:hAnsiTheme="majorHAnsi" w:cstheme="majorHAnsi"/>
        </w:rPr>
        <w:t xml:space="preserve"> </w:t>
      </w:r>
      <w:proofErr w:type="gramStart"/>
      <w:r w:rsidRPr="0023355B">
        <w:rPr>
          <w:rFonts w:asciiTheme="majorHAnsi" w:hAnsiTheme="majorHAnsi" w:cstheme="majorHAnsi"/>
          <w:sz w:val="14"/>
        </w:rPr>
        <w:t>So</w:t>
      </w:r>
      <w:proofErr w:type="gramEnd"/>
      <w:r w:rsidRPr="0023355B">
        <w:rPr>
          <w:rFonts w:asciiTheme="majorHAnsi" w:hAnsiTheme="majorHAnsi" w:cstheme="majorHAnsi"/>
          <w:sz w:val="14"/>
        </w:rPr>
        <w:t xml:space="preserve"> what does all this mean? And what do we do about it? </w:t>
      </w:r>
      <w:proofErr w:type="gramStart"/>
      <w:r w:rsidRPr="0023355B">
        <w:rPr>
          <w:rFonts w:asciiTheme="majorHAnsi" w:hAnsiTheme="majorHAnsi" w:cstheme="majorHAnsi"/>
          <w:sz w:val="14"/>
        </w:rPr>
        <w:t>First of all</w:t>
      </w:r>
      <w:proofErr w:type="gramEnd"/>
      <w:r w:rsidRPr="0023355B">
        <w:rPr>
          <w:rFonts w:asciiTheme="majorHAnsi" w:hAnsiTheme="majorHAnsi" w:cstheme="majorHAnsi"/>
          <w:sz w:val="14"/>
        </w:rPr>
        <w:t xml:space="preserve">, it means that the advocates of space development, exploration and commercialization have succeeded far beyond their initial expectations </w:t>
      </w:r>
      <w:r w:rsidRPr="0023355B">
        <w:rPr>
          <w:rFonts w:asciiTheme="majorHAnsi" w:hAnsiTheme="majorHAnsi" w:cstheme="majorHAnsi"/>
          <w:sz w:val="14"/>
        </w:rPr>
        <w:lastRenderedPageBreak/>
        <w:t xml:space="preserve">and dreams. The economies and </w:t>
      </w:r>
      <w:r w:rsidRPr="00E75199">
        <w:rPr>
          <w:rStyle w:val="Emphasis"/>
          <w:rFonts w:asciiTheme="majorHAnsi" w:hAnsiTheme="majorHAnsi" w:cstheme="majorHAnsi"/>
          <w:highlight w:val="green"/>
        </w:rPr>
        <w:t>security of countries</w:t>
      </w:r>
      <w:r w:rsidRPr="0023355B">
        <w:rPr>
          <w:rStyle w:val="Emphasis"/>
          <w:rFonts w:asciiTheme="majorHAnsi" w:hAnsiTheme="majorHAnsi" w:cstheme="majorHAnsi"/>
        </w:rPr>
        <w:t xml:space="preserve"> </w:t>
      </w:r>
      <w:r w:rsidRPr="0023355B">
        <w:rPr>
          <w:rFonts w:asciiTheme="majorHAnsi" w:hAnsiTheme="majorHAnsi" w:cstheme="majorHAnsi"/>
          <w:sz w:val="14"/>
        </w:rPr>
        <w:t>in the developed world</w:t>
      </w:r>
      <w:r w:rsidRPr="0023355B">
        <w:rPr>
          <w:rStyle w:val="Emphasis"/>
          <w:rFonts w:asciiTheme="majorHAnsi" w:hAnsiTheme="majorHAnsi" w:cstheme="majorHAnsi"/>
        </w:rPr>
        <w:t xml:space="preserve"> are now </w:t>
      </w:r>
      <w:r w:rsidRPr="00E75199">
        <w:rPr>
          <w:rStyle w:val="Emphasis"/>
          <w:rFonts w:asciiTheme="majorHAnsi" w:hAnsiTheme="majorHAnsi" w:cstheme="majorHAnsi"/>
          <w:highlight w:val="green"/>
        </w:rPr>
        <w:t>dependent on space</w:t>
      </w:r>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satellites</w:t>
      </w:r>
      <w:r w:rsidRPr="0023355B">
        <w:rPr>
          <w:rFonts w:asciiTheme="majorHAnsi" w:hAnsiTheme="majorHAnsi" w:cstheme="majorHAnsi"/>
          <w:sz w:val="14"/>
        </w:rPr>
        <w:t xml:space="preserve">. We space advocates should celebrate our success and be terrified of it at the same time. </w:t>
      </w:r>
      <w:r w:rsidRPr="00E75199">
        <w:rPr>
          <w:rStyle w:val="StyleUnderline"/>
          <w:rFonts w:asciiTheme="majorHAnsi" w:hAnsiTheme="majorHAnsi" w:cstheme="majorHAnsi"/>
          <w:highlight w:val="green"/>
        </w:rPr>
        <w:t>Should we lose</w:t>
      </w:r>
      <w:r w:rsidRPr="0023355B">
        <w:rPr>
          <w:rStyle w:val="StyleUnderline"/>
          <w:rFonts w:asciiTheme="majorHAnsi" w:hAnsiTheme="majorHAnsi" w:cstheme="majorHAnsi"/>
        </w:rPr>
        <w:t xml:space="preserve"> these fragile </w:t>
      </w:r>
      <w:r w:rsidRPr="00E75199">
        <w:rPr>
          <w:rStyle w:val="StyleUnderline"/>
          <w:rFonts w:asciiTheme="majorHAnsi" w:hAnsiTheme="majorHAnsi" w:cstheme="majorHAnsi"/>
          <w:highlight w:val="green"/>
        </w:rPr>
        <w:t>assets in space</w:t>
      </w:r>
      <w:r w:rsidRPr="0023355B">
        <w:rPr>
          <w:rStyle w:val="StyleUnderline"/>
          <w:rFonts w:asciiTheme="majorHAnsi" w:hAnsiTheme="majorHAnsi" w:cstheme="majorHAnsi"/>
        </w:rPr>
        <w:t>,</w:t>
      </w:r>
      <w:r w:rsidRPr="0023355B">
        <w:rPr>
          <w:rFonts w:asciiTheme="majorHAnsi" w:hAnsiTheme="majorHAnsi" w:cstheme="majorHAnsi"/>
          <w:sz w:val="14"/>
        </w:rPr>
        <w:t xml:space="preserve"> our </w:t>
      </w:r>
      <w:r w:rsidRPr="0023355B">
        <w:rPr>
          <w:rStyle w:val="StyleUnderline"/>
          <w:rFonts w:asciiTheme="majorHAnsi" w:hAnsiTheme="majorHAnsi" w:cstheme="majorHAnsi"/>
        </w:rPr>
        <w:t>economy would experience a disruption like no other: ship, air and train travel would stop and only restart/operate in a much-reduced capacity for years (GPS loss)</w:t>
      </w:r>
      <w:r w:rsidRPr="0023355B">
        <w:rPr>
          <w:rFonts w:asciiTheme="majorHAnsi" w:hAnsiTheme="majorHAnsi" w:cstheme="majorHAnsi"/>
          <w:sz w:val="14"/>
        </w:rPr>
        <w:t xml:space="preserve">. Many banking and retail transactions would cease (VSAT loss). Distribution of news and vital national information would be crippled (communications satellite loss). </w:t>
      </w:r>
      <w:r w:rsidRPr="00E75199">
        <w:rPr>
          <w:rStyle w:val="Emphasis"/>
          <w:rFonts w:asciiTheme="majorHAnsi" w:hAnsiTheme="majorHAnsi" w:cstheme="majorHAnsi"/>
          <w:highlight w:val="green"/>
        </w:rPr>
        <w:t>Lives would be</w:t>
      </w:r>
      <w:r w:rsidRPr="0023355B">
        <w:rPr>
          <w:rStyle w:val="Emphasis"/>
          <w:rFonts w:asciiTheme="majorHAnsi" w:hAnsiTheme="majorHAnsi" w:cstheme="majorHAnsi"/>
        </w:rPr>
        <w:t xml:space="preserve"> put </w:t>
      </w:r>
      <w:r w:rsidRPr="00E75199">
        <w:rPr>
          <w:rStyle w:val="Emphasis"/>
          <w:rFonts w:asciiTheme="majorHAnsi" w:hAnsiTheme="majorHAnsi" w:cstheme="majorHAnsi"/>
          <w:highlight w:val="green"/>
        </w:rPr>
        <w:t>at risk</w:t>
      </w:r>
      <w:r w:rsidRPr="0023355B">
        <w:rPr>
          <w:rStyle w:val="StyleUnderline"/>
          <w:rFonts w:asciiTheme="majorHAnsi" w:hAnsiTheme="majorHAnsi" w:cstheme="majorHAnsi"/>
        </w:rPr>
        <w:t xml:space="preserve"> and the productivity of our farming would dramatically decrease (weather satellite loss). The </w:t>
      </w:r>
      <w:r w:rsidRPr="00E75199">
        <w:rPr>
          <w:rStyle w:val="StyleUnderline"/>
          <w:rFonts w:asciiTheme="majorHAnsi" w:hAnsiTheme="majorHAnsi" w:cstheme="majorHAnsi"/>
          <w:highlight w:val="green"/>
        </w:rPr>
        <w:t>risk of</w:t>
      </w:r>
      <w:r w:rsidRPr="0023355B">
        <w:rPr>
          <w:rStyle w:val="StyleUnderline"/>
          <w:rFonts w:asciiTheme="majorHAnsi" w:hAnsiTheme="majorHAnsi" w:cstheme="majorHAnsi"/>
        </w:rPr>
        <w:t xml:space="preserve"> war, including </w:t>
      </w:r>
      <w:r w:rsidRPr="00E75199">
        <w:rPr>
          <w:rStyle w:val="Emphasis"/>
          <w:rFonts w:asciiTheme="majorHAnsi" w:hAnsiTheme="majorHAnsi" w:cstheme="majorHAnsi"/>
          <w:highlight w:val="green"/>
        </w:rPr>
        <w:t>nuclear war, would increase</w:t>
      </w:r>
      <w:r w:rsidRPr="0023355B">
        <w:rPr>
          <w:rStyle w:val="StyleUnderline"/>
          <w:rFonts w:asciiTheme="majorHAnsi" w:hAnsiTheme="majorHAnsi" w:cstheme="majorHAnsi"/>
        </w:rPr>
        <w:t xml:space="preserve"> (loss of spy satellites) </w:t>
      </w:r>
      <w:r w:rsidRPr="00E75199">
        <w:rPr>
          <w:rStyle w:val="StyleUnderline"/>
          <w:rFonts w:asciiTheme="majorHAnsi" w:hAnsiTheme="majorHAnsi" w:cstheme="majorHAnsi"/>
          <w:highlight w:val="green"/>
        </w:rPr>
        <w:t>and</w:t>
      </w:r>
      <w:r w:rsidRPr="0023355B">
        <w:rPr>
          <w:rStyle w:val="StyleUnderline"/>
          <w:rFonts w:asciiTheme="majorHAnsi" w:hAnsiTheme="majorHAnsi" w:cstheme="majorHAnsi"/>
        </w:rPr>
        <w:t xml:space="preserve"> our </w:t>
      </w:r>
      <w:r w:rsidRPr="00E75199">
        <w:rPr>
          <w:rStyle w:val="StyleUnderline"/>
          <w:rFonts w:asciiTheme="majorHAnsi" w:hAnsiTheme="majorHAnsi" w:cstheme="majorHAnsi"/>
          <w:highlight w:val="green"/>
        </w:rPr>
        <w:t>military’s ability to react</w:t>
      </w:r>
      <w:r w:rsidRPr="0023355B">
        <w:rPr>
          <w:rStyle w:val="StyleUnderline"/>
          <w:rFonts w:asciiTheme="majorHAnsi" w:hAnsiTheme="majorHAnsi" w:cstheme="majorHAnsi"/>
        </w:rPr>
        <w:t xml:space="preserve"> to crises </w:t>
      </w:r>
      <w:r w:rsidRPr="00E75199">
        <w:rPr>
          <w:rStyle w:val="StyleUnderline"/>
          <w:rFonts w:asciiTheme="majorHAnsi" w:hAnsiTheme="majorHAnsi" w:cstheme="majorHAnsi"/>
          <w:highlight w:val="green"/>
        </w:rPr>
        <w:t>would be</w:t>
      </w:r>
      <w:r w:rsidRPr="0023355B">
        <w:rPr>
          <w:rStyle w:val="StyleUnderline"/>
          <w:rFonts w:asciiTheme="majorHAnsi" w:hAnsiTheme="majorHAnsi" w:cstheme="majorHAnsi"/>
        </w:rPr>
        <w:t xml:space="preserve"> significantly </w:t>
      </w:r>
      <w:r w:rsidRPr="00E75199">
        <w:rPr>
          <w:rStyle w:val="StyleUnderline"/>
          <w:rFonts w:asciiTheme="majorHAnsi" w:hAnsiTheme="majorHAnsi" w:cstheme="majorHAnsi"/>
          <w:highlight w:val="green"/>
        </w:rPr>
        <w:t>reduced</w:t>
      </w:r>
      <w:r w:rsidRPr="0023355B">
        <w:rPr>
          <w:rStyle w:val="StyleUnderline"/>
          <w:rFonts w:asciiTheme="majorHAnsi" w:hAnsiTheme="majorHAnsi" w:cstheme="majorHAnsi"/>
        </w:rPr>
        <w:t xml:space="preserve"> (loss of military logistics and intelligence gathering satellites).</w:t>
      </w:r>
    </w:p>
    <w:p w14:paraId="79722774" w14:textId="66CD8930" w:rsidR="00FA727F" w:rsidRPr="0023355B" w:rsidRDefault="00FA727F" w:rsidP="00FA727F">
      <w:pPr>
        <w:pStyle w:val="Heading4"/>
        <w:rPr>
          <w:rFonts w:asciiTheme="majorHAnsi" w:hAnsiTheme="majorHAnsi" w:cstheme="majorHAnsi"/>
        </w:rPr>
      </w:pPr>
      <w:r w:rsidRPr="0023355B">
        <w:rPr>
          <w:rFonts w:asciiTheme="majorHAnsi" w:hAnsiTheme="majorHAnsi" w:cstheme="majorHAnsi"/>
        </w:rPr>
        <w:t xml:space="preserve">Tipping point is </w:t>
      </w:r>
      <w:r w:rsidRPr="0023355B">
        <w:rPr>
          <w:rFonts w:asciiTheme="majorHAnsi" w:hAnsiTheme="majorHAnsi" w:cstheme="majorHAnsi"/>
          <w:u w:val="single"/>
        </w:rPr>
        <w:t>now</w:t>
      </w:r>
      <w:r w:rsidRPr="0023355B">
        <w:rPr>
          <w:rFonts w:asciiTheme="majorHAnsi" w:hAnsiTheme="majorHAnsi" w:cstheme="majorHAnsi"/>
        </w:rPr>
        <w:t xml:space="preserve"> --- studies conclude LEO has reached a </w:t>
      </w:r>
      <w:r w:rsidRPr="0023355B">
        <w:rPr>
          <w:rFonts w:asciiTheme="majorHAnsi" w:hAnsiTheme="majorHAnsi" w:cstheme="majorHAnsi"/>
          <w:u w:val="single"/>
        </w:rPr>
        <w:t>critical density</w:t>
      </w:r>
      <w:r w:rsidRPr="0023355B">
        <w:rPr>
          <w:rFonts w:asciiTheme="majorHAnsi" w:hAnsiTheme="majorHAnsi" w:cstheme="majorHAnsi"/>
        </w:rPr>
        <w:t xml:space="preserve"> which makes </w:t>
      </w:r>
      <w:r w:rsidRPr="0023355B">
        <w:rPr>
          <w:rFonts w:asciiTheme="majorHAnsi" w:hAnsiTheme="majorHAnsi" w:cstheme="majorHAnsi"/>
          <w:u w:val="single"/>
        </w:rPr>
        <w:t>space exploration</w:t>
      </w:r>
      <w:r w:rsidRPr="0023355B">
        <w:rPr>
          <w:rFonts w:asciiTheme="majorHAnsi" w:hAnsiTheme="majorHAnsi" w:cstheme="majorHAnsi"/>
        </w:rPr>
        <w:t xml:space="preserve"> and </w:t>
      </w:r>
      <w:r w:rsidRPr="0023355B">
        <w:rPr>
          <w:rFonts w:asciiTheme="majorHAnsi" w:hAnsiTheme="majorHAnsi" w:cstheme="majorHAnsi"/>
          <w:u w:val="single"/>
        </w:rPr>
        <w:t>scientific research</w:t>
      </w:r>
      <w:r w:rsidRPr="0023355B">
        <w:rPr>
          <w:rFonts w:asciiTheme="majorHAnsi" w:hAnsiTheme="majorHAnsi" w:cstheme="majorHAnsi"/>
        </w:rPr>
        <w:t xml:space="preserve"> impossible.</w:t>
      </w:r>
    </w:p>
    <w:p w14:paraId="2B607A2A" w14:textId="77777777" w:rsidR="00FA727F" w:rsidRPr="0023355B" w:rsidRDefault="00FA727F" w:rsidP="00FA727F">
      <w:pPr>
        <w:rPr>
          <w:rStyle w:val="Style13ptBold"/>
          <w:rFonts w:asciiTheme="majorHAnsi" w:hAnsiTheme="majorHAnsi" w:cstheme="majorHAnsi"/>
          <w:b w:val="0"/>
        </w:rPr>
      </w:pPr>
      <w:r w:rsidRPr="0023355B">
        <w:rPr>
          <w:rFonts w:asciiTheme="majorHAnsi" w:hAnsiTheme="majorHAnsi" w:cstheme="majorHAnsi"/>
        </w:rPr>
        <w:t>Paul</w:t>
      </w:r>
      <w:r w:rsidRPr="0023355B">
        <w:rPr>
          <w:rStyle w:val="Style13ptBold"/>
          <w:rFonts w:asciiTheme="majorHAnsi" w:hAnsiTheme="majorHAnsi" w:cstheme="majorHAnsi"/>
        </w:rPr>
        <w:t xml:space="preserve"> Ratner </w:t>
      </w:r>
      <w:r w:rsidRPr="0023355B">
        <w:rPr>
          <w:rFonts w:asciiTheme="majorHAnsi" w:hAnsiTheme="majorHAnsi" w:cstheme="majorHAnsi"/>
        </w:rPr>
        <w:t>06-29-</w:t>
      </w:r>
      <w:r w:rsidRPr="0023355B">
        <w:rPr>
          <w:rStyle w:val="Style13ptBold"/>
          <w:rFonts w:asciiTheme="majorHAnsi" w:hAnsiTheme="majorHAnsi" w:cstheme="majorHAnsi"/>
        </w:rPr>
        <w:t>18</w:t>
      </w:r>
      <w:r w:rsidRPr="0023355B">
        <w:rPr>
          <w:rFonts w:asciiTheme="majorHAnsi" w:hAnsiTheme="majorHAnsi" w:cstheme="majorHAnsi"/>
        </w:rPr>
        <w:t>. Writer for Big Think and the Washington Post. "How the Kessler Syndrome can end all space exploration and destroy modern life," Big Think, https://bigthink.com/paul-ratner/how-the-kessler-syndrome-can-end-all-space-exploration-and-destroy-modern-life</w:t>
      </w:r>
    </w:p>
    <w:p w14:paraId="2F3B5BD3" w14:textId="77777777" w:rsidR="00FA727F" w:rsidRPr="00CA3FCA" w:rsidRDefault="00FA727F" w:rsidP="00FA727F">
      <w:pPr>
        <w:rPr>
          <w:rFonts w:asciiTheme="majorHAnsi" w:hAnsiTheme="majorHAnsi" w:cstheme="majorHAnsi"/>
          <w:sz w:val="16"/>
        </w:rPr>
      </w:pPr>
      <w:r w:rsidRPr="00CA3FCA">
        <w:rPr>
          <w:rFonts w:asciiTheme="majorHAnsi" w:hAnsiTheme="majorHAnsi" w:cstheme="majorHAnsi"/>
          <w:sz w:val="16"/>
        </w:rPr>
        <w:t xml:space="preserve">Exploring space is one of humanity’s most hopeful activities. By going out into the great unknown of the Universe, we hope to extend our reach, find new resources and life forms, while solving many of our earthly problems. But </w:t>
      </w:r>
      <w:r w:rsidRPr="00E75199">
        <w:rPr>
          <w:rStyle w:val="Emphasis"/>
          <w:rFonts w:asciiTheme="majorHAnsi" w:hAnsiTheme="majorHAnsi" w:cstheme="majorHAnsi"/>
          <w:highlight w:val="green"/>
        </w:rPr>
        <w:t>going to</w:t>
      </w:r>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space</w:t>
      </w:r>
      <w:r w:rsidRPr="0023355B">
        <w:rPr>
          <w:rStyle w:val="StyleUnderline"/>
          <w:rFonts w:asciiTheme="majorHAnsi" w:hAnsiTheme="majorHAnsi" w:cstheme="majorHAnsi"/>
        </w:rPr>
        <w:t xml:space="preserve"> is not something to take for granted—it can </w:t>
      </w:r>
      <w:proofErr w:type="gramStart"/>
      <w:r w:rsidRPr="00E75199">
        <w:rPr>
          <w:rStyle w:val="Emphasis"/>
          <w:rFonts w:asciiTheme="majorHAnsi" w:hAnsiTheme="majorHAnsi" w:cstheme="majorHAnsi"/>
          <w:highlight w:val="green"/>
        </w:rPr>
        <w:t>actually</w:t>
      </w:r>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become</w:t>
      </w:r>
      <w:proofErr w:type="gramEnd"/>
      <w:r w:rsidRPr="00E75199">
        <w:rPr>
          <w:rStyle w:val="Emphasis"/>
          <w:rFonts w:asciiTheme="majorHAnsi" w:hAnsiTheme="majorHAnsi" w:cstheme="majorHAnsi"/>
          <w:highlight w:val="green"/>
        </w:rPr>
        <w:t xml:space="preserve"> impossible</w:t>
      </w:r>
      <w:r w:rsidRPr="00CA3FCA">
        <w:rPr>
          <w:rFonts w:asciiTheme="majorHAnsi" w:hAnsiTheme="majorHAnsi" w:cstheme="majorHAnsi"/>
          <w:sz w:val="16"/>
        </w:rPr>
        <w:t xml:space="preserve">. There is a scenario, called the </w:t>
      </w:r>
      <w:r w:rsidRPr="00E75199">
        <w:rPr>
          <w:rStyle w:val="Emphasis"/>
          <w:rFonts w:asciiTheme="majorHAnsi" w:hAnsiTheme="majorHAnsi" w:cstheme="majorHAnsi"/>
          <w:highlight w:val="green"/>
        </w:rPr>
        <w:t>Kessler Syndrome</w:t>
      </w:r>
      <w:r w:rsidRPr="0023355B">
        <w:rPr>
          <w:rStyle w:val="Emphasis"/>
          <w:rFonts w:asciiTheme="majorHAnsi" w:hAnsiTheme="majorHAnsi" w:cstheme="majorHAnsi"/>
        </w:rPr>
        <w:t xml:space="preserve">, </w:t>
      </w:r>
      <w:r w:rsidRPr="00CA3FCA">
        <w:rPr>
          <w:rFonts w:asciiTheme="majorHAnsi" w:hAnsiTheme="majorHAnsi" w:cstheme="majorHAnsi"/>
          <w:sz w:val="16"/>
        </w:rPr>
        <w:t>that can cause the</w:t>
      </w:r>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end of all space exploration</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and dramatically impact our daily lives. In </w:t>
      </w:r>
      <w:r w:rsidRPr="0023355B">
        <w:rPr>
          <w:rStyle w:val="StyleUnderline"/>
          <w:rFonts w:asciiTheme="majorHAnsi" w:hAnsiTheme="majorHAnsi" w:cstheme="majorHAnsi"/>
        </w:rPr>
        <w:t xml:space="preserve">1978, the NASA scientist Donald J. Kessler proposed that a </w:t>
      </w:r>
      <w:r w:rsidRPr="00E75199">
        <w:rPr>
          <w:rStyle w:val="Emphasis"/>
          <w:rFonts w:asciiTheme="majorHAnsi" w:hAnsiTheme="majorHAnsi" w:cstheme="majorHAnsi"/>
          <w:highlight w:val="green"/>
        </w:rPr>
        <w:t>chain reaction of exploding space</w:t>
      </w:r>
      <w:r w:rsidRPr="0023355B">
        <w:rPr>
          <w:rStyle w:val="Emphasis"/>
          <w:rFonts w:asciiTheme="majorHAnsi" w:hAnsiTheme="majorHAnsi" w:cstheme="majorHAnsi"/>
        </w:rPr>
        <w:t xml:space="preserve"> debris</w:t>
      </w:r>
      <w:r w:rsidRPr="0023355B">
        <w:rPr>
          <w:rStyle w:val="StyleUnderline"/>
          <w:rFonts w:asciiTheme="majorHAnsi" w:hAnsiTheme="majorHAnsi" w:cstheme="majorHAnsi"/>
        </w:rPr>
        <w:t xml:space="preserve"> can end up </w:t>
      </w:r>
      <w:r w:rsidRPr="00E75199">
        <w:rPr>
          <w:rStyle w:val="StyleUnderline"/>
          <w:rFonts w:asciiTheme="majorHAnsi" w:hAnsiTheme="majorHAnsi" w:cstheme="majorHAnsi"/>
          <w:highlight w:val="green"/>
        </w:rPr>
        <w:t xml:space="preserve">making </w:t>
      </w:r>
      <w:r w:rsidRPr="00E75199">
        <w:rPr>
          <w:rStyle w:val="Emphasis"/>
          <w:rFonts w:asciiTheme="majorHAnsi" w:hAnsiTheme="majorHAnsi" w:cstheme="majorHAnsi"/>
          <w:highlight w:val="green"/>
        </w:rPr>
        <w:t>space activities</w:t>
      </w:r>
      <w:r w:rsidRPr="0023355B">
        <w:rPr>
          <w:rStyle w:val="StyleUnderline"/>
          <w:rFonts w:asciiTheme="majorHAnsi" w:hAnsiTheme="majorHAnsi" w:cstheme="majorHAnsi"/>
        </w:rPr>
        <w:t xml:space="preserve"> and the </w:t>
      </w:r>
      <w:r w:rsidRPr="0023355B">
        <w:rPr>
          <w:rStyle w:val="Emphasis"/>
          <w:rFonts w:asciiTheme="majorHAnsi" w:hAnsiTheme="majorHAnsi" w:cstheme="majorHAnsi"/>
        </w:rPr>
        <w:t>use of satellites</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impossible for generations</w:t>
      </w:r>
      <w:r w:rsidRPr="00CA3FCA">
        <w:rPr>
          <w:rFonts w:asciiTheme="majorHAnsi" w:hAnsiTheme="majorHAnsi" w:cstheme="majorHAnsi"/>
          <w:sz w:val="16"/>
        </w:rPr>
        <w:t xml:space="preserve">. He predicted that the </w:t>
      </w:r>
      <w:r w:rsidRPr="0023355B">
        <w:rPr>
          <w:rStyle w:val="StyleUnderline"/>
          <w:rFonts w:asciiTheme="majorHAnsi" w:hAnsiTheme="majorHAnsi" w:cstheme="majorHAnsi"/>
        </w:rPr>
        <w:t xml:space="preserve">number of objects that we keep launching into Low Earth Orbit (LEO) can create </w:t>
      </w:r>
      <w:r w:rsidRPr="00E75199">
        <w:rPr>
          <w:rStyle w:val="StyleUnderline"/>
          <w:rFonts w:asciiTheme="majorHAnsi" w:hAnsiTheme="majorHAnsi" w:cstheme="majorHAnsi"/>
          <w:highlight w:val="green"/>
        </w:rPr>
        <w:t xml:space="preserve">such a </w:t>
      </w:r>
      <w:r w:rsidRPr="00E75199">
        <w:rPr>
          <w:rStyle w:val="Emphasis"/>
          <w:rFonts w:asciiTheme="majorHAnsi" w:hAnsiTheme="majorHAnsi" w:cstheme="majorHAnsi"/>
          <w:highlight w:val="green"/>
        </w:rPr>
        <w:t>dense environment</w:t>
      </w:r>
      <w:r w:rsidRPr="0023355B">
        <w:rPr>
          <w:rStyle w:val="StyleUnderline"/>
          <w:rFonts w:asciiTheme="majorHAnsi" w:hAnsiTheme="majorHAnsi" w:cstheme="majorHAnsi"/>
        </w:rPr>
        <w:t xml:space="preserve"> above the planet that </w:t>
      </w:r>
      <w:r w:rsidRPr="00E75199">
        <w:rPr>
          <w:rStyle w:val="StyleUnderline"/>
          <w:rFonts w:asciiTheme="majorHAnsi" w:hAnsiTheme="majorHAnsi" w:cstheme="majorHAnsi"/>
          <w:highlight w:val="green"/>
        </w:rPr>
        <w:t>inevitable collisions</w:t>
      </w:r>
      <w:r w:rsidRPr="0023355B">
        <w:rPr>
          <w:rStyle w:val="StyleUnderline"/>
          <w:rFonts w:asciiTheme="majorHAnsi" w:hAnsiTheme="majorHAnsi" w:cstheme="majorHAnsi"/>
        </w:rPr>
        <w:t xml:space="preserve"> could </w:t>
      </w:r>
      <w:r w:rsidRPr="00E75199">
        <w:rPr>
          <w:rStyle w:val="StyleUnderline"/>
          <w:rFonts w:asciiTheme="majorHAnsi" w:hAnsiTheme="majorHAnsi" w:cstheme="majorHAnsi"/>
          <w:highlight w:val="green"/>
        </w:rPr>
        <w:t>cause</w:t>
      </w:r>
      <w:r w:rsidRPr="0023355B">
        <w:rPr>
          <w:rStyle w:val="StyleUnderline"/>
          <w:rFonts w:asciiTheme="majorHAnsi" w:hAnsiTheme="majorHAnsi" w:cstheme="majorHAnsi"/>
        </w:rPr>
        <w:t xml:space="preserve"> a </w:t>
      </w:r>
      <w:r w:rsidRPr="00E75199">
        <w:rPr>
          <w:rStyle w:val="StyleUnderline"/>
          <w:rFonts w:asciiTheme="majorHAnsi" w:hAnsiTheme="majorHAnsi" w:cstheme="majorHAnsi"/>
          <w:highlight w:val="green"/>
        </w:rPr>
        <w:t>cascading effect</w:t>
      </w:r>
      <w:r w:rsidRPr="0023355B">
        <w:rPr>
          <w:rStyle w:val="StyleUnderline"/>
          <w:rFonts w:asciiTheme="majorHAnsi" w:hAnsiTheme="majorHAnsi" w:cstheme="majorHAnsi"/>
        </w:rPr>
        <w:t>.</w:t>
      </w:r>
      <w:r w:rsidRPr="00CA3FCA">
        <w:rPr>
          <w:rFonts w:asciiTheme="majorHAnsi" w:hAnsiTheme="majorHAnsi" w:cstheme="majorHAnsi"/>
          <w:sz w:val="16"/>
        </w:rPr>
        <w:t xml:space="preserve"> The </w:t>
      </w:r>
      <w:r w:rsidRPr="0023355B">
        <w:rPr>
          <w:rStyle w:val="StyleUnderline"/>
          <w:rFonts w:asciiTheme="majorHAnsi" w:hAnsiTheme="majorHAnsi" w:cstheme="majorHAnsi"/>
        </w:rPr>
        <w:t>space junk and shrapnel generated by one collision could make further collisions much more possible</w:t>
      </w:r>
      <w:r w:rsidRPr="00CA3FCA">
        <w:rPr>
          <w:rFonts w:asciiTheme="majorHAnsi" w:hAnsiTheme="majorHAnsi" w:cstheme="majorHAnsi"/>
          <w:sz w:val="16"/>
        </w:rPr>
        <w:t xml:space="preserve">. And if you have enough collisions, the amount of </w:t>
      </w:r>
      <w:r w:rsidRPr="0023355B">
        <w:rPr>
          <w:rStyle w:val="Emphasis"/>
          <w:rFonts w:asciiTheme="majorHAnsi" w:hAnsiTheme="majorHAnsi" w:cstheme="majorHAnsi"/>
        </w:rPr>
        <w:t xml:space="preserve">space debris could </w:t>
      </w:r>
      <w:r w:rsidRPr="00E75199">
        <w:rPr>
          <w:rStyle w:val="Emphasis"/>
          <w:rFonts w:asciiTheme="majorHAnsi" w:hAnsiTheme="majorHAnsi" w:cstheme="majorHAnsi"/>
          <w:highlight w:val="green"/>
        </w:rPr>
        <w:t>overwhelm</w:t>
      </w:r>
      <w:r w:rsidRPr="0023355B">
        <w:rPr>
          <w:rStyle w:val="Emphasis"/>
          <w:rFonts w:asciiTheme="majorHAnsi" w:hAnsiTheme="majorHAnsi" w:cstheme="majorHAnsi"/>
        </w:rPr>
        <w:t xml:space="preserve"> </w:t>
      </w:r>
      <w:r w:rsidRPr="00CA3FCA">
        <w:rPr>
          <w:rFonts w:asciiTheme="majorHAnsi" w:hAnsiTheme="majorHAnsi" w:cstheme="majorHAnsi"/>
          <w:sz w:val="16"/>
        </w:rPr>
        <w:t>the</w:t>
      </w:r>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orbital space entirely</w:t>
      </w:r>
      <w:r w:rsidRPr="0023355B">
        <w:rPr>
          <w:rStyle w:val="Emphasis"/>
          <w:rFonts w:asciiTheme="majorHAnsi" w:hAnsiTheme="majorHAnsi" w:cstheme="majorHAnsi"/>
        </w:rPr>
        <w:t xml:space="preserve">.  </w:t>
      </w:r>
      <w:r w:rsidRPr="00CA3FCA">
        <w:rPr>
          <w:rFonts w:asciiTheme="majorHAnsi" w:hAnsiTheme="majorHAnsi" w:cstheme="majorHAnsi"/>
          <w:sz w:val="16"/>
        </w:rPr>
        <w:t xml:space="preserve">What makes that situation possible is the fact that there are millions of micrometeoroids as well as man-made debris that is already orbiting Earth. The danger posed by even a small fragment that’s traveling at high speeds is easy to see. As calculated by NASA, a 1-centimeter “paint fleck” traveling at </w:t>
      </w:r>
      <w:r w:rsidRPr="00CA3FCA">
        <w:rPr>
          <w:rFonts w:asciiTheme="majorHAnsi" w:hAnsiTheme="majorHAnsi" w:cstheme="majorHAnsi"/>
          <w:b/>
          <w:bCs/>
          <w:sz w:val="16"/>
        </w:rPr>
        <w:t>10km/s (22,000 mph)</w:t>
      </w:r>
      <w:r w:rsidRPr="00CA3FCA">
        <w:rPr>
          <w:rFonts w:asciiTheme="majorHAnsi" w:hAnsiTheme="majorHAnsi" w:cstheme="majorHAnsi"/>
          <w:sz w:val="16"/>
        </w:rPr>
        <w:t xml:space="preserve"> can cause the same damage as a </w:t>
      </w:r>
      <w:r w:rsidRPr="00CA3FCA">
        <w:rPr>
          <w:rFonts w:asciiTheme="majorHAnsi" w:hAnsiTheme="majorHAnsi" w:cstheme="majorHAnsi"/>
          <w:b/>
          <w:bCs/>
          <w:sz w:val="16"/>
        </w:rPr>
        <w:t>550-pound</w:t>
      </w:r>
      <w:r w:rsidRPr="00CA3FCA">
        <w:rPr>
          <w:rFonts w:asciiTheme="majorHAnsi" w:hAnsiTheme="majorHAnsi" w:cstheme="majorHAnsi"/>
          <w:sz w:val="16"/>
        </w:rPr>
        <w:t xml:space="preserve"> object traveling 60 miles per hour on Earth. If the size of the shard was increased to 10 centimeters, such a projectile would have the force of 7 kilograms of TNT. Now imagine </w:t>
      </w:r>
      <w:r w:rsidRPr="0023355B">
        <w:rPr>
          <w:rStyle w:val="StyleUnderline"/>
          <w:rFonts w:asciiTheme="majorHAnsi" w:hAnsiTheme="majorHAnsi" w:cstheme="majorHAnsi"/>
        </w:rPr>
        <w:t>thousands of such objects flying around at breakneck speeds and crashing into each other</w:t>
      </w:r>
      <w:r w:rsidRPr="00CA3FCA">
        <w:rPr>
          <w:rFonts w:asciiTheme="majorHAnsi" w:hAnsiTheme="majorHAnsi" w:cstheme="majorHAnsi"/>
          <w:sz w:val="16"/>
        </w:rPr>
        <w:t xml:space="preserve">. If a </w:t>
      </w:r>
      <w:r w:rsidRPr="0023355B">
        <w:rPr>
          <w:rStyle w:val="StyleUnderline"/>
          <w:rFonts w:asciiTheme="majorHAnsi" w:hAnsiTheme="majorHAnsi" w:cstheme="majorHAnsi"/>
        </w:rPr>
        <w:t xml:space="preserve">chain reaction of exploding space junk did occur, filling the orbital area with such dangerous debris, the </w:t>
      </w:r>
      <w:r w:rsidRPr="00E75199">
        <w:rPr>
          <w:rStyle w:val="Emphasis"/>
          <w:rFonts w:asciiTheme="majorHAnsi" w:hAnsiTheme="majorHAnsi" w:cstheme="majorHAnsi"/>
          <w:highlight w:val="green"/>
        </w:rPr>
        <w:t>space program</w:t>
      </w:r>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would</w:t>
      </w:r>
      <w:r w:rsidRPr="0023355B">
        <w:rPr>
          <w:rStyle w:val="Emphasis"/>
          <w:rFonts w:asciiTheme="majorHAnsi" w:hAnsiTheme="majorHAnsi" w:cstheme="majorHAnsi"/>
        </w:rPr>
        <w:t xml:space="preserve"> indeed </w:t>
      </w:r>
      <w:r w:rsidRPr="00E75199">
        <w:rPr>
          <w:rStyle w:val="Emphasis"/>
          <w:rFonts w:asciiTheme="majorHAnsi" w:hAnsiTheme="majorHAnsi" w:cstheme="majorHAnsi"/>
          <w:highlight w:val="green"/>
        </w:rPr>
        <w:t>be</w:t>
      </w:r>
      <w:r w:rsidRPr="0023355B">
        <w:rPr>
          <w:rStyle w:val="Emphasis"/>
          <w:rFonts w:asciiTheme="majorHAnsi" w:hAnsiTheme="majorHAnsi" w:cstheme="majorHAnsi"/>
        </w:rPr>
        <w:t xml:space="preserve"> </w:t>
      </w:r>
      <w:r w:rsidRPr="00E75199">
        <w:rPr>
          <w:rStyle w:val="Emphasis"/>
          <w:rFonts w:asciiTheme="majorHAnsi" w:hAnsiTheme="majorHAnsi" w:cstheme="majorHAnsi"/>
          <w:highlight w:val="green"/>
        </w:rPr>
        <w:t>in jeopardy</w:t>
      </w:r>
      <w:r w:rsidRPr="00CA3FCA">
        <w:rPr>
          <w:rFonts w:asciiTheme="majorHAnsi" w:hAnsiTheme="majorHAnsi" w:cstheme="majorHAnsi"/>
          <w:sz w:val="16"/>
        </w:rPr>
        <w:t xml:space="preserve">. Travel that goes beyond the LEO, like the planned mission to Mars, would be made more challenging but still conceivably possible. What would, of course, be affected if </w:t>
      </w:r>
      <w:r w:rsidRPr="0023355B">
        <w:rPr>
          <w:rStyle w:val="StyleUnderline"/>
          <w:rFonts w:asciiTheme="majorHAnsi" w:hAnsiTheme="majorHAnsi" w:cstheme="majorHAnsi"/>
        </w:rPr>
        <w:t xml:space="preserve">the Kessler Syndrome’s worst predictions came to pass, are </w:t>
      </w:r>
      <w:r w:rsidRPr="00E75199">
        <w:rPr>
          <w:rStyle w:val="Emphasis"/>
          <w:rFonts w:asciiTheme="majorHAnsi" w:hAnsiTheme="majorHAnsi" w:cstheme="majorHAnsi"/>
          <w:highlight w:val="green"/>
        </w:rPr>
        <w:t>all</w:t>
      </w:r>
      <w:r w:rsidRPr="0023355B">
        <w:rPr>
          <w:rStyle w:val="Emphasis"/>
          <w:rFonts w:asciiTheme="majorHAnsi" w:hAnsiTheme="majorHAnsi" w:cstheme="majorHAnsi"/>
        </w:rPr>
        <w:t xml:space="preserve"> the </w:t>
      </w:r>
      <w:r w:rsidRPr="00E75199">
        <w:rPr>
          <w:rStyle w:val="Emphasis"/>
          <w:rFonts w:asciiTheme="majorHAnsi" w:hAnsiTheme="majorHAnsi" w:cstheme="majorHAnsi"/>
          <w:highlight w:val="green"/>
        </w:rPr>
        <w:t>services that rely on satellites</w:t>
      </w:r>
      <w:r w:rsidRPr="0023355B">
        <w:rPr>
          <w:rStyle w:val="StyleUnderline"/>
          <w:rFonts w:asciiTheme="majorHAnsi" w:hAnsiTheme="majorHAnsi" w:cstheme="majorHAnsi"/>
        </w:rPr>
        <w:t>. Core aspects of our modern life—</w:t>
      </w:r>
      <w:r w:rsidRPr="00E75199">
        <w:rPr>
          <w:rStyle w:val="StyleUnderline"/>
          <w:rFonts w:asciiTheme="majorHAnsi" w:hAnsiTheme="majorHAnsi" w:cstheme="majorHAnsi"/>
          <w:highlight w:val="green"/>
        </w:rPr>
        <w:t>GPS</w:t>
      </w:r>
      <w:r w:rsidRPr="0023355B">
        <w:rPr>
          <w:rStyle w:val="StyleUnderline"/>
          <w:rFonts w:asciiTheme="majorHAnsi" w:hAnsiTheme="majorHAnsi" w:cstheme="majorHAnsi"/>
        </w:rPr>
        <w:t xml:space="preserve">, television, </w:t>
      </w:r>
      <w:proofErr w:type="gramStart"/>
      <w:r w:rsidRPr="00E75199">
        <w:rPr>
          <w:rStyle w:val="StyleUnderline"/>
          <w:rFonts w:asciiTheme="majorHAnsi" w:hAnsiTheme="majorHAnsi" w:cstheme="majorHAnsi"/>
          <w:highlight w:val="green"/>
        </w:rPr>
        <w:t>military</w:t>
      </w:r>
      <w:proofErr w:type="gramEnd"/>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 xml:space="preserve">and </w:t>
      </w:r>
      <w:r w:rsidRPr="00E75199">
        <w:rPr>
          <w:rStyle w:val="Emphasis"/>
          <w:rFonts w:asciiTheme="majorHAnsi" w:hAnsiTheme="majorHAnsi" w:cstheme="majorHAnsi"/>
          <w:highlight w:val="green"/>
        </w:rPr>
        <w:t>scientific research</w:t>
      </w:r>
      <w:r w:rsidRPr="0023355B">
        <w:rPr>
          <w:rStyle w:val="StyleUnderline"/>
          <w:rFonts w:asciiTheme="majorHAnsi" w:hAnsiTheme="majorHAnsi" w:cstheme="majorHAnsi"/>
        </w:rPr>
        <w:t xml:space="preserve">—all of that would be under threat. </w:t>
      </w:r>
      <w:r w:rsidRPr="00CA3FCA">
        <w:rPr>
          <w:rFonts w:asciiTheme="majorHAnsi" w:hAnsiTheme="majorHAnsi" w:cstheme="majorHAnsi"/>
          <w:sz w:val="16"/>
        </w:rPr>
        <w:t xml:space="preserve">NASA experienced a small-scale Kessler Syndrome incident in the 1970s when Delta rockets that were left in orbit started to explode into shrapnel clouds. This inspired </w:t>
      </w:r>
      <w:r w:rsidRPr="0023355B">
        <w:rPr>
          <w:rStyle w:val="StyleUnderline"/>
          <w:rFonts w:asciiTheme="majorHAnsi" w:hAnsiTheme="majorHAnsi" w:cstheme="majorHAnsi"/>
        </w:rPr>
        <w:t xml:space="preserve">Kessler, an astrophysicist, to show that there is a point when the </w:t>
      </w:r>
      <w:proofErr w:type="gramStart"/>
      <w:r w:rsidRPr="0023355B">
        <w:rPr>
          <w:rStyle w:val="StyleUnderline"/>
          <w:rFonts w:asciiTheme="majorHAnsi" w:hAnsiTheme="majorHAnsi" w:cstheme="majorHAnsi"/>
        </w:rPr>
        <w:t>amount</w:t>
      </w:r>
      <w:proofErr w:type="gramEnd"/>
      <w:r w:rsidRPr="0023355B">
        <w:rPr>
          <w:rStyle w:val="StyleUnderline"/>
          <w:rFonts w:asciiTheme="majorHAnsi" w:hAnsiTheme="majorHAnsi" w:cstheme="majorHAnsi"/>
        </w:rPr>
        <w:t xml:space="preserve"> of debris in an orbit gets to critical mass. At that point, the </w:t>
      </w:r>
      <w:r w:rsidRPr="00742A79">
        <w:rPr>
          <w:rStyle w:val="StyleUnderline"/>
          <w:rFonts w:asciiTheme="majorHAnsi" w:hAnsiTheme="majorHAnsi" w:cstheme="majorHAnsi"/>
        </w:rPr>
        <w:t xml:space="preserve">collision cascading would start </w:t>
      </w:r>
      <w:r w:rsidRPr="00742A79">
        <w:rPr>
          <w:rStyle w:val="Emphasis"/>
          <w:rFonts w:asciiTheme="majorHAnsi" w:hAnsiTheme="majorHAnsi" w:cstheme="majorHAnsi"/>
        </w:rPr>
        <w:t>even if no more things are launched into space</w:t>
      </w:r>
      <w:r w:rsidRPr="00742A79">
        <w:rPr>
          <w:rStyle w:val="StyleUnderline"/>
          <w:rFonts w:asciiTheme="majorHAnsi" w:hAnsiTheme="majorHAnsi" w:cstheme="majorHAnsi"/>
        </w:rPr>
        <w:t>.</w:t>
      </w:r>
      <w:r w:rsidRPr="00742A79">
        <w:rPr>
          <w:rFonts w:asciiTheme="majorHAnsi" w:hAnsiTheme="majorHAnsi" w:cstheme="majorHAnsi"/>
          <w:sz w:val="16"/>
        </w:rPr>
        <w:t xml:space="preserve"> And once the chain of explosions begins, it can keep going until the orbital space can no longer be used. In </w:t>
      </w:r>
      <w:r w:rsidRPr="00742A79">
        <w:rPr>
          <w:rStyle w:val="StyleUnderline"/>
          <w:rFonts w:asciiTheme="majorHAnsi" w:hAnsiTheme="majorHAnsi" w:cstheme="majorHAnsi"/>
        </w:rPr>
        <w:t>Kessler’s estimate, it would take 30 to 40 years to get to such a threshold</w:t>
      </w:r>
      <w:r w:rsidRPr="00742A79">
        <w:rPr>
          <w:rFonts w:asciiTheme="majorHAnsi" w:hAnsiTheme="majorHAnsi" w:cstheme="majorHAnsi"/>
          <w:sz w:val="16"/>
        </w:rPr>
        <w:t xml:space="preserve">. </w:t>
      </w:r>
      <w:r w:rsidRPr="00742A79">
        <w:rPr>
          <w:rStyle w:val="StyleUnderline"/>
          <w:rFonts w:asciiTheme="majorHAnsi" w:hAnsiTheme="majorHAnsi" w:cstheme="majorHAnsi"/>
        </w:rPr>
        <w:t xml:space="preserve">NASA says that its experts caution that </w:t>
      </w:r>
      <w:r w:rsidRPr="00742A79">
        <w:rPr>
          <w:rStyle w:val="Emphasis"/>
          <w:rFonts w:asciiTheme="majorHAnsi" w:hAnsiTheme="majorHAnsi" w:cstheme="majorHAnsi"/>
        </w:rPr>
        <w:t>we are already at critical mass in the low-Earth orbit</w:t>
      </w:r>
      <w:r w:rsidRPr="00742A79">
        <w:rPr>
          <w:rFonts w:asciiTheme="majorHAnsi" w:hAnsiTheme="majorHAnsi" w:cstheme="majorHAnsi"/>
          <w:sz w:val="16"/>
        </w:rPr>
        <w:t xml:space="preserve">, which is about </w:t>
      </w:r>
      <w:r w:rsidRPr="00742A79">
        <w:rPr>
          <w:rStyle w:val="StyleUnderline"/>
          <w:rFonts w:asciiTheme="majorHAnsi" w:hAnsiTheme="majorHAnsi" w:cstheme="majorHAnsi"/>
        </w:rPr>
        <w:t xml:space="preserve">560-620 </w:t>
      </w:r>
      <w:r w:rsidRPr="00742A79">
        <w:rPr>
          <w:rStyle w:val="StyleUnderline"/>
          <w:rFonts w:asciiTheme="majorHAnsi" w:hAnsiTheme="majorHAnsi" w:cstheme="majorHAnsi"/>
        </w:rPr>
        <w:lastRenderedPageBreak/>
        <w:t>miles (900 to 1,000 kilometers) out</w:t>
      </w:r>
      <w:r w:rsidRPr="00742A79">
        <w:rPr>
          <w:rFonts w:asciiTheme="majorHAnsi" w:hAnsiTheme="majorHAnsi" w:cstheme="majorHAnsi"/>
          <w:sz w:val="16"/>
        </w:rPr>
        <w:t xml:space="preserve">. According to NASA estimates, the Earth’s orbit currently has </w:t>
      </w:r>
      <w:r w:rsidRPr="00742A79">
        <w:rPr>
          <w:rStyle w:val="StyleUnderline"/>
          <w:rFonts w:asciiTheme="majorHAnsi" w:hAnsiTheme="majorHAnsi" w:cstheme="majorHAnsi"/>
        </w:rPr>
        <w:t>500,000 pieces of space debris up to 10cm long, over 21,000 pieces of debris longer than</w:t>
      </w:r>
      <w:r w:rsidRPr="0023355B">
        <w:rPr>
          <w:rStyle w:val="StyleUnderline"/>
          <w:rFonts w:asciiTheme="majorHAnsi" w:hAnsiTheme="majorHAnsi" w:cstheme="majorHAnsi"/>
        </w:rPr>
        <w:t xml:space="preserve"> 10cm</w:t>
      </w:r>
      <w:r w:rsidRPr="00CA3FCA">
        <w:rPr>
          <w:rFonts w:asciiTheme="majorHAnsi" w:hAnsiTheme="majorHAnsi" w:cstheme="majorHAnsi"/>
          <w:sz w:val="16"/>
        </w:rPr>
        <w:t xml:space="preserve">, and more than </w:t>
      </w:r>
      <w:r w:rsidRPr="00CA3FCA">
        <w:rPr>
          <w:rFonts w:asciiTheme="majorHAnsi" w:hAnsiTheme="majorHAnsi" w:cstheme="majorHAnsi"/>
          <w:b/>
          <w:bCs/>
          <w:sz w:val="16"/>
        </w:rPr>
        <w:t>100 million pieces</w:t>
      </w:r>
      <w:r w:rsidRPr="00CA3FCA">
        <w:rPr>
          <w:rFonts w:asciiTheme="majorHAnsi" w:hAnsiTheme="majorHAnsi" w:cstheme="majorHAnsi"/>
          <w:sz w:val="16"/>
        </w:rPr>
        <w:t xml:space="preserve"> of space debris smaller than 1cm. A </w:t>
      </w:r>
      <w:r w:rsidRPr="0023355B">
        <w:rPr>
          <w:rStyle w:val="StyleUnderline"/>
          <w:rFonts w:asciiTheme="majorHAnsi" w:hAnsiTheme="majorHAnsi" w:cstheme="majorHAnsi"/>
        </w:rPr>
        <w:t xml:space="preserve">2009 incident dubbed the Cosmos-Iridium collision featured a space </w:t>
      </w:r>
      <w:r w:rsidRPr="00E75199">
        <w:rPr>
          <w:rStyle w:val="Emphasis"/>
          <w:rFonts w:asciiTheme="majorHAnsi" w:hAnsiTheme="majorHAnsi" w:cstheme="majorHAnsi"/>
          <w:highlight w:val="green"/>
        </w:rPr>
        <w:t>collision between Russian and American</w:t>
      </w:r>
      <w:r w:rsidRPr="0023355B">
        <w:rPr>
          <w:rStyle w:val="StyleUnderline"/>
          <w:rFonts w:asciiTheme="majorHAnsi" w:hAnsiTheme="majorHAnsi" w:cstheme="majorHAnsi"/>
        </w:rPr>
        <w:t xml:space="preserve"> communication </w:t>
      </w:r>
      <w:r w:rsidRPr="00E75199">
        <w:rPr>
          <w:rStyle w:val="StyleUnderline"/>
          <w:rFonts w:asciiTheme="majorHAnsi" w:hAnsiTheme="majorHAnsi" w:cstheme="majorHAnsi"/>
          <w:highlight w:val="green"/>
        </w:rPr>
        <w:t>satellites</w:t>
      </w:r>
      <w:r w:rsidRPr="0023355B">
        <w:rPr>
          <w:rStyle w:val="StyleUnderline"/>
          <w:rFonts w:asciiTheme="majorHAnsi" w:hAnsiTheme="majorHAnsi" w:cstheme="majorHAnsi"/>
        </w:rPr>
        <w:t xml:space="preserve"> that provided a preview of potential attractions in the </w:t>
      </w:r>
      <w:r w:rsidRPr="00E75199">
        <w:rPr>
          <w:rStyle w:val="Emphasis"/>
          <w:rFonts w:asciiTheme="majorHAnsi" w:hAnsiTheme="majorHAnsi" w:cstheme="majorHAnsi"/>
          <w:highlight w:val="green"/>
        </w:rPr>
        <w:t xml:space="preserve">massive debris field </w:t>
      </w:r>
      <w:r w:rsidRPr="0023355B">
        <w:rPr>
          <w:rStyle w:val="Emphasis"/>
          <w:rFonts w:asciiTheme="majorHAnsi" w:hAnsiTheme="majorHAnsi" w:cstheme="majorHAnsi"/>
        </w:rPr>
        <w:t xml:space="preserve">it </w:t>
      </w:r>
      <w:r w:rsidRPr="00E75199">
        <w:rPr>
          <w:rStyle w:val="Emphasis"/>
          <w:rFonts w:asciiTheme="majorHAnsi" w:hAnsiTheme="majorHAnsi" w:cstheme="majorHAnsi"/>
          <w:highlight w:val="green"/>
        </w:rPr>
        <w:t>created</w:t>
      </w:r>
      <w:r w:rsidRPr="00CA3FCA">
        <w:rPr>
          <w:rFonts w:asciiTheme="majorHAnsi" w:hAnsiTheme="majorHAnsi" w:cstheme="majorHAnsi"/>
          <w:sz w:val="16"/>
        </w:rPr>
        <w:t xml:space="preserve">. The accident resulted in </w:t>
      </w:r>
      <w:r w:rsidRPr="0023355B">
        <w:rPr>
          <w:rStyle w:val="StyleUnderline"/>
          <w:rFonts w:asciiTheme="majorHAnsi" w:hAnsiTheme="majorHAnsi" w:cstheme="majorHAnsi"/>
        </w:rPr>
        <w:t xml:space="preserve">more than 2,000 pieces </w:t>
      </w:r>
      <w:r w:rsidRPr="00E75199">
        <w:rPr>
          <w:rStyle w:val="StyleUnderline"/>
          <w:rFonts w:asciiTheme="majorHAnsi" w:hAnsiTheme="majorHAnsi" w:cstheme="majorHAnsi"/>
          <w:highlight w:val="green"/>
        </w:rPr>
        <w:t>of</w:t>
      </w:r>
      <w:r w:rsidRPr="0023355B">
        <w:rPr>
          <w:rStyle w:val="StyleUnderline"/>
          <w:rFonts w:asciiTheme="majorHAnsi" w:hAnsiTheme="majorHAnsi" w:cstheme="majorHAnsi"/>
        </w:rPr>
        <w:t xml:space="preserve"> relatively </w:t>
      </w:r>
      <w:r w:rsidRPr="00E75199">
        <w:rPr>
          <w:rStyle w:val="Emphasis"/>
          <w:rFonts w:asciiTheme="majorHAnsi" w:hAnsiTheme="majorHAnsi" w:cstheme="majorHAnsi"/>
          <w:highlight w:val="green"/>
        </w:rPr>
        <w:t>large space junk</w:t>
      </w:r>
      <w:r w:rsidRPr="00CA3FCA">
        <w:rPr>
          <w:rFonts w:asciiTheme="majorHAnsi" w:hAnsiTheme="majorHAnsi" w:cstheme="majorHAnsi"/>
          <w:sz w:val="16"/>
        </w:rPr>
        <w:t xml:space="preserve">. While there are some safety measures being taken, like the Space Surveillance Network run by the military, the </w:t>
      </w:r>
      <w:r w:rsidRPr="00E75199">
        <w:rPr>
          <w:rStyle w:val="Emphasis"/>
          <w:rFonts w:asciiTheme="majorHAnsi" w:hAnsiTheme="majorHAnsi" w:cstheme="majorHAnsi"/>
          <w:highlight w:val="green"/>
        </w:rPr>
        <w:t>sheer amount</w:t>
      </w:r>
      <w:r w:rsidRPr="0023355B">
        <w:rPr>
          <w:rStyle w:val="Emphasis"/>
          <w:rFonts w:asciiTheme="majorHAnsi" w:hAnsiTheme="majorHAnsi" w:cstheme="majorHAnsi"/>
        </w:rPr>
        <w:t xml:space="preserve"> of stuff already </w:t>
      </w:r>
      <w:r w:rsidRPr="00E75199">
        <w:rPr>
          <w:rStyle w:val="Emphasis"/>
          <w:rFonts w:asciiTheme="majorHAnsi" w:hAnsiTheme="majorHAnsi" w:cstheme="majorHAnsi"/>
          <w:highlight w:val="green"/>
        </w:rPr>
        <w:t>floating</w:t>
      </w:r>
      <w:r w:rsidRPr="0023355B">
        <w:rPr>
          <w:rStyle w:val="Emphasis"/>
          <w:rFonts w:asciiTheme="majorHAnsi" w:hAnsiTheme="majorHAnsi" w:cstheme="majorHAnsi"/>
        </w:rPr>
        <w:t xml:space="preserve"> in space </w:t>
      </w:r>
      <w:r w:rsidRPr="00E75199">
        <w:rPr>
          <w:rStyle w:val="Emphasis"/>
          <w:rFonts w:asciiTheme="majorHAnsi" w:hAnsiTheme="majorHAnsi" w:cstheme="majorHAnsi"/>
          <w:highlight w:val="green"/>
        </w:rPr>
        <w:t>makes</w:t>
      </w:r>
      <w:r w:rsidRPr="0023355B">
        <w:rPr>
          <w:rStyle w:val="Emphasis"/>
          <w:rFonts w:asciiTheme="majorHAnsi" w:hAnsiTheme="majorHAnsi" w:cstheme="majorHAnsi"/>
        </w:rPr>
        <w:t xml:space="preserve"> the </w:t>
      </w:r>
      <w:r w:rsidRPr="00E75199">
        <w:rPr>
          <w:rStyle w:val="Emphasis"/>
          <w:rFonts w:asciiTheme="majorHAnsi" w:hAnsiTheme="majorHAnsi" w:cstheme="majorHAnsi"/>
          <w:highlight w:val="green"/>
        </w:rPr>
        <w:t>domino effect</w:t>
      </w:r>
      <w:r w:rsidRPr="0023355B">
        <w:rPr>
          <w:rStyle w:val="Emphasis"/>
          <w:rFonts w:asciiTheme="majorHAnsi" w:hAnsiTheme="majorHAnsi" w:cstheme="majorHAnsi"/>
        </w:rPr>
        <w:t xml:space="preserve"> of </w:t>
      </w:r>
      <w:r w:rsidRPr="00E75199">
        <w:rPr>
          <w:rStyle w:val="Emphasis"/>
          <w:rFonts w:asciiTheme="majorHAnsi" w:hAnsiTheme="majorHAnsi" w:cstheme="majorHAnsi"/>
          <w:highlight w:val="green"/>
        </w:rPr>
        <w:t>explosions</w:t>
      </w:r>
      <w:r w:rsidRPr="0023355B">
        <w:rPr>
          <w:rStyle w:val="Emphasis"/>
          <w:rFonts w:asciiTheme="majorHAnsi" w:hAnsiTheme="majorHAnsi" w:cstheme="majorHAnsi"/>
        </w:rPr>
        <w:t xml:space="preserve"> a </w:t>
      </w:r>
      <w:r w:rsidRPr="00E75199">
        <w:rPr>
          <w:rStyle w:val="Emphasis"/>
          <w:rFonts w:asciiTheme="majorHAnsi" w:hAnsiTheme="majorHAnsi" w:cstheme="majorHAnsi"/>
          <w:highlight w:val="green"/>
        </w:rPr>
        <w:t>likely</w:t>
      </w:r>
      <w:r w:rsidRPr="0023355B">
        <w:rPr>
          <w:rStyle w:val="Emphasis"/>
          <w:rFonts w:asciiTheme="majorHAnsi" w:hAnsiTheme="majorHAnsi" w:cstheme="majorHAnsi"/>
        </w:rPr>
        <w:t xml:space="preserve"> possibility</w:t>
      </w:r>
      <w:r w:rsidRPr="00CA3FCA">
        <w:rPr>
          <w:rFonts w:asciiTheme="majorHAnsi" w:hAnsiTheme="majorHAnsi" w:cstheme="majorHAnsi"/>
          <w:sz w:val="16"/>
        </w:rPr>
        <w:t xml:space="preserve">. Check out this video about the Kessler Syndrome that </w:t>
      </w:r>
      <w:r w:rsidRPr="0023355B">
        <w:rPr>
          <w:rStyle w:val="Emphasis"/>
          <w:rFonts w:asciiTheme="majorHAnsi" w:hAnsiTheme="majorHAnsi" w:cstheme="majorHAnsi"/>
        </w:rPr>
        <w:t>features Don Kessler himself</w:t>
      </w:r>
      <w:r w:rsidRPr="00CA3FCA">
        <w:rPr>
          <w:rFonts w:asciiTheme="majorHAnsi" w:hAnsiTheme="majorHAnsi" w:cstheme="majorHAnsi"/>
          <w:sz w:val="16"/>
        </w:rPr>
        <w:t>. And here’s Kessler’s original paper on the subject, titled 'Collision Frequency of Artificial Satellites: The Creation of a Debris Belt'.</w:t>
      </w:r>
    </w:p>
    <w:p w14:paraId="28B90602" w14:textId="6D09177D" w:rsidR="007E3A97" w:rsidRPr="00087452" w:rsidRDefault="007E3A97" w:rsidP="007E3A97">
      <w:r w:rsidRPr="00087452">
        <w:t>.</w:t>
      </w:r>
    </w:p>
    <w:p w14:paraId="66E69E98" w14:textId="77777777" w:rsidR="002A509B" w:rsidRPr="0023355B" w:rsidRDefault="002A509B" w:rsidP="002A509B">
      <w:pPr>
        <w:pStyle w:val="Heading4"/>
        <w:rPr>
          <w:rFonts w:asciiTheme="majorHAnsi" w:hAnsiTheme="majorHAnsi" w:cstheme="majorHAnsi"/>
        </w:rPr>
      </w:pPr>
      <w:r w:rsidRPr="0023355B">
        <w:rPr>
          <w:rFonts w:asciiTheme="majorHAnsi" w:hAnsiTheme="majorHAnsi" w:cstheme="majorHAnsi"/>
        </w:rPr>
        <w:t xml:space="preserve">Plan:  States ought to ban </w:t>
      </w:r>
      <w:r>
        <w:rPr>
          <w:rFonts w:asciiTheme="majorHAnsi" w:hAnsiTheme="majorHAnsi" w:cstheme="majorHAnsi"/>
        </w:rPr>
        <w:t xml:space="preserve">the appropriation of outer space by </w:t>
      </w:r>
      <w:r w:rsidRPr="0023355B">
        <w:rPr>
          <w:rFonts w:asciiTheme="majorHAnsi" w:hAnsiTheme="majorHAnsi" w:cstheme="majorHAnsi"/>
        </w:rPr>
        <w:t xml:space="preserve">private </w:t>
      </w:r>
      <w:r>
        <w:rPr>
          <w:rFonts w:asciiTheme="majorHAnsi" w:hAnsiTheme="majorHAnsi" w:cstheme="majorHAnsi"/>
        </w:rPr>
        <w:t>entities for private space</w:t>
      </w:r>
      <w:r w:rsidRPr="0023355B">
        <w:rPr>
          <w:rFonts w:asciiTheme="majorHAnsi" w:hAnsiTheme="majorHAnsi" w:cstheme="majorHAnsi"/>
        </w:rPr>
        <w:t xml:space="preserve"> tourism.</w:t>
      </w:r>
    </w:p>
    <w:p w14:paraId="52CA3DBB" w14:textId="77777777" w:rsidR="00FC4D7B" w:rsidRPr="0023355B" w:rsidRDefault="00FC4D7B" w:rsidP="00FC4D7B">
      <w:pPr>
        <w:rPr>
          <w:rFonts w:asciiTheme="majorHAnsi" w:hAnsiTheme="majorHAnsi" w:cstheme="majorHAnsi"/>
        </w:rPr>
      </w:pPr>
      <w:r w:rsidRPr="0023355B">
        <w:rPr>
          <w:rStyle w:val="Style13ptBold"/>
          <w:rFonts w:asciiTheme="majorHAnsi" w:hAnsiTheme="majorHAnsi" w:cstheme="majorHAnsi"/>
        </w:rPr>
        <w:t>Cooper 8</w:t>
      </w:r>
      <w:r w:rsidRPr="0023355B">
        <w:rPr>
          <w:rFonts w:asciiTheme="majorHAnsi" w:hAnsiTheme="majorHAnsi" w:cstheme="majorHAnsi"/>
        </w:rPr>
        <w:t xml:space="preserve"> [Cooper, Nikhil D. "Circumventing Non-Appropriation: Law and Development of United States Space Commerce." Hastings Const. LQ 36 (2008): 457.]</w:t>
      </w:r>
    </w:p>
    <w:p w14:paraId="33AF05ED" w14:textId="77777777" w:rsidR="00FC4D7B" w:rsidRPr="00594C6A" w:rsidRDefault="00FC4D7B" w:rsidP="00FC4D7B">
      <w:pPr>
        <w:rPr>
          <w:rFonts w:asciiTheme="majorHAnsi" w:hAnsiTheme="majorHAnsi" w:cstheme="majorHAnsi"/>
          <w:sz w:val="10"/>
        </w:rPr>
      </w:pPr>
      <w:r w:rsidRPr="0023355B">
        <w:rPr>
          <w:rFonts w:asciiTheme="majorHAnsi" w:hAnsiTheme="majorHAnsi" w:cstheme="majorHAnsi"/>
          <w:sz w:val="10"/>
        </w:rPr>
        <w:t xml:space="preserve">The latest piece of congressional legislation regulating the commercial space industry was </w:t>
      </w:r>
      <w:r w:rsidRPr="0023355B">
        <w:rPr>
          <w:rStyle w:val="StyleUnderline"/>
          <w:rFonts w:asciiTheme="majorHAnsi" w:hAnsiTheme="majorHAnsi" w:cstheme="majorHAnsi"/>
        </w:rPr>
        <w:t xml:space="preserve">the </w:t>
      </w:r>
      <w:r w:rsidRPr="0023355B">
        <w:rPr>
          <w:rStyle w:val="Emphasis"/>
          <w:rFonts w:asciiTheme="majorHAnsi" w:hAnsiTheme="majorHAnsi" w:cstheme="majorHAnsi"/>
        </w:rPr>
        <w:t>C</w:t>
      </w:r>
      <w:r w:rsidRPr="0023355B">
        <w:rPr>
          <w:rStyle w:val="StyleUnderline"/>
          <w:rFonts w:asciiTheme="majorHAnsi" w:hAnsiTheme="majorHAnsi" w:cstheme="majorHAnsi"/>
        </w:rPr>
        <w:t xml:space="preserve">ommercial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pace </w:t>
      </w:r>
      <w:r w:rsidRPr="0023355B">
        <w:rPr>
          <w:rStyle w:val="Emphasis"/>
          <w:rFonts w:asciiTheme="majorHAnsi" w:hAnsiTheme="majorHAnsi" w:cstheme="majorHAnsi"/>
        </w:rPr>
        <w:t>L</w:t>
      </w:r>
      <w:r w:rsidRPr="0023355B">
        <w:rPr>
          <w:rStyle w:val="StyleUnderline"/>
          <w:rFonts w:asciiTheme="majorHAnsi" w:hAnsiTheme="majorHAnsi" w:cstheme="majorHAnsi"/>
        </w:rPr>
        <w:t xml:space="preserve">aunch </w:t>
      </w:r>
      <w:r w:rsidRPr="0023355B">
        <w:rPr>
          <w:rStyle w:val="Emphasis"/>
          <w:rFonts w:asciiTheme="majorHAnsi" w:hAnsiTheme="majorHAnsi" w:cstheme="majorHAnsi"/>
        </w:rPr>
        <w:t>A</w:t>
      </w:r>
      <w:r w:rsidRPr="0023355B">
        <w:rPr>
          <w:rStyle w:val="StyleUnderline"/>
          <w:rFonts w:asciiTheme="majorHAnsi" w:hAnsiTheme="majorHAnsi" w:cstheme="majorHAnsi"/>
        </w:rPr>
        <w:t>ct</w:t>
      </w:r>
      <w:r w:rsidRPr="0023355B">
        <w:rPr>
          <w:rFonts w:asciiTheme="majorHAnsi" w:hAnsiTheme="majorHAnsi" w:cstheme="majorHAnsi"/>
          <w:sz w:val="10"/>
        </w:rPr>
        <w:t xml:space="preserve"> (</w:t>
      </w:r>
      <w:r w:rsidRPr="0023355B">
        <w:rPr>
          <w:rStyle w:val="StyleUnderline"/>
          <w:rFonts w:asciiTheme="majorHAnsi" w:hAnsiTheme="majorHAnsi" w:cstheme="majorHAnsi"/>
        </w:rPr>
        <w:t>CSLA</w:t>
      </w:r>
      <w:r w:rsidRPr="0023355B">
        <w:rPr>
          <w:rFonts w:asciiTheme="majorHAnsi" w:hAnsiTheme="majorHAnsi" w:cstheme="majorHAnsi"/>
          <w:sz w:val="10"/>
        </w:rPr>
        <w:t>) 77 that was spurred on in part by the host of new technologies capable of commercially exploiting space. 78 The CSLA</w:t>
      </w:r>
      <w:r w:rsidRPr="0023355B">
        <w:rPr>
          <w:rStyle w:val="StyleUnderline"/>
          <w:rFonts w:asciiTheme="majorHAnsi" w:hAnsiTheme="majorHAnsi" w:cstheme="majorHAnsi"/>
        </w:rPr>
        <w:t xml:space="preserve"> streamlined the earlier space-launch bureaucracy and </w:t>
      </w:r>
      <w:r w:rsidRPr="0023355B">
        <w:rPr>
          <w:rStyle w:val="Emphasis"/>
          <w:rFonts w:asciiTheme="majorHAnsi" w:hAnsiTheme="majorHAnsi" w:cstheme="majorHAnsi"/>
        </w:rPr>
        <w:t>mandated</w:t>
      </w:r>
      <w:r w:rsidRPr="0023355B">
        <w:rPr>
          <w:rStyle w:val="StyleUnderline"/>
          <w:rFonts w:asciiTheme="majorHAnsi" w:hAnsiTheme="majorHAnsi" w:cstheme="majorHAnsi"/>
        </w:rPr>
        <w:t xml:space="preserve"> the DOT to issue </w:t>
      </w:r>
      <w:r w:rsidRPr="0023355B">
        <w:rPr>
          <w:rStyle w:val="Emphasis"/>
          <w:rFonts w:asciiTheme="majorHAnsi" w:hAnsiTheme="majorHAnsi" w:cstheme="majorHAnsi"/>
        </w:rPr>
        <w:t>licenses for</w:t>
      </w:r>
      <w:r w:rsidRPr="0023355B">
        <w:rPr>
          <w:rStyle w:val="StyleUnderline"/>
          <w:rFonts w:asciiTheme="majorHAnsi" w:hAnsiTheme="majorHAnsi" w:cstheme="majorHAnsi"/>
        </w:rPr>
        <w:t xml:space="preserve"> all </w:t>
      </w:r>
      <w:r w:rsidRPr="0023355B">
        <w:rPr>
          <w:rStyle w:val="Emphasis"/>
          <w:rFonts w:asciiTheme="majorHAnsi" w:hAnsiTheme="majorHAnsi" w:cstheme="majorHAnsi"/>
        </w:rPr>
        <w:t>commercial space launch</w:t>
      </w:r>
      <w:r w:rsidRPr="0023355B">
        <w:rPr>
          <w:rStyle w:val="StyleUnderline"/>
          <w:rFonts w:asciiTheme="majorHAnsi" w:hAnsiTheme="majorHAnsi" w:cstheme="majorHAnsi"/>
        </w:rPr>
        <w:t xml:space="preserve"> programs,</w:t>
      </w:r>
      <w:r w:rsidRPr="0023355B">
        <w:rPr>
          <w:rFonts w:asciiTheme="majorHAnsi" w:hAnsiTheme="majorHAnsi" w:cstheme="majorHAnsi"/>
          <w:sz w:val="10"/>
        </w:rPr>
        <w:t xml:space="preserve"> 79</w:t>
      </w:r>
      <w:r w:rsidRPr="0023355B">
        <w:rPr>
          <w:rStyle w:val="StyleUnderline"/>
          <w:rFonts w:asciiTheme="majorHAnsi" w:hAnsiTheme="majorHAnsi" w:cstheme="majorHAnsi"/>
        </w:rPr>
        <w:t xml:space="preserve"> </w:t>
      </w:r>
      <w:r w:rsidRPr="00C56BA7">
        <w:rPr>
          <w:rStyle w:val="StyleUnderline"/>
          <w:rFonts w:asciiTheme="majorHAnsi" w:hAnsiTheme="majorHAnsi" w:cstheme="majorHAnsi"/>
        </w:rPr>
        <w:t xml:space="preserve">regulate forms of </w:t>
      </w:r>
      <w:r w:rsidRPr="00E75199">
        <w:rPr>
          <w:rStyle w:val="Emphasis"/>
          <w:rFonts w:asciiTheme="majorHAnsi" w:hAnsiTheme="majorHAnsi" w:cstheme="majorHAnsi"/>
          <w:highlight w:val="green"/>
        </w:rPr>
        <w:t>space tourism</w:t>
      </w:r>
      <w:r w:rsidRPr="00E75199">
        <w:rPr>
          <w:rFonts w:asciiTheme="majorHAnsi" w:hAnsiTheme="majorHAnsi" w:cstheme="majorHAnsi"/>
          <w:sz w:val="10"/>
          <w:highlight w:val="green"/>
        </w:rPr>
        <w:t>8</w:t>
      </w:r>
      <w:r w:rsidRPr="0023355B">
        <w:rPr>
          <w:rFonts w:asciiTheme="majorHAnsi" w:hAnsiTheme="majorHAnsi" w:cstheme="majorHAnsi"/>
          <w:sz w:val="10"/>
        </w:rPr>
        <w:t xml:space="preserve"> and space advertising, 8 ' </w:t>
      </w:r>
      <w:r w:rsidRPr="00C56BA7">
        <w:rPr>
          <w:rStyle w:val="StyleUnderline"/>
          <w:rFonts w:asciiTheme="majorHAnsi" w:hAnsiTheme="majorHAnsi" w:cstheme="majorHAnsi"/>
        </w:rPr>
        <w:t xml:space="preserve">impose minimum liability insurance </w:t>
      </w:r>
      <w:r w:rsidRPr="00C56BA7">
        <w:rPr>
          <w:rStyle w:val="Emphasis"/>
          <w:rFonts w:asciiTheme="majorHAnsi" w:hAnsiTheme="majorHAnsi" w:cstheme="majorHAnsi"/>
        </w:rPr>
        <w:t>and financial responsibility</w:t>
      </w:r>
      <w:r w:rsidRPr="00C56BA7">
        <w:rPr>
          <w:rStyle w:val="StyleUnderline"/>
          <w:rFonts w:asciiTheme="majorHAnsi" w:hAnsiTheme="majorHAnsi" w:cstheme="majorHAnsi"/>
        </w:rPr>
        <w:t xml:space="preserve"> requirements, and</w:t>
      </w:r>
      <w:r w:rsidRPr="00C56BA7">
        <w:rPr>
          <w:rFonts w:asciiTheme="majorHAnsi" w:hAnsiTheme="majorHAnsi" w:cstheme="majorHAnsi"/>
          <w:sz w:val="10"/>
        </w:rPr>
        <w:t xml:space="preserve">82 </w:t>
      </w:r>
      <w:r w:rsidRPr="00C56BA7">
        <w:rPr>
          <w:rStyle w:val="StyleUnderline"/>
          <w:rFonts w:asciiTheme="majorHAnsi" w:hAnsiTheme="majorHAnsi" w:cstheme="majorHAnsi"/>
        </w:rPr>
        <w:t>provide for administrative and judicial review</w:t>
      </w:r>
      <w:r w:rsidRPr="0023355B">
        <w:rPr>
          <w:rFonts w:asciiTheme="majorHAnsi" w:hAnsiTheme="majorHAnsi" w:cstheme="majorHAnsi"/>
          <w:sz w:val="10"/>
        </w:rPr>
        <w:t xml:space="preserve"> of DOT Secretariat decisions.83 Il. A Legal System? </w:t>
      </w:r>
      <w:r w:rsidRPr="0023355B">
        <w:rPr>
          <w:rStyle w:val="StyleUnderline"/>
          <w:rFonts w:asciiTheme="majorHAnsi" w:hAnsiTheme="majorHAnsi" w:cstheme="majorHAnsi"/>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ask now is </w:t>
      </w:r>
      <w:proofErr w:type="gramStart"/>
      <w:r w:rsidRPr="0023355B">
        <w:rPr>
          <w:rStyle w:val="StyleUnderline"/>
          <w:rFonts w:asciiTheme="majorHAnsi" w:hAnsiTheme="majorHAnsi" w:cstheme="majorHAnsi"/>
        </w:rPr>
        <w:t>whether or not</w:t>
      </w:r>
      <w:proofErr w:type="gramEnd"/>
      <w:r w:rsidRPr="0023355B">
        <w:rPr>
          <w:rStyle w:val="StyleUnderline"/>
          <w:rFonts w:asciiTheme="majorHAnsi" w:hAnsiTheme="majorHAnsi" w:cstheme="majorHAnsi"/>
        </w:rPr>
        <w:t xml:space="preserve"> </w:t>
      </w:r>
      <w:r w:rsidRPr="0023355B">
        <w:rPr>
          <w:rStyle w:val="Emphasis"/>
          <w:rFonts w:asciiTheme="majorHAnsi" w:hAnsiTheme="majorHAnsi" w:cstheme="majorHAnsi"/>
        </w:rPr>
        <w:t xml:space="preserve">the United States is </w:t>
      </w:r>
      <w:r w:rsidRPr="00E75199">
        <w:rPr>
          <w:rStyle w:val="Emphasis"/>
          <w:rFonts w:asciiTheme="majorHAnsi" w:hAnsiTheme="majorHAnsi" w:cstheme="majorHAnsi"/>
          <w:highlight w:val="green"/>
        </w:rPr>
        <w:t>circumventing</w:t>
      </w:r>
      <w:r w:rsidRPr="0023355B">
        <w:rPr>
          <w:rStyle w:val="Emphasis"/>
          <w:rFonts w:asciiTheme="majorHAnsi" w:hAnsiTheme="majorHAnsi" w:cstheme="majorHAnsi"/>
        </w:rPr>
        <w:t xml:space="preserve"> the intent of </w:t>
      </w:r>
      <w:r w:rsidRPr="00E75199">
        <w:rPr>
          <w:rStyle w:val="Emphasis"/>
          <w:rFonts w:asciiTheme="majorHAnsi" w:hAnsiTheme="majorHAnsi" w:cstheme="majorHAnsi"/>
          <w:highlight w:val="green"/>
        </w:rPr>
        <w:t>non-appropriation by encouraging</w:t>
      </w:r>
      <w:r w:rsidRPr="0023355B">
        <w:rPr>
          <w:rStyle w:val="Emphasis"/>
          <w:rFonts w:asciiTheme="majorHAnsi" w:hAnsiTheme="majorHAnsi" w:cstheme="majorHAnsi"/>
        </w:rPr>
        <w:t xml:space="preserve"> and protecting </w:t>
      </w:r>
      <w:r w:rsidRPr="00E75199">
        <w:rPr>
          <w:rStyle w:val="Emphasis"/>
          <w:rFonts w:asciiTheme="majorHAnsi" w:hAnsiTheme="majorHAnsi" w:cstheme="majorHAnsi"/>
          <w:highlight w:val="green"/>
        </w:rPr>
        <w:t>private commercial expansion</w:t>
      </w:r>
      <w:r w:rsidRPr="0023355B">
        <w:rPr>
          <w:rStyle w:val="Emphasis"/>
          <w:rFonts w:asciiTheme="majorHAnsi" w:hAnsiTheme="majorHAnsi" w:cstheme="majorHAnsi"/>
        </w:rPr>
        <w:t xml:space="preserve"> into space</w:t>
      </w:r>
      <w:r w:rsidRPr="0023355B">
        <w:rPr>
          <w:rStyle w:val="StyleUnderline"/>
          <w:rFonts w:asciiTheme="majorHAnsi" w:hAnsiTheme="majorHAnsi" w:cstheme="majorHAnsi"/>
        </w:rPr>
        <w:t>.</w:t>
      </w:r>
      <w:r w:rsidRPr="0023355B">
        <w:rPr>
          <w:rFonts w:asciiTheme="majorHAnsi" w:hAnsiTheme="majorHAnsi" w:cstheme="majorHAnsi"/>
          <w:sz w:val="10"/>
        </w:rPr>
        <w:t xml:space="preserve"> A. Treaties Versus Congressional Acts </w:t>
      </w:r>
      <w:r w:rsidRPr="0023355B">
        <w:rPr>
          <w:rStyle w:val="StyleUnderline"/>
          <w:rFonts w:asciiTheme="majorHAnsi" w:hAnsiTheme="majorHAnsi" w:cstheme="majorHAnsi"/>
        </w:rPr>
        <w:t xml:space="preserve">Whether the regulatory regime outlined in the CSLA conflicts with the national non-appropriation principle, as outlined in the Outer Space Treaty of 1967 and in its succeeding treaties, is </w:t>
      </w:r>
      <w:r w:rsidRPr="0023355B">
        <w:rPr>
          <w:rStyle w:val="Emphasis"/>
          <w:rFonts w:asciiTheme="majorHAnsi" w:hAnsiTheme="majorHAnsi" w:cstheme="majorHAnsi"/>
        </w:rPr>
        <w:t xml:space="preserve">an </w:t>
      </w:r>
      <w:r w:rsidRPr="00E75199">
        <w:rPr>
          <w:rStyle w:val="Emphasis"/>
          <w:rFonts w:asciiTheme="majorHAnsi" w:hAnsiTheme="majorHAnsi" w:cstheme="majorHAnsi"/>
          <w:highlight w:val="green"/>
        </w:rPr>
        <w:t>issue</w:t>
      </w:r>
      <w:r w:rsidRPr="0023355B">
        <w:rPr>
          <w:rStyle w:val="Emphasis"/>
          <w:rFonts w:asciiTheme="majorHAnsi" w:hAnsiTheme="majorHAnsi" w:cstheme="majorHAnsi"/>
        </w:rPr>
        <w:t xml:space="preserve"> that </w:t>
      </w:r>
      <w:r w:rsidRPr="00E75199">
        <w:rPr>
          <w:rStyle w:val="Emphasis"/>
          <w:rFonts w:asciiTheme="majorHAnsi" w:hAnsiTheme="majorHAnsi" w:cstheme="majorHAnsi"/>
          <w:highlight w:val="green"/>
        </w:rPr>
        <w:t>could be reviewed</w:t>
      </w:r>
      <w:r w:rsidRPr="0023355B">
        <w:rPr>
          <w:rStyle w:val="Emphasis"/>
          <w:rFonts w:asciiTheme="majorHAnsi" w:hAnsiTheme="majorHAnsi" w:cstheme="majorHAnsi"/>
        </w:rPr>
        <w:t xml:space="preserve"> by the federal judiciary </w:t>
      </w:r>
      <w:r w:rsidRPr="00E75199">
        <w:rPr>
          <w:rStyle w:val="Emphasis"/>
          <w:rFonts w:asciiTheme="majorHAnsi" w:hAnsiTheme="majorHAnsi" w:cstheme="majorHAnsi"/>
          <w:highlight w:val="green"/>
        </w:rPr>
        <w:t>under</w:t>
      </w:r>
      <w:r w:rsidRPr="0023355B">
        <w:rPr>
          <w:rStyle w:val="Emphasis"/>
          <w:rFonts w:asciiTheme="majorHAnsi" w:hAnsiTheme="majorHAnsi" w:cstheme="majorHAnsi"/>
        </w:rPr>
        <w:t xml:space="preserve"> its </w:t>
      </w:r>
      <w:r w:rsidRPr="00E75199">
        <w:rPr>
          <w:rStyle w:val="Emphasis"/>
          <w:rFonts w:asciiTheme="majorHAnsi" w:hAnsiTheme="majorHAnsi" w:cstheme="majorHAnsi"/>
          <w:highlight w:val="green"/>
        </w:rPr>
        <w:t>constitutional grant</w:t>
      </w:r>
      <w:r w:rsidRPr="0023355B">
        <w:rPr>
          <w:rStyle w:val="Emphasis"/>
          <w:rFonts w:asciiTheme="majorHAnsi" w:hAnsiTheme="majorHAnsi" w:cstheme="majorHAnsi"/>
        </w:rPr>
        <w:t xml:space="preserve"> of subject-matter jurisdiction over cases "arising under" treaties</w:t>
      </w:r>
      <w:r w:rsidRPr="0023355B">
        <w:rPr>
          <w:rFonts w:asciiTheme="majorHAnsi" w:hAnsiTheme="majorHAnsi" w:cstheme="majorHAnsi"/>
          <w:sz w:val="10"/>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sidRPr="0023355B">
        <w:rPr>
          <w:rStyle w:val="StyleUnderline"/>
          <w:rFonts w:asciiTheme="majorHAnsi" w:hAnsiTheme="majorHAnsi" w:cstheme="majorHAnsi"/>
        </w:rPr>
        <w:t>Treaties</w:t>
      </w:r>
      <w:r w:rsidRPr="0023355B">
        <w:rPr>
          <w:rFonts w:asciiTheme="majorHAnsi" w:hAnsiTheme="majorHAnsi" w:cstheme="majorHAnsi"/>
          <w:sz w:val="10"/>
        </w:rPr>
        <w:t xml:space="preserve"> </w:t>
      </w:r>
      <w:proofErr w:type="gramStart"/>
      <w:r w:rsidRPr="0023355B">
        <w:rPr>
          <w:rFonts w:asciiTheme="majorHAnsi" w:hAnsiTheme="majorHAnsi" w:cstheme="majorHAnsi"/>
          <w:sz w:val="10"/>
        </w:rPr>
        <w:t>entered into</w:t>
      </w:r>
      <w:proofErr w:type="gramEnd"/>
      <w:r w:rsidRPr="0023355B">
        <w:rPr>
          <w:rFonts w:asciiTheme="majorHAnsi" w:hAnsiTheme="majorHAnsi" w:cstheme="majorHAnsi"/>
          <w:sz w:val="10"/>
        </w:rPr>
        <w:t xml:space="preserve"> in this manner </w:t>
      </w:r>
      <w:r w:rsidRPr="0023355B">
        <w:rPr>
          <w:rStyle w:val="StyleUnderline"/>
          <w:rFonts w:asciiTheme="majorHAnsi" w:hAnsiTheme="majorHAnsi" w:cstheme="majorHAnsi"/>
        </w:rPr>
        <w:t>are the supreme law of the United States and bind state constitutions, legislatures, and judiciaries.</w:t>
      </w:r>
      <w:r w:rsidRPr="0023355B">
        <w:rPr>
          <w:rFonts w:asciiTheme="majorHAnsi" w:hAnsiTheme="majorHAnsi" w:cstheme="majorHAnsi"/>
          <w:sz w:val="10"/>
        </w:rPr>
        <w:t>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w:t>
      </w:r>
      <w:proofErr w:type="spellStart"/>
      <w:r w:rsidRPr="0023355B">
        <w:rPr>
          <w:rFonts w:asciiTheme="majorHAnsi" w:hAnsiTheme="majorHAnsi" w:cstheme="majorHAnsi"/>
          <w:sz w:val="10"/>
        </w:rPr>
        <w:t>ven</w:t>
      </w:r>
      <w:proofErr w:type="spellEnd"/>
      <w:r w:rsidRPr="0023355B">
        <w:rPr>
          <w:rFonts w:asciiTheme="majorHAnsi" w:hAnsiTheme="majorHAnsi" w:cstheme="majorHAnsi"/>
          <w:sz w:val="10"/>
        </w:rPr>
        <w:t xml:space="preserve">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w:t>
      </w:r>
      <w:proofErr w:type="spellStart"/>
      <w:r w:rsidRPr="0023355B">
        <w:rPr>
          <w:rFonts w:asciiTheme="majorHAnsi" w:hAnsiTheme="majorHAnsi" w:cstheme="majorHAnsi"/>
          <w:sz w:val="10"/>
        </w:rPr>
        <w:t>ther</w:t>
      </w:r>
      <w:proofErr w:type="spellEnd"/>
      <w:r w:rsidRPr="0023355B">
        <w:rPr>
          <w:rFonts w:asciiTheme="majorHAnsi" w:hAnsiTheme="majorHAnsi" w:cstheme="majorHAnsi"/>
          <w:sz w:val="10"/>
        </w:rPr>
        <w:t xml:space="preserve">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t>
      </w:r>
      <w:proofErr w:type="gramStart"/>
      <w:r w:rsidRPr="0023355B">
        <w:rPr>
          <w:rFonts w:asciiTheme="majorHAnsi" w:hAnsiTheme="majorHAnsi" w:cstheme="majorHAnsi"/>
          <w:sz w:val="10"/>
        </w:rPr>
        <w:t>were</w:t>
      </w:r>
      <w:proofErr w:type="gramEnd"/>
      <w:r w:rsidRPr="0023355B">
        <w:rPr>
          <w:rFonts w:asciiTheme="majorHAnsi" w:hAnsiTheme="majorHAnsi" w:cstheme="majorHAnsi"/>
          <w:sz w:val="10"/>
        </w:rPr>
        <w:t xml:space="preserve"> to supplant United States treaty obligations, courts would look for unambiguous evidence appearing “clearly and distinctly" in the text of the statute or treaty </w:t>
      </w:r>
      <w:r w:rsidRPr="0023355B">
        <w:rPr>
          <w:rFonts w:asciiTheme="majorHAnsi" w:hAnsiTheme="majorHAnsi" w:cstheme="majorHAnsi"/>
          <w:sz w:val="10"/>
        </w:rPr>
        <w:lastRenderedPageBreak/>
        <w:t xml:space="preserve">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sidRPr="0023355B">
        <w:rPr>
          <w:rStyle w:val="StyleUnderline"/>
          <w:rFonts w:asciiTheme="majorHAnsi" w:hAnsiTheme="majorHAnsi" w:cstheme="majorHAnsi"/>
        </w:rPr>
        <w:t>The best argument one could make against the CSLA's provisions is to advocate the court to broadly interpret the "</w:t>
      </w:r>
      <w:r w:rsidRPr="00E75199">
        <w:rPr>
          <w:rStyle w:val="StyleUnderline"/>
          <w:rFonts w:asciiTheme="majorHAnsi" w:hAnsiTheme="majorHAnsi" w:cstheme="majorHAnsi"/>
          <w:highlight w:val="green"/>
        </w:rPr>
        <w:t>appropriation</w:t>
      </w:r>
      <w:r w:rsidRPr="0023355B">
        <w:rPr>
          <w:rStyle w:val="StyleUnderline"/>
          <w:rFonts w:asciiTheme="majorHAnsi" w:hAnsiTheme="majorHAnsi" w:cstheme="majorHAnsi"/>
        </w:rPr>
        <w:t xml:space="preserve">" </w:t>
      </w:r>
      <w:r w:rsidRPr="00E75199">
        <w:rPr>
          <w:rStyle w:val="StyleUnderline"/>
          <w:rFonts w:asciiTheme="majorHAnsi" w:hAnsiTheme="majorHAnsi" w:cstheme="majorHAnsi"/>
          <w:highlight w:val="green"/>
        </w:rPr>
        <w:t xml:space="preserve">principle of the </w:t>
      </w:r>
      <w:r w:rsidRPr="00E75199">
        <w:rPr>
          <w:rStyle w:val="Emphasis"/>
          <w:highlight w:val="green"/>
        </w:rPr>
        <w:t>O</w:t>
      </w:r>
      <w:r w:rsidRPr="0023355B">
        <w:rPr>
          <w:rStyle w:val="StyleUnderline"/>
          <w:rFonts w:asciiTheme="majorHAnsi" w:hAnsiTheme="majorHAnsi" w:cstheme="majorHAnsi"/>
        </w:rPr>
        <w:t xml:space="preserve">uter </w:t>
      </w:r>
      <w:r w:rsidRPr="00E75199">
        <w:rPr>
          <w:rStyle w:val="Emphasis"/>
          <w:highlight w:val="green"/>
        </w:rPr>
        <w:t>S</w:t>
      </w:r>
      <w:r w:rsidRPr="0023355B">
        <w:rPr>
          <w:rStyle w:val="StyleUnderline"/>
          <w:rFonts w:asciiTheme="majorHAnsi" w:hAnsiTheme="majorHAnsi" w:cstheme="majorHAnsi"/>
        </w:rPr>
        <w:t xml:space="preserve">pace </w:t>
      </w:r>
      <w:r w:rsidRPr="00E75199">
        <w:rPr>
          <w:rStyle w:val="Emphasis"/>
          <w:highlight w:val="green"/>
        </w:rPr>
        <w:t>T</w:t>
      </w:r>
      <w:r w:rsidRPr="0023355B">
        <w:rPr>
          <w:rStyle w:val="StyleUnderline"/>
          <w:rFonts w:asciiTheme="majorHAnsi" w:hAnsiTheme="majorHAnsi" w:cstheme="majorHAnsi"/>
        </w:rPr>
        <w:t>reaty.</w:t>
      </w:r>
      <w:r w:rsidRPr="0023355B">
        <w:rPr>
          <w:rFonts w:asciiTheme="majorHAnsi" w:hAnsiTheme="majorHAnsi" w:cstheme="majorHAnsi"/>
          <w:sz w:val="10"/>
        </w:rPr>
        <w:t xml:space="preserve"> The proponent of this argument would urge that </w:t>
      </w:r>
      <w:r w:rsidRPr="0023355B">
        <w:rPr>
          <w:rStyle w:val="StyleUnderline"/>
          <w:rFonts w:asciiTheme="majorHAnsi" w:hAnsiTheme="majorHAnsi" w:cstheme="majorHAnsi"/>
        </w:rPr>
        <w:t>in so doing, a court should look beyond the words of the treaty and examine the history, negotiations, and practical considerations at the time of the treaty's negotiation to determine its true intent.</w:t>
      </w:r>
      <w:r w:rsidRPr="0023355B">
        <w:rPr>
          <w:rFonts w:asciiTheme="majorHAnsi" w:hAnsiTheme="majorHAnsi" w:cstheme="majorHAnsi"/>
          <w:sz w:val="10"/>
        </w:rPr>
        <w:t xml:space="preserve"> 100 One would also want to argue </w:t>
      </w:r>
      <w:r w:rsidRPr="0023355B">
        <w:rPr>
          <w:rStyle w:val="Emphasis"/>
          <w:rFonts w:asciiTheme="majorHAnsi" w:hAnsiTheme="majorHAnsi" w:cstheme="majorHAnsi"/>
        </w:rPr>
        <w:t xml:space="preserve">that the </w:t>
      </w:r>
      <w:r w:rsidRPr="00E75199">
        <w:rPr>
          <w:rStyle w:val="Emphasis"/>
          <w:rFonts w:asciiTheme="majorHAnsi" w:hAnsiTheme="majorHAnsi" w:cstheme="majorHAnsi"/>
          <w:highlight w:val="green"/>
        </w:rPr>
        <w:t>space commerce industry violates</w:t>
      </w:r>
      <w:r w:rsidRPr="0023355B">
        <w:rPr>
          <w:rStyle w:val="StyleUnderline"/>
          <w:rFonts w:asciiTheme="majorHAnsi" w:hAnsiTheme="majorHAnsi" w:cstheme="majorHAnsi"/>
        </w:rPr>
        <w:t xml:space="preserve"> perhaps not the "letter" of the treaty, but circumvents entirely </w:t>
      </w:r>
      <w:r w:rsidRPr="0023355B">
        <w:rPr>
          <w:rStyle w:val="Emphasis"/>
          <w:rFonts w:asciiTheme="majorHAnsi" w:hAnsiTheme="majorHAnsi" w:cstheme="majorHAnsi"/>
        </w:rPr>
        <w:t>its "</w:t>
      </w:r>
      <w:r w:rsidRPr="00E75199">
        <w:rPr>
          <w:rStyle w:val="Emphasis"/>
          <w:rFonts w:asciiTheme="majorHAnsi" w:hAnsiTheme="majorHAnsi" w:cstheme="majorHAnsi"/>
          <w:highlight w:val="green"/>
        </w:rPr>
        <w:t>spirit</w:t>
      </w:r>
      <w:r w:rsidRPr="0023355B">
        <w:rPr>
          <w:rStyle w:val="StyleUnderline"/>
          <w:rFonts w:asciiTheme="majorHAnsi" w:hAnsiTheme="majorHAnsi" w:cstheme="majorHAnsi"/>
        </w:rPr>
        <w:t>" if a court were taking into account "considerations deducible from the situation of the parties; and the reasonableness, justice, and nature of the thing, for which provision has been made."'</w:t>
      </w:r>
      <w:r w:rsidRPr="0023355B">
        <w:rPr>
          <w:rFonts w:asciiTheme="majorHAnsi" w:hAnsiTheme="majorHAnsi" w:cstheme="majorHAnsi"/>
          <w:sz w:val="10"/>
        </w:rPr>
        <w:t xml:space="preserve"> 01 One who attacked the CSLA's general legitimacy in this way could argue that </w:t>
      </w:r>
      <w:r w:rsidRPr="0023355B">
        <w:rPr>
          <w:rStyle w:val="StyleUnderline"/>
          <w:rFonts w:asciiTheme="majorHAnsi" w:hAnsiTheme="majorHAnsi" w:cstheme="majorHAnsi"/>
        </w:rPr>
        <w:t xml:space="preserve">the United States </w:t>
      </w:r>
      <w:r w:rsidRPr="0023355B">
        <w:rPr>
          <w:rStyle w:val="Emphasis"/>
          <w:rFonts w:asciiTheme="majorHAnsi" w:hAnsiTheme="majorHAnsi" w:cstheme="majorHAnsi"/>
        </w:rPr>
        <w:t>is effectively "</w:t>
      </w:r>
      <w:r w:rsidRPr="00E75199">
        <w:rPr>
          <w:rStyle w:val="Emphasis"/>
          <w:rFonts w:asciiTheme="majorHAnsi" w:hAnsiTheme="majorHAnsi" w:cstheme="majorHAnsi"/>
          <w:highlight w:val="green"/>
        </w:rPr>
        <w:t>appropriating" space through</w:t>
      </w:r>
      <w:r w:rsidRPr="0023355B">
        <w:rPr>
          <w:rStyle w:val="Emphasis"/>
          <w:rFonts w:asciiTheme="majorHAnsi" w:hAnsiTheme="majorHAnsi" w:cstheme="majorHAnsi"/>
        </w:rPr>
        <w:t xml:space="preserve"> its </w:t>
      </w:r>
      <w:r w:rsidRPr="00E75199">
        <w:rPr>
          <w:rStyle w:val="Emphasis"/>
          <w:rFonts w:asciiTheme="majorHAnsi" w:hAnsiTheme="majorHAnsi" w:cstheme="majorHAnsi"/>
          <w:highlight w:val="green"/>
        </w:rPr>
        <w:t>protection</w:t>
      </w:r>
      <w:r w:rsidRPr="0023355B">
        <w:rPr>
          <w:rStyle w:val="Emphasis"/>
          <w:rFonts w:asciiTheme="majorHAnsi" w:hAnsiTheme="majorHAnsi" w:cstheme="majorHAnsi"/>
        </w:rPr>
        <w:t xml:space="preserve"> and encouragement of private industry</w:t>
      </w:r>
      <w:r w:rsidRPr="0023355B">
        <w:rPr>
          <w:rStyle w:val="StyleUnderline"/>
          <w:rFonts w:asciiTheme="majorHAnsi" w:hAnsiTheme="majorHAnsi" w:cstheme="majorHAnsi"/>
        </w:rPr>
        <w:t>. Such an appropriation would take place</w:t>
      </w:r>
      <w:r w:rsidRPr="0023355B">
        <w:rPr>
          <w:rFonts w:asciiTheme="majorHAnsi" w:hAnsiTheme="majorHAnsi" w:cstheme="majorHAnsi"/>
          <w:sz w:val="10"/>
        </w:rPr>
        <w:t xml:space="preserve"> not by realizing a "sovereign" right to space property or the uses of space as expressly proscribed in the Outer Space Treaty, but, instead, </w:t>
      </w:r>
      <w:r w:rsidRPr="0023355B">
        <w:rPr>
          <w:rStyle w:val="StyleUnderline"/>
          <w:rFonts w:asciiTheme="majorHAnsi" w:hAnsiTheme="majorHAnsi" w:cstheme="majorHAnsi"/>
        </w:rPr>
        <w:t>through the effective use of government power, services, and contracts to encourage and support the rapid development of the private space commerce industry in the United States.</w:t>
      </w:r>
      <w:r w:rsidRPr="0023355B">
        <w:rPr>
          <w:rFonts w:asciiTheme="majorHAnsi" w:hAnsiTheme="majorHAnsi" w:cstheme="majorHAnsi"/>
          <w:sz w:val="10"/>
        </w:rPr>
        <w:t xml:space="preserve"> In essence, the result of such government encouragement might not amount to wholesale sovereign appropriation, but, at the very least, a kind of sovereign and private space activity that would cast doubt on whether the non-appropriation principle is </w:t>
      </w:r>
      <w:proofErr w:type="gramStart"/>
      <w:r w:rsidRPr="0023355B">
        <w:rPr>
          <w:rFonts w:asciiTheme="majorHAnsi" w:hAnsiTheme="majorHAnsi" w:cstheme="majorHAnsi"/>
          <w:sz w:val="10"/>
        </w:rPr>
        <w:t>actually being</w:t>
      </w:r>
      <w:proofErr w:type="gramEnd"/>
      <w:r w:rsidRPr="0023355B">
        <w:rPr>
          <w:rFonts w:asciiTheme="majorHAnsi" w:hAnsiTheme="majorHAnsi" w:cstheme="majorHAnsi"/>
          <w:sz w:val="10"/>
        </w:rPr>
        <w:t xml:space="preserve">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sidRPr="0023355B">
        <w:rPr>
          <w:rStyle w:val="StyleUnderline"/>
          <w:rFonts w:asciiTheme="majorHAnsi" w:hAnsiTheme="majorHAnsi" w:cstheme="majorHAnsi"/>
        </w:rPr>
        <w:t>the Outer Space Treaty and its progeny envision a "state-oriented" system of responsibility</w:t>
      </w:r>
      <w:r w:rsidRPr="0023355B">
        <w:rPr>
          <w:rFonts w:asciiTheme="majorHAnsi" w:hAnsiTheme="majorHAnsi" w:cstheme="majorHAnsi"/>
          <w:sz w:val="10"/>
        </w:rPr>
        <w:t xml:space="preserve"> 10 2 </w:t>
      </w:r>
      <w:r w:rsidRPr="0023355B">
        <w:rPr>
          <w:rStyle w:val="StyleUnderline"/>
          <w:rFonts w:asciiTheme="majorHAnsi" w:hAnsiTheme="majorHAnsi" w:cstheme="majorHAnsi"/>
        </w:rPr>
        <w:t>where each member state is responsible for all actions in outer space undertaken by the state and its nationals.</w:t>
      </w:r>
      <w:r w:rsidRPr="0023355B">
        <w:rPr>
          <w:rFonts w:asciiTheme="majorHAnsi" w:hAnsiTheme="majorHAnsi" w:cstheme="majorHAnsi"/>
          <w:sz w:val="10"/>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sidRPr="0023355B">
        <w:rPr>
          <w:rStyle w:val="Emphasis"/>
          <w:rFonts w:asciiTheme="majorHAnsi" w:hAnsiTheme="majorHAnsi" w:cstheme="majorHAnsi"/>
        </w:rPr>
        <w:t>The CSLA licensing program</w:t>
      </w:r>
      <w:r w:rsidRPr="0023355B">
        <w:rPr>
          <w:rFonts w:asciiTheme="majorHAnsi" w:hAnsiTheme="majorHAnsi" w:cstheme="majorHAnsi"/>
          <w:sz w:val="10"/>
        </w:rPr>
        <w:t xml:space="preserve"> ensures overall safety of private space ventures, 0 7 </w:t>
      </w:r>
      <w:r w:rsidRPr="0023355B">
        <w:rPr>
          <w:rStyle w:val="StyleUnderline"/>
          <w:rFonts w:asciiTheme="majorHAnsi" w:hAnsiTheme="majorHAnsi" w:cstheme="majorHAnsi"/>
        </w:rPr>
        <w:t>raises the funds necessary to pay "potential treaty claims through its liability insurance requirement,'</w:t>
      </w:r>
      <w:r w:rsidRPr="0023355B">
        <w:rPr>
          <w:rFonts w:asciiTheme="majorHAnsi" w:hAnsiTheme="majorHAnsi" w:cstheme="majorHAnsi"/>
          <w:sz w:val="10"/>
        </w:rPr>
        <w:t xml:space="preserve"> 10 8 </w:t>
      </w:r>
      <w:r w:rsidRPr="0023355B">
        <w:rPr>
          <w:rStyle w:val="StyleUnderline"/>
          <w:rFonts w:asciiTheme="majorHAnsi" w:hAnsiTheme="majorHAnsi" w:cstheme="majorHAnsi"/>
        </w:rPr>
        <w:t xml:space="preserve">and limits the United States' joint and several liability exposure through </w:t>
      </w:r>
      <w:r w:rsidRPr="00E75199">
        <w:rPr>
          <w:rStyle w:val="Emphasis"/>
          <w:rFonts w:asciiTheme="majorHAnsi" w:hAnsiTheme="majorHAnsi" w:cstheme="majorHAnsi"/>
          <w:highlight w:val="green"/>
        </w:rPr>
        <w:t>restricti</w:t>
      </w:r>
      <w:r w:rsidRPr="0023355B">
        <w:rPr>
          <w:rStyle w:val="StyleUnderline"/>
          <w:rFonts w:asciiTheme="majorHAnsi" w:hAnsiTheme="majorHAnsi" w:cstheme="majorHAnsi"/>
        </w:rPr>
        <w:t xml:space="preserve">ng </w:t>
      </w:r>
      <w:r w:rsidRPr="00E75199">
        <w:rPr>
          <w:rStyle w:val="Emphasis"/>
          <w:rFonts w:asciiTheme="majorHAnsi" w:hAnsiTheme="majorHAnsi" w:cstheme="majorHAnsi"/>
          <w:highlight w:val="green"/>
        </w:rPr>
        <w:t>private</w:t>
      </w:r>
      <w:r w:rsidRPr="0023355B">
        <w:rPr>
          <w:rStyle w:val="Emphasis"/>
          <w:rFonts w:asciiTheme="majorHAnsi" w:hAnsiTheme="majorHAnsi" w:cstheme="majorHAnsi"/>
        </w:rPr>
        <w:t xml:space="preserve"> use of foreign </w:t>
      </w:r>
      <w:r w:rsidRPr="00E75199">
        <w:rPr>
          <w:rStyle w:val="Emphasis"/>
          <w:rFonts w:asciiTheme="majorHAnsi" w:hAnsiTheme="majorHAnsi" w:cstheme="majorHAnsi"/>
          <w:highlight w:val="green"/>
        </w:rPr>
        <w:t>launch and reentry facilities</w:t>
      </w:r>
      <w:r w:rsidRPr="0023355B">
        <w:rPr>
          <w:rStyle w:val="StyleUnderline"/>
          <w:rFonts w:asciiTheme="majorHAnsi" w:hAnsiTheme="majorHAnsi" w:cstheme="majorHAnsi"/>
        </w:rPr>
        <w:t>.</w:t>
      </w:r>
      <w:r w:rsidRPr="0023355B">
        <w:rPr>
          <w:rFonts w:asciiTheme="majorHAnsi" w:hAnsiTheme="majorHAnsi" w:cstheme="majorHAnsi"/>
          <w:sz w:val="10"/>
        </w:rPr>
        <w:t xml:space="preserve">'09 These </w:t>
      </w:r>
      <w:r w:rsidRPr="0023355B">
        <w:rPr>
          <w:rStyle w:val="StyleUnderline"/>
          <w:rFonts w:asciiTheme="majorHAnsi" w:hAnsiTheme="majorHAnsi" w:cstheme="majorHAnsi"/>
        </w:rPr>
        <w:t xml:space="preserve">provisions </w:t>
      </w:r>
      <w:r w:rsidRPr="0023355B">
        <w:rPr>
          <w:rStyle w:val="Emphasis"/>
          <w:rFonts w:asciiTheme="majorHAnsi" w:hAnsiTheme="majorHAnsi" w:cstheme="majorHAnsi"/>
        </w:rPr>
        <w:t>effectively allow the U</w:t>
      </w:r>
      <w:r w:rsidRPr="0023355B">
        <w:rPr>
          <w:rStyle w:val="StyleUnderline"/>
          <w:rFonts w:asciiTheme="majorHAnsi" w:hAnsiTheme="majorHAnsi" w:cstheme="majorHAnsi"/>
        </w:rPr>
        <w:t xml:space="preserve">nited </w:t>
      </w:r>
      <w:r w:rsidRPr="0023355B">
        <w:rPr>
          <w:rStyle w:val="Emphasis"/>
          <w:rFonts w:asciiTheme="majorHAnsi" w:hAnsiTheme="majorHAnsi" w:cstheme="majorHAnsi"/>
        </w:rPr>
        <w:t>S</w:t>
      </w:r>
      <w:r w:rsidRPr="0023355B">
        <w:rPr>
          <w:rStyle w:val="StyleUnderline"/>
          <w:rFonts w:asciiTheme="majorHAnsi" w:hAnsiTheme="majorHAnsi" w:cstheme="majorHAnsi"/>
        </w:rPr>
        <w:t xml:space="preserve">tates </w:t>
      </w:r>
      <w:r w:rsidRPr="0023355B">
        <w:rPr>
          <w:rStyle w:val="Emphasis"/>
          <w:rFonts w:asciiTheme="majorHAnsi" w:hAnsiTheme="majorHAnsi" w:cstheme="majorHAnsi"/>
        </w:rPr>
        <w:t>to pass on</w:t>
      </w:r>
      <w:r w:rsidRPr="0023355B">
        <w:rPr>
          <w:rStyle w:val="StyleUnderline"/>
          <w:rFonts w:asciiTheme="majorHAnsi" w:hAnsiTheme="majorHAnsi" w:cstheme="majorHAnsi"/>
        </w:rPr>
        <w:t xml:space="preserve"> the financial cost and recover from their private entities the amount of </w:t>
      </w:r>
      <w:r w:rsidRPr="0023355B">
        <w:rPr>
          <w:rStyle w:val="Emphasis"/>
          <w:rFonts w:asciiTheme="majorHAnsi" w:hAnsiTheme="majorHAnsi" w:cstheme="majorHAnsi"/>
        </w:rPr>
        <w:t>damages for which they are internationally liable</w:t>
      </w:r>
      <w:r w:rsidRPr="0023355B">
        <w:rPr>
          <w:rFonts w:asciiTheme="majorHAnsi" w:hAnsiTheme="majorHAnsi" w:cstheme="majorHAnsi"/>
          <w:sz w:val="10"/>
        </w:rPr>
        <w:t>. 110</w:t>
      </w:r>
      <w:r w:rsidRPr="0023355B">
        <w:rPr>
          <w:rStyle w:val="StyleUnderline"/>
          <w:rFonts w:asciiTheme="majorHAnsi" w:hAnsiTheme="majorHAnsi" w:cstheme="majorHAnsi"/>
        </w:rPr>
        <w:t xml:space="preserve"> In this way, the government is limiting its international liability exposure by passing on the cost to the private sector. </w:t>
      </w:r>
      <w:r w:rsidRPr="0023355B">
        <w:rPr>
          <w:rFonts w:asciiTheme="majorHAnsi" w:hAnsiTheme="majorHAnsi" w:cstheme="majorHAnsi"/>
          <w:sz w:val="10"/>
        </w:rPr>
        <w:t xml:space="preserve">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w:t>
      </w:r>
      <w:proofErr w:type="gramStart"/>
      <w:r w:rsidRPr="0023355B">
        <w:rPr>
          <w:rFonts w:asciiTheme="majorHAnsi" w:hAnsiTheme="majorHAnsi" w:cstheme="majorHAnsi"/>
          <w:sz w:val="10"/>
        </w:rPr>
        <w:t>time[</w:t>
      </w:r>
      <w:proofErr w:type="gramEnd"/>
      <w:r w:rsidRPr="0023355B">
        <w:rPr>
          <w:rFonts w:asciiTheme="majorHAnsi" w:hAnsiTheme="majorHAnsi" w:cstheme="majorHAnsi"/>
          <w:sz w:val="10"/>
        </w:rPr>
        <w:t>]' . . . . NASA's budget for [fiscal year] 2009 provides $173 million for entrepreneurs-from big companies or small ones-to develop commercial transport capabilities. . . [and] NASA is designating $500 million toward the development of this commercial space capability." 2</w:t>
      </w:r>
    </w:p>
    <w:p w14:paraId="3E3E8DDD" w14:textId="77777777" w:rsidR="00FC4D7B" w:rsidRDefault="00FC4D7B" w:rsidP="00FC4D7B">
      <w:pPr>
        <w:pStyle w:val="Heading4"/>
      </w:pPr>
      <w:r>
        <w:t>Existing treaty regimes fail --- spaceflight uniquely requires a new framework</w:t>
      </w:r>
    </w:p>
    <w:p w14:paraId="00D53DB7" w14:textId="77777777" w:rsidR="00FC4D7B" w:rsidRDefault="00FC4D7B" w:rsidP="00FC4D7B">
      <w:r w:rsidRPr="00745CEB">
        <w:rPr>
          <w:rStyle w:val="Style13ptBold"/>
        </w:rPr>
        <w:t xml:space="preserve">Beck 09 </w:t>
      </w:r>
      <w:r>
        <w:t>[Brian Beck, JD, associate at Kenyon &amp; Kenyon LLP. “THE NEXT, SMALL, STEP FOR MANKIND: FIXING THE INADEQUACIES OF THE INTERNATIONAL SPACE LAW TREATY REGIME TO ACCOMMODATE THE MODERN SPACE FLIGHT INDUSTRY.” April 23, 2009. Vol. 19. 1.]</w:t>
      </w:r>
    </w:p>
    <w:p w14:paraId="0FAD5493" w14:textId="77777777" w:rsidR="00FC4D7B" w:rsidRPr="00780C51" w:rsidRDefault="00FC4D7B" w:rsidP="00FC4D7B">
      <w:pPr>
        <w:pStyle w:val="ListParagraph"/>
        <w:numPr>
          <w:ilvl w:val="0"/>
          <w:numId w:val="12"/>
        </w:numPr>
      </w:pPr>
      <w:r>
        <w:t>Ellipses in original text</w:t>
      </w:r>
    </w:p>
    <w:p w14:paraId="07923CA3" w14:textId="77777777" w:rsidR="00FC4D7B" w:rsidRPr="001D44E3" w:rsidRDefault="00FC4D7B" w:rsidP="00FC4D7B">
      <w:pPr>
        <w:rPr>
          <w:sz w:val="16"/>
        </w:rPr>
      </w:pPr>
      <w:r w:rsidRPr="001D44E3">
        <w:rPr>
          <w:sz w:val="16"/>
        </w:rPr>
        <w:t xml:space="preserve">The fact is, </w:t>
      </w:r>
      <w:r w:rsidRPr="00F43833">
        <w:rPr>
          <w:u w:val="single"/>
        </w:rPr>
        <w:t xml:space="preserve">while </w:t>
      </w:r>
      <w:r w:rsidRPr="00E75199">
        <w:rPr>
          <w:highlight w:val="green"/>
          <w:u w:val="single"/>
        </w:rPr>
        <w:t>space flight</w:t>
      </w:r>
      <w:r w:rsidRPr="00F43833">
        <w:rPr>
          <w:u w:val="single"/>
        </w:rPr>
        <w:t xml:space="preserve"> </w:t>
      </w:r>
      <w:r w:rsidRPr="00E75199">
        <w:rPr>
          <w:highlight w:val="green"/>
          <w:u w:val="single"/>
        </w:rPr>
        <w:t>shares</w:t>
      </w:r>
      <w:r w:rsidRPr="00F43833">
        <w:rPr>
          <w:u w:val="single"/>
        </w:rPr>
        <w:t xml:space="preserve"> </w:t>
      </w:r>
      <w:r w:rsidRPr="00E75199">
        <w:rPr>
          <w:highlight w:val="green"/>
          <w:u w:val="single"/>
        </w:rPr>
        <w:t>common features</w:t>
      </w:r>
      <w:r w:rsidRPr="00F43833">
        <w:rPr>
          <w:u w:val="single"/>
        </w:rPr>
        <w:t xml:space="preserve"> with other forms of travel, </w:t>
      </w:r>
      <w:r w:rsidRPr="00E75199">
        <w:rPr>
          <w:highlight w:val="green"/>
          <w:u w:val="single"/>
        </w:rPr>
        <w:t>it is fundamentally different</w:t>
      </w:r>
      <w:r w:rsidRPr="00F43833">
        <w:rPr>
          <w:u w:val="single"/>
        </w:rPr>
        <w:t xml:space="preserve"> in a way that </w:t>
      </w:r>
      <w:r w:rsidRPr="00E75199">
        <w:rPr>
          <w:rStyle w:val="Emphasis"/>
          <w:highlight w:val="green"/>
        </w:rPr>
        <w:t>requires a wholly different legal regime</w:t>
      </w:r>
      <w:r w:rsidRPr="00F43833">
        <w:rPr>
          <w:u w:val="single"/>
        </w:rPr>
        <w:t xml:space="preserve"> from other forms of travel or other issues</w:t>
      </w:r>
      <w:r w:rsidRPr="001D44E3">
        <w:rPr>
          <w:sz w:val="16"/>
        </w:rPr>
        <w:t>. Proble</w:t>
      </w:r>
      <w:r w:rsidRPr="00E97FF8">
        <w:rPr>
          <w:u w:val="single"/>
        </w:rPr>
        <w:t>ms of sovereignty are more complex than in any Earth-based area of law,</w:t>
      </w:r>
      <w:r w:rsidRPr="001D44E3">
        <w:rPr>
          <w:sz w:val="16"/>
        </w:rPr>
        <w:t xml:space="preserve"> as outer space is necessarily res communis, but </w:t>
      </w:r>
      <w:r w:rsidRPr="00E75199">
        <w:rPr>
          <w:highlight w:val="green"/>
          <w:u w:val="single"/>
        </w:rPr>
        <w:t>spacecraft</w:t>
      </w:r>
      <w:r w:rsidRPr="00951D79">
        <w:rPr>
          <w:u w:val="single"/>
        </w:rPr>
        <w:t xml:space="preserve"> can seriously </w:t>
      </w:r>
      <w:r w:rsidRPr="00E75199">
        <w:rPr>
          <w:highlight w:val="green"/>
          <w:u w:val="single"/>
        </w:rPr>
        <w:t>affect any nation’s sovereign territory</w:t>
      </w:r>
      <w:r w:rsidRPr="001D44E3">
        <w:rPr>
          <w:sz w:val="16"/>
        </w:rPr>
        <w:t xml:space="preserve">. </w:t>
      </w:r>
      <w:r w:rsidRPr="00E75199">
        <w:rPr>
          <w:highlight w:val="green"/>
          <w:u w:val="single"/>
        </w:rPr>
        <w:t>Problems of liability are different</w:t>
      </w:r>
      <w:r w:rsidRPr="002A24FC">
        <w:rPr>
          <w:u w:val="single"/>
        </w:rPr>
        <w:t xml:space="preserve"> from those of airplanes or ships, due to the cost of </w:t>
      </w:r>
      <w:r w:rsidRPr="002A24FC">
        <w:rPr>
          <w:u w:val="single"/>
        </w:rPr>
        <w:lastRenderedPageBreak/>
        <w:t xml:space="preserve">space flight and the fact that a </w:t>
      </w:r>
      <w:r w:rsidRPr="00E75199">
        <w:rPr>
          <w:highlight w:val="green"/>
          <w:u w:val="single"/>
        </w:rPr>
        <w:t>failed spacecraft is less controllable</w:t>
      </w:r>
      <w:r w:rsidRPr="002A24FC">
        <w:rPr>
          <w:u w:val="single"/>
        </w:rPr>
        <w:t xml:space="preserve"> and may land in a greater variety of locations</w:t>
      </w:r>
      <w:r w:rsidRPr="001D44E3">
        <w:rPr>
          <w:sz w:val="16"/>
        </w:rPr>
        <w:t xml:space="preserve"> on Earth. In simplest terms, what makes space flight unique is that outside of a few </w:t>
      </w:r>
      <w:proofErr w:type="gramStart"/>
      <w:r w:rsidRPr="001D44E3">
        <w:rPr>
          <w:sz w:val="16"/>
        </w:rPr>
        <w:t>particular orbits</w:t>
      </w:r>
      <w:proofErr w:type="gramEnd"/>
      <w:r w:rsidRPr="001D44E3">
        <w:rPr>
          <w:sz w:val="16"/>
        </w:rPr>
        <w:t xml:space="preserve">, </w:t>
      </w:r>
      <w:r w:rsidRPr="00252313">
        <w:rPr>
          <w:u w:val="single"/>
        </w:rPr>
        <w:t>a spacecraft cannot take off from the United States and go into orbit without overflying a nation as remote as Thailand at some point</w:t>
      </w:r>
      <w:r w:rsidRPr="001D44E3">
        <w:rPr>
          <w:sz w:val="16"/>
        </w:rPr>
        <w:t xml:space="preserve">. An airplane or ship, on the other hand, can always travel from the United States to Great Britain without, absent a rare </w:t>
      </w:r>
      <w:proofErr w:type="gramStart"/>
      <w:r w:rsidRPr="001D44E3">
        <w:rPr>
          <w:sz w:val="16"/>
        </w:rPr>
        <w:t>emergency situation</w:t>
      </w:r>
      <w:proofErr w:type="gramEnd"/>
      <w:r w:rsidRPr="001D44E3">
        <w:rPr>
          <w:sz w:val="16"/>
        </w:rPr>
        <w:t>, having to enter the sovereign territory or airspace of any other nation. Recognizing this fact, the international community established a treaty regime to regulate space flight . . . in some ways.</w:t>
      </w:r>
    </w:p>
    <w:p w14:paraId="7DC266B4" w14:textId="057474C4" w:rsidR="00954108" w:rsidRDefault="00F543A5" w:rsidP="00F543A5">
      <w:pPr>
        <w:pStyle w:val="Heading3"/>
      </w:pPr>
      <w:r>
        <w:lastRenderedPageBreak/>
        <w:t>1AC - Framing</w:t>
      </w:r>
    </w:p>
    <w:p w14:paraId="5FB039C0" w14:textId="12CB8A8F" w:rsidR="00F543A5" w:rsidRDefault="00F831B3" w:rsidP="00F831B3">
      <w:pPr>
        <w:pStyle w:val="Heading4"/>
      </w:pPr>
      <w:r>
        <w:t>The standard is maximizing expected wellbeing.  Prefer ---</w:t>
      </w:r>
    </w:p>
    <w:p w14:paraId="39A70033" w14:textId="59BFD465" w:rsidR="0049787F" w:rsidRPr="006403B6" w:rsidRDefault="0049787F" w:rsidP="009A101F">
      <w:pPr>
        <w:pStyle w:val="Heading4"/>
        <w:numPr>
          <w:ilvl w:val="0"/>
          <w:numId w:val="13"/>
        </w:numPr>
      </w:pPr>
      <w:r>
        <w:t>Extinction outweighs.</w:t>
      </w:r>
    </w:p>
    <w:p w14:paraId="56BF7F90" w14:textId="77777777" w:rsidR="0049787F" w:rsidRPr="005C1912" w:rsidRDefault="0049787F" w:rsidP="0049787F">
      <w:pPr>
        <w:rPr>
          <w:sz w:val="16"/>
        </w:rPr>
      </w:pPr>
      <w:r w:rsidRPr="005C1912">
        <w:rPr>
          <w:sz w:val="16"/>
        </w:rPr>
        <w:t>--</w:t>
      </w:r>
      <w:r>
        <w:rPr>
          <w:sz w:val="16"/>
        </w:rPr>
        <w:t>-</w:t>
      </w:r>
      <w:r w:rsidRPr="005C1912">
        <w:rPr>
          <w:sz w:val="16"/>
        </w:rPr>
        <w:t xml:space="preserve"> must preserve infinite lives and generations</w:t>
      </w:r>
      <w:r>
        <w:rPr>
          <w:sz w:val="16"/>
        </w:rPr>
        <w:t>.</w:t>
      </w:r>
    </w:p>
    <w:p w14:paraId="0B8DABC1" w14:textId="77777777" w:rsidR="0049787F" w:rsidRPr="005C1912" w:rsidRDefault="0049787F" w:rsidP="0049787F">
      <w:pPr>
        <w:rPr>
          <w:sz w:val="16"/>
        </w:rPr>
      </w:pPr>
      <w:r w:rsidRPr="005C1912">
        <w:rPr>
          <w:sz w:val="16"/>
        </w:rPr>
        <w:t>--</w:t>
      </w:r>
      <w:r>
        <w:rPr>
          <w:sz w:val="16"/>
        </w:rPr>
        <w:t>-</w:t>
      </w:r>
      <w:r w:rsidRPr="005C1912">
        <w:rPr>
          <w:sz w:val="16"/>
        </w:rPr>
        <w:t xml:space="preserve"> question of intergenerational equity</w:t>
      </w:r>
      <w:r>
        <w:rPr>
          <w:sz w:val="16"/>
        </w:rPr>
        <w:t>.</w:t>
      </w:r>
    </w:p>
    <w:p w14:paraId="5502C8EE" w14:textId="77777777" w:rsidR="0049787F" w:rsidRPr="005C1912" w:rsidRDefault="0049787F" w:rsidP="0049787F">
      <w:pPr>
        <w:rPr>
          <w:sz w:val="16"/>
        </w:rPr>
      </w:pPr>
      <w:r w:rsidRPr="005C1912">
        <w:rPr>
          <w:sz w:val="16"/>
        </w:rPr>
        <w:t>--</w:t>
      </w:r>
      <w:r>
        <w:rPr>
          <w:sz w:val="16"/>
        </w:rPr>
        <w:t>-</w:t>
      </w:r>
      <w:r w:rsidRPr="005C1912">
        <w:rPr>
          <w:sz w:val="16"/>
        </w:rPr>
        <w:t xml:space="preserve"> existential threats are underestimated: global public good, intergenerational, unprecedented, scope neglect</w:t>
      </w:r>
      <w:r>
        <w:rPr>
          <w:sz w:val="16"/>
        </w:rPr>
        <w:t>.</w:t>
      </w:r>
    </w:p>
    <w:p w14:paraId="66E326AE" w14:textId="538CD41C" w:rsidR="0049787F" w:rsidRDefault="0049787F" w:rsidP="0049787F">
      <w:r>
        <w:rPr>
          <w:rStyle w:val="Style13ptBold"/>
        </w:rPr>
        <w:t>GPP 17</w:t>
      </w:r>
      <w:r w:rsidRPr="001B5A67">
        <w:rPr>
          <w:sz w:val="16"/>
        </w:rPr>
        <w:t xml:space="preserve"> (Global Priorities Project, Future of Humanity Institute at the University of Oxford, Ministry for Foreign Affairs of Finland, “Existential Risk: Diplomacy and Governance,” Global Priorities Project, 2017, </w:t>
      </w:r>
      <w:r w:rsidRPr="002B4E3C">
        <w:rPr>
          <w:sz w:val="16"/>
        </w:rPr>
        <w:t>https://www.fhi.ox.ac.uk/wp-content/uploads/Existential-Risks-2017-01-23.pdf</w:t>
      </w:r>
      <w:r w:rsidRPr="001B5A67">
        <w:rPr>
          <w:sz w:val="16"/>
        </w:rPr>
        <w:t>, Accessed 7/22/2017, Kent Denver-</w:t>
      </w:r>
      <w:proofErr w:type="spellStart"/>
      <w:r w:rsidRPr="001B5A67">
        <w:rPr>
          <w:sz w:val="16"/>
        </w:rPr>
        <w:t>jKIM</w:t>
      </w:r>
      <w:proofErr w:type="spellEnd"/>
      <w:r w:rsidRPr="001B5A67">
        <w:rPr>
          <w:sz w:val="16"/>
        </w:rPr>
        <w:t xml:space="preserve">) </w:t>
      </w:r>
    </w:p>
    <w:p w14:paraId="334FC158" w14:textId="77777777" w:rsidR="0049787F" w:rsidRPr="001B5A67" w:rsidRDefault="0049787F" w:rsidP="0049787F">
      <w:pPr>
        <w:rPr>
          <w:sz w:val="16"/>
        </w:rPr>
      </w:pPr>
      <w:r w:rsidRPr="001B5A67">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75199">
        <w:rPr>
          <w:rStyle w:val="StyleUnderline"/>
          <w:highlight w:val="green"/>
        </w:rPr>
        <w:t>Compare</w:t>
      </w:r>
      <w:r>
        <w:rPr>
          <w:rStyle w:val="StyleUnderline"/>
        </w:rPr>
        <w:t xml:space="preserve"> three outcomes: (1) </w:t>
      </w:r>
      <w:r w:rsidRPr="00E75199">
        <w:rPr>
          <w:rStyle w:val="StyleUnderline"/>
          <w:highlight w:val="green"/>
        </w:rPr>
        <w:t>Peace</w:t>
      </w:r>
      <w:r>
        <w:rPr>
          <w:rStyle w:val="StyleUnderline"/>
        </w:rPr>
        <w:t xml:space="preserve">. (2) A nuclear </w:t>
      </w:r>
      <w:r w:rsidRPr="00E75199">
        <w:rPr>
          <w:rStyle w:val="StyleUnderline"/>
          <w:highlight w:val="green"/>
        </w:rPr>
        <w:t>war that kills 99%</w:t>
      </w:r>
      <w:r>
        <w:rPr>
          <w:rStyle w:val="StyleUnderline"/>
        </w:rPr>
        <w:t xml:space="preserve"> of the world’s existing population. (3) A nuclear </w:t>
      </w:r>
      <w:r w:rsidRPr="00E75199">
        <w:rPr>
          <w:rStyle w:val="StyleUnderline"/>
          <w:highlight w:val="green"/>
        </w:rPr>
        <w:t>war that kills 100%</w:t>
      </w:r>
      <w:r>
        <w:rPr>
          <w:rStyle w:val="StyleUnderline"/>
        </w:rPr>
        <w:t xml:space="preserve">. </w:t>
      </w:r>
      <w:r w:rsidRPr="001B5A67">
        <w:rPr>
          <w:sz w:val="16"/>
        </w:rPr>
        <w:t xml:space="preserve">(2) would be worse than (1), and (3) would be worse than (2). Which is the greater of these two differences? </w:t>
      </w:r>
      <w:r>
        <w:rPr>
          <w:rStyle w:val="StyleUnderline"/>
        </w:rPr>
        <w:t>Most people believe that the greater difference is between (1) and (2).</w:t>
      </w:r>
      <w:r w:rsidRPr="001B5A67">
        <w:rPr>
          <w:sz w:val="16"/>
        </w:rPr>
        <w:t xml:space="preserve"> </w:t>
      </w:r>
      <w:r>
        <w:rPr>
          <w:rStyle w:val="StyleUnderline"/>
        </w:rPr>
        <w:t xml:space="preserve">I believe that </w:t>
      </w:r>
      <w:r w:rsidRPr="00E75199">
        <w:rPr>
          <w:rStyle w:val="StyleUnderline"/>
          <w:highlight w:val="green"/>
        </w:rPr>
        <w:t>the difference between (2) and (3) is</w:t>
      </w:r>
      <w:r>
        <w:rPr>
          <w:rStyle w:val="StyleUnderline"/>
        </w:rPr>
        <w:t xml:space="preserve"> very </w:t>
      </w:r>
      <w:r w:rsidRPr="00E75199">
        <w:rPr>
          <w:rStyle w:val="StyleUnderline"/>
          <w:highlight w:val="green"/>
        </w:rPr>
        <w:t>much greater</w:t>
      </w:r>
      <w:r w:rsidRPr="001B5A67">
        <w:rPr>
          <w:sz w:val="16"/>
        </w:rPr>
        <w:t xml:space="preserve">. ... </w:t>
      </w:r>
      <w:r>
        <w:rPr>
          <w:rStyle w:val="StyleUnderline"/>
        </w:rPr>
        <w:t xml:space="preserve">The Earth will remain habitable for </w:t>
      </w:r>
      <w:r>
        <w:rPr>
          <w:rStyle w:val="Emphasis"/>
        </w:rPr>
        <w:t>at least another billion years</w:t>
      </w:r>
      <w:r>
        <w:rPr>
          <w:rStyle w:val="StyleUnderline"/>
        </w:rPr>
        <w:t>.</w:t>
      </w:r>
      <w:r w:rsidRPr="001B5A67">
        <w:rPr>
          <w:sz w:val="16"/>
        </w:rPr>
        <w:t xml:space="preserve"> </w:t>
      </w:r>
      <w:r>
        <w:rPr>
          <w:rStyle w:val="StyleUnderline"/>
        </w:rPr>
        <w:t>Civilization began only a few thousand years ago.</w:t>
      </w:r>
      <w:r w:rsidRPr="001B5A67">
        <w:rPr>
          <w:sz w:val="16"/>
        </w:rPr>
        <w:t xml:space="preserve"> </w:t>
      </w:r>
      <w:r w:rsidRPr="00E75199">
        <w:rPr>
          <w:rStyle w:val="StyleUnderline"/>
          <w:highlight w:val="green"/>
        </w:rPr>
        <w:t>If we do not destroy mankind, these</w:t>
      </w:r>
      <w:r>
        <w:rPr>
          <w:rStyle w:val="StyleUnderline"/>
        </w:rPr>
        <w:t xml:space="preserve"> few thousand </w:t>
      </w:r>
      <w:r w:rsidRPr="00E75199">
        <w:rPr>
          <w:rStyle w:val="StyleUnderline"/>
          <w:highlight w:val="green"/>
        </w:rPr>
        <w:t>years may be</w:t>
      </w:r>
      <w:r>
        <w:rPr>
          <w:rStyle w:val="StyleUnderline"/>
        </w:rPr>
        <w:t xml:space="preserve"> only </w:t>
      </w:r>
      <w:r w:rsidRPr="00E75199">
        <w:rPr>
          <w:rStyle w:val="Emphasis"/>
          <w:highlight w:val="green"/>
        </w:rPr>
        <w:t>a tiny fraction</w:t>
      </w:r>
      <w:r w:rsidRPr="00E75199">
        <w:rPr>
          <w:rStyle w:val="StyleUnderline"/>
          <w:highlight w:val="green"/>
        </w:rPr>
        <w:t xml:space="preserve"> of the whole of civilized</w:t>
      </w:r>
      <w:r>
        <w:rPr>
          <w:rStyle w:val="StyleUnderline"/>
        </w:rPr>
        <w:t xml:space="preserve"> human </w:t>
      </w:r>
      <w:r w:rsidRPr="00E75199">
        <w:rPr>
          <w:rStyle w:val="StyleUnderline"/>
          <w:highlight w:val="green"/>
        </w:rPr>
        <w:t>history</w:t>
      </w:r>
      <w:r>
        <w:rPr>
          <w:rStyle w:val="StyleUnderline"/>
        </w:rPr>
        <w:t>.</w:t>
      </w:r>
      <w:r w:rsidRPr="001B5A67">
        <w:rPr>
          <w:sz w:val="16"/>
        </w:rPr>
        <w:t xml:space="preserve"> </w:t>
      </w:r>
      <w:r>
        <w:rPr>
          <w:rStyle w:val="StyleUnderline"/>
        </w:rPr>
        <w:t xml:space="preserve">The difference between (2) and (3) may thus be the difference between this tiny fraction and </w:t>
      </w:r>
      <w:proofErr w:type="gramStart"/>
      <w:r>
        <w:rPr>
          <w:rStyle w:val="StyleUnderline"/>
        </w:rPr>
        <w:t>all of</w:t>
      </w:r>
      <w:proofErr w:type="gramEnd"/>
      <w:r>
        <w:rPr>
          <w:rStyle w:val="StyleUnderline"/>
        </w:rPr>
        <w:t xml:space="preserve"> the rest of this history.</w:t>
      </w:r>
      <w:r w:rsidRPr="001B5A67">
        <w:rPr>
          <w:sz w:val="16"/>
        </w:rPr>
        <w:t xml:space="preserve"> </w:t>
      </w:r>
      <w:r>
        <w:rPr>
          <w:rStyle w:val="StyleUnderline"/>
        </w:rPr>
        <w:t xml:space="preserve">If we compare this possible history to a day, what has occurred so far is only a </w:t>
      </w:r>
      <w:r>
        <w:rPr>
          <w:rStyle w:val="Emphasis"/>
        </w:rPr>
        <w:t>fraction of a second</w:t>
      </w:r>
      <w:r>
        <w:rPr>
          <w:rStyle w:val="StyleUnderline"/>
        </w:rPr>
        <w:t>.65</w:t>
      </w:r>
      <w:r w:rsidRPr="001B5A67">
        <w:rPr>
          <w:sz w:val="16"/>
        </w:rPr>
        <w:t xml:space="preserve"> In this argument, it seems that Parfit is assuming that the survivors of a nuclear war that kills 99% of the population would eventually be able to recover </w:t>
      </w:r>
      <w:proofErr w:type="spellStart"/>
      <w:r w:rsidRPr="001B5A67">
        <w:rPr>
          <w:sz w:val="16"/>
        </w:rPr>
        <w:t>civilisation</w:t>
      </w:r>
      <w:proofErr w:type="spellEnd"/>
      <w:r w:rsidRPr="001B5A67">
        <w:rPr>
          <w:sz w:val="16"/>
        </w:rPr>
        <w:t xml:space="preserve"> without long-term effect. As we have seen, this may not be a safe assumption – but for the purposes of this thought experiment, the point stands. </w:t>
      </w:r>
      <w:r>
        <w:rPr>
          <w:rStyle w:val="StyleUnderline"/>
        </w:rPr>
        <w:t xml:space="preserve">What makes </w:t>
      </w:r>
      <w:r w:rsidRPr="00E75199">
        <w:rPr>
          <w:rStyle w:val="StyleUnderline"/>
          <w:highlight w:val="green"/>
        </w:rPr>
        <w:t>existential catastrophes</w:t>
      </w:r>
      <w:r>
        <w:rPr>
          <w:rStyle w:val="StyleUnderline"/>
        </w:rPr>
        <w:t xml:space="preserve"> especially bad is that they </w:t>
      </w:r>
      <w:r w:rsidRPr="00E75199">
        <w:rPr>
          <w:rStyle w:val="StyleUnderline"/>
          <w:highlight w:val="green"/>
        </w:rPr>
        <w:t>would “</w:t>
      </w:r>
      <w:r w:rsidRPr="00E75199">
        <w:rPr>
          <w:rStyle w:val="Emphasis"/>
          <w:highlight w:val="green"/>
        </w:rPr>
        <w:t>destroy the future</w:t>
      </w:r>
      <w:r w:rsidRPr="00E75199">
        <w:rPr>
          <w:rStyle w:val="StyleUnderline"/>
          <w:highlight w:val="green"/>
        </w:rPr>
        <w:t>,”</w:t>
      </w:r>
      <w:r>
        <w:rPr>
          <w:rStyle w:val="StyleUnderline"/>
        </w:rPr>
        <w:t xml:space="preserve"> as</w:t>
      </w:r>
      <w:r w:rsidRPr="001B5A67">
        <w:rPr>
          <w:sz w:val="16"/>
        </w:rPr>
        <w:t xml:space="preserve"> another Oxford philosopher, Nick </w:t>
      </w:r>
      <w:r>
        <w:rPr>
          <w:rStyle w:val="StyleUnderline"/>
        </w:rPr>
        <w:t>Bostrom, puts it.</w:t>
      </w:r>
      <w:r w:rsidRPr="001B5A67">
        <w:rPr>
          <w:sz w:val="16"/>
        </w:rPr>
        <w:t xml:space="preserve">66 </w:t>
      </w:r>
      <w:r w:rsidRPr="00E75199">
        <w:rPr>
          <w:rStyle w:val="StyleUnderline"/>
          <w:highlight w:val="green"/>
        </w:rPr>
        <w:t>This future could</w:t>
      </w:r>
      <w:r>
        <w:rPr>
          <w:rStyle w:val="StyleUnderline"/>
        </w:rPr>
        <w:t xml:space="preserve"> potentially </w:t>
      </w:r>
      <w:r w:rsidRPr="00E75199">
        <w:rPr>
          <w:rStyle w:val="StyleUnderline"/>
          <w:highlight w:val="green"/>
        </w:rPr>
        <w:t>be</w:t>
      </w:r>
      <w:r>
        <w:rPr>
          <w:rStyle w:val="StyleUnderline"/>
        </w:rPr>
        <w:t xml:space="preserve"> extremely </w:t>
      </w:r>
      <w:r w:rsidRPr="00E75199">
        <w:rPr>
          <w:rStyle w:val="StyleUnderline"/>
          <w:highlight w:val="green"/>
        </w:rPr>
        <w:t>long</w:t>
      </w:r>
      <w:r>
        <w:rPr>
          <w:rStyle w:val="StyleUnderline"/>
        </w:rPr>
        <w:t xml:space="preserve"> and full of </w:t>
      </w:r>
      <w:r w:rsidRPr="00E75199">
        <w:rPr>
          <w:rStyle w:val="StyleUnderline"/>
          <w:highlight w:val="green"/>
        </w:rPr>
        <w:t>flourishing, and</w:t>
      </w:r>
      <w:r>
        <w:rPr>
          <w:rStyle w:val="StyleUnderline"/>
        </w:rPr>
        <w:t xml:space="preserve"> would therefore </w:t>
      </w:r>
      <w:r w:rsidRPr="00E75199">
        <w:rPr>
          <w:rStyle w:val="StyleUnderline"/>
          <w:highlight w:val="green"/>
        </w:rPr>
        <w:t>have</w:t>
      </w:r>
      <w:r>
        <w:rPr>
          <w:rStyle w:val="StyleUnderline"/>
        </w:rPr>
        <w:t xml:space="preserve"> extremely </w:t>
      </w:r>
      <w:r w:rsidRPr="00E75199">
        <w:rPr>
          <w:rStyle w:val="StyleUnderline"/>
          <w:highlight w:val="green"/>
        </w:rPr>
        <w:t>large value</w:t>
      </w:r>
      <w:r>
        <w:rPr>
          <w:rStyle w:val="StyleUnderline"/>
        </w:rPr>
        <w:t>.</w:t>
      </w:r>
      <w:r w:rsidRPr="001B5A67">
        <w:rPr>
          <w:sz w:val="16"/>
        </w:rPr>
        <w:t xml:space="preserve"> In standard risk analysis, when working out how to respond to risk, we work out the expected value of risk reduction, by weighing the probability that an action will prevent an adverse event against the severity of the event. </w:t>
      </w:r>
      <w:r>
        <w:rPr>
          <w:rStyle w:val="StyleUnderline"/>
        </w:rPr>
        <w:t xml:space="preserve">Because the value of preventing existential catastrophe is so vast, even a tiny probability of prevention has </w:t>
      </w:r>
      <w:proofErr w:type="gramStart"/>
      <w:r>
        <w:rPr>
          <w:rStyle w:val="StyleUnderline"/>
        </w:rPr>
        <w:t>huge expected</w:t>
      </w:r>
      <w:proofErr w:type="gramEnd"/>
      <w:r>
        <w:rPr>
          <w:rStyle w:val="StyleUnderline"/>
        </w:rPr>
        <w:t xml:space="preserve"> value.</w:t>
      </w:r>
      <w:r w:rsidRPr="001B5A67">
        <w:rPr>
          <w:sz w:val="16"/>
        </w:rPr>
        <w:t xml:space="preserve">67 Of course, there is persisting reasonable disagreement about ethics and there are a number of ways one might resist this conclusion.68 Therefore, it would be unjustified to be overconfident in Parfit and Bostrom’s argument. </w:t>
      </w:r>
      <w:r>
        <w:rPr>
          <w:rStyle w:val="StyleUnderline"/>
        </w:rPr>
        <w:t>In some areas, government policy does give significant weight to future generations.</w:t>
      </w:r>
      <w:r w:rsidRPr="001B5A67">
        <w:rPr>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StyleUnderline"/>
        </w:rPr>
        <w:t>However, when it comes to existential risk, it would seem that we fail to live up to principles of intergenerational equity.</w:t>
      </w:r>
      <w:r w:rsidRPr="001B5A67">
        <w:rPr>
          <w:sz w:val="16"/>
        </w:rPr>
        <w:t xml:space="preserve"> </w:t>
      </w:r>
      <w:r w:rsidRPr="00E75199">
        <w:rPr>
          <w:rStyle w:val="StyleUnderline"/>
          <w:highlight w:val="green"/>
        </w:rPr>
        <w:t>Existential catastrophe would</w:t>
      </w:r>
      <w:r>
        <w:rPr>
          <w:rStyle w:val="StyleUnderline"/>
        </w:rPr>
        <w:t xml:space="preserve"> not only </w:t>
      </w:r>
      <w:r w:rsidRPr="00E75199">
        <w:rPr>
          <w:rStyle w:val="StyleUnderline"/>
          <w:highlight w:val="green"/>
        </w:rPr>
        <w:t>give future generations</w:t>
      </w:r>
      <w:r>
        <w:rPr>
          <w:rStyle w:val="StyleUnderline"/>
        </w:rPr>
        <w:t xml:space="preserve"> less than the current generations; </w:t>
      </w:r>
      <w:r>
        <w:rPr>
          <w:rStyle w:val="Emphasis"/>
        </w:rPr>
        <w:t xml:space="preserve">it would give them </w:t>
      </w:r>
      <w:r w:rsidRPr="00E75199">
        <w:rPr>
          <w:rStyle w:val="Emphasis"/>
          <w:highlight w:val="green"/>
        </w:rPr>
        <w:t>nothing</w:t>
      </w:r>
      <w:r>
        <w:rPr>
          <w:rStyle w:val="StyleUnderline"/>
        </w:rPr>
        <w:t>.</w:t>
      </w:r>
      <w:r w:rsidRPr="001B5A67">
        <w:rPr>
          <w:sz w:val="16"/>
        </w:rPr>
        <w:t xml:space="preserve"> Indeed, </w:t>
      </w:r>
      <w:r>
        <w:rPr>
          <w:rStyle w:val="StyleUnderline"/>
        </w:rPr>
        <w:t xml:space="preserve">reducing existential risk plausibly has a quite low cost for us in comparison with the </w:t>
      </w:r>
      <w:proofErr w:type="gramStart"/>
      <w:r>
        <w:rPr>
          <w:rStyle w:val="StyleUnderline"/>
        </w:rPr>
        <w:t>huge expected</w:t>
      </w:r>
      <w:proofErr w:type="gramEnd"/>
      <w:r>
        <w:rPr>
          <w:rStyle w:val="StyleUnderline"/>
        </w:rPr>
        <w:t xml:space="preserve"> value it has for future generations.</w:t>
      </w:r>
      <w:r w:rsidRPr="001B5A67">
        <w:rPr>
          <w:sz w:val="16"/>
        </w:rPr>
        <w:t xml:space="preserve"> </w:t>
      </w:r>
      <w:proofErr w:type="gramStart"/>
      <w:r w:rsidRPr="001B5A67">
        <w:rPr>
          <w:sz w:val="16"/>
        </w:rPr>
        <w:t>In spite of</w:t>
      </w:r>
      <w:proofErr w:type="gramEnd"/>
      <w:r w:rsidRPr="001B5A67">
        <w:rPr>
          <w:sz w:val="16"/>
        </w:rPr>
        <w:t xml:space="preserve"> this, relatively little is done to reduce existential risk. </w:t>
      </w:r>
      <w:r>
        <w:rPr>
          <w:rStyle w:val="StyleUnderline"/>
        </w:rPr>
        <w:t xml:space="preserve">Unless we give up on norms of intergenerational equity, they give us a strong case for significantly increasing our efforts to reduce existential risks. </w:t>
      </w:r>
      <w:r w:rsidRPr="001B5A67">
        <w:rPr>
          <w:sz w:val="16"/>
        </w:rPr>
        <w:t xml:space="preserve">1.3. WHY EXISTENTIAL RISKS MAY BE SYSTEMATICALLY UNDERINVESTED IN, AND THE ROLE OF THE INTERNATIONAL COMMUNITY </w:t>
      </w:r>
      <w:r>
        <w:rPr>
          <w:rStyle w:val="StyleUnderline"/>
        </w:rPr>
        <w:t xml:space="preserve">In spite of the importance of </w:t>
      </w:r>
      <w:r w:rsidRPr="00E75199">
        <w:rPr>
          <w:rStyle w:val="StyleUnderline"/>
          <w:highlight w:val="green"/>
        </w:rPr>
        <w:t>existential risk</w:t>
      </w:r>
      <w:r>
        <w:rPr>
          <w:rStyle w:val="StyleUnderline"/>
        </w:rPr>
        <w:t xml:space="preserve"> reduction, it probably </w:t>
      </w:r>
      <w:r w:rsidRPr="00E75199">
        <w:rPr>
          <w:rStyle w:val="StyleUnderline"/>
          <w:highlight w:val="green"/>
        </w:rPr>
        <w:t>receives less attention than</w:t>
      </w:r>
      <w:r>
        <w:rPr>
          <w:rStyle w:val="StyleUnderline"/>
        </w:rPr>
        <w:t xml:space="preserve"> is </w:t>
      </w:r>
      <w:r w:rsidRPr="00E75199">
        <w:rPr>
          <w:rStyle w:val="StyleUnderline"/>
          <w:highlight w:val="green"/>
        </w:rPr>
        <w:t>warranted</w:t>
      </w:r>
      <w:r>
        <w:rPr>
          <w:rStyle w:val="StyleUnderline"/>
        </w:rPr>
        <w:t>.</w:t>
      </w:r>
      <w:r w:rsidRPr="001B5A67">
        <w:rPr>
          <w:sz w:val="16"/>
        </w:rPr>
        <w:t xml:space="preserve"> As a result, concerted international cooperation is required if </w:t>
      </w:r>
      <w:r w:rsidRPr="001B5A67">
        <w:rPr>
          <w:sz w:val="16"/>
        </w:rPr>
        <w:lastRenderedPageBreak/>
        <w:t xml:space="preserve">we are to receive adequate protection from existential risks. 1.3.1. Why existential risks are likely to be underinvested in </w:t>
      </w:r>
      <w:r>
        <w:rPr>
          <w:rStyle w:val="StyleUnderline"/>
        </w:rPr>
        <w:t>There are several reasons why existential risk reduction is likely to be underinvested in.</w:t>
      </w:r>
      <w:r w:rsidRPr="001B5A67">
        <w:rPr>
          <w:sz w:val="16"/>
        </w:rPr>
        <w:t xml:space="preserve"> </w:t>
      </w:r>
      <w:r>
        <w:rPr>
          <w:rStyle w:val="StyleUnderline"/>
        </w:rPr>
        <w:t xml:space="preserve">Firstly, </w:t>
      </w:r>
      <w:r w:rsidRPr="00E75199">
        <w:rPr>
          <w:rStyle w:val="StyleUnderline"/>
          <w:highlight w:val="green"/>
        </w:rPr>
        <w:t>it is a global public</w:t>
      </w:r>
      <w:r>
        <w:rPr>
          <w:rStyle w:val="StyleUnderline"/>
        </w:rPr>
        <w:t xml:space="preserve"> good.</w:t>
      </w:r>
      <w:r w:rsidRPr="001B5A67">
        <w:rPr>
          <w:sz w:val="16"/>
        </w:rPr>
        <w:t xml:space="preserve"> </w:t>
      </w:r>
      <w:r>
        <w:rPr>
          <w:rStyle w:val="StyleUnderline"/>
        </w:rPr>
        <w:t>Economic theory predicts that such goods tend to be underprovided.</w:t>
      </w:r>
      <w:r w:rsidRPr="001B5A67">
        <w:rPr>
          <w:sz w:val="16"/>
        </w:rPr>
        <w:t xml:space="preserve"> </w:t>
      </w:r>
      <w:r>
        <w:rPr>
          <w:rStyle w:val="StyleUnderline"/>
        </w:rPr>
        <w:t xml:space="preserve">The benefits of existential risk reduction are widely and indivisibly dispersed around the globe from the countries responsible for </w:t>
      </w:r>
      <w:proofErr w:type="gramStart"/>
      <w:r>
        <w:rPr>
          <w:rStyle w:val="StyleUnderline"/>
        </w:rPr>
        <w:t>taking action</w:t>
      </w:r>
      <w:proofErr w:type="gramEnd"/>
      <w:r>
        <w:rPr>
          <w:rStyle w:val="StyleUnderline"/>
        </w:rPr>
        <w:t>.</w:t>
      </w:r>
      <w:r w:rsidRPr="001B5A67">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StyleUnderline"/>
        </w:rPr>
        <w:t>Secondly</w:t>
      </w:r>
      <w:r w:rsidRPr="001B5A67">
        <w:rPr>
          <w:sz w:val="16"/>
        </w:rPr>
        <w:t xml:space="preserve">, as already suggested above, </w:t>
      </w:r>
      <w:r>
        <w:rPr>
          <w:rStyle w:val="StyleUnderline"/>
        </w:rPr>
        <w:t xml:space="preserve">existential risk reduction is an </w:t>
      </w:r>
      <w:r w:rsidRPr="00E75199">
        <w:rPr>
          <w:rStyle w:val="StyleUnderline"/>
          <w:highlight w:val="green"/>
        </w:rPr>
        <w:t>intergenerational</w:t>
      </w:r>
      <w:r>
        <w:rPr>
          <w:rStyle w:val="StyleUnderline"/>
        </w:rPr>
        <w:t xml:space="preserve"> public </w:t>
      </w:r>
      <w:r w:rsidRPr="00E75199">
        <w:rPr>
          <w:rStyle w:val="StyleUnderline"/>
          <w:highlight w:val="green"/>
        </w:rPr>
        <w:t>good</w:t>
      </w:r>
      <w:r>
        <w:rPr>
          <w:rStyle w:val="StyleUnderline"/>
        </w:rPr>
        <w:t>: most of the benefits are enjoyed by future generations who have no say in the political process.</w:t>
      </w:r>
      <w:r w:rsidRPr="001B5A67">
        <w:rPr>
          <w:sz w:val="16"/>
        </w:rPr>
        <w:t xml:space="preserve"> </w:t>
      </w:r>
      <w:r>
        <w:rPr>
          <w:rStyle w:val="StyleUnderline"/>
        </w:rPr>
        <w:t>For these goods, the problem is temporal free riding: the current generation enjoys the benefits of inaction while future generations bear the costs. Thirdly</w:t>
      </w:r>
      <w:r w:rsidRPr="001B5A67">
        <w:rPr>
          <w:sz w:val="16"/>
        </w:rPr>
        <w:t xml:space="preserve">, many </w:t>
      </w:r>
      <w:r w:rsidRPr="005C1912">
        <w:rPr>
          <w:rStyle w:val="StyleUnderline"/>
        </w:rPr>
        <w:t>existential risks</w:t>
      </w:r>
      <w:r w:rsidRPr="001B5A67">
        <w:rPr>
          <w:sz w:val="16"/>
        </w:rPr>
        <w:t xml:space="preserve">, such as machine superintelligence, engineered pandemics, and solar geoengineering, </w:t>
      </w:r>
      <w:r w:rsidRPr="005C1912">
        <w:rPr>
          <w:rStyle w:val="StyleUnderline"/>
        </w:rPr>
        <w:t>pose</w:t>
      </w:r>
      <w:r>
        <w:rPr>
          <w:rStyle w:val="StyleUnderline"/>
        </w:rPr>
        <w:t xml:space="preserve"> an </w:t>
      </w:r>
      <w:r w:rsidRPr="005C1912">
        <w:rPr>
          <w:rStyle w:val="StyleUnderline"/>
        </w:rPr>
        <w:t>unprecedented</w:t>
      </w:r>
      <w:r>
        <w:rPr>
          <w:rStyle w:val="StyleUnderline"/>
        </w:rPr>
        <w:t xml:space="preserve"> and uncertain future threat.</w:t>
      </w:r>
      <w:r w:rsidRPr="001B5A67">
        <w:rPr>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1B5A67">
        <w:rPr>
          <w:sz w:val="16"/>
        </w:rPr>
        <w:t>with regard to</w:t>
      </w:r>
      <w:proofErr w:type="gramEnd"/>
      <w:r w:rsidRPr="001B5A67">
        <w:rPr>
          <w:sz w:val="16"/>
        </w:rPr>
        <w:t xml:space="preserve"> these emerging risks is comparable to the one we faced when nuclear weapons first became available. </w:t>
      </w:r>
      <w:r w:rsidRPr="00E75199">
        <w:rPr>
          <w:rStyle w:val="StyleUnderline"/>
          <w:highlight w:val="green"/>
        </w:rPr>
        <w:t>Cognitive biases</w:t>
      </w:r>
      <w:r w:rsidRPr="005C1912">
        <w:rPr>
          <w:rStyle w:val="StyleUnderline"/>
        </w:rPr>
        <w:t xml:space="preserve"> also </w:t>
      </w:r>
      <w:r w:rsidRPr="00E75199">
        <w:rPr>
          <w:rStyle w:val="StyleUnderline"/>
          <w:highlight w:val="green"/>
        </w:rPr>
        <w:t>lead people to underestimate</w:t>
      </w:r>
      <w:r>
        <w:rPr>
          <w:rStyle w:val="StyleUnderline"/>
        </w:rPr>
        <w:t xml:space="preserve"> existential </w:t>
      </w:r>
      <w:r w:rsidRPr="00E75199">
        <w:rPr>
          <w:rStyle w:val="StyleUnderline"/>
          <w:highlight w:val="green"/>
        </w:rPr>
        <w:t>risks</w:t>
      </w:r>
      <w:r>
        <w:rPr>
          <w:rStyle w:val="StyleUnderline"/>
        </w:rPr>
        <w:t>.</w:t>
      </w:r>
      <w:r w:rsidRPr="001B5A67">
        <w:rPr>
          <w:sz w:val="16"/>
        </w:rPr>
        <w:t xml:space="preserve"> </w:t>
      </w:r>
      <w:r>
        <w:rPr>
          <w:rStyle w:val="StyleUnderline"/>
        </w:rPr>
        <w:t>Since there have not been any catastrophes of this magnitude, these risks are not salient to politicians and the public.</w:t>
      </w:r>
      <w:r w:rsidRPr="001B5A67">
        <w:rPr>
          <w:sz w:val="16"/>
        </w:rPr>
        <w:t xml:space="preserve">72 This is an example of the misapplication of the availability heuristic, a mental shortcut which assumes that something is important only if it can be readily recalled. </w:t>
      </w:r>
      <w:r w:rsidRPr="00E75199">
        <w:rPr>
          <w:rStyle w:val="StyleUnderline"/>
          <w:highlight w:val="green"/>
        </w:rPr>
        <w:t>Another</w:t>
      </w:r>
      <w:r>
        <w:rPr>
          <w:rStyle w:val="StyleUnderline"/>
        </w:rPr>
        <w:t xml:space="preserve"> cognitive bias affecting perceptions of existential risk </w:t>
      </w:r>
      <w:r w:rsidRPr="00E75199">
        <w:rPr>
          <w:rStyle w:val="StyleUnderline"/>
          <w:highlight w:val="green"/>
        </w:rPr>
        <w:t>is scope neglect</w:t>
      </w:r>
      <w:r>
        <w:rPr>
          <w:rStyle w:val="StyleUnderline"/>
        </w:rPr>
        <w:t>.</w:t>
      </w:r>
      <w:r w:rsidRPr="001B5A67">
        <w:rPr>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StyleUnderline"/>
        </w:rPr>
        <w:t>People become numbed to the effect of saving lives when the numbers get too large.</w:t>
      </w:r>
      <w:r w:rsidRPr="001B5A67">
        <w:rPr>
          <w:sz w:val="16"/>
        </w:rPr>
        <w:t xml:space="preserve"> 74 </w:t>
      </w:r>
      <w:r>
        <w:rPr>
          <w:rStyle w:val="StyleUnderline"/>
        </w:rPr>
        <w:t>Scope neglect is a particularly acute problem for existential risk because the numbers at stake are so large.</w:t>
      </w:r>
      <w:r w:rsidRPr="001B5A67">
        <w:rPr>
          <w:sz w:val="16"/>
        </w:rPr>
        <w:t xml:space="preserve"> </w:t>
      </w:r>
      <w:r>
        <w:rPr>
          <w:rStyle w:val="StyleUnderline"/>
        </w:rPr>
        <w:t>Due to scope neglect, decision-makers are prone to treat existential risks in a similar way to problems which are less severe by many orders of magnitude.</w:t>
      </w:r>
      <w:r w:rsidRPr="001B5A67">
        <w:rPr>
          <w:sz w:val="16"/>
        </w:rPr>
        <w:t xml:space="preserve"> A wide range of other cognitive biases are likely to affect the evaluation of existential risks.75</w:t>
      </w:r>
    </w:p>
    <w:p w14:paraId="6594EA4E" w14:textId="3E7EF335" w:rsidR="0049787F" w:rsidRPr="008400C3" w:rsidRDefault="008449D5" w:rsidP="0049787F">
      <w:pPr>
        <w:pStyle w:val="Heading4"/>
        <w:rPr>
          <w:rFonts w:asciiTheme="minorHAnsi" w:hAnsiTheme="minorHAnsi" w:cstheme="minorHAnsi"/>
          <w:u w:val="single"/>
        </w:rPr>
      </w:pPr>
      <w:r>
        <w:rPr>
          <w:rFonts w:asciiTheme="minorHAnsi" w:hAnsiTheme="minorHAnsi" w:cstheme="minorHAnsi"/>
        </w:rPr>
        <w:t xml:space="preserve">2. </w:t>
      </w:r>
      <w:r w:rsidR="0049787F">
        <w:rPr>
          <w:rFonts w:asciiTheme="minorHAnsi" w:hAnsiTheme="minorHAnsi" w:cstheme="minorHAnsi"/>
        </w:rPr>
        <w:t>Weigh</w:t>
      </w:r>
      <w:r w:rsidR="0049787F" w:rsidRPr="008400C3">
        <w:rPr>
          <w:rFonts w:asciiTheme="minorHAnsi" w:hAnsiTheme="minorHAnsi" w:cstheme="minorHAnsi"/>
        </w:rPr>
        <w:t xml:space="preserve"> consequences.</w:t>
      </w:r>
    </w:p>
    <w:p w14:paraId="1CEDA042" w14:textId="47EA93D0" w:rsidR="0049787F" w:rsidRPr="008400C3" w:rsidRDefault="0049787F" w:rsidP="0049787F">
      <w:pPr>
        <w:rPr>
          <w:rFonts w:asciiTheme="minorHAnsi" w:hAnsiTheme="minorHAnsi" w:cstheme="minorHAnsi"/>
        </w:rPr>
      </w:pPr>
      <w:proofErr w:type="spellStart"/>
      <w:r w:rsidRPr="008400C3">
        <w:rPr>
          <w:rStyle w:val="Style13ptBold"/>
          <w:rFonts w:asciiTheme="minorHAnsi" w:hAnsiTheme="minorHAnsi" w:cstheme="minorHAnsi"/>
        </w:rPr>
        <w:t>Hirschel</w:t>
      </w:r>
      <w:proofErr w:type="spellEnd"/>
      <w:r w:rsidRPr="008400C3">
        <w:rPr>
          <w:rStyle w:val="Style13ptBold"/>
          <w:rFonts w:asciiTheme="minorHAnsi" w:hAnsiTheme="minorHAnsi" w:cstheme="minorHAnsi"/>
        </w:rPr>
        <w:t>-Burns 16</w:t>
      </w:r>
      <w:r w:rsidRPr="008400C3">
        <w:rPr>
          <w:rFonts w:asciiTheme="minorHAnsi" w:hAnsiTheme="minorHAnsi" w:cstheme="minorHAnsi"/>
          <w:sz w:val="16"/>
        </w:rPr>
        <w:t xml:space="preserve">—PhD Student in Political Science @ Yale (Danny, In Defense of Consequentialism: A Response to </w:t>
      </w:r>
      <w:proofErr w:type="spellStart"/>
      <w:r w:rsidRPr="008400C3">
        <w:rPr>
          <w:rFonts w:asciiTheme="minorHAnsi" w:hAnsiTheme="minorHAnsi" w:cstheme="minorHAnsi"/>
          <w:sz w:val="16"/>
        </w:rPr>
        <w:t>Shadi</w:t>
      </w:r>
      <w:proofErr w:type="spellEnd"/>
      <w:r w:rsidRPr="008400C3">
        <w:rPr>
          <w:rFonts w:asciiTheme="minorHAnsi" w:hAnsiTheme="minorHAnsi" w:cstheme="minorHAnsi"/>
          <w:sz w:val="16"/>
        </w:rPr>
        <w:t xml:space="preserve"> Hamid," Apr 19, 2016, </w:t>
      </w:r>
      <w:r w:rsidRPr="002B4E3C">
        <w:rPr>
          <w:rFonts w:asciiTheme="minorHAnsi" w:hAnsiTheme="minorHAnsi" w:cstheme="minorHAnsi"/>
          <w:sz w:val="16"/>
        </w:rPr>
        <w:t>https://thewideninglens.wordpress.com/2016/04/19/in-defense-of-consequentialism-a-response-to-shadi-hamid/</w:t>
      </w:r>
      <w:r w:rsidRPr="008400C3">
        <w:rPr>
          <w:rFonts w:asciiTheme="minorHAnsi" w:hAnsiTheme="minorHAnsi" w:cstheme="minorHAnsi"/>
          <w:sz w:val="16"/>
        </w:rPr>
        <w:t>)</w:t>
      </w:r>
    </w:p>
    <w:p w14:paraId="258F3F9B" w14:textId="759866AD" w:rsidR="00F831B3" w:rsidRDefault="0049787F" w:rsidP="000A7E1B">
      <w:pPr>
        <w:rPr>
          <w:rFonts w:asciiTheme="minorHAnsi" w:hAnsiTheme="minorHAnsi" w:cstheme="minorHAnsi"/>
          <w:sz w:val="16"/>
        </w:rPr>
      </w:pPr>
      <w:r w:rsidRPr="008400C3">
        <w:rPr>
          <w:rFonts w:asciiTheme="minorHAnsi" w:hAnsiTheme="minorHAnsi" w:cstheme="minorHAnsi"/>
          <w:sz w:val="16"/>
        </w:rPr>
        <w:t xml:space="preserve">My difference of opinion is fundamental: </w:t>
      </w:r>
      <w:r w:rsidRPr="008400C3">
        <w:rPr>
          <w:rStyle w:val="TitleChar"/>
          <w:rFonts w:asciiTheme="minorHAnsi" w:hAnsiTheme="minorHAnsi" w:cstheme="minorHAnsi"/>
        </w:rPr>
        <w:t>I believe most US foreign policy to be short-sighted, and consequentialism,</w:t>
      </w:r>
      <w:r w:rsidRPr="008400C3">
        <w:rPr>
          <w:rFonts w:asciiTheme="minorHAnsi" w:hAnsiTheme="minorHAnsi" w:cstheme="minorHAnsi"/>
          <w:sz w:val="16"/>
        </w:rPr>
        <w:t xml:space="preserve"> or the weighing of long-term ramifications against the initial intended effect of a </w:t>
      </w:r>
      <w:proofErr w:type="gramStart"/>
      <w:r w:rsidRPr="008400C3">
        <w:rPr>
          <w:rFonts w:asciiTheme="minorHAnsi" w:hAnsiTheme="minorHAnsi" w:cstheme="minorHAnsi"/>
          <w:sz w:val="16"/>
        </w:rPr>
        <w:t>particularly</w:t>
      </w:r>
      <w:proofErr w:type="gramEnd"/>
      <w:r w:rsidRPr="008400C3">
        <w:rPr>
          <w:rFonts w:asciiTheme="minorHAnsi" w:hAnsiTheme="minorHAnsi" w:cstheme="minorHAnsi"/>
          <w:sz w:val="16"/>
        </w:rPr>
        <w:t xml:space="preserve"> intervention </w:t>
      </w:r>
      <w:r w:rsidRPr="008400C3">
        <w:rPr>
          <w:rStyle w:val="TitleChar"/>
          <w:rFonts w:asciiTheme="minorHAnsi" w:hAnsiTheme="minorHAnsi" w:cstheme="minorHAnsi"/>
        </w:rPr>
        <w:t>to represent the ideal method of policymaking.</w:t>
      </w:r>
      <w:r w:rsidRPr="008400C3">
        <w:rPr>
          <w:rFonts w:asciiTheme="minorHAnsi" w:hAnsiTheme="minorHAnsi" w:cstheme="minorHAnsi"/>
          <w:sz w:val="16"/>
        </w:rPr>
        <w:t xml:space="preserve"> </w:t>
      </w:r>
      <w:r w:rsidRPr="00E75199">
        <w:rPr>
          <w:rStyle w:val="TitleChar"/>
          <w:rFonts w:asciiTheme="minorHAnsi" w:hAnsiTheme="minorHAnsi" w:cstheme="minorHAnsi"/>
          <w:highlight w:val="green"/>
        </w:rPr>
        <w:t>Policies cannot</w:t>
      </w:r>
      <w:r w:rsidRPr="008400C3">
        <w:rPr>
          <w:rStyle w:val="TitleChar"/>
          <w:rFonts w:asciiTheme="minorHAnsi" w:hAnsiTheme="minorHAnsi" w:cstheme="minorHAnsi"/>
        </w:rPr>
        <w:t xml:space="preserve"> solely </w:t>
      </w:r>
      <w:r w:rsidRPr="00E75199">
        <w:rPr>
          <w:rStyle w:val="TitleChar"/>
          <w:rFonts w:asciiTheme="minorHAnsi" w:hAnsiTheme="minorHAnsi" w:cstheme="minorHAnsi"/>
          <w:highlight w:val="green"/>
        </w:rPr>
        <w:t>be judged on intention</w:t>
      </w:r>
      <w:r w:rsidRPr="008400C3">
        <w:rPr>
          <w:rStyle w:val="TitleChar"/>
          <w:rFonts w:asciiTheme="minorHAnsi" w:hAnsiTheme="minorHAnsi" w:cstheme="minorHAnsi"/>
        </w:rPr>
        <w:t xml:space="preserve">, due to the frequency with which </w:t>
      </w:r>
      <w:r w:rsidRPr="00E75199">
        <w:rPr>
          <w:rStyle w:val="TitleChar"/>
          <w:rFonts w:asciiTheme="minorHAnsi" w:hAnsiTheme="minorHAnsi" w:cstheme="minorHAnsi"/>
          <w:highlight w:val="green"/>
        </w:rPr>
        <w:t>good intentions produce negative outcomes</w:t>
      </w:r>
      <w:r w:rsidRPr="008400C3">
        <w:rPr>
          <w:rStyle w:val="TitleChar"/>
          <w:rFonts w:asciiTheme="minorHAnsi" w:hAnsiTheme="minorHAnsi" w:cstheme="minorHAnsi"/>
        </w:rPr>
        <w:t xml:space="preserve">, nor can they be judged solely on initial effects </w:t>
      </w:r>
      <w:r w:rsidRPr="00E75199">
        <w:rPr>
          <w:rStyle w:val="TitleChar"/>
          <w:rFonts w:asciiTheme="minorHAnsi" w:hAnsiTheme="minorHAnsi" w:cstheme="minorHAnsi"/>
          <w:highlight w:val="green"/>
        </w:rPr>
        <w:t>due to</w:t>
      </w:r>
      <w:r w:rsidRPr="008400C3">
        <w:rPr>
          <w:rStyle w:val="TitleChar"/>
          <w:rFonts w:asciiTheme="minorHAnsi" w:hAnsiTheme="minorHAnsi" w:cstheme="minorHAnsi"/>
        </w:rPr>
        <w:t xml:space="preserve"> the long-running </w:t>
      </w:r>
      <w:r w:rsidRPr="00E75199">
        <w:rPr>
          <w:rStyle w:val="TitleChar"/>
          <w:rFonts w:asciiTheme="minorHAnsi" w:hAnsiTheme="minorHAnsi" w:cstheme="minorHAnsi"/>
          <w:highlight w:val="green"/>
        </w:rPr>
        <w:t>causal chains</w:t>
      </w:r>
      <w:r w:rsidRPr="008400C3">
        <w:rPr>
          <w:rStyle w:val="TitleChar"/>
          <w:rFonts w:asciiTheme="minorHAnsi" w:hAnsiTheme="minorHAnsi" w:cstheme="minorHAnsi"/>
        </w:rPr>
        <w:t xml:space="preserve"> produced by order-altering things like military interventions</w:t>
      </w:r>
      <w:r w:rsidRPr="008400C3">
        <w:rPr>
          <w:rFonts w:asciiTheme="minorHAnsi" w:hAnsiTheme="minorHAnsi" w:cstheme="minorHAnsi"/>
          <w:sz w:val="16"/>
        </w:rPr>
        <w:t>.</w:t>
      </w:r>
      <w:r w:rsidRPr="002C5FDA">
        <w:rPr>
          <w:rFonts w:asciiTheme="minorHAnsi" w:hAnsiTheme="minorHAnsi" w:cstheme="minorHAnsi"/>
          <w:sz w:val="8"/>
          <w:szCs w:val="8"/>
        </w:rPr>
        <w:t xml:space="preserve"> However, Hamid is right that it is impossible to foresee some ramifications (even if we can see general correlations) of foreign policy, but he doesn’t apply that standard of doubt consistently across his analysis. Early in the essay, Hamid makes the point that to evaluate the Libyan intervention, it is necessary to compare the current situation with the counterfactual: what would Libya look like if the US hadn’t intervened. In general, the assertion is correct, but the practice of counterfactuals is tricky. Hamid’s analysis of where the Libyan conflict was at when the US intervened is enlightening, but his conclusion that Libya would likely look like Syria today had the US not intervened is highly </w:t>
      </w:r>
      <w:r w:rsidRPr="002C5FDA">
        <w:rPr>
          <w:sz w:val="8"/>
          <w:szCs w:val="8"/>
        </w:rPr>
        <w:t xml:space="preserve">questionable. Political prediction, especially on rare events like mass atrocities or civil wars, is really, </w:t>
      </w:r>
      <w:proofErr w:type="gramStart"/>
      <w:r w:rsidRPr="002C5FDA">
        <w:rPr>
          <w:sz w:val="8"/>
          <w:szCs w:val="8"/>
        </w:rPr>
        <w:t>really hard</w:t>
      </w:r>
      <w:proofErr w:type="gramEnd"/>
      <w:r w:rsidRPr="002C5FDA">
        <w:rPr>
          <w:sz w:val="8"/>
          <w:szCs w:val="8"/>
        </w:rPr>
        <w:t>. And when you consider all the differences between Libya</w:t>
      </w:r>
      <w:r w:rsidRPr="002C5FDA">
        <w:rPr>
          <w:rFonts w:asciiTheme="minorHAnsi" w:hAnsiTheme="minorHAnsi" w:cstheme="minorHAnsi"/>
          <w:sz w:val="8"/>
          <w:szCs w:val="8"/>
        </w:rPr>
        <w:t xml:space="preserve"> and Syria (total population, population density, salience of sectarian divides, regime configuration, military capability of opposition, etc.) along with all contingencies that could have occurred in the past four years, it is impossible to say with any certainty that Libya would bear a resemblance to Syria. Syria is merely a convenient standard of comparison because it’s an ongoing civil war in the Middle </w:t>
      </w:r>
      <w:proofErr w:type="gramStart"/>
      <w:r w:rsidRPr="002C5FDA">
        <w:rPr>
          <w:rFonts w:asciiTheme="minorHAnsi" w:hAnsiTheme="minorHAnsi" w:cstheme="minorHAnsi"/>
          <w:sz w:val="8"/>
          <w:szCs w:val="8"/>
        </w:rPr>
        <w:t>East, but</w:t>
      </w:r>
      <w:proofErr w:type="gramEnd"/>
      <w:r w:rsidRPr="002C5FDA">
        <w:rPr>
          <w:rFonts w:asciiTheme="minorHAnsi" w:hAnsiTheme="minorHAnsi" w:cstheme="minorHAnsi"/>
          <w:sz w:val="8"/>
          <w:szCs w:val="8"/>
        </w:rPr>
        <w:t xml:space="preserve"> saying Libya would be Syria doesn’t actually tell us that much about Libya or the effects of intervention. It’s not that the intervention can’t be justified with counterfactuals, but they need to be more carefully constructed. The central thrust of Hamid’s essay is to deride what he calls </w:t>
      </w:r>
      <w:proofErr w:type="gramStart"/>
      <w:r w:rsidRPr="002C5FDA">
        <w:rPr>
          <w:rFonts w:asciiTheme="minorHAnsi" w:hAnsiTheme="minorHAnsi" w:cstheme="minorHAnsi"/>
          <w:sz w:val="8"/>
          <w:szCs w:val="8"/>
        </w:rPr>
        <w:t>consequentialism, or</w:t>
      </w:r>
      <w:proofErr w:type="gramEnd"/>
      <w:r w:rsidRPr="002C5FDA">
        <w:rPr>
          <w:rFonts w:asciiTheme="minorHAnsi" w:hAnsiTheme="minorHAnsi" w:cstheme="minorHAnsi"/>
          <w:sz w:val="8"/>
          <w:szCs w:val="8"/>
        </w:rPr>
        <w:t xml:space="preserve"> evaluating the efficacy of foreign policy based on events years after the initial intervention in the target location. For Hamid, such an approach is particularly problematic because it a policy cannot be retroactively deemed a mistake if the limited goal of the intervention is achieved initially. </w:t>
      </w:r>
      <w:proofErr w:type="gramStart"/>
      <w:r w:rsidRPr="002C5FDA">
        <w:rPr>
          <w:rFonts w:asciiTheme="minorHAnsi" w:hAnsiTheme="minorHAnsi" w:cstheme="minorHAnsi"/>
          <w:sz w:val="8"/>
          <w:szCs w:val="8"/>
        </w:rPr>
        <w:t>Therefore</w:t>
      </w:r>
      <w:proofErr w:type="gramEnd"/>
      <w:r w:rsidRPr="002C5FDA">
        <w:rPr>
          <w:rFonts w:asciiTheme="minorHAnsi" w:hAnsiTheme="minorHAnsi" w:cstheme="minorHAnsi"/>
          <w:sz w:val="8"/>
          <w:szCs w:val="8"/>
        </w:rPr>
        <w:t xml:space="preserve"> consequentialism creates an impossibly high bar for foreign policy decisions: unless a foreign policy results in a peaceful, liberal democracy, than it’s a failure. This is, however, a major straw man.</w:t>
      </w:r>
      <w:r w:rsidRPr="002C5FDA">
        <w:rPr>
          <w:sz w:val="8"/>
          <w:szCs w:val="8"/>
        </w:rPr>
        <w:t xml:space="preserve"> </w:t>
      </w:r>
      <w:proofErr w:type="gramStart"/>
      <w:r w:rsidRPr="002C5FDA">
        <w:rPr>
          <w:sz w:val="8"/>
          <w:szCs w:val="8"/>
        </w:rPr>
        <w:t>Certainly</w:t>
      </w:r>
      <w:proofErr w:type="gramEnd"/>
      <w:r w:rsidRPr="002C5FDA">
        <w:rPr>
          <w:sz w:val="8"/>
          <w:szCs w:val="8"/>
        </w:rPr>
        <w:t xml:space="preserve"> there are some critics that would deem the Libyan intervention a failure based on this standard, but Hamid lumps in those with reasonable concerns that a civil war (likely to continue for many years based on what we know about civil wars and foreign intervention) at least partially produced by the NATO intervention will have more negative long-term effects on Libyans than Gaddafi’s intended repression. </w:t>
      </w:r>
      <w:r w:rsidRPr="00E75199">
        <w:rPr>
          <w:rStyle w:val="TitleChar"/>
          <w:rFonts w:asciiTheme="minorHAnsi" w:hAnsiTheme="minorHAnsi" w:cstheme="minorHAnsi"/>
          <w:highlight w:val="green"/>
        </w:rPr>
        <w:t>Worrying about consequences does not preclude making</w:t>
      </w:r>
      <w:r w:rsidRPr="008400C3">
        <w:rPr>
          <w:rStyle w:val="TitleChar"/>
          <w:rFonts w:asciiTheme="minorHAnsi" w:hAnsiTheme="minorHAnsi" w:cstheme="minorHAnsi"/>
        </w:rPr>
        <w:t xml:space="preserve"> foreign policy </w:t>
      </w:r>
      <w:r w:rsidRPr="00E75199">
        <w:rPr>
          <w:rStyle w:val="TitleChar"/>
          <w:rFonts w:asciiTheme="minorHAnsi" w:hAnsiTheme="minorHAnsi" w:cstheme="minorHAnsi"/>
          <w:highlight w:val="green"/>
        </w:rPr>
        <w:t>decisions</w:t>
      </w:r>
      <w:r w:rsidRPr="008400C3">
        <w:rPr>
          <w:rStyle w:val="TitleChar"/>
          <w:rFonts w:asciiTheme="minorHAnsi" w:hAnsiTheme="minorHAnsi" w:cstheme="minorHAnsi"/>
        </w:rPr>
        <w:t xml:space="preserve">. Recognizing that every decision has potential positive and negative effects is no more than an </w:t>
      </w:r>
      <w:r w:rsidRPr="00E75199">
        <w:rPr>
          <w:rStyle w:val="TitleChar"/>
          <w:rFonts w:asciiTheme="minorHAnsi" w:hAnsiTheme="minorHAnsi" w:cstheme="minorHAnsi"/>
          <w:highlight w:val="green"/>
        </w:rPr>
        <w:t>accurate framework for analyzing policy</w:t>
      </w:r>
      <w:r w:rsidRPr="008400C3">
        <w:rPr>
          <w:rFonts w:asciiTheme="minorHAnsi" w:hAnsiTheme="minorHAnsi" w:cstheme="minorHAnsi"/>
          <w:sz w:val="16"/>
        </w:rPr>
        <w:t xml:space="preserve">. There are an additional two problems with Hamid’s argument here. First, </w:t>
      </w:r>
      <w:r w:rsidRPr="008400C3">
        <w:rPr>
          <w:rStyle w:val="TitleChar"/>
          <w:rFonts w:asciiTheme="minorHAnsi" w:hAnsiTheme="minorHAnsi" w:cstheme="minorHAnsi"/>
        </w:rPr>
        <w:t xml:space="preserve">the dismissal of consequentialism is one of the central dynamics that leads Western policymakers to struggle with conflict prevention. Short-term thinking produces </w:t>
      </w:r>
      <w:r w:rsidRPr="008400C3">
        <w:rPr>
          <w:rStyle w:val="TitleChar"/>
          <w:rFonts w:asciiTheme="minorHAnsi" w:hAnsiTheme="minorHAnsi" w:cstheme="minorHAnsi"/>
        </w:rPr>
        <w:lastRenderedPageBreak/>
        <w:t>short-term solutions</w:t>
      </w:r>
      <w:r w:rsidRPr="008400C3">
        <w:rPr>
          <w:rFonts w:asciiTheme="minorHAnsi" w:hAnsiTheme="minorHAnsi" w:cstheme="minorHAnsi"/>
          <w:sz w:val="16"/>
        </w:rPr>
        <w:t xml:space="preserve">. </w:t>
      </w:r>
      <w:r w:rsidRPr="008400C3">
        <w:rPr>
          <w:rStyle w:val="TitleChar"/>
          <w:rFonts w:asciiTheme="minorHAnsi" w:hAnsiTheme="minorHAnsi" w:cstheme="minorHAnsi"/>
        </w:rPr>
        <w:t>Policymakers become trapped in a vicious circle of continual crises that overwhelm them and prevent longer-term thinking that could go a long way in preventing violence</w:t>
      </w:r>
      <w:r w:rsidRPr="008400C3">
        <w:rPr>
          <w:rFonts w:asciiTheme="minorHAnsi" w:hAnsiTheme="minorHAnsi" w:cstheme="minorHAnsi"/>
          <w:sz w:val="16"/>
        </w:rPr>
        <w:t xml:space="preserve">. Second, Hamid’s insistence that the initial moral righteousness of an intervention negates any negative effects, is deeply problematic. As many before me have argued, </w:t>
      </w:r>
      <w:r w:rsidRPr="00E75199">
        <w:rPr>
          <w:rStyle w:val="TitleChar"/>
          <w:rFonts w:asciiTheme="minorHAnsi" w:hAnsiTheme="minorHAnsi" w:cstheme="minorHAnsi"/>
          <w:highlight w:val="green"/>
        </w:rPr>
        <w:t>focusing</w:t>
      </w:r>
      <w:r w:rsidRPr="008400C3">
        <w:rPr>
          <w:rStyle w:val="TitleChar"/>
          <w:rFonts w:asciiTheme="minorHAnsi" w:hAnsiTheme="minorHAnsi" w:cstheme="minorHAnsi"/>
        </w:rPr>
        <w:t xml:space="preserve"> only </w:t>
      </w:r>
      <w:r w:rsidRPr="00E75199">
        <w:rPr>
          <w:rStyle w:val="TitleChar"/>
          <w:rFonts w:asciiTheme="minorHAnsi" w:hAnsiTheme="minorHAnsi" w:cstheme="minorHAnsi"/>
          <w:highlight w:val="green"/>
        </w:rPr>
        <w:t>on moral imperatives disincentives</w:t>
      </w:r>
      <w:r w:rsidRPr="008400C3">
        <w:rPr>
          <w:rStyle w:val="TitleChar"/>
          <w:rFonts w:asciiTheme="minorHAnsi" w:hAnsiTheme="minorHAnsi" w:cstheme="minorHAnsi"/>
        </w:rPr>
        <w:t xml:space="preserve"> careful </w:t>
      </w:r>
      <w:r w:rsidRPr="00E75199">
        <w:rPr>
          <w:rStyle w:val="TitleChar"/>
          <w:rFonts w:asciiTheme="minorHAnsi" w:hAnsiTheme="minorHAnsi" w:cstheme="minorHAnsi"/>
          <w:highlight w:val="green"/>
        </w:rPr>
        <w:t>planning</w:t>
      </w:r>
      <w:r w:rsidRPr="008400C3">
        <w:rPr>
          <w:rStyle w:val="TitleChar"/>
          <w:rFonts w:asciiTheme="minorHAnsi" w:hAnsiTheme="minorHAnsi" w:cstheme="minorHAnsi"/>
        </w:rPr>
        <w:t xml:space="preserve"> and allows policymakers to </w:t>
      </w:r>
      <w:r w:rsidRPr="00E75199">
        <w:rPr>
          <w:rStyle w:val="TitleChar"/>
          <w:rFonts w:asciiTheme="minorHAnsi" w:hAnsiTheme="minorHAnsi" w:cstheme="minorHAnsi"/>
          <w:highlight w:val="green"/>
        </w:rPr>
        <w:t>wash</w:t>
      </w:r>
      <w:r w:rsidRPr="008400C3">
        <w:rPr>
          <w:rStyle w:val="TitleChar"/>
          <w:rFonts w:asciiTheme="minorHAnsi" w:hAnsiTheme="minorHAnsi" w:cstheme="minorHAnsi"/>
        </w:rPr>
        <w:t xml:space="preserve"> their </w:t>
      </w:r>
      <w:r w:rsidRPr="00E75199">
        <w:rPr>
          <w:rStyle w:val="TitleChar"/>
          <w:rFonts w:asciiTheme="minorHAnsi" w:hAnsiTheme="minorHAnsi" w:cstheme="minorHAnsi"/>
          <w:highlight w:val="green"/>
        </w:rPr>
        <w:t>hands of responsibility</w:t>
      </w:r>
      <w:r w:rsidRPr="008400C3">
        <w:rPr>
          <w:rStyle w:val="TitleChar"/>
          <w:rFonts w:asciiTheme="minorHAnsi" w:hAnsiTheme="minorHAnsi" w:cstheme="minorHAnsi"/>
        </w:rPr>
        <w:t xml:space="preserve"> if the situation starts to go south</w:t>
      </w:r>
      <w:r w:rsidRPr="008400C3">
        <w:rPr>
          <w:rFonts w:asciiTheme="minorHAnsi" w:hAnsiTheme="minorHAnsi" w:cstheme="minorHAnsi"/>
          <w:sz w:val="16"/>
        </w:rPr>
        <w:t xml:space="preserve">. Evaluating military interventions isn’t personal morality, because very rarely can doing the right thing in your personal life </w:t>
      </w:r>
      <w:proofErr w:type="gramStart"/>
      <w:r w:rsidRPr="008400C3">
        <w:rPr>
          <w:rFonts w:asciiTheme="minorHAnsi" w:hAnsiTheme="minorHAnsi" w:cstheme="minorHAnsi"/>
          <w:sz w:val="16"/>
        </w:rPr>
        <w:t>lead</w:t>
      </w:r>
      <w:proofErr w:type="gramEnd"/>
      <w:r w:rsidRPr="008400C3">
        <w:rPr>
          <w:rFonts w:asciiTheme="minorHAnsi" w:hAnsiTheme="minorHAnsi" w:cstheme="minorHAnsi"/>
          <w:sz w:val="16"/>
        </w:rPr>
        <w:t xml:space="preserve"> to deaths of thousands of people. Afghanistan is a valid example. The United States was going after the Taliban in response to 9/11 initially, but the war has had disastrous long-term effects for the country. It would take quite a bit of chutzpah to declare it a success. </w:t>
      </w:r>
      <w:r w:rsidRPr="008400C3">
        <w:rPr>
          <w:rStyle w:val="TitleChar"/>
          <w:rFonts w:asciiTheme="minorHAnsi" w:hAnsiTheme="minorHAnsi" w:cstheme="minorHAnsi"/>
        </w:rPr>
        <w:t>Moral arguments without strategic and humanitarian</w:t>
      </w:r>
      <w:r w:rsidRPr="008400C3">
        <w:rPr>
          <w:rFonts w:asciiTheme="minorHAnsi" w:hAnsiTheme="minorHAnsi" w:cstheme="minorHAnsi"/>
          <w:sz w:val="16"/>
        </w:rPr>
        <w:t xml:space="preserve"> (writ large) </w:t>
      </w:r>
      <w:r w:rsidRPr="008400C3">
        <w:rPr>
          <w:rStyle w:val="TitleChar"/>
          <w:rFonts w:asciiTheme="minorHAnsi" w:hAnsiTheme="minorHAnsi" w:cstheme="minorHAnsi"/>
        </w:rPr>
        <w:t xml:space="preserve">considerations are also prone to abuse, because liberal interventionists and neoconservatives aren’t </w:t>
      </w:r>
      <w:proofErr w:type="gramStart"/>
      <w:r w:rsidRPr="008400C3">
        <w:rPr>
          <w:rStyle w:val="TitleChar"/>
          <w:rFonts w:asciiTheme="minorHAnsi" w:hAnsiTheme="minorHAnsi" w:cstheme="minorHAnsi"/>
        </w:rPr>
        <w:t>actually that</w:t>
      </w:r>
      <w:proofErr w:type="gramEnd"/>
      <w:r w:rsidRPr="008400C3">
        <w:rPr>
          <w:rStyle w:val="TitleChar"/>
          <w:rFonts w:asciiTheme="minorHAnsi" w:hAnsiTheme="minorHAnsi" w:cstheme="minorHAnsi"/>
        </w:rPr>
        <w:t xml:space="preserve"> far apart</w:t>
      </w:r>
      <w:r w:rsidRPr="008400C3">
        <w:rPr>
          <w:rFonts w:asciiTheme="minorHAnsi" w:hAnsiTheme="minorHAnsi" w:cstheme="minorHAnsi"/>
          <w:sz w:val="16"/>
        </w:rPr>
        <w:t xml:space="preserve">: both believe in the wisdom of Western democracies to improve the world through military force. </w:t>
      </w:r>
      <w:r w:rsidRPr="008400C3">
        <w:rPr>
          <w:rStyle w:val="TitleChar"/>
          <w:rFonts w:asciiTheme="minorHAnsi" w:hAnsiTheme="minorHAnsi" w:cstheme="minorHAnsi"/>
        </w:rPr>
        <w:t>Without more consequentialist standards, there’s not a clear line the prevents Iraq-like decisions</w:t>
      </w:r>
      <w:r w:rsidRPr="008400C3">
        <w:rPr>
          <w:rFonts w:asciiTheme="minorHAnsi" w:hAnsiTheme="minorHAnsi" w:cstheme="minorHAnsi"/>
          <w:sz w:val="16"/>
        </w:rPr>
        <w:t xml:space="preserve">. </w:t>
      </w:r>
      <w:proofErr w:type="gramStart"/>
      <w:r w:rsidRPr="008400C3">
        <w:rPr>
          <w:rFonts w:asciiTheme="minorHAnsi" w:hAnsiTheme="minorHAnsi" w:cstheme="minorHAnsi"/>
          <w:sz w:val="16"/>
        </w:rPr>
        <w:t>So</w:t>
      </w:r>
      <w:proofErr w:type="gramEnd"/>
      <w:r w:rsidRPr="008400C3">
        <w:rPr>
          <w:rFonts w:asciiTheme="minorHAnsi" w:hAnsiTheme="minorHAnsi" w:cstheme="minorHAnsi"/>
          <w:sz w:val="16"/>
        </w:rPr>
        <w:t xml:space="preserve"> Hamid’s own argument that Obama being right about Iraq decreases his likelihood he’ll be right about other situations is undermined by a lack of a standard that allows leaders to tell the difference between the two.</w:t>
      </w:r>
    </w:p>
    <w:p w14:paraId="72A7F13B" w14:textId="2FDE6456" w:rsidR="00F913D7" w:rsidRDefault="00F913D7" w:rsidP="000A7E1B">
      <w:pPr>
        <w:rPr>
          <w:rFonts w:asciiTheme="minorHAnsi" w:hAnsiTheme="minorHAnsi" w:cstheme="minorHAnsi"/>
          <w:sz w:val="16"/>
        </w:rPr>
      </w:pPr>
    </w:p>
    <w:p w14:paraId="01BC137C" w14:textId="77777777" w:rsidR="00F913D7" w:rsidRPr="000A7E1B" w:rsidRDefault="00F913D7" w:rsidP="000A7E1B">
      <w:pPr>
        <w:rPr>
          <w:rFonts w:asciiTheme="minorHAnsi" w:hAnsiTheme="minorHAnsi" w:cstheme="minorHAnsi"/>
          <w:sz w:val="16"/>
        </w:rPr>
      </w:pPr>
    </w:p>
    <w:sectPr w:rsidR="00F913D7" w:rsidRPr="000A7E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A004AF"/>
    <w:multiLevelType w:val="hybridMultilevel"/>
    <w:tmpl w:val="CE58AF1E"/>
    <w:lvl w:ilvl="0" w:tplc="495A7BB2">
      <w:start w:val="2"/>
      <w:numFmt w:val="bullet"/>
      <w:lvlText w:val="-"/>
      <w:lvlJc w:val="left"/>
      <w:pPr>
        <w:ind w:left="400" w:hanging="360"/>
      </w:pPr>
      <w:rPr>
        <w:rFonts w:ascii="Calibri" w:eastAsiaTheme="minorEastAsia" w:hAnsi="Calibri" w:cs="Calibri" w:hint="default"/>
      </w:rPr>
    </w:lvl>
    <w:lvl w:ilvl="1" w:tplc="04090003">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27A4082A"/>
    <w:multiLevelType w:val="hybridMultilevel"/>
    <w:tmpl w:val="F3DC0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1C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C55"/>
    <w:rsid w:val="000A7E1B"/>
    <w:rsid w:val="000D26A6"/>
    <w:rsid w:val="000D2B90"/>
    <w:rsid w:val="000D3FC3"/>
    <w:rsid w:val="000D6ED8"/>
    <w:rsid w:val="000D717B"/>
    <w:rsid w:val="00100B28"/>
    <w:rsid w:val="00117316"/>
    <w:rsid w:val="001209B4"/>
    <w:rsid w:val="0013545D"/>
    <w:rsid w:val="00150589"/>
    <w:rsid w:val="001761FC"/>
    <w:rsid w:val="00182655"/>
    <w:rsid w:val="001840F2"/>
    <w:rsid w:val="00185134"/>
    <w:rsid w:val="001856C6"/>
    <w:rsid w:val="00191B5F"/>
    <w:rsid w:val="00192487"/>
    <w:rsid w:val="00193416"/>
    <w:rsid w:val="00195073"/>
    <w:rsid w:val="0019668D"/>
    <w:rsid w:val="001A25FD"/>
    <w:rsid w:val="001A5371"/>
    <w:rsid w:val="001A5B5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FA1"/>
    <w:rsid w:val="0022589F"/>
    <w:rsid w:val="002343FE"/>
    <w:rsid w:val="00235F7B"/>
    <w:rsid w:val="002502CF"/>
    <w:rsid w:val="0026458C"/>
    <w:rsid w:val="00267EBB"/>
    <w:rsid w:val="0027023B"/>
    <w:rsid w:val="00272F3F"/>
    <w:rsid w:val="00274EDB"/>
    <w:rsid w:val="0027709D"/>
    <w:rsid w:val="0027729E"/>
    <w:rsid w:val="002843B2"/>
    <w:rsid w:val="00284ED6"/>
    <w:rsid w:val="0028668B"/>
    <w:rsid w:val="00290C5A"/>
    <w:rsid w:val="00290C92"/>
    <w:rsid w:val="0029647A"/>
    <w:rsid w:val="00296504"/>
    <w:rsid w:val="002A509B"/>
    <w:rsid w:val="002B4E3C"/>
    <w:rsid w:val="002B5511"/>
    <w:rsid w:val="002B7ACF"/>
    <w:rsid w:val="002D53ED"/>
    <w:rsid w:val="002E0643"/>
    <w:rsid w:val="002E392E"/>
    <w:rsid w:val="002E6BBC"/>
    <w:rsid w:val="002F1BA9"/>
    <w:rsid w:val="002F4D8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352"/>
    <w:rsid w:val="00370B41"/>
    <w:rsid w:val="00371B27"/>
    <w:rsid w:val="003726C3"/>
    <w:rsid w:val="00375D2E"/>
    <w:rsid w:val="00383071"/>
    <w:rsid w:val="00383B19"/>
    <w:rsid w:val="00384CBC"/>
    <w:rsid w:val="003933F9"/>
    <w:rsid w:val="00395864"/>
    <w:rsid w:val="00396557"/>
    <w:rsid w:val="00397316"/>
    <w:rsid w:val="003A248F"/>
    <w:rsid w:val="003A4D9C"/>
    <w:rsid w:val="003A51F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1DB8"/>
    <w:rsid w:val="00452EE4"/>
    <w:rsid w:val="00452F0B"/>
    <w:rsid w:val="004536D6"/>
    <w:rsid w:val="00457224"/>
    <w:rsid w:val="0047482C"/>
    <w:rsid w:val="00475436"/>
    <w:rsid w:val="0048047E"/>
    <w:rsid w:val="00482AF9"/>
    <w:rsid w:val="00496BB2"/>
    <w:rsid w:val="0049787F"/>
    <w:rsid w:val="004B37B4"/>
    <w:rsid w:val="004B72B4"/>
    <w:rsid w:val="004C0314"/>
    <w:rsid w:val="004C0D3D"/>
    <w:rsid w:val="004C213E"/>
    <w:rsid w:val="004C376C"/>
    <w:rsid w:val="004C657F"/>
    <w:rsid w:val="004D17D8"/>
    <w:rsid w:val="004D52D8"/>
    <w:rsid w:val="004E355B"/>
    <w:rsid w:val="005028E5"/>
    <w:rsid w:val="00503735"/>
    <w:rsid w:val="00504A5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28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746"/>
    <w:rsid w:val="005D615C"/>
    <w:rsid w:val="005E1860"/>
    <w:rsid w:val="005F063B"/>
    <w:rsid w:val="005F192D"/>
    <w:rsid w:val="005F24C8"/>
    <w:rsid w:val="005F26AF"/>
    <w:rsid w:val="00600CE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633"/>
    <w:rsid w:val="006C3A56"/>
    <w:rsid w:val="006D13F4"/>
    <w:rsid w:val="006D6AED"/>
    <w:rsid w:val="006E4E0C"/>
    <w:rsid w:val="006E6D0B"/>
    <w:rsid w:val="006F126E"/>
    <w:rsid w:val="006F32C9"/>
    <w:rsid w:val="006F3834"/>
    <w:rsid w:val="006F5693"/>
    <w:rsid w:val="006F5D4C"/>
    <w:rsid w:val="00717B01"/>
    <w:rsid w:val="007227D9"/>
    <w:rsid w:val="0072491F"/>
    <w:rsid w:val="00725598"/>
    <w:rsid w:val="007374A1"/>
    <w:rsid w:val="00742A79"/>
    <w:rsid w:val="00752712"/>
    <w:rsid w:val="00753A84"/>
    <w:rsid w:val="007611F5"/>
    <w:rsid w:val="00761465"/>
    <w:rsid w:val="007619E4"/>
    <w:rsid w:val="00761E75"/>
    <w:rsid w:val="0076495E"/>
    <w:rsid w:val="00765FC8"/>
    <w:rsid w:val="007732E1"/>
    <w:rsid w:val="00775694"/>
    <w:rsid w:val="00793F46"/>
    <w:rsid w:val="007A1325"/>
    <w:rsid w:val="007A1A18"/>
    <w:rsid w:val="007A3BAF"/>
    <w:rsid w:val="007A77B8"/>
    <w:rsid w:val="007B53D8"/>
    <w:rsid w:val="007C0375"/>
    <w:rsid w:val="007C22C5"/>
    <w:rsid w:val="007C57E1"/>
    <w:rsid w:val="007C5811"/>
    <w:rsid w:val="007D2DF5"/>
    <w:rsid w:val="007D451A"/>
    <w:rsid w:val="007D5E3E"/>
    <w:rsid w:val="007D7596"/>
    <w:rsid w:val="007E242C"/>
    <w:rsid w:val="007E3A97"/>
    <w:rsid w:val="007E6631"/>
    <w:rsid w:val="00803A12"/>
    <w:rsid w:val="00805417"/>
    <w:rsid w:val="008266F9"/>
    <w:rsid w:val="008267E2"/>
    <w:rsid w:val="00826A9B"/>
    <w:rsid w:val="00834842"/>
    <w:rsid w:val="00840E7B"/>
    <w:rsid w:val="008449D5"/>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108"/>
    <w:rsid w:val="00957187"/>
    <w:rsid w:val="00960255"/>
    <w:rsid w:val="009603E1"/>
    <w:rsid w:val="00961C9D"/>
    <w:rsid w:val="00963065"/>
    <w:rsid w:val="0097151F"/>
    <w:rsid w:val="00973777"/>
    <w:rsid w:val="00974D1F"/>
    <w:rsid w:val="00976E78"/>
    <w:rsid w:val="009775C0"/>
    <w:rsid w:val="00981F23"/>
    <w:rsid w:val="00990634"/>
    <w:rsid w:val="00991733"/>
    <w:rsid w:val="00992078"/>
    <w:rsid w:val="00992BE3"/>
    <w:rsid w:val="009A101F"/>
    <w:rsid w:val="009A1467"/>
    <w:rsid w:val="009A6464"/>
    <w:rsid w:val="009B40FE"/>
    <w:rsid w:val="009B69F5"/>
    <w:rsid w:val="009C5FF7"/>
    <w:rsid w:val="009C6292"/>
    <w:rsid w:val="009D039E"/>
    <w:rsid w:val="009D15DB"/>
    <w:rsid w:val="009D3133"/>
    <w:rsid w:val="009E160D"/>
    <w:rsid w:val="009F1CBB"/>
    <w:rsid w:val="009F3305"/>
    <w:rsid w:val="009F6FB2"/>
    <w:rsid w:val="00A071C0"/>
    <w:rsid w:val="00A165B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CA9"/>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B94"/>
    <w:rsid w:val="00C72AFE"/>
    <w:rsid w:val="00C81619"/>
    <w:rsid w:val="00CA013C"/>
    <w:rsid w:val="00CA6D6D"/>
    <w:rsid w:val="00CC7A4E"/>
    <w:rsid w:val="00CD1359"/>
    <w:rsid w:val="00CD4C83"/>
    <w:rsid w:val="00D01EDC"/>
    <w:rsid w:val="00D078AA"/>
    <w:rsid w:val="00D07D2F"/>
    <w:rsid w:val="00D10058"/>
    <w:rsid w:val="00D11978"/>
    <w:rsid w:val="00D15E30"/>
    <w:rsid w:val="00D16129"/>
    <w:rsid w:val="00D25DBD"/>
    <w:rsid w:val="00D26929"/>
    <w:rsid w:val="00D30CBD"/>
    <w:rsid w:val="00D30D9E"/>
    <w:rsid w:val="00D33908"/>
    <w:rsid w:val="00D3481F"/>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7E0E"/>
    <w:rsid w:val="00E20D65"/>
    <w:rsid w:val="00E353A2"/>
    <w:rsid w:val="00E36881"/>
    <w:rsid w:val="00E42E4C"/>
    <w:rsid w:val="00E47013"/>
    <w:rsid w:val="00E541F9"/>
    <w:rsid w:val="00E57B79"/>
    <w:rsid w:val="00E63419"/>
    <w:rsid w:val="00E64496"/>
    <w:rsid w:val="00E72115"/>
    <w:rsid w:val="00E75199"/>
    <w:rsid w:val="00E8322E"/>
    <w:rsid w:val="00E903E0"/>
    <w:rsid w:val="00E9401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3A5"/>
    <w:rsid w:val="00F57FFB"/>
    <w:rsid w:val="00F601E6"/>
    <w:rsid w:val="00F6348C"/>
    <w:rsid w:val="00F73954"/>
    <w:rsid w:val="00F831B3"/>
    <w:rsid w:val="00F913D7"/>
    <w:rsid w:val="00F94060"/>
    <w:rsid w:val="00FA56F6"/>
    <w:rsid w:val="00FA727F"/>
    <w:rsid w:val="00FB329D"/>
    <w:rsid w:val="00FC27E3"/>
    <w:rsid w:val="00FC4D7B"/>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5F8F4"/>
  <w14:defaultImageDpi w14:val="300"/>
  <w15:docId w15:val="{A6F3750B-7D5B-5546-864B-52B76B74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61B9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61B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1B9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1B9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C61B9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1B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1B94"/>
  </w:style>
  <w:style w:type="character" w:customStyle="1" w:styleId="Heading1Char">
    <w:name w:val="Heading 1 Char"/>
    <w:aliases w:val="Pocket Char"/>
    <w:basedOn w:val="DefaultParagraphFont"/>
    <w:link w:val="Heading1"/>
    <w:uiPriority w:val="9"/>
    <w:rsid w:val="00C61B9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61B9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61B9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C61B9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61B9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C61B94"/>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C61B9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61B9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1 Char1,No Underline Char1,TAG ,T,C"/>
    <w:basedOn w:val="DefaultParagraphFont"/>
    <w:link w:val="Card"/>
    <w:uiPriority w:val="99"/>
    <w:unhideWhenUsed/>
    <w:rsid w:val="00C61B94"/>
    <w:rPr>
      <w:color w:val="auto"/>
      <w:u w:val="none"/>
    </w:rPr>
  </w:style>
  <w:style w:type="paragraph" w:styleId="DocumentMap">
    <w:name w:val="Document Map"/>
    <w:basedOn w:val="Normal"/>
    <w:link w:val="DocumentMapChar"/>
    <w:uiPriority w:val="99"/>
    <w:semiHidden/>
    <w:unhideWhenUsed/>
    <w:rsid w:val="00C61B9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1B94"/>
    <w:rPr>
      <w:rFonts w:ascii="Lucida Grande" w:hAnsi="Lucida Grande" w:cs="Lucida Grande"/>
    </w:rPr>
  </w:style>
  <w:style w:type="paragraph" w:customStyle="1" w:styleId="Emphasis1">
    <w:name w:val="Emphasis1"/>
    <w:basedOn w:val="Normal"/>
    <w:link w:val="Emphasis"/>
    <w:autoRedefine/>
    <w:uiPriority w:val="20"/>
    <w:qFormat/>
    <w:rsid w:val="00FC4D7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basedOn w:val="Normal"/>
    <w:uiPriority w:val="99"/>
    <w:qFormat/>
    <w:rsid w:val="00FC4D7B"/>
    <w:pPr>
      <w:ind w:left="720"/>
      <w:contextualSpacing/>
    </w:pPr>
  </w:style>
  <w:style w:type="paragraph" w:customStyle="1" w:styleId="textbold">
    <w:name w:val="text bold"/>
    <w:basedOn w:val="Normal"/>
    <w:uiPriority w:val="20"/>
    <w:qFormat/>
    <w:rsid w:val="0049787F"/>
    <w:pPr>
      <w:pBdr>
        <w:top w:val="single" w:sz="18" w:space="0" w:color="auto"/>
        <w:left w:val="single" w:sz="18" w:space="0" w:color="auto"/>
        <w:bottom w:val="single" w:sz="18" w:space="0" w:color="auto"/>
        <w:right w:val="single" w:sz="18" w:space="0" w:color="auto"/>
      </w:pBdr>
      <w:spacing w:line="254" w:lineRule="auto"/>
      <w:ind w:left="720"/>
      <w:jc w:val="both"/>
    </w:pPr>
    <w:rPr>
      <w:rFonts w:eastAsiaTheme="minorHAnsi"/>
      <w:b/>
      <w:iCs/>
      <w:szCs w:val="22"/>
      <w:u w:val="single"/>
      <w:bdr w:val="single" w:sz="8" w:space="0" w:color="auto"/>
    </w:rPr>
  </w:style>
  <w:style w:type="paragraph" w:customStyle="1" w:styleId="Card">
    <w:name w:val="Card"/>
    <w:aliases w:val="Medium Grid 21,No Spacing31,No Spacing22,No Spacing3,Dont use,No Spacing41,No Spacing111112,card,Debate Text,No Spacing111,No Spacing2,Read stuff,Tags,Note Level 2,Small Text,Tag and Cite,nonunderlined,No Spacing1111,No Spacing11211,No Spacing5,tag"/>
    <w:basedOn w:val="Heading1"/>
    <w:link w:val="Hyperlink"/>
    <w:autoRedefine/>
    <w:uiPriority w:val="99"/>
    <w:qFormat/>
    <w:rsid w:val="004978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6"/>
    <w:qFormat/>
    <w:rsid w:val="0049787F"/>
    <w:rPr>
      <w:b/>
      <w:u w:val="single"/>
    </w:rPr>
  </w:style>
  <w:style w:type="paragraph" w:styleId="Title">
    <w:name w:val="Title"/>
    <w:basedOn w:val="Normal"/>
    <w:next w:val="BodyText"/>
    <w:link w:val="TitleChar"/>
    <w:uiPriority w:val="6"/>
    <w:qFormat/>
    <w:rsid w:val="0049787F"/>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49787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49787F"/>
    <w:pPr>
      <w:spacing w:after="120"/>
    </w:pPr>
  </w:style>
  <w:style w:type="character" w:customStyle="1" w:styleId="BodyTextChar">
    <w:name w:val="Body Text Char"/>
    <w:basedOn w:val="DefaultParagraphFont"/>
    <w:link w:val="BodyText"/>
    <w:uiPriority w:val="99"/>
    <w:semiHidden/>
    <w:rsid w:val="0049787F"/>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uowblogs.com/globalchallenges/2014/03/10/the-threats-facing-our-precious-ocea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31</Pages>
  <Words>22014</Words>
  <Characters>125484</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147204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47</cp:revision>
  <dcterms:created xsi:type="dcterms:W3CDTF">2022-01-13T15:57:00Z</dcterms:created>
  <dcterms:modified xsi:type="dcterms:W3CDTF">2022-02-17T17:31:00Z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