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30382" w14:textId="07D88795" w:rsidR="00E42E4C" w:rsidRPr="00DE2072" w:rsidRDefault="00061DBF" w:rsidP="00061DBF">
      <w:pPr>
        <w:pStyle w:val="Heading1"/>
        <w:rPr>
          <w:rFonts w:asciiTheme="majorHAnsi" w:hAnsiTheme="majorHAnsi" w:cstheme="majorHAnsi"/>
        </w:rPr>
      </w:pPr>
      <w:r w:rsidRPr="00DE2072">
        <w:rPr>
          <w:rFonts w:asciiTheme="majorHAnsi" w:hAnsiTheme="majorHAnsi" w:cstheme="majorHAnsi"/>
        </w:rPr>
        <w:t>Heg 1AC (send)</w:t>
      </w:r>
    </w:p>
    <w:p w14:paraId="18286A19" w14:textId="77777777" w:rsidR="0047795C" w:rsidRPr="00DE2072" w:rsidRDefault="0047795C" w:rsidP="0047795C">
      <w:pPr>
        <w:pStyle w:val="Heading2"/>
        <w:rPr>
          <w:rFonts w:asciiTheme="majorHAnsi" w:hAnsiTheme="majorHAnsi" w:cstheme="majorHAnsi"/>
        </w:rPr>
      </w:pPr>
      <w:r w:rsidRPr="00DE2072">
        <w:rPr>
          <w:rFonts w:asciiTheme="majorHAnsi" w:hAnsiTheme="majorHAnsi" w:cstheme="majorHAnsi"/>
        </w:rPr>
        <w:lastRenderedPageBreak/>
        <w:t>1AC</w:t>
      </w:r>
    </w:p>
    <w:p w14:paraId="617B07D0" w14:textId="18785DD8" w:rsidR="0047795C" w:rsidRPr="00DE2072" w:rsidRDefault="0047795C" w:rsidP="0047795C">
      <w:pPr>
        <w:pStyle w:val="Heading3"/>
        <w:rPr>
          <w:rFonts w:asciiTheme="majorHAnsi" w:hAnsiTheme="majorHAnsi" w:cstheme="majorHAnsi"/>
        </w:rPr>
      </w:pPr>
      <w:r w:rsidRPr="00DE2072">
        <w:rPr>
          <w:rFonts w:asciiTheme="majorHAnsi" w:hAnsiTheme="majorHAnsi" w:cstheme="majorHAnsi"/>
        </w:rPr>
        <w:lastRenderedPageBreak/>
        <w:t>Advantage 1 - Tech</w:t>
      </w:r>
    </w:p>
    <w:p w14:paraId="47E7A262"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The US fails to recognize the right to strike --- SCOTUS rulings caused severe infringements</w:t>
      </w:r>
    </w:p>
    <w:p w14:paraId="1C4D720E" w14:textId="77777777" w:rsidR="0047795C" w:rsidRPr="00DE2072" w:rsidRDefault="0047795C" w:rsidP="0047795C">
      <w:pPr>
        <w:rPr>
          <w:rFonts w:asciiTheme="majorHAnsi" w:hAnsiTheme="majorHAnsi" w:cstheme="majorHAnsi"/>
          <w:sz w:val="18"/>
        </w:rPr>
      </w:pPr>
      <w:r w:rsidRPr="00DE2072">
        <w:rPr>
          <w:rStyle w:val="Style13ptBold"/>
          <w:rFonts w:asciiTheme="majorHAnsi" w:hAnsiTheme="majorHAnsi" w:cstheme="majorHAnsi"/>
        </w:rPr>
        <w:t>Pope NO DATE</w:t>
      </w:r>
      <w:r w:rsidRPr="00DE2072">
        <w:rPr>
          <w:rFonts w:asciiTheme="majorHAnsi" w:hAnsiTheme="majorHAnsi" w:cstheme="majorHAnsi"/>
          <w:sz w:val="18"/>
        </w:rPr>
        <w:t xml:space="preserve"> [James Gray Pope is a professor of Law at Rutgers University.  “The Right to Strike Under the United States Constitution: Theory, Practice, and Possible Implications for Canada.”  NO DATE.  UToronto Law.  https://www.law.utoronto.ca/documents/conferences2/StrikeSymposium09_Pope.pdf]</w:t>
      </w:r>
    </w:p>
    <w:p w14:paraId="621D3E81" w14:textId="77777777" w:rsidR="0047795C" w:rsidRPr="00DE2072" w:rsidRDefault="0047795C" w:rsidP="0047795C">
      <w:pPr>
        <w:rPr>
          <w:rFonts w:asciiTheme="majorHAnsi" w:hAnsiTheme="majorHAnsi" w:cstheme="majorHAnsi"/>
          <w:sz w:val="16"/>
        </w:rPr>
      </w:pPr>
      <w:r w:rsidRPr="00DE2072">
        <w:rPr>
          <w:rFonts w:asciiTheme="majorHAnsi" w:hAnsiTheme="majorHAnsi" w:cstheme="majorHAnsi"/>
          <w:sz w:val="16"/>
        </w:rPr>
        <w:t xml:space="preserve">In practice, however (with the sole exception of the Wolff Packing case, discussed below), </w:t>
      </w:r>
      <w:r w:rsidRPr="00DE2072">
        <w:rPr>
          <w:rFonts w:asciiTheme="majorHAnsi" w:hAnsiTheme="majorHAnsi" w:cstheme="majorHAnsi"/>
          <w:highlight w:val="green"/>
          <w:u w:val="single"/>
        </w:rPr>
        <w:t>the</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 xml:space="preserve">Supreme Court </w:t>
      </w:r>
      <w:r w:rsidRPr="00DE2072">
        <w:rPr>
          <w:rFonts w:asciiTheme="majorHAnsi" w:hAnsiTheme="majorHAnsi" w:cstheme="majorHAnsi"/>
          <w:u w:val="single"/>
        </w:rPr>
        <w:t xml:space="preserve">has upheld </w:t>
      </w:r>
      <w:r w:rsidRPr="00DE2072">
        <w:rPr>
          <w:rFonts w:asciiTheme="majorHAnsi" w:hAnsiTheme="majorHAnsi" w:cstheme="majorHAnsi"/>
          <w:highlight w:val="green"/>
          <w:u w:val="single"/>
        </w:rPr>
        <w:t>restrict</w:t>
      </w:r>
      <w:r w:rsidRPr="00DE2072">
        <w:rPr>
          <w:rFonts w:asciiTheme="majorHAnsi" w:hAnsiTheme="majorHAnsi" w:cstheme="majorHAnsi"/>
          <w:u w:val="single"/>
        </w:rPr>
        <w:t>ion</w:t>
      </w:r>
      <w:r w:rsidRPr="00DE2072">
        <w:rPr>
          <w:rFonts w:asciiTheme="majorHAnsi" w:hAnsiTheme="majorHAnsi" w:cstheme="majorHAnsi"/>
          <w:highlight w:val="green"/>
          <w:u w:val="single"/>
        </w:rPr>
        <w:t xml:space="preserve">s </w:t>
      </w:r>
      <w:r w:rsidRPr="00DE2072">
        <w:rPr>
          <w:rFonts w:asciiTheme="majorHAnsi" w:hAnsiTheme="majorHAnsi" w:cstheme="majorHAnsi"/>
          <w:u w:val="single"/>
        </w:rPr>
        <w:t xml:space="preserve">on </w:t>
      </w:r>
      <w:r w:rsidRPr="00DE2072">
        <w:rPr>
          <w:rFonts w:asciiTheme="majorHAnsi" w:hAnsiTheme="majorHAnsi" w:cstheme="majorHAnsi"/>
          <w:highlight w:val="green"/>
          <w:u w:val="single"/>
        </w:rPr>
        <w:t>the right to strike</w:t>
      </w:r>
      <w:r w:rsidRPr="00DE2072">
        <w:rPr>
          <w:rFonts w:asciiTheme="majorHAnsi" w:hAnsiTheme="majorHAnsi" w:cstheme="majorHAnsi"/>
          <w:u w:val="single"/>
        </w:rPr>
        <w:t xml:space="preserve"> </w:t>
      </w:r>
      <w:r w:rsidRPr="00DE2072">
        <w:rPr>
          <w:rFonts w:asciiTheme="majorHAnsi" w:hAnsiTheme="majorHAnsi" w:cstheme="majorHAnsi"/>
          <w:sz w:val="16"/>
        </w:rPr>
        <w:t xml:space="preserve">without considering their effect on the ability of workers to influence their conditions of employment. As a result, </w:t>
      </w:r>
      <w:r w:rsidRPr="00DE2072">
        <w:rPr>
          <w:rFonts w:asciiTheme="majorHAnsi" w:hAnsiTheme="majorHAnsi" w:cstheme="majorHAnsi"/>
          <w:highlight w:val="green"/>
          <w:u w:val="single"/>
        </w:rPr>
        <w:t>U.S. law is</w:t>
      </w:r>
      <w:r w:rsidRPr="00DE2072">
        <w:rPr>
          <w:rFonts w:asciiTheme="majorHAnsi" w:hAnsiTheme="majorHAnsi" w:cstheme="majorHAnsi"/>
          <w:u w:val="single"/>
        </w:rPr>
        <w:t xml:space="preserve"> extraordinarily </w:t>
      </w:r>
      <w:r w:rsidRPr="00DE2072">
        <w:rPr>
          <w:rFonts w:asciiTheme="majorHAnsi" w:hAnsiTheme="majorHAnsi" w:cstheme="majorHAnsi"/>
          <w:highlight w:val="green"/>
          <w:u w:val="single"/>
        </w:rPr>
        <w:t>unprotective</w:t>
      </w:r>
      <w:r w:rsidRPr="00DE2072">
        <w:rPr>
          <w:rFonts w:asciiTheme="majorHAnsi" w:hAnsiTheme="majorHAnsi" w:cstheme="majorHAnsi"/>
          <w:u w:val="single"/>
        </w:rPr>
        <w:t xml:space="preserve"> of the right to strike</w:t>
      </w:r>
      <w:r w:rsidRPr="00DE2072">
        <w:rPr>
          <w:rFonts w:asciiTheme="majorHAnsi" w:hAnsiTheme="majorHAnsi" w:cstheme="majorHAnsi"/>
          <w:sz w:val="16"/>
        </w:rPr>
        <w:t xml:space="preserve">. </w:t>
      </w:r>
      <w:r w:rsidRPr="00DE2072">
        <w:rPr>
          <w:rFonts w:asciiTheme="majorHAnsi" w:hAnsiTheme="majorHAnsi" w:cstheme="majorHAnsi"/>
          <w:highlight w:val="green"/>
          <w:u w:val="single"/>
        </w:rPr>
        <w:t>The Court has</w:t>
      </w:r>
      <w:r w:rsidRPr="00DE2072">
        <w:rPr>
          <w:rFonts w:asciiTheme="majorHAnsi" w:hAnsiTheme="majorHAnsi" w:cstheme="majorHAnsi"/>
          <w:u w:val="single"/>
        </w:rPr>
        <w:t>,</w:t>
      </w:r>
      <w:r w:rsidRPr="00DE2072">
        <w:rPr>
          <w:rFonts w:asciiTheme="majorHAnsi" w:hAnsiTheme="majorHAnsi" w:cstheme="majorHAnsi"/>
          <w:sz w:val="16"/>
        </w:rPr>
        <w:t xml:space="preserve"> for example, </w:t>
      </w:r>
      <w:r w:rsidRPr="00DE2072">
        <w:rPr>
          <w:rFonts w:asciiTheme="majorHAnsi" w:hAnsiTheme="majorHAnsi" w:cstheme="majorHAnsi"/>
          <w:highlight w:val="green"/>
          <w:u w:val="single"/>
        </w:rPr>
        <w:t>approved</w:t>
      </w:r>
      <w:r w:rsidRPr="00DE2072">
        <w:rPr>
          <w:rFonts w:asciiTheme="majorHAnsi" w:hAnsiTheme="majorHAnsi" w:cstheme="majorHAnsi"/>
          <w:u w:val="single"/>
        </w:rPr>
        <w:t xml:space="preserve"> the privilege of </w:t>
      </w:r>
      <w:r w:rsidRPr="00DE2072">
        <w:rPr>
          <w:rFonts w:asciiTheme="majorHAnsi" w:hAnsiTheme="majorHAnsi" w:cstheme="majorHAnsi"/>
          <w:highlight w:val="green"/>
          <w:u w:val="single"/>
        </w:rPr>
        <w:t>employers to permanently replace</w:t>
      </w:r>
      <w:r w:rsidRPr="00DE2072">
        <w:rPr>
          <w:rFonts w:asciiTheme="majorHAnsi" w:hAnsiTheme="majorHAnsi" w:cstheme="majorHAnsi"/>
          <w:u w:val="single"/>
        </w:rPr>
        <w:t xml:space="preserve"> economic </w:t>
      </w:r>
      <w:r w:rsidRPr="00DE2072">
        <w:rPr>
          <w:rFonts w:asciiTheme="majorHAnsi" w:hAnsiTheme="majorHAnsi" w:cstheme="majorHAnsi"/>
          <w:highlight w:val="green"/>
          <w:u w:val="single"/>
        </w:rPr>
        <w:t>strikers</w:t>
      </w:r>
      <w:r w:rsidRPr="00DE2072">
        <w:rPr>
          <w:rFonts w:asciiTheme="majorHAnsi" w:hAnsiTheme="majorHAnsi" w:cstheme="majorHAnsi"/>
          <w:u w:val="single"/>
        </w:rPr>
        <w:t xml:space="preserve">, upheld </w:t>
      </w:r>
      <w:r w:rsidRPr="00DE2072">
        <w:rPr>
          <w:rFonts w:asciiTheme="majorHAnsi" w:hAnsiTheme="majorHAnsi" w:cstheme="majorHAnsi"/>
          <w:highlight w:val="green"/>
          <w:u w:val="single"/>
        </w:rPr>
        <w:t>a</w:t>
      </w:r>
      <w:r w:rsidRPr="00DE2072">
        <w:rPr>
          <w:rFonts w:asciiTheme="majorHAnsi" w:hAnsiTheme="majorHAnsi" w:cstheme="majorHAnsi"/>
          <w:u w:val="single"/>
        </w:rPr>
        <w:t xml:space="preserve"> flat </w:t>
      </w:r>
      <w:r w:rsidRPr="00DE2072">
        <w:rPr>
          <w:rFonts w:asciiTheme="majorHAnsi" w:hAnsiTheme="majorHAnsi" w:cstheme="majorHAnsi"/>
          <w:highlight w:val="green"/>
          <w:u w:val="single"/>
        </w:rPr>
        <w:t>prohibition on secondary strikes</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and</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sustained</w:t>
      </w:r>
      <w:r w:rsidRPr="00DE2072">
        <w:rPr>
          <w:rFonts w:asciiTheme="majorHAnsi" w:hAnsiTheme="majorHAnsi" w:cstheme="majorHAnsi"/>
          <w:u w:val="single"/>
        </w:rPr>
        <w:t xml:space="preserve"> flat </w:t>
      </w:r>
      <w:r w:rsidRPr="00DE2072">
        <w:rPr>
          <w:rFonts w:asciiTheme="majorHAnsi" w:hAnsiTheme="majorHAnsi" w:cstheme="majorHAnsi"/>
          <w:highlight w:val="green"/>
          <w:u w:val="single"/>
        </w:rPr>
        <w:t>bans on public employee rights</w:t>
      </w:r>
      <w:r w:rsidRPr="00DE2072">
        <w:rPr>
          <w:rFonts w:asciiTheme="majorHAnsi" w:hAnsiTheme="majorHAnsi" w:cstheme="majorHAnsi"/>
          <w:sz w:val="16"/>
        </w:rPr>
        <w:t xml:space="preserve">.6 The ILO’s Committee on Freedom of Association has concluded that </w:t>
      </w:r>
      <w:r w:rsidRPr="00DE2072">
        <w:rPr>
          <w:rFonts w:asciiTheme="majorHAnsi" w:hAnsiTheme="majorHAnsi" w:cstheme="majorHAnsi"/>
          <w:u w:val="single"/>
        </w:rPr>
        <w:t xml:space="preserve">each of </w:t>
      </w:r>
      <w:r w:rsidRPr="00DE2072">
        <w:rPr>
          <w:rFonts w:asciiTheme="majorHAnsi" w:hAnsiTheme="majorHAnsi" w:cstheme="majorHAnsi"/>
          <w:highlight w:val="green"/>
          <w:u w:val="single"/>
        </w:rPr>
        <w:t>these outcomes violate</w:t>
      </w:r>
      <w:r w:rsidRPr="00DE2072">
        <w:rPr>
          <w:rFonts w:asciiTheme="majorHAnsi" w:hAnsiTheme="majorHAnsi" w:cstheme="majorHAnsi"/>
          <w:u w:val="single"/>
        </w:rPr>
        <w:t xml:space="preserve">s </w:t>
      </w:r>
      <w:r w:rsidRPr="00DE2072">
        <w:rPr>
          <w:rFonts w:asciiTheme="majorHAnsi" w:hAnsiTheme="majorHAnsi" w:cstheme="majorHAnsi"/>
          <w:highlight w:val="green"/>
          <w:u w:val="single"/>
        </w:rPr>
        <w:t>international standards</w:t>
      </w:r>
      <w:r w:rsidRPr="00DE2072">
        <w:rPr>
          <w:rFonts w:asciiTheme="majorHAnsi" w:hAnsiTheme="majorHAnsi" w:cstheme="majorHAnsi"/>
          <w:sz w:val="16"/>
          <w:highlight w:val="green"/>
        </w:rPr>
        <w:t>.</w:t>
      </w:r>
      <w:r w:rsidRPr="00DE2072">
        <w:rPr>
          <w:rFonts w:asciiTheme="majorHAnsi" w:hAnsiTheme="majorHAnsi" w:cstheme="majorHAnsi"/>
          <w:sz w:val="16"/>
        </w:rPr>
        <w:t xml:space="preserve">7 Scholars have suggested that </w:t>
      </w:r>
      <w:r w:rsidRPr="00DE2072">
        <w:rPr>
          <w:rStyle w:val="StyleUnderline"/>
          <w:rFonts w:asciiTheme="majorHAnsi" w:hAnsiTheme="majorHAnsi" w:cstheme="majorHAnsi"/>
          <w:highlight w:val="green"/>
        </w:rPr>
        <w:t>the permanent</w:t>
      </w:r>
      <w:r w:rsidRPr="00DE2072">
        <w:rPr>
          <w:rFonts w:asciiTheme="majorHAnsi" w:hAnsiTheme="majorHAnsi" w:cstheme="majorHAnsi"/>
          <w:highlight w:val="green"/>
          <w:u w:val="single"/>
        </w:rPr>
        <w:t xml:space="preserve"> replacement rule</w:t>
      </w:r>
      <w:r w:rsidRPr="00DE2072">
        <w:rPr>
          <w:rFonts w:asciiTheme="majorHAnsi" w:hAnsiTheme="majorHAnsi" w:cstheme="majorHAnsi"/>
          <w:sz w:val="16"/>
        </w:rPr>
        <w:t xml:space="preserve">, in particular, </w:t>
      </w:r>
      <w:r w:rsidRPr="00DE2072">
        <w:rPr>
          <w:rFonts w:asciiTheme="majorHAnsi" w:hAnsiTheme="majorHAnsi" w:cstheme="majorHAnsi"/>
          <w:u w:val="single"/>
        </w:rPr>
        <w:t xml:space="preserve">has </w:t>
      </w:r>
      <w:r w:rsidRPr="00DE2072">
        <w:rPr>
          <w:rFonts w:asciiTheme="majorHAnsi" w:hAnsiTheme="majorHAnsi" w:cstheme="majorHAnsi"/>
          <w:highlight w:val="green"/>
          <w:u w:val="single"/>
        </w:rPr>
        <w:t>contributed to</w:t>
      </w:r>
      <w:r w:rsidRPr="00DE2072">
        <w:rPr>
          <w:rFonts w:asciiTheme="majorHAnsi" w:hAnsiTheme="majorHAnsi" w:cstheme="majorHAnsi"/>
          <w:u w:val="single"/>
        </w:rPr>
        <w:t xml:space="preserve"> a drastic </w:t>
      </w:r>
      <w:r w:rsidRPr="00DE2072">
        <w:rPr>
          <w:rFonts w:asciiTheme="majorHAnsi" w:hAnsiTheme="majorHAnsi" w:cstheme="majorHAnsi"/>
          <w:highlight w:val="green"/>
          <w:u w:val="single"/>
        </w:rPr>
        <w:t>decline in strike activity</w:t>
      </w:r>
      <w:r w:rsidRPr="00DE2072">
        <w:rPr>
          <w:rFonts w:asciiTheme="majorHAnsi" w:hAnsiTheme="majorHAnsi" w:cstheme="majorHAnsi"/>
          <w:u w:val="single"/>
        </w:rPr>
        <w:t xml:space="preserve"> in the U.S</w:t>
      </w:r>
      <w:r w:rsidRPr="00DE2072">
        <w:rPr>
          <w:rFonts w:asciiTheme="majorHAnsi" w:hAnsiTheme="majorHAnsi" w:cstheme="majorHAnsi"/>
          <w:sz w:val="16"/>
        </w:rPr>
        <w:t xml:space="preserve">.8 Once labor’s great equalizer, </w:t>
      </w:r>
      <w:r w:rsidRPr="00DE2072">
        <w:rPr>
          <w:rFonts w:asciiTheme="majorHAnsi" w:hAnsiTheme="majorHAnsi" w:cstheme="majorHAnsi"/>
          <w:u w:val="single"/>
        </w:rPr>
        <w:t>the threat of a strike has been appropriated by management both in negotiations, where employers are more likely to threaten permanent replacement than unions are to threaten a strike</w:t>
      </w:r>
      <w:r w:rsidRPr="00DE2072">
        <w:rPr>
          <w:rFonts w:asciiTheme="majorHAnsi" w:hAnsiTheme="majorHAnsi" w:cstheme="majorHAnsi"/>
          <w:sz w:val="16"/>
        </w:rPr>
        <w:t>, and in organizing drives, where the threat of permanent replacement is “Exhibit Number One” against unionizing.9</w:t>
      </w:r>
    </w:p>
    <w:p w14:paraId="16F3B647"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Strikes are integral to union strength --- historical examples prove protecting the right to strike is key to labor power, but more protections are key</w:t>
      </w:r>
    </w:p>
    <w:p w14:paraId="1EA48C59" w14:textId="77777777" w:rsidR="0047795C" w:rsidRPr="00DE2072" w:rsidRDefault="0047795C" w:rsidP="0047795C">
      <w:pPr>
        <w:rPr>
          <w:rFonts w:asciiTheme="majorHAnsi" w:hAnsiTheme="majorHAnsi" w:cstheme="majorHAnsi"/>
        </w:rPr>
      </w:pPr>
      <w:r w:rsidRPr="00DE2072">
        <w:rPr>
          <w:rStyle w:val="Style13ptBold"/>
          <w:rFonts w:asciiTheme="majorHAnsi" w:hAnsiTheme="majorHAnsi" w:cstheme="majorHAnsi"/>
        </w:rPr>
        <w:t xml:space="preserve">Bahn 19 </w:t>
      </w:r>
      <w:r w:rsidRPr="00DE2072">
        <w:rPr>
          <w:rFonts w:asciiTheme="majorHAnsi" w:hAnsiTheme="majorHAnsi" w:cstheme="majorHAnsi"/>
          <w:sz w:val="16"/>
          <w:szCs w:val="18"/>
        </w:rPr>
        <w:t>[Kate Bahn is the director of labor market policy and interim chief economist at the Washington Center for Equitable Growth.  “The once and future role of strikes in ensuring U.S. worker power.”  August 8, 2019.  https://equitablegrowth.org/the-once-and-future-role-of-strikes-in-ensuring-u-s-worker-power/]</w:t>
      </w:r>
    </w:p>
    <w:p w14:paraId="29A901E8" w14:textId="77777777" w:rsidR="0047795C" w:rsidRPr="00DE2072" w:rsidRDefault="0047795C" w:rsidP="0047795C">
      <w:pPr>
        <w:rPr>
          <w:rFonts w:asciiTheme="majorHAnsi" w:hAnsiTheme="majorHAnsi" w:cstheme="majorHAnsi"/>
          <w:sz w:val="16"/>
        </w:rPr>
      </w:pPr>
      <w:r w:rsidRPr="00DE2072">
        <w:rPr>
          <w:rFonts w:asciiTheme="majorHAnsi" w:hAnsiTheme="majorHAnsi" w:cstheme="majorHAnsi"/>
          <w:sz w:val="16"/>
        </w:rPr>
        <w:t xml:space="preserve">In the United States, Labor Day, which falls on the first Monday of September, is when we honor the history of the U.S. labor movement in striving for benefits and empowerment of workers across the economy. </w:t>
      </w:r>
      <w:r w:rsidRPr="00DE2072">
        <w:rPr>
          <w:rFonts w:asciiTheme="majorHAnsi" w:hAnsiTheme="majorHAnsi" w:cstheme="majorHAnsi"/>
          <w:highlight w:val="green"/>
          <w:u w:val="single"/>
        </w:rPr>
        <w:t>Strikes</w:t>
      </w:r>
      <w:r w:rsidRPr="00DE2072">
        <w:rPr>
          <w:rFonts w:asciiTheme="majorHAnsi" w:hAnsiTheme="majorHAnsi" w:cstheme="majorHAnsi"/>
          <w:u w:val="single"/>
        </w:rPr>
        <w:t xml:space="preserve"> play an </w:t>
      </w:r>
      <w:r w:rsidRPr="00DE2072">
        <w:rPr>
          <w:rFonts w:asciiTheme="majorHAnsi" w:hAnsiTheme="majorHAnsi" w:cstheme="majorHAnsi"/>
          <w:highlight w:val="green"/>
          <w:u w:val="single"/>
        </w:rPr>
        <w:t>important</w:t>
      </w:r>
      <w:r w:rsidRPr="00DE2072">
        <w:rPr>
          <w:rFonts w:asciiTheme="majorHAnsi" w:hAnsiTheme="majorHAnsi" w:cstheme="majorHAnsi"/>
          <w:u w:val="single"/>
        </w:rPr>
        <w:t xml:space="preserve"> role </w:t>
      </w:r>
      <w:r w:rsidRPr="00DE2072">
        <w:rPr>
          <w:rFonts w:asciiTheme="majorHAnsi" w:hAnsiTheme="majorHAnsi" w:cstheme="majorHAnsi"/>
          <w:highlight w:val="green"/>
          <w:u w:val="single"/>
        </w:rPr>
        <w:t>in empowering workers</w:t>
      </w:r>
      <w:r w:rsidRPr="00DE2072">
        <w:rPr>
          <w:rFonts w:asciiTheme="majorHAnsi" w:hAnsiTheme="majorHAnsi" w:cstheme="majorHAnsi"/>
          <w:u w:val="single"/>
        </w:rPr>
        <w:t xml:space="preserve"> vis-à-vis their employers</w:t>
      </w:r>
      <w:r w:rsidRPr="00DE2072">
        <w:rPr>
          <w:rFonts w:asciiTheme="majorHAnsi" w:hAnsiTheme="majorHAnsi" w:cstheme="majorHAnsi"/>
          <w:sz w:val="16"/>
        </w:rPr>
        <w:t xml:space="preserve">. By withdrawing their labor power, </w:t>
      </w:r>
      <w:r w:rsidRPr="00DE2072">
        <w:rPr>
          <w:rFonts w:asciiTheme="majorHAnsi" w:hAnsiTheme="majorHAnsi" w:cstheme="majorHAnsi"/>
          <w:u w:val="single"/>
        </w:rPr>
        <w:t xml:space="preserve">workers are able to </w:t>
      </w:r>
      <w:r w:rsidRPr="00DE2072">
        <w:rPr>
          <w:rFonts w:asciiTheme="majorHAnsi" w:hAnsiTheme="majorHAnsi" w:cstheme="majorHAnsi"/>
          <w:highlight w:val="green"/>
          <w:u w:val="single"/>
        </w:rPr>
        <w:t>balance the scales</w:t>
      </w:r>
      <w:r w:rsidRPr="00DE2072">
        <w:rPr>
          <w:rFonts w:asciiTheme="majorHAnsi" w:hAnsiTheme="majorHAnsi" w:cstheme="majorHAnsi"/>
          <w:u w:val="single"/>
        </w:rPr>
        <w:t xml:space="preserve"> against the owners of capital, who rely on workers for production and providing services</w:t>
      </w:r>
      <w:r w:rsidRPr="00DE2072">
        <w:rPr>
          <w:rFonts w:asciiTheme="majorHAnsi" w:hAnsiTheme="majorHAnsi" w:cstheme="majorHAnsi"/>
          <w:sz w:val="16"/>
        </w:rPr>
        <w:t xml:space="preserve">. </w:t>
      </w:r>
      <w:r w:rsidRPr="00DE2072">
        <w:rPr>
          <w:rFonts w:asciiTheme="majorHAnsi" w:hAnsiTheme="majorHAnsi" w:cstheme="majorHAnsi"/>
          <w:highlight w:val="green"/>
          <w:u w:val="single"/>
        </w:rPr>
        <w:t>Strikes have declined in</w:t>
      </w:r>
      <w:r w:rsidRPr="00DE2072">
        <w:rPr>
          <w:rFonts w:asciiTheme="majorHAnsi" w:hAnsiTheme="majorHAnsi" w:cstheme="majorHAnsi"/>
          <w:u w:val="single"/>
        </w:rPr>
        <w:t xml:space="preserve"> frequency, </w:t>
      </w:r>
      <w:r w:rsidRPr="00DE2072">
        <w:rPr>
          <w:rFonts w:asciiTheme="majorHAnsi" w:hAnsiTheme="majorHAnsi" w:cstheme="majorHAnsi"/>
          <w:highlight w:val="green"/>
          <w:u w:val="single"/>
        </w:rPr>
        <w:t>popularity, and success</w:t>
      </w:r>
      <w:r w:rsidRPr="00DE2072">
        <w:rPr>
          <w:rFonts w:asciiTheme="majorHAnsi" w:hAnsiTheme="majorHAnsi" w:cstheme="majorHAnsi"/>
          <w:u w:val="single"/>
        </w:rPr>
        <w:t xml:space="preserve"> over the past four decades, yet today, amid rising economic inequality, they are once again becoming an </w:t>
      </w:r>
      <w:r w:rsidRPr="00DE2072">
        <w:rPr>
          <w:rFonts w:asciiTheme="majorHAnsi" w:hAnsiTheme="majorHAnsi" w:cstheme="majorHAnsi"/>
          <w:highlight w:val="green"/>
          <w:u w:val="single"/>
        </w:rPr>
        <w:t>important</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tool in exercising worker power</w:t>
      </w:r>
      <w:r w:rsidRPr="00DE2072">
        <w:rPr>
          <w:rFonts w:asciiTheme="majorHAnsi" w:hAnsiTheme="majorHAnsi" w:cstheme="majorHAnsi"/>
          <w:u w:val="single"/>
        </w:rPr>
        <w:t xml:space="preserve"> to ensure that the gains of profitability and economic growth can be broadly shared</w:t>
      </w:r>
      <w:r w:rsidRPr="00DE2072">
        <w:rPr>
          <w:rFonts w:asciiTheme="majorHAnsi" w:hAnsiTheme="majorHAnsi" w:cstheme="majorHAnsi"/>
          <w:sz w:val="16"/>
        </w:rPr>
        <w:t xml:space="preserve">. The history of strikes in the United States Washington University in St. Louis sociologist Jake Rosenfeld examines the role of work stoppages in his recent book What Unions No Longer Do, and finds that strikes at large firms began declining in the mid-1970s, according to data from the U.S. Bureau of Labor Statistics’ Work Stoppages file. Rosenfeld then digs deeper to estimate the trends of strikes at firms both large and small by calculating a broader measure using data from the Federal Mediation and Conciliation Service from 1984 to 2002. He finds a peak in strikes in the late 1980s and then a stark decline after. </w:t>
      </w:r>
      <w:r w:rsidRPr="00DE2072">
        <w:rPr>
          <w:rFonts w:asciiTheme="majorHAnsi" w:hAnsiTheme="majorHAnsi" w:cstheme="majorHAnsi"/>
          <w:u w:val="single"/>
        </w:rPr>
        <w:t xml:space="preserve">The </w:t>
      </w:r>
      <w:r w:rsidRPr="00DE2072">
        <w:rPr>
          <w:rFonts w:asciiTheme="majorHAnsi" w:hAnsiTheme="majorHAnsi" w:cstheme="majorHAnsi"/>
          <w:highlight w:val="green"/>
          <w:u w:val="single"/>
        </w:rPr>
        <w:t>decline of strikes</w:t>
      </w:r>
      <w:r w:rsidRPr="00DE2072">
        <w:rPr>
          <w:rFonts w:asciiTheme="majorHAnsi" w:hAnsiTheme="majorHAnsi" w:cstheme="majorHAnsi"/>
          <w:u w:val="single"/>
        </w:rPr>
        <w:t xml:space="preserve"> is a result of a variety of factors</w:t>
      </w:r>
      <w:r w:rsidRPr="00DE2072">
        <w:rPr>
          <w:rFonts w:asciiTheme="majorHAnsi" w:hAnsiTheme="majorHAnsi" w:cstheme="majorHAnsi"/>
          <w:sz w:val="16"/>
        </w:rPr>
        <w:t xml:space="preserve">. </w:t>
      </w:r>
      <w:r w:rsidRPr="00DE2072">
        <w:rPr>
          <w:rFonts w:asciiTheme="majorHAnsi" w:hAnsiTheme="majorHAnsi" w:cstheme="majorHAnsi"/>
          <w:u w:val="single"/>
        </w:rPr>
        <w:t xml:space="preserve">One is the increased </w:t>
      </w:r>
      <w:r w:rsidRPr="00DE2072">
        <w:rPr>
          <w:rFonts w:asciiTheme="majorHAnsi" w:hAnsiTheme="majorHAnsi" w:cstheme="majorHAnsi"/>
          <w:highlight w:val="green"/>
          <w:u w:val="single"/>
        </w:rPr>
        <w:t xml:space="preserve">use of replacement </w:t>
      </w:r>
      <w:r w:rsidRPr="00DE2072">
        <w:rPr>
          <w:rFonts w:asciiTheme="majorHAnsi" w:hAnsiTheme="majorHAnsi" w:cstheme="majorHAnsi"/>
          <w:u w:val="single"/>
        </w:rPr>
        <w:t>hire</w:t>
      </w:r>
      <w:r w:rsidRPr="00DE2072">
        <w:rPr>
          <w:rFonts w:asciiTheme="majorHAnsi" w:hAnsiTheme="majorHAnsi" w:cstheme="majorHAnsi"/>
          <w:highlight w:val="green"/>
          <w:u w:val="single"/>
        </w:rPr>
        <w:t>s</w:t>
      </w:r>
      <w:r w:rsidRPr="00DE2072">
        <w:rPr>
          <w:rFonts w:asciiTheme="majorHAnsi" w:hAnsiTheme="majorHAnsi" w:cstheme="majorHAnsi"/>
          <w:sz w:val="16"/>
          <w:highlight w:val="green"/>
        </w:rPr>
        <w:t>,</w:t>
      </w:r>
      <w:r w:rsidRPr="00DE2072">
        <w:rPr>
          <w:rFonts w:asciiTheme="majorHAnsi" w:hAnsiTheme="majorHAnsi" w:cstheme="majorHAnsi"/>
          <w:sz w:val="16"/>
        </w:rPr>
        <w:t xml:space="preserve"> especially after the PATCO strike of 1981, when President Ronald Reagan summarily fired 11,000 air traffic controllers who were striking for higher pay and a reduced work week. President Reagan quickly replaced those striking workers with 4,000 air traffic control supervisors and Army members, sending a powerful message to U.S. workers about the use of strikes in labor disputes. But even before this historic turning point, the Taft-Hartley Act of 1947 limited the ability of workers to strike. This included </w:t>
      </w:r>
      <w:r w:rsidRPr="00DE2072">
        <w:rPr>
          <w:rFonts w:asciiTheme="majorHAnsi" w:hAnsiTheme="majorHAnsi" w:cstheme="majorHAnsi"/>
          <w:highlight w:val="green"/>
          <w:u w:val="single"/>
        </w:rPr>
        <w:t>restrictions</w:t>
      </w:r>
      <w:r w:rsidRPr="00DE2072">
        <w:rPr>
          <w:rFonts w:asciiTheme="majorHAnsi" w:hAnsiTheme="majorHAnsi" w:cstheme="majorHAnsi"/>
          <w:u w:val="single"/>
        </w:rPr>
        <w:t xml:space="preserve"> on secondary boycotts and picketing</w:t>
      </w:r>
      <w:r w:rsidRPr="00DE2072">
        <w:rPr>
          <w:rFonts w:asciiTheme="majorHAnsi" w:hAnsiTheme="majorHAnsi" w:cstheme="majorHAnsi"/>
          <w:sz w:val="16"/>
        </w:rPr>
        <w:t xml:space="preserve">, both of which </w:t>
      </w:r>
      <w:r w:rsidRPr="00DE2072">
        <w:rPr>
          <w:rFonts w:asciiTheme="majorHAnsi" w:hAnsiTheme="majorHAnsi" w:cstheme="majorHAnsi"/>
          <w:u w:val="single"/>
        </w:rPr>
        <w:t>make striking especially difficult in today’s increasingly fissured workplace, where you cannot strike against the corporation that is at least partly responsible for your workplace conditions but not technically your direct employer.</w:t>
      </w:r>
      <w:r w:rsidRPr="00DE2072">
        <w:rPr>
          <w:rFonts w:asciiTheme="majorHAnsi" w:hAnsiTheme="majorHAnsi" w:cstheme="majorHAnsi"/>
          <w:sz w:val="16"/>
        </w:rPr>
        <w:t xml:space="preserve"> For example, workers at the franchises of McDonald’s Corporation who attempt to unionize are not protected by the Fair Labor Standards Act when picketing against McDonald’s because they are, most commonly, the employees of a franchisor, rather than of the main corporation. </w:t>
      </w:r>
      <w:r w:rsidRPr="00DE2072">
        <w:rPr>
          <w:rFonts w:asciiTheme="majorHAnsi" w:hAnsiTheme="majorHAnsi" w:cstheme="majorHAnsi"/>
          <w:u w:val="single"/>
        </w:rPr>
        <w:t xml:space="preserve">These factors, along with a general increasing business </w:t>
      </w:r>
      <w:r w:rsidRPr="00DE2072">
        <w:rPr>
          <w:rFonts w:asciiTheme="majorHAnsi" w:hAnsiTheme="majorHAnsi" w:cstheme="majorHAnsi"/>
          <w:u w:val="single"/>
        </w:rPr>
        <w:lastRenderedPageBreak/>
        <w:t xml:space="preserve">hostility toward unions and </w:t>
      </w:r>
      <w:r w:rsidRPr="00DE2072">
        <w:rPr>
          <w:rFonts w:asciiTheme="majorHAnsi" w:hAnsiTheme="majorHAnsi" w:cstheme="majorHAnsi"/>
          <w:highlight w:val="green"/>
          <w:u w:val="single"/>
        </w:rPr>
        <w:t>lack of enforcement of labor protections</w:t>
      </w:r>
      <w:r w:rsidRPr="00DE2072">
        <w:rPr>
          <w:rFonts w:asciiTheme="majorHAnsi" w:hAnsiTheme="majorHAnsi" w:cstheme="majorHAnsi"/>
          <w:u w:val="single"/>
        </w:rPr>
        <w:t>, have ultimately made strikes less effective as a tool for collective bargaining in the United States</w:t>
      </w:r>
      <w:r w:rsidRPr="00DE2072">
        <w:rPr>
          <w:rFonts w:asciiTheme="majorHAnsi" w:hAnsiTheme="majorHAnsi" w:cstheme="majorHAnsi"/>
          <w:sz w:val="16"/>
        </w:rPr>
        <w:t xml:space="preserve">. Increasing interest in unions among U.S. workers today At the same time, </w:t>
      </w:r>
      <w:r w:rsidRPr="00DE2072">
        <w:rPr>
          <w:rFonts w:asciiTheme="majorHAnsi" w:hAnsiTheme="majorHAnsi" w:cstheme="majorHAnsi"/>
          <w:u w:val="single"/>
        </w:rPr>
        <w:t>there is an increasing consensus today that unions are a positive force for increasing worker power and balancing against economic inequality</w:t>
      </w:r>
      <w:r w:rsidRPr="00DE2072">
        <w:rPr>
          <w:rFonts w:asciiTheme="majorHAnsi" w:hAnsiTheme="majorHAnsi" w:cstheme="majorHAnsi"/>
          <w:sz w:val="16"/>
        </w:rPr>
        <w:t xml:space="preserve">. In polling of support for unions and specific aspects of collective bargaining, Equitable Growth grantee Alex Hertel-Fernandez of Columbia University, along with William Kimball and Thomas Kochan of the Massachusetts Institute of Technology, find that </w:t>
      </w:r>
      <w:r w:rsidRPr="00DE2072">
        <w:rPr>
          <w:rFonts w:asciiTheme="majorHAnsi" w:hAnsiTheme="majorHAnsi" w:cstheme="majorHAnsi"/>
          <w:u w:val="single"/>
        </w:rPr>
        <w:t>support for unions has grown overall</w:t>
      </w:r>
      <w:r w:rsidRPr="00DE2072">
        <w:rPr>
          <w:rFonts w:asciiTheme="majorHAnsi" w:hAnsiTheme="majorHAnsi" w:cstheme="majorHAnsi"/>
          <w:sz w:val="16"/>
        </w:rPr>
        <w:t xml:space="preserve">, with </w:t>
      </w:r>
      <w:r w:rsidRPr="00DE2072">
        <w:rPr>
          <w:rFonts w:asciiTheme="majorHAnsi" w:hAnsiTheme="majorHAnsi" w:cstheme="majorHAnsi"/>
          <w:u w:val="single"/>
        </w:rPr>
        <w:t>nearly half of U.S. workers in 2018 saying they would vote for a union if given the opportunity</w:t>
      </w:r>
      <w:r w:rsidRPr="00DE2072">
        <w:rPr>
          <w:rFonts w:asciiTheme="majorHAnsi" w:hAnsiTheme="majorHAnsi" w:cstheme="majorHAnsi"/>
          <w:sz w:val="16"/>
        </w:rPr>
        <w:t xml:space="preserve">. This is a </w:t>
      </w:r>
      <w:r w:rsidRPr="00DE2072">
        <w:rPr>
          <w:rFonts w:asciiTheme="majorHAnsi" w:hAnsiTheme="majorHAnsi" w:cstheme="majorHAnsi"/>
          <w:u w:val="single"/>
        </w:rPr>
        <w:t>significant increase from one-third of workers supporting unionization</w:t>
      </w:r>
      <w:r w:rsidRPr="00DE2072">
        <w:rPr>
          <w:rFonts w:asciiTheme="majorHAnsi" w:hAnsiTheme="majorHAnsi" w:cstheme="majorHAnsi"/>
          <w:sz w:val="16"/>
        </w:rPr>
        <w:t xml:space="preserve"> in 1995. According to their research, workers primarily value unions’ role in collective bargaining and ensuring access to benefits such as healthcare, retirement, and unemployment insurance. </w:t>
      </w:r>
      <w:r w:rsidRPr="00DE2072">
        <w:rPr>
          <w:rFonts w:asciiTheme="majorHAnsi" w:hAnsiTheme="majorHAnsi" w:cstheme="majorHAnsi"/>
          <w:highlight w:val="green"/>
          <w:u w:val="single"/>
        </w:rPr>
        <w:t>Strikes</w:t>
      </w:r>
      <w:r w:rsidRPr="00DE2072">
        <w:rPr>
          <w:rFonts w:asciiTheme="majorHAnsi" w:hAnsiTheme="majorHAnsi" w:cstheme="majorHAnsi"/>
          <w:u w:val="single"/>
        </w:rPr>
        <w:t xml:space="preserve"> have historically </w:t>
      </w:r>
      <w:r w:rsidRPr="00DE2072">
        <w:rPr>
          <w:rFonts w:asciiTheme="majorHAnsi" w:hAnsiTheme="majorHAnsi" w:cstheme="majorHAnsi"/>
          <w:highlight w:val="green"/>
          <w:u w:val="single"/>
        </w:rPr>
        <w:t>been</w:t>
      </w:r>
      <w:r w:rsidRPr="00DE2072">
        <w:rPr>
          <w:rFonts w:asciiTheme="majorHAnsi" w:hAnsiTheme="majorHAnsi" w:cstheme="majorHAnsi"/>
          <w:u w:val="single"/>
        </w:rPr>
        <w:t xml:space="preserve"> one of </w:t>
      </w:r>
      <w:r w:rsidRPr="00DE2072">
        <w:rPr>
          <w:rFonts w:asciiTheme="majorHAnsi" w:hAnsiTheme="majorHAnsi" w:cstheme="majorHAnsi"/>
          <w:highlight w:val="green"/>
          <w:u w:val="single"/>
        </w:rPr>
        <w:t>the strongest tools used by unions to ensure</w:t>
      </w:r>
      <w:r w:rsidRPr="00DE2072">
        <w:rPr>
          <w:rFonts w:asciiTheme="majorHAnsi" w:hAnsiTheme="majorHAnsi" w:cstheme="majorHAnsi"/>
          <w:u w:val="single"/>
        </w:rPr>
        <w:t xml:space="preserve"> they have </w:t>
      </w:r>
      <w:r w:rsidRPr="00DE2072">
        <w:rPr>
          <w:rFonts w:asciiTheme="majorHAnsi" w:hAnsiTheme="majorHAnsi" w:cstheme="majorHAnsi"/>
          <w:highlight w:val="green"/>
          <w:u w:val="single"/>
        </w:rPr>
        <w:t>power</w:t>
      </w:r>
      <w:r w:rsidRPr="00DE2072">
        <w:rPr>
          <w:rFonts w:asciiTheme="majorHAnsi" w:hAnsiTheme="majorHAnsi" w:cstheme="majorHAnsi"/>
          <w:u w:val="single"/>
        </w:rPr>
        <w:t xml:space="preserve"> to engage in collective bargaining</w:t>
      </w:r>
      <w:r w:rsidRPr="00DE2072">
        <w:rPr>
          <w:rFonts w:asciiTheme="majorHAnsi" w:hAnsiTheme="majorHAnsi" w:cstheme="majorHAnsi"/>
          <w:sz w:val="16"/>
        </w:rPr>
        <w:t xml:space="preserve">. But striking was viewed as a negative attribute in the survey done by Hertel-Fernandez, Kimball, and Kochan.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The role of monopsony power in the U.S. labor market Monopsony power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working paper by Mark Paul of New College of Florida and Mark Stelzner of Connecticut College, </w:t>
      </w:r>
      <w:r w:rsidRPr="00DE2072">
        <w:rPr>
          <w:rFonts w:asciiTheme="majorHAnsi" w:hAnsiTheme="majorHAnsi" w:cstheme="majorHAnsi"/>
          <w:u w:val="single"/>
        </w:rPr>
        <w:t xml:space="preserve">the role of </w:t>
      </w:r>
      <w:r w:rsidRPr="00DE2072">
        <w:rPr>
          <w:rFonts w:asciiTheme="majorHAnsi" w:hAnsiTheme="majorHAnsi" w:cstheme="majorHAnsi"/>
          <w:highlight w:val="green"/>
          <w:u w:val="single"/>
        </w:rPr>
        <w:t>collective action</w:t>
      </w:r>
      <w:r w:rsidRPr="00DE2072">
        <w:rPr>
          <w:rFonts w:asciiTheme="majorHAnsi" w:hAnsiTheme="majorHAnsi" w:cstheme="majorHAnsi"/>
          <w:u w:val="single"/>
        </w:rPr>
        <w:t xml:space="preserve"> in </w:t>
      </w:r>
      <w:r w:rsidRPr="00DE2072">
        <w:rPr>
          <w:rFonts w:asciiTheme="majorHAnsi" w:hAnsiTheme="majorHAnsi" w:cstheme="majorHAnsi"/>
          <w:highlight w:val="green"/>
          <w:u w:val="single"/>
        </w:rPr>
        <w:t>offset</w:t>
      </w:r>
      <w:r w:rsidRPr="00DE2072">
        <w:rPr>
          <w:rFonts w:asciiTheme="majorHAnsi" w:hAnsiTheme="majorHAnsi" w:cstheme="majorHAnsi"/>
          <w:u w:val="single"/>
        </w:rPr>
        <w:t xml:space="preserve">ting employer </w:t>
      </w:r>
      <w:r w:rsidRPr="00DE2072">
        <w:rPr>
          <w:rFonts w:asciiTheme="majorHAnsi" w:hAnsiTheme="majorHAnsi" w:cstheme="majorHAnsi"/>
          <w:highlight w:val="green"/>
          <w:u w:val="single"/>
        </w:rPr>
        <w:t>monopsony power</w:t>
      </w:r>
      <w:r w:rsidRPr="00DE2072">
        <w:rPr>
          <w:rFonts w:asciiTheme="majorHAnsi" w:hAnsiTheme="majorHAnsi" w:cstheme="majorHAnsi"/>
          <w:u w:val="single"/>
        </w:rPr>
        <w:t xml:space="preserve"> is examined in the context of institutional support for labor</w:t>
      </w:r>
      <w:r w:rsidRPr="00DE2072">
        <w:rPr>
          <w:rFonts w:asciiTheme="majorHAnsi" w:hAnsiTheme="majorHAnsi" w:cstheme="majorHAnsi"/>
          <w:sz w:val="16"/>
        </w:rPr>
        <w:t xml:space="preserve">. Paul and Stelzner construct an abstract model with the assumption of monopsonistic markets and follow the originator of monopsony theory Joan Robinson’s insight that unions can serve as a countervailing power against employer power. Their model shows that institutional support for unions, such as legislation protecting the right to organize, is necessary for this dynamic process of balancing employers’ monopsony power.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w:t>
      </w:r>
      <w:r w:rsidRPr="00DE2072">
        <w:rPr>
          <w:rFonts w:asciiTheme="majorHAnsi" w:hAnsiTheme="majorHAnsi" w:cstheme="majorHAnsi"/>
          <w:highlight w:val="green"/>
          <w:u w:val="single"/>
        </w:rPr>
        <w:t>policies</w:t>
      </w:r>
      <w:r w:rsidRPr="00DE2072">
        <w:rPr>
          <w:rFonts w:asciiTheme="majorHAnsi" w:hAnsiTheme="majorHAnsi" w:cstheme="majorHAnsi"/>
          <w:u w:val="single"/>
        </w:rPr>
        <w:t xml:space="preserve"> and enforcement </w:t>
      </w:r>
      <w:r w:rsidRPr="00DE2072">
        <w:rPr>
          <w:rFonts w:asciiTheme="majorHAnsi" w:hAnsiTheme="majorHAnsi" w:cstheme="majorHAnsi"/>
          <w:highlight w:val="green"/>
          <w:u w:val="single"/>
        </w:rPr>
        <w:t>that</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support collective action</w:t>
      </w:r>
      <w:r w:rsidRPr="00DE2072">
        <w:rPr>
          <w:rFonts w:asciiTheme="majorHAnsi" w:hAnsiTheme="majorHAnsi" w:cstheme="majorHAnsi"/>
          <w:u w:val="single"/>
        </w:rPr>
        <w:t xml:space="preserve"> such as strikes not only </w:t>
      </w:r>
      <w:r w:rsidRPr="00DE2072">
        <w:rPr>
          <w:rFonts w:asciiTheme="majorHAnsi" w:hAnsiTheme="majorHAnsi" w:cstheme="majorHAnsi"/>
          <w:highlight w:val="green"/>
          <w:u w:val="single"/>
        </w:rPr>
        <w:t>creates benefits for workers</w:t>
      </w:r>
      <w:r w:rsidRPr="00DE2072">
        <w:rPr>
          <w:rFonts w:asciiTheme="majorHAnsi" w:hAnsiTheme="majorHAnsi" w:cstheme="majorHAnsi"/>
          <w:u w:val="single"/>
        </w:rPr>
        <w:t xml:space="preserve"> directly but also </w:t>
      </w:r>
      <w:r w:rsidRPr="00DE2072">
        <w:rPr>
          <w:rFonts w:asciiTheme="majorHAnsi" w:hAnsiTheme="majorHAnsi" w:cstheme="majorHAnsi"/>
          <w:highlight w:val="green"/>
          <w:u w:val="single"/>
        </w:rPr>
        <w:t>addresses</w:t>
      </w:r>
      <w:r w:rsidRPr="00DE2072">
        <w:rPr>
          <w:rFonts w:asciiTheme="majorHAnsi" w:hAnsiTheme="majorHAnsi" w:cstheme="majorHAnsi"/>
          <w:u w:val="single"/>
        </w:rPr>
        <w:t xml:space="preserve"> a larger problem of </w:t>
      </w:r>
      <w:r w:rsidRPr="00DE2072">
        <w:rPr>
          <w:rFonts w:asciiTheme="majorHAnsi" w:hAnsiTheme="majorHAnsi" w:cstheme="majorHAnsi"/>
          <w:highlight w:val="green"/>
          <w:u w:val="single"/>
        </w:rPr>
        <w:t>concentrated market power</w:t>
      </w:r>
      <w:r w:rsidRPr="00DE2072">
        <w:rPr>
          <w:rFonts w:asciiTheme="majorHAnsi" w:hAnsiTheme="majorHAnsi" w:cstheme="majorHAnsi"/>
          <w:sz w:val="16"/>
        </w:rPr>
        <w:t xml:space="preserve">. The return of strikes in the U.S. labor market Within the past few years, </w:t>
      </w:r>
      <w:r w:rsidRPr="00DE2072">
        <w:rPr>
          <w:rFonts w:asciiTheme="majorHAnsi" w:hAnsiTheme="majorHAnsi" w:cstheme="majorHAnsi"/>
          <w:u w:val="single"/>
        </w:rPr>
        <w:t>strikes have been revived as a bargaining tool</w:t>
      </w:r>
      <w:r w:rsidRPr="00DE2072">
        <w:rPr>
          <w:rFonts w:asciiTheme="majorHAnsi" w:hAnsiTheme="majorHAnsi" w:cstheme="majorHAnsi"/>
          <w:sz w:val="16"/>
        </w:rPr>
        <w:t xml:space="preserve">.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These strikes led to significant gains for these public-sector workers through organizing against policymakers rather than direct management. Before Red for Ed, the “Fight for Fifteen” movement starting in 2012 and “OUR Walmart” starting in 2010 exemplified labor organizing in new mediums by conducting worker-led actions against large corporations that directly employ or control the employment (as in the franchisor-franchisee model) of low-wage workers. The efforts of Fight for Fifteen directly impacted New York state’s minimum wage increase to $15 per hour and has paved the way for a national movement for a higher minimum wage. OUR Walmart led walkouts and Black Friday protests in the years leading up to Walmart’s decision to increase wages. </w:t>
      </w:r>
      <w:r w:rsidRPr="00DE2072">
        <w:rPr>
          <w:rFonts w:asciiTheme="majorHAnsi" w:hAnsiTheme="majorHAnsi" w:cstheme="majorHAnsi"/>
          <w:u w:val="single"/>
        </w:rPr>
        <w:t xml:space="preserve">Many </w:t>
      </w:r>
      <w:r w:rsidRPr="00DE2072">
        <w:rPr>
          <w:rFonts w:asciiTheme="majorHAnsi" w:hAnsiTheme="majorHAnsi" w:cstheme="majorHAnsi"/>
          <w:highlight w:val="green"/>
          <w:u w:val="single"/>
        </w:rPr>
        <w:t>structural changes</w:t>
      </w:r>
      <w:r w:rsidRPr="00DE2072">
        <w:rPr>
          <w:rFonts w:asciiTheme="majorHAnsi" w:hAnsiTheme="majorHAnsi" w:cstheme="majorHAnsi"/>
          <w:u w:val="single"/>
        </w:rPr>
        <w:t xml:space="preserve">, such as the fissuring of the workplace, have </w:t>
      </w:r>
      <w:r w:rsidRPr="00DE2072">
        <w:rPr>
          <w:rFonts w:asciiTheme="majorHAnsi" w:hAnsiTheme="majorHAnsi" w:cstheme="majorHAnsi"/>
          <w:highlight w:val="green"/>
          <w:u w:val="single"/>
        </w:rPr>
        <w:t>reduced</w:t>
      </w:r>
      <w:r w:rsidRPr="00DE2072">
        <w:rPr>
          <w:rFonts w:asciiTheme="majorHAnsi" w:hAnsiTheme="majorHAnsi" w:cstheme="majorHAnsi"/>
          <w:u w:val="single"/>
        </w:rPr>
        <w:t xml:space="preserve"> the </w:t>
      </w:r>
      <w:r w:rsidRPr="00DE2072">
        <w:rPr>
          <w:rFonts w:asciiTheme="majorHAnsi" w:hAnsiTheme="majorHAnsi" w:cstheme="majorHAnsi"/>
          <w:highlight w:val="green"/>
          <w:u w:val="single"/>
        </w:rPr>
        <w:t>ability of private-sector unions</w:t>
      </w:r>
      <w:r w:rsidRPr="00DE2072">
        <w:rPr>
          <w:rFonts w:asciiTheme="majorHAnsi" w:hAnsiTheme="majorHAnsi" w:cstheme="majorHAnsi"/>
          <w:u w:val="single"/>
        </w:rPr>
        <w:t xml:space="preserve"> to make gains against employers</w:t>
      </w:r>
      <w:r w:rsidRPr="00DE2072">
        <w:rPr>
          <w:rFonts w:asciiTheme="majorHAnsi" w:hAnsiTheme="majorHAnsi" w:cstheme="majorHAnsi"/>
          <w:sz w:val="16"/>
        </w:rPr>
        <w:t xml:space="preserve">, yet these strikes and labor actions represent an opportunity for growth. With </w:t>
      </w:r>
      <w:r w:rsidRPr="00DE2072">
        <w:rPr>
          <w:rFonts w:asciiTheme="majorHAnsi" w:hAnsiTheme="majorHAnsi" w:cstheme="majorHAnsi"/>
          <w:u w:val="single"/>
        </w:rPr>
        <w:t>the U.S. labor market increasingly dominated by the services sector, these strikes were conducted by workers whose jobs cannot move elsewhere and whose work we interact with in our daily lives</w:t>
      </w:r>
      <w:r w:rsidRPr="00DE2072">
        <w:rPr>
          <w:rFonts w:asciiTheme="majorHAnsi" w:hAnsiTheme="majorHAnsi" w:cstheme="majorHAnsi"/>
          <w:sz w:val="16"/>
        </w:rPr>
        <w:t xml:space="preserve">. Ruth Milkman of the City University of New York describes these labor actions as similar to those that existed before the Fair Labor Standards Act of 1938 protected the right strike (before these rights were subsequently chipped away by the Taft-Hartley Act 20 years later) in order to unionize.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w:t>
      </w:r>
      <w:r w:rsidRPr="00DE2072">
        <w:rPr>
          <w:rFonts w:asciiTheme="majorHAnsi" w:hAnsiTheme="majorHAnsi" w:cstheme="majorHAnsi"/>
          <w:sz w:val="16"/>
        </w:rPr>
        <w:lastRenderedPageBreak/>
        <w:t>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w:t>
      </w:r>
    </w:p>
    <w:p w14:paraId="53BAF75F"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Unions are critical to R&amp;D and innovation.</w:t>
      </w:r>
    </w:p>
    <w:p w14:paraId="46B0EC66" w14:textId="77777777" w:rsidR="0047795C" w:rsidRPr="00DE2072" w:rsidRDefault="0047795C" w:rsidP="0047795C">
      <w:pPr>
        <w:rPr>
          <w:rFonts w:asciiTheme="majorHAnsi" w:hAnsiTheme="majorHAnsi" w:cstheme="majorHAnsi"/>
          <w:sz w:val="16"/>
          <w:szCs w:val="16"/>
        </w:rPr>
      </w:pPr>
      <w:r w:rsidRPr="00DE2072">
        <w:rPr>
          <w:rStyle w:val="Style13ptBold"/>
          <w:rFonts w:asciiTheme="majorHAnsi" w:hAnsiTheme="majorHAnsi" w:cstheme="majorHAnsi"/>
        </w:rPr>
        <w:t>Shin et al ’19</w:t>
      </w:r>
      <w:r w:rsidRPr="00DE2072">
        <w:rPr>
          <w:rFonts w:asciiTheme="majorHAnsi" w:hAnsiTheme="majorHAnsi" w:cstheme="majorHAnsi"/>
        </w:rPr>
        <w:t xml:space="preserve"> </w:t>
      </w:r>
      <w:r w:rsidRPr="00DE2072">
        <w:rPr>
          <w:rFonts w:asciiTheme="majorHAnsi" w:hAnsiTheme="majorHAnsi" w:cstheme="majorHAnsi"/>
          <w:sz w:val="16"/>
          <w:szCs w:val="16"/>
        </w:rPr>
        <w:t xml:space="preserve">[Ilhang Shin, College of Business &amp; Economics, Gachon University; Sorah Park, Ewha School of Business, Ewha Womans University; Seong Pyo Cho, School of Business, Kyungpook National University; Seungho Choi, Ewha School of Business, Ewha Womans University; “The effect of labor unions on innovation and market valuation in business group affiliations: new evidence from South Korea”; 10/26/19; Asian Bus Manage 19, 239–270 (2020). </w:t>
      </w:r>
      <w:hyperlink r:id="rId9" w:history="1">
        <w:r w:rsidRPr="00DE2072">
          <w:rPr>
            <w:rStyle w:val="Hyperlink"/>
            <w:rFonts w:asciiTheme="majorHAnsi" w:hAnsiTheme="majorHAnsi" w:cstheme="majorHAnsi"/>
            <w:sz w:val="16"/>
            <w:szCs w:val="16"/>
          </w:rPr>
          <w:t>https://doi.org/10.1057/s41291-019-00089-9</w:t>
        </w:r>
      </w:hyperlink>
      <w:r w:rsidRPr="00DE2072">
        <w:rPr>
          <w:rFonts w:asciiTheme="majorHAnsi" w:hAnsiTheme="majorHAnsi" w:cstheme="majorHAnsi"/>
          <w:sz w:val="16"/>
          <w:szCs w:val="16"/>
        </w:rPr>
        <w:t>; Accessed 7/7/20]</w:t>
      </w:r>
    </w:p>
    <w:p w14:paraId="0C69ECAF" w14:textId="77777777" w:rsidR="0047795C" w:rsidRPr="00DE2072" w:rsidRDefault="0047795C" w:rsidP="0047795C">
      <w:pPr>
        <w:rPr>
          <w:rFonts w:asciiTheme="majorHAnsi" w:hAnsiTheme="majorHAnsi" w:cstheme="majorHAnsi"/>
          <w:sz w:val="16"/>
        </w:rPr>
      </w:pPr>
      <w:r w:rsidRPr="00DE2072">
        <w:rPr>
          <w:rFonts w:asciiTheme="majorHAnsi" w:hAnsiTheme="majorHAnsi" w:cstheme="majorHAnsi"/>
          <w:sz w:val="16"/>
        </w:rPr>
        <w:t xml:space="preserve">In contrast, </w:t>
      </w:r>
      <w:r w:rsidRPr="00DE2072">
        <w:rPr>
          <w:rStyle w:val="StyleUnderline"/>
          <w:rFonts w:asciiTheme="majorHAnsi" w:hAnsiTheme="majorHAnsi" w:cstheme="majorHAnsi"/>
          <w:highlight w:val="green"/>
        </w:rPr>
        <w:t>unions</w:t>
      </w:r>
      <w:r w:rsidRPr="00DE2072">
        <w:rPr>
          <w:rFonts w:asciiTheme="majorHAnsi" w:hAnsiTheme="majorHAnsi" w:cstheme="majorHAnsi"/>
          <w:sz w:val="16"/>
        </w:rPr>
        <w:t xml:space="preserve"> can </w:t>
      </w:r>
      <w:r w:rsidRPr="00DE2072">
        <w:rPr>
          <w:rStyle w:val="StyleUnderline"/>
          <w:rFonts w:asciiTheme="majorHAnsi" w:hAnsiTheme="majorHAnsi" w:cstheme="majorHAnsi"/>
          <w:highlight w:val="green"/>
        </w:rPr>
        <w:t>facilitate innovation</w:t>
      </w:r>
      <w:r w:rsidRPr="00DE2072">
        <w:rPr>
          <w:rStyle w:val="StyleUnderline"/>
          <w:rFonts w:asciiTheme="majorHAnsi" w:hAnsiTheme="majorHAnsi" w:cstheme="majorHAnsi"/>
        </w:rPr>
        <w:t xml:space="preserve"> by </w:t>
      </w:r>
      <w:r w:rsidRPr="00DE2072">
        <w:rPr>
          <w:rStyle w:val="StyleUnderline"/>
          <w:rFonts w:asciiTheme="majorHAnsi" w:hAnsiTheme="majorHAnsi" w:cstheme="majorHAnsi"/>
          <w:highlight w:val="green"/>
        </w:rPr>
        <w:t>reducing grievances and</w:t>
      </w:r>
      <w:r w:rsidRPr="00DE2072">
        <w:rPr>
          <w:rStyle w:val="StyleUnderline"/>
          <w:rFonts w:asciiTheme="majorHAnsi" w:hAnsiTheme="majorHAnsi" w:cstheme="majorHAnsi"/>
        </w:rPr>
        <w:t xml:space="preserve"> staff </w:t>
      </w:r>
      <w:r w:rsidRPr="00DE2072">
        <w:rPr>
          <w:rStyle w:val="StyleUnderline"/>
          <w:rFonts w:asciiTheme="majorHAnsi" w:hAnsiTheme="majorHAnsi" w:cstheme="majorHAnsi"/>
          <w:highlight w:val="green"/>
        </w:rPr>
        <w:t>turnover</w:t>
      </w:r>
      <w:r w:rsidRPr="00DE2072">
        <w:rPr>
          <w:rFonts w:asciiTheme="majorHAnsi" w:hAnsiTheme="majorHAnsi" w:cstheme="majorHAnsi"/>
          <w:sz w:val="16"/>
        </w:rPr>
        <w:t xml:space="preserve"> or </w:t>
      </w:r>
      <w:r w:rsidRPr="00DE2072">
        <w:rPr>
          <w:rStyle w:val="StyleUnderline"/>
          <w:rFonts w:asciiTheme="majorHAnsi" w:hAnsiTheme="majorHAnsi" w:cstheme="majorHAnsi"/>
        </w:rPr>
        <w:t>by improving employees’ moral and training</w:t>
      </w:r>
      <w:r w:rsidRPr="00DE2072">
        <w:rPr>
          <w:rFonts w:asciiTheme="majorHAnsi" w:hAnsiTheme="majorHAnsi" w:cstheme="majorHAnsi"/>
          <w:sz w:val="16"/>
        </w:rPr>
        <w:t xml:space="preserve"> (Freeman and Medof 1984). Ulph and Ulph (1989) argued that </w:t>
      </w:r>
      <w:r w:rsidRPr="00DE2072">
        <w:rPr>
          <w:rStyle w:val="StyleUnderline"/>
          <w:rFonts w:asciiTheme="majorHAnsi" w:hAnsiTheme="majorHAnsi" w:cstheme="majorHAnsi"/>
        </w:rPr>
        <w:t xml:space="preserve">an </w:t>
      </w:r>
      <w:r w:rsidRPr="00DE2072">
        <w:rPr>
          <w:rStyle w:val="StyleUnderline"/>
          <w:rFonts w:asciiTheme="majorHAnsi" w:hAnsiTheme="majorHAnsi" w:cstheme="majorHAnsi"/>
          <w:highlight w:val="green"/>
        </w:rPr>
        <w:t>increase in union power</w:t>
      </w:r>
      <w:r w:rsidRPr="00DE2072">
        <w:rPr>
          <w:rFonts w:asciiTheme="majorHAnsi" w:hAnsiTheme="majorHAnsi" w:cstheme="majorHAnsi"/>
          <w:sz w:val="16"/>
        </w:rPr>
        <w:t xml:space="preserve"> can actually </w:t>
      </w:r>
      <w:r w:rsidRPr="00DE2072">
        <w:rPr>
          <w:rStyle w:val="StyleUnderline"/>
          <w:rFonts w:asciiTheme="majorHAnsi" w:hAnsiTheme="majorHAnsi" w:cstheme="majorHAnsi"/>
          <w:highlight w:val="green"/>
        </w:rPr>
        <w:t>increase R&amp;D</w:t>
      </w:r>
      <w:r w:rsidRPr="00DE2072">
        <w:rPr>
          <w:rStyle w:val="StyleUnderline"/>
          <w:rFonts w:asciiTheme="majorHAnsi" w:hAnsiTheme="majorHAnsi" w:cstheme="majorHAnsi"/>
        </w:rPr>
        <w:t xml:space="preserve"> as the </w:t>
      </w:r>
      <w:r w:rsidRPr="00DE2072">
        <w:rPr>
          <w:rStyle w:val="StyleUnderline"/>
          <w:rFonts w:asciiTheme="majorHAnsi" w:hAnsiTheme="majorHAnsi" w:cstheme="majorHAnsi"/>
          <w:highlight w:val="green"/>
        </w:rPr>
        <w:t>union bargains</w:t>
      </w:r>
      <w:r w:rsidRPr="00DE2072">
        <w:rPr>
          <w:rStyle w:val="StyleUnderline"/>
          <w:rFonts w:asciiTheme="majorHAnsi" w:hAnsiTheme="majorHAnsi" w:cstheme="majorHAnsi"/>
        </w:rPr>
        <w:t xml:space="preserve"> over employment and wages</w:t>
      </w:r>
      <w:r w:rsidRPr="00DE2072">
        <w:rPr>
          <w:rFonts w:asciiTheme="majorHAnsi" w:hAnsiTheme="majorHAnsi" w:cstheme="majorHAnsi"/>
          <w:sz w:val="16"/>
        </w:rPr>
        <w:t xml:space="preserve">. Furthermore, </w:t>
      </w:r>
      <w:r w:rsidRPr="00DE2072">
        <w:rPr>
          <w:rStyle w:val="StyleUnderline"/>
          <w:rFonts w:asciiTheme="majorHAnsi" w:hAnsiTheme="majorHAnsi" w:cstheme="majorHAnsi"/>
        </w:rPr>
        <w:t>unions</w:t>
      </w:r>
      <w:r w:rsidRPr="00DE2072">
        <w:rPr>
          <w:rFonts w:asciiTheme="majorHAnsi" w:hAnsiTheme="majorHAnsi" w:cstheme="majorHAnsi"/>
          <w:sz w:val="16"/>
        </w:rPr>
        <w:t xml:space="preserve"> may </w:t>
      </w:r>
      <w:r w:rsidRPr="00DE2072">
        <w:rPr>
          <w:rStyle w:val="StyleUnderline"/>
          <w:rFonts w:asciiTheme="majorHAnsi" w:hAnsiTheme="majorHAnsi" w:cstheme="majorHAnsi"/>
          <w:highlight w:val="green"/>
        </w:rPr>
        <w:t>allow firms to increase</w:t>
      </w:r>
      <w:r w:rsidRPr="00DE2072">
        <w:rPr>
          <w:rStyle w:val="StyleUnderline"/>
          <w:rFonts w:asciiTheme="majorHAnsi" w:hAnsiTheme="majorHAnsi" w:cstheme="majorHAnsi"/>
        </w:rPr>
        <w:t xml:space="preserve"> the speed of </w:t>
      </w:r>
      <w:r w:rsidRPr="00DE2072">
        <w:rPr>
          <w:rStyle w:val="StyleUnderline"/>
          <w:rFonts w:asciiTheme="majorHAnsi" w:hAnsiTheme="majorHAnsi" w:cstheme="majorHAnsi"/>
          <w:highlight w:val="green"/>
        </w:rPr>
        <w:t>diffusion and implementation of technology</w:t>
      </w:r>
      <w:r w:rsidRPr="00DE2072">
        <w:rPr>
          <w:rFonts w:asciiTheme="majorHAnsi" w:hAnsiTheme="majorHAnsi" w:cstheme="majorHAnsi"/>
          <w:sz w:val="16"/>
        </w:rPr>
        <w:t xml:space="preserve"> and, hence, increase the firm’s incentive to invest (Menezes-Filho et al. 1998a, b). For instance, in the European studies, </w:t>
      </w:r>
      <w:r w:rsidRPr="00DE2072">
        <w:rPr>
          <w:rStyle w:val="StyleUnderline"/>
          <w:rFonts w:asciiTheme="majorHAnsi" w:hAnsiTheme="majorHAnsi" w:cstheme="majorHAnsi"/>
        </w:rPr>
        <w:t xml:space="preserve">there was </w:t>
      </w:r>
      <w:r w:rsidRPr="00DE2072">
        <w:rPr>
          <w:rStyle w:val="StyleUnderline"/>
          <w:rFonts w:asciiTheme="majorHAnsi" w:hAnsiTheme="majorHAnsi" w:cstheme="majorHAnsi"/>
          <w:highlight w:val="green"/>
        </w:rPr>
        <w:t>no</w:t>
      </w:r>
      <w:r w:rsidRPr="00DE2072">
        <w:rPr>
          <w:rStyle w:val="StyleUnderline"/>
          <w:rFonts w:asciiTheme="majorHAnsi" w:hAnsiTheme="majorHAnsi" w:cstheme="majorHAnsi"/>
        </w:rPr>
        <w:t xml:space="preserve"> compelling </w:t>
      </w:r>
      <w:r w:rsidRPr="00DE2072">
        <w:rPr>
          <w:rStyle w:val="StyleUnderline"/>
          <w:rFonts w:asciiTheme="majorHAnsi" w:hAnsiTheme="majorHAnsi" w:cstheme="majorHAnsi"/>
          <w:highlight w:val="green"/>
        </w:rPr>
        <w:t>evidence</w:t>
      </w:r>
      <w:r w:rsidRPr="00DE2072">
        <w:rPr>
          <w:rStyle w:val="StyleUnderline"/>
          <w:rFonts w:asciiTheme="majorHAnsi" w:hAnsiTheme="majorHAnsi" w:cstheme="majorHAnsi"/>
        </w:rPr>
        <w:t xml:space="preserve"> that </w:t>
      </w:r>
      <w:r w:rsidRPr="00DE2072">
        <w:rPr>
          <w:rStyle w:val="StyleUnderline"/>
          <w:rFonts w:asciiTheme="majorHAnsi" w:hAnsiTheme="majorHAnsi" w:cstheme="majorHAnsi"/>
          <w:highlight w:val="green"/>
        </w:rPr>
        <w:t>unions have a detrimental effect on R&amp;D</w:t>
      </w:r>
      <w:r w:rsidRPr="00DE2072">
        <w:rPr>
          <w:rFonts w:asciiTheme="majorHAnsi" w:hAnsiTheme="majorHAnsi" w:cstheme="majorHAnsi"/>
          <w:sz w:val="16"/>
        </w:rPr>
        <w:t xml:space="preserve"> (e.g., Menezes-Filho et al. 1998a, b; Schnabel and Wagner 1992). Menezes-Filho et al. (1998a) showed that a </w:t>
      </w:r>
      <w:r w:rsidRPr="00DE2072">
        <w:rPr>
          <w:rStyle w:val="StyleUnderline"/>
          <w:rFonts w:asciiTheme="majorHAnsi" w:hAnsiTheme="majorHAnsi" w:cstheme="majorHAnsi"/>
        </w:rPr>
        <w:t>negative relationship between unions and R&amp;D</w:t>
      </w:r>
      <w:r w:rsidRPr="00DE2072">
        <w:rPr>
          <w:rFonts w:asciiTheme="majorHAnsi" w:hAnsiTheme="majorHAnsi" w:cstheme="majorHAnsi"/>
          <w:sz w:val="16"/>
        </w:rPr>
        <w:t xml:space="preserve"> investment </w:t>
      </w:r>
      <w:r w:rsidRPr="00DE2072">
        <w:rPr>
          <w:rStyle w:val="StyleUnderline"/>
          <w:rFonts w:asciiTheme="majorHAnsi" w:hAnsiTheme="majorHAnsi" w:cstheme="majorHAnsi"/>
        </w:rPr>
        <w:t>disappears</w:t>
      </w:r>
      <w:r w:rsidRPr="00DE2072">
        <w:rPr>
          <w:rFonts w:asciiTheme="majorHAnsi" w:hAnsiTheme="majorHAnsi" w:cstheme="majorHAnsi"/>
          <w:sz w:val="16"/>
        </w:rPr>
        <w:t xml:space="preserve"> when unions could control the availability of innovative technology in the industry in the UK. Furthermore, Menezes-Filho et al. (1998b) showed that </w:t>
      </w:r>
      <w:r w:rsidRPr="00DE2072">
        <w:rPr>
          <w:rStyle w:val="StyleUnderline"/>
          <w:rFonts w:asciiTheme="majorHAnsi" w:hAnsiTheme="majorHAnsi" w:cstheme="majorHAnsi"/>
        </w:rPr>
        <w:t>unions</w:t>
      </w:r>
      <w:r w:rsidRPr="00DE2072">
        <w:rPr>
          <w:rFonts w:asciiTheme="majorHAnsi" w:hAnsiTheme="majorHAnsi" w:cstheme="majorHAnsi"/>
          <w:sz w:val="16"/>
        </w:rPr>
        <w:t xml:space="preserve"> in the UK </w:t>
      </w:r>
      <w:r w:rsidRPr="00DE2072">
        <w:rPr>
          <w:rStyle w:val="StyleUnderline"/>
          <w:rFonts w:asciiTheme="majorHAnsi" w:hAnsiTheme="majorHAnsi" w:cstheme="majorHAnsi"/>
          <w:highlight w:val="green"/>
        </w:rPr>
        <w:t>improve</w:t>
      </w:r>
      <w:r w:rsidRPr="00DE2072">
        <w:rPr>
          <w:rStyle w:val="StyleUnderline"/>
          <w:rFonts w:asciiTheme="majorHAnsi" w:hAnsiTheme="majorHAnsi" w:cstheme="majorHAnsi"/>
        </w:rPr>
        <w:t xml:space="preserve"> a firm’s relative </w:t>
      </w:r>
      <w:r w:rsidRPr="00DE2072">
        <w:rPr>
          <w:rStyle w:val="StyleUnderline"/>
          <w:rFonts w:asciiTheme="majorHAnsi" w:hAnsiTheme="majorHAnsi" w:cstheme="majorHAnsi"/>
          <w:highlight w:val="green"/>
        </w:rPr>
        <w:t>R&amp;D performance</w:t>
      </w:r>
      <w:r w:rsidRPr="00DE2072">
        <w:rPr>
          <w:rFonts w:asciiTheme="majorHAnsi" w:hAnsiTheme="majorHAnsi" w:cstheme="majorHAnsi"/>
          <w:sz w:val="16"/>
        </w:rPr>
        <w:t xml:space="preserve">. In addition, Schnabel and Wagner (1992) showed that unions do not impede innovation in Germany, because of the more cooperative nature of industrial relations. </w:t>
      </w:r>
      <w:r w:rsidRPr="00DE2072">
        <w:rPr>
          <w:rStyle w:val="StyleUnderline"/>
          <w:rFonts w:asciiTheme="majorHAnsi" w:hAnsiTheme="majorHAnsi" w:cstheme="majorHAnsi"/>
          <w:highlight w:val="green"/>
        </w:rPr>
        <w:t>Strong</w:t>
      </w:r>
      <w:r w:rsidRPr="00DE2072">
        <w:rPr>
          <w:rStyle w:val="StyleUnderline"/>
          <w:rFonts w:asciiTheme="majorHAnsi" w:hAnsiTheme="majorHAnsi" w:cstheme="majorHAnsi"/>
        </w:rPr>
        <w:t xml:space="preserve"> labor </w:t>
      </w:r>
      <w:r w:rsidRPr="00DE2072">
        <w:rPr>
          <w:rStyle w:val="StyleUnderline"/>
          <w:rFonts w:asciiTheme="majorHAnsi" w:hAnsiTheme="majorHAnsi" w:cstheme="majorHAnsi"/>
          <w:highlight w:val="green"/>
        </w:rPr>
        <w:t>unions</w:t>
      </w:r>
      <w:r w:rsidRPr="00DE2072">
        <w:rPr>
          <w:rFonts w:asciiTheme="majorHAnsi" w:hAnsiTheme="majorHAnsi" w:cstheme="majorHAnsi"/>
          <w:sz w:val="16"/>
        </w:rPr>
        <w:t xml:space="preserve"> may </w:t>
      </w:r>
      <w:r w:rsidRPr="00DE2072">
        <w:rPr>
          <w:rStyle w:val="StyleUnderline"/>
          <w:rFonts w:asciiTheme="majorHAnsi" w:hAnsiTheme="majorHAnsi" w:cstheme="majorHAnsi"/>
        </w:rPr>
        <w:t xml:space="preserve">act as a corporate governance mechanism that </w:t>
      </w:r>
      <w:r w:rsidRPr="00DE2072">
        <w:rPr>
          <w:rStyle w:val="StyleUnderline"/>
          <w:rFonts w:asciiTheme="majorHAnsi" w:hAnsiTheme="majorHAnsi" w:cstheme="majorHAnsi"/>
          <w:highlight w:val="green"/>
        </w:rPr>
        <w:t>monitor</w:t>
      </w:r>
      <w:r w:rsidRPr="00DE2072">
        <w:rPr>
          <w:rStyle w:val="StyleUnderline"/>
          <w:rFonts w:asciiTheme="majorHAnsi" w:hAnsiTheme="majorHAnsi" w:cstheme="majorHAnsi"/>
        </w:rPr>
        <w:t xml:space="preserve">s the agency </w:t>
      </w:r>
      <w:r w:rsidRPr="00DE2072">
        <w:rPr>
          <w:rStyle w:val="StyleUnderline"/>
          <w:rFonts w:asciiTheme="majorHAnsi" w:hAnsiTheme="majorHAnsi" w:cstheme="majorHAnsi"/>
          <w:highlight w:val="green"/>
        </w:rPr>
        <w:t>problems</w:t>
      </w:r>
      <w:r w:rsidRPr="00DE2072">
        <w:rPr>
          <w:rStyle w:val="StyleUnderline"/>
          <w:rFonts w:asciiTheme="majorHAnsi" w:hAnsiTheme="majorHAnsi" w:cstheme="majorHAnsi"/>
        </w:rPr>
        <w:t>, thereby mitigating managerial myopia. This</w:t>
      </w:r>
      <w:r w:rsidRPr="00DE2072">
        <w:rPr>
          <w:rFonts w:asciiTheme="majorHAnsi" w:hAnsiTheme="majorHAnsi" w:cstheme="majorHAnsi"/>
          <w:sz w:val="16"/>
        </w:rPr>
        <w:t xml:space="preserve"> may eventually </w:t>
      </w:r>
      <w:r w:rsidRPr="00DE2072">
        <w:rPr>
          <w:rStyle w:val="StyleUnderline"/>
          <w:rFonts w:asciiTheme="majorHAnsi" w:hAnsiTheme="majorHAnsi" w:cstheme="majorHAnsi"/>
          <w:highlight w:val="green"/>
        </w:rPr>
        <w:t>encourage risk taking and innovative behaviors</w:t>
      </w:r>
      <w:r w:rsidRPr="00DE2072">
        <w:rPr>
          <w:rFonts w:asciiTheme="majorHAnsi" w:hAnsiTheme="majorHAnsi" w:cstheme="majorHAnsi"/>
          <w:sz w:val="16"/>
        </w:rPr>
        <w:t xml:space="preserve">. According to Chen et al. (2011), </w:t>
      </w:r>
      <w:r w:rsidRPr="00DE2072">
        <w:rPr>
          <w:rStyle w:val="StyleUnderline"/>
          <w:rFonts w:asciiTheme="majorHAnsi" w:hAnsiTheme="majorHAnsi" w:cstheme="majorHAnsi"/>
        </w:rPr>
        <w:t>labor unions</w:t>
      </w:r>
      <w:r w:rsidRPr="00DE2072">
        <w:rPr>
          <w:rFonts w:asciiTheme="majorHAnsi" w:hAnsiTheme="majorHAnsi" w:cstheme="majorHAnsi"/>
          <w:sz w:val="16"/>
        </w:rPr>
        <w:t xml:space="preserve"> can </w:t>
      </w:r>
      <w:r w:rsidRPr="00DE2072">
        <w:rPr>
          <w:rStyle w:val="StyleUnderline"/>
          <w:rFonts w:asciiTheme="majorHAnsi" w:hAnsiTheme="majorHAnsi" w:cstheme="majorHAnsi"/>
        </w:rPr>
        <w:t xml:space="preserve">effectively monitor managerial actions because they can </w:t>
      </w:r>
      <w:r w:rsidRPr="00DE2072">
        <w:rPr>
          <w:rStyle w:val="StyleUnderline"/>
          <w:rFonts w:asciiTheme="majorHAnsi" w:hAnsiTheme="majorHAnsi" w:cstheme="majorHAnsi"/>
          <w:highlight w:val="green"/>
        </w:rPr>
        <w:t>acquire</w:t>
      </w:r>
      <w:r w:rsidRPr="00DE2072">
        <w:rPr>
          <w:rStyle w:val="StyleUnderline"/>
          <w:rFonts w:asciiTheme="majorHAnsi" w:hAnsiTheme="majorHAnsi" w:cstheme="majorHAnsi"/>
        </w:rPr>
        <w:t xml:space="preserve"> their </w:t>
      </w:r>
      <w:r w:rsidRPr="00DE2072">
        <w:rPr>
          <w:rStyle w:val="StyleUnderline"/>
          <w:rFonts w:asciiTheme="majorHAnsi" w:hAnsiTheme="majorHAnsi" w:cstheme="majorHAnsi"/>
          <w:highlight w:val="green"/>
        </w:rPr>
        <w:t>firms’</w:t>
      </w:r>
      <w:r w:rsidRPr="00DE2072">
        <w:rPr>
          <w:rStyle w:val="StyleUnderline"/>
          <w:rFonts w:asciiTheme="majorHAnsi" w:hAnsiTheme="majorHAnsi" w:cstheme="majorHAnsi"/>
        </w:rPr>
        <w:t xml:space="preserve"> </w:t>
      </w:r>
      <w:r w:rsidRPr="00DE2072">
        <w:rPr>
          <w:rStyle w:val="StyleUnderline"/>
          <w:rFonts w:asciiTheme="majorHAnsi" w:hAnsiTheme="majorHAnsi" w:cstheme="majorHAnsi"/>
          <w:highlight w:val="green"/>
        </w:rPr>
        <w:t>information</w:t>
      </w:r>
      <w:r w:rsidRPr="00DE2072">
        <w:rPr>
          <w:rFonts w:asciiTheme="majorHAnsi" w:hAnsiTheme="majorHAnsi" w:cstheme="majorHAnsi"/>
          <w:sz w:val="16"/>
        </w:rPr>
        <w:t xml:space="preserve"> more easily than can outside stakeholders can. Also, </w:t>
      </w:r>
      <w:r w:rsidRPr="00DE2072">
        <w:rPr>
          <w:rStyle w:val="StyleUnderline"/>
          <w:rFonts w:asciiTheme="majorHAnsi" w:hAnsiTheme="majorHAnsi" w:cstheme="majorHAnsi"/>
        </w:rPr>
        <w:t>unions exert</w:t>
      </w:r>
      <w:r w:rsidRPr="00DE2072">
        <w:rPr>
          <w:rFonts w:asciiTheme="majorHAnsi" w:hAnsiTheme="majorHAnsi" w:cstheme="majorHAnsi"/>
          <w:sz w:val="16"/>
        </w:rPr>
        <w:t xml:space="preserve"> their </w:t>
      </w:r>
      <w:r w:rsidRPr="00DE2072">
        <w:rPr>
          <w:rStyle w:val="StyleUnderline"/>
          <w:rFonts w:asciiTheme="majorHAnsi" w:hAnsiTheme="majorHAnsi" w:cstheme="majorHAnsi"/>
        </w:rPr>
        <w:t>power</w:t>
      </w:r>
      <w:r w:rsidRPr="00DE2072">
        <w:rPr>
          <w:rFonts w:asciiTheme="majorHAnsi" w:hAnsiTheme="majorHAnsi" w:cstheme="majorHAnsi"/>
          <w:sz w:val="16"/>
        </w:rPr>
        <w:t xml:space="preserve"> on management </w:t>
      </w:r>
      <w:r w:rsidRPr="00DE2072">
        <w:rPr>
          <w:rStyle w:val="StyleUnderline"/>
          <w:rFonts w:asciiTheme="majorHAnsi" w:hAnsiTheme="majorHAnsi" w:cstheme="majorHAnsi"/>
        </w:rPr>
        <w:t>by using</w:t>
      </w:r>
      <w:r w:rsidRPr="00DE2072">
        <w:rPr>
          <w:rFonts w:asciiTheme="majorHAnsi" w:hAnsiTheme="majorHAnsi" w:cstheme="majorHAnsi"/>
          <w:sz w:val="16"/>
        </w:rPr>
        <w:t xml:space="preserve"> their </w:t>
      </w:r>
      <w:r w:rsidRPr="00DE2072">
        <w:rPr>
          <w:rStyle w:val="StyleUnderline"/>
          <w:rFonts w:asciiTheme="majorHAnsi" w:hAnsiTheme="majorHAnsi" w:cstheme="majorHAnsi"/>
        </w:rPr>
        <w:t>bargaining power to increase</w:t>
      </w:r>
      <w:r w:rsidRPr="00DE2072">
        <w:rPr>
          <w:rFonts w:asciiTheme="majorHAnsi" w:hAnsiTheme="majorHAnsi" w:cstheme="majorHAnsi"/>
          <w:sz w:val="16"/>
        </w:rPr>
        <w:t xml:space="preserve"> the </w:t>
      </w:r>
      <w:r w:rsidRPr="00DE2072">
        <w:rPr>
          <w:rStyle w:val="StyleUnderline"/>
          <w:rFonts w:asciiTheme="majorHAnsi" w:hAnsiTheme="majorHAnsi" w:cstheme="majorHAnsi"/>
        </w:rPr>
        <w:t>corporate transparency</w:t>
      </w:r>
      <w:r w:rsidRPr="00DE2072">
        <w:rPr>
          <w:rFonts w:asciiTheme="majorHAnsi" w:hAnsiTheme="majorHAnsi" w:cstheme="majorHAnsi"/>
          <w:sz w:val="16"/>
        </w:rPr>
        <w:t>. For instance, affiliated labor unions in Korea have asked management to share information and to allow their participation in decision making in order to monitor whether managers harm the transparency and betray the trust of stakeholders.2 The union social responsibility (USR) declared by LG Electronics is an example of such a role being taken by labor unions. The USR describes the four major guidelines: (1) to protect the ecosystem, (2) to help the disadvantaged, (3) to increase the transparency of union and company, and (4) to lead innovations in the feld. Hence, these arguments support the prediction that labor unions promote innovating activities by increasing transparency and mitigating managerial myopia.</w:t>
      </w:r>
    </w:p>
    <w:p w14:paraId="56A9B111"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We’re on the brink --- decline in R&amp;D cedes dominance to China --- labor market investment is the strongest internal link to tech development and jobs</w:t>
      </w:r>
    </w:p>
    <w:p w14:paraId="46FABB8E" w14:textId="77777777" w:rsidR="0047795C" w:rsidRPr="00DE2072" w:rsidRDefault="0047795C" w:rsidP="0047795C">
      <w:pPr>
        <w:rPr>
          <w:rFonts w:asciiTheme="majorHAnsi" w:hAnsiTheme="majorHAnsi" w:cstheme="majorHAnsi"/>
        </w:rPr>
      </w:pPr>
      <w:r w:rsidRPr="00DE2072">
        <w:rPr>
          <w:rStyle w:val="Style13ptBold"/>
          <w:rFonts w:asciiTheme="majorHAnsi" w:hAnsiTheme="majorHAnsi" w:cstheme="majorHAnsi"/>
        </w:rPr>
        <w:t xml:space="preserve">Augustine and Baker 10-22 </w:t>
      </w:r>
      <w:r w:rsidRPr="00DE2072">
        <w:rPr>
          <w:rFonts w:asciiTheme="majorHAnsi" w:hAnsiTheme="majorHAnsi" w:cstheme="majorHAnsi"/>
          <w:sz w:val="18"/>
          <w:szCs w:val="20"/>
        </w:rPr>
        <w:t>[</w:t>
      </w:r>
      <w:r w:rsidRPr="00DE2072">
        <w:rPr>
          <w:rFonts w:asciiTheme="majorHAnsi" w:hAnsiTheme="majorHAnsi" w:cstheme="majorHAnsi"/>
          <w:sz w:val="15"/>
          <w:szCs w:val="16"/>
        </w:rPr>
        <w:t>Norman R. Augustine is the retired chair and CEO of Lockheed Martin Corp. and former under secretary of the US Army. Neal Lane is a senior fellow in science and technology policy at the Baker Institute for Public Policy at Rice University. He is a former presidential science adviser and director of the National Science Foundation.  “America on Edge: Settling for Second Place?”  October 22, 2021.  https://issues.org/america-on-edge-settling-second-place-augustine-lane/]</w:t>
      </w:r>
    </w:p>
    <w:p w14:paraId="1BFA2362" w14:textId="77777777" w:rsidR="0047795C" w:rsidRPr="00DE2072" w:rsidRDefault="0047795C" w:rsidP="0047795C">
      <w:pPr>
        <w:rPr>
          <w:rFonts w:asciiTheme="majorHAnsi" w:hAnsiTheme="majorHAnsi" w:cstheme="majorHAnsi"/>
          <w:sz w:val="12"/>
        </w:rPr>
      </w:pPr>
      <w:r w:rsidRPr="00DE2072">
        <w:rPr>
          <w:rFonts w:asciiTheme="majorHAnsi" w:hAnsiTheme="majorHAnsi" w:cstheme="majorHAnsi"/>
          <w:u w:val="single"/>
        </w:rPr>
        <w:t xml:space="preserve">The </w:t>
      </w:r>
      <w:r w:rsidRPr="00DE2072">
        <w:rPr>
          <w:rFonts w:asciiTheme="majorHAnsi" w:hAnsiTheme="majorHAnsi" w:cstheme="majorHAnsi"/>
          <w:highlight w:val="green"/>
          <w:u w:val="single"/>
        </w:rPr>
        <w:t>U</w:t>
      </w:r>
      <w:r w:rsidRPr="00DE2072">
        <w:rPr>
          <w:rFonts w:asciiTheme="majorHAnsi" w:hAnsiTheme="majorHAnsi" w:cstheme="majorHAnsi"/>
          <w:u w:val="single"/>
        </w:rPr>
        <w:t xml:space="preserve">nited </w:t>
      </w:r>
      <w:r w:rsidRPr="00DE2072">
        <w:rPr>
          <w:rFonts w:asciiTheme="majorHAnsi" w:hAnsiTheme="majorHAnsi" w:cstheme="majorHAnsi"/>
          <w:highlight w:val="green"/>
          <w:u w:val="single"/>
        </w:rPr>
        <w:t>S</w:t>
      </w:r>
      <w:r w:rsidRPr="00DE2072">
        <w:rPr>
          <w:rFonts w:asciiTheme="majorHAnsi" w:hAnsiTheme="majorHAnsi" w:cstheme="majorHAnsi"/>
          <w:u w:val="single"/>
        </w:rPr>
        <w:t xml:space="preserve">tates </w:t>
      </w:r>
      <w:r w:rsidRPr="00DE2072">
        <w:rPr>
          <w:rFonts w:asciiTheme="majorHAnsi" w:hAnsiTheme="majorHAnsi" w:cstheme="majorHAnsi"/>
          <w:highlight w:val="green"/>
          <w:u w:val="single"/>
        </w:rPr>
        <w:t>is on edge</w:t>
      </w:r>
      <w:r w:rsidRPr="00DE2072">
        <w:rPr>
          <w:rFonts w:asciiTheme="majorHAnsi" w:hAnsiTheme="majorHAnsi" w:cstheme="majorHAnsi"/>
          <w:u w:val="single"/>
        </w:rPr>
        <w:t xml:space="preserve"> in ways the nation has rarely experienced throughout its young history</w:t>
      </w:r>
      <w:r w:rsidRPr="00DE2072">
        <w:rPr>
          <w:rFonts w:asciiTheme="majorHAnsi" w:hAnsiTheme="majorHAnsi" w:cstheme="majorHAnsi"/>
          <w:sz w:val="12"/>
        </w:rPr>
        <w:t xml:space="preserve">. </w:t>
      </w:r>
      <w:r w:rsidRPr="00DE2072">
        <w:rPr>
          <w:rFonts w:asciiTheme="majorHAnsi" w:hAnsiTheme="majorHAnsi" w:cstheme="majorHAnsi"/>
          <w:u w:val="single"/>
        </w:rPr>
        <w:t xml:space="preserve">The country’s global </w:t>
      </w:r>
      <w:r w:rsidRPr="00DE2072">
        <w:rPr>
          <w:rFonts w:asciiTheme="majorHAnsi" w:hAnsiTheme="majorHAnsi" w:cstheme="majorHAnsi"/>
          <w:highlight w:val="green"/>
          <w:u w:val="single"/>
        </w:rPr>
        <w:t>leadership is</w:t>
      </w:r>
      <w:r w:rsidRPr="00DE2072">
        <w:rPr>
          <w:rFonts w:asciiTheme="majorHAnsi" w:hAnsiTheme="majorHAnsi" w:cstheme="majorHAnsi"/>
          <w:u w:val="single"/>
        </w:rPr>
        <w:t xml:space="preserve"> being </w:t>
      </w:r>
      <w:r w:rsidRPr="00DE2072">
        <w:rPr>
          <w:rFonts w:asciiTheme="majorHAnsi" w:hAnsiTheme="majorHAnsi" w:cstheme="majorHAnsi"/>
          <w:highlight w:val="green"/>
          <w:u w:val="single"/>
        </w:rPr>
        <w:t>challenged</w:t>
      </w:r>
      <w:r w:rsidRPr="00DE2072">
        <w:rPr>
          <w:rFonts w:asciiTheme="majorHAnsi" w:hAnsiTheme="majorHAnsi" w:cstheme="majorHAnsi"/>
          <w:u w:val="single"/>
        </w:rPr>
        <w:t xml:space="preserve"> in a rapidly changing and increasingly competitive world</w:t>
      </w:r>
      <w:r w:rsidRPr="00DE2072">
        <w:rPr>
          <w:rFonts w:asciiTheme="majorHAnsi" w:hAnsiTheme="majorHAnsi" w:cstheme="majorHAnsi"/>
          <w:sz w:val="12"/>
        </w:rPr>
        <w:t xml:space="preserve">. Meanwhile, </w:t>
      </w:r>
      <w:r w:rsidRPr="00DE2072">
        <w:rPr>
          <w:rFonts w:asciiTheme="majorHAnsi" w:hAnsiTheme="majorHAnsi" w:cstheme="majorHAnsi"/>
          <w:u w:val="single"/>
        </w:rPr>
        <w:t xml:space="preserve">the nation’s sustained complacency in dealing with long-festering domestic needs has </w:t>
      </w:r>
      <w:r w:rsidRPr="00DE2072">
        <w:rPr>
          <w:rFonts w:asciiTheme="majorHAnsi" w:hAnsiTheme="majorHAnsi" w:cstheme="majorHAnsi"/>
          <w:highlight w:val="green"/>
          <w:u w:val="single"/>
        </w:rPr>
        <w:t>weakened</w:t>
      </w:r>
      <w:r w:rsidRPr="00DE2072">
        <w:rPr>
          <w:rFonts w:asciiTheme="majorHAnsi" w:hAnsiTheme="majorHAnsi" w:cstheme="majorHAnsi"/>
          <w:u w:val="single"/>
        </w:rPr>
        <w:t xml:space="preserve"> our </w:t>
      </w:r>
      <w:r w:rsidRPr="00DE2072">
        <w:rPr>
          <w:rFonts w:asciiTheme="majorHAnsi" w:hAnsiTheme="majorHAnsi" w:cstheme="majorHAnsi"/>
          <w:highlight w:val="green"/>
          <w:u w:val="single"/>
        </w:rPr>
        <w:t>institutions</w:t>
      </w:r>
      <w:r w:rsidRPr="00DE2072">
        <w:rPr>
          <w:rFonts w:asciiTheme="majorHAnsi" w:hAnsiTheme="majorHAnsi" w:cstheme="majorHAnsi"/>
          <w:u w:val="single"/>
        </w:rPr>
        <w:t xml:space="preserve"> from within </w:t>
      </w:r>
      <w:r w:rsidRPr="00DE2072">
        <w:rPr>
          <w:rFonts w:asciiTheme="majorHAnsi" w:hAnsiTheme="majorHAnsi" w:cstheme="majorHAnsi"/>
          <w:highlight w:val="green"/>
          <w:u w:val="single"/>
        </w:rPr>
        <w:t>and placed in</w:t>
      </w:r>
      <w:r w:rsidRPr="00DE2072">
        <w:rPr>
          <w:rFonts w:asciiTheme="majorHAnsi" w:hAnsiTheme="majorHAnsi" w:cstheme="majorHAnsi"/>
          <w:u w:val="single"/>
        </w:rPr>
        <w:t xml:space="preserve"> grave </w:t>
      </w:r>
      <w:r w:rsidRPr="00DE2072">
        <w:rPr>
          <w:rFonts w:asciiTheme="majorHAnsi" w:hAnsiTheme="majorHAnsi" w:cstheme="majorHAnsi"/>
          <w:highlight w:val="green"/>
          <w:u w:val="single"/>
        </w:rPr>
        <w:t>danger</w:t>
      </w:r>
      <w:r w:rsidRPr="00DE2072">
        <w:rPr>
          <w:rFonts w:asciiTheme="majorHAnsi" w:hAnsiTheme="majorHAnsi" w:cstheme="majorHAnsi"/>
          <w:u w:val="single"/>
        </w:rPr>
        <w:t xml:space="preserve"> our </w:t>
      </w:r>
      <w:r w:rsidRPr="00DE2072">
        <w:rPr>
          <w:rFonts w:asciiTheme="majorHAnsi" w:hAnsiTheme="majorHAnsi" w:cstheme="majorHAnsi"/>
          <w:highlight w:val="green"/>
          <w:u w:val="single"/>
        </w:rPr>
        <w:t>leadership in</w:t>
      </w:r>
      <w:r w:rsidRPr="00DE2072">
        <w:rPr>
          <w:rFonts w:asciiTheme="majorHAnsi" w:hAnsiTheme="majorHAnsi" w:cstheme="majorHAnsi"/>
          <w:u w:val="single"/>
        </w:rPr>
        <w:t xml:space="preserve"> the critical fields of </w:t>
      </w:r>
      <w:r w:rsidRPr="00DE2072">
        <w:rPr>
          <w:rFonts w:asciiTheme="majorHAnsi" w:hAnsiTheme="majorHAnsi" w:cstheme="majorHAnsi"/>
          <w:highlight w:val="green"/>
          <w:u w:val="single"/>
        </w:rPr>
        <w:t>science</w:t>
      </w:r>
      <w:r w:rsidRPr="00DE2072">
        <w:rPr>
          <w:rFonts w:asciiTheme="majorHAnsi" w:hAnsiTheme="majorHAnsi" w:cstheme="majorHAnsi"/>
          <w:u w:val="single"/>
        </w:rPr>
        <w:t xml:space="preserve"> and technology</w:t>
      </w:r>
      <w:r w:rsidRPr="00DE2072">
        <w:rPr>
          <w:rFonts w:asciiTheme="majorHAnsi" w:hAnsiTheme="majorHAnsi" w:cstheme="majorHAnsi"/>
          <w:sz w:val="12"/>
        </w:rPr>
        <w:t>—</w:t>
      </w:r>
      <w:r w:rsidRPr="00DE2072">
        <w:rPr>
          <w:rFonts w:asciiTheme="majorHAnsi" w:hAnsiTheme="majorHAnsi" w:cstheme="majorHAnsi"/>
          <w:u w:val="single"/>
        </w:rPr>
        <w:t>on which so much of our economy and security is based.</w:t>
      </w:r>
      <w:r w:rsidRPr="00DE2072">
        <w:rPr>
          <w:rFonts w:asciiTheme="majorHAnsi" w:hAnsiTheme="majorHAnsi" w:cstheme="majorHAnsi"/>
          <w:sz w:val="12"/>
        </w:rPr>
        <w:t xml:space="preserve"> </w:t>
      </w:r>
      <w:r w:rsidRPr="00DE2072">
        <w:rPr>
          <w:rStyle w:val="Emphasis"/>
          <w:rFonts w:asciiTheme="majorHAnsi" w:hAnsiTheme="majorHAnsi" w:cstheme="majorHAnsi"/>
          <w:highlight w:val="green"/>
        </w:rPr>
        <w:t>America is at a tipping point</w:t>
      </w:r>
      <w:r w:rsidRPr="00DE2072">
        <w:rPr>
          <w:rFonts w:asciiTheme="majorHAnsi" w:hAnsiTheme="majorHAnsi" w:cstheme="majorHAnsi"/>
          <w:sz w:val="12"/>
        </w:rPr>
        <w:t xml:space="preserve">, in short, and Americans are justifiably unsettled. The country has faced existential </w:t>
      </w:r>
      <w:r w:rsidRPr="00DE2072">
        <w:rPr>
          <w:rFonts w:asciiTheme="majorHAnsi" w:hAnsiTheme="majorHAnsi" w:cstheme="majorHAnsi"/>
          <w:sz w:val="12"/>
        </w:rPr>
        <w:lastRenderedPageBreak/>
        <w:t xml:space="preserve">challenges in the past—moments in history that shook its foundation—but has risen to the occasion under strong leadership. Four </w:t>
      </w:r>
      <w:r w:rsidRPr="00DE2072">
        <w:rPr>
          <w:rFonts w:asciiTheme="majorHAnsi" w:hAnsiTheme="majorHAnsi" w:cstheme="majorHAnsi"/>
          <w:u w:val="single"/>
        </w:rPr>
        <w:t>overarching challenges we face today</w:t>
      </w:r>
      <w:r w:rsidRPr="00DE2072">
        <w:rPr>
          <w:rFonts w:asciiTheme="majorHAnsi" w:hAnsiTheme="majorHAnsi" w:cstheme="majorHAnsi"/>
          <w:sz w:val="12"/>
        </w:rPr>
        <w:t xml:space="preserve"> require comparable leadership and response: </w:t>
      </w:r>
      <w:r w:rsidRPr="00DE2072">
        <w:rPr>
          <w:rFonts w:asciiTheme="majorHAnsi" w:hAnsiTheme="majorHAnsi" w:cstheme="majorHAnsi"/>
          <w:u w:val="single"/>
        </w:rPr>
        <w:t>competing with China, coping with climate change, maintaining cybersecurity, and combating and preparing for pandemics.</w:t>
      </w:r>
      <w:r w:rsidRPr="00DE2072">
        <w:rPr>
          <w:rFonts w:asciiTheme="majorHAnsi" w:hAnsiTheme="majorHAnsi" w:cstheme="majorHAnsi"/>
          <w:sz w:val="12"/>
        </w:rPr>
        <w:t xml:space="preserve"> There are </w:t>
      </w:r>
      <w:r w:rsidRPr="00DE2072">
        <w:rPr>
          <w:rFonts w:asciiTheme="majorHAnsi" w:hAnsiTheme="majorHAnsi" w:cstheme="majorHAnsi"/>
          <w:u w:val="single"/>
        </w:rPr>
        <w:t xml:space="preserve">many causes of the nation’s current dilemmas, and their </w:t>
      </w:r>
      <w:r w:rsidRPr="00DE2072">
        <w:rPr>
          <w:rFonts w:asciiTheme="majorHAnsi" w:hAnsiTheme="majorHAnsi" w:cstheme="majorHAnsi"/>
          <w:highlight w:val="green"/>
          <w:u w:val="single"/>
        </w:rPr>
        <w:t>solutions</w:t>
      </w:r>
      <w:r w:rsidRPr="00DE2072">
        <w:rPr>
          <w:rFonts w:asciiTheme="majorHAnsi" w:hAnsiTheme="majorHAnsi" w:cstheme="majorHAnsi"/>
          <w:u w:val="single"/>
        </w:rPr>
        <w:t xml:space="preserve"> will </w:t>
      </w:r>
      <w:r w:rsidRPr="00DE2072">
        <w:rPr>
          <w:rFonts w:asciiTheme="majorHAnsi" w:hAnsiTheme="majorHAnsi" w:cstheme="majorHAnsi"/>
          <w:highlight w:val="green"/>
          <w:u w:val="single"/>
        </w:rPr>
        <w:t>require</w:t>
      </w:r>
      <w:r w:rsidRPr="00DE2072">
        <w:rPr>
          <w:rFonts w:asciiTheme="majorHAnsi" w:hAnsiTheme="majorHAnsi" w:cstheme="majorHAnsi"/>
          <w:u w:val="single"/>
        </w:rPr>
        <w:t xml:space="preserve"> exceptionally wise policy actions across a broad spectrum</w:t>
      </w:r>
      <w:r w:rsidRPr="00DE2072">
        <w:rPr>
          <w:rFonts w:asciiTheme="majorHAnsi" w:hAnsiTheme="majorHAnsi" w:cstheme="majorHAnsi"/>
          <w:sz w:val="12"/>
        </w:rPr>
        <w:t xml:space="preserve">. But, as in the past, </w:t>
      </w:r>
      <w:r w:rsidRPr="00DE2072">
        <w:rPr>
          <w:rFonts w:asciiTheme="majorHAnsi" w:hAnsiTheme="majorHAnsi" w:cstheme="majorHAnsi"/>
          <w:highlight w:val="green"/>
          <w:u w:val="single"/>
        </w:rPr>
        <w:t>advances in</w:t>
      </w:r>
      <w:r w:rsidRPr="00DE2072">
        <w:rPr>
          <w:rFonts w:asciiTheme="majorHAnsi" w:hAnsiTheme="majorHAnsi" w:cstheme="majorHAnsi"/>
          <w:u w:val="single"/>
        </w:rPr>
        <w:t xml:space="preserve"> science and technology (</w:t>
      </w:r>
      <w:r w:rsidRPr="00DE2072">
        <w:rPr>
          <w:rFonts w:asciiTheme="majorHAnsi" w:hAnsiTheme="majorHAnsi" w:cstheme="majorHAnsi"/>
          <w:highlight w:val="green"/>
          <w:u w:val="single"/>
        </w:rPr>
        <w:t>S&amp;T) and</w:t>
      </w:r>
      <w:r w:rsidRPr="00DE2072">
        <w:rPr>
          <w:rFonts w:asciiTheme="majorHAnsi" w:hAnsiTheme="majorHAnsi" w:cstheme="majorHAnsi"/>
          <w:u w:val="single"/>
        </w:rPr>
        <w:t xml:space="preserve"> research and development (</w:t>
      </w:r>
      <w:r w:rsidRPr="00DE2072">
        <w:rPr>
          <w:rFonts w:asciiTheme="majorHAnsi" w:hAnsiTheme="majorHAnsi" w:cstheme="majorHAnsi"/>
          <w:highlight w:val="green"/>
          <w:u w:val="single"/>
        </w:rPr>
        <w:t>R&amp;D),</w:t>
      </w:r>
      <w:r w:rsidRPr="00DE2072">
        <w:rPr>
          <w:rFonts w:asciiTheme="majorHAnsi" w:hAnsiTheme="majorHAnsi" w:cstheme="majorHAnsi"/>
          <w:sz w:val="12"/>
        </w:rPr>
        <w:t xml:space="preserve"> driven by accelerated and focused investments, </w:t>
      </w:r>
      <w:r w:rsidRPr="00DE2072">
        <w:rPr>
          <w:rFonts w:asciiTheme="majorHAnsi" w:hAnsiTheme="majorHAnsi" w:cstheme="majorHAnsi"/>
          <w:u w:val="single"/>
        </w:rPr>
        <w:t>will be critical to success</w:t>
      </w:r>
      <w:r w:rsidRPr="00DE2072">
        <w:rPr>
          <w:rFonts w:asciiTheme="majorHAnsi" w:hAnsiTheme="majorHAnsi" w:cstheme="majorHAnsi"/>
          <w:sz w:val="12"/>
        </w:rPr>
        <w:t xml:space="preserve">. America is at a tipping point, in short, and Americans are justifiably unsettled. As presidential science adviser Vannevar Bush recognized more than 75 years ago in his pioneering report, Science, the Endless Frontier, efforts in basic research—funded primarily by the federal government—and overall science, technology, engineering, and mathematics (STEM) education will continue to be critical in the future. University-performed basic research, whether purely curiosity-driven or use-inspired, is of special consequence as its products include not only discoveries (made freely available to the world), but also science and engineering graduates, the engines of research and the transfer of knowledge and technology from laboratory to society. Because of the exploratory nature of basic research, progress requires freedom, patience, tolerance of risk, and sustained support. And since nature is global, even universal, basic research prospers best with international cooperation. US researchers need access to sites, facilities, and the best minds from across the globe. The critical role of S&amp;T has not gone unrecognized in other parts of the world. In 2008, for example, Wen Jiabao, former premier of the State Council of the People’s Republic of China, wrote, “Scientific discovery and technological inventions have brought about new civilizations, modern industries, and the rise and fall of nations…. I firmly believe that science is the ultimate revolution.” On May 30, 2021, China’s president Xi Jinping was quoted by the South China Post saying, “Scienceand technology has become the main battleground of global power rivalry. Competition over cutting-edge technology has intensified to an unprecedented level. We must have a strong sense of urgency and be fully prepared.” Meanwhile, in the United States, the federal government has cut its investment in R&amp;D over recent decades from 1.5% of gross domestic product (or 12% of the federal budget) to 0.7% of GDP (3% of the federal budget). The portion supporting basic research, as defined by the federal government, now constitutes only 0.2% of GDP—an amount roughly equivalent to what the US population spends every year on beer. Because of the exploratory nature of basic research, progress requires freedom, patience, tolerance of risk, and sustained support. While surveys have shown that Americans are generally supportive of scientific research, that support has not prompted elected representatives to give research funding higher priority in government budgets. Too often, the public does not recognize how the products that pervade our daily lives were made possible by basic research that took place in a laboratory often decades before. Examples are ubiquitous: television, microwave ovens, stents, cell phones, laptops, GPS, meteorological and communication satellites, artificial joints, CT scans, all-electric cars, clean water, vaccines for polio and smallpox, a cure for hepatitis C, medications, jet aircraft, solar energy, and much more—including the mRNA vaccines for COVID-19. More broadly, it is advancements in S&amp;T that power the US economy, the foundation of the nation’s ability to educate its people, provide quality jobs, defend itself, keep its population healthy, sustain social programs, modernize infrastructure, and combat climate change. China is now making many of these advances more quickly and convincingly than the United States and is reaping the rewards. To be sure, in today’s interconnected world a responsible foreign policy with China is far more complicated than a race between two nations. All the same, it is clear that the United States cannot afford to continue on its current path of complacency. DIFFERING TRAJECTORIES Comparison with China illuminates how deeply this complacency has taken hold in the United States. In many respects, </w:t>
      </w:r>
      <w:r w:rsidRPr="00DE2072">
        <w:rPr>
          <w:rStyle w:val="StyleUnderline"/>
          <w:rFonts w:asciiTheme="majorHAnsi" w:hAnsiTheme="majorHAnsi" w:cstheme="majorHAnsi"/>
          <w:highlight w:val="green"/>
        </w:rPr>
        <w:t>China</w:t>
      </w:r>
      <w:r w:rsidRPr="00DE2072">
        <w:rPr>
          <w:rStyle w:val="StyleUnderline"/>
          <w:rFonts w:asciiTheme="majorHAnsi" w:hAnsiTheme="majorHAnsi" w:cstheme="majorHAnsi"/>
        </w:rPr>
        <w:t xml:space="preserve"> is in the midst of a revolution, managed by the central government and controlled by one political party with a membership of under 7% of the population. This revolution is focused on </w:t>
      </w:r>
      <w:r w:rsidRPr="00DE2072">
        <w:rPr>
          <w:rStyle w:val="StyleUnderline"/>
          <w:rFonts w:asciiTheme="majorHAnsi" w:hAnsiTheme="majorHAnsi" w:cstheme="majorHAnsi"/>
          <w:highlight w:val="green"/>
        </w:rPr>
        <w:t>employing science, technology, and innovation</w:t>
      </w:r>
      <w:r w:rsidRPr="00DE2072">
        <w:rPr>
          <w:rStyle w:val="StyleUnderline"/>
          <w:rFonts w:asciiTheme="majorHAnsi" w:hAnsiTheme="majorHAnsi" w:cstheme="majorHAnsi"/>
        </w:rPr>
        <w:t xml:space="preserve"> to make China more prosperous, and its government is rapidly growing investments in R&amp;D to provide the necessary new knowledge and tool</w:t>
      </w:r>
      <w:r w:rsidRPr="00DE2072">
        <w:rPr>
          <w:rFonts w:asciiTheme="majorHAnsi" w:hAnsiTheme="majorHAnsi" w:cstheme="majorHAnsi"/>
          <w:sz w:val="12"/>
        </w:rPr>
        <w:t xml:space="preserve">s. Indeed, for many years China’s leadership has been drawn from the ranks of engineers and scientists. In the United States, by contrast, only about 1% of the US Congress has degrees in science or engineering, and only two presidents—Herbert Hoover and Jimmy Carter—have had backgrounds in STEM. An education in science and engineering may not be vital to effective political leadership, but it does help policymakers understand the power and promise of S&amp;T to propel a nation forward. </w:t>
      </w:r>
      <w:r w:rsidRPr="00DE2072">
        <w:rPr>
          <w:rStyle w:val="StyleUnderline"/>
          <w:rFonts w:asciiTheme="majorHAnsi" w:hAnsiTheme="majorHAnsi" w:cstheme="majorHAnsi"/>
        </w:rPr>
        <w:t>In today’s interconnected world a responsible foreign policy with China is far more complicated than a race between two nations</w:t>
      </w:r>
      <w:r w:rsidRPr="00DE2072">
        <w:rPr>
          <w:rFonts w:asciiTheme="majorHAnsi" w:hAnsiTheme="majorHAnsi" w:cstheme="majorHAnsi"/>
          <w:sz w:val="12"/>
        </w:rPr>
        <w:t xml:space="preserve">. China’s president since 2013, Xi Jinping, himself an engineer, has promised the nation’s 1.4 billion people a share of the “Chinese Dream.” China’s middle class, once miniscule, is now roughly the size of the entire US population. China’s ambitious infrastructure program—the Belt and Road Initiative, announced in 2013—comprises an investment of over $1.3 trillion to connect over 60 countries on land (the belt) and by sea (the road), stretching from East Asia to Europe and Africa. China assigns a high priority to educating its people, but the gap in educational opportunities between rural and urban children continues to be large. In response, China is rapidly increasing its number of universities and colleges—now numbering more than 2,600, with a new institution opening every week—as well as the quality of faculty and the education provided. In the 2021 US News &amp; World Report rankings of Best Global Universities, China had the second-highest number of the world’s top 100 universities, after the United States. According to the 2021 Times Higher Education World University Rankings, Tsinghua and Peking Universities have now moved up in rank to join the top 25 in the world. China produces more than twice as many engineers and half again as many scientists each year as the United States, and the differential is rapidly expanding. Moreover, under its Thousand Talents Program, China offers large financial and professional incentives to talented scientists and engineers from around the world to move to China. To date, the effort has not had a dramatic impact in the United States: STEM doctoral students from China attending US universities still have a high stay rate—currently about 83%—even with a difficult process for renewing visas and obtaining green cards. Similarly, recent surveys show that when researchers around the world were asked to what country they would prefer to move were they to leave their home country, about 57% answered the United States and only about 9% answered China. Still, there is no doubt that China is taking very ambitious steps to attract and retain STEM researchers, and countries that wish to compete must take this into account. The anti-China rhetoric that many political leaders routinely include in their statements is not likely to encourage young people to choose the United States as the place to study and establish their careers. China’s efforts are also reflected in its investment activities. Between 2000 and 2017, the country’s domestic spending on R&amp;D grew by an average of 17% per year, compared to 4% per year for the United States. </w:t>
      </w:r>
      <w:r w:rsidRPr="00DE2072">
        <w:rPr>
          <w:rStyle w:val="StyleUnderline"/>
          <w:rFonts w:asciiTheme="majorHAnsi" w:hAnsiTheme="majorHAnsi" w:cstheme="majorHAnsi"/>
        </w:rPr>
        <w:t xml:space="preserve">Though China’s economy has cooled in recent years, it is still </w:t>
      </w:r>
      <w:r w:rsidRPr="00DE2072">
        <w:rPr>
          <w:rStyle w:val="StyleUnderline"/>
          <w:rFonts w:asciiTheme="majorHAnsi" w:hAnsiTheme="majorHAnsi" w:cstheme="majorHAnsi"/>
          <w:highlight w:val="green"/>
        </w:rPr>
        <w:t>making</w:t>
      </w:r>
      <w:r w:rsidRPr="00DE2072">
        <w:rPr>
          <w:rStyle w:val="StyleUnderline"/>
          <w:rFonts w:asciiTheme="majorHAnsi" w:hAnsiTheme="majorHAnsi" w:cstheme="majorHAnsi"/>
        </w:rPr>
        <w:t xml:space="preserve"> substantial </w:t>
      </w:r>
      <w:r w:rsidRPr="00DE2072">
        <w:rPr>
          <w:rStyle w:val="StyleUnderline"/>
          <w:rFonts w:asciiTheme="majorHAnsi" w:hAnsiTheme="majorHAnsi" w:cstheme="majorHAnsi"/>
          <w:highlight w:val="green"/>
        </w:rPr>
        <w:t>investments in</w:t>
      </w:r>
      <w:r w:rsidRPr="00DE2072">
        <w:rPr>
          <w:rStyle w:val="StyleUnderline"/>
          <w:rFonts w:asciiTheme="majorHAnsi" w:hAnsiTheme="majorHAnsi" w:cstheme="majorHAnsi"/>
        </w:rPr>
        <w:t xml:space="preserve"> such critical fields as </w:t>
      </w:r>
      <w:r w:rsidRPr="00DE2072">
        <w:rPr>
          <w:rStyle w:val="StyleUnderline"/>
          <w:rFonts w:asciiTheme="majorHAnsi" w:hAnsiTheme="majorHAnsi" w:cstheme="majorHAnsi"/>
          <w:highlight w:val="green"/>
        </w:rPr>
        <w:t>a</w:t>
      </w:r>
      <w:r w:rsidRPr="00DE2072">
        <w:rPr>
          <w:rStyle w:val="StyleUnderline"/>
          <w:rFonts w:asciiTheme="majorHAnsi" w:hAnsiTheme="majorHAnsi" w:cstheme="majorHAnsi"/>
        </w:rPr>
        <w:t xml:space="preserve">rtificial </w:t>
      </w:r>
      <w:r w:rsidRPr="00DE2072">
        <w:rPr>
          <w:rStyle w:val="StyleUnderline"/>
          <w:rFonts w:asciiTheme="majorHAnsi" w:hAnsiTheme="majorHAnsi" w:cstheme="majorHAnsi"/>
          <w:highlight w:val="green"/>
        </w:rPr>
        <w:t>i</w:t>
      </w:r>
      <w:r w:rsidRPr="00DE2072">
        <w:rPr>
          <w:rStyle w:val="StyleUnderline"/>
          <w:rFonts w:asciiTheme="majorHAnsi" w:hAnsiTheme="majorHAnsi" w:cstheme="majorHAnsi"/>
        </w:rPr>
        <w:t xml:space="preserve">ntelligence, semiconductors, </w:t>
      </w:r>
      <w:r w:rsidRPr="00DE2072">
        <w:rPr>
          <w:rStyle w:val="StyleUnderline"/>
          <w:rFonts w:asciiTheme="majorHAnsi" w:hAnsiTheme="majorHAnsi" w:cstheme="majorHAnsi"/>
          <w:highlight w:val="green"/>
        </w:rPr>
        <w:t>quantum</w:t>
      </w:r>
      <w:r w:rsidRPr="00DE2072">
        <w:rPr>
          <w:rStyle w:val="StyleUnderline"/>
          <w:rFonts w:asciiTheme="majorHAnsi" w:hAnsiTheme="majorHAnsi" w:cstheme="majorHAnsi"/>
        </w:rPr>
        <w:t xml:space="preserve"> information, high-performance computing, 5G communications, </w:t>
      </w:r>
      <w:r w:rsidRPr="00DE2072">
        <w:rPr>
          <w:rStyle w:val="StyleUnderline"/>
          <w:rFonts w:asciiTheme="majorHAnsi" w:hAnsiTheme="majorHAnsi" w:cstheme="majorHAnsi"/>
          <w:highlight w:val="green"/>
        </w:rPr>
        <w:t>genomics</w:t>
      </w:r>
      <w:r w:rsidRPr="00DE2072">
        <w:rPr>
          <w:rStyle w:val="StyleUnderline"/>
          <w:rFonts w:asciiTheme="majorHAnsi" w:hAnsiTheme="majorHAnsi" w:cstheme="majorHAnsi"/>
        </w:rPr>
        <w:t>, and renewable energy and energy storage</w:t>
      </w:r>
      <w:r w:rsidRPr="00DE2072">
        <w:rPr>
          <w:rFonts w:asciiTheme="majorHAnsi" w:hAnsiTheme="majorHAnsi" w:cstheme="majorHAnsi"/>
          <w:sz w:val="12"/>
        </w:rPr>
        <w:t xml:space="preserve">. China produces more than twice as many engineers and half again as many scientists each year as the United States, and the differential is rapidly expanding. These investments have paid off. Since 2011, the share of US-based smartphone companies and solar panel manufacturers in the global marketplace has fallen from 19% to 15% and from 8% to just 1%, respectively. Meanwhile, China has increased its share in these sectors from 11% to 58% in smartphone sales and from 35% to 67% in solar panel sales. China also holds the clear majority of market share of commercial drones (80% to the United States’ 4%), lithium-ion batteries (projected 2800 GWh production capacity by 2030, to the United States’ projected 500 GWh production capacity), and network infrastructure equipment (36% to the United States’ 9%), led by the telecom giant Huawei. And while the United States still remains the leader in semiconductors (47% of the total, compared to China’s 4%), many US companies do not manufacture these chips, but rather outsource their production to major overseas manufacturers. </w:t>
      </w:r>
      <w:r w:rsidRPr="00DE2072">
        <w:rPr>
          <w:rFonts w:asciiTheme="majorHAnsi" w:hAnsiTheme="majorHAnsi" w:cstheme="majorHAnsi"/>
          <w:u w:val="single"/>
        </w:rPr>
        <w:t xml:space="preserve">The </w:t>
      </w:r>
      <w:r w:rsidRPr="00DE2072">
        <w:rPr>
          <w:rFonts w:asciiTheme="majorHAnsi" w:hAnsiTheme="majorHAnsi" w:cstheme="majorHAnsi"/>
          <w:highlight w:val="green"/>
          <w:u w:val="single"/>
        </w:rPr>
        <w:t>U</w:t>
      </w:r>
      <w:r w:rsidRPr="00DE2072">
        <w:rPr>
          <w:rFonts w:asciiTheme="majorHAnsi" w:hAnsiTheme="majorHAnsi" w:cstheme="majorHAnsi"/>
          <w:u w:val="single"/>
        </w:rPr>
        <w:t xml:space="preserve">nited </w:t>
      </w:r>
      <w:r w:rsidRPr="00DE2072">
        <w:rPr>
          <w:rFonts w:asciiTheme="majorHAnsi" w:hAnsiTheme="majorHAnsi" w:cstheme="majorHAnsi"/>
          <w:highlight w:val="green"/>
          <w:u w:val="single"/>
        </w:rPr>
        <w:t>S</w:t>
      </w:r>
      <w:r w:rsidRPr="00DE2072">
        <w:rPr>
          <w:rFonts w:asciiTheme="majorHAnsi" w:hAnsiTheme="majorHAnsi" w:cstheme="majorHAnsi"/>
          <w:u w:val="single"/>
        </w:rPr>
        <w:t xml:space="preserve">tates continues to </w:t>
      </w:r>
      <w:r w:rsidRPr="00DE2072">
        <w:rPr>
          <w:rFonts w:asciiTheme="majorHAnsi" w:hAnsiTheme="majorHAnsi" w:cstheme="majorHAnsi"/>
          <w:highlight w:val="green"/>
          <w:u w:val="single"/>
        </w:rPr>
        <w:t>maintain a lead in</w:t>
      </w:r>
      <w:r w:rsidRPr="00DE2072">
        <w:rPr>
          <w:rFonts w:asciiTheme="majorHAnsi" w:hAnsiTheme="majorHAnsi" w:cstheme="majorHAnsi"/>
          <w:u w:val="single"/>
        </w:rPr>
        <w:t xml:space="preserve"> a number of </w:t>
      </w:r>
      <w:r w:rsidRPr="00DE2072">
        <w:rPr>
          <w:rFonts w:asciiTheme="majorHAnsi" w:hAnsiTheme="majorHAnsi" w:cstheme="majorHAnsi"/>
          <w:highlight w:val="green"/>
          <w:u w:val="single"/>
        </w:rPr>
        <w:t>key areas, but</w:t>
      </w:r>
      <w:r w:rsidRPr="00DE2072">
        <w:rPr>
          <w:rFonts w:asciiTheme="majorHAnsi" w:hAnsiTheme="majorHAnsi" w:cstheme="majorHAnsi"/>
          <w:u w:val="single"/>
        </w:rPr>
        <w:t xml:space="preserve"> the </w:t>
      </w:r>
      <w:r w:rsidRPr="00DE2072">
        <w:rPr>
          <w:rFonts w:asciiTheme="majorHAnsi" w:hAnsiTheme="majorHAnsi" w:cstheme="majorHAnsi"/>
          <w:highlight w:val="green"/>
          <w:u w:val="single"/>
        </w:rPr>
        <w:t>margins are closing</w:t>
      </w:r>
      <w:r w:rsidRPr="00DE2072">
        <w:rPr>
          <w:rFonts w:asciiTheme="majorHAnsi" w:hAnsiTheme="majorHAnsi" w:cstheme="majorHAnsi"/>
          <w:sz w:val="12"/>
        </w:rPr>
        <w:t xml:space="preserve">. </w:t>
      </w:r>
      <w:r w:rsidRPr="00DE2072">
        <w:rPr>
          <w:rFonts w:asciiTheme="majorHAnsi" w:hAnsiTheme="majorHAnsi" w:cstheme="majorHAnsi"/>
          <w:u w:val="single"/>
        </w:rPr>
        <w:t>China has now passed the United States in the number of Fortune 500 domestically headquartered companies</w:t>
      </w:r>
      <w:r w:rsidRPr="00DE2072">
        <w:rPr>
          <w:rFonts w:asciiTheme="majorHAnsi" w:hAnsiTheme="majorHAnsi" w:cstheme="majorHAnsi"/>
          <w:sz w:val="12"/>
        </w:rPr>
        <w:t xml:space="preserve">. It has also overtaken the United States as the top merchandise trading partner among the world’s nations. Of the 19 firms created in the past 25 years that are valued at over $100 billion, nine are in </w:t>
      </w:r>
      <w:r w:rsidRPr="00DE2072">
        <w:rPr>
          <w:rFonts w:asciiTheme="majorHAnsi" w:hAnsiTheme="majorHAnsi" w:cstheme="majorHAnsi"/>
          <w:sz w:val="12"/>
        </w:rPr>
        <w:lastRenderedPageBreak/>
        <w:t xml:space="preserve">the United States and eight are in China. And of critical importance, China is projected to pass the United States in GDP not long after the United States celebrates its 250th birthday in 2026. Measured by purchasing power parity, China’s GDP has already surpassed that of the United States. To be clear, the United States still invests more in R&amp;D than any other country. But </w:t>
      </w:r>
      <w:r w:rsidRPr="00DE2072">
        <w:rPr>
          <w:rFonts w:asciiTheme="majorHAnsi" w:hAnsiTheme="majorHAnsi" w:cstheme="majorHAnsi"/>
          <w:highlight w:val="green"/>
          <w:u w:val="single"/>
        </w:rPr>
        <w:t>China has been</w:t>
      </w:r>
      <w:r w:rsidRPr="00DE2072">
        <w:rPr>
          <w:rFonts w:asciiTheme="majorHAnsi" w:hAnsiTheme="majorHAnsi" w:cstheme="majorHAnsi"/>
          <w:u w:val="single"/>
        </w:rPr>
        <w:t xml:space="preserve"> rapidly </w:t>
      </w:r>
      <w:r w:rsidRPr="00DE2072">
        <w:rPr>
          <w:rFonts w:asciiTheme="majorHAnsi" w:hAnsiTheme="majorHAnsi" w:cstheme="majorHAnsi"/>
          <w:highlight w:val="green"/>
          <w:u w:val="single"/>
        </w:rPr>
        <w:t>increasing</w:t>
      </w:r>
      <w:r w:rsidRPr="00DE2072">
        <w:rPr>
          <w:rFonts w:asciiTheme="majorHAnsi" w:hAnsiTheme="majorHAnsi" w:cstheme="majorHAnsi"/>
          <w:u w:val="single"/>
        </w:rPr>
        <w:t xml:space="preserve"> its </w:t>
      </w:r>
      <w:r w:rsidRPr="00DE2072">
        <w:rPr>
          <w:rFonts w:asciiTheme="majorHAnsi" w:hAnsiTheme="majorHAnsi" w:cstheme="majorHAnsi"/>
          <w:highlight w:val="green"/>
          <w:u w:val="single"/>
        </w:rPr>
        <w:t>R&amp;D</w:t>
      </w:r>
      <w:r w:rsidRPr="00DE2072">
        <w:rPr>
          <w:rFonts w:asciiTheme="majorHAnsi" w:hAnsiTheme="majorHAnsi" w:cstheme="majorHAnsi"/>
          <w:u w:val="single"/>
        </w:rPr>
        <w:t xml:space="preserve"> spending </w:t>
      </w:r>
      <w:r w:rsidRPr="00DE2072">
        <w:rPr>
          <w:rFonts w:asciiTheme="majorHAnsi" w:hAnsiTheme="majorHAnsi" w:cstheme="majorHAnsi"/>
          <w:highlight w:val="green"/>
          <w:u w:val="single"/>
        </w:rPr>
        <w:t>and can</w:t>
      </w:r>
      <w:r w:rsidRPr="00DE2072">
        <w:rPr>
          <w:rFonts w:asciiTheme="majorHAnsi" w:hAnsiTheme="majorHAnsi" w:cstheme="majorHAnsi"/>
          <w:u w:val="single"/>
        </w:rPr>
        <w:t xml:space="preserve"> be expected to </w:t>
      </w:r>
      <w:r w:rsidRPr="00DE2072">
        <w:rPr>
          <w:rFonts w:asciiTheme="majorHAnsi" w:hAnsiTheme="majorHAnsi" w:cstheme="majorHAnsi"/>
          <w:highlight w:val="green"/>
          <w:u w:val="single"/>
        </w:rPr>
        <w:t>overtake the</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U</w:t>
      </w:r>
      <w:r w:rsidRPr="00DE2072">
        <w:rPr>
          <w:rFonts w:asciiTheme="majorHAnsi" w:hAnsiTheme="majorHAnsi" w:cstheme="majorHAnsi"/>
          <w:u w:val="single"/>
        </w:rPr>
        <w:t xml:space="preserve">nited </w:t>
      </w:r>
      <w:r w:rsidRPr="00DE2072">
        <w:rPr>
          <w:rFonts w:asciiTheme="majorHAnsi" w:hAnsiTheme="majorHAnsi" w:cstheme="majorHAnsi"/>
          <w:highlight w:val="green"/>
          <w:u w:val="single"/>
        </w:rPr>
        <w:t>S</w:t>
      </w:r>
      <w:r w:rsidRPr="00DE2072">
        <w:rPr>
          <w:rFonts w:asciiTheme="majorHAnsi" w:hAnsiTheme="majorHAnsi" w:cstheme="majorHAnsi"/>
          <w:u w:val="single"/>
        </w:rPr>
        <w:t xml:space="preserve">tates within the present decade. </w:t>
      </w:r>
      <w:r w:rsidRPr="00DE2072">
        <w:rPr>
          <w:rFonts w:asciiTheme="majorHAnsi" w:hAnsiTheme="majorHAnsi" w:cstheme="majorHAnsi"/>
          <w:sz w:val="12"/>
        </w:rPr>
        <w:t>And China is not alone in assigning a higher priority to investing in R&amp;D than the United States, which now ranks ninth among Organization for Economic Cooperation and Development (OECD) nations, having fallen from second place in a few decades. In terms of the percentage of R&amp;D funded by the federal government, the United States has fallen to 29th in the world. For a half century, the total US fraction of GDP devoted to R&amp;D has remained stagnant, in spite of the increasing impact of S&amp;T on everyday life. Lack of R&amp;D investment is one of the reasons the United States ranks ninth on the Bloomberg Innovation Index. It ranks 21st in the number of professionals engaged in R&amp;D per capita.</w:t>
      </w:r>
    </w:p>
    <w:p w14:paraId="662C368C"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US tech dominance is critical to sustain nuclear deterrence – collapse ensures nuclear conflict.</w:t>
      </w:r>
    </w:p>
    <w:p w14:paraId="493591CB" w14:textId="77777777" w:rsidR="0047795C" w:rsidRPr="00DE2072" w:rsidRDefault="0047795C" w:rsidP="0047795C">
      <w:pPr>
        <w:rPr>
          <w:rFonts w:asciiTheme="majorHAnsi" w:hAnsiTheme="majorHAnsi" w:cstheme="majorHAnsi"/>
          <w:sz w:val="16"/>
          <w:szCs w:val="16"/>
        </w:rPr>
      </w:pPr>
      <w:r w:rsidRPr="00DE2072">
        <w:rPr>
          <w:rStyle w:val="Style13ptBold"/>
          <w:rFonts w:asciiTheme="majorHAnsi" w:hAnsiTheme="majorHAnsi" w:cstheme="majorHAnsi"/>
        </w:rPr>
        <w:t>Saalman ’20</w:t>
      </w:r>
      <w:r w:rsidRPr="00DE2072">
        <w:rPr>
          <w:rFonts w:asciiTheme="majorHAnsi" w:hAnsiTheme="majorHAnsi" w:cstheme="majorHAnsi"/>
        </w:rPr>
        <w:t xml:space="preserve"> </w:t>
      </w:r>
      <w:r w:rsidRPr="00DE2072">
        <w:rPr>
          <w:rFonts w:asciiTheme="majorHAnsi" w:hAnsiTheme="majorHAnsi" w:cstheme="majorHAnsi"/>
          <w:sz w:val="16"/>
          <w:szCs w:val="16"/>
        </w:rPr>
        <w:t xml:space="preserve">[Dr. Lora; Associate Senior Fellow at the Stockholm International Peace Research Institute and a Senior Fellow at the EastWest Institute.; “THE IMPACT OF AI ON NUCLEAR DETERRENCE: CHINA, RUSSIA, AND THE UNITED STATES”; 4/14/20; East-West Center; </w:t>
      </w:r>
      <w:hyperlink r:id="rId10" w:history="1">
        <w:r w:rsidRPr="00DE2072">
          <w:rPr>
            <w:rStyle w:val="Hyperlink"/>
            <w:rFonts w:asciiTheme="majorHAnsi" w:hAnsiTheme="majorHAnsi" w:cstheme="majorHAnsi"/>
            <w:sz w:val="16"/>
            <w:szCs w:val="16"/>
          </w:rPr>
          <w:t>https://www.eastwestcenter.org/news-center/east-west-wire/the-impact-ai-nuclear-deterrence-china-russia-and-the-united-states</w:t>
        </w:r>
      </w:hyperlink>
      <w:r w:rsidRPr="00DE2072">
        <w:rPr>
          <w:rFonts w:asciiTheme="majorHAnsi" w:hAnsiTheme="majorHAnsi" w:cstheme="majorHAnsi"/>
          <w:sz w:val="16"/>
          <w:szCs w:val="16"/>
        </w:rPr>
        <w:t>; Accessed 7/7/20]</w:t>
      </w:r>
    </w:p>
    <w:p w14:paraId="2726F908" w14:textId="5A7240D8" w:rsidR="0047795C" w:rsidRDefault="0047795C" w:rsidP="0047795C">
      <w:pPr>
        <w:rPr>
          <w:rFonts w:asciiTheme="majorHAnsi" w:hAnsiTheme="majorHAnsi" w:cstheme="majorHAnsi"/>
          <w:sz w:val="16"/>
        </w:rPr>
      </w:pPr>
      <w:r w:rsidRPr="00DE2072">
        <w:rPr>
          <w:rFonts w:asciiTheme="majorHAnsi" w:hAnsiTheme="majorHAnsi" w:cstheme="majorHAnsi"/>
          <w:sz w:val="16"/>
        </w:rPr>
        <w:t xml:space="preserve">HONOLULU (14 April 2020)—Artificial intelligence </w:t>
      </w:r>
      <w:r w:rsidRPr="00DE2072">
        <w:rPr>
          <w:rStyle w:val="StyleUnderline"/>
          <w:rFonts w:asciiTheme="majorHAnsi" w:hAnsiTheme="majorHAnsi" w:cstheme="majorHAnsi"/>
        </w:rPr>
        <w:t>(</w:t>
      </w:r>
      <w:r w:rsidRPr="00DE2072">
        <w:rPr>
          <w:rStyle w:val="StyleUnderline"/>
          <w:rFonts w:asciiTheme="majorHAnsi" w:hAnsiTheme="majorHAnsi" w:cstheme="majorHAnsi"/>
          <w:highlight w:val="green"/>
        </w:rPr>
        <w:t>AI</w:t>
      </w:r>
      <w:r w:rsidRPr="00DE2072">
        <w:rPr>
          <w:rStyle w:val="StyleUnderline"/>
          <w:rFonts w:asciiTheme="majorHAnsi" w:hAnsiTheme="majorHAnsi" w:cstheme="majorHAnsi"/>
        </w:rPr>
        <w:t>) is an increasingly important component of weapons systems, with</w:t>
      </w:r>
      <w:r w:rsidRPr="00DE2072">
        <w:rPr>
          <w:rFonts w:asciiTheme="majorHAnsi" w:hAnsiTheme="majorHAnsi" w:cstheme="majorHAnsi"/>
          <w:sz w:val="16"/>
        </w:rPr>
        <w:t xml:space="preserve"> both positive and negative </w:t>
      </w:r>
      <w:r w:rsidRPr="00DE2072">
        <w:rPr>
          <w:rStyle w:val="StyleUnderline"/>
          <w:rFonts w:asciiTheme="majorHAnsi" w:hAnsiTheme="majorHAnsi" w:cstheme="majorHAnsi"/>
          <w:highlight w:val="green"/>
        </w:rPr>
        <w:t>implications for nuclear deterrence</w:t>
      </w:r>
      <w:r w:rsidRPr="00DE2072">
        <w:rPr>
          <w:rStyle w:val="StyleUnderline"/>
          <w:rFonts w:asciiTheme="majorHAnsi" w:hAnsiTheme="majorHAnsi" w:cstheme="majorHAnsi"/>
        </w:rPr>
        <w:t xml:space="preserve">. Integration of AI into military platforms has the </w:t>
      </w:r>
      <w:r w:rsidRPr="00DE2072">
        <w:rPr>
          <w:rStyle w:val="StyleUnderline"/>
          <w:rFonts w:asciiTheme="majorHAnsi" w:hAnsiTheme="majorHAnsi" w:cstheme="majorHAnsi"/>
          <w:highlight w:val="green"/>
        </w:rPr>
        <w:t>potential to allow weaker</w:t>
      </w:r>
      <w:r w:rsidRPr="00DE2072">
        <w:rPr>
          <w:rStyle w:val="StyleUnderline"/>
          <w:rFonts w:asciiTheme="majorHAnsi" w:hAnsiTheme="majorHAnsi" w:cstheme="majorHAnsi"/>
        </w:rPr>
        <w:t xml:space="preserve"> nuclear-armed </w:t>
      </w:r>
      <w:r w:rsidRPr="00DE2072">
        <w:rPr>
          <w:rStyle w:val="StyleUnderline"/>
          <w:rFonts w:asciiTheme="majorHAnsi" w:hAnsiTheme="majorHAnsi" w:cstheme="majorHAnsi"/>
          <w:highlight w:val="green"/>
        </w:rPr>
        <w:t>states to reset</w:t>
      </w:r>
      <w:r w:rsidRPr="00DE2072">
        <w:rPr>
          <w:rFonts w:asciiTheme="majorHAnsi" w:hAnsiTheme="majorHAnsi" w:cstheme="majorHAnsi"/>
          <w:sz w:val="16"/>
        </w:rPr>
        <w:t xml:space="preserve"> the </w:t>
      </w:r>
      <w:r w:rsidRPr="00DE2072">
        <w:rPr>
          <w:rStyle w:val="StyleUnderline"/>
          <w:rFonts w:asciiTheme="majorHAnsi" w:hAnsiTheme="majorHAnsi" w:cstheme="majorHAnsi"/>
        </w:rPr>
        <w:t>im</w:t>
      </w:r>
      <w:r w:rsidRPr="00DE2072">
        <w:rPr>
          <w:rStyle w:val="StyleUnderline"/>
          <w:rFonts w:asciiTheme="majorHAnsi" w:hAnsiTheme="majorHAnsi" w:cstheme="majorHAnsi"/>
          <w:highlight w:val="green"/>
        </w:rPr>
        <w:t>balance of power</w:t>
      </w:r>
      <w:r w:rsidRPr="00DE2072">
        <w:rPr>
          <w:rFonts w:asciiTheme="majorHAnsi" w:hAnsiTheme="majorHAnsi" w:cstheme="majorHAnsi"/>
          <w:sz w:val="16"/>
        </w:rPr>
        <w:t xml:space="preserve">, but at the same time </w:t>
      </w:r>
      <w:r w:rsidRPr="00DE2072">
        <w:rPr>
          <w:rStyle w:val="StyleUnderline"/>
          <w:rFonts w:asciiTheme="majorHAnsi" w:hAnsiTheme="majorHAnsi" w:cstheme="majorHAnsi"/>
        </w:rPr>
        <w:t xml:space="preserve">it exacerbates </w:t>
      </w:r>
      <w:r w:rsidRPr="00DE2072">
        <w:rPr>
          <w:rStyle w:val="StyleUnderline"/>
          <w:rFonts w:asciiTheme="majorHAnsi" w:hAnsiTheme="majorHAnsi" w:cstheme="majorHAnsi"/>
          <w:highlight w:val="green"/>
        </w:rPr>
        <w:t>fears</w:t>
      </w:r>
      <w:r w:rsidRPr="00DE2072">
        <w:rPr>
          <w:rStyle w:val="StyleUnderline"/>
          <w:rFonts w:asciiTheme="majorHAnsi" w:hAnsiTheme="majorHAnsi" w:cstheme="majorHAnsi"/>
        </w:rPr>
        <w:t xml:space="preserve"> that stronger </w:t>
      </w:r>
      <w:r w:rsidRPr="00DE2072">
        <w:rPr>
          <w:rStyle w:val="StyleUnderline"/>
          <w:rFonts w:asciiTheme="majorHAnsi" w:hAnsiTheme="majorHAnsi" w:cstheme="majorHAnsi"/>
          <w:highlight w:val="green"/>
        </w:rPr>
        <w:t>states</w:t>
      </w:r>
      <w:r w:rsidRPr="00DE2072">
        <w:rPr>
          <w:rFonts w:asciiTheme="majorHAnsi" w:hAnsiTheme="majorHAnsi" w:cstheme="majorHAnsi"/>
          <w:sz w:val="16"/>
        </w:rPr>
        <w:t xml:space="preserve"> may </w:t>
      </w:r>
      <w:r w:rsidRPr="00DE2072">
        <w:rPr>
          <w:rStyle w:val="StyleUnderline"/>
          <w:rFonts w:asciiTheme="majorHAnsi" w:hAnsiTheme="majorHAnsi" w:cstheme="majorHAnsi"/>
        </w:rPr>
        <w:t xml:space="preserve">further solidify their dominance and </w:t>
      </w:r>
      <w:r w:rsidRPr="00DE2072">
        <w:rPr>
          <w:rStyle w:val="StyleUnderline"/>
          <w:rFonts w:asciiTheme="majorHAnsi" w:hAnsiTheme="majorHAnsi" w:cstheme="majorHAnsi"/>
          <w:highlight w:val="green"/>
        </w:rPr>
        <w:t>engage in</w:t>
      </w:r>
      <w:r w:rsidRPr="00DE2072">
        <w:rPr>
          <w:rStyle w:val="StyleUnderline"/>
          <w:rFonts w:asciiTheme="majorHAnsi" w:hAnsiTheme="majorHAnsi" w:cstheme="majorHAnsi"/>
        </w:rPr>
        <w:t xml:space="preserve"> more </w:t>
      </w:r>
      <w:r w:rsidRPr="00DE2072">
        <w:rPr>
          <w:rStyle w:val="StyleUnderline"/>
          <w:rFonts w:asciiTheme="majorHAnsi" w:hAnsiTheme="majorHAnsi" w:cstheme="majorHAnsi"/>
          <w:highlight w:val="green"/>
        </w:rPr>
        <w:t>provocative actions</w:t>
      </w:r>
      <w:r w:rsidRPr="00DE2072">
        <w:rPr>
          <w:rFonts w:asciiTheme="majorHAnsi" w:hAnsiTheme="majorHAnsi" w:cstheme="majorHAnsi"/>
          <w:sz w:val="16"/>
        </w:rPr>
        <w:t xml:space="preserve">. </w:t>
      </w:r>
      <w:r w:rsidRPr="00DE2072">
        <w:rPr>
          <w:rStyle w:val="StyleUnderline"/>
          <w:rFonts w:asciiTheme="majorHAnsi" w:hAnsiTheme="majorHAnsi" w:cstheme="majorHAnsi"/>
          <w:highlight w:val="green"/>
        </w:rPr>
        <w:t>China, Russia, and the US</w:t>
      </w:r>
      <w:r w:rsidRPr="00DE2072">
        <w:rPr>
          <w:rStyle w:val="StyleUnderline"/>
          <w:rFonts w:asciiTheme="majorHAnsi" w:hAnsiTheme="majorHAnsi" w:cstheme="majorHAnsi"/>
        </w:rPr>
        <w:t xml:space="preserve"> are</w:t>
      </w:r>
      <w:r w:rsidRPr="00DE2072">
        <w:rPr>
          <w:rFonts w:asciiTheme="majorHAnsi" w:hAnsiTheme="majorHAnsi" w:cstheme="majorHAnsi"/>
          <w:sz w:val="16"/>
        </w:rPr>
        <w:t xml:space="preserve"> all </w:t>
      </w:r>
      <w:r w:rsidRPr="00DE2072">
        <w:rPr>
          <w:rStyle w:val="StyleUnderline"/>
          <w:rFonts w:asciiTheme="majorHAnsi" w:hAnsiTheme="majorHAnsi" w:cstheme="majorHAnsi"/>
        </w:rPr>
        <w:t xml:space="preserve">engaged in developing and </w:t>
      </w:r>
      <w:r w:rsidRPr="00DE2072">
        <w:rPr>
          <w:rStyle w:val="StyleUnderline"/>
          <w:rFonts w:asciiTheme="majorHAnsi" w:hAnsiTheme="majorHAnsi" w:cstheme="majorHAnsi"/>
          <w:highlight w:val="green"/>
        </w:rPr>
        <w:t>integrating AI</w:t>
      </w:r>
      <w:r w:rsidRPr="00DE2072">
        <w:rPr>
          <w:rStyle w:val="StyleUnderline"/>
          <w:rFonts w:asciiTheme="majorHAnsi" w:hAnsiTheme="majorHAnsi" w:cstheme="majorHAnsi"/>
        </w:rPr>
        <w:t xml:space="preserve"> applications </w:t>
      </w:r>
      <w:r w:rsidRPr="00DE2072">
        <w:rPr>
          <w:rStyle w:val="StyleUnderline"/>
          <w:rFonts w:asciiTheme="majorHAnsi" w:hAnsiTheme="majorHAnsi" w:cstheme="majorHAnsi"/>
          <w:highlight w:val="green"/>
        </w:rPr>
        <w:t>into</w:t>
      </w:r>
      <w:r w:rsidRPr="00DE2072">
        <w:rPr>
          <w:rStyle w:val="StyleUnderline"/>
          <w:rFonts w:asciiTheme="majorHAnsi" w:hAnsiTheme="majorHAnsi" w:cstheme="majorHAnsi"/>
        </w:rPr>
        <w:t xml:space="preserve"> their </w:t>
      </w:r>
      <w:r w:rsidRPr="00DE2072">
        <w:rPr>
          <w:rStyle w:val="StyleUnderline"/>
          <w:rFonts w:asciiTheme="majorHAnsi" w:hAnsiTheme="majorHAnsi" w:cstheme="majorHAnsi"/>
          <w:highlight w:val="green"/>
        </w:rPr>
        <w:t>military modernization</w:t>
      </w:r>
      <w:r w:rsidRPr="00DE2072">
        <w:rPr>
          <w:rStyle w:val="StyleUnderline"/>
          <w:rFonts w:asciiTheme="majorHAnsi" w:hAnsiTheme="majorHAnsi" w:cstheme="majorHAnsi"/>
        </w:rPr>
        <w:t xml:space="preserve"> programs</w:t>
      </w:r>
      <w:r w:rsidRPr="00DE2072">
        <w:rPr>
          <w:rFonts w:asciiTheme="majorHAnsi" w:hAnsiTheme="majorHAnsi" w:cstheme="majorHAnsi"/>
          <w:sz w:val="16"/>
        </w:rPr>
        <w:t xml:space="preserve">. These </w:t>
      </w:r>
      <w:r w:rsidRPr="00DE2072">
        <w:rPr>
          <w:rStyle w:val="StyleUnderline"/>
          <w:rFonts w:asciiTheme="majorHAnsi" w:hAnsiTheme="majorHAnsi" w:cstheme="majorHAnsi"/>
        </w:rPr>
        <w:t>applications include machine learning, neural networks, and autonomy that feature in</w:t>
      </w:r>
      <w:r w:rsidRPr="00DE2072">
        <w:rPr>
          <w:rFonts w:asciiTheme="majorHAnsi" w:hAnsiTheme="majorHAnsi" w:cstheme="majorHAnsi"/>
          <w:sz w:val="16"/>
        </w:rPr>
        <w:t xml:space="preserve"> Command, Control, Communications, Computers, Intelligence, Surveillance, and Reconnaissance (</w:t>
      </w:r>
      <w:r w:rsidRPr="00DE2072">
        <w:rPr>
          <w:rStyle w:val="StyleUnderline"/>
          <w:rFonts w:asciiTheme="majorHAnsi" w:hAnsiTheme="majorHAnsi" w:cstheme="majorHAnsi"/>
          <w:highlight w:val="green"/>
        </w:rPr>
        <w:t>C4ISR</w:t>
      </w:r>
      <w:r w:rsidRPr="00DE2072">
        <w:rPr>
          <w:rFonts w:asciiTheme="majorHAnsi" w:hAnsiTheme="majorHAnsi" w:cstheme="majorHAnsi"/>
          <w:sz w:val="16"/>
        </w:rPr>
        <w:t xml:space="preserve">) systems. They also include the deployment of unmanned weapons-delivery and defense platforms. AI has both defensive and offensive applications At the defensive level, </w:t>
      </w:r>
      <w:r w:rsidRPr="00DE2072">
        <w:rPr>
          <w:rStyle w:val="StyleUnderline"/>
          <w:rFonts w:asciiTheme="majorHAnsi" w:hAnsiTheme="majorHAnsi" w:cstheme="majorHAnsi"/>
        </w:rPr>
        <w:t>AI has a strong allure for countries that have less capable early-warning systems</w:t>
      </w:r>
      <w:r w:rsidRPr="00DE2072">
        <w:rPr>
          <w:rFonts w:asciiTheme="majorHAnsi" w:hAnsiTheme="majorHAnsi" w:cstheme="majorHAnsi"/>
          <w:sz w:val="16"/>
        </w:rPr>
        <w:t xml:space="preserve"> and smaller and weaker nuclear and conventional arsenals. </w:t>
      </w:r>
      <w:r w:rsidRPr="00DE2072">
        <w:rPr>
          <w:rStyle w:val="StyleUnderline"/>
          <w:rFonts w:asciiTheme="majorHAnsi" w:hAnsiTheme="majorHAnsi" w:cstheme="majorHAnsi"/>
          <w:highlight w:val="green"/>
        </w:rPr>
        <w:t>Machines</w:t>
      </w:r>
      <w:r w:rsidRPr="00DE2072">
        <w:rPr>
          <w:rStyle w:val="StyleUnderline"/>
          <w:rFonts w:asciiTheme="majorHAnsi" w:hAnsiTheme="majorHAnsi" w:cstheme="majorHAnsi"/>
        </w:rPr>
        <w:t xml:space="preserve"> have the capacity to </w:t>
      </w:r>
      <w:r w:rsidRPr="00DE2072">
        <w:rPr>
          <w:rStyle w:val="StyleUnderline"/>
          <w:rFonts w:asciiTheme="majorHAnsi" w:hAnsiTheme="majorHAnsi" w:cstheme="majorHAnsi"/>
          <w:highlight w:val="green"/>
        </w:rPr>
        <w:t>make decisions based on objective criteria</w:t>
      </w:r>
      <w:r w:rsidRPr="00DE2072">
        <w:rPr>
          <w:rFonts w:asciiTheme="majorHAnsi" w:hAnsiTheme="majorHAnsi" w:cstheme="majorHAnsi"/>
          <w:sz w:val="16"/>
        </w:rPr>
        <w:t xml:space="preserve">, avoiding the pitfalls of human error, and they can provide faster anticipation and response to an incoming attack. These </w:t>
      </w:r>
      <w:r w:rsidRPr="00DE2072">
        <w:rPr>
          <w:rStyle w:val="StyleUnderline"/>
          <w:rFonts w:asciiTheme="majorHAnsi" w:hAnsiTheme="majorHAnsi" w:cstheme="majorHAnsi"/>
        </w:rPr>
        <w:t xml:space="preserve">capabilities are </w:t>
      </w:r>
      <w:r w:rsidRPr="00DE2072">
        <w:rPr>
          <w:rStyle w:val="StyleUnderline"/>
          <w:rFonts w:asciiTheme="majorHAnsi" w:hAnsiTheme="majorHAnsi" w:cstheme="majorHAnsi"/>
          <w:highlight w:val="green"/>
        </w:rPr>
        <w:t>compelling</w:t>
      </w:r>
      <w:r w:rsidRPr="00DE2072">
        <w:rPr>
          <w:rStyle w:val="StyleUnderline"/>
          <w:rFonts w:asciiTheme="majorHAnsi" w:hAnsiTheme="majorHAnsi" w:cstheme="majorHAnsi"/>
        </w:rPr>
        <w:t xml:space="preserve"> for countries</w:t>
      </w:r>
      <w:r w:rsidRPr="00DE2072">
        <w:rPr>
          <w:rFonts w:asciiTheme="majorHAnsi" w:hAnsiTheme="majorHAnsi" w:cstheme="majorHAnsi"/>
          <w:sz w:val="16"/>
        </w:rPr>
        <w:t xml:space="preserve"> such as China and Russia </w:t>
      </w:r>
      <w:r w:rsidRPr="00DE2072">
        <w:rPr>
          <w:rStyle w:val="StyleUnderline"/>
          <w:rFonts w:asciiTheme="majorHAnsi" w:hAnsiTheme="majorHAnsi" w:cstheme="majorHAnsi"/>
        </w:rPr>
        <w:t>that have concerns about deficiencies in</w:t>
      </w:r>
      <w:r w:rsidRPr="00DE2072">
        <w:rPr>
          <w:rFonts w:asciiTheme="majorHAnsi" w:hAnsiTheme="majorHAnsi" w:cstheme="majorHAnsi"/>
          <w:sz w:val="16"/>
        </w:rPr>
        <w:t xml:space="preserve"> their </w:t>
      </w:r>
      <w:r w:rsidRPr="00DE2072">
        <w:rPr>
          <w:rStyle w:val="StyleUnderline"/>
          <w:rFonts w:asciiTheme="majorHAnsi" w:hAnsiTheme="majorHAnsi" w:cstheme="majorHAnsi"/>
        </w:rPr>
        <w:t>e</w:t>
      </w:r>
      <w:r w:rsidRPr="00DE2072">
        <w:rPr>
          <w:rStyle w:val="StyleUnderline"/>
          <w:rFonts w:asciiTheme="majorHAnsi" w:hAnsiTheme="majorHAnsi" w:cstheme="majorHAnsi"/>
          <w:highlight w:val="green"/>
        </w:rPr>
        <w:t>arly-warning capabilities in the face of</w:t>
      </w:r>
      <w:r w:rsidRPr="00DE2072">
        <w:rPr>
          <w:rStyle w:val="StyleUnderline"/>
          <w:rFonts w:asciiTheme="majorHAnsi" w:hAnsiTheme="majorHAnsi" w:cstheme="majorHAnsi"/>
        </w:rPr>
        <w:t xml:space="preserve"> improving </w:t>
      </w:r>
      <w:r w:rsidRPr="00DE2072">
        <w:rPr>
          <w:rStyle w:val="StyleUnderline"/>
          <w:rFonts w:asciiTheme="majorHAnsi" w:hAnsiTheme="majorHAnsi" w:cstheme="majorHAnsi"/>
          <w:highlight w:val="green"/>
        </w:rPr>
        <w:t>US capacity</w:t>
      </w:r>
      <w:r w:rsidRPr="00DE2072">
        <w:rPr>
          <w:rStyle w:val="StyleUnderline"/>
          <w:rFonts w:asciiTheme="majorHAnsi" w:hAnsiTheme="majorHAnsi" w:cstheme="majorHAnsi"/>
        </w:rPr>
        <w:t xml:space="preserve"> to mount high-precision, stealthy, and swift attacks</w:t>
      </w:r>
      <w:r w:rsidRPr="00DE2072">
        <w:rPr>
          <w:rFonts w:asciiTheme="majorHAnsi" w:hAnsiTheme="majorHAnsi" w:cstheme="majorHAnsi"/>
          <w:sz w:val="16"/>
        </w:rPr>
        <w:t xml:space="preserve">. At the offensive level, </w:t>
      </w:r>
      <w:r w:rsidRPr="00DE2072">
        <w:rPr>
          <w:rStyle w:val="StyleUnderline"/>
          <w:rFonts w:asciiTheme="majorHAnsi" w:hAnsiTheme="majorHAnsi" w:cstheme="majorHAnsi"/>
        </w:rPr>
        <w:t>Russia, China, and the US are all developing unmanned platforms with</w:t>
      </w:r>
      <w:r w:rsidRPr="00DE2072">
        <w:rPr>
          <w:rFonts w:asciiTheme="majorHAnsi" w:hAnsiTheme="majorHAnsi" w:cstheme="majorHAnsi"/>
          <w:sz w:val="16"/>
        </w:rPr>
        <w:t xml:space="preserve"> varying levels of </w:t>
      </w:r>
      <w:r w:rsidRPr="00DE2072">
        <w:rPr>
          <w:rStyle w:val="StyleUnderline"/>
          <w:rFonts w:asciiTheme="majorHAnsi" w:hAnsiTheme="majorHAnsi" w:cstheme="majorHAnsi"/>
          <w:highlight w:val="green"/>
        </w:rPr>
        <w:t xml:space="preserve">AI </w:t>
      </w:r>
      <w:r w:rsidRPr="00DE2072">
        <w:rPr>
          <w:rStyle w:val="StyleUnderline"/>
          <w:rFonts w:asciiTheme="majorHAnsi" w:hAnsiTheme="majorHAnsi" w:cstheme="majorHAnsi"/>
        </w:rPr>
        <w:t>integration and autonomy that can be used to deploy nuclear or conventional weapons</w:t>
      </w:r>
      <w:r w:rsidRPr="00DE2072">
        <w:rPr>
          <w:rFonts w:asciiTheme="majorHAnsi" w:hAnsiTheme="majorHAnsi" w:cstheme="majorHAnsi"/>
          <w:sz w:val="16"/>
        </w:rPr>
        <w:t xml:space="preserve">. These unmanned platforms include underwater vehicles, combat aerial vehicles, and spaceplanes. One </w:t>
      </w:r>
      <w:r w:rsidRPr="00DE2072">
        <w:rPr>
          <w:rStyle w:val="StyleUnderline"/>
          <w:rFonts w:asciiTheme="majorHAnsi" w:hAnsiTheme="majorHAnsi" w:cstheme="majorHAnsi"/>
        </w:rPr>
        <w:t>risk</w:t>
      </w:r>
      <w:r w:rsidRPr="00DE2072">
        <w:rPr>
          <w:rFonts w:asciiTheme="majorHAnsi" w:hAnsiTheme="majorHAnsi" w:cstheme="majorHAnsi"/>
          <w:sz w:val="16"/>
        </w:rPr>
        <w:t xml:space="preserve"> is </w:t>
      </w:r>
      <w:r w:rsidRPr="00DE2072">
        <w:rPr>
          <w:rStyle w:val="StyleUnderline"/>
          <w:rFonts w:asciiTheme="majorHAnsi" w:hAnsiTheme="majorHAnsi" w:cstheme="majorHAnsi"/>
        </w:rPr>
        <w:t>that</w:t>
      </w:r>
      <w:r w:rsidRPr="00DE2072">
        <w:rPr>
          <w:rFonts w:asciiTheme="majorHAnsi" w:hAnsiTheme="majorHAnsi" w:cstheme="majorHAnsi"/>
          <w:sz w:val="16"/>
        </w:rPr>
        <w:t xml:space="preserve"> such </w:t>
      </w:r>
      <w:r w:rsidRPr="00DE2072">
        <w:rPr>
          <w:rStyle w:val="StyleUnderline"/>
          <w:rFonts w:asciiTheme="majorHAnsi" w:hAnsiTheme="majorHAnsi" w:cstheme="majorHAnsi"/>
          <w:highlight w:val="green"/>
        </w:rPr>
        <w:t>platforms</w:t>
      </w:r>
      <w:r w:rsidRPr="00DE2072">
        <w:rPr>
          <w:rStyle w:val="StyleUnderline"/>
          <w:rFonts w:asciiTheme="majorHAnsi" w:hAnsiTheme="majorHAnsi" w:cstheme="majorHAnsi"/>
        </w:rPr>
        <w:t xml:space="preserve"> could</w:t>
      </w:r>
      <w:r w:rsidRPr="00DE2072">
        <w:rPr>
          <w:rFonts w:asciiTheme="majorHAnsi" w:hAnsiTheme="majorHAnsi" w:cstheme="majorHAnsi"/>
          <w:sz w:val="16"/>
        </w:rPr>
        <w:t xml:space="preserve"> potentially </w:t>
      </w:r>
      <w:r w:rsidRPr="00DE2072">
        <w:rPr>
          <w:rStyle w:val="StyleUnderline"/>
          <w:rFonts w:asciiTheme="majorHAnsi" w:hAnsiTheme="majorHAnsi" w:cstheme="majorHAnsi"/>
          <w:highlight w:val="green"/>
        </w:rPr>
        <w:t>select and engage targets without</w:t>
      </w:r>
      <w:r w:rsidRPr="00DE2072">
        <w:rPr>
          <w:rStyle w:val="StyleUnderline"/>
          <w:rFonts w:asciiTheme="majorHAnsi" w:hAnsiTheme="majorHAnsi" w:cstheme="majorHAnsi"/>
        </w:rPr>
        <w:t xml:space="preserve"> meaningful human </w:t>
      </w:r>
      <w:r w:rsidRPr="00DE2072">
        <w:rPr>
          <w:rStyle w:val="StyleUnderline"/>
          <w:rFonts w:asciiTheme="majorHAnsi" w:hAnsiTheme="majorHAnsi" w:cstheme="majorHAnsi"/>
          <w:highlight w:val="green"/>
        </w:rPr>
        <w:t>control</w:t>
      </w:r>
      <w:r w:rsidRPr="00DE2072">
        <w:rPr>
          <w:rFonts w:asciiTheme="majorHAnsi" w:hAnsiTheme="majorHAnsi" w:cstheme="majorHAnsi"/>
          <w:sz w:val="16"/>
        </w:rPr>
        <w:t xml:space="preserve">. The three countries’ </w:t>
      </w:r>
      <w:r w:rsidRPr="00DE2072">
        <w:rPr>
          <w:rStyle w:val="StyleUnderline"/>
          <w:rFonts w:asciiTheme="majorHAnsi" w:hAnsiTheme="majorHAnsi" w:cstheme="majorHAnsi"/>
        </w:rPr>
        <w:t>differing</w:t>
      </w:r>
      <w:r w:rsidRPr="00DE2072">
        <w:rPr>
          <w:rFonts w:asciiTheme="majorHAnsi" w:hAnsiTheme="majorHAnsi" w:cstheme="majorHAnsi"/>
          <w:sz w:val="16"/>
        </w:rPr>
        <w:t>—</w:t>
      </w:r>
      <w:r w:rsidRPr="00DE2072">
        <w:rPr>
          <w:rStyle w:val="StyleUnderline"/>
          <w:rFonts w:asciiTheme="majorHAnsi" w:hAnsiTheme="majorHAnsi" w:cstheme="majorHAnsi"/>
        </w:rPr>
        <w:t>and</w:t>
      </w:r>
      <w:r w:rsidRPr="00DE2072">
        <w:rPr>
          <w:rFonts w:asciiTheme="majorHAnsi" w:hAnsiTheme="majorHAnsi" w:cstheme="majorHAnsi"/>
          <w:sz w:val="16"/>
        </w:rPr>
        <w:t xml:space="preserve"> at times </w:t>
      </w:r>
      <w:r w:rsidRPr="00DE2072">
        <w:rPr>
          <w:rStyle w:val="StyleUnderline"/>
          <w:rFonts w:asciiTheme="majorHAnsi" w:hAnsiTheme="majorHAnsi" w:cstheme="majorHAnsi"/>
        </w:rPr>
        <w:t>contradictory</w:t>
      </w:r>
      <w:r w:rsidRPr="00DE2072">
        <w:rPr>
          <w:rFonts w:asciiTheme="majorHAnsi" w:hAnsiTheme="majorHAnsi" w:cstheme="majorHAnsi"/>
          <w:sz w:val="16"/>
        </w:rPr>
        <w:t>—</w:t>
      </w:r>
      <w:r w:rsidRPr="00DE2072">
        <w:rPr>
          <w:rStyle w:val="StyleUnderline"/>
          <w:rFonts w:asciiTheme="majorHAnsi" w:hAnsiTheme="majorHAnsi" w:cstheme="majorHAnsi"/>
        </w:rPr>
        <w:t>definitions of</w:t>
      </w:r>
      <w:r w:rsidRPr="00DE2072">
        <w:rPr>
          <w:rFonts w:asciiTheme="majorHAnsi" w:hAnsiTheme="majorHAnsi" w:cstheme="majorHAnsi"/>
          <w:sz w:val="16"/>
        </w:rPr>
        <w:t xml:space="preserve"> what constitutes a lethal autonomous weapon system (</w:t>
      </w:r>
      <w:r w:rsidRPr="00DE2072">
        <w:rPr>
          <w:rStyle w:val="StyleUnderline"/>
          <w:rFonts w:asciiTheme="majorHAnsi" w:hAnsiTheme="majorHAnsi" w:cstheme="majorHAnsi"/>
        </w:rPr>
        <w:t>LAWS) impede consensus on</w:t>
      </w:r>
      <w:r w:rsidRPr="00DE2072">
        <w:rPr>
          <w:rFonts w:asciiTheme="majorHAnsi" w:hAnsiTheme="majorHAnsi" w:cstheme="majorHAnsi"/>
          <w:sz w:val="16"/>
        </w:rPr>
        <w:t xml:space="preserve"> how to </w:t>
      </w:r>
      <w:r w:rsidRPr="00DE2072">
        <w:rPr>
          <w:rStyle w:val="StyleUnderline"/>
          <w:rFonts w:asciiTheme="majorHAnsi" w:hAnsiTheme="majorHAnsi" w:cstheme="majorHAnsi"/>
        </w:rPr>
        <w:t>avoid</w:t>
      </w:r>
      <w:r w:rsidRPr="00DE2072">
        <w:rPr>
          <w:rFonts w:asciiTheme="majorHAnsi" w:hAnsiTheme="majorHAnsi" w:cstheme="majorHAnsi"/>
          <w:sz w:val="16"/>
        </w:rPr>
        <w:t xml:space="preserve"> such</w:t>
      </w:r>
      <w:r w:rsidRPr="00DE2072">
        <w:rPr>
          <w:rStyle w:val="StyleUnderline"/>
          <w:rFonts w:asciiTheme="majorHAnsi" w:hAnsiTheme="majorHAnsi" w:cstheme="majorHAnsi"/>
        </w:rPr>
        <w:t xml:space="preserve"> risks</w:t>
      </w:r>
      <w:r w:rsidRPr="00DE2072">
        <w:rPr>
          <w:rFonts w:asciiTheme="majorHAnsi" w:hAnsiTheme="majorHAnsi" w:cstheme="majorHAnsi"/>
          <w:sz w:val="16"/>
        </w:rPr>
        <w:t xml:space="preserve">. Roles are shifting </w:t>
      </w:r>
      <w:r w:rsidRPr="00DE2072">
        <w:rPr>
          <w:rStyle w:val="StyleUnderline"/>
          <w:rFonts w:asciiTheme="majorHAnsi" w:hAnsiTheme="majorHAnsi" w:cstheme="majorHAnsi"/>
        </w:rPr>
        <w:t xml:space="preserve">The </w:t>
      </w:r>
      <w:r w:rsidRPr="00DE2072">
        <w:rPr>
          <w:rStyle w:val="StyleUnderline"/>
          <w:rFonts w:asciiTheme="majorHAnsi" w:hAnsiTheme="majorHAnsi" w:cstheme="majorHAnsi"/>
          <w:highlight w:val="green"/>
        </w:rPr>
        <w:t>US</w:t>
      </w:r>
      <w:r w:rsidRPr="00DE2072">
        <w:rPr>
          <w:rStyle w:val="StyleUnderline"/>
          <w:rFonts w:asciiTheme="majorHAnsi" w:hAnsiTheme="majorHAnsi" w:cstheme="majorHAnsi"/>
        </w:rPr>
        <w:t xml:space="preserve"> remains one of the </w:t>
      </w:r>
      <w:r w:rsidRPr="00DE2072">
        <w:rPr>
          <w:rStyle w:val="StyleUnderline"/>
          <w:rFonts w:asciiTheme="majorHAnsi" w:hAnsiTheme="majorHAnsi" w:cstheme="majorHAnsi"/>
          <w:highlight w:val="green"/>
        </w:rPr>
        <w:t>largest drivers of AI and nuclear trends</w:t>
      </w:r>
      <w:r w:rsidRPr="00DE2072">
        <w:rPr>
          <w:rFonts w:asciiTheme="majorHAnsi" w:hAnsiTheme="majorHAnsi" w:cstheme="majorHAnsi"/>
          <w:sz w:val="16"/>
        </w:rPr>
        <w:t xml:space="preserve">. In part this is because the US system is relatively transparent, thereby eliciting countermeasures and imitation. It also stems from the history of US military deployments in East Asia and elsewhere. </w:t>
      </w:r>
      <w:r w:rsidRPr="00DE2072">
        <w:rPr>
          <w:rStyle w:val="StyleUnderline"/>
          <w:rFonts w:asciiTheme="majorHAnsi" w:hAnsiTheme="majorHAnsi" w:cstheme="majorHAnsi"/>
          <w:highlight w:val="green"/>
        </w:rPr>
        <w:t>US development</w:t>
      </w:r>
      <w:r w:rsidRPr="00DE2072">
        <w:rPr>
          <w:rFonts w:asciiTheme="majorHAnsi" w:hAnsiTheme="majorHAnsi" w:cstheme="majorHAnsi"/>
          <w:sz w:val="16"/>
        </w:rPr>
        <w:t xml:space="preserve"> of unmanned combat aerial and underwater vehicles, as well as spaceplanes, has </w:t>
      </w:r>
      <w:r w:rsidRPr="00DE2072">
        <w:rPr>
          <w:rStyle w:val="StyleUnderline"/>
          <w:rFonts w:asciiTheme="majorHAnsi" w:hAnsiTheme="majorHAnsi" w:cstheme="majorHAnsi"/>
        </w:rPr>
        <w:t>raised</w:t>
      </w:r>
      <w:r w:rsidRPr="00DE2072">
        <w:rPr>
          <w:rFonts w:asciiTheme="majorHAnsi" w:hAnsiTheme="majorHAnsi" w:cstheme="majorHAnsi"/>
          <w:sz w:val="16"/>
        </w:rPr>
        <w:t xml:space="preserve"> the </w:t>
      </w:r>
      <w:r w:rsidRPr="00DE2072">
        <w:rPr>
          <w:rStyle w:val="StyleUnderline"/>
          <w:rFonts w:asciiTheme="majorHAnsi" w:hAnsiTheme="majorHAnsi" w:cstheme="majorHAnsi"/>
        </w:rPr>
        <w:t>attention of Russia and China</w:t>
      </w:r>
      <w:r w:rsidRPr="00DE2072">
        <w:rPr>
          <w:rFonts w:asciiTheme="majorHAnsi" w:hAnsiTheme="majorHAnsi" w:cstheme="majorHAnsi"/>
          <w:sz w:val="16"/>
        </w:rPr>
        <w:t xml:space="preserve">, given their longstanding concerns </w:t>
      </w:r>
      <w:r w:rsidRPr="00DE2072">
        <w:rPr>
          <w:rStyle w:val="StyleUnderline"/>
          <w:rFonts w:asciiTheme="majorHAnsi" w:hAnsiTheme="majorHAnsi" w:cstheme="majorHAnsi"/>
        </w:rPr>
        <w:t xml:space="preserve">over US attempts to </w:t>
      </w:r>
      <w:r w:rsidRPr="00DE2072">
        <w:rPr>
          <w:rStyle w:val="StyleUnderline"/>
          <w:rFonts w:asciiTheme="majorHAnsi" w:hAnsiTheme="majorHAnsi" w:cstheme="majorHAnsi"/>
          <w:highlight w:val="green"/>
        </w:rPr>
        <w:t>gain</w:t>
      </w:r>
      <w:r w:rsidRPr="00DE2072">
        <w:rPr>
          <w:rStyle w:val="StyleUnderline"/>
          <w:rFonts w:asciiTheme="majorHAnsi" w:hAnsiTheme="majorHAnsi" w:cstheme="majorHAnsi"/>
        </w:rPr>
        <w:t xml:space="preserve"> an absolute </w:t>
      </w:r>
      <w:r w:rsidRPr="00DE2072">
        <w:rPr>
          <w:rStyle w:val="StyleUnderline"/>
          <w:rFonts w:asciiTheme="majorHAnsi" w:hAnsiTheme="majorHAnsi" w:cstheme="majorHAnsi"/>
          <w:highlight w:val="green"/>
        </w:rPr>
        <w:t>strategic advantage</w:t>
      </w:r>
      <w:r w:rsidRPr="00DE2072">
        <w:rPr>
          <w:rFonts w:asciiTheme="majorHAnsi" w:hAnsiTheme="majorHAnsi" w:cstheme="majorHAnsi"/>
          <w:sz w:val="16"/>
        </w:rPr>
        <w:t xml:space="preserve">. Not surprisingly, both </w:t>
      </w:r>
      <w:r w:rsidRPr="00DE2072">
        <w:rPr>
          <w:rStyle w:val="StyleUnderline"/>
          <w:rFonts w:asciiTheme="majorHAnsi" w:hAnsiTheme="majorHAnsi" w:cstheme="majorHAnsi"/>
        </w:rPr>
        <w:t xml:space="preserve">Russia and </w:t>
      </w:r>
      <w:r w:rsidRPr="00DE2072">
        <w:rPr>
          <w:rStyle w:val="StyleUnderline"/>
          <w:rFonts w:asciiTheme="majorHAnsi" w:hAnsiTheme="majorHAnsi" w:cstheme="majorHAnsi"/>
          <w:highlight w:val="green"/>
        </w:rPr>
        <w:t>China</w:t>
      </w:r>
      <w:r w:rsidRPr="00DE2072">
        <w:rPr>
          <w:rFonts w:asciiTheme="majorHAnsi" w:hAnsiTheme="majorHAnsi" w:cstheme="majorHAnsi"/>
          <w:sz w:val="16"/>
        </w:rPr>
        <w:t xml:space="preserve"> have </w:t>
      </w:r>
      <w:r w:rsidRPr="00DE2072">
        <w:rPr>
          <w:rStyle w:val="StyleUnderline"/>
          <w:rFonts w:asciiTheme="majorHAnsi" w:hAnsiTheme="majorHAnsi" w:cstheme="majorHAnsi"/>
          <w:highlight w:val="green"/>
        </w:rPr>
        <w:t>engaged in similar</w:t>
      </w:r>
      <w:r w:rsidRPr="00DE2072">
        <w:rPr>
          <w:rStyle w:val="StyleUnderline"/>
          <w:rFonts w:asciiTheme="majorHAnsi" w:hAnsiTheme="majorHAnsi" w:cstheme="majorHAnsi"/>
        </w:rPr>
        <w:t>, and</w:t>
      </w:r>
      <w:r w:rsidRPr="00DE2072">
        <w:rPr>
          <w:rFonts w:asciiTheme="majorHAnsi" w:hAnsiTheme="majorHAnsi" w:cstheme="majorHAnsi"/>
          <w:sz w:val="16"/>
        </w:rPr>
        <w:t xml:space="preserve"> in some cases </w:t>
      </w:r>
      <w:r w:rsidRPr="00DE2072">
        <w:rPr>
          <w:rStyle w:val="StyleUnderline"/>
          <w:rFonts w:asciiTheme="majorHAnsi" w:hAnsiTheme="majorHAnsi" w:cstheme="majorHAnsi"/>
        </w:rPr>
        <w:t xml:space="preserve">more expansive and unpredictable, AI-driven </w:t>
      </w:r>
      <w:r w:rsidRPr="00DE2072">
        <w:rPr>
          <w:rStyle w:val="StyleUnderline"/>
          <w:rFonts w:asciiTheme="majorHAnsi" w:hAnsiTheme="majorHAnsi" w:cstheme="majorHAnsi"/>
          <w:highlight w:val="green"/>
        </w:rPr>
        <w:t>weapons developments</w:t>
      </w:r>
      <w:r w:rsidRPr="00DE2072">
        <w:rPr>
          <w:rStyle w:val="StyleUnderline"/>
          <w:rFonts w:asciiTheme="majorHAnsi" w:hAnsiTheme="majorHAnsi" w:cstheme="majorHAnsi"/>
        </w:rPr>
        <w:t xml:space="preserve"> and deployments</w:t>
      </w:r>
      <w:r w:rsidRPr="00DE2072">
        <w:rPr>
          <w:rFonts w:asciiTheme="majorHAnsi" w:hAnsiTheme="majorHAnsi" w:cstheme="majorHAnsi"/>
          <w:sz w:val="16"/>
        </w:rPr>
        <w:t xml:space="preserve"> of their own. The </w:t>
      </w:r>
      <w:r w:rsidRPr="00DE2072">
        <w:rPr>
          <w:rStyle w:val="StyleUnderline"/>
          <w:rFonts w:asciiTheme="majorHAnsi" w:hAnsiTheme="majorHAnsi" w:cstheme="majorHAnsi"/>
        </w:rPr>
        <w:t>Chinese military</w:t>
      </w:r>
      <w:r w:rsidRPr="00DE2072">
        <w:rPr>
          <w:rFonts w:asciiTheme="majorHAnsi" w:hAnsiTheme="majorHAnsi" w:cstheme="majorHAnsi"/>
          <w:sz w:val="16"/>
        </w:rPr>
        <w:t xml:space="preserve"> has been </w:t>
      </w:r>
      <w:r w:rsidRPr="00DE2072">
        <w:rPr>
          <w:rStyle w:val="StyleUnderline"/>
          <w:rFonts w:asciiTheme="majorHAnsi" w:hAnsiTheme="majorHAnsi" w:cstheme="majorHAnsi"/>
          <w:highlight w:val="green"/>
        </w:rPr>
        <w:t>leveraging</w:t>
      </w:r>
      <w:r w:rsidRPr="00DE2072">
        <w:rPr>
          <w:rStyle w:val="StyleUnderline"/>
          <w:rFonts w:asciiTheme="majorHAnsi" w:hAnsiTheme="majorHAnsi" w:cstheme="majorHAnsi"/>
        </w:rPr>
        <w:t xml:space="preserve"> AI </w:t>
      </w:r>
      <w:r w:rsidRPr="00DE2072">
        <w:rPr>
          <w:rStyle w:val="StyleUnderline"/>
          <w:rFonts w:asciiTheme="majorHAnsi" w:hAnsiTheme="majorHAnsi" w:cstheme="majorHAnsi"/>
          <w:highlight w:val="green"/>
        </w:rPr>
        <w:t>r</w:t>
      </w:r>
      <w:r w:rsidRPr="00DE2072">
        <w:rPr>
          <w:rStyle w:val="StyleUnderline"/>
          <w:rFonts w:asciiTheme="majorHAnsi" w:hAnsiTheme="majorHAnsi" w:cstheme="majorHAnsi"/>
        </w:rPr>
        <w:t xml:space="preserve">esearch </w:t>
      </w:r>
      <w:r w:rsidRPr="00DE2072">
        <w:rPr>
          <w:rStyle w:val="StyleUnderline"/>
          <w:rFonts w:asciiTheme="majorHAnsi" w:hAnsiTheme="majorHAnsi" w:cstheme="majorHAnsi"/>
          <w:highlight w:val="green"/>
        </w:rPr>
        <w:t>and</w:t>
      </w:r>
      <w:r w:rsidRPr="00DE2072">
        <w:rPr>
          <w:rStyle w:val="StyleUnderline"/>
          <w:rFonts w:asciiTheme="majorHAnsi" w:hAnsiTheme="majorHAnsi" w:cstheme="majorHAnsi"/>
        </w:rPr>
        <w:t xml:space="preserve"> </w:t>
      </w:r>
      <w:r w:rsidRPr="00DE2072">
        <w:rPr>
          <w:rStyle w:val="StyleUnderline"/>
          <w:rFonts w:asciiTheme="majorHAnsi" w:hAnsiTheme="majorHAnsi" w:cstheme="majorHAnsi"/>
          <w:highlight w:val="green"/>
        </w:rPr>
        <w:t>d</w:t>
      </w:r>
      <w:r w:rsidRPr="00DE2072">
        <w:rPr>
          <w:rStyle w:val="StyleUnderline"/>
          <w:rFonts w:asciiTheme="majorHAnsi" w:hAnsiTheme="majorHAnsi" w:cstheme="majorHAnsi"/>
        </w:rPr>
        <w:t>evelopment</w:t>
      </w:r>
      <w:r w:rsidRPr="00DE2072">
        <w:rPr>
          <w:rFonts w:asciiTheme="majorHAnsi" w:hAnsiTheme="majorHAnsi" w:cstheme="majorHAnsi"/>
          <w:sz w:val="16"/>
        </w:rPr>
        <w:t xml:space="preserve"> in private industry and universities under “military-civil fusion” (</w:t>
      </w:r>
      <w:r w:rsidRPr="00DE2072">
        <w:rPr>
          <w:rFonts w:asciiTheme="majorHAnsi" w:eastAsia="Microsoft JhengHei" w:hAnsiTheme="majorHAnsi" w:cstheme="majorHAnsi"/>
          <w:sz w:val="16"/>
        </w:rPr>
        <w:t>军</w:t>
      </w:r>
      <w:r w:rsidRPr="00DE2072">
        <w:rPr>
          <w:rFonts w:asciiTheme="majorHAnsi" w:eastAsia="MS Mincho" w:hAnsiTheme="majorHAnsi" w:cstheme="majorHAnsi"/>
          <w:sz w:val="16"/>
        </w:rPr>
        <w:t>民融合</w:t>
      </w:r>
      <w:r w:rsidRPr="00DE2072">
        <w:rPr>
          <w:rFonts w:asciiTheme="majorHAnsi" w:hAnsiTheme="majorHAnsi" w:cstheme="majorHAnsi"/>
          <w:sz w:val="16"/>
        </w:rPr>
        <w:t xml:space="preserve">), </w:t>
      </w:r>
      <w:r w:rsidRPr="00DE2072">
        <w:rPr>
          <w:rStyle w:val="StyleUnderline"/>
          <w:rFonts w:asciiTheme="majorHAnsi" w:hAnsiTheme="majorHAnsi" w:cstheme="majorHAnsi"/>
        </w:rPr>
        <w:t>with</w:t>
      </w:r>
      <w:r w:rsidRPr="00DE2072">
        <w:rPr>
          <w:rFonts w:asciiTheme="majorHAnsi" w:hAnsiTheme="majorHAnsi" w:cstheme="majorHAnsi"/>
          <w:sz w:val="16"/>
        </w:rPr>
        <w:t xml:space="preserve"> a </w:t>
      </w:r>
      <w:r w:rsidRPr="00DE2072">
        <w:rPr>
          <w:rStyle w:val="StyleUnderline"/>
          <w:rFonts w:asciiTheme="majorHAnsi" w:hAnsiTheme="majorHAnsi" w:cstheme="majorHAnsi"/>
        </w:rPr>
        <w:t>focus on autonomous decision-making</w:t>
      </w:r>
      <w:r w:rsidRPr="00DE2072">
        <w:rPr>
          <w:rFonts w:asciiTheme="majorHAnsi" w:hAnsiTheme="majorHAnsi" w:cstheme="majorHAnsi"/>
          <w:sz w:val="16"/>
        </w:rPr>
        <w:t xml:space="preserve">, early-warning, guidance, and targeting systems optimized by machine learning. </w:t>
      </w:r>
      <w:r w:rsidRPr="00DE2072">
        <w:rPr>
          <w:rStyle w:val="StyleUnderline"/>
          <w:rFonts w:asciiTheme="majorHAnsi" w:hAnsiTheme="majorHAnsi" w:cstheme="majorHAnsi"/>
        </w:rPr>
        <w:t>China</w:t>
      </w:r>
      <w:r w:rsidRPr="00DE2072">
        <w:rPr>
          <w:rFonts w:asciiTheme="majorHAnsi" w:hAnsiTheme="majorHAnsi" w:cstheme="majorHAnsi"/>
          <w:sz w:val="16"/>
        </w:rPr>
        <w:t xml:space="preserve"> has also </w:t>
      </w:r>
      <w:r w:rsidRPr="00DE2072">
        <w:rPr>
          <w:rStyle w:val="StyleUnderline"/>
          <w:rFonts w:asciiTheme="majorHAnsi" w:hAnsiTheme="majorHAnsi" w:cstheme="majorHAnsi"/>
        </w:rPr>
        <w:t>worked to</w:t>
      </w:r>
      <w:r w:rsidRPr="00DE2072">
        <w:rPr>
          <w:rFonts w:asciiTheme="majorHAnsi" w:hAnsiTheme="majorHAnsi" w:cstheme="majorHAnsi"/>
          <w:sz w:val="16"/>
        </w:rPr>
        <w:t xml:space="preserve"> integrate neural networks that can </w:t>
      </w:r>
      <w:r w:rsidRPr="00DE2072">
        <w:rPr>
          <w:rStyle w:val="StyleUnderline"/>
          <w:rFonts w:asciiTheme="majorHAnsi" w:hAnsiTheme="majorHAnsi" w:cstheme="majorHAnsi"/>
          <w:highlight w:val="green"/>
        </w:rPr>
        <w:t>enhance</w:t>
      </w:r>
      <w:r w:rsidRPr="00DE2072">
        <w:rPr>
          <w:rFonts w:asciiTheme="majorHAnsi" w:hAnsiTheme="majorHAnsi" w:cstheme="majorHAnsi"/>
          <w:sz w:val="16"/>
        </w:rPr>
        <w:t xml:space="preserve"> the maneuverability of its </w:t>
      </w:r>
      <w:r w:rsidRPr="00DE2072">
        <w:rPr>
          <w:rStyle w:val="StyleUnderline"/>
          <w:rFonts w:asciiTheme="majorHAnsi" w:hAnsiTheme="majorHAnsi" w:cstheme="majorHAnsi"/>
          <w:highlight w:val="green"/>
        </w:rPr>
        <w:t>hypersonic glide vehicles</w:t>
      </w:r>
      <w:r w:rsidRPr="00DE2072">
        <w:rPr>
          <w:rFonts w:asciiTheme="majorHAnsi" w:hAnsiTheme="majorHAnsi" w:cstheme="majorHAnsi"/>
          <w:sz w:val="16"/>
        </w:rPr>
        <w:t xml:space="preserve"> and unmanned underwater and aerial vehicles. These are currently thought to be platforms for conventional weapons, but they </w:t>
      </w:r>
      <w:r w:rsidRPr="00DE2072">
        <w:rPr>
          <w:rStyle w:val="StyleUnderline"/>
          <w:rFonts w:asciiTheme="majorHAnsi" w:hAnsiTheme="majorHAnsi" w:cstheme="majorHAnsi"/>
        </w:rPr>
        <w:t>could serve as AI-enabled nuclear platforms</w:t>
      </w:r>
      <w:r w:rsidRPr="00DE2072">
        <w:rPr>
          <w:rFonts w:asciiTheme="majorHAnsi" w:hAnsiTheme="majorHAnsi" w:cstheme="majorHAnsi"/>
          <w:sz w:val="16"/>
        </w:rPr>
        <w:t xml:space="preserve"> in the future. While </w:t>
      </w:r>
      <w:r w:rsidRPr="00DE2072">
        <w:rPr>
          <w:rStyle w:val="StyleUnderline"/>
          <w:rFonts w:asciiTheme="majorHAnsi" w:hAnsiTheme="majorHAnsi" w:cstheme="majorHAnsi"/>
        </w:rPr>
        <w:t>Russia</w:t>
      </w:r>
      <w:r w:rsidRPr="00DE2072">
        <w:rPr>
          <w:rFonts w:asciiTheme="majorHAnsi" w:hAnsiTheme="majorHAnsi" w:cstheme="majorHAnsi"/>
          <w:sz w:val="16"/>
        </w:rPr>
        <w:t xml:space="preserve"> was late in releasing its national AI strategy, it has </w:t>
      </w:r>
      <w:r w:rsidRPr="00DE2072">
        <w:rPr>
          <w:rStyle w:val="StyleUnderline"/>
          <w:rFonts w:asciiTheme="majorHAnsi" w:hAnsiTheme="majorHAnsi" w:cstheme="majorHAnsi"/>
        </w:rPr>
        <w:t>made strides in developing and testing</w:t>
      </w:r>
      <w:r w:rsidRPr="00DE2072">
        <w:rPr>
          <w:rFonts w:asciiTheme="majorHAnsi" w:hAnsiTheme="majorHAnsi" w:cstheme="majorHAnsi"/>
          <w:sz w:val="16"/>
        </w:rPr>
        <w:t xml:space="preserve"> a suite of </w:t>
      </w:r>
      <w:r w:rsidRPr="00DE2072">
        <w:rPr>
          <w:rStyle w:val="StyleUnderline"/>
          <w:rFonts w:asciiTheme="majorHAnsi" w:hAnsiTheme="majorHAnsi" w:cstheme="majorHAnsi"/>
        </w:rPr>
        <w:t>AI-enabled platforms</w:t>
      </w:r>
      <w:r w:rsidRPr="00DE2072">
        <w:rPr>
          <w:rFonts w:asciiTheme="majorHAnsi" w:hAnsiTheme="majorHAnsi" w:cstheme="majorHAnsi"/>
          <w:sz w:val="16"/>
        </w:rPr>
        <w:t xml:space="preserve"> and gearing them toward nuclear delivery. </w:t>
      </w:r>
      <w:r w:rsidRPr="00DE2072">
        <w:rPr>
          <w:rStyle w:val="StyleUnderline"/>
          <w:rFonts w:asciiTheme="majorHAnsi" w:hAnsiTheme="majorHAnsi" w:cstheme="majorHAnsi"/>
        </w:rPr>
        <w:t xml:space="preserve">These </w:t>
      </w:r>
      <w:r w:rsidRPr="00DE2072">
        <w:rPr>
          <w:rStyle w:val="StyleUnderline"/>
          <w:rFonts w:asciiTheme="majorHAnsi" w:hAnsiTheme="majorHAnsi" w:cstheme="majorHAnsi"/>
        </w:rPr>
        <w:lastRenderedPageBreak/>
        <w:t>include</w:t>
      </w:r>
      <w:r w:rsidRPr="00DE2072">
        <w:rPr>
          <w:rFonts w:asciiTheme="majorHAnsi" w:hAnsiTheme="majorHAnsi" w:cstheme="majorHAnsi"/>
          <w:sz w:val="16"/>
        </w:rPr>
        <w:t xml:space="preserve"> an </w:t>
      </w:r>
      <w:r w:rsidRPr="00DE2072">
        <w:rPr>
          <w:rStyle w:val="StyleUnderline"/>
          <w:rFonts w:asciiTheme="majorHAnsi" w:hAnsiTheme="majorHAnsi" w:cstheme="majorHAnsi"/>
        </w:rPr>
        <w:t>AI-equipped missile-carrying bomber, hypersonic glide vehicles that can deliver</w:t>
      </w:r>
      <w:r w:rsidRPr="00DE2072">
        <w:rPr>
          <w:rFonts w:asciiTheme="majorHAnsi" w:hAnsiTheme="majorHAnsi" w:cstheme="majorHAnsi"/>
          <w:sz w:val="16"/>
        </w:rPr>
        <w:t xml:space="preserve"> both </w:t>
      </w:r>
      <w:r w:rsidRPr="00DE2072">
        <w:rPr>
          <w:rStyle w:val="StyleUnderline"/>
          <w:rFonts w:asciiTheme="majorHAnsi" w:hAnsiTheme="majorHAnsi" w:cstheme="majorHAnsi"/>
        </w:rPr>
        <w:t>nuclear</w:t>
      </w:r>
      <w:r w:rsidRPr="00DE2072">
        <w:rPr>
          <w:rFonts w:asciiTheme="majorHAnsi" w:hAnsiTheme="majorHAnsi" w:cstheme="majorHAnsi"/>
          <w:sz w:val="16"/>
        </w:rPr>
        <w:t xml:space="preserve"> and conventional </w:t>
      </w:r>
      <w:r w:rsidRPr="00DE2072">
        <w:rPr>
          <w:rStyle w:val="StyleUnderline"/>
          <w:rFonts w:asciiTheme="majorHAnsi" w:hAnsiTheme="majorHAnsi" w:cstheme="majorHAnsi"/>
        </w:rPr>
        <w:t>payloads</w:t>
      </w:r>
      <w:r w:rsidRPr="00DE2072">
        <w:rPr>
          <w:rFonts w:asciiTheme="majorHAnsi" w:hAnsiTheme="majorHAnsi" w:cstheme="majorHAnsi"/>
          <w:sz w:val="16"/>
        </w:rPr>
        <w:t xml:space="preserve">, and a nuclear-powered unmanned underwater vehicle that will reportedly carry a nuclear weapon. Unlike China that has hedged on the ultimate payload of its platforms, </w:t>
      </w:r>
      <w:r w:rsidRPr="00DE2072">
        <w:rPr>
          <w:rStyle w:val="StyleUnderline"/>
          <w:rFonts w:asciiTheme="majorHAnsi" w:hAnsiTheme="majorHAnsi" w:cstheme="majorHAnsi"/>
        </w:rPr>
        <w:t>Russia has been</w:t>
      </w:r>
      <w:r w:rsidRPr="00DE2072">
        <w:rPr>
          <w:rFonts w:asciiTheme="majorHAnsi" w:hAnsiTheme="majorHAnsi" w:cstheme="majorHAnsi"/>
          <w:sz w:val="16"/>
        </w:rPr>
        <w:t xml:space="preserve"> much more </w:t>
      </w:r>
      <w:r w:rsidRPr="00DE2072">
        <w:rPr>
          <w:rStyle w:val="StyleUnderline"/>
          <w:rFonts w:asciiTheme="majorHAnsi" w:hAnsiTheme="majorHAnsi" w:cstheme="majorHAnsi"/>
        </w:rPr>
        <w:t>explicit about its intention to use these systems for nuclear weapons</w:t>
      </w:r>
      <w:r w:rsidRPr="00DE2072">
        <w:rPr>
          <w:rFonts w:asciiTheme="majorHAnsi" w:hAnsiTheme="majorHAnsi" w:cstheme="majorHAnsi"/>
          <w:sz w:val="16"/>
        </w:rPr>
        <w:t xml:space="preserve">. Such </w:t>
      </w:r>
      <w:r w:rsidRPr="00DE2072">
        <w:rPr>
          <w:rStyle w:val="StyleUnderline"/>
          <w:rFonts w:asciiTheme="majorHAnsi" w:hAnsiTheme="majorHAnsi" w:cstheme="majorHAnsi"/>
        </w:rPr>
        <w:t>Chinese and Russian advances</w:t>
      </w:r>
      <w:r w:rsidRPr="00DE2072">
        <w:rPr>
          <w:rFonts w:asciiTheme="majorHAnsi" w:hAnsiTheme="majorHAnsi" w:cstheme="majorHAnsi"/>
          <w:sz w:val="16"/>
        </w:rPr>
        <w:t xml:space="preserve"> have </w:t>
      </w:r>
      <w:r w:rsidRPr="00DE2072">
        <w:rPr>
          <w:rStyle w:val="StyleUnderline"/>
          <w:rFonts w:asciiTheme="majorHAnsi" w:hAnsiTheme="majorHAnsi" w:cstheme="majorHAnsi"/>
        </w:rPr>
        <w:t>overturned</w:t>
      </w:r>
      <w:r w:rsidRPr="00DE2072">
        <w:rPr>
          <w:rFonts w:asciiTheme="majorHAnsi" w:hAnsiTheme="majorHAnsi" w:cstheme="majorHAnsi"/>
          <w:sz w:val="16"/>
        </w:rPr>
        <w:t xml:space="preserve"> the </w:t>
      </w:r>
      <w:r w:rsidRPr="00DE2072">
        <w:rPr>
          <w:rStyle w:val="StyleUnderline"/>
          <w:rFonts w:asciiTheme="majorHAnsi" w:hAnsiTheme="majorHAnsi" w:cstheme="majorHAnsi"/>
        </w:rPr>
        <w:t>traditional view</w:t>
      </w:r>
      <w:r w:rsidRPr="00DE2072">
        <w:rPr>
          <w:rFonts w:asciiTheme="majorHAnsi" w:hAnsiTheme="majorHAnsi" w:cstheme="majorHAnsi"/>
          <w:sz w:val="16"/>
        </w:rPr>
        <w:t xml:space="preserve"> that </w:t>
      </w:r>
      <w:r w:rsidRPr="00DE2072">
        <w:rPr>
          <w:rStyle w:val="StyleUnderline"/>
          <w:rFonts w:asciiTheme="majorHAnsi" w:hAnsiTheme="majorHAnsi" w:cstheme="majorHAnsi"/>
        </w:rPr>
        <w:t>these</w:t>
      </w:r>
      <w:r w:rsidRPr="00DE2072">
        <w:rPr>
          <w:rFonts w:asciiTheme="majorHAnsi" w:hAnsiTheme="majorHAnsi" w:cstheme="majorHAnsi"/>
          <w:sz w:val="16"/>
        </w:rPr>
        <w:t xml:space="preserve"> two </w:t>
      </w:r>
      <w:r w:rsidRPr="00DE2072">
        <w:rPr>
          <w:rStyle w:val="StyleUnderline"/>
          <w:rFonts w:asciiTheme="majorHAnsi" w:hAnsiTheme="majorHAnsi" w:cstheme="majorHAnsi"/>
        </w:rPr>
        <w:t>countries are simply responding to the US</w:t>
      </w:r>
      <w:r w:rsidRPr="00DE2072">
        <w:rPr>
          <w:rFonts w:asciiTheme="majorHAnsi" w:hAnsiTheme="majorHAnsi" w:cstheme="majorHAnsi"/>
          <w:sz w:val="16"/>
        </w:rPr>
        <w:t xml:space="preserve">. As revealed by the 2018 US Nuclear Posture Review and the growing interest in low-yield submarine-launched ballistic missiles (SLBMs) and cruise missiles (SLCMs), the US is increasingly reacting to China and Russia. China’s </w:t>
      </w:r>
      <w:r w:rsidRPr="00DE2072">
        <w:rPr>
          <w:rStyle w:val="StyleUnderline"/>
          <w:rFonts w:asciiTheme="majorHAnsi" w:hAnsiTheme="majorHAnsi" w:cstheme="majorHAnsi"/>
        </w:rPr>
        <w:t>hedging</w:t>
      </w:r>
      <w:r w:rsidRPr="00DE2072">
        <w:rPr>
          <w:rFonts w:asciiTheme="majorHAnsi" w:hAnsiTheme="majorHAnsi" w:cstheme="majorHAnsi"/>
          <w:sz w:val="16"/>
        </w:rPr>
        <w:t xml:space="preserve"> on the ultimate payload and future aims of its hypersonic (DF-ZF) and unmanned systems, as well as Russia’s substantial tactical nuclear assets and projects to enhance survivability and nuclear delivery, such as the Poseidon (Status-6) unmanned underwater vehicle, </w:t>
      </w:r>
      <w:r w:rsidRPr="00DE2072">
        <w:rPr>
          <w:rStyle w:val="StyleUnderline"/>
          <w:rFonts w:asciiTheme="majorHAnsi" w:hAnsiTheme="majorHAnsi" w:cstheme="majorHAnsi"/>
        </w:rPr>
        <w:t>are driving US strategic evolution</w:t>
      </w:r>
      <w:r w:rsidRPr="00DE2072">
        <w:rPr>
          <w:rFonts w:asciiTheme="majorHAnsi" w:hAnsiTheme="majorHAnsi" w:cstheme="majorHAnsi"/>
          <w:sz w:val="16"/>
        </w:rPr>
        <w:t xml:space="preserve">. Arms control mechanisms need to be revitalized In light of these developments and threat perceptions, unmanned weapons platforms controlled by </w:t>
      </w:r>
      <w:r w:rsidRPr="00DE2072">
        <w:rPr>
          <w:rStyle w:val="StyleUnderline"/>
          <w:rFonts w:asciiTheme="majorHAnsi" w:hAnsiTheme="majorHAnsi" w:cstheme="majorHAnsi"/>
        </w:rPr>
        <w:t>AI</w:t>
      </w:r>
      <w:r w:rsidRPr="00DE2072">
        <w:rPr>
          <w:rFonts w:asciiTheme="majorHAnsi" w:hAnsiTheme="majorHAnsi" w:cstheme="majorHAnsi"/>
          <w:sz w:val="16"/>
        </w:rPr>
        <w:t xml:space="preserve"> systems could </w:t>
      </w:r>
      <w:r w:rsidRPr="00DE2072">
        <w:rPr>
          <w:rStyle w:val="StyleUnderline"/>
          <w:rFonts w:asciiTheme="majorHAnsi" w:hAnsiTheme="majorHAnsi" w:cstheme="majorHAnsi"/>
          <w:highlight w:val="green"/>
        </w:rPr>
        <w:t>increase</w:t>
      </w:r>
      <w:r w:rsidRPr="00DE2072">
        <w:rPr>
          <w:rFonts w:asciiTheme="majorHAnsi" w:hAnsiTheme="majorHAnsi" w:cstheme="majorHAnsi"/>
          <w:sz w:val="16"/>
        </w:rPr>
        <w:t xml:space="preserve"> the </w:t>
      </w:r>
      <w:r w:rsidRPr="00DE2072">
        <w:rPr>
          <w:rStyle w:val="StyleUnderline"/>
          <w:rFonts w:asciiTheme="majorHAnsi" w:hAnsiTheme="majorHAnsi" w:cstheme="majorHAnsi"/>
          <w:highlight w:val="green"/>
        </w:rPr>
        <w:t>risk of nuclear escalation</w:t>
      </w:r>
      <w:r w:rsidRPr="00DE2072">
        <w:rPr>
          <w:rFonts w:asciiTheme="majorHAnsi" w:hAnsiTheme="majorHAnsi" w:cstheme="majorHAnsi"/>
          <w:sz w:val="16"/>
        </w:rPr>
        <w:t xml:space="preserve">, in particular </w:t>
      </w:r>
      <w:r w:rsidRPr="00DE2072">
        <w:rPr>
          <w:rStyle w:val="StyleUnderline"/>
          <w:rFonts w:asciiTheme="majorHAnsi" w:hAnsiTheme="majorHAnsi" w:cstheme="majorHAnsi"/>
        </w:rPr>
        <w:t>through</w:t>
      </w:r>
      <w:r w:rsidRPr="00DE2072">
        <w:rPr>
          <w:rFonts w:asciiTheme="majorHAnsi" w:hAnsiTheme="majorHAnsi" w:cstheme="majorHAnsi"/>
          <w:sz w:val="16"/>
        </w:rPr>
        <w:t xml:space="preserve"> the </w:t>
      </w:r>
      <w:r w:rsidRPr="00DE2072">
        <w:rPr>
          <w:rStyle w:val="StyleUnderline"/>
          <w:rFonts w:asciiTheme="majorHAnsi" w:hAnsiTheme="majorHAnsi" w:cstheme="majorHAnsi"/>
        </w:rPr>
        <w:t>unintentional or intentional collision of unmanned vehicles</w:t>
      </w:r>
      <w:r w:rsidRPr="00DE2072">
        <w:rPr>
          <w:rFonts w:asciiTheme="majorHAnsi" w:hAnsiTheme="majorHAnsi" w:cstheme="majorHAnsi"/>
          <w:sz w:val="16"/>
        </w:rPr>
        <w:t xml:space="preserve">. Despite these emerging challenges, current </w:t>
      </w:r>
      <w:r w:rsidRPr="00DE2072">
        <w:rPr>
          <w:rStyle w:val="StyleUnderline"/>
          <w:rFonts w:asciiTheme="majorHAnsi" w:hAnsiTheme="majorHAnsi" w:cstheme="majorHAnsi"/>
        </w:rPr>
        <w:t>arms control</w:t>
      </w:r>
      <w:r w:rsidRPr="00DE2072">
        <w:rPr>
          <w:rFonts w:asciiTheme="majorHAnsi" w:hAnsiTheme="majorHAnsi" w:cstheme="majorHAnsi"/>
          <w:sz w:val="16"/>
        </w:rPr>
        <w:t xml:space="preserve"> mechanisms </w:t>
      </w:r>
      <w:r w:rsidRPr="00DE2072">
        <w:rPr>
          <w:rStyle w:val="StyleUnderline"/>
          <w:rFonts w:asciiTheme="majorHAnsi" w:hAnsiTheme="majorHAnsi" w:cstheme="majorHAnsi"/>
        </w:rPr>
        <w:t>remain mired in</w:t>
      </w:r>
      <w:r w:rsidRPr="00DE2072">
        <w:rPr>
          <w:rFonts w:asciiTheme="majorHAnsi" w:hAnsiTheme="majorHAnsi" w:cstheme="majorHAnsi"/>
          <w:sz w:val="16"/>
        </w:rPr>
        <w:t xml:space="preserve"> decades of historical </w:t>
      </w:r>
      <w:r w:rsidRPr="00DE2072">
        <w:rPr>
          <w:rStyle w:val="StyleUnderline"/>
          <w:rFonts w:asciiTheme="majorHAnsi" w:hAnsiTheme="majorHAnsi" w:cstheme="majorHAnsi"/>
        </w:rPr>
        <w:t>grievances</w:t>
      </w:r>
      <w:r w:rsidRPr="00DE2072">
        <w:rPr>
          <w:rFonts w:asciiTheme="majorHAnsi" w:hAnsiTheme="majorHAnsi" w:cstheme="majorHAnsi"/>
          <w:sz w:val="16"/>
        </w:rPr>
        <w:t xml:space="preserve">. Both the </w:t>
      </w:r>
      <w:r w:rsidRPr="00DE2072">
        <w:rPr>
          <w:rStyle w:val="StyleUnderline"/>
          <w:rFonts w:asciiTheme="majorHAnsi" w:hAnsiTheme="majorHAnsi" w:cstheme="majorHAnsi"/>
        </w:rPr>
        <w:t>multilateral</w:t>
      </w:r>
      <w:r w:rsidRPr="00DE2072">
        <w:rPr>
          <w:rFonts w:asciiTheme="majorHAnsi" w:hAnsiTheme="majorHAnsi" w:cstheme="majorHAnsi"/>
          <w:sz w:val="16"/>
        </w:rPr>
        <w:t xml:space="preserve"> Non-Proliferation of Nuclear Weapons (NPT) Review Conference and the largely stalled bilateral China-US and Russia-US strategic </w:t>
      </w:r>
      <w:r w:rsidRPr="00DE2072">
        <w:rPr>
          <w:rStyle w:val="StyleUnderline"/>
          <w:rFonts w:asciiTheme="majorHAnsi" w:hAnsiTheme="majorHAnsi" w:cstheme="majorHAnsi"/>
        </w:rPr>
        <w:t>dialogues are plagued with ossified definitions</w:t>
      </w:r>
      <w:r w:rsidRPr="00DE2072">
        <w:rPr>
          <w:rFonts w:asciiTheme="majorHAnsi" w:hAnsiTheme="majorHAnsi" w:cstheme="majorHAnsi"/>
          <w:sz w:val="16"/>
        </w:rPr>
        <w:t xml:space="preserve"> of weapons platforms and nuclear deterrence.</w:t>
      </w:r>
    </w:p>
    <w:p w14:paraId="7E92E78E" w14:textId="77777777" w:rsidR="00850A18" w:rsidRDefault="00850A18" w:rsidP="00850A18">
      <w:pPr>
        <w:pStyle w:val="Heading4"/>
      </w:pPr>
      <w:r>
        <w:t>Nuclear winter causes extinction.</w:t>
      </w:r>
    </w:p>
    <w:p w14:paraId="64CA2740" w14:textId="77777777" w:rsidR="00850A18" w:rsidRPr="00182A39" w:rsidRDefault="00850A18" w:rsidP="00850A18">
      <w:pPr>
        <w:rPr>
          <w:sz w:val="16"/>
        </w:rPr>
      </w:pPr>
      <w:r w:rsidRPr="00182A39">
        <w:rPr>
          <w:sz w:val="16"/>
        </w:rPr>
        <w:t xml:space="preserve">Steven </w:t>
      </w:r>
      <w:r w:rsidRPr="00182A39">
        <w:rPr>
          <w:rStyle w:val="Style13ptBold"/>
        </w:rPr>
        <w:t>Starr</w:t>
      </w:r>
      <w:r w:rsidRPr="00182A39">
        <w:t xml:space="preserve"> </w:t>
      </w:r>
      <w:r w:rsidRPr="00182A39">
        <w:rPr>
          <w:rStyle w:val="Style13ptBold"/>
        </w:rPr>
        <w:t>17</w:t>
      </w:r>
      <w:r w:rsidRPr="00182A39">
        <w:rPr>
          <w:sz w:val="16"/>
        </w:rPr>
        <w:t xml:space="preserve">. Director, University of Missouri’s Clinical Laboratory Science Program; senior scientist, Physicians for Social Responsibility. “Turning a Blind Eye Towards Armageddon — U.S. Leaders Reject Nuclear Winter Studies.” Federation of American Scientists. </w:t>
      </w:r>
      <w:hyperlink r:id="rId11" w:history="1">
        <w:r w:rsidRPr="00182A39">
          <w:rPr>
            <w:rStyle w:val="Hyperlink"/>
            <w:sz w:val="16"/>
          </w:rPr>
          <w:t>https://fas.org/2017/01/turning-a-blind-eye-towards-armageddon-u-s-leaders-reject-nuclear-winter-studies/</w:t>
        </w:r>
      </w:hyperlink>
      <w:r w:rsidRPr="00182A39">
        <w:rPr>
          <w:sz w:val="16"/>
        </w:rPr>
        <w:t>.</w:t>
      </w:r>
    </w:p>
    <w:p w14:paraId="3A50A096" w14:textId="77777777" w:rsidR="00850A18" w:rsidRDefault="00850A18" w:rsidP="00850A18">
      <w:pPr>
        <w:rPr>
          <w:sz w:val="16"/>
        </w:rPr>
      </w:pPr>
      <w:r w:rsidRPr="00182A39">
        <w:rPr>
          <w:sz w:val="16"/>
        </w:rPr>
        <w:t xml:space="preserve">Now 10 years ago, several of the world’s leading climatologists and physicists chose to reinvestigate the long-term environmental impacts of nuclear war. </w:t>
      </w:r>
      <w:r w:rsidRPr="009C49F6">
        <w:rPr>
          <w:rStyle w:val="StyleUnderline"/>
        </w:rPr>
        <w:t xml:space="preserve">The </w:t>
      </w:r>
      <w:r w:rsidRPr="00182A39">
        <w:rPr>
          <w:rStyle w:val="Emphasis"/>
          <w:highlight w:val="green"/>
        </w:rPr>
        <w:t>peer-reviewed studies</w:t>
      </w:r>
      <w:r w:rsidRPr="009C49F6">
        <w:rPr>
          <w:rStyle w:val="StyleUnderline"/>
        </w:rPr>
        <w:t xml:space="preserve"> they produced </w:t>
      </w:r>
      <w:r w:rsidRPr="00182A39">
        <w:rPr>
          <w:rStyle w:val="StyleUnderline"/>
          <w:highlight w:val="green"/>
        </w:rPr>
        <w:t>are</w:t>
      </w:r>
      <w:r w:rsidRPr="009C49F6">
        <w:rPr>
          <w:rStyle w:val="StyleUnderline"/>
        </w:rPr>
        <w:t xml:space="preserve"> considered to be the most </w:t>
      </w:r>
      <w:r w:rsidRPr="00182A39">
        <w:rPr>
          <w:rStyle w:val="StyleUnderline"/>
          <w:highlight w:val="green"/>
        </w:rPr>
        <w:t>authoritative</w:t>
      </w:r>
      <w:r w:rsidRPr="009C49F6">
        <w:rPr>
          <w:rStyle w:val="StyleUnderline"/>
        </w:rPr>
        <w:t xml:space="preserve"> type of scientific research, which is subjected to criticism by the international scientific community before final publication in scholarly journals</w:t>
      </w:r>
      <w:r w:rsidRPr="00182A39">
        <w:rPr>
          <w:sz w:val="16"/>
        </w:rPr>
        <w:t xml:space="preserve">. </w:t>
      </w:r>
      <w:r w:rsidRPr="00182A39">
        <w:rPr>
          <w:rStyle w:val="StyleUnderline"/>
          <w:highlight w:val="green"/>
        </w:rPr>
        <w:t>No</w:t>
      </w:r>
      <w:r w:rsidRPr="009C49F6">
        <w:rPr>
          <w:rStyle w:val="StyleUnderline"/>
        </w:rPr>
        <w:t xml:space="preserve"> serious </w:t>
      </w:r>
      <w:r w:rsidRPr="00182A39">
        <w:rPr>
          <w:rStyle w:val="StyleUnderline"/>
          <w:highlight w:val="green"/>
        </w:rPr>
        <w:t>errors were found</w:t>
      </w:r>
      <w:r w:rsidRPr="009C49F6">
        <w:rPr>
          <w:rStyle w:val="StyleUnderline"/>
        </w:rPr>
        <w:t xml:space="preserve"> in these studies </w:t>
      </w:r>
      <w:r w:rsidRPr="00182A39">
        <w:rPr>
          <w:rStyle w:val="StyleUnderline"/>
          <w:highlight w:val="green"/>
        </w:rPr>
        <w:t>and</w:t>
      </w:r>
      <w:r w:rsidRPr="009C49F6">
        <w:rPr>
          <w:rStyle w:val="StyleUnderline"/>
        </w:rPr>
        <w:t xml:space="preserve"> their </w:t>
      </w:r>
      <w:r w:rsidRPr="00182A39">
        <w:rPr>
          <w:rStyle w:val="StyleUnderline"/>
          <w:highlight w:val="green"/>
        </w:rPr>
        <w:t xml:space="preserve">findings </w:t>
      </w:r>
      <w:r w:rsidRPr="004478B7">
        <w:rPr>
          <w:rStyle w:val="Emphasis"/>
        </w:rPr>
        <w:t xml:space="preserve">remain </w:t>
      </w:r>
      <w:r w:rsidRPr="00182A39">
        <w:rPr>
          <w:rStyle w:val="Emphasis"/>
          <w:highlight w:val="green"/>
        </w:rPr>
        <w:t>unchallenged</w:t>
      </w:r>
      <w:r w:rsidRPr="00182A39">
        <w:rPr>
          <w:sz w:val="16"/>
        </w:rPr>
        <w:t xml:space="preserve">. Alan Robock et al., “Nuclear winter revisited with a modern climate model and current nuclear arsenals: Still catastrophic consequences,” Journal of Geophysical Research: Atmospheres 112 (2007). Owen Brian Toon et al., “Atmospheric effects and societal consequences of regional scale nuclear conflicts and acts of individual nuclear terrorism,” Atmospheric Chemistry and Physics 7 (2007). Michael Mills et al., “Massive global ozone loss predicted following regional nuclear conflict,” Proceedings of the National Academy of Sciences of the United States of America 105, no. 14 (2008). Michael Mills et al., “Multidecadal global cooling and unprecedented ozone loss following a regional nuclear conflict,” Earth’s Future 2. Alan Robock et al., “Climatic consequences of regional nuclear conflicts,” Atmospheric Chemistry and Physics 7 (2007). Working at the Laboratory for Atmospheric and Space Physics at the University of Colorado-Boulder, the Department of Environmental Sciences at Rutgers, and the Department of Atmospheric and Oceanic Sciences at UCLA, </w:t>
      </w:r>
      <w:r w:rsidRPr="009C49F6">
        <w:rPr>
          <w:rStyle w:val="StyleUnderline"/>
        </w:rPr>
        <w:t xml:space="preserve">these </w:t>
      </w:r>
      <w:r w:rsidRPr="00E71805">
        <w:rPr>
          <w:rStyle w:val="StyleUnderline"/>
        </w:rPr>
        <w:t xml:space="preserve">scientists </w:t>
      </w:r>
      <w:r w:rsidRPr="002229FA">
        <w:rPr>
          <w:rStyle w:val="StyleUnderline"/>
        </w:rPr>
        <w:t xml:space="preserve">used </w:t>
      </w:r>
      <w:r w:rsidRPr="00182A39">
        <w:rPr>
          <w:rStyle w:val="Emphasis"/>
          <w:highlight w:val="green"/>
        </w:rPr>
        <w:t>state-of-the-art</w:t>
      </w:r>
      <w:r w:rsidRPr="009C49F6">
        <w:rPr>
          <w:rStyle w:val="Emphasis"/>
        </w:rPr>
        <w:t xml:space="preserve"> computer </w:t>
      </w:r>
      <w:r w:rsidRPr="00182A39">
        <w:rPr>
          <w:rStyle w:val="Emphasis"/>
          <w:highlight w:val="green"/>
        </w:rPr>
        <w:t>modeling</w:t>
      </w:r>
      <w:r w:rsidRPr="009C49F6">
        <w:rPr>
          <w:rStyle w:val="StyleUnderline"/>
        </w:rPr>
        <w:t xml:space="preserve"> to evaluate the consequences of a range of possible nuclear conflicts</w:t>
      </w:r>
      <w:r w:rsidRPr="00182A39">
        <w:rPr>
          <w:sz w:val="16"/>
        </w:rPr>
        <w:t xml:space="preserve">. They began with a hypothetical war in Southeast Asia, in which a total of 100 Hiroshima-size atomic bombs were detonated in the cities of India and Pakistan. Please consider the following images of Hiroshima, before and after the detonation of the atomic bomb, which had an explosive power of 15,000 tons of TNT. The detonation of </w:t>
      </w:r>
      <w:r w:rsidRPr="009C49F6">
        <w:rPr>
          <w:rStyle w:val="StyleUnderline"/>
        </w:rPr>
        <w:t xml:space="preserve">an </w:t>
      </w:r>
      <w:r w:rsidRPr="009C49F6">
        <w:rPr>
          <w:rStyle w:val="Emphasis"/>
        </w:rPr>
        <w:t>atomic bomb</w:t>
      </w:r>
      <w:r w:rsidRPr="00182A39">
        <w:rPr>
          <w:sz w:val="16"/>
        </w:rPr>
        <w:t xml:space="preserve"> with this explosive power will instantly ignite fires over a surface area of three to five square miles. In the recent studies, the scientists calculated that </w:t>
      </w:r>
      <w:r w:rsidRPr="009C49F6">
        <w:rPr>
          <w:rStyle w:val="StyleUnderline"/>
        </w:rPr>
        <w:t>the blast, fire, and radiation from</w:t>
      </w:r>
      <w:r w:rsidRPr="00182A39">
        <w:rPr>
          <w:sz w:val="16"/>
        </w:rPr>
        <w:t xml:space="preserve"> a war fought with 100 atomic bombs could produce direct fatalities comparable to all of those worldwide in World War II, or to those once estimated </w:t>
      </w:r>
      <w:r w:rsidRPr="009C49F6">
        <w:rPr>
          <w:rStyle w:val="StyleUnderline"/>
        </w:rPr>
        <w:t xml:space="preserve">for </w:t>
      </w:r>
      <w:r w:rsidRPr="001E196F">
        <w:rPr>
          <w:rStyle w:val="StyleUnderline"/>
        </w:rPr>
        <w:t xml:space="preserve">a </w:t>
      </w:r>
      <w:r w:rsidRPr="001E196F">
        <w:rPr>
          <w:rStyle w:val="Emphasis"/>
        </w:rPr>
        <w:t>“counterforce”</w:t>
      </w:r>
      <w:r w:rsidRPr="009C49F6">
        <w:rPr>
          <w:rStyle w:val="StyleUnderline"/>
        </w:rPr>
        <w:t xml:space="preserve"> nuclear </w:t>
      </w:r>
      <w:r w:rsidRPr="00182A39">
        <w:rPr>
          <w:rStyle w:val="StyleUnderline"/>
          <w:highlight w:val="green"/>
        </w:rPr>
        <w:t>war</w:t>
      </w:r>
      <w:r w:rsidRPr="00182A39">
        <w:rPr>
          <w:sz w:val="16"/>
        </w:rPr>
        <w:t xml:space="preserve"> between the superpowers. However, the long-term environmental effects of the war </w:t>
      </w:r>
      <w:r w:rsidRPr="00182A39">
        <w:rPr>
          <w:rStyle w:val="StyleUnderline"/>
        </w:rPr>
        <w:t xml:space="preserve">could </w:t>
      </w:r>
      <w:r w:rsidRPr="00182A39">
        <w:rPr>
          <w:rStyle w:val="StyleUnderline"/>
          <w:highlight w:val="green"/>
        </w:rPr>
        <w:t>significantly disrupt</w:t>
      </w:r>
      <w:r w:rsidRPr="009C49F6">
        <w:rPr>
          <w:rStyle w:val="StyleUnderline"/>
        </w:rPr>
        <w:t xml:space="preserve"> the </w:t>
      </w:r>
      <w:r w:rsidRPr="00182A39">
        <w:rPr>
          <w:rStyle w:val="StyleUnderline"/>
          <w:highlight w:val="green"/>
        </w:rPr>
        <w:t>global weather</w:t>
      </w:r>
      <w:r w:rsidRPr="009C49F6">
        <w:rPr>
          <w:rStyle w:val="StyleUnderline"/>
        </w:rPr>
        <w:t xml:space="preserve"> for at least a decade, </w:t>
      </w:r>
      <w:r w:rsidRPr="009D6FBE">
        <w:rPr>
          <w:rStyle w:val="StyleUnderline"/>
        </w:rPr>
        <w:t>which would likely result in a vast global famine</w:t>
      </w:r>
      <w:r w:rsidRPr="00182A39">
        <w:rPr>
          <w:sz w:val="16"/>
        </w:rPr>
        <w:t>.</w:t>
      </w:r>
      <w:r w:rsidRPr="00D91A52">
        <w:rPr>
          <w:sz w:val="8"/>
          <w:szCs w:val="8"/>
        </w:rPr>
        <w:t xml:space="preserve"> The scientists predicted that nuclear firestorms in the burning cities would cause at least five million tons of black carbon smoke to quickly rise above cloud level into the stratosphere, where it could not be rained out. The smoke would circle the Earth in less than two weeks and would form a global stratospheric smoke layer that would remain for more than a decade. The smoke would absorb warming sunlight, which would heat the smoke to temperatures near the boiling point of water, producing ozone losses of 20 to 50 percent over populated areas. 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The scientists calculated that global food production would decrease by 20 to 40 percent during a five-year period following such a war. Medical experts have predicted that the shortening of growing seasons and corresponding decreases in agricultural production could cause up to two billion people to perish from famine.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RPr="00182A39">
        <w:rPr>
          <w:rStyle w:val="StyleUnderline"/>
          <w:highlight w:val="green"/>
        </w:rPr>
        <w:t>Strategic</w:t>
      </w:r>
      <w:r w:rsidRPr="009C49F6">
        <w:rPr>
          <w:rStyle w:val="StyleUnderline"/>
        </w:rPr>
        <w:t xml:space="preserve"> nuclear </w:t>
      </w:r>
      <w:r w:rsidRPr="00182A39">
        <w:rPr>
          <w:rStyle w:val="StyleUnderline"/>
          <w:highlight w:val="green"/>
        </w:rPr>
        <w:t xml:space="preserve">weapons produce </w:t>
      </w:r>
      <w:r w:rsidRPr="009E4DF5">
        <w:rPr>
          <w:rStyle w:val="Emphasis"/>
        </w:rPr>
        <w:t>much larger</w:t>
      </w:r>
      <w:r w:rsidRPr="009C49F6">
        <w:rPr>
          <w:rStyle w:val="Emphasis"/>
        </w:rPr>
        <w:t xml:space="preserve"> nuclear </w:t>
      </w:r>
      <w:r w:rsidRPr="00182A39">
        <w:rPr>
          <w:rStyle w:val="Emphasis"/>
          <w:highlight w:val="green"/>
        </w:rPr>
        <w:lastRenderedPageBreak/>
        <w:t>firestorms</w:t>
      </w:r>
      <w:r w:rsidRPr="009C49F6">
        <w:rPr>
          <w:rStyle w:val="StyleUnderline"/>
        </w:rPr>
        <w:t xml:space="preserve"> than do atomic bombs</w:t>
      </w:r>
      <w:r w:rsidRPr="00182A39">
        <w:rPr>
          <w:sz w:val="16"/>
        </w:rPr>
        <w:t xml:space="preserve">. For example, </w:t>
      </w:r>
      <w:r w:rsidRPr="009C49F6">
        <w:rPr>
          <w:rStyle w:val="StyleUnderline"/>
        </w:rPr>
        <w:t>a standard Russian 800-kiloton warhead</w:t>
      </w:r>
      <w:r w:rsidRPr="00182A39">
        <w:rPr>
          <w:sz w:val="16"/>
        </w:rPr>
        <w:t xml:space="preserve">, on an average day, </w:t>
      </w:r>
      <w:r w:rsidRPr="009C49F6">
        <w:rPr>
          <w:rStyle w:val="StyleUnderline"/>
        </w:rPr>
        <w:t>will ignite fires covering a surface area of 90 to 152 square miles</w:t>
      </w:r>
      <w:r w:rsidRPr="00182A39">
        <w:rPr>
          <w:sz w:val="16"/>
        </w:rPr>
        <w:t xml:space="preserve">. </w:t>
      </w:r>
      <w:r w:rsidRPr="009C49F6">
        <w:rPr>
          <w:rStyle w:val="StyleUnderline"/>
        </w:rPr>
        <w:t>A war fought with hundreds</w:t>
      </w:r>
      <w:r w:rsidRPr="00182A39">
        <w:rPr>
          <w:sz w:val="16"/>
        </w:rPr>
        <w:t xml:space="preserve"> or thousands </w:t>
      </w:r>
      <w:r w:rsidRPr="009C49F6">
        <w:rPr>
          <w:rStyle w:val="StyleUnderline"/>
        </w:rPr>
        <w:t>of U.S. and Russian strategic nuclear weapons would ignite immense nuclear firestorms covering land surface areas of many thousands or tens of thousands of square miles</w:t>
      </w:r>
      <w:r w:rsidRPr="00182A39">
        <w:rPr>
          <w:sz w:val="16"/>
        </w:rPr>
        <w:t xml:space="preserve">. The scientists calculated that </w:t>
      </w:r>
      <w:r w:rsidRPr="009C49F6">
        <w:rPr>
          <w:rStyle w:val="StyleUnderline"/>
        </w:rPr>
        <w:t xml:space="preserve">these fires would produce up to 180 million tons of black carbon soot and smoke, </w:t>
      </w:r>
      <w:r w:rsidRPr="00182A39">
        <w:rPr>
          <w:rStyle w:val="StyleUnderline"/>
          <w:highlight w:val="green"/>
        </w:rPr>
        <w:t>which</w:t>
      </w:r>
      <w:r w:rsidRPr="009C49F6">
        <w:rPr>
          <w:rStyle w:val="StyleUnderline"/>
        </w:rPr>
        <w:t xml:space="preserve"> would </w:t>
      </w:r>
      <w:r w:rsidRPr="00182A39">
        <w:rPr>
          <w:rStyle w:val="StyleUnderline"/>
          <w:highlight w:val="green"/>
        </w:rPr>
        <w:t>form a dense, global</w:t>
      </w:r>
      <w:r w:rsidRPr="009C49F6">
        <w:rPr>
          <w:rStyle w:val="StyleUnderline"/>
        </w:rPr>
        <w:t xml:space="preserve"> stratospheric </w:t>
      </w:r>
      <w:r w:rsidRPr="00182A39">
        <w:rPr>
          <w:rStyle w:val="StyleUnderline"/>
          <w:highlight w:val="green"/>
        </w:rPr>
        <w:t>smoke layer</w:t>
      </w:r>
      <w:r w:rsidRPr="00182A39">
        <w:rPr>
          <w:sz w:val="16"/>
        </w:rPr>
        <w:t xml:space="preserve">. </w:t>
      </w:r>
      <w:r w:rsidRPr="009C49F6">
        <w:rPr>
          <w:rStyle w:val="StyleUnderline"/>
        </w:rPr>
        <w:t xml:space="preserve">The smoke would remain in the stratosphere </w:t>
      </w:r>
      <w:r w:rsidRPr="00182A39">
        <w:rPr>
          <w:rStyle w:val="StyleUnderline"/>
          <w:highlight w:val="green"/>
        </w:rPr>
        <w:t>for</w:t>
      </w:r>
      <w:r w:rsidRPr="009C49F6">
        <w:rPr>
          <w:rStyle w:val="StyleUnderline"/>
        </w:rPr>
        <w:t xml:space="preserve"> 10 to </w:t>
      </w:r>
      <w:r w:rsidRPr="00182A39">
        <w:rPr>
          <w:rStyle w:val="Emphasis"/>
          <w:highlight w:val="green"/>
        </w:rPr>
        <w:t>20 years</w:t>
      </w:r>
      <w:r w:rsidRPr="009C49F6">
        <w:rPr>
          <w:rStyle w:val="StyleUnderline"/>
        </w:rPr>
        <w:t>, and it would block</w:t>
      </w:r>
      <w:r w:rsidRPr="00182A39">
        <w:rPr>
          <w:sz w:val="16"/>
        </w:rPr>
        <w:t xml:space="preserve"> as much as </w:t>
      </w:r>
      <w:r w:rsidRPr="009C49F6">
        <w:rPr>
          <w:rStyle w:val="StyleUnderline"/>
        </w:rPr>
        <w:t>70 percent of sunlight</w:t>
      </w:r>
      <w:r w:rsidRPr="00182A39">
        <w:rPr>
          <w:sz w:val="16"/>
        </w:rPr>
        <w:t xml:space="preserve"> from reaching the surface of the Northern Hemisphere and 35 percent from the Southern Hemisphere. </w:t>
      </w:r>
      <w:r w:rsidRPr="009C49F6">
        <w:rPr>
          <w:rStyle w:val="StyleUnderline"/>
        </w:rPr>
        <w:t>So much sunlight would be blocked by the smoke that the noonday sun would resemble a full moon at midnight</w:t>
      </w:r>
      <w:r w:rsidRPr="00182A39">
        <w:rPr>
          <w:sz w:val="16"/>
        </w:rPr>
        <w:t xml:space="preserve">. </w:t>
      </w:r>
      <w:r w:rsidRPr="009C49F6">
        <w:rPr>
          <w:rStyle w:val="StyleUnderline"/>
        </w:rPr>
        <w:t xml:space="preserve">Under such conditions, </w:t>
      </w:r>
      <w:r w:rsidRPr="00182A39">
        <w:rPr>
          <w:rStyle w:val="StyleUnderline"/>
          <w:highlight w:val="green"/>
        </w:rPr>
        <w:t>it would only require</w:t>
      </w:r>
      <w:r w:rsidRPr="00D91A52">
        <w:rPr>
          <w:rStyle w:val="StyleUnderline"/>
        </w:rPr>
        <w:t xml:space="preserve"> a </w:t>
      </w:r>
      <w:r w:rsidRPr="00D91A52">
        <w:rPr>
          <w:rStyle w:val="Emphasis"/>
        </w:rPr>
        <w:t xml:space="preserve">matter of </w:t>
      </w:r>
      <w:r w:rsidRPr="00182A39">
        <w:rPr>
          <w:rStyle w:val="Emphasis"/>
          <w:highlight w:val="green"/>
        </w:rPr>
        <w:t>days</w:t>
      </w:r>
      <w:r w:rsidRPr="009C49F6">
        <w:rPr>
          <w:rStyle w:val="StyleUnderline"/>
        </w:rPr>
        <w:t xml:space="preserve"> or weeks for daily minimum temperatures </w:t>
      </w:r>
      <w:r w:rsidRPr="00182A39">
        <w:rPr>
          <w:rStyle w:val="StyleUnderline"/>
          <w:highlight w:val="green"/>
        </w:rPr>
        <w:t>to</w:t>
      </w:r>
      <w:r w:rsidRPr="009C49F6">
        <w:rPr>
          <w:rStyle w:val="StyleUnderline"/>
        </w:rPr>
        <w:t xml:space="preserve"> fall below freezing in the largest agricultural areas of the Northern Hemisphere</w:t>
      </w:r>
      <w:r w:rsidRPr="00182A39">
        <w:rPr>
          <w:sz w:val="16"/>
        </w:rPr>
        <w:t xml:space="preserve">, where freezing temperatures would occur every day for a period of between one to more than two years. </w:t>
      </w:r>
      <w:r w:rsidRPr="009C49F6">
        <w:rPr>
          <w:rStyle w:val="StyleUnderline"/>
        </w:rPr>
        <w:t xml:space="preserve">Average surface temperatures would </w:t>
      </w:r>
      <w:r w:rsidRPr="00182A39">
        <w:rPr>
          <w:rStyle w:val="StyleUnderline"/>
          <w:highlight w:val="green"/>
        </w:rPr>
        <w:t>become colder than</w:t>
      </w:r>
      <w:r w:rsidRPr="009C49F6">
        <w:rPr>
          <w:rStyle w:val="StyleUnderline"/>
        </w:rPr>
        <w:t xml:space="preserve"> those experienced 18,000 years ago at the height of </w:t>
      </w:r>
      <w:r w:rsidRPr="00182A39">
        <w:rPr>
          <w:rStyle w:val="StyleUnderline"/>
          <w:highlight w:val="green"/>
        </w:rPr>
        <w:t>the</w:t>
      </w:r>
      <w:r w:rsidRPr="009C49F6">
        <w:rPr>
          <w:rStyle w:val="StyleUnderline"/>
        </w:rPr>
        <w:t xml:space="preserve"> last </w:t>
      </w:r>
      <w:r w:rsidRPr="00182A39">
        <w:rPr>
          <w:rStyle w:val="StyleUnderline"/>
          <w:highlight w:val="green"/>
        </w:rPr>
        <w:t>Ice Age</w:t>
      </w:r>
      <w:r w:rsidRPr="009C49F6">
        <w:rPr>
          <w:rStyle w:val="StyleUnderline"/>
        </w:rPr>
        <w:t>, and the prolonged cold would cause average rainfall to decrease by up to 90%</w:t>
      </w:r>
      <w:r w:rsidRPr="00182A39">
        <w:rPr>
          <w:sz w:val="16"/>
        </w:rPr>
        <w:t xml:space="preserve">. </w:t>
      </w:r>
      <w:r w:rsidRPr="00182A39">
        <w:rPr>
          <w:rStyle w:val="StyleUnderline"/>
          <w:highlight w:val="green"/>
        </w:rPr>
        <w:t xml:space="preserve">Growing seasons would be </w:t>
      </w:r>
      <w:r w:rsidRPr="00182A39">
        <w:rPr>
          <w:rStyle w:val="Emphasis"/>
          <w:highlight w:val="green"/>
        </w:rPr>
        <w:t>completely eliminated</w:t>
      </w:r>
      <w:r w:rsidRPr="009C49F6">
        <w:rPr>
          <w:rStyle w:val="StyleUnderline"/>
        </w:rPr>
        <w:t xml:space="preserve"> for more than a decade; it would be too cold and dark to grow food crops, </w:t>
      </w:r>
      <w:r w:rsidRPr="00182A39">
        <w:rPr>
          <w:rStyle w:val="StyleUnderline"/>
          <w:highlight w:val="green"/>
        </w:rPr>
        <w:t xml:space="preserve">which would </w:t>
      </w:r>
      <w:r w:rsidRPr="00182A39">
        <w:rPr>
          <w:rStyle w:val="Emphasis"/>
          <w:highlight w:val="green"/>
        </w:rPr>
        <w:t>doom</w:t>
      </w:r>
      <w:r w:rsidRPr="00D91A52">
        <w:rPr>
          <w:rStyle w:val="Emphasis"/>
        </w:rPr>
        <w:t xml:space="preserve"> the majority of </w:t>
      </w:r>
      <w:r w:rsidRPr="00D91A52">
        <w:rPr>
          <w:rStyle w:val="Emphasis"/>
          <w:highlight w:val="green"/>
        </w:rPr>
        <w:t>the human population</w:t>
      </w:r>
      <w:r w:rsidRPr="00182A39">
        <w:rPr>
          <w:sz w:val="16"/>
        </w:rPr>
        <w:t>.</w:t>
      </w:r>
    </w:p>
    <w:p w14:paraId="24DF49E8" w14:textId="77777777" w:rsidR="00C326F5" w:rsidRPr="00FF1414" w:rsidRDefault="00C326F5" w:rsidP="00C326F5">
      <w:pPr>
        <w:pStyle w:val="Heading4"/>
      </w:pPr>
      <w:r>
        <w:t xml:space="preserve">Unipolarity is </w:t>
      </w:r>
      <w:r w:rsidRPr="00CB36E5">
        <w:rPr>
          <w:u w:val="single"/>
        </w:rPr>
        <w:t>sustainable</w:t>
      </w:r>
      <w:r>
        <w:t xml:space="preserve"> and creates a </w:t>
      </w:r>
      <w:r w:rsidRPr="00CB36E5">
        <w:rPr>
          <w:u w:val="single"/>
        </w:rPr>
        <w:t>structural disincentive</w:t>
      </w:r>
      <w:r>
        <w:t xml:space="preserve"> for great power war --- power vacuums cause </w:t>
      </w:r>
      <w:r w:rsidRPr="00CB36E5">
        <w:rPr>
          <w:u w:val="single"/>
        </w:rPr>
        <w:t>cascad</w:t>
      </w:r>
      <w:r>
        <w:rPr>
          <w:u w:val="single"/>
        </w:rPr>
        <w:t>ing</w:t>
      </w:r>
      <w:r w:rsidRPr="00CB36E5">
        <w:rPr>
          <w:u w:val="single"/>
        </w:rPr>
        <w:t xml:space="preserve"> prolif</w:t>
      </w:r>
      <w:r>
        <w:t xml:space="preserve"> AND </w:t>
      </w:r>
      <w:r w:rsidRPr="00CB36E5">
        <w:rPr>
          <w:u w:val="single"/>
        </w:rPr>
        <w:t>extinction</w:t>
      </w:r>
      <w:r>
        <w:t>.</w:t>
      </w:r>
    </w:p>
    <w:p w14:paraId="25231D21" w14:textId="77777777" w:rsidR="00C326F5" w:rsidRPr="00B60D06" w:rsidRDefault="00C326F5" w:rsidP="00C326F5">
      <w:r>
        <w:rPr>
          <w:rStyle w:val="Style13ptBold"/>
        </w:rPr>
        <w:t>Brands 15</w:t>
      </w:r>
      <w:r w:rsidRPr="0016642E">
        <w:rPr>
          <w:sz w:val="16"/>
        </w:rPr>
        <w:t>—Associate Professor in the Sanford School of Public Policy at Duke, PhD in History from Yale, Special Assistant to the Secretary of Defense [Hal, The Washington Quarterly, Summer 2015 38:2 pp. 7–28]</w:t>
      </w:r>
    </w:p>
    <w:p w14:paraId="4F213847" w14:textId="77777777" w:rsidR="00C326F5" w:rsidRPr="0016642E" w:rsidRDefault="00C326F5" w:rsidP="00C326F5">
      <w:pPr>
        <w:tabs>
          <w:tab w:val="left" w:pos="3795"/>
        </w:tabs>
        <w:rPr>
          <w:sz w:val="16"/>
        </w:rPr>
      </w:pPr>
      <w:r w:rsidRPr="0016642E">
        <w:rPr>
          <w:sz w:val="16"/>
        </w:rPr>
        <w:t xml:space="preserve">The fundamental reason is that </w:t>
      </w:r>
      <w:r w:rsidRPr="00B60D06">
        <w:rPr>
          <w:rStyle w:val="StyleUnderline"/>
        </w:rPr>
        <w:t xml:space="preserve">both </w:t>
      </w:r>
      <w:r w:rsidRPr="00D10BA7">
        <w:rPr>
          <w:rStyle w:val="StyleUnderline"/>
          <w:highlight w:val="green"/>
        </w:rPr>
        <w:t>U.S. influence and international stability are</w:t>
      </w:r>
      <w:r w:rsidRPr="00C81658">
        <w:rPr>
          <w:rStyle w:val="StyleUnderline"/>
        </w:rPr>
        <w:t xml:space="preserve"> </w:t>
      </w:r>
      <w:r w:rsidRPr="00C81658">
        <w:rPr>
          <w:rStyle w:val="Emphasis"/>
        </w:rPr>
        <w:t xml:space="preserve">thoroughly </w:t>
      </w:r>
      <w:r w:rsidRPr="00D10BA7">
        <w:rPr>
          <w:rStyle w:val="Emphasis"/>
          <w:highlight w:val="green"/>
        </w:rPr>
        <w:t>interwoven with</w:t>
      </w:r>
      <w:r w:rsidRPr="00C81658">
        <w:rPr>
          <w:rStyle w:val="Emphasis"/>
        </w:rPr>
        <w:t xml:space="preserve"> a </w:t>
      </w:r>
      <w:r w:rsidRPr="00BC45FE">
        <w:rPr>
          <w:rStyle w:val="Emphasis"/>
        </w:rPr>
        <w:t xml:space="preserve">robust U.S. forward </w:t>
      </w:r>
      <w:r w:rsidRPr="00D10BA7">
        <w:rPr>
          <w:rStyle w:val="Emphasis"/>
          <w:highlight w:val="green"/>
        </w:rPr>
        <w:t>presence</w:t>
      </w:r>
      <w:r w:rsidRPr="0016642E">
        <w:rPr>
          <w:sz w:val="16"/>
        </w:rPr>
        <w:t xml:space="preserve">. Regarding influence, </w:t>
      </w:r>
      <w:r w:rsidRPr="00F90A47">
        <w:rPr>
          <w:rStyle w:val="StyleUnderline"/>
        </w:rPr>
        <w:t>the</w:t>
      </w:r>
      <w:r w:rsidRPr="00320657">
        <w:rPr>
          <w:rStyle w:val="StyleUnderline"/>
        </w:rPr>
        <w:t xml:space="preserve"> </w:t>
      </w:r>
      <w:r w:rsidRPr="00D10BA7">
        <w:rPr>
          <w:rStyle w:val="StyleUnderline"/>
          <w:highlight w:val="green"/>
        </w:rPr>
        <w:t>protection</w:t>
      </w:r>
      <w:r w:rsidRPr="00216BE8">
        <w:rPr>
          <w:rStyle w:val="StyleUnderline"/>
        </w:rPr>
        <w:t xml:space="preserve"> that </w:t>
      </w:r>
      <w:r w:rsidRPr="00D10BA7">
        <w:rPr>
          <w:rStyle w:val="StyleUnderline"/>
          <w:highlight w:val="green"/>
        </w:rPr>
        <w:t>Washington</w:t>
      </w:r>
      <w:r w:rsidRPr="00216BE8">
        <w:rPr>
          <w:rStyle w:val="StyleUnderline"/>
        </w:rPr>
        <w:t xml:space="preserve"> has </w:t>
      </w:r>
      <w:r w:rsidRPr="00D10BA7">
        <w:rPr>
          <w:rStyle w:val="StyleUnderline"/>
          <w:highlight w:val="green"/>
        </w:rPr>
        <w:t>afforded</w:t>
      </w:r>
      <w:r w:rsidRPr="00C81658">
        <w:rPr>
          <w:rStyle w:val="StyleUnderline"/>
        </w:rPr>
        <w:t xml:space="preserve"> its </w:t>
      </w:r>
      <w:r w:rsidRPr="00D10BA7">
        <w:rPr>
          <w:rStyle w:val="StyleUnderline"/>
          <w:highlight w:val="green"/>
        </w:rPr>
        <w:t>allies</w:t>
      </w:r>
      <w:r w:rsidRPr="00216BE8">
        <w:rPr>
          <w:rStyle w:val="StyleUnderline"/>
        </w:rPr>
        <w:t xml:space="preserve"> has </w:t>
      </w:r>
      <w:r w:rsidRPr="00C81658">
        <w:rPr>
          <w:rStyle w:val="StyleUnderline"/>
        </w:rPr>
        <w:t xml:space="preserve">equally </w:t>
      </w:r>
      <w:r w:rsidRPr="00B33FBF">
        <w:rPr>
          <w:rStyle w:val="StyleUnderline"/>
          <w:highlight w:val="green"/>
        </w:rPr>
        <w:t>afforded the U</w:t>
      </w:r>
      <w:r w:rsidRPr="00320657">
        <w:rPr>
          <w:rStyle w:val="StyleUnderline"/>
        </w:rPr>
        <w:t xml:space="preserve">nited </w:t>
      </w:r>
      <w:r w:rsidRPr="00B33FBF">
        <w:rPr>
          <w:rStyle w:val="StyleUnderline"/>
          <w:highlight w:val="green"/>
        </w:rPr>
        <w:t>S</w:t>
      </w:r>
      <w:r w:rsidRPr="00320657">
        <w:rPr>
          <w:rStyle w:val="StyleUnderline"/>
        </w:rPr>
        <w:t xml:space="preserve">tates </w:t>
      </w:r>
      <w:r w:rsidRPr="00C81658">
        <w:rPr>
          <w:rStyle w:val="StyleUnderline"/>
        </w:rPr>
        <w:t xml:space="preserve">great </w:t>
      </w:r>
      <w:r w:rsidRPr="00D10BA7">
        <w:rPr>
          <w:rStyle w:val="StyleUnderline"/>
          <w:highlight w:val="green"/>
        </w:rPr>
        <w:t>sway over</w:t>
      </w:r>
      <w:r w:rsidRPr="00320657">
        <w:rPr>
          <w:rStyle w:val="StyleUnderline"/>
        </w:rPr>
        <w:t xml:space="preserve"> those </w:t>
      </w:r>
      <w:r w:rsidRPr="00D10BA7">
        <w:rPr>
          <w:rStyle w:val="StyleUnderline"/>
          <w:highlight w:val="green"/>
        </w:rPr>
        <w:t>allies</w:t>
      </w:r>
      <w:r w:rsidRPr="00C81658">
        <w:rPr>
          <w:rStyle w:val="StyleUnderline"/>
        </w:rPr>
        <w:t>’ policies</w:t>
      </w:r>
      <w:r w:rsidRPr="0016642E">
        <w:rPr>
          <w:sz w:val="16"/>
        </w:rPr>
        <w:t>.</w:t>
      </w:r>
      <w:r w:rsidRPr="00C81658">
        <w:rPr>
          <w:sz w:val="16"/>
        </w:rPr>
        <w:t>43</w:t>
      </w:r>
      <w:r w:rsidRPr="0016642E">
        <w:rPr>
          <w:sz w:val="16"/>
        </w:rPr>
        <w:t xml:space="preserve"> </w:t>
      </w:r>
      <w:r w:rsidRPr="00320657">
        <w:rPr>
          <w:rStyle w:val="StyleUnderline"/>
        </w:rPr>
        <w:t>During the Cold War and after</w:t>
      </w:r>
      <w:r w:rsidRPr="0016642E">
        <w:rPr>
          <w:sz w:val="16"/>
        </w:rPr>
        <w:t xml:space="preserve">, for instance, </w:t>
      </w:r>
      <w:r w:rsidRPr="00320657">
        <w:rPr>
          <w:rStyle w:val="StyleUnderline"/>
        </w:rPr>
        <w:t>the</w:t>
      </w:r>
      <w:r w:rsidRPr="0016642E">
        <w:rPr>
          <w:sz w:val="16"/>
        </w:rPr>
        <w:t xml:space="preserve"> </w:t>
      </w:r>
      <w:r w:rsidRPr="00320657">
        <w:rPr>
          <w:rStyle w:val="Emphasis"/>
        </w:rPr>
        <w:t>U</w:t>
      </w:r>
      <w:r w:rsidRPr="0016642E">
        <w:rPr>
          <w:sz w:val="16"/>
        </w:rPr>
        <w:t xml:space="preserve">nited </w:t>
      </w:r>
      <w:r w:rsidRPr="00320657">
        <w:rPr>
          <w:rStyle w:val="Emphasis"/>
        </w:rPr>
        <w:t>S</w:t>
      </w:r>
      <w:r w:rsidRPr="0016642E">
        <w:rPr>
          <w:sz w:val="16"/>
        </w:rPr>
        <w:t xml:space="preserve">tates </w:t>
      </w:r>
      <w:r w:rsidRPr="00320657">
        <w:rPr>
          <w:rStyle w:val="StyleUnderline"/>
        </w:rPr>
        <w:t xml:space="preserve">has used the influence provided by its security posture </w:t>
      </w:r>
      <w:r w:rsidRPr="00D10BA7">
        <w:rPr>
          <w:rStyle w:val="StyleUnderline"/>
          <w:highlight w:val="green"/>
        </w:rPr>
        <w:t>to veto</w:t>
      </w:r>
      <w:r w:rsidRPr="00320657">
        <w:rPr>
          <w:rStyle w:val="StyleUnderline"/>
        </w:rPr>
        <w:t xml:space="preserve"> allies’ </w:t>
      </w:r>
      <w:r w:rsidRPr="00D10BA7">
        <w:rPr>
          <w:rStyle w:val="Emphasis"/>
          <w:highlight w:val="green"/>
        </w:rPr>
        <w:t>pursuit of nuc</w:t>
      </w:r>
      <w:r w:rsidRPr="00BC45FE">
        <w:rPr>
          <w:rStyle w:val="Emphasis"/>
        </w:rPr>
        <w:t>lear weapon</w:t>
      </w:r>
      <w:r w:rsidRPr="00D10BA7">
        <w:rPr>
          <w:rStyle w:val="Emphasis"/>
          <w:highlight w:val="green"/>
        </w:rPr>
        <w:t>s</w:t>
      </w:r>
      <w:r w:rsidRPr="0016642E">
        <w:rPr>
          <w:sz w:val="16"/>
        </w:rPr>
        <w:t xml:space="preserve">, </w:t>
      </w:r>
      <w:r w:rsidRPr="00320657">
        <w:rPr>
          <w:rStyle w:val="StyleUnderline"/>
        </w:rPr>
        <w:t xml:space="preserve">to </w:t>
      </w:r>
      <w:r w:rsidRPr="00C81658">
        <w:rPr>
          <w:rStyle w:val="StyleUnderline"/>
        </w:rPr>
        <w:t>obtain</w:t>
      </w:r>
      <w:r w:rsidRPr="00320657">
        <w:rPr>
          <w:rStyle w:val="StyleUnderline"/>
        </w:rPr>
        <w:t xml:space="preserve"> more </w:t>
      </w:r>
      <w:r w:rsidRPr="00C81658">
        <w:rPr>
          <w:rStyle w:val="StyleUnderline"/>
        </w:rPr>
        <w:t xml:space="preserve">advantageous </w:t>
      </w:r>
      <w:r w:rsidRPr="00C81658">
        <w:rPr>
          <w:rStyle w:val="Emphasis"/>
        </w:rPr>
        <w:t>terms in</w:t>
      </w:r>
      <w:r w:rsidRPr="00320657">
        <w:rPr>
          <w:rStyle w:val="Emphasis"/>
        </w:rPr>
        <w:t xml:space="preserve"> financial and </w:t>
      </w:r>
      <w:r w:rsidRPr="00C81658">
        <w:rPr>
          <w:rStyle w:val="Emphasis"/>
        </w:rPr>
        <w:t>trade</w:t>
      </w:r>
      <w:r w:rsidRPr="00320657">
        <w:rPr>
          <w:rStyle w:val="Emphasis"/>
        </w:rPr>
        <w:t xml:space="preserve"> agreements</w:t>
      </w:r>
      <w:r w:rsidRPr="0016642E">
        <w:rPr>
          <w:sz w:val="16"/>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w:t>
      </w:r>
      <w:r w:rsidRPr="00456A0A">
        <w:rPr>
          <w:sz w:val="16"/>
        </w:rPr>
        <w:t xml:space="preserve">imagine. But by any reasonable standard of comparison, it has nonetheless been remarkable. </w:t>
      </w:r>
      <w:r w:rsidRPr="00456A0A">
        <w:rPr>
          <w:rStyle w:val="StyleUnderline"/>
        </w:rPr>
        <w:t>One can tell a similar story about the relative stability of the post-war order</w:t>
      </w:r>
      <w:r w:rsidRPr="00456A0A">
        <w:rPr>
          <w:sz w:val="16"/>
        </w:rPr>
        <w:t>.</w:t>
      </w:r>
      <w:r w:rsidRPr="0016642E">
        <w:rPr>
          <w:sz w:val="16"/>
        </w:rPr>
        <w:t xml:space="preserve"> As even some leading offshore balancers have acknowledged</w:t>
      </w:r>
      <w:r w:rsidRPr="00320657">
        <w:rPr>
          <w:rStyle w:val="StyleUnderline"/>
        </w:rPr>
        <w:t xml:space="preserve">, the </w:t>
      </w:r>
      <w:r w:rsidRPr="00D10BA7">
        <w:rPr>
          <w:rStyle w:val="StyleUnderline"/>
          <w:highlight w:val="green"/>
        </w:rPr>
        <w:t>lack of conflict</w:t>
      </w:r>
      <w:r w:rsidRPr="00320657">
        <w:rPr>
          <w:rStyle w:val="StyleUnderline"/>
        </w:rPr>
        <w:t xml:space="preserve"> in regions like Europe in recent decades </w:t>
      </w:r>
      <w:r w:rsidRPr="00D10BA7">
        <w:rPr>
          <w:rStyle w:val="Emphasis"/>
          <w:highlight w:val="green"/>
        </w:rPr>
        <w:t>is not</w:t>
      </w:r>
      <w:r w:rsidRPr="00B35BD5">
        <w:rPr>
          <w:rStyle w:val="Emphasis"/>
        </w:rPr>
        <w:t xml:space="preserve"> </w:t>
      </w:r>
      <w:r w:rsidRPr="00B60D06">
        <w:rPr>
          <w:rStyle w:val="Emphasis"/>
        </w:rPr>
        <w:t xml:space="preserve">something that has occurred </w:t>
      </w:r>
      <w:r w:rsidRPr="00D10BA7">
        <w:rPr>
          <w:rStyle w:val="Emphasis"/>
          <w:highlight w:val="green"/>
        </w:rPr>
        <w:t>natural</w:t>
      </w:r>
      <w:r w:rsidRPr="0016642E">
        <w:rPr>
          <w:sz w:val="16"/>
          <w:szCs w:val="16"/>
        </w:rPr>
        <w:t xml:space="preserve">ly. </w:t>
      </w:r>
      <w:r w:rsidRPr="00C81658">
        <w:rPr>
          <w:rStyle w:val="StyleUnderline"/>
        </w:rPr>
        <w:t>It</w:t>
      </w:r>
      <w:r w:rsidRPr="00B60D06">
        <w:rPr>
          <w:rStyle w:val="StyleUnderline"/>
        </w:rPr>
        <w:t xml:space="preserve"> has </w:t>
      </w:r>
      <w:r w:rsidRPr="00C81658">
        <w:rPr>
          <w:rStyle w:val="StyleUnderline"/>
        </w:rPr>
        <w:t xml:space="preserve">occurred because </w:t>
      </w:r>
      <w:r w:rsidRPr="00D10BA7">
        <w:rPr>
          <w:rStyle w:val="StyleUnderline"/>
          <w:highlight w:val="green"/>
        </w:rPr>
        <w:t xml:space="preserve">the </w:t>
      </w:r>
      <w:r w:rsidRPr="00D10BA7">
        <w:rPr>
          <w:rStyle w:val="Emphasis"/>
          <w:highlight w:val="green"/>
        </w:rPr>
        <w:t>“American pacifier”</w:t>
      </w:r>
      <w:r w:rsidRPr="00B35BD5">
        <w:rPr>
          <w:rStyle w:val="StyleUnderline"/>
        </w:rPr>
        <w:t xml:space="preserve"> has </w:t>
      </w:r>
      <w:r w:rsidRPr="00D10BA7">
        <w:rPr>
          <w:rStyle w:val="Emphasis"/>
          <w:highlight w:val="green"/>
        </w:rPr>
        <w:t>suppressed</w:t>
      </w:r>
      <w:r w:rsidRPr="00B35BD5">
        <w:rPr>
          <w:rStyle w:val="StyleUnderline"/>
        </w:rPr>
        <w:t xml:space="preserve"> precisely the </w:t>
      </w:r>
      <w:r w:rsidRPr="00D10BA7">
        <w:rPr>
          <w:rStyle w:val="Emphasis"/>
          <w:highlight w:val="green"/>
        </w:rPr>
        <w:t>dynamics that</w:t>
      </w:r>
      <w:r w:rsidRPr="00456A0A">
        <w:rPr>
          <w:rStyle w:val="Emphasis"/>
        </w:rPr>
        <w:t xml:space="preserve"> previously </w:t>
      </w:r>
      <w:r w:rsidRPr="00D10BA7">
        <w:rPr>
          <w:rStyle w:val="Emphasis"/>
          <w:highlight w:val="green"/>
        </w:rPr>
        <w:t>fostered</w:t>
      </w:r>
      <w:r w:rsidRPr="00C81658">
        <w:rPr>
          <w:rStyle w:val="Emphasis"/>
        </w:rPr>
        <w:t xml:space="preserve"> geopolitical </w:t>
      </w:r>
      <w:r w:rsidRPr="00D10BA7">
        <w:rPr>
          <w:rStyle w:val="Emphasis"/>
          <w:highlight w:val="green"/>
        </w:rPr>
        <w:t>turmoil</w:t>
      </w:r>
      <w:r w:rsidRPr="0016642E">
        <w:rPr>
          <w:sz w:val="16"/>
        </w:rPr>
        <w:t xml:space="preserve">. </w:t>
      </w:r>
      <w:r w:rsidRPr="00320657">
        <w:rPr>
          <w:rStyle w:val="StyleUnderline"/>
        </w:rPr>
        <w:t xml:space="preserve">That pacifier has </w:t>
      </w:r>
      <w:r w:rsidRPr="00D10BA7">
        <w:rPr>
          <w:rStyle w:val="Emphasis"/>
          <w:highlight w:val="green"/>
        </w:rPr>
        <w:t>limited arms races</w:t>
      </w:r>
      <w:r w:rsidRPr="00B35BD5">
        <w:rPr>
          <w:rStyle w:val="Emphasis"/>
        </w:rPr>
        <w:t xml:space="preserve"> and security competitions</w:t>
      </w:r>
      <w:r w:rsidRPr="00B35BD5">
        <w:rPr>
          <w:rStyle w:val="StyleUnderline"/>
        </w:rPr>
        <w:t xml:space="preserve"> </w:t>
      </w:r>
      <w:r w:rsidRPr="00D10BA7">
        <w:rPr>
          <w:rStyle w:val="StyleUnderline"/>
          <w:highlight w:val="green"/>
        </w:rPr>
        <w:t xml:space="preserve">by </w:t>
      </w:r>
      <w:r w:rsidRPr="00D10BA7">
        <w:rPr>
          <w:rStyle w:val="Emphasis"/>
          <w:highlight w:val="green"/>
        </w:rPr>
        <w:t>providing</w:t>
      </w:r>
      <w:r w:rsidRPr="00CE1D22">
        <w:rPr>
          <w:rStyle w:val="Emphasis"/>
        </w:rPr>
        <w:t xml:space="preserve"> the </w:t>
      </w:r>
      <w:r w:rsidRPr="00D10BA7">
        <w:rPr>
          <w:rStyle w:val="Emphasis"/>
          <w:highlight w:val="green"/>
        </w:rPr>
        <w:t>protection</w:t>
      </w:r>
      <w:r w:rsidRPr="00D10BA7">
        <w:rPr>
          <w:rStyle w:val="StyleUnderline"/>
          <w:highlight w:val="green"/>
        </w:rPr>
        <w:t xml:space="preserve"> that allows</w:t>
      </w:r>
      <w:r w:rsidRPr="00B35BD5">
        <w:rPr>
          <w:rStyle w:val="StyleUnderline"/>
        </w:rPr>
        <w:t xml:space="preserve"> other </w:t>
      </w:r>
      <w:r w:rsidRPr="00D10BA7">
        <w:rPr>
          <w:rStyle w:val="StyleUnderline"/>
          <w:highlight w:val="green"/>
        </w:rPr>
        <w:t>countries to under-build</w:t>
      </w:r>
      <w:r w:rsidRPr="00C81658">
        <w:rPr>
          <w:rStyle w:val="StyleUnderline"/>
        </w:rPr>
        <w:t xml:space="preserve"> their </w:t>
      </w:r>
      <w:r w:rsidRPr="00D10BA7">
        <w:rPr>
          <w:rStyle w:val="StyleUnderline"/>
          <w:highlight w:val="green"/>
        </w:rPr>
        <w:t>militaries</w:t>
      </w:r>
      <w:r w:rsidRPr="00320657">
        <w:rPr>
          <w:rStyle w:val="StyleUnderline"/>
        </w:rPr>
        <w:t xml:space="preserve">. It has </w:t>
      </w:r>
      <w:r w:rsidRPr="00CE1D22">
        <w:rPr>
          <w:rStyle w:val="StyleUnderline"/>
        </w:rPr>
        <w:t>soothed historical rivalries by affording a climate of security in which powerful countries like Germany and Japan</w:t>
      </w:r>
      <w:r w:rsidRPr="00320657">
        <w:rPr>
          <w:rStyle w:val="StyleUnderline"/>
        </w:rPr>
        <w:t xml:space="preserve"> </w:t>
      </w:r>
      <w:r w:rsidRPr="00CE1D22">
        <w:rPr>
          <w:rStyle w:val="StyleUnderline"/>
        </w:rPr>
        <w:t>could be revived economically and</w:t>
      </w:r>
      <w:r w:rsidRPr="00320657">
        <w:rPr>
          <w:rStyle w:val="StyleUnderline"/>
        </w:rPr>
        <w:t xml:space="preserve"> </w:t>
      </w:r>
      <w:r w:rsidRPr="00B35BD5">
        <w:rPr>
          <w:rStyle w:val="StyleUnderline"/>
        </w:rPr>
        <w:t>reintegrated into</w:t>
      </w:r>
      <w:r w:rsidRPr="00CE1D22">
        <w:rPr>
          <w:rStyle w:val="StyleUnderline"/>
        </w:rPr>
        <w:t xml:space="preserve"> </w:t>
      </w:r>
      <w:r w:rsidRPr="00F90A47">
        <w:rPr>
          <w:rStyle w:val="StyleUnderline"/>
        </w:rPr>
        <w:t>thriving</w:t>
      </w:r>
      <w:r w:rsidRPr="00320657">
        <w:rPr>
          <w:rStyle w:val="StyleUnderline"/>
        </w:rPr>
        <w:t xml:space="preserve"> and fairly cooperative </w:t>
      </w:r>
      <w:r w:rsidRPr="00B35BD5">
        <w:rPr>
          <w:rStyle w:val="StyleUnderline"/>
        </w:rPr>
        <w:t>regional orders</w:t>
      </w:r>
      <w:r w:rsidRPr="00320657">
        <w:rPr>
          <w:rStyle w:val="StyleUnderline"/>
        </w:rPr>
        <w:t>.</w:t>
      </w:r>
      <w:r w:rsidRPr="0016642E">
        <w:rPr>
          <w:sz w:val="16"/>
        </w:rPr>
        <w:t xml:space="preserve"> </w:t>
      </w:r>
      <w:r w:rsidRPr="00CE1D22">
        <w:rPr>
          <w:rStyle w:val="StyleUnderline"/>
        </w:rPr>
        <w:t xml:space="preserve">It has </w:t>
      </w:r>
      <w:r w:rsidRPr="00D10BA7">
        <w:rPr>
          <w:rStyle w:val="StyleUnderline"/>
          <w:highlight w:val="green"/>
        </w:rPr>
        <w:t>induced caution in</w:t>
      </w:r>
      <w:r w:rsidRPr="00C81658">
        <w:rPr>
          <w:rStyle w:val="StyleUnderline"/>
        </w:rPr>
        <w:t xml:space="preserve"> the behavior of </w:t>
      </w:r>
      <w:r w:rsidRPr="00D10BA7">
        <w:rPr>
          <w:rStyle w:val="Emphasis"/>
          <w:highlight w:val="green"/>
        </w:rPr>
        <w:t>allies and adversaries</w:t>
      </w:r>
      <w:r w:rsidRPr="00B35BD5">
        <w:rPr>
          <w:rStyle w:val="StyleUnderline"/>
        </w:rPr>
        <w:t xml:space="preserve"> al</w:t>
      </w:r>
      <w:r w:rsidRPr="00456A0A">
        <w:rPr>
          <w:rStyle w:val="StyleUnderline"/>
        </w:rPr>
        <w:t xml:space="preserve">ike, </w:t>
      </w:r>
      <w:r w:rsidRPr="00456A0A">
        <w:rPr>
          <w:rStyle w:val="Emphasis"/>
        </w:rPr>
        <w:t>deterring aggression</w:t>
      </w:r>
      <w:r w:rsidRPr="00456A0A">
        <w:rPr>
          <w:rStyle w:val="StyleUnderline"/>
        </w:rPr>
        <w:t xml:space="preserve"> and </w:t>
      </w:r>
      <w:r w:rsidRPr="00456A0A">
        <w:rPr>
          <w:rStyle w:val="Emphasis"/>
        </w:rPr>
        <w:t>dissuading</w:t>
      </w:r>
      <w:r w:rsidRPr="00456A0A">
        <w:rPr>
          <w:rStyle w:val="StyleUnderline"/>
        </w:rPr>
        <w:t xml:space="preserve"> other </w:t>
      </w:r>
      <w:r w:rsidRPr="00456A0A">
        <w:rPr>
          <w:rStyle w:val="Emphasis"/>
        </w:rPr>
        <w:t>destabilizing behavior</w:t>
      </w:r>
      <w:r w:rsidRPr="00456A0A">
        <w:rPr>
          <w:sz w:val="16"/>
        </w:rPr>
        <w:t xml:space="preserve">. As John Mearsheimer has noted, the United States “effectively acts as a night watchman,” lending order to an otherwise disorderly and anarchical environment.45 </w:t>
      </w:r>
      <w:r w:rsidRPr="00456A0A">
        <w:rPr>
          <w:rStyle w:val="StyleUnderline"/>
        </w:rPr>
        <w:t>What would happen if Washington backed away from this role</w:t>
      </w:r>
      <w:r w:rsidRPr="00456A0A">
        <w:rPr>
          <w:sz w:val="16"/>
        </w:rPr>
        <w:t xml:space="preserve">? The most logical </w:t>
      </w:r>
      <w:r w:rsidRPr="00456A0A">
        <w:rPr>
          <w:sz w:val="16"/>
        </w:rPr>
        <w:lastRenderedPageBreak/>
        <w:t xml:space="preserve">answer is that </w:t>
      </w:r>
      <w:r w:rsidRPr="00456A0A">
        <w:rPr>
          <w:rStyle w:val="Emphasis"/>
        </w:rPr>
        <w:t>both U.S. influence and global stability would suffer</w:t>
      </w:r>
      <w:r w:rsidRPr="00456A0A">
        <w:rPr>
          <w:sz w:val="16"/>
        </w:rPr>
        <w:t xml:space="preserve">. </w:t>
      </w:r>
      <w:r w:rsidRPr="00456A0A">
        <w:rPr>
          <w:rStyle w:val="StyleUnderline"/>
        </w:rPr>
        <w:t>With respect to influence,</w:t>
      </w:r>
      <w:r w:rsidRPr="00456A0A">
        <w:rPr>
          <w:sz w:val="16"/>
        </w:rPr>
        <w:t xml:space="preserve"> </w:t>
      </w:r>
      <w:r w:rsidRPr="00456A0A">
        <w:rPr>
          <w:rStyle w:val="StyleUnderline"/>
        </w:rPr>
        <w:t>the</w:t>
      </w:r>
      <w:r w:rsidRPr="00456A0A">
        <w:rPr>
          <w:sz w:val="16"/>
        </w:rPr>
        <w:t xml:space="preserve"> </w:t>
      </w:r>
      <w:r w:rsidRPr="00456A0A">
        <w:rPr>
          <w:rStyle w:val="StyleUnderline"/>
        </w:rPr>
        <w:t>U</w:t>
      </w:r>
      <w:r w:rsidRPr="00456A0A">
        <w:rPr>
          <w:sz w:val="16"/>
        </w:rPr>
        <w:t xml:space="preserve">nited </w:t>
      </w:r>
      <w:r w:rsidRPr="00456A0A">
        <w:rPr>
          <w:rStyle w:val="StyleUnderline"/>
        </w:rPr>
        <w:t>S</w:t>
      </w:r>
      <w:r w:rsidRPr="00456A0A">
        <w:rPr>
          <w:sz w:val="16"/>
        </w:rPr>
        <w:t xml:space="preserve">tates </w:t>
      </w:r>
      <w:r w:rsidRPr="00456A0A">
        <w:rPr>
          <w:rStyle w:val="StyleUnderline"/>
        </w:rPr>
        <w:t>would</w:t>
      </w:r>
      <w:r w:rsidRPr="00456A0A">
        <w:rPr>
          <w:sz w:val="16"/>
        </w:rPr>
        <w:t xml:space="preserve"> effectively </w:t>
      </w:r>
      <w:r w:rsidRPr="00456A0A">
        <w:rPr>
          <w:rStyle w:val="StyleUnderline"/>
        </w:rPr>
        <w:t xml:space="preserve">be </w:t>
      </w:r>
      <w:r w:rsidRPr="00456A0A">
        <w:rPr>
          <w:rStyle w:val="Emphasis"/>
        </w:rPr>
        <w:t>surrender</w:t>
      </w:r>
      <w:r w:rsidRPr="00456A0A">
        <w:rPr>
          <w:sz w:val="16"/>
        </w:rPr>
        <w:t xml:space="preserve">ing </w:t>
      </w:r>
      <w:r w:rsidRPr="00456A0A">
        <w:rPr>
          <w:rStyle w:val="Emphasis"/>
        </w:rPr>
        <w:t>the most powerful bargaining chip</w:t>
      </w:r>
      <w:r w:rsidRPr="00456A0A">
        <w:rPr>
          <w:rStyle w:val="StyleUnderline"/>
        </w:rPr>
        <w:t xml:space="preserve"> it has traditionally wielded in dealing with friends and allies,</w:t>
      </w:r>
      <w:r w:rsidRPr="00456A0A">
        <w:rPr>
          <w:sz w:val="16"/>
        </w:rPr>
        <w:t xml:space="preserve"> </w:t>
      </w:r>
      <w:r w:rsidRPr="00456A0A">
        <w:rPr>
          <w:rStyle w:val="StyleUnderline"/>
        </w:rPr>
        <w:t>and jeopardizing the position of leadership it has used to shape bilateral and</w:t>
      </w:r>
      <w:r w:rsidRPr="00CE1D22">
        <w:rPr>
          <w:rStyle w:val="StyleUnderline"/>
        </w:rPr>
        <w:t xml:space="preserve"> regional </w:t>
      </w:r>
      <w:r w:rsidRPr="00B35BD5">
        <w:rPr>
          <w:rStyle w:val="StyleUnderline"/>
        </w:rPr>
        <w:t>agendas for decades</w:t>
      </w:r>
      <w:r w:rsidRPr="0016642E">
        <w:rPr>
          <w:sz w:val="16"/>
        </w:rPr>
        <w:t xml:space="preserve">. </w:t>
      </w:r>
      <w:r w:rsidRPr="00B35BD5">
        <w:rPr>
          <w:rStyle w:val="StyleUnderline"/>
        </w:rPr>
        <w:t>The consequences would seem no less damaging where stability is concerned</w:t>
      </w:r>
      <w:r w:rsidRPr="0016642E">
        <w:rPr>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D10BA7">
        <w:rPr>
          <w:rStyle w:val="StyleUnderline"/>
          <w:highlight w:val="green"/>
        </w:rPr>
        <w:t xml:space="preserve">removing the American pacifier would </w:t>
      </w:r>
      <w:r w:rsidRPr="00D10BA7">
        <w:rPr>
          <w:rStyle w:val="Emphasis"/>
          <w:highlight w:val="green"/>
        </w:rPr>
        <w:t>liberate</w:t>
      </w:r>
      <w:r w:rsidRPr="00B35BD5">
        <w:rPr>
          <w:rStyle w:val="StyleUnderline"/>
        </w:rPr>
        <w:t xml:space="preserve"> the more </w:t>
      </w:r>
      <w:r w:rsidRPr="00D10BA7">
        <w:rPr>
          <w:rStyle w:val="Emphasis"/>
          <w:highlight w:val="green"/>
        </w:rPr>
        <w:t>destabilizing influences</w:t>
      </w:r>
      <w:r w:rsidRPr="00B35BD5">
        <w:rPr>
          <w:rStyle w:val="StyleUnderline"/>
        </w:rPr>
        <w:t xml:space="preserve"> that U.S. policy had previously stifled</w:t>
      </w:r>
      <w:r w:rsidRPr="0016642E">
        <w:rPr>
          <w:sz w:val="16"/>
        </w:rPr>
        <w:t xml:space="preserve">. </w:t>
      </w:r>
      <w:r w:rsidRPr="00320657">
        <w:rPr>
          <w:rStyle w:val="StyleUnderline"/>
        </w:rPr>
        <w:t>Long-</w:t>
      </w:r>
      <w:r w:rsidRPr="00456A0A">
        <w:rPr>
          <w:rStyle w:val="StyleUnderline"/>
        </w:rPr>
        <w:t xml:space="preserve">dormant </w:t>
      </w:r>
      <w:r w:rsidRPr="00BC45FE">
        <w:rPr>
          <w:rStyle w:val="Emphasis"/>
          <w:highlight w:val="green"/>
        </w:rPr>
        <w:t>security competition</w:t>
      </w:r>
      <w:r w:rsidRPr="00BC45FE">
        <w:rPr>
          <w:rStyle w:val="Emphasis"/>
        </w:rPr>
        <w:t>s</w:t>
      </w:r>
      <w:r w:rsidRPr="00456A0A">
        <w:rPr>
          <w:rStyle w:val="StyleUnderline"/>
        </w:rPr>
        <w:t xml:space="preserve"> might </w:t>
      </w:r>
      <w:r w:rsidRPr="00BC45FE">
        <w:rPr>
          <w:rStyle w:val="Emphasis"/>
          <w:highlight w:val="green"/>
        </w:rPr>
        <w:t>reawaken</w:t>
      </w:r>
      <w:r w:rsidRPr="00456A0A">
        <w:rPr>
          <w:rStyle w:val="StyleUnderline"/>
        </w:rPr>
        <w:t xml:space="preserve"> as countries armed themselves more vigorously</w:t>
      </w:r>
      <w:r w:rsidRPr="00456A0A">
        <w:rPr>
          <w:sz w:val="16"/>
        </w:rPr>
        <w:t xml:space="preserve">; </w:t>
      </w:r>
      <w:r w:rsidRPr="00456A0A">
        <w:rPr>
          <w:rStyle w:val="Emphasis"/>
        </w:rPr>
        <w:t>historical antagonisms</w:t>
      </w:r>
      <w:r w:rsidRPr="00456A0A">
        <w:rPr>
          <w:sz w:val="16"/>
        </w:rPr>
        <w:t xml:space="preserve"> </w:t>
      </w:r>
      <w:r w:rsidRPr="00456A0A">
        <w:rPr>
          <w:rStyle w:val="StyleUnderline"/>
        </w:rPr>
        <w:t xml:space="preserve">between old rivals might </w:t>
      </w:r>
      <w:r w:rsidRPr="00456A0A">
        <w:rPr>
          <w:rStyle w:val="Emphasis"/>
        </w:rPr>
        <w:t>reemerge in the absence of a robust U.S. presence</w:t>
      </w:r>
      <w:r w:rsidRPr="00456A0A">
        <w:rPr>
          <w:rStyle w:val="StyleUnderline"/>
        </w:rPr>
        <w:t xml:space="preserve"> and the reassurance it provides</w:t>
      </w:r>
      <w:r w:rsidRPr="00456A0A">
        <w:rPr>
          <w:sz w:val="16"/>
        </w:rPr>
        <w:t xml:space="preserve">. Moreover, </w:t>
      </w:r>
      <w:r w:rsidRPr="00456A0A">
        <w:rPr>
          <w:rStyle w:val="StyleUnderline"/>
        </w:rPr>
        <w:t xml:space="preserve">countries that seek to </w:t>
      </w:r>
      <w:r w:rsidRPr="00456A0A">
        <w:rPr>
          <w:rStyle w:val="Emphasis"/>
        </w:rPr>
        <w:t>revise</w:t>
      </w:r>
      <w:r w:rsidRPr="00456A0A">
        <w:rPr>
          <w:rStyle w:val="StyleUnderline"/>
        </w:rPr>
        <w:t xml:space="preserve"> existing regional orders in their favor</w:t>
      </w:r>
      <w:r w:rsidRPr="00456A0A">
        <w:rPr>
          <w:sz w:val="16"/>
        </w:rPr>
        <w:t xml:space="preserve">—think </w:t>
      </w:r>
      <w:r w:rsidRPr="00BC45FE">
        <w:rPr>
          <w:rStyle w:val="Emphasis"/>
          <w:highlight w:val="green"/>
        </w:rPr>
        <w:t>Russia</w:t>
      </w:r>
      <w:r w:rsidRPr="00456A0A">
        <w:rPr>
          <w:sz w:val="16"/>
        </w:rPr>
        <w:t xml:space="preserve"> in </w:t>
      </w:r>
      <w:r w:rsidRPr="00BC45FE">
        <w:rPr>
          <w:rStyle w:val="Emphasis"/>
          <w:highlight w:val="green"/>
        </w:rPr>
        <w:t>Europe</w:t>
      </w:r>
      <w:r w:rsidRPr="00456A0A">
        <w:rPr>
          <w:sz w:val="16"/>
        </w:rPr>
        <w:t xml:space="preserve">, or </w:t>
      </w:r>
      <w:r w:rsidRPr="00BC45FE">
        <w:rPr>
          <w:rStyle w:val="Emphasis"/>
          <w:highlight w:val="green"/>
        </w:rPr>
        <w:t>China</w:t>
      </w:r>
      <w:r w:rsidRPr="00456A0A">
        <w:rPr>
          <w:sz w:val="16"/>
        </w:rPr>
        <w:t xml:space="preserve"> in Asia—might indeed applaud U.S. retrenchment, but </w:t>
      </w:r>
      <w:r w:rsidRPr="00456A0A">
        <w:rPr>
          <w:rStyle w:val="StyleUnderline"/>
        </w:rPr>
        <w:t>they might just as plausibly feel empowered to more assertively press their interests</w:t>
      </w:r>
      <w:r w:rsidRPr="00456A0A">
        <w:rPr>
          <w:sz w:val="16"/>
        </w:rPr>
        <w:t xml:space="preserve">. If the </w:t>
      </w:r>
      <w:r w:rsidRPr="001532D0">
        <w:rPr>
          <w:sz w:val="16"/>
        </w:rPr>
        <w:t>United States has been a kind of Leviathan in key regions, Mearsheimer acknowledges, then “</w:t>
      </w:r>
      <w:r w:rsidRPr="001532D0">
        <w:rPr>
          <w:rStyle w:val="StyleUnderline"/>
        </w:rPr>
        <w:t xml:space="preserve">take away that Leviathan and </w:t>
      </w:r>
      <w:r w:rsidRPr="001532D0">
        <w:rPr>
          <w:rStyle w:val="Emphasis"/>
        </w:rPr>
        <w:t>there is likely to be big trouble</w:t>
      </w:r>
      <w:r w:rsidRPr="001532D0">
        <w:rPr>
          <w:sz w:val="16"/>
        </w:rPr>
        <w:t xml:space="preserve">.”46 Scanning the global horizon today, </w:t>
      </w:r>
      <w:r w:rsidRPr="001532D0">
        <w:rPr>
          <w:rStyle w:val="StyleUnderline"/>
        </w:rPr>
        <w:t>one can easily see where such trouble might arise</w:t>
      </w:r>
      <w:r w:rsidRPr="001532D0">
        <w:rPr>
          <w:sz w:val="16"/>
        </w:rPr>
        <w:t xml:space="preserve">. </w:t>
      </w:r>
      <w:r w:rsidRPr="001532D0">
        <w:rPr>
          <w:rStyle w:val="StyleUnderline"/>
        </w:rPr>
        <w:t>In Europe,</w:t>
      </w:r>
      <w:r w:rsidRPr="001532D0">
        <w:rPr>
          <w:sz w:val="16"/>
        </w:rPr>
        <w:t xml:space="preserve"> </w:t>
      </w:r>
      <w:r w:rsidRPr="001532D0">
        <w:rPr>
          <w:rStyle w:val="StyleUnderline"/>
        </w:rPr>
        <w:t>a revisionist Russia is already destabilizing its neighbors and contesting the post-Cold War settlement in the region.</w:t>
      </w:r>
      <w:r w:rsidRPr="001532D0">
        <w:rPr>
          <w:sz w:val="16"/>
        </w:rPr>
        <w:t xml:space="preserve"> </w:t>
      </w:r>
      <w:r w:rsidRPr="001532D0">
        <w:rPr>
          <w:rStyle w:val="StyleUnderline"/>
        </w:rPr>
        <w:t>In the Gulf and broader Middle East, the threat of Iran</w:t>
      </w:r>
      <w:r w:rsidRPr="001532D0">
        <w:rPr>
          <w:sz w:val="16"/>
        </w:rPr>
        <w:t>ian</w:t>
      </w:r>
      <w:r w:rsidRPr="001532D0">
        <w:rPr>
          <w:rStyle w:val="StyleUnderline"/>
        </w:rPr>
        <w:t xml:space="preserve"> ascendancy has stoked region-wide tensions manifesting in </w:t>
      </w:r>
      <w:r w:rsidRPr="001532D0">
        <w:rPr>
          <w:rStyle w:val="Emphasis"/>
        </w:rPr>
        <w:t>proxy wars</w:t>
      </w:r>
      <w:r w:rsidRPr="001532D0">
        <w:rPr>
          <w:rStyle w:val="StyleUnderline"/>
        </w:rPr>
        <w:t xml:space="preserve"> and hints of an </w:t>
      </w:r>
      <w:r w:rsidRPr="001532D0">
        <w:rPr>
          <w:rStyle w:val="Emphasis"/>
        </w:rPr>
        <w:t>incipient arms race</w:t>
      </w:r>
      <w:r w:rsidRPr="001532D0">
        <w:rPr>
          <w:rStyle w:val="StyleUnderline"/>
        </w:rPr>
        <w:t xml:space="preserve">, even as that region also contends with a severe threat to its stability in the form of the Islamic State. In East Asia, </w:t>
      </w:r>
      <w:r w:rsidRPr="001532D0">
        <w:rPr>
          <w:rStyle w:val="Emphasis"/>
        </w:rPr>
        <w:t>a rising China is challenging the regional status quo</w:t>
      </w:r>
      <w:r w:rsidRPr="001532D0">
        <w:rPr>
          <w:rStyle w:val="StyleUnderline"/>
        </w:rPr>
        <w:t xml:space="preserve"> in numerous ways, sounding alarms among its neighbors—many of whom also have historical grievances against each other. </w:t>
      </w:r>
      <w:r w:rsidRPr="001532D0">
        <w:rPr>
          <w:sz w:val="16"/>
        </w:rPr>
        <w:t xml:space="preserve">In these circumstances, </w:t>
      </w:r>
      <w:r w:rsidRPr="001532D0">
        <w:rPr>
          <w:rStyle w:val="Emphasis"/>
        </w:rPr>
        <w:t>removing the American pacifier would</w:t>
      </w:r>
      <w:r w:rsidRPr="001532D0">
        <w:rPr>
          <w:rStyle w:val="StyleUnderline"/>
        </w:rPr>
        <w:t xml:space="preserve"> likely yield not low-cost stability, but </w:t>
      </w:r>
      <w:r w:rsidRPr="001532D0">
        <w:rPr>
          <w:rStyle w:val="Emphasis"/>
        </w:rPr>
        <w:t xml:space="preserve">increased conflict and upheaval. </w:t>
      </w:r>
      <w:r w:rsidRPr="001532D0">
        <w:rPr>
          <w:rStyle w:val="StyleUnderline"/>
        </w:rPr>
        <w:t>That conflict and</w:t>
      </w:r>
      <w:r w:rsidRPr="00456A0A">
        <w:rPr>
          <w:rStyle w:val="StyleUnderline"/>
        </w:rPr>
        <w:t xml:space="preserve"> upheaval</w:t>
      </w:r>
      <w:r w:rsidRPr="00456A0A">
        <w:rPr>
          <w:sz w:val="16"/>
        </w:rPr>
        <w:t xml:space="preserve">, in turn, </w:t>
      </w:r>
      <w:r w:rsidRPr="00456A0A">
        <w:rPr>
          <w:rStyle w:val="StyleUnderline"/>
        </w:rPr>
        <w:t>would be quite damaging to U.S. interests</w:t>
      </w:r>
      <w:r w:rsidRPr="00456A0A">
        <w:rPr>
          <w:sz w:val="16"/>
        </w:rPr>
        <w:t xml:space="preserve"> even if it did not result in the nightmare</w:t>
      </w:r>
      <w:r w:rsidRPr="0016642E">
        <w:rPr>
          <w:sz w:val="16"/>
        </w:rPr>
        <w:t xml:space="preserve"> scenario of a hostile power dominating a key region. </w:t>
      </w:r>
      <w:r w:rsidRPr="00D10BA7">
        <w:rPr>
          <w:rStyle w:val="StyleUnderline"/>
          <w:highlight w:val="green"/>
        </w:rPr>
        <w:t>It is hard to imagine</w:t>
      </w:r>
      <w:r w:rsidRPr="0016642E">
        <w:rPr>
          <w:sz w:val="16"/>
        </w:rPr>
        <w:t xml:space="preserve">, for instance, </w:t>
      </w:r>
      <w:r w:rsidRPr="0016642E">
        <w:rPr>
          <w:rStyle w:val="StyleUnderline"/>
        </w:rPr>
        <w:t xml:space="preserve">that </w:t>
      </w:r>
      <w:r w:rsidRPr="00C81658">
        <w:rPr>
          <w:rStyle w:val="StyleUnderline"/>
        </w:rPr>
        <w:t xml:space="preserve">increased </w:t>
      </w:r>
      <w:r w:rsidRPr="00D10BA7">
        <w:rPr>
          <w:rStyle w:val="StyleUnderline"/>
          <w:highlight w:val="green"/>
        </w:rPr>
        <w:t>instability</w:t>
      </w:r>
      <w:r w:rsidRPr="00B35BD5">
        <w:rPr>
          <w:rStyle w:val="StyleUnderline"/>
        </w:rPr>
        <w:t xml:space="preserve"> and acrimony </w:t>
      </w:r>
      <w:r w:rsidRPr="00D10BA7">
        <w:rPr>
          <w:rStyle w:val="StyleUnderline"/>
          <w:highlight w:val="green"/>
        </w:rPr>
        <w:t>would produce</w:t>
      </w:r>
      <w:r w:rsidRPr="00B35BD5">
        <w:rPr>
          <w:rStyle w:val="StyleUnderline"/>
        </w:rPr>
        <w:t xml:space="preserve"> the robust </w:t>
      </w:r>
      <w:r w:rsidRPr="00BC45FE">
        <w:rPr>
          <w:rStyle w:val="StyleUnderline"/>
        </w:rPr>
        <w:t xml:space="preserve">multilateral </w:t>
      </w:r>
      <w:r w:rsidRPr="00D10BA7">
        <w:rPr>
          <w:rStyle w:val="StyleUnderline"/>
          <w:highlight w:val="green"/>
        </w:rPr>
        <w:t>cooperation</w:t>
      </w:r>
      <w:r w:rsidRPr="00C81658">
        <w:rPr>
          <w:rStyle w:val="StyleUnderline"/>
        </w:rPr>
        <w:t xml:space="preserve"> necessary to deal with transnational threats</w:t>
      </w:r>
      <w:r w:rsidRPr="00456A0A">
        <w:rPr>
          <w:rStyle w:val="StyleUnderline"/>
        </w:rPr>
        <w:t xml:space="preserve"> from pandemics to piracy</w:t>
      </w:r>
      <w:r w:rsidRPr="00456A0A">
        <w:rPr>
          <w:sz w:val="16"/>
        </w:rPr>
        <w:t xml:space="preserve">. </w:t>
      </w:r>
      <w:r w:rsidRPr="00456A0A">
        <w:rPr>
          <w:rStyle w:val="StyleUnderline"/>
        </w:rPr>
        <w:t>More problematic still might be the economic consequences.</w:t>
      </w:r>
      <w:r w:rsidRPr="00456A0A">
        <w:rPr>
          <w:sz w:val="16"/>
        </w:rPr>
        <w:t xml:space="preserve"> As scholars like Michael Mandelbaum</w:t>
      </w:r>
      <w:r w:rsidRPr="0016642E">
        <w:rPr>
          <w:sz w:val="16"/>
        </w:rPr>
        <w:t xml:space="preserve"> have argued, </w:t>
      </w:r>
      <w:r w:rsidRPr="00B60D06">
        <w:rPr>
          <w:rStyle w:val="StyleUnderline"/>
        </w:rPr>
        <w:t xml:space="preserve">the enormous progress toward global prosperity and integration that has occurred since </w:t>
      </w:r>
      <w:r w:rsidRPr="00456A0A">
        <w:rPr>
          <w:rStyle w:val="StyleUnderline"/>
        </w:rPr>
        <w:t>World War II</w:t>
      </w:r>
      <w:r w:rsidRPr="00456A0A">
        <w:rPr>
          <w:sz w:val="16"/>
        </w:rPr>
        <w:t xml:space="preserve"> (and now the Cold War) </w:t>
      </w:r>
      <w:r w:rsidRPr="00456A0A">
        <w:rPr>
          <w:rStyle w:val="StyleUnderline"/>
        </w:rPr>
        <w:t>has come in the climate of relative stability and security provided largely by the U</w:t>
      </w:r>
      <w:r w:rsidRPr="00456A0A">
        <w:rPr>
          <w:sz w:val="16"/>
        </w:rPr>
        <w:t xml:space="preserve">nited </w:t>
      </w:r>
      <w:r w:rsidRPr="00456A0A">
        <w:rPr>
          <w:rStyle w:val="StyleUnderline"/>
        </w:rPr>
        <w:t>S</w:t>
      </w:r>
      <w:r w:rsidRPr="00456A0A">
        <w:rPr>
          <w:sz w:val="16"/>
        </w:rPr>
        <w:t xml:space="preserve">tates.47 </w:t>
      </w:r>
      <w:r w:rsidRPr="00456A0A">
        <w:rPr>
          <w:rStyle w:val="StyleUnderline"/>
        </w:rPr>
        <w:t xml:space="preserve">One simply cannot confidently predict that this progress would endure amid escalating geopolitical competition in regions of </w:t>
      </w:r>
      <w:r w:rsidRPr="00456A0A">
        <w:rPr>
          <w:rStyle w:val="Emphasis"/>
        </w:rPr>
        <w:t xml:space="preserve">enormous importance to the world economy. </w:t>
      </w:r>
      <w:r w:rsidRPr="00456A0A">
        <w:rPr>
          <w:sz w:val="16"/>
        </w:rPr>
        <w:t xml:space="preserve">Perhaps </w:t>
      </w:r>
      <w:r w:rsidRPr="00456A0A">
        <w:rPr>
          <w:rStyle w:val="StyleUnderline"/>
        </w:rPr>
        <w:t>the greatest risk that a strategy of offshore balancing would run</w:t>
      </w:r>
      <w:r w:rsidRPr="00456A0A">
        <w:rPr>
          <w:sz w:val="16"/>
        </w:rPr>
        <w:t xml:space="preserve">, of course, </w:t>
      </w:r>
      <w:r w:rsidRPr="00456A0A">
        <w:rPr>
          <w:rStyle w:val="Emphasis"/>
        </w:rPr>
        <w:t>is that a key region might not be able to maintain its own balance following U.S. retrenchment</w:t>
      </w:r>
      <w:r w:rsidRPr="00456A0A">
        <w:rPr>
          <w:sz w:val="16"/>
        </w:rPr>
        <w:t xml:space="preserve">. That prospect might have seemed far-fetched in the early </w:t>
      </w:r>
      <w:r w:rsidRPr="001532D0">
        <w:rPr>
          <w:sz w:val="16"/>
        </w:rPr>
        <w:t xml:space="preserve">post-Cold War era, and it remains unlikely in the immediate future. But </w:t>
      </w:r>
      <w:r w:rsidRPr="001532D0">
        <w:rPr>
          <w:rStyle w:val="Emphasis"/>
        </w:rPr>
        <w:t>in East Asia particularly</w:t>
      </w:r>
      <w:r w:rsidRPr="001532D0">
        <w:rPr>
          <w:rStyle w:val="StyleUnderline"/>
        </w:rPr>
        <w:t xml:space="preserve">, the rise and growing assertiveness of China has highlighted the medium- to long-term danger that a hostile power could in fact </w:t>
      </w:r>
      <w:r w:rsidRPr="001532D0">
        <w:rPr>
          <w:rStyle w:val="Emphasis"/>
        </w:rPr>
        <w:t>gain regional primacy</w:t>
      </w:r>
      <w:r w:rsidRPr="001532D0">
        <w:rPr>
          <w:sz w:val="16"/>
        </w:rPr>
        <w:t xml:space="preserve">. </w:t>
      </w:r>
      <w:r w:rsidRPr="001532D0">
        <w:rPr>
          <w:rStyle w:val="StyleUnderline"/>
        </w:rPr>
        <w:t>If China’s economy continues to grow rapidly</w:t>
      </w:r>
      <w:r w:rsidRPr="001532D0">
        <w:rPr>
          <w:sz w:val="16"/>
        </w:rPr>
        <w:t xml:space="preserve">, and if Beijing continues to increase military spending by 10 percent or more each year, </w:t>
      </w:r>
      <w:r w:rsidRPr="001532D0">
        <w:rPr>
          <w:rStyle w:val="StyleUnderline"/>
        </w:rPr>
        <w:t xml:space="preserve">then its neighbors will ultimately face grave challenges in containing Chinese power </w:t>
      </w:r>
      <w:r w:rsidRPr="001532D0">
        <w:rPr>
          <w:rStyle w:val="Emphasis"/>
        </w:rPr>
        <w:t>even if they join forces in that endeavor</w:t>
      </w:r>
      <w:r w:rsidRPr="001532D0">
        <w:rPr>
          <w:sz w:val="16"/>
        </w:rPr>
        <w:t xml:space="preserve">. This possibility, ironically, is one to which leading advocates of retrenchment have been attuned. “The United States will have to play a key role in countering China,” Mearshimer writes, “because its Asian neighbors are not strong enough to do it by themselves.”48 If this is true, however, then </w:t>
      </w:r>
      <w:r w:rsidRPr="001532D0">
        <w:rPr>
          <w:rStyle w:val="StyleUnderline"/>
        </w:rPr>
        <w:t xml:space="preserve">offshore </w:t>
      </w:r>
      <w:r w:rsidRPr="001532D0">
        <w:rPr>
          <w:rStyle w:val="StyleUnderline"/>
        </w:rPr>
        <w:lastRenderedPageBreak/>
        <w:t>balancing becomes a dangerous and potentially self-defeating strategy</w:t>
      </w:r>
      <w:r w:rsidRPr="001532D0">
        <w:rPr>
          <w:sz w:val="16"/>
        </w:rPr>
        <w:t xml:space="preserve">. As mentioned above, </w:t>
      </w:r>
      <w:r w:rsidRPr="001532D0">
        <w:rPr>
          <w:rStyle w:val="StyleUnderline"/>
        </w:rPr>
        <w:t xml:space="preserve">it could lead countries like Japan and South Korea to </w:t>
      </w:r>
      <w:r w:rsidRPr="001532D0">
        <w:rPr>
          <w:rStyle w:val="Emphasis"/>
        </w:rPr>
        <w:t>seek nuclear weapons</w:t>
      </w:r>
      <w:r w:rsidRPr="001532D0">
        <w:rPr>
          <w:sz w:val="16"/>
        </w:rPr>
        <w:t xml:space="preserve">, thereby </w:t>
      </w:r>
      <w:r w:rsidRPr="001532D0">
        <w:rPr>
          <w:rStyle w:val="StyleUnderline"/>
        </w:rPr>
        <w:t>stoking arms races and elevating</w:t>
      </w:r>
      <w:r w:rsidRPr="00320657">
        <w:rPr>
          <w:rStyle w:val="StyleUnderline"/>
        </w:rPr>
        <w:t xml:space="preserve"> regional tensions</w:t>
      </w:r>
      <w:r w:rsidRPr="0016642E">
        <w:rPr>
          <w:sz w:val="16"/>
        </w:rPr>
        <w:t xml:space="preserve">. Alternatively, and perhaps more worryingly, </w:t>
      </w:r>
      <w:r w:rsidRPr="00320657">
        <w:rPr>
          <w:rStyle w:val="StyleUnderline"/>
        </w:rPr>
        <w:t xml:space="preserve">it might encourage the scenario that offshore balancers seek to avoid, by easing China’s </w:t>
      </w:r>
      <w:r w:rsidRPr="00320657">
        <w:rPr>
          <w:rStyle w:val="Emphasis"/>
        </w:rPr>
        <w:t>ascent to regional hegemony.</w:t>
      </w:r>
      <w:r w:rsidRPr="0016642E">
        <w:rPr>
          <w:sz w:val="16"/>
        </w:rPr>
        <w:t xml:space="preserve"> As Robert Gilpin has written, “</w:t>
      </w:r>
      <w:r w:rsidRPr="00D10BA7">
        <w:rPr>
          <w:rStyle w:val="StyleUnderline"/>
          <w:highlight w:val="green"/>
        </w:rPr>
        <w:t>Retrenchment</w:t>
      </w:r>
      <w:r w:rsidRPr="0016642E">
        <w:rPr>
          <w:rStyle w:val="StyleUnderline"/>
        </w:rPr>
        <w:t xml:space="preserve"> </w:t>
      </w:r>
      <w:r w:rsidRPr="00CE1D22">
        <w:rPr>
          <w:rStyle w:val="StyleUnderline"/>
        </w:rPr>
        <w:t xml:space="preserve">by its very nature is </w:t>
      </w:r>
      <w:r w:rsidRPr="00CE1D22">
        <w:rPr>
          <w:rStyle w:val="Emphasis"/>
        </w:rPr>
        <w:t>an indication of relative weakness</w:t>
      </w:r>
      <w:r w:rsidRPr="00CE1D22">
        <w:rPr>
          <w:rStyle w:val="StyleUnderline"/>
        </w:rPr>
        <w:t xml:space="preserve"> and </w:t>
      </w:r>
      <w:r w:rsidRPr="00CE1D22">
        <w:rPr>
          <w:rStyle w:val="Emphasis"/>
        </w:rPr>
        <w:t>declining power</w:t>
      </w:r>
      <w:r w:rsidRPr="00CE1D22">
        <w:rPr>
          <w:rStyle w:val="StyleUnderline"/>
        </w:rPr>
        <w:t>, and thus retrenchment</w:t>
      </w:r>
      <w:r w:rsidRPr="00320657">
        <w:rPr>
          <w:rStyle w:val="StyleUnderline"/>
        </w:rPr>
        <w:t xml:space="preserve"> </w:t>
      </w:r>
      <w:r w:rsidRPr="004031B4">
        <w:rPr>
          <w:rStyle w:val="StyleUnderline"/>
        </w:rPr>
        <w:t xml:space="preserve">can </w:t>
      </w:r>
      <w:r w:rsidRPr="00D10BA7">
        <w:rPr>
          <w:rStyle w:val="StyleUnderline"/>
          <w:highlight w:val="green"/>
        </w:rPr>
        <w:t xml:space="preserve">have a </w:t>
      </w:r>
      <w:r w:rsidRPr="00D10BA7">
        <w:rPr>
          <w:rStyle w:val="Emphasis"/>
          <w:highlight w:val="green"/>
        </w:rPr>
        <w:t>deteriorating effect on relations</w:t>
      </w:r>
      <w:r w:rsidRPr="00C81658">
        <w:rPr>
          <w:rStyle w:val="Emphasis"/>
        </w:rPr>
        <w:t xml:space="preserve"> with allies and rivals</w:t>
      </w:r>
      <w:r w:rsidRPr="0016642E">
        <w:rPr>
          <w:sz w:val="16"/>
        </w:rPr>
        <w:t>.”</w:t>
      </w:r>
      <w:r w:rsidRPr="00320657">
        <w:rPr>
          <w:rStyle w:val="StyleUnderline"/>
        </w:rPr>
        <w:t xml:space="preserve">49 In East Asia today, U.S. </w:t>
      </w:r>
      <w:r w:rsidRPr="00D10BA7">
        <w:rPr>
          <w:rStyle w:val="StyleUnderline"/>
          <w:highlight w:val="green"/>
        </w:rPr>
        <w:t xml:space="preserve">allies rely </w:t>
      </w:r>
      <w:r w:rsidRPr="001532D0">
        <w:rPr>
          <w:rStyle w:val="StyleUnderline"/>
          <w:highlight w:val="green"/>
        </w:rPr>
        <w:t>on U.S. reassurance</w:t>
      </w:r>
      <w:r w:rsidRPr="001532D0">
        <w:rPr>
          <w:rStyle w:val="StyleUnderline"/>
        </w:rPr>
        <w:t xml:space="preserve"> to navigate increasingly fraught relationships with a more assertive China precisely because they understand that they will have great trouble balancing Beijing on their own</w:t>
      </w:r>
      <w:r w:rsidRPr="001532D0">
        <w:rPr>
          <w:sz w:val="16"/>
        </w:rPr>
        <w:t>. A significant U.S. retrenchment might therefore tempt</w:t>
      </w:r>
      <w:r w:rsidRPr="0016642E">
        <w:rPr>
          <w:sz w:val="16"/>
        </w:rPr>
        <w:t xml:space="preserve">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2A92F767" w14:textId="77777777" w:rsidR="004C592B" w:rsidRPr="004D0292" w:rsidRDefault="004C592B" w:rsidP="004C592B">
      <w:pPr>
        <w:pStyle w:val="Heading4"/>
      </w:pPr>
      <w:r w:rsidRPr="00143B7D">
        <w:t xml:space="preserve">The world is </w:t>
      </w:r>
      <w:r w:rsidRPr="00143B7D">
        <w:rPr>
          <w:u w:val="single"/>
        </w:rPr>
        <w:t>more peaceful than ever</w:t>
      </w:r>
      <w:r w:rsidRPr="00143B7D">
        <w:t xml:space="preserve"> </w:t>
      </w:r>
      <w:r>
        <w:t>---</w:t>
      </w:r>
      <w:r w:rsidRPr="00143B7D">
        <w:t xml:space="preserve"> hegemon</w:t>
      </w:r>
      <w:r>
        <w:t>ic</w:t>
      </w:r>
      <w:r w:rsidRPr="00143B7D">
        <w:t xml:space="preserve"> collapse guarantees </w:t>
      </w:r>
      <w:r w:rsidRPr="00143B7D">
        <w:rPr>
          <w:u w:val="single"/>
        </w:rPr>
        <w:t>nuclear annihilation</w:t>
      </w:r>
      <w:r>
        <w:t>.</w:t>
      </w:r>
    </w:p>
    <w:p w14:paraId="6329EAC8" w14:textId="77777777" w:rsidR="004C592B" w:rsidRPr="00F70753" w:rsidRDefault="004C592B" w:rsidP="004C592B">
      <w:r w:rsidRPr="00F70753">
        <w:rPr>
          <w:rStyle w:val="Style13ptBold"/>
        </w:rPr>
        <w:t>Barnett 11</w:t>
      </w:r>
      <w:r w:rsidRPr="00FB6376">
        <w:rPr>
          <w:sz w:val="16"/>
          <w:szCs w:val="16"/>
        </w:rPr>
        <w:t xml:space="preserve"> </w:t>
      </w:r>
      <w:r w:rsidRPr="00F91498">
        <w:rPr>
          <w:sz w:val="16"/>
          <w:szCs w:val="16"/>
        </w:rPr>
        <w:t>(Thomas P.M. Barnett, Former Senior Strategic Researcher and Professor in the Warfare Analysis &amp; Research Department, Center for Naval Warfare Studies, U.S. Naval War College American military geostrategist and Chief Analyst at Wikistrat., worked as the Assistant for Strategic Futures in the Office of Force Transformation in the Department of Defense, “The New Rules: Leadership Fatigue Puts U.S., and Globalization, at Crossroads,” March 7, http://www.worldpoliticsreview.com/articles/8099/the-new-rules-leadership-fatigue-puts-u-s-and-globalization-at-crossroads)</w:t>
      </w:r>
    </w:p>
    <w:p w14:paraId="5A20D59E" w14:textId="77777777" w:rsidR="004C592B" w:rsidRPr="00F679F8" w:rsidRDefault="004C592B" w:rsidP="004C592B">
      <w:pPr>
        <w:pStyle w:val="cardtext"/>
        <w:spacing w:line="240" w:lineRule="auto"/>
        <w:ind w:left="0"/>
        <w:rPr>
          <w:rFonts w:asciiTheme="majorHAnsi" w:hAnsiTheme="majorHAnsi" w:cstheme="majorHAnsi"/>
          <w:sz w:val="14"/>
          <w:szCs w:val="14"/>
          <w:u w:val="single"/>
        </w:rPr>
      </w:pPr>
      <w:r w:rsidRPr="00D50CF7">
        <w:rPr>
          <w:rFonts w:asciiTheme="majorHAnsi" w:hAnsiTheme="majorHAnsi" w:cstheme="majorHAnsi"/>
          <w:sz w:val="16"/>
        </w:rPr>
        <w:t xml:space="preserve">It is worth first examining the larger picture: </w:t>
      </w:r>
      <w:r w:rsidRPr="00C53BC1">
        <w:rPr>
          <w:rStyle w:val="underline"/>
          <w:rFonts w:asciiTheme="majorHAnsi" w:hAnsiTheme="majorHAnsi" w:cstheme="majorHAnsi"/>
          <w:highlight w:val="green"/>
        </w:rPr>
        <w:t>We live in a</w:t>
      </w:r>
      <w:r w:rsidRPr="00F679F8">
        <w:rPr>
          <w:rStyle w:val="underline"/>
          <w:rFonts w:asciiTheme="majorHAnsi" w:hAnsiTheme="majorHAnsi" w:cstheme="majorHAnsi"/>
        </w:rPr>
        <w:t xml:space="preserve"> time of arguably </w:t>
      </w:r>
      <w:r w:rsidRPr="00F679F8">
        <w:rPr>
          <w:rStyle w:val="underline"/>
          <w:rFonts w:asciiTheme="majorHAnsi" w:hAnsiTheme="majorHAnsi" w:cstheme="majorHAnsi"/>
          <w:b/>
        </w:rPr>
        <w:t xml:space="preserve">the greatest structural change in the </w:t>
      </w:r>
      <w:r w:rsidRPr="00C53BC1">
        <w:rPr>
          <w:rStyle w:val="underline"/>
          <w:rFonts w:asciiTheme="majorHAnsi" w:hAnsiTheme="majorHAnsi" w:cstheme="majorHAnsi"/>
          <w:b/>
          <w:highlight w:val="green"/>
        </w:rPr>
        <w:t>global order</w:t>
      </w:r>
      <w:r w:rsidRPr="00F679F8">
        <w:rPr>
          <w:rStyle w:val="underline"/>
          <w:rFonts w:asciiTheme="majorHAnsi" w:hAnsiTheme="majorHAnsi" w:cstheme="majorHAnsi"/>
          <w:b/>
        </w:rPr>
        <w:t xml:space="preserve"> yet endured</w:t>
      </w:r>
      <w:r w:rsidRPr="00D50CF7">
        <w:rPr>
          <w:rFonts w:asciiTheme="majorHAnsi" w:hAnsiTheme="majorHAnsi" w:cstheme="majorHAnsi"/>
          <w:sz w:val="16"/>
        </w:rPr>
        <w:t xml:space="preserve">, </w:t>
      </w:r>
      <w:r w:rsidRPr="00C53BC1">
        <w:rPr>
          <w:rStyle w:val="underline"/>
          <w:rFonts w:asciiTheme="majorHAnsi" w:hAnsiTheme="majorHAnsi" w:cstheme="majorHAnsi"/>
          <w:highlight w:val="green"/>
        </w:rPr>
        <w:t>with</w:t>
      </w:r>
      <w:r w:rsidRPr="00F679F8">
        <w:rPr>
          <w:rStyle w:val="underline"/>
          <w:rFonts w:asciiTheme="majorHAnsi" w:hAnsiTheme="majorHAnsi" w:cstheme="majorHAnsi"/>
        </w:rPr>
        <w:t xml:space="preserve"> this historical moment's most amazing feature being its</w:t>
      </w:r>
      <w:r w:rsidRPr="00D50CF7">
        <w:rPr>
          <w:rFonts w:asciiTheme="majorHAnsi" w:hAnsiTheme="majorHAnsi" w:cstheme="majorHAnsi"/>
          <w:sz w:val="16"/>
        </w:rPr>
        <w:t xml:space="preserve"> relative and absolute </w:t>
      </w:r>
      <w:r w:rsidRPr="00C53BC1">
        <w:rPr>
          <w:rStyle w:val="Emphasis"/>
          <w:rFonts w:asciiTheme="majorHAnsi" w:hAnsiTheme="majorHAnsi" w:cstheme="majorHAnsi"/>
          <w:highlight w:val="green"/>
        </w:rPr>
        <w:t>lack of mass violence</w:t>
      </w:r>
      <w:r w:rsidRPr="00D50CF7">
        <w:rPr>
          <w:rFonts w:asciiTheme="majorHAnsi" w:hAnsiTheme="majorHAnsi" w:cstheme="majorHAnsi"/>
          <w:sz w:val="16"/>
        </w:rPr>
        <w:t xml:space="preserve">. That is something to consider when </w:t>
      </w:r>
      <w:r w:rsidRPr="004D0292">
        <w:rPr>
          <w:rFonts w:asciiTheme="majorHAnsi" w:hAnsiTheme="majorHAnsi" w:cstheme="majorHAnsi"/>
          <w:sz w:val="16"/>
        </w:rPr>
        <w:t xml:space="preserve">Americans contemplate </w:t>
      </w:r>
      <w:r w:rsidRPr="00F91498">
        <w:rPr>
          <w:rFonts w:asciiTheme="majorHAnsi" w:hAnsiTheme="majorHAnsi" w:cstheme="majorHAnsi"/>
          <w:sz w:val="16"/>
        </w:rPr>
        <w:t xml:space="preserve">military intervention in Libya, because </w:t>
      </w:r>
      <w:r w:rsidRPr="00F91498">
        <w:rPr>
          <w:rStyle w:val="StyleUnderline"/>
          <w:rFonts w:asciiTheme="majorHAnsi" w:hAnsiTheme="majorHAnsi" w:cstheme="majorHAnsi"/>
        </w:rPr>
        <w:t>if we do take the step to prevent larger-scale killing by engaging in some killing of our own, we will not be adding to some fantastically imagined global death count stemming from the ongoing "megalomania" and "evil" of</w:t>
      </w:r>
      <w:r w:rsidRPr="00F679F8">
        <w:rPr>
          <w:rStyle w:val="StyleUnderline"/>
          <w:rFonts w:asciiTheme="majorHAnsi" w:hAnsiTheme="majorHAnsi" w:cstheme="majorHAnsi"/>
        </w:rPr>
        <w:t xml:space="preserve"> </w:t>
      </w:r>
      <w:r w:rsidRPr="00F91498">
        <w:rPr>
          <w:rStyle w:val="StyleUnderline"/>
          <w:rFonts w:asciiTheme="majorHAnsi" w:hAnsiTheme="majorHAnsi" w:cstheme="majorHAnsi"/>
        </w:rPr>
        <w:t>American "empire</w:t>
      </w:r>
      <w:r w:rsidRPr="00D50CF7">
        <w:rPr>
          <w:rFonts w:asciiTheme="majorHAnsi" w:hAnsiTheme="majorHAnsi" w:cstheme="majorHAnsi"/>
          <w:sz w:val="16"/>
        </w:rPr>
        <w:t xml:space="preserve">." </w:t>
      </w:r>
      <w:r w:rsidRPr="00F679F8">
        <w:rPr>
          <w:rStyle w:val="StyleUnderline"/>
          <w:rFonts w:asciiTheme="majorHAnsi" w:hAnsiTheme="majorHAnsi" w:cstheme="majorHAnsi"/>
        </w:rPr>
        <w:t>We'll be engaging in</w:t>
      </w:r>
      <w:r w:rsidRPr="00D50CF7">
        <w:rPr>
          <w:rFonts w:asciiTheme="majorHAnsi" w:hAnsiTheme="majorHAnsi" w:cstheme="majorHAnsi"/>
          <w:sz w:val="16"/>
        </w:rPr>
        <w:t xml:space="preserve"> the same sort of </w:t>
      </w:r>
      <w:r w:rsidRPr="00F679F8">
        <w:rPr>
          <w:rStyle w:val="StyleUnderline"/>
          <w:rFonts w:asciiTheme="majorHAnsi" w:hAnsiTheme="majorHAnsi" w:cstheme="majorHAnsi"/>
        </w:rPr>
        <w:t xml:space="preserve">system-administering activity that has marked our </w:t>
      </w:r>
      <w:r w:rsidRPr="00F679F8">
        <w:rPr>
          <w:rStyle w:val="Emphasis"/>
          <w:rFonts w:asciiTheme="majorHAnsi" w:hAnsiTheme="majorHAnsi" w:cstheme="majorHAnsi"/>
        </w:rPr>
        <w:t>stunningly successful stewardship of global order</w:t>
      </w:r>
      <w:r w:rsidRPr="00F679F8">
        <w:rPr>
          <w:rStyle w:val="StyleUnderline"/>
          <w:rFonts w:asciiTheme="majorHAnsi" w:hAnsiTheme="majorHAnsi" w:cstheme="majorHAnsi"/>
        </w:rPr>
        <w:t xml:space="preserve"> </w:t>
      </w:r>
      <w:r w:rsidRPr="00D50CF7">
        <w:rPr>
          <w:rFonts w:asciiTheme="majorHAnsi" w:hAnsiTheme="majorHAnsi" w:cstheme="majorHAnsi"/>
          <w:sz w:val="16"/>
        </w:rPr>
        <w:t>since World War II.</w:t>
      </w:r>
      <w:r w:rsidRPr="00F679F8">
        <w:rPr>
          <w:rFonts w:asciiTheme="majorHAnsi" w:hAnsiTheme="majorHAnsi" w:cstheme="majorHAnsi"/>
          <w:u w:val="single"/>
        </w:rPr>
        <w:t xml:space="preserve">  </w:t>
      </w:r>
      <w:r w:rsidRPr="00D50CF7">
        <w:rPr>
          <w:rFonts w:asciiTheme="majorHAnsi" w:hAnsiTheme="majorHAnsi" w:cstheme="majorHAnsi"/>
          <w:sz w:val="16"/>
        </w:rPr>
        <w:t xml:space="preserve">Let me be more blunt: </w:t>
      </w:r>
      <w:r w:rsidRPr="00C53BC1">
        <w:rPr>
          <w:rStyle w:val="underline"/>
          <w:rFonts w:asciiTheme="majorHAnsi" w:hAnsiTheme="majorHAnsi" w:cstheme="majorHAnsi"/>
          <w:highlight w:val="green"/>
        </w:rPr>
        <w:t xml:space="preserve">As the </w:t>
      </w:r>
      <w:r w:rsidRPr="00C53BC1">
        <w:rPr>
          <w:rStyle w:val="underline"/>
          <w:rFonts w:asciiTheme="majorHAnsi" w:hAnsiTheme="majorHAnsi" w:cstheme="majorHAnsi"/>
          <w:b/>
          <w:highlight w:val="green"/>
        </w:rPr>
        <w:t xml:space="preserve">guardian of </w:t>
      </w:r>
      <w:r w:rsidRPr="00F3567E">
        <w:rPr>
          <w:rStyle w:val="underline"/>
          <w:rFonts w:asciiTheme="majorHAnsi" w:hAnsiTheme="majorHAnsi" w:cstheme="majorHAnsi"/>
          <w:b/>
          <w:highlight w:val="green"/>
        </w:rPr>
        <w:t>globalization</w:t>
      </w:r>
      <w:r w:rsidRPr="00F3567E">
        <w:rPr>
          <w:rFonts w:asciiTheme="majorHAnsi" w:hAnsiTheme="majorHAnsi" w:cstheme="majorHAnsi"/>
          <w:sz w:val="16"/>
          <w:highlight w:val="green"/>
        </w:rPr>
        <w:t xml:space="preserve">, </w:t>
      </w:r>
      <w:r w:rsidRPr="00F3567E">
        <w:rPr>
          <w:rStyle w:val="underline"/>
          <w:rFonts w:asciiTheme="majorHAnsi" w:hAnsiTheme="majorHAnsi" w:cstheme="majorHAnsi"/>
          <w:highlight w:val="green"/>
        </w:rPr>
        <w:t>the U.</w:t>
      </w:r>
      <w:r w:rsidRPr="00C53BC1">
        <w:rPr>
          <w:rStyle w:val="underline"/>
          <w:rFonts w:asciiTheme="majorHAnsi" w:hAnsiTheme="majorHAnsi" w:cstheme="majorHAnsi"/>
          <w:highlight w:val="green"/>
        </w:rPr>
        <w:t xml:space="preserve">S. military has been the </w:t>
      </w:r>
      <w:r w:rsidRPr="00C53BC1">
        <w:rPr>
          <w:rStyle w:val="Emphasis"/>
          <w:rFonts w:asciiTheme="majorHAnsi" w:hAnsiTheme="majorHAnsi" w:cstheme="majorHAnsi"/>
          <w:highlight w:val="green"/>
        </w:rPr>
        <w:t>greatest force for peace</w:t>
      </w:r>
      <w:r w:rsidRPr="00784006">
        <w:rPr>
          <w:rStyle w:val="Emphasis"/>
          <w:rFonts w:asciiTheme="majorHAnsi" w:hAnsiTheme="majorHAnsi" w:cstheme="majorHAnsi"/>
        </w:rPr>
        <w:t xml:space="preserve"> the world has ever known</w:t>
      </w:r>
      <w:r w:rsidRPr="00784006">
        <w:rPr>
          <w:rFonts w:asciiTheme="majorHAnsi" w:hAnsiTheme="majorHAnsi" w:cstheme="majorHAnsi"/>
          <w:sz w:val="16"/>
        </w:rPr>
        <w:t xml:space="preserve">. </w:t>
      </w:r>
      <w:r w:rsidRPr="00F3567E">
        <w:rPr>
          <w:rStyle w:val="underline"/>
          <w:rFonts w:asciiTheme="majorHAnsi" w:hAnsiTheme="majorHAnsi" w:cstheme="majorHAnsi"/>
          <w:highlight w:val="green"/>
        </w:rPr>
        <w:t xml:space="preserve">Had </w:t>
      </w:r>
      <w:r w:rsidRPr="00C53BC1">
        <w:rPr>
          <w:rStyle w:val="underline"/>
          <w:rFonts w:asciiTheme="majorHAnsi" w:hAnsiTheme="majorHAnsi" w:cstheme="majorHAnsi"/>
          <w:highlight w:val="green"/>
        </w:rPr>
        <w:t xml:space="preserve">America been removed </w:t>
      </w:r>
      <w:r w:rsidRPr="00F679F8">
        <w:rPr>
          <w:rStyle w:val="underline"/>
          <w:rFonts w:asciiTheme="majorHAnsi" w:hAnsiTheme="majorHAnsi" w:cstheme="majorHAnsi"/>
        </w:rPr>
        <w:t>from the global dynamics that governed the 20th century</w:t>
      </w:r>
      <w:r w:rsidRPr="00D50CF7">
        <w:rPr>
          <w:rFonts w:asciiTheme="majorHAnsi" w:hAnsiTheme="majorHAnsi" w:cstheme="majorHAnsi"/>
          <w:sz w:val="16"/>
        </w:rPr>
        <w:t xml:space="preserve">, the </w:t>
      </w:r>
      <w:r w:rsidRPr="00F679F8">
        <w:rPr>
          <w:rStyle w:val="underline"/>
          <w:rFonts w:asciiTheme="majorHAnsi" w:hAnsiTheme="majorHAnsi" w:cstheme="majorHAnsi"/>
          <w:b/>
        </w:rPr>
        <w:t>mass murder never would have ended</w:t>
      </w:r>
      <w:r w:rsidRPr="00D50CF7">
        <w:rPr>
          <w:rFonts w:asciiTheme="majorHAnsi" w:hAnsiTheme="majorHAnsi" w:cstheme="majorHAnsi"/>
          <w:sz w:val="16"/>
        </w:rPr>
        <w:t xml:space="preserve">. Indeed, it's entirely conceivable </w:t>
      </w:r>
      <w:r w:rsidRPr="00C53BC1">
        <w:rPr>
          <w:rStyle w:val="underline"/>
          <w:rFonts w:asciiTheme="majorHAnsi" w:hAnsiTheme="majorHAnsi" w:cstheme="majorHAnsi"/>
          <w:b/>
          <w:highlight w:val="green"/>
        </w:rPr>
        <w:t xml:space="preserve">there would now </w:t>
      </w:r>
      <w:r w:rsidRPr="00F3567E">
        <w:rPr>
          <w:rStyle w:val="underline"/>
          <w:rFonts w:asciiTheme="majorHAnsi" w:hAnsiTheme="majorHAnsi" w:cstheme="majorHAnsi"/>
          <w:b/>
          <w:highlight w:val="green"/>
        </w:rPr>
        <w:t xml:space="preserve">be </w:t>
      </w:r>
      <w:r w:rsidRPr="00F3567E">
        <w:rPr>
          <w:rStyle w:val="Emphasis"/>
          <w:rFonts w:asciiTheme="majorHAnsi" w:hAnsiTheme="majorHAnsi" w:cstheme="majorHAnsi"/>
          <w:highlight w:val="green"/>
        </w:rPr>
        <w:t>no</w:t>
      </w:r>
      <w:r w:rsidRPr="00784006">
        <w:rPr>
          <w:rStyle w:val="Emphasis"/>
          <w:rFonts w:asciiTheme="majorHAnsi" w:hAnsiTheme="majorHAnsi" w:cstheme="majorHAnsi"/>
        </w:rPr>
        <w:t xml:space="preserve"> identifiable human </w:t>
      </w:r>
      <w:r w:rsidRPr="00C53BC1">
        <w:rPr>
          <w:rStyle w:val="Emphasis"/>
          <w:rFonts w:asciiTheme="majorHAnsi" w:hAnsiTheme="majorHAnsi" w:cstheme="majorHAnsi"/>
          <w:highlight w:val="green"/>
        </w:rPr>
        <w:t>civilization</w:t>
      </w:r>
      <w:r w:rsidRPr="00784006">
        <w:rPr>
          <w:rStyle w:val="Emphasis"/>
          <w:rFonts w:asciiTheme="majorHAnsi" w:hAnsiTheme="majorHAnsi" w:cstheme="majorHAnsi"/>
        </w:rPr>
        <w:t xml:space="preserve"> left</w:t>
      </w:r>
      <w:r w:rsidRPr="00784006">
        <w:rPr>
          <w:rStyle w:val="underline"/>
          <w:rFonts w:asciiTheme="majorHAnsi" w:hAnsiTheme="majorHAnsi" w:cstheme="majorHAnsi"/>
          <w:b/>
        </w:rPr>
        <w:t xml:space="preserve">, </w:t>
      </w:r>
      <w:r w:rsidRPr="00C53BC1">
        <w:rPr>
          <w:rStyle w:val="underline"/>
          <w:rFonts w:asciiTheme="majorHAnsi" w:hAnsiTheme="majorHAnsi" w:cstheme="majorHAnsi"/>
          <w:b/>
          <w:highlight w:val="green"/>
        </w:rPr>
        <w:t xml:space="preserve">once </w:t>
      </w:r>
      <w:r w:rsidRPr="00C53BC1">
        <w:rPr>
          <w:rStyle w:val="Emphasis"/>
          <w:rFonts w:asciiTheme="majorHAnsi" w:hAnsiTheme="majorHAnsi" w:cstheme="majorHAnsi"/>
          <w:highlight w:val="green"/>
        </w:rPr>
        <w:t>nuc</w:t>
      </w:r>
      <w:r w:rsidRPr="00784006">
        <w:rPr>
          <w:rStyle w:val="Emphasis"/>
          <w:rFonts w:asciiTheme="majorHAnsi" w:hAnsiTheme="majorHAnsi" w:cstheme="majorHAnsi"/>
        </w:rPr>
        <w:t>lear weapon</w:t>
      </w:r>
      <w:r w:rsidRPr="00C53BC1">
        <w:rPr>
          <w:rStyle w:val="Emphasis"/>
          <w:rFonts w:asciiTheme="majorHAnsi" w:hAnsiTheme="majorHAnsi" w:cstheme="majorHAnsi"/>
          <w:highlight w:val="green"/>
        </w:rPr>
        <w:t>s</w:t>
      </w:r>
      <w:r w:rsidRPr="00C53BC1">
        <w:rPr>
          <w:rStyle w:val="underline"/>
          <w:rFonts w:asciiTheme="majorHAnsi" w:hAnsiTheme="majorHAnsi" w:cstheme="majorHAnsi"/>
          <w:b/>
          <w:highlight w:val="green"/>
        </w:rPr>
        <w:t xml:space="preserve"> entered</w:t>
      </w:r>
      <w:r w:rsidRPr="00F679F8">
        <w:rPr>
          <w:rStyle w:val="underline"/>
          <w:rFonts w:asciiTheme="majorHAnsi" w:hAnsiTheme="majorHAnsi" w:cstheme="majorHAnsi"/>
          <w:b/>
        </w:rPr>
        <w:t xml:space="preserve"> the killing equation. </w:t>
      </w:r>
      <w:r w:rsidRPr="00F679F8">
        <w:rPr>
          <w:rFonts w:asciiTheme="majorHAnsi" w:hAnsiTheme="majorHAnsi" w:cstheme="majorHAnsi"/>
          <w:u w:val="single"/>
        </w:rPr>
        <w:t xml:space="preserve"> </w:t>
      </w:r>
      <w:r w:rsidRPr="00D50CF7">
        <w:rPr>
          <w:rFonts w:asciiTheme="majorHAnsi" w:hAnsiTheme="majorHAnsi" w:cstheme="majorHAnsi"/>
          <w:sz w:val="16"/>
        </w:rPr>
        <w:t xml:space="preserve">But </w:t>
      </w:r>
      <w:r w:rsidRPr="00F679F8">
        <w:rPr>
          <w:rStyle w:val="underline"/>
          <w:rFonts w:asciiTheme="majorHAnsi" w:hAnsiTheme="majorHAnsi" w:cstheme="majorHAnsi"/>
        </w:rPr>
        <w:t xml:space="preserve">the world did not keep sliding down that </w:t>
      </w:r>
      <w:r w:rsidRPr="00F679F8">
        <w:rPr>
          <w:rStyle w:val="underline"/>
          <w:rFonts w:asciiTheme="majorHAnsi" w:hAnsiTheme="majorHAnsi" w:cstheme="majorHAnsi"/>
          <w:b/>
        </w:rPr>
        <w:t>path of perpetual war</w:t>
      </w:r>
      <w:r w:rsidRPr="00D50CF7">
        <w:rPr>
          <w:rFonts w:asciiTheme="majorHAnsi" w:hAnsiTheme="majorHAnsi" w:cstheme="majorHAnsi"/>
          <w:sz w:val="16"/>
        </w:rPr>
        <w:t xml:space="preserve">. </w:t>
      </w:r>
      <w:r w:rsidRPr="00F679F8">
        <w:rPr>
          <w:rStyle w:val="underline"/>
          <w:rFonts w:asciiTheme="majorHAnsi" w:hAnsiTheme="majorHAnsi" w:cstheme="majorHAnsi"/>
        </w:rPr>
        <w:t xml:space="preserve">Instead, </w:t>
      </w:r>
      <w:r w:rsidRPr="00C53BC1">
        <w:rPr>
          <w:rStyle w:val="underline"/>
          <w:rFonts w:asciiTheme="majorHAnsi" w:hAnsiTheme="majorHAnsi" w:cstheme="majorHAnsi"/>
          <w:highlight w:val="green"/>
        </w:rPr>
        <w:t>America</w:t>
      </w:r>
      <w:r w:rsidRPr="00F679F8">
        <w:rPr>
          <w:rStyle w:val="underline"/>
          <w:rFonts w:asciiTheme="majorHAnsi" w:hAnsiTheme="majorHAnsi" w:cstheme="majorHAnsi"/>
        </w:rPr>
        <w:t xml:space="preserve"> stepped up </w:t>
      </w:r>
      <w:r w:rsidRPr="004875BD">
        <w:rPr>
          <w:rStyle w:val="underline"/>
          <w:rFonts w:asciiTheme="majorHAnsi" w:hAnsiTheme="majorHAnsi" w:cstheme="majorHAnsi"/>
        </w:rPr>
        <w:t xml:space="preserve">and changed everything by </w:t>
      </w:r>
      <w:r w:rsidRPr="00C53BC1">
        <w:rPr>
          <w:rStyle w:val="underline"/>
          <w:rFonts w:asciiTheme="majorHAnsi" w:hAnsiTheme="majorHAnsi" w:cstheme="majorHAnsi"/>
          <w:b/>
          <w:highlight w:val="green"/>
        </w:rPr>
        <w:t>usher</w:t>
      </w:r>
      <w:r w:rsidRPr="004875BD">
        <w:rPr>
          <w:rStyle w:val="underline"/>
          <w:rFonts w:asciiTheme="majorHAnsi" w:hAnsiTheme="majorHAnsi" w:cstheme="majorHAnsi"/>
          <w:b/>
        </w:rPr>
        <w:t xml:space="preserve">ing </w:t>
      </w:r>
      <w:r w:rsidRPr="00C53BC1">
        <w:rPr>
          <w:rStyle w:val="underline"/>
          <w:rFonts w:asciiTheme="majorHAnsi" w:hAnsiTheme="majorHAnsi" w:cstheme="majorHAnsi"/>
          <w:b/>
          <w:highlight w:val="green"/>
        </w:rPr>
        <w:t>in</w:t>
      </w:r>
      <w:r w:rsidRPr="00F679F8">
        <w:rPr>
          <w:rStyle w:val="underline"/>
          <w:rFonts w:asciiTheme="majorHAnsi" w:hAnsiTheme="majorHAnsi" w:cstheme="majorHAnsi"/>
          <w:b/>
        </w:rPr>
        <w:t xml:space="preserve"> our now-</w:t>
      </w:r>
      <w:r w:rsidRPr="00C53BC1">
        <w:rPr>
          <w:rStyle w:val="Emphasis"/>
          <w:rFonts w:asciiTheme="majorHAnsi" w:hAnsiTheme="majorHAnsi" w:cstheme="majorHAnsi"/>
          <w:highlight w:val="green"/>
        </w:rPr>
        <w:t xml:space="preserve">perpetual great-power </w:t>
      </w:r>
      <w:r w:rsidRPr="00F3567E">
        <w:rPr>
          <w:rStyle w:val="Emphasis"/>
          <w:rFonts w:asciiTheme="majorHAnsi" w:hAnsiTheme="majorHAnsi" w:cstheme="majorHAnsi"/>
          <w:highlight w:val="green"/>
        </w:rPr>
        <w:t>peace</w:t>
      </w:r>
      <w:r w:rsidRPr="004875BD">
        <w:rPr>
          <w:rFonts w:asciiTheme="majorHAnsi" w:hAnsiTheme="majorHAnsi" w:cstheme="majorHAnsi"/>
          <w:sz w:val="16"/>
        </w:rPr>
        <w:t xml:space="preserve">. </w:t>
      </w:r>
      <w:r w:rsidRPr="004875BD">
        <w:rPr>
          <w:rStyle w:val="underline"/>
          <w:rFonts w:asciiTheme="majorHAnsi" w:hAnsiTheme="majorHAnsi" w:cstheme="majorHAnsi"/>
        </w:rPr>
        <w:t xml:space="preserve">We </w:t>
      </w:r>
      <w:r w:rsidRPr="00F3567E">
        <w:rPr>
          <w:rStyle w:val="underline"/>
          <w:rFonts w:asciiTheme="majorHAnsi" w:hAnsiTheme="majorHAnsi" w:cstheme="majorHAnsi"/>
          <w:highlight w:val="green"/>
        </w:rPr>
        <w:t>introduced</w:t>
      </w:r>
      <w:r w:rsidRPr="00F679F8">
        <w:rPr>
          <w:rStyle w:val="underline"/>
          <w:rFonts w:asciiTheme="majorHAnsi" w:hAnsiTheme="majorHAnsi" w:cstheme="majorHAnsi"/>
        </w:rPr>
        <w:t xml:space="preserve"> the </w:t>
      </w:r>
      <w:r w:rsidRPr="00F679F8">
        <w:rPr>
          <w:rStyle w:val="underline"/>
          <w:rFonts w:asciiTheme="majorHAnsi" w:hAnsiTheme="majorHAnsi" w:cstheme="majorHAnsi"/>
          <w:b/>
        </w:rPr>
        <w:t xml:space="preserve">international liberal trade order known as </w:t>
      </w:r>
      <w:r w:rsidRPr="00C53BC1">
        <w:rPr>
          <w:rStyle w:val="Emphasis"/>
          <w:rFonts w:asciiTheme="majorHAnsi" w:hAnsiTheme="majorHAnsi" w:cstheme="majorHAnsi"/>
          <w:highlight w:val="green"/>
        </w:rPr>
        <w:t>globalization</w:t>
      </w:r>
      <w:r w:rsidRPr="00D50CF7">
        <w:rPr>
          <w:rFonts w:asciiTheme="majorHAnsi" w:hAnsiTheme="majorHAnsi" w:cstheme="majorHAnsi"/>
          <w:sz w:val="16"/>
        </w:rPr>
        <w:t xml:space="preserve"> and played loyal Leviathan over its spread. </w:t>
      </w:r>
      <w:r w:rsidRPr="00F679F8">
        <w:rPr>
          <w:rStyle w:val="underline"/>
          <w:rFonts w:asciiTheme="majorHAnsi" w:hAnsiTheme="majorHAnsi" w:cstheme="majorHAnsi"/>
        </w:rPr>
        <w:t xml:space="preserve">What resulted was the collapse of empires, </w:t>
      </w:r>
      <w:r w:rsidRPr="00F679F8">
        <w:rPr>
          <w:rStyle w:val="Emphasis"/>
          <w:rFonts w:asciiTheme="majorHAnsi" w:hAnsiTheme="majorHAnsi" w:cstheme="majorHAnsi"/>
        </w:rPr>
        <w:t xml:space="preserve">an explosion of </w:t>
      </w:r>
      <w:r w:rsidRPr="00C53BC1">
        <w:rPr>
          <w:rStyle w:val="Emphasis"/>
          <w:rFonts w:asciiTheme="majorHAnsi" w:hAnsiTheme="majorHAnsi" w:cstheme="majorHAnsi"/>
          <w:highlight w:val="green"/>
        </w:rPr>
        <w:t>democracy</w:t>
      </w:r>
      <w:r w:rsidRPr="00D50CF7">
        <w:rPr>
          <w:rFonts w:asciiTheme="majorHAnsi" w:hAnsiTheme="majorHAnsi" w:cstheme="majorHAnsi"/>
          <w:sz w:val="16"/>
        </w:rPr>
        <w:t xml:space="preserve">, the </w:t>
      </w:r>
      <w:r w:rsidRPr="00F679F8">
        <w:rPr>
          <w:rStyle w:val="Emphasis"/>
          <w:rFonts w:asciiTheme="majorHAnsi" w:hAnsiTheme="majorHAnsi" w:cstheme="majorHAnsi"/>
        </w:rPr>
        <w:t xml:space="preserve">persistent spread of </w:t>
      </w:r>
      <w:r w:rsidRPr="00C53BC1">
        <w:rPr>
          <w:rStyle w:val="Emphasis"/>
          <w:rFonts w:asciiTheme="majorHAnsi" w:hAnsiTheme="majorHAnsi" w:cstheme="majorHAnsi"/>
          <w:highlight w:val="green"/>
        </w:rPr>
        <w:t>human rights</w:t>
      </w:r>
      <w:r w:rsidRPr="00D50CF7">
        <w:rPr>
          <w:rFonts w:asciiTheme="majorHAnsi" w:hAnsiTheme="majorHAnsi" w:cstheme="majorHAnsi"/>
          <w:sz w:val="16"/>
        </w:rPr>
        <w:t xml:space="preserve">, </w:t>
      </w:r>
      <w:r w:rsidRPr="00F679F8">
        <w:rPr>
          <w:rStyle w:val="StyleUnderline"/>
          <w:rFonts w:asciiTheme="majorHAnsi" w:hAnsiTheme="majorHAnsi" w:cstheme="majorHAnsi"/>
        </w:rPr>
        <w:t xml:space="preserve">the liberation of </w:t>
      </w:r>
      <w:r w:rsidRPr="004875BD">
        <w:rPr>
          <w:rStyle w:val="StyleUnderline"/>
          <w:rFonts w:asciiTheme="majorHAnsi" w:hAnsiTheme="majorHAnsi" w:cstheme="majorHAnsi"/>
        </w:rPr>
        <w:t>women</w:t>
      </w:r>
      <w:r w:rsidRPr="004875BD">
        <w:rPr>
          <w:rFonts w:asciiTheme="majorHAnsi" w:hAnsiTheme="majorHAnsi" w:cstheme="majorHAnsi"/>
          <w:sz w:val="16"/>
        </w:rPr>
        <w:t xml:space="preserve">, </w:t>
      </w:r>
      <w:r w:rsidRPr="004875BD">
        <w:rPr>
          <w:rStyle w:val="Emphasis"/>
          <w:rFonts w:asciiTheme="majorHAnsi" w:hAnsiTheme="majorHAnsi" w:cstheme="majorHAnsi"/>
        </w:rPr>
        <w:t xml:space="preserve">the </w:t>
      </w:r>
      <w:r w:rsidRPr="00C53BC1">
        <w:rPr>
          <w:rStyle w:val="Emphasis"/>
          <w:rFonts w:asciiTheme="majorHAnsi" w:hAnsiTheme="majorHAnsi" w:cstheme="majorHAnsi"/>
          <w:highlight w:val="green"/>
        </w:rPr>
        <w:t>doubling</w:t>
      </w:r>
      <w:r w:rsidRPr="004875BD">
        <w:rPr>
          <w:rStyle w:val="Emphasis"/>
          <w:rFonts w:asciiTheme="majorHAnsi" w:hAnsiTheme="majorHAnsi" w:cstheme="majorHAnsi"/>
        </w:rPr>
        <w:t xml:space="preserve"> of </w:t>
      </w:r>
      <w:r w:rsidRPr="00C53BC1">
        <w:rPr>
          <w:rStyle w:val="Emphasis"/>
          <w:rFonts w:asciiTheme="majorHAnsi" w:hAnsiTheme="majorHAnsi" w:cstheme="majorHAnsi"/>
          <w:highlight w:val="green"/>
        </w:rPr>
        <w:t>life expectancy</w:t>
      </w:r>
      <w:r w:rsidRPr="00D50CF7">
        <w:rPr>
          <w:rFonts w:asciiTheme="majorHAnsi" w:hAnsiTheme="majorHAnsi" w:cstheme="majorHAnsi"/>
          <w:sz w:val="16"/>
        </w:rPr>
        <w:t xml:space="preserve">, a roughly </w:t>
      </w:r>
      <w:r w:rsidRPr="00F679F8">
        <w:rPr>
          <w:rStyle w:val="Emphasis"/>
          <w:rFonts w:asciiTheme="majorHAnsi" w:hAnsiTheme="majorHAnsi" w:cstheme="majorHAnsi"/>
        </w:rPr>
        <w:t xml:space="preserve">10-fold </w:t>
      </w:r>
      <w:r w:rsidRPr="00C53BC1">
        <w:rPr>
          <w:rStyle w:val="Emphasis"/>
          <w:rFonts w:asciiTheme="majorHAnsi" w:hAnsiTheme="majorHAnsi" w:cstheme="majorHAnsi"/>
          <w:highlight w:val="green"/>
        </w:rPr>
        <w:t>increase in</w:t>
      </w:r>
      <w:r w:rsidRPr="00F679F8">
        <w:rPr>
          <w:rStyle w:val="Emphasis"/>
          <w:rFonts w:asciiTheme="majorHAnsi" w:hAnsiTheme="majorHAnsi" w:cstheme="majorHAnsi"/>
        </w:rPr>
        <w:t xml:space="preserve"> adjusted global </w:t>
      </w:r>
      <w:r w:rsidRPr="00F3567E">
        <w:rPr>
          <w:rStyle w:val="Emphasis"/>
          <w:rFonts w:asciiTheme="majorHAnsi" w:hAnsiTheme="majorHAnsi" w:cstheme="majorHAnsi"/>
          <w:highlight w:val="green"/>
        </w:rPr>
        <w:t>GDP</w:t>
      </w:r>
      <w:r w:rsidRPr="00F3567E">
        <w:rPr>
          <w:rFonts w:asciiTheme="majorHAnsi" w:hAnsiTheme="majorHAnsi" w:cstheme="majorHAnsi"/>
          <w:sz w:val="16"/>
          <w:highlight w:val="green"/>
        </w:rPr>
        <w:t xml:space="preserve"> </w:t>
      </w:r>
      <w:r w:rsidRPr="00F3567E">
        <w:rPr>
          <w:rStyle w:val="underline"/>
          <w:rFonts w:asciiTheme="majorHAnsi" w:hAnsiTheme="majorHAnsi" w:cstheme="majorHAnsi"/>
          <w:highlight w:val="green"/>
        </w:rPr>
        <w:t>and</w:t>
      </w:r>
      <w:r w:rsidRPr="004875BD">
        <w:rPr>
          <w:rStyle w:val="underline"/>
          <w:rFonts w:asciiTheme="majorHAnsi" w:hAnsiTheme="majorHAnsi" w:cstheme="majorHAnsi"/>
        </w:rPr>
        <w:t xml:space="preserve"> a </w:t>
      </w:r>
      <w:r w:rsidRPr="004875BD">
        <w:rPr>
          <w:rStyle w:val="underline"/>
          <w:rFonts w:asciiTheme="majorHAnsi" w:hAnsiTheme="majorHAnsi" w:cstheme="majorHAnsi"/>
          <w:b/>
        </w:rPr>
        <w:t>profound and persistent reduction in</w:t>
      </w:r>
      <w:r w:rsidRPr="004875BD">
        <w:rPr>
          <w:rStyle w:val="underline"/>
          <w:rFonts w:asciiTheme="majorHAnsi" w:hAnsiTheme="majorHAnsi" w:cstheme="majorHAnsi"/>
        </w:rPr>
        <w:t xml:space="preserve"> battle deaths from </w:t>
      </w:r>
      <w:r w:rsidRPr="004875BD">
        <w:rPr>
          <w:rStyle w:val="Emphasis"/>
          <w:rFonts w:asciiTheme="majorHAnsi" w:hAnsiTheme="majorHAnsi" w:cstheme="majorHAnsi"/>
        </w:rPr>
        <w:t xml:space="preserve">state-based conflicts. </w:t>
      </w:r>
      <w:r w:rsidRPr="004875BD">
        <w:rPr>
          <w:rFonts w:asciiTheme="majorHAnsi" w:hAnsiTheme="majorHAnsi" w:cstheme="majorHAnsi"/>
          <w:sz w:val="16"/>
        </w:rPr>
        <w:t xml:space="preserve">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w:t>
      </w:r>
      <w:r w:rsidRPr="004875BD">
        <w:rPr>
          <w:rFonts w:asciiTheme="majorHAnsi" w:hAnsiTheme="majorHAnsi" w:cstheme="majorHAnsi"/>
          <w:sz w:val="16"/>
        </w:rPr>
        <w:lastRenderedPageBreak/>
        <w:t>force.</w:t>
      </w:r>
      <w:r w:rsidRPr="004875BD">
        <w:rPr>
          <w:rStyle w:val="underline"/>
          <w:rFonts w:asciiTheme="majorHAnsi" w:hAnsiTheme="majorHAnsi" w:cstheme="majorHAnsi"/>
          <w:sz w:val="14"/>
          <w:szCs w:val="14"/>
        </w:rPr>
        <w:t xml:space="preserve"> </w:t>
      </w:r>
      <w:r w:rsidRPr="004875BD">
        <w:rPr>
          <w:rStyle w:val="StyleUnderline"/>
          <w:rFonts w:asciiTheme="majorHAnsi" w:hAnsiTheme="majorHAnsi" w:cstheme="majorHAnsi"/>
        </w:rPr>
        <w:t>As for the sheer "evil" that is our military-industrial complex, again, let's examine what the world looked like before that establishment reared its ugly head.</w:t>
      </w:r>
      <w:r w:rsidRPr="004875BD">
        <w:rPr>
          <w:rStyle w:val="underline"/>
          <w:rFonts w:asciiTheme="majorHAnsi" w:hAnsiTheme="majorHAnsi" w:cstheme="majorHAnsi"/>
          <w:sz w:val="14"/>
          <w:szCs w:val="14"/>
        </w:rPr>
        <w:t xml:space="preserve"> </w:t>
      </w:r>
      <w:r w:rsidRPr="004875BD">
        <w:rPr>
          <w:rStyle w:val="underline"/>
          <w:rFonts w:asciiTheme="majorHAnsi" w:hAnsiTheme="majorHAnsi" w:cstheme="majorHAnsi"/>
        </w:rPr>
        <w:t xml:space="preserve">The last great period of global structural change was the first half of the 20th century, a period that saw </w:t>
      </w:r>
      <w:r w:rsidRPr="004875BD">
        <w:rPr>
          <w:rStyle w:val="underline"/>
          <w:rFonts w:asciiTheme="majorHAnsi" w:hAnsiTheme="majorHAnsi" w:cstheme="majorHAnsi"/>
          <w:b/>
        </w:rPr>
        <w:t>a death toll of about 100 million across two world wars</w:t>
      </w:r>
      <w:r w:rsidRPr="00F679F8">
        <w:rPr>
          <w:rStyle w:val="underline"/>
          <w:rFonts w:asciiTheme="majorHAnsi" w:hAnsiTheme="majorHAnsi" w:cstheme="majorHAnsi"/>
          <w:sz w:val="16"/>
        </w:rPr>
        <w:t xml:space="preserve">. </w:t>
      </w:r>
      <w:r w:rsidRPr="00D50CF7">
        <w:rPr>
          <w:rFonts w:asciiTheme="majorHAnsi" w:hAnsiTheme="majorHAnsi" w:cstheme="majorHAnsi"/>
          <w:sz w:val="16"/>
        </w:rPr>
        <w:t xml:space="preserve">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w:t>
      </w:r>
      <w:r w:rsidRPr="00F679F8">
        <w:rPr>
          <w:rStyle w:val="underline"/>
          <w:rFonts w:asciiTheme="majorHAnsi" w:hAnsiTheme="majorHAnsi" w:cstheme="majorHAnsi"/>
        </w:rPr>
        <w:t xml:space="preserve">these </w:t>
      </w:r>
      <w:r w:rsidRPr="00C53BC1">
        <w:rPr>
          <w:rStyle w:val="underline"/>
          <w:rFonts w:asciiTheme="majorHAnsi" w:hAnsiTheme="majorHAnsi" w:cstheme="majorHAnsi"/>
          <w:highlight w:val="green"/>
        </w:rPr>
        <w:t>calculations suggest a</w:t>
      </w:r>
      <w:r w:rsidRPr="00F679F8">
        <w:rPr>
          <w:rStyle w:val="underline"/>
          <w:rFonts w:asciiTheme="majorHAnsi" w:hAnsiTheme="majorHAnsi" w:cstheme="majorHAnsi"/>
        </w:rPr>
        <w:t xml:space="preserve"> 90 percent absolute drop and a </w:t>
      </w:r>
      <w:r w:rsidRPr="00C53BC1">
        <w:rPr>
          <w:rStyle w:val="Emphasis"/>
          <w:rFonts w:asciiTheme="majorHAnsi" w:hAnsiTheme="majorHAnsi" w:cstheme="majorHAnsi"/>
          <w:highlight w:val="green"/>
        </w:rPr>
        <w:t xml:space="preserve">99 percent relative drop in </w:t>
      </w:r>
      <w:r w:rsidRPr="004875BD">
        <w:rPr>
          <w:rStyle w:val="Emphasis"/>
          <w:rFonts w:asciiTheme="majorHAnsi" w:hAnsiTheme="majorHAnsi" w:cstheme="majorHAnsi"/>
          <w:highlight w:val="green"/>
        </w:rPr>
        <w:t>deaths due to war</w:t>
      </w:r>
      <w:r w:rsidRPr="004875BD">
        <w:rPr>
          <w:rStyle w:val="underline"/>
          <w:rFonts w:asciiTheme="majorHAnsi" w:hAnsiTheme="majorHAnsi" w:cstheme="majorHAnsi"/>
          <w:sz w:val="16"/>
        </w:rPr>
        <w:t>.</w:t>
      </w:r>
      <w:r w:rsidRPr="006469BB">
        <w:rPr>
          <w:sz w:val="16"/>
          <w:szCs w:val="16"/>
        </w:rPr>
        <w:t xml:space="preserve">  </w:t>
      </w:r>
      <w:r w:rsidRPr="004875BD">
        <w:rPr>
          <w:rFonts w:asciiTheme="majorHAnsi" w:hAnsiTheme="majorHAnsi" w:cstheme="majorHAnsi"/>
          <w:sz w:val="16"/>
        </w:rPr>
        <w:t>We are clearly headed for a world order characterized by multipolarity, something the American-birthed system was designed</w:t>
      </w:r>
      <w:r w:rsidRPr="00D50CF7">
        <w:rPr>
          <w:rFonts w:asciiTheme="majorHAnsi" w:hAnsiTheme="majorHAnsi" w:cstheme="majorHAnsi"/>
          <w:sz w:val="16"/>
        </w:rPr>
        <w:t xml:space="preserve"> to both encourage and accommodate. But given how things turned out the last time we collectively faced such a fluid structure, </w:t>
      </w:r>
      <w:r w:rsidRPr="00F679F8">
        <w:rPr>
          <w:rStyle w:val="Emphasis"/>
          <w:rFonts w:asciiTheme="majorHAnsi" w:hAnsiTheme="majorHAnsi" w:cstheme="majorHAnsi"/>
        </w:rPr>
        <w:t>we would do well to keep U.S. power</w:t>
      </w:r>
      <w:r w:rsidRPr="00F679F8">
        <w:rPr>
          <w:rStyle w:val="StyleUnderline"/>
          <w:rFonts w:asciiTheme="majorHAnsi" w:hAnsiTheme="majorHAnsi" w:cstheme="majorHAnsi"/>
        </w:rPr>
        <w:t xml:space="preserve">, in all of its forms, </w:t>
      </w:r>
      <w:r w:rsidRPr="00F679F8">
        <w:rPr>
          <w:rStyle w:val="underline"/>
          <w:rFonts w:asciiTheme="majorHAnsi" w:hAnsiTheme="majorHAnsi" w:cstheme="majorHAnsi"/>
        </w:rPr>
        <w:t>deeply embedded in the geometry to come</w:t>
      </w:r>
      <w:r w:rsidRPr="00F679F8">
        <w:rPr>
          <w:rStyle w:val="underline"/>
          <w:rFonts w:asciiTheme="majorHAnsi" w:hAnsiTheme="majorHAnsi" w:cstheme="majorHAnsi"/>
          <w:sz w:val="16"/>
        </w:rPr>
        <w:t>.</w:t>
      </w:r>
    </w:p>
    <w:p w14:paraId="6C2E83B2" w14:textId="77777777" w:rsidR="00046A9A" w:rsidRPr="00DE2072" w:rsidRDefault="00046A9A" w:rsidP="0047795C">
      <w:pPr>
        <w:rPr>
          <w:rFonts w:asciiTheme="majorHAnsi" w:hAnsiTheme="majorHAnsi" w:cstheme="majorHAnsi"/>
          <w:sz w:val="16"/>
        </w:rPr>
      </w:pPr>
    </w:p>
    <w:p w14:paraId="4F42961A" w14:textId="6CC25F58" w:rsidR="00412ACA" w:rsidRDefault="00BE0748" w:rsidP="00BE0748">
      <w:pPr>
        <w:pStyle w:val="Heading3"/>
      </w:pPr>
      <w:r>
        <w:lastRenderedPageBreak/>
        <w:t>Advantage 2 - Innovation</w:t>
      </w:r>
    </w:p>
    <w:p w14:paraId="1D2C6B0B" w14:textId="556999EA"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Unions key to innovation, reform, and knowledge sharing</w:t>
      </w:r>
    </w:p>
    <w:p w14:paraId="4C13553E" w14:textId="77777777" w:rsidR="0047795C" w:rsidRPr="00DE2072" w:rsidRDefault="0047795C" w:rsidP="0047795C">
      <w:pPr>
        <w:rPr>
          <w:rStyle w:val="StyleUnderline"/>
          <w:rFonts w:asciiTheme="majorHAnsi" w:hAnsiTheme="majorHAnsi" w:cstheme="majorHAnsi"/>
        </w:rPr>
      </w:pPr>
      <w:r w:rsidRPr="00DE2072">
        <w:rPr>
          <w:rStyle w:val="Style13ptBold"/>
          <w:rFonts w:asciiTheme="majorHAnsi" w:hAnsiTheme="majorHAnsi" w:cstheme="majorHAnsi"/>
        </w:rPr>
        <w:t>Bivens et al, 17</w:t>
      </w:r>
      <w:r w:rsidRPr="00DE2072">
        <w:rPr>
          <w:rFonts w:asciiTheme="majorHAnsi" w:hAnsiTheme="majorHAnsi" w:cstheme="majorHAnsi"/>
        </w:rPr>
        <w:t xml:space="preserve"> (Josh, director of research at the Economic Policy Institute (EPI), “How today’s unions help working people,” 8/24/17, Economic Policy Institute, https://www.epi.org/publication/how-todays-unions-help-working-people-giving-workers-the-power-to-improve-their-jobs-and-unrig-the-economy/)</w:t>
      </w:r>
    </w:p>
    <w:p w14:paraId="1CBA19F8" w14:textId="77777777" w:rsidR="0047795C" w:rsidRPr="00DE2072" w:rsidRDefault="0047795C" w:rsidP="0047795C">
      <w:pPr>
        <w:rPr>
          <w:rStyle w:val="Hyperlink"/>
          <w:rFonts w:asciiTheme="majorHAnsi" w:hAnsiTheme="majorHAnsi" w:cstheme="majorHAnsi"/>
          <w:sz w:val="16"/>
        </w:rPr>
      </w:pPr>
      <w:r w:rsidRPr="00DE2072">
        <w:rPr>
          <w:rStyle w:val="StyleUnderline"/>
          <w:rFonts w:asciiTheme="majorHAnsi" w:hAnsiTheme="majorHAnsi" w:cstheme="majorHAnsi"/>
        </w:rPr>
        <w:t xml:space="preserve">Because they are </w:t>
      </w:r>
      <w:r w:rsidRPr="00DE2072">
        <w:rPr>
          <w:rStyle w:val="StyleUnderline"/>
          <w:rFonts w:asciiTheme="majorHAnsi" w:hAnsiTheme="majorHAnsi" w:cstheme="majorHAnsi"/>
          <w:highlight w:val="green"/>
        </w:rPr>
        <w:t>on the front lines</w:t>
      </w:r>
      <w:r w:rsidRPr="00DE2072">
        <w:rPr>
          <w:rStyle w:val="StyleUnderline"/>
          <w:rFonts w:asciiTheme="majorHAnsi" w:hAnsiTheme="majorHAnsi" w:cstheme="majorHAnsi"/>
        </w:rPr>
        <w:t xml:space="preserve">, working </w:t>
      </w:r>
      <w:r w:rsidRPr="00DE2072">
        <w:rPr>
          <w:rStyle w:val="StyleUnderline"/>
          <w:rFonts w:asciiTheme="majorHAnsi" w:hAnsiTheme="majorHAnsi" w:cstheme="majorHAnsi"/>
          <w:highlight w:val="green"/>
        </w:rPr>
        <w:t>people</w:t>
      </w:r>
      <w:r w:rsidRPr="00DE2072">
        <w:rPr>
          <w:rStyle w:val="StyleUnderline"/>
          <w:rFonts w:asciiTheme="majorHAnsi" w:hAnsiTheme="majorHAnsi" w:cstheme="majorHAnsi"/>
        </w:rPr>
        <w:t xml:space="preserve"> often </w:t>
      </w:r>
      <w:r w:rsidRPr="00DE2072">
        <w:rPr>
          <w:rStyle w:val="StyleUnderline"/>
          <w:rFonts w:asciiTheme="majorHAnsi" w:hAnsiTheme="majorHAnsi" w:cstheme="majorHAnsi"/>
          <w:highlight w:val="green"/>
        </w:rPr>
        <w:t>have</w:t>
      </w:r>
      <w:r w:rsidRPr="00DE2072">
        <w:rPr>
          <w:rStyle w:val="StyleUnderline"/>
          <w:rFonts w:asciiTheme="majorHAnsi" w:hAnsiTheme="majorHAnsi" w:cstheme="majorHAnsi"/>
        </w:rPr>
        <w:t xml:space="preserve"> some of </w:t>
      </w:r>
      <w:r w:rsidRPr="00DE2072">
        <w:rPr>
          <w:rStyle w:val="StyleUnderline"/>
          <w:rFonts w:asciiTheme="majorHAnsi" w:hAnsiTheme="majorHAnsi" w:cstheme="majorHAnsi"/>
          <w:highlight w:val="green"/>
        </w:rPr>
        <w:t>the best information</w:t>
      </w:r>
      <w:r w:rsidRPr="00DE2072">
        <w:rPr>
          <w:rStyle w:val="StyleUnderline"/>
          <w:rFonts w:asciiTheme="majorHAnsi" w:hAnsiTheme="majorHAnsi" w:cstheme="majorHAnsi"/>
        </w:rPr>
        <w:t xml:space="preserve"> on </w:t>
      </w:r>
      <w:r w:rsidRPr="00DE2072">
        <w:rPr>
          <w:rStyle w:val="StyleUnderline"/>
          <w:rFonts w:asciiTheme="majorHAnsi" w:hAnsiTheme="majorHAnsi" w:cstheme="majorHAnsi"/>
          <w:highlight w:val="green"/>
        </w:rPr>
        <w:t>how to</w:t>
      </w:r>
      <w:r w:rsidRPr="00DE2072">
        <w:rPr>
          <w:rStyle w:val="StyleUnderline"/>
          <w:rFonts w:asciiTheme="majorHAnsi" w:hAnsiTheme="majorHAnsi" w:cstheme="majorHAnsi"/>
        </w:rPr>
        <w:t xml:space="preserve"> improve their workplaces and </w:t>
      </w:r>
      <w:r w:rsidRPr="00DE2072">
        <w:rPr>
          <w:rStyle w:val="StyleUnderline"/>
          <w:rFonts w:asciiTheme="majorHAnsi" w:hAnsiTheme="majorHAnsi" w:cstheme="majorHAnsi"/>
          <w:highlight w:val="green"/>
        </w:rPr>
        <w:t>make their workplaces</w:t>
      </w:r>
      <w:r w:rsidRPr="00DE2072">
        <w:rPr>
          <w:rStyle w:val="StyleUnderline"/>
          <w:rFonts w:asciiTheme="majorHAnsi" w:hAnsiTheme="majorHAnsi" w:cstheme="majorHAnsi"/>
        </w:rPr>
        <w:t xml:space="preserve"> safer and more </w:t>
      </w:r>
      <w:r w:rsidRPr="00DE2072">
        <w:rPr>
          <w:rStyle w:val="StyleUnderline"/>
          <w:rFonts w:asciiTheme="majorHAnsi" w:hAnsiTheme="majorHAnsi" w:cstheme="majorHAnsi"/>
          <w:highlight w:val="green"/>
        </w:rPr>
        <w:t>productive</w:t>
      </w:r>
      <w:r w:rsidRPr="00DE2072">
        <w:rPr>
          <w:rStyle w:val="StyleUnderline"/>
          <w:rFonts w:asciiTheme="majorHAnsi" w:hAnsiTheme="majorHAnsi" w:cstheme="majorHAnsi"/>
        </w:rPr>
        <w:t xml:space="preserve">. </w:t>
      </w:r>
      <w:r w:rsidRPr="00DE2072">
        <w:rPr>
          <w:rStyle w:val="StyleUnderline"/>
          <w:rFonts w:asciiTheme="majorHAnsi" w:hAnsiTheme="majorHAnsi" w:cstheme="majorHAnsi"/>
          <w:highlight w:val="green"/>
        </w:rPr>
        <w:t>Unions</w:t>
      </w:r>
      <w:r w:rsidRPr="00DE2072">
        <w:rPr>
          <w:rStyle w:val="StyleUnderline"/>
          <w:rFonts w:asciiTheme="majorHAnsi" w:hAnsiTheme="majorHAnsi" w:cstheme="majorHAnsi"/>
        </w:rPr>
        <w:t xml:space="preserve"> </w:t>
      </w:r>
      <w:r w:rsidRPr="00DE2072">
        <w:rPr>
          <w:rStyle w:val="StyleUnderline"/>
          <w:rFonts w:asciiTheme="majorHAnsi" w:hAnsiTheme="majorHAnsi" w:cstheme="majorHAnsi"/>
          <w:highlight w:val="green"/>
        </w:rPr>
        <w:t>provide</w:t>
      </w:r>
      <w:r w:rsidRPr="00DE2072">
        <w:rPr>
          <w:rStyle w:val="StyleUnderline"/>
          <w:rFonts w:asciiTheme="majorHAnsi" w:hAnsiTheme="majorHAnsi" w:cstheme="majorHAnsi"/>
        </w:rPr>
        <w:t xml:space="preserve"> the </w:t>
      </w:r>
      <w:r w:rsidRPr="00DE2072">
        <w:rPr>
          <w:rStyle w:val="StyleUnderline"/>
          <w:rFonts w:asciiTheme="majorHAnsi" w:hAnsiTheme="majorHAnsi" w:cstheme="majorHAnsi"/>
          <w:highlight w:val="green"/>
        </w:rPr>
        <w:t>means for workers to share</w:t>
      </w:r>
      <w:r w:rsidRPr="00DE2072">
        <w:rPr>
          <w:rStyle w:val="StyleUnderline"/>
          <w:rFonts w:asciiTheme="majorHAnsi" w:hAnsiTheme="majorHAnsi" w:cstheme="majorHAnsi"/>
        </w:rPr>
        <w:t xml:space="preserve"> their </w:t>
      </w:r>
      <w:r w:rsidRPr="00DE2072">
        <w:rPr>
          <w:rStyle w:val="StyleUnderline"/>
          <w:rFonts w:asciiTheme="majorHAnsi" w:hAnsiTheme="majorHAnsi" w:cstheme="majorHAnsi"/>
          <w:highlight w:val="green"/>
        </w:rPr>
        <w:t>knowledge</w:t>
      </w:r>
      <w:r w:rsidRPr="00DE2072">
        <w:rPr>
          <w:rStyle w:val="StyleUnderline"/>
          <w:rFonts w:asciiTheme="majorHAnsi" w:hAnsiTheme="majorHAnsi" w:cstheme="majorHAnsi"/>
        </w:rPr>
        <w:t xml:space="preserve"> about what works and what doesn’t—</w:t>
      </w:r>
      <w:r w:rsidRPr="00DE2072">
        <w:rPr>
          <w:rStyle w:val="StyleUnderline"/>
          <w:rFonts w:asciiTheme="majorHAnsi" w:hAnsiTheme="majorHAnsi" w:cstheme="majorHAnsi"/>
          <w:highlight w:val="green"/>
        </w:rPr>
        <w:t>without</w:t>
      </w:r>
      <w:r w:rsidRPr="00DE2072">
        <w:rPr>
          <w:rStyle w:val="StyleUnderline"/>
          <w:rFonts w:asciiTheme="majorHAnsi" w:hAnsiTheme="majorHAnsi" w:cstheme="majorHAnsi"/>
        </w:rPr>
        <w:t xml:space="preserve"> fear of </w:t>
      </w:r>
      <w:r w:rsidRPr="00DE2072">
        <w:rPr>
          <w:rStyle w:val="StyleUnderline"/>
          <w:rFonts w:asciiTheme="majorHAnsi" w:hAnsiTheme="majorHAnsi" w:cstheme="majorHAnsi"/>
          <w:highlight w:val="green"/>
        </w:rPr>
        <w:t>retaliation</w:t>
      </w:r>
      <w:r w:rsidRPr="00DE2072">
        <w:rPr>
          <w:rStyle w:val="StyleUnderline"/>
          <w:rFonts w:asciiTheme="majorHAnsi" w:hAnsiTheme="majorHAnsi" w:cstheme="majorHAnsi"/>
        </w:rPr>
        <w:t xml:space="preserve">. Unionized workplaces also </w:t>
      </w:r>
      <w:r w:rsidRPr="00DE2072">
        <w:rPr>
          <w:rStyle w:val="StyleUnderline"/>
          <w:rFonts w:asciiTheme="majorHAnsi" w:hAnsiTheme="majorHAnsi" w:cstheme="majorHAnsi"/>
          <w:highlight w:val="green"/>
        </w:rPr>
        <w:t>provide</w:t>
      </w:r>
      <w:r w:rsidRPr="00DE2072">
        <w:rPr>
          <w:rStyle w:val="StyleUnderline"/>
          <w:rFonts w:asciiTheme="majorHAnsi" w:hAnsiTheme="majorHAnsi" w:cstheme="majorHAnsi"/>
        </w:rPr>
        <w:t xml:space="preserve"> their workers with </w:t>
      </w:r>
      <w:r w:rsidRPr="00DE2072">
        <w:rPr>
          <w:rStyle w:val="StyleUnderline"/>
          <w:rFonts w:asciiTheme="majorHAnsi" w:hAnsiTheme="majorHAnsi" w:cstheme="majorHAnsi"/>
          <w:highlight w:val="green"/>
        </w:rPr>
        <w:t>more transparency</w:t>
      </w:r>
      <w:r w:rsidRPr="00DE2072">
        <w:rPr>
          <w:rStyle w:val="StyleUnderline"/>
          <w:rFonts w:asciiTheme="majorHAnsi" w:hAnsiTheme="majorHAnsi" w:cstheme="majorHAnsi"/>
        </w:rPr>
        <w:t xml:space="preserve"> about company finances and processes that can help shape responses to problems. Here are a few </w:t>
      </w:r>
      <w:r w:rsidRPr="00DE2072">
        <w:rPr>
          <w:rStyle w:val="StyleUnderline"/>
          <w:rFonts w:asciiTheme="majorHAnsi" w:hAnsiTheme="majorHAnsi" w:cstheme="majorHAnsi"/>
          <w:highlight w:val="green"/>
        </w:rPr>
        <w:t>example</w:t>
      </w:r>
      <w:r w:rsidRPr="00DE2072">
        <w:rPr>
          <w:rStyle w:val="StyleUnderline"/>
          <w:rFonts w:asciiTheme="majorHAnsi" w:hAnsiTheme="majorHAnsi" w:cstheme="majorHAnsi"/>
        </w:rPr>
        <w:t>s</w:t>
      </w:r>
      <w:r w:rsidRPr="00DE2072">
        <w:rPr>
          <w:rFonts w:asciiTheme="majorHAnsi" w:hAnsiTheme="majorHAnsi" w:cstheme="majorHAnsi"/>
          <w:sz w:val="16"/>
        </w:rPr>
        <w:t xml:space="preserve"> of specific ways unions have sought to improve their workplaces: </w:t>
      </w:r>
      <w:r w:rsidRPr="00DE2072">
        <w:rPr>
          <w:rStyle w:val="StyleUnderline"/>
          <w:rFonts w:asciiTheme="majorHAnsi" w:hAnsiTheme="majorHAnsi" w:cstheme="majorHAnsi"/>
        </w:rPr>
        <w:t>Shifting from teacher punishment to professional development.</w:t>
      </w:r>
      <w:r w:rsidRPr="00DE2072">
        <w:rPr>
          <w:rFonts w:asciiTheme="majorHAnsi" w:hAnsiTheme="majorHAnsi" w:cstheme="majorHAnsi"/>
          <w:sz w:val="16"/>
        </w:rPr>
        <w:t xml:space="preserve"> The Peer Assistance and Review (PAR) system created by the Toledo Federation of Teachers (TFT) in the early 1980s transformed teacher evaluation and professional development in Toledo and subsequently spread to other cities and counties in Ohio and throughout the country, including Boston; Rochester, New York; St. Paul, Minnesota; and Montgomery County, Maryland. Under the PAR program, new teachers—and experienced teachers who have been struggling—work with “consulting teachers” who provide mentoring and evaluation. Only after that process do principals get involved in evaluation. Veteran teachers may be referred to the program or seek it out on their own. Districts that have adopted PAR say that it strengthens instruction, increases teacher leadership, and helps strengthen the relationship between the district and the teachers union.</w:t>
      </w:r>
      <w:hyperlink r:id="rId12" w:anchor="_note63" w:history="1">
        <w:r w:rsidRPr="00DE2072">
          <w:rPr>
            <w:rStyle w:val="Hyperlink"/>
            <w:rFonts w:asciiTheme="majorHAnsi" w:hAnsiTheme="majorHAnsi" w:cstheme="majorHAnsi"/>
            <w:sz w:val="16"/>
          </w:rPr>
          <w:t>63</w:t>
        </w:r>
      </w:hyperlink>
      <w:r w:rsidRPr="00DE2072">
        <w:rPr>
          <w:rFonts w:asciiTheme="majorHAnsi" w:hAnsiTheme="majorHAnsi" w:cstheme="majorHAnsi"/>
          <w:sz w:val="16"/>
        </w:rPr>
        <w:t xml:space="preserve"> </w:t>
      </w:r>
      <w:r w:rsidRPr="00DE2072">
        <w:rPr>
          <w:rStyle w:val="StyleUnderline"/>
          <w:rFonts w:asciiTheme="majorHAnsi" w:hAnsiTheme="majorHAnsi" w:cstheme="majorHAnsi"/>
          <w:highlight w:val="green"/>
        </w:rPr>
        <w:t>Training</w:t>
      </w:r>
      <w:r w:rsidRPr="00DE2072">
        <w:rPr>
          <w:rStyle w:val="StyleUnderline"/>
          <w:rFonts w:asciiTheme="majorHAnsi" w:hAnsiTheme="majorHAnsi" w:cstheme="majorHAnsi"/>
        </w:rPr>
        <w:t xml:space="preserve"> manufacturing workers </w:t>
      </w:r>
      <w:r w:rsidRPr="00DE2072">
        <w:rPr>
          <w:rStyle w:val="StyleUnderline"/>
          <w:rFonts w:asciiTheme="majorHAnsi" w:hAnsiTheme="majorHAnsi" w:cstheme="majorHAnsi"/>
          <w:highlight w:val="green"/>
        </w:rPr>
        <w:t>in new technology skills</w:t>
      </w:r>
      <w:r w:rsidRPr="00DE2072">
        <w:rPr>
          <w:rStyle w:val="StyleUnderline"/>
          <w:rFonts w:asciiTheme="majorHAnsi" w:hAnsiTheme="majorHAnsi" w:cstheme="majorHAnsi"/>
        </w:rPr>
        <w:t>.</w:t>
      </w:r>
      <w:r w:rsidRPr="00DE2072">
        <w:rPr>
          <w:rFonts w:asciiTheme="majorHAnsi" w:hAnsiTheme="majorHAnsi" w:cstheme="majorHAnsi"/>
          <w:sz w:val="16"/>
        </w:rPr>
        <w:t xml:space="preserve"> Labor unions and the AFL-CIO Working for America Institute have been key partners in implementing a program that trains workers to operate more technical and highly specialized manufacturing processes. The Industrial Manufacturing Technicians (IMT) apprenticeship program began in Milwaukee and is expanding across eight states. The program, operated by the Wisconsin Regional Training Partnership (WRTP)/BIG STEP, provides workers with 2,700 hours of on-the-job training and 260 hours with technical college instructors. Labor union partners include the International Association of Machinists and Aerospace Workers (IAMAW), the International Association of Sheet Metal, Air, Rail and Transportation Workers (SMART), the International Brotherhood of Electrical Workers (IBEW), the United Automobile Workers (UAW), and the United Steelworkers (USW). “Union support ensures that the firm-specific design of the program is responsive to worker feedback as well as to lessons learned from IMT programs at other employers that the union covers.”</w:t>
      </w:r>
      <w:hyperlink r:id="rId13" w:anchor="_note64" w:history="1">
        <w:r w:rsidRPr="00DE2072">
          <w:rPr>
            <w:rStyle w:val="Hyperlink"/>
            <w:rFonts w:asciiTheme="majorHAnsi" w:hAnsiTheme="majorHAnsi" w:cstheme="majorHAnsi"/>
            <w:sz w:val="16"/>
          </w:rPr>
          <w:t>64</w:t>
        </w:r>
      </w:hyperlink>
      <w:r w:rsidRPr="00DE2072">
        <w:rPr>
          <w:rFonts w:asciiTheme="majorHAnsi" w:hAnsiTheme="majorHAnsi" w:cstheme="majorHAnsi"/>
          <w:sz w:val="16"/>
        </w:rPr>
        <w:t xml:space="preserve"> </w:t>
      </w:r>
      <w:r w:rsidRPr="00DE2072">
        <w:rPr>
          <w:rStyle w:val="StyleUnderline"/>
          <w:rFonts w:asciiTheme="majorHAnsi" w:hAnsiTheme="majorHAnsi" w:cstheme="majorHAnsi"/>
        </w:rPr>
        <w:t>Ending quotas that force bank workers to sell exploitive loans</w:t>
      </w:r>
      <w:r w:rsidRPr="00DE2072">
        <w:rPr>
          <w:rFonts w:asciiTheme="majorHAnsi" w:hAnsiTheme="majorHAnsi" w:cstheme="majorHAnsi"/>
          <w:sz w:val="16"/>
        </w:rPr>
        <w:t>. More than 15,000 U.S. bank workers for Spain-based Santander Bank are trying to create the first bank workers’ union in the United States (bank unions are widespread in other developed countries). Among Santander workers’ goals is to end quotas that force workers to hawk subprime auto loans and other exploitative loans to customers—often people of color and neighbors in their communities—without being able to properly explain the terms of those loans.</w:t>
      </w:r>
      <w:hyperlink r:id="rId14" w:anchor="_note65" w:history="1">
        <w:r w:rsidRPr="00DE2072">
          <w:rPr>
            <w:rStyle w:val="Hyperlink"/>
            <w:rFonts w:asciiTheme="majorHAnsi" w:hAnsiTheme="majorHAnsi" w:cstheme="majorHAnsi"/>
            <w:sz w:val="16"/>
          </w:rPr>
          <w:t>65</w:t>
        </w:r>
      </w:hyperlink>
      <w:r w:rsidRPr="00DE2072">
        <w:rPr>
          <w:rFonts w:asciiTheme="majorHAnsi" w:hAnsiTheme="majorHAnsi" w:cstheme="majorHAnsi"/>
          <w:sz w:val="16"/>
        </w:rPr>
        <w:t xml:space="preserve"> While there has been no election petition filed for Santander Bank yet, Santander workers have brought attention to what has been a problem for American consumers. By forming unions and gaining a seat at the table, financial services employees could help end predatory practices like those engaged in by Wells Fargo Bank in recent years.</w:t>
      </w:r>
      <w:hyperlink r:id="rId15" w:anchor="_note66" w:history="1">
        <w:r w:rsidRPr="00DE2072">
          <w:rPr>
            <w:rStyle w:val="Hyperlink"/>
            <w:rFonts w:asciiTheme="majorHAnsi" w:hAnsiTheme="majorHAnsi" w:cstheme="majorHAnsi"/>
            <w:sz w:val="16"/>
          </w:rPr>
          <w:t>66</w:t>
        </w:r>
      </w:hyperlink>
    </w:p>
    <w:p w14:paraId="2A830EE5"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Innovation, reform, and knowledge sharing is key to sustained economic growth and job development in a new technological landscape.</w:t>
      </w:r>
    </w:p>
    <w:p w14:paraId="00DF2BD4" w14:textId="77777777" w:rsidR="0047795C" w:rsidRPr="00DE2072" w:rsidRDefault="0047795C" w:rsidP="0047795C">
      <w:pPr>
        <w:rPr>
          <w:rFonts w:asciiTheme="majorHAnsi" w:hAnsiTheme="majorHAnsi" w:cstheme="majorHAnsi"/>
        </w:rPr>
      </w:pPr>
      <w:r w:rsidRPr="00DE2072">
        <w:rPr>
          <w:rStyle w:val="Style13ptBold"/>
          <w:rFonts w:asciiTheme="majorHAnsi" w:hAnsiTheme="majorHAnsi" w:cstheme="majorHAnsi"/>
        </w:rPr>
        <w:t>Raymond 13</w:t>
      </w:r>
      <w:r w:rsidRPr="00DE2072">
        <w:rPr>
          <w:rFonts w:asciiTheme="majorHAnsi" w:hAnsiTheme="majorHAnsi" w:cstheme="majorHAnsi"/>
        </w:rPr>
        <w:t xml:space="preserve"> ,  Kailey Raymond, 06/23/16, "What is the innovation economy and why should you want to be a part of it," Startup Institute, https://www.startupinstitute.com/blog/what-is-the-innovation-economy-and-why-should-you-want</w:t>
      </w:r>
    </w:p>
    <w:p w14:paraId="0CA1262E" w14:textId="77777777" w:rsidR="0047795C" w:rsidRPr="00DE2072" w:rsidRDefault="0047795C" w:rsidP="0047795C">
      <w:pPr>
        <w:rPr>
          <w:rFonts w:asciiTheme="majorHAnsi" w:hAnsiTheme="majorHAnsi" w:cstheme="majorHAnsi"/>
          <w:sz w:val="16"/>
        </w:rPr>
      </w:pPr>
      <w:r w:rsidRPr="00DE2072">
        <w:rPr>
          <w:rFonts w:asciiTheme="majorHAnsi" w:hAnsiTheme="majorHAnsi" w:cstheme="majorHAnsi"/>
          <w:sz w:val="16"/>
        </w:rPr>
        <w:t xml:space="preserve">First, let’s start with what is the innovation economy. It sounds an awful lot like a buzzword. Well, maybe, but as buzzy as it may sound, innovation economics is a real thing. Scouts honor. This relatively new theory of economics is based upon the idea that </w:t>
      </w:r>
      <w:r w:rsidRPr="00DE2072">
        <w:rPr>
          <w:rStyle w:val="StyleUnderline"/>
          <w:rFonts w:asciiTheme="majorHAnsi" w:hAnsiTheme="majorHAnsi" w:cstheme="majorHAnsi"/>
          <w:highlight w:val="green"/>
        </w:rPr>
        <w:t>knowledge</w:t>
      </w:r>
      <w:r w:rsidRPr="00DE2072">
        <w:rPr>
          <w:rStyle w:val="StyleUnderline"/>
          <w:rFonts w:asciiTheme="majorHAnsi" w:hAnsiTheme="majorHAnsi" w:cstheme="majorHAnsi"/>
        </w:rPr>
        <w:t xml:space="preserve">, entrepreneurship, </w:t>
      </w:r>
      <w:r w:rsidRPr="00DE2072">
        <w:rPr>
          <w:rStyle w:val="StyleUnderline"/>
          <w:rFonts w:asciiTheme="majorHAnsi" w:hAnsiTheme="majorHAnsi" w:cstheme="majorHAnsi"/>
          <w:highlight w:val="green"/>
        </w:rPr>
        <w:t>innovation, technology and collaboration fuel economic growth</w:t>
      </w:r>
      <w:r w:rsidRPr="00DE2072">
        <w:rPr>
          <w:rFonts w:asciiTheme="majorHAnsi" w:hAnsiTheme="majorHAnsi" w:cstheme="majorHAnsi"/>
          <w:sz w:val="16"/>
        </w:rPr>
        <w:t xml:space="preserve">. Look no further than theWe are Made in New Yorkcampaign, which seeks to connect the city’s tech startups with its jobs seekers. Government is now supporting the idea that technology and innovation spurs economic growth. Mayor Bloomberg statedin Mashable, “The growth of the tech industry in New York City has been a critical part of weathering the nation’s economic downturn, far better than the rest of the country.” The Innovation Economy in New York A quick glance at the Made in New York map shows over a thousand tech companies in NYC that are hiring. Who knew there were even a thousand tech companies in NYC, let alone </w:t>
      </w:r>
      <w:r w:rsidRPr="00DE2072">
        <w:rPr>
          <w:rFonts w:asciiTheme="majorHAnsi" w:hAnsiTheme="majorHAnsi" w:cstheme="majorHAnsi"/>
          <w:sz w:val="16"/>
        </w:rPr>
        <w:lastRenderedPageBreak/>
        <w:t xml:space="preserve">that they were all growing their teams!? What about all this talk about unemployment and underemployment, you may ask? The numbers are pretty scary, it’s true. Almost 54% of bachelor’s degree holders under the age of 25 last year were either jobless or underemployed. That’s 1.5 million people. So, what’s the number one reason why you should want to be a part of </w:t>
      </w:r>
      <w:r w:rsidRPr="00DE2072">
        <w:rPr>
          <w:rStyle w:val="StyleUnderline"/>
          <w:rFonts w:asciiTheme="majorHAnsi" w:hAnsiTheme="majorHAnsi" w:cstheme="majorHAnsi"/>
        </w:rPr>
        <w:t xml:space="preserve">the </w:t>
      </w:r>
      <w:r w:rsidRPr="00DE2072">
        <w:rPr>
          <w:rStyle w:val="StyleUnderline"/>
          <w:rFonts w:asciiTheme="majorHAnsi" w:hAnsiTheme="majorHAnsi" w:cstheme="majorHAnsi"/>
          <w:highlight w:val="green"/>
        </w:rPr>
        <w:t>innovation economy</w:t>
      </w:r>
      <w:r w:rsidRPr="00DE2072">
        <w:rPr>
          <w:rFonts w:asciiTheme="majorHAnsi" w:hAnsiTheme="majorHAnsi" w:cstheme="majorHAnsi"/>
          <w:sz w:val="16"/>
        </w:rPr>
        <w:t>? Tha</w:t>
      </w:r>
      <w:r w:rsidRPr="00DE2072">
        <w:rPr>
          <w:rStyle w:val="StyleUnderline"/>
          <w:rFonts w:asciiTheme="majorHAnsi" w:hAnsiTheme="majorHAnsi" w:cstheme="majorHAnsi"/>
        </w:rPr>
        <w:t xml:space="preserve">t’s </w:t>
      </w:r>
      <w:r w:rsidRPr="00DE2072">
        <w:rPr>
          <w:rStyle w:val="StyleUnderline"/>
          <w:rFonts w:asciiTheme="majorHAnsi" w:hAnsiTheme="majorHAnsi" w:cstheme="majorHAnsi"/>
          <w:highlight w:val="green"/>
        </w:rPr>
        <w:t>where</w:t>
      </w:r>
      <w:r w:rsidRPr="00DE2072">
        <w:rPr>
          <w:rFonts w:asciiTheme="majorHAnsi" w:hAnsiTheme="majorHAnsi" w:cstheme="majorHAnsi"/>
          <w:sz w:val="16"/>
        </w:rPr>
        <w:t xml:space="preserve"> many of </w:t>
      </w:r>
      <w:r w:rsidRPr="00DE2072">
        <w:rPr>
          <w:rStyle w:val="StyleUnderline"/>
          <w:rFonts w:asciiTheme="majorHAnsi" w:hAnsiTheme="majorHAnsi" w:cstheme="majorHAnsi"/>
        </w:rPr>
        <w:t xml:space="preserve">the </w:t>
      </w:r>
      <w:r w:rsidRPr="00DE2072">
        <w:rPr>
          <w:rStyle w:val="StyleUnderline"/>
          <w:rFonts w:asciiTheme="majorHAnsi" w:hAnsiTheme="majorHAnsi" w:cstheme="majorHAnsi"/>
          <w:highlight w:val="green"/>
        </w:rPr>
        <w:t>jobs are</w:t>
      </w:r>
      <w:r w:rsidRPr="00DE2072">
        <w:rPr>
          <w:rStyle w:val="StyleUnderline"/>
          <w:rFonts w:asciiTheme="majorHAnsi" w:hAnsiTheme="majorHAnsi" w:cstheme="majorHAnsi"/>
        </w:rPr>
        <w:t xml:space="preserve"> hiding!</w:t>
      </w:r>
      <w:r w:rsidRPr="00DE2072">
        <w:rPr>
          <w:rStyle w:val="StyleUnderline"/>
          <w:rFonts w:asciiTheme="majorHAnsi" w:hAnsiTheme="majorHAnsi" w:cstheme="majorHAnsi"/>
          <w:sz w:val="16"/>
          <w:u w:val="none"/>
        </w:rPr>
        <w:t xml:space="preserve"> </w:t>
      </w:r>
      <w:r w:rsidRPr="00DE2072">
        <w:rPr>
          <w:rFonts w:asciiTheme="majorHAnsi" w:hAnsiTheme="majorHAnsi" w:cstheme="majorHAnsi"/>
          <w:sz w:val="16"/>
        </w:rPr>
        <w:t xml:space="preserve">But, is this just a bubble? Will the innovation economy slow down soon? To that fear, I borrow from an old adage - the only thing that is constant is change. That means </w:t>
      </w:r>
      <w:r w:rsidRPr="00DE2072">
        <w:rPr>
          <w:rStyle w:val="StyleUnderline"/>
          <w:rFonts w:asciiTheme="majorHAnsi" w:hAnsiTheme="majorHAnsi" w:cstheme="majorHAnsi"/>
        </w:rPr>
        <w:t>there will always be innovation</w:t>
      </w:r>
      <w:r w:rsidRPr="00DE2072">
        <w:rPr>
          <w:rFonts w:asciiTheme="majorHAnsi" w:hAnsiTheme="majorHAnsi" w:cstheme="majorHAnsi"/>
          <w:sz w:val="16"/>
        </w:rPr>
        <w:t xml:space="preserve">. Because what is innovation, if not change? There has always been an innovation economy, we just haven’t put a name on it before. From factories and industry, economies of scale, to computer software and cloud-based technologies, every generation has had one. And it is here, </w:t>
      </w:r>
      <w:r w:rsidRPr="00DE2072">
        <w:rPr>
          <w:rStyle w:val="StyleUnderline"/>
          <w:rFonts w:asciiTheme="majorHAnsi" w:hAnsiTheme="majorHAnsi" w:cstheme="majorHAnsi"/>
        </w:rPr>
        <w:t>in the innovation economy, that there will always be jobs</w:t>
      </w:r>
      <w:r w:rsidRPr="00DE2072">
        <w:rPr>
          <w:rFonts w:asciiTheme="majorHAnsi" w:hAnsiTheme="majorHAnsi" w:cstheme="majorHAnsi"/>
          <w:sz w:val="16"/>
        </w:rPr>
        <w:t xml:space="preserve">. These are the jobs on the cutting edge that, often, there aren’t yet names for. I look around me and see growth hackers, technovangelists, wizards and ninjas- the list goes on of titles that didn’t exist just a few years ago. The growth hackers and wizards of the world are the job makers of the innovation economy. </w:t>
      </w:r>
      <w:r w:rsidRPr="00DE2072">
        <w:rPr>
          <w:rStyle w:val="StyleUnderline"/>
          <w:rFonts w:asciiTheme="majorHAnsi" w:hAnsiTheme="majorHAnsi" w:cstheme="majorHAnsi"/>
        </w:rPr>
        <w:t xml:space="preserve">These job descriptions evolve everyday, reflecting the fast-paced tech environment. </w:t>
      </w:r>
    </w:p>
    <w:p w14:paraId="1D42751A"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Empirics go conclusively AFF --- best, most recent studies prove that unions increase innovation</w:t>
      </w:r>
    </w:p>
    <w:p w14:paraId="199322E1" w14:textId="77777777" w:rsidR="0047795C" w:rsidRPr="00DE2072" w:rsidRDefault="0047795C" w:rsidP="0047795C">
      <w:pPr>
        <w:rPr>
          <w:rFonts w:asciiTheme="majorHAnsi" w:hAnsiTheme="majorHAnsi" w:cstheme="majorHAnsi"/>
        </w:rPr>
      </w:pPr>
      <w:r w:rsidRPr="00DE2072">
        <w:rPr>
          <w:rStyle w:val="Style13ptBold"/>
          <w:rFonts w:asciiTheme="majorHAnsi" w:hAnsiTheme="majorHAnsi" w:cstheme="majorHAnsi"/>
        </w:rPr>
        <w:t xml:space="preserve">Berton, Dughera, and Ricci 21 </w:t>
      </w:r>
      <w:r w:rsidRPr="00DE2072">
        <w:rPr>
          <w:rFonts w:asciiTheme="majorHAnsi" w:hAnsiTheme="majorHAnsi" w:cstheme="majorHAnsi"/>
          <w:sz w:val="15"/>
          <w:szCs w:val="16"/>
        </w:rPr>
        <w:t>[Fabio Berton University of Torino, LABORatorio R. Revelli, IZA and CIRET Stefano Dughera University of Torino and LABORatorio R. Revelli, Andrea Ricci INAPP.  “Are Unions Detrimental to Innovation?  Theory and Evidence.”  February 2021.  https://ftp.iza.org/dp14102.pdf]</w:t>
      </w:r>
    </w:p>
    <w:p w14:paraId="548E7781" w14:textId="34E3CA5C" w:rsidR="00B47B76" w:rsidRDefault="0047795C" w:rsidP="00B47B76">
      <w:pPr>
        <w:rPr>
          <w:rFonts w:asciiTheme="majorHAnsi" w:hAnsiTheme="majorHAnsi" w:cstheme="majorHAnsi"/>
          <w:sz w:val="16"/>
        </w:rPr>
      </w:pPr>
      <w:r w:rsidRPr="00DE2072">
        <w:rPr>
          <w:rFonts w:asciiTheme="majorHAnsi" w:hAnsiTheme="majorHAnsi" w:cstheme="majorHAnsi"/>
          <w:sz w:val="16"/>
        </w:rPr>
        <w:t xml:space="preserve">In this article, </w:t>
      </w:r>
      <w:r w:rsidRPr="00DE2072">
        <w:rPr>
          <w:rFonts w:asciiTheme="majorHAnsi" w:hAnsiTheme="majorHAnsi" w:cstheme="majorHAnsi"/>
          <w:u w:val="single"/>
        </w:rPr>
        <w:t xml:space="preserve">we study the </w:t>
      </w:r>
      <w:r w:rsidRPr="00DE2072">
        <w:rPr>
          <w:rFonts w:asciiTheme="majorHAnsi" w:hAnsiTheme="majorHAnsi" w:cstheme="majorHAnsi"/>
          <w:highlight w:val="green"/>
          <w:u w:val="single"/>
        </w:rPr>
        <w:t>relationship between unions and innovation</w:t>
      </w:r>
      <w:r w:rsidRPr="00DE2072">
        <w:rPr>
          <w:rFonts w:asciiTheme="majorHAnsi" w:hAnsiTheme="majorHAnsi" w:cstheme="majorHAnsi"/>
          <w:u w:val="single"/>
        </w:rPr>
        <w:t xml:space="preserve">, </w:t>
      </w:r>
      <w:r w:rsidRPr="00DE2072">
        <w:rPr>
          <w:rFonts w:asciiTheme="majorHAnsi" w:hAnsiTheme="majorHAnsi" w:cstheme="majorHAnsi"/>
          <w:sz w:val="16"/>
        </w:rPr>
        <w:t xml:space="preserve">from both a theoretical and an empirical point of view. From the theoretical standpoint, </w:t>
      </w:r>
      <w:r w:rsidRPr="00DE2072">
        <w:rPr>
          <w:rFonts w:asciiTheme="majorHAnsi" w:hAnsiTheme="majorHAnsi" w:cstheme="majorHAnsi"/>
          <w:u w:val="single"/>
        </w:rPr>
        <w:t xml:space="preserve">we propose a model capable of providing a rationale for the possibly ambiguous effect – </w:t>
      </w:r>
      <w:r w:rsidRPr="00DE2072">
        <w:rPr>
          <w:rFonts w:asciiTheme="majorHAnsi" w:hAnsiTheme="majorHAnsi" w:cstheme="majorHAnsi"/>
          <w:highlight w:val="green"/>
          <w:u w:val="single"/>
        </w:rPr>
        <w:t>confirmed by</w:t>
      </w:r>
      <w:r w:rsidRPr="00DE2072">
        <w:rPr>
          <w:rFonts w:asciiTheme="majorHAnsi" w:hAnsiTheme="majorHAnsi" w:cstheme="majorHAnsi"/>
          <w:u w:val="single"/>
        </w:rPr>
        <w:t xml:space="preserve"> the </w:t>
      </w:r>
      <w:r w:rsidRPr="00DE2072">
        <w:rPr>
          <w:rFonts w:asciiTheme="majorHAnsi" w:hAnsiTheme="majorHAnsi" w:cstheme="majorHAnsi"/>
          <w:highlight w:val="green"/>
          <w:u w:val="single"/>
        </w:rPr>
        <w:t>international empirical literature</w:t>
      </w:r>
      <w:r w:rsidRPr="00DE2072">
        <w:rPr>
          <w:rFonts w:asciiTheme="majorHAnsi" w:hAnsiTheme="majorHAnsi" w:cstheme="majorHAnsi"/>
          <w:u w:val="single"/>
        </w:rPr>
        <w:t xml:space="preserve"> – of unions on innovation.</w:t>
      </w:r>
      <w:r w:rsidRPr="00DE2072">
        <w:rPr>
          <w:rFonts w:asciiTheme="majorHAnsi" w:hAnsiTheme="majorHAnsi" w:cstheme="majorHAnsi"/>
          <w:sz w:val="16"/>
        </w:rPr>
        <w:t xml:space="preserve"> The intuition is that </w:t>
      </w:r>
      <w:r w:rsidRPr="00DE2072">
        <w:rPr>
          <w:rFonts w:asciiTheme="majorHAnsi" w:hAnsiTheme="majorHAnsi" w:cstheme="majorHAnsi"/>
          <w:u w:val="single"/>
        </w:rPr>
        <w:t xml:space="preserve">the traditional rent sharing/hold-up view can be more than compensated by the </w:t>
      </w:r>
      <w:r w:rsidRPr="00DE2072">
        <w:rPr>
          <w:rFonts w:asciiTheme="majorHAnsi" w:hAnsiTheme="majorHAnsi" w:cstheme="majorHAnsi"/>
          <w:highlight w:val="green"/>
          <w:u w:val="single"/>
        </w:rPr>
        <w:t>cooperative state of industrial relations and</w:t>
      </w:r>
      <w:r w:rsidRPr="00DE2072">
        <w:rPr>
          <w:rFonts w:asciiTheme="majorHAnsi" w:hAnsiTheme="majorHAnsi" w:cstheme="majorHAnsi"/>
          <w:u w:val="single"/>
        </w:rPr>
        <w:t xml:space="preserve"> by the </w:t>
      </w:r>
      <w:r w:rsidRPr="00DE2072">
        <w:rPr>
          <w:rFonts w:asciiTheme="majorHAnsi" w:hAnsiTheme="majorHAnsi" w:cstheme="majorHAnsi"/>
          <w:highlight w:val="green"/>
          <w:u w:val="single"/>
        </w:rPr>
        <w:t>incentive to commit</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that unions</w:t>
      </w:r>
      <w:r w:rsidRPr="00DE2072">
        <w:rPr>
          <w:rFonts w:asciiTheme="majorHAnsi" w:hAnsiTheme="majorHAnsi" w:cstheme="majorHAnsi"/>
          <w:u w:val="single"/>
        </w:rPr>
        <w:t xml:space="preserve"> may </w:t>
      </w:r>
      <w:r w:rsidRPr="00DE2072">
        <w:rPr>
          <w:rFonts w:asciiTheme="majorHAnsi" w:hAnsiTheme="majorHAnsi" w:cstheme="majorHAnsi"/>
          <w:highlight w:val="green"/>
          <w:u w:val="single"/>
        </w:rPr>
        <w:t>provide</w:t>
      </w:r>
      <w:r w:rsidRPr="00DE2072">
        <w:rPr>
          <w:rFonts w:asciiTheme="majorHAnsi" w:hAnsiTheme="majorHAnsi" w:cstheme="majorHAnsi"/>
          <w:u w:val="single"/>
        </w:rPr>
        <w:t xml:space="preserve"> to the workers through their voice capacity</w:t>
      </w:r>
      <w:r w:rsidRPr="00DE2072">
        <w:rPr>
          <w:rFonts w:asciiTheme="majorHAnsi" w:hAnsiTheme="majorHAnsi" w:cstheme="majorHAnsi"/>
          <w:sz w:val="16"/>
        </w:rPr>
        <w:t xml:space="preserve">. More specifically, </w:t>
      </w:r>
      <w:r w:rsidRPr="00DE2072">
        <w:rPr>
          <w:rFonts w:asciiTheme="majorHAnsi" w:hAnsiTheme="majorHAnsi" w:cstheme="majorHAnsi"/>
          <w:u w:val="single"/>
        </w:rPr>
        <w:t>our model predicts that a cooperative wage bargaining system</w:t>
      </w:r>
      <w:r w:rsidRPr="00DE2072">
        <w:rPr>
          <w:rFonts w:asciiTheme="majorHAnsi" w:hAnsiTheme="majorHAnsi" w:cstheme="majorHAnsi"/>
          <w:sz w:val="16"/>
        </w:rPr>
        <w:t xml:space="preserve"> – i.e. one in which a single union maximizes the industry wage bill by adjusting firm-level wages to the firm’s relative competitiveness – i</w:t>
      </w:r>
      <w:r w:rsidRPr="00DE2072">
        <w:rPr>
          <w:rFonts w:asciiTheme="majorHAnsi" w:hAnsiTheme="majorHAnsi" w:cstheme="majorHAnsi"/>
          <w:u w:val="single"/>
        </w:rPr>
        <w:t xml:space="preserve">s </w:t>
      </w:r>
      <w:r w:rsidRPr="00DE2072">
        <w:rPr>
          <w:rFonts w:asciiTheme="majorHAnsi" w:hAnsiTheme="majorHAnsi" w:cstheme="majorHAnsi"/>
          <w:highlight w:val="green"/>
          <w:u w:val="single"/>
        </w:rPr>
        <w:t>more inducive of</w:t>
      </w:r>
      <w:r w:rsidRPr="00DE2072">
        <w:rPr>
          <w:rFonts w:asciiTheme="majorHAnsi" w:hAnsiTheme="majorHAnsi" w:cstheme="majorHAnsi"/>
          <w:u w:val="single"/>
        </w:rPr>
        <w:t xml:space="preserve"> product </w:t>
      </w:r>
      <w:r w:rsidRPr="00DE2072">
        <w:rPr>
          <w:rFonts w:asciiTheme="majorHAnsi" w:hAnsiTheme="majorHAnsi" w:cstheme="majorHAnsi"/>
          <w:highlight w:val="green"/>
          <w:u w:val="single"/>
        </w:rPr>
        <w:t>innovations</w:t>
      </w:r>
      <w:r w:rsidRPr="00DE2072">
        <w:rPr>
          <w:rFonts w:asciiTheme="majorHAnsi" w:hAnsiTheme="majorHAnsi" w:cstheme="majorHAnsi"/>
          <w:u w:val="single"/>
        </w:rPr>
        <w:t xml:space="preserve"> than a system in which wages are set at their competitive level,</w:t>
      </w:r>
      <w:r w:rsidRPr="00DE2072">
        <w:rPr>
          <w:rFonts w:asciiTheme="majorHAnsi" w:hAnsiTheme="majorHAnsi" w:cstheme="majorHAnsi"/>
          <w:sz w:val="16"/>
        </w:rPr>
        <w:t xml:space="preserve"> the larger is the voice capacity of workers’ representative bodies. </w:t>
      </w:r>
      <w:r w:rsidRPr="00DE2072">
        <w:rPr>
          <w:rFonts w:asciiTheme="majorHAnsi" w:hAnsiTheme="majorHAnsi" w:cstheme="majorHAnsi"/>
          <w:u w:val="single"/>
        </w:rPr>
        <w:t xml:space="preserve">The same </w:t>
      </w:r>
      <w:r w:rsidRPr="00DE2072">
        <w:rPr>
          <w:rFonts w:asciiTheme="majorHAnsi" w:hAnsiTheme="majorHAnsi" w:cstheme="majorHAnsi"/>
          <w:highlight w:val="green"/>
          <w:u w:val="single"/>
        </w:rPr>
        <w:t>effect on process innovation appears</w:t>
      </w:r>
      <w:r w:rsidRPr="00DE2072">
        <w:rPr>
          <w:rFonts w:asciiTheme="majorHAnsi" w:hAnsiTheme="majorHAnsi" w:cstheme="majorHAnsi"/>
          <w:u w:val="single"/>
        </w:rPr>
        <w:t xml:space="preserve"> instead inverse Ushaped, with intermediate levels of voice capacity that maximize the probability of cooperative wage bargaining systems to outperform the pure market</w:t>
      </w:r>
      <w:r w:rsidRPr="00DE2072">
        <w:rPr>
          <w:rFonts w:asciiTheme="majorHAnsi" w:hAnsiTheme="majorHAnsi" w:cstheme="majorHAnsi"/>
          <w:sz w:val="16"/>
        </w:rPr>
        <w:t xml:space="preserve">. To test the model’s main predictions, </w:t>
      </w:r>
      <w:r w:rsidRPr="00DE2072">
        <w:rPr>
          <w:rFonts w:asciiTheme="majorHAnsi" w:hAnsiTheme="majorHAnsi" w:cstheme="majorHAnsi"/>
          <w:u w:val="single"/>
        </w:rPr>
        <w:t xml:space="preserve">we </w:t>
      </w:r>
      <w:r w:rsidRPr="00DE2072">
        <w:rPr>
          <w:rFonts w:asciiTheme="majorHAnsi" w:hAnsiTheme="majorHAnsi" w:cstheme="majorHAnsi"/>
          <w:highlight w:val="green"/>
          <w:u w:val="single"/>
        </w:rPr>
        <w:t>use a</w:t>
      </w:r>
      <w:r w:rsidRPr="00DE2072">
        <w:rPr>
          <w:rFonts w:asciiTheme="majorHAnsi" w:hAnsiTheme="majorHAnsi" w:cstheme="majorHAnsi"/>
          <w:u w:val="single"/>
        </w:rPr>
        <w:t xml:space="preserve"> large </w:t>
      </w:r>
      <w:r w:rsidRPr="00DE2072">
        <w:rPr>
          <w:rFonts w:asciiTheme="majorHAnsi" w:hAnsiTheme="majorHAnsi" w:cstheme="majorHAnsi"/>
          <w:highlight w:val="green"/>
          <w:u w:val="single"/>
        </w:rPr>
        <w:t>representative sample</w:t>
      </w:r>
      <w:r w:rsidRPr="00DE2072">
        <w:rPr>
          <w:rFonts w:asciiTheme="majorHAnsi" w:hAnsiTheme="majorHAnsi" w:cstheme="majorHAnsi"/>
          <w:u w:val="single"/>
        </w:rPr>
        <w:t xml:space="preserve"> of Italian firms and take advantage of the existence of establishment-level workers’ representative bodies to 25 </w:t>
      </w:r>
      <w:r w:rsidRPr="00DE2072">
        <w:rPr>
          <w:rFonts w:asciiTheme="majorHAnsi" w:hAnsiTheme="majorHAnsi" w:cstheme="majorHAnsi"/>
          <w:highlight w:val="green"/>
          <w:u w:val="single"/>
        </w:rPr>
        <w:t>capture the variability of</w:t>
      </w:r>
      <w:r w:rsidRPr="00DE2072">
        <w:rPr>
          <w:rFonts w:asciiTheme="majorHAnsi" w:hAnsiTheme="majorHAnsi" w:cstheme="majorHAnsi"/>
          <w:u w:val="single"/>
        </w:rPr>
        <w:t xml:space="preserve"> workers’ </w:t>
      </w:r>
      <w:r w:rsidRPr="00DE2072">
        <w:rPr>
          <w:rFonts w:asciiTheme="majorHAnsi" w:hAnsiTheme="majorHAnsi" w:cstheme="majorHAnsi"/>
          <w:highlight w:val="green"/>
          <w:u w:val="single"/>
        </w:rPr>
        <w:t>voice capacity</w:t>
      </w:r>
      <w:r w:rsidRPr="00DE2072">
        <w:rPr>
          <w:rFonts w:asciiTheme="majorHAnsi" w:hAnsiTheme="majorHAnsi" w:cstheme="majorHAnsi"/>
          <w:u w:val="single"/>
        </w:rPr>
        <w:t xml:space="preserve"> across firms and over time</w:t>
      </w:r>
      <w:r w:rsidRPr="00DE2072">
        <w:rPr>
          <w:rFonts w:asciiTheme="majorHAnsi" w:hAnsiTheme="majorHAnsi" w:cstheme="majorHAnsi"/>
          <w:sz w:val="16"/>
        </w:rPr>
        <w:t xml:space="preserve">. Consistently with the theory, we find that </w:t>
      </w:r>
      <w:r w:rsidRPr="00DE2072">
        <w:rPr>
          <w:rFonts w:asciiTheme="majorHAnsi" w:hAnsiTheme="majorHAnsi" w:cstheme="majorHAnsi"/>
          <w:u w:val="single"/>
        </w:rPr>
        <w:t xml:space="preserve">the presence of a workers’ representation within the firm </w:t>
      </w:r>
      <w:r w:rsidRPr="00DE2072">
        <w:rPr>
          <w:rFonts w:asciiTheme="majorHAnsi" w:hAnsiTheme="majorHAnsi" w:cstheme="majorHAnsi"/>
          <w:highlight w:val="green"/>
          <w:u w:val="single"/>
        </w:rPr>
        <w:t>enhances the propensity to innovate</w:t>
      </w:r>
      <w:r w:rsidRPr="00DE2072">
        <w:rPr>
          <w:rFonts w:asciiTheme="majorHAnsi" w:hAnsiTheme="majorHAnsi" w:cstheme="majorHAnsi"/>
          <w:u w:val="single"/>
        </w:rPr>
        <w:t xml:space="preserve"> the products </w:t>
      </w:r>
      <w:r w:rsidRPr="00DE2072">
        <w:rPr>
          <w:rFonts w:asciiTheme="majorHAnsi" w:hAnsiTheme="majorHAnsi" w:cstheme="majorHAnsi"/>
          <w:highlight w:val="green"/>
          <w:u w:val="single"/>
        </w:rPr>
        <w:t>by</w:t>
      </w:r>
      <w:r w:rsidRPr="00DE2072">
        <w:rPr>
          <w:rFonts w:asciiTheme="majorHAnsi" w:hAnsiTheme="majorHAnsi" w:cstheme="majorHAnsi"/>
          <w:u w:val="single"/>
        </w:rPr>
        <w:t xml:space="preserve"> up to </w:t>
      </w:r>
      <w:r w:rsidRPr="00DE2072">
        <w:rPr>
          <w:rFonts w:asciiTheme="majorHAnsi" w:hAnsiTheme="majorHAnsi" w:cstheme="majorHAnsi"/>
          <w:highlight w:val="green"/>
          <w:u w:val="single"/>
        </w:rPr>
        <w:t>23 percent</w:t>
      </w:r>
      <w:r w:rsidRPr="00DE2072">
        <w:rPr>
          <w:rFonts w:asciiTheme="majorHAnsi" w:hAnsiTheme="majorHAnsi" w:cstheme="majorHAnsi"/>
          <w:u w:val="single"/>
        </w:rPr>
        <w:t>age points when we use an IV approach</w:t>
      </w:r>
      <w:r w:rsidRPr="00DE2072">
        <w:rPr>
          <w:rFonts w:asciiTheme="majorHAnsi" w:hAnsiTheme="majorHAnsi" w:cstheme="majorHAnsi"/>
          <w:sz w:val="16"/>
        </w:rPr>
        <w:t xml:space="preserve">. This </w:t>
      </w:r>
      <w:r w:rsidRPr="00DE2072">
        <w:rPr>
          <w:rFonts w:asciiTheme="majorHAnsi" w:hAnsiTheme="majorHAnsi" w:cstheme="majorHAnsi"/>
          <w:u w:val="single"/>
        </w:rPr>
        <w:t xml:space="preserve">suggests that workers’ voice instruments are on average </w:t>
      </w:r>
      <w:r w:rsidRPr="00DE2072">
        <w:rPr>
          <w:rFonts w:asciiTheme="majorHAnsi" w:hAnsiTheme="majorHAnsi" w:cstheme="majorHAnsi"/>
          <w:highlight w:val="green"/>
          <w:u w:val="single"/>
        </w:rPr>
        <w:t>very effective</w:t>
      </w:r>
      <w:r w:rsidRPr="00DE2072">
        <w:rPr>
          <w:rFonts w:asciiTheme="majorHAnsi" w:hAnsiTheme="majorHAnsi" w:cstheme="majorHAnsi"/>
          <w:sz w:val="16"/>
        </w:rPr>
        <w:t xml:space="preserve">, what in turn – as suggested by the theory – depresses the propensity to process innovation. Heterogeneity analysis suggests that – beyond formal representation – the actual voice power of workers varies across firms, and that tends to vanish beyond a certain firm size. Our analysis has strong policy implications. Deregulation has been a hallmark of labor market policies since the early nineties, thereby including industrial relations (IMF, 1999; OECD, 1994). The </w:t>
      </w:r>
      <w:r w:rsidRPr="00DE2072">
        <w:rPr>
          <w:rFonts w:asciiTheme="majorHAnsi" w:hAnsiTheme="majorHAnsi" w:cstheme="majorHAnsi"/>
          <w:u w:val="single"/>
        </w:rPr>
        <w:t>general advice</w:t>
      </w:r>
      <w:r w:rsidRPr="00DE2072">
        <w:rPr>
          <w:rFonts w:asciiTheme="majorHAnsi" w:hAnsiTheme="majorHAnsi" w:cstheme="majorHAnsi"/>
          <w:sz w:val="16"/>
        </w:rPr>
        <w:t xml:space="preserve"> was that collective bargaining should be moved from the national/sectoral level to the local/firm one, to better match productivity. In other words, </w:t>
      </w:r>
      <w:r w:rsidRPr="00DE2072">
        <w:rPr>
          <w:rFonts w:asciiTheme="majorHAnsi" w:hAnsiTheme="majorHAnsi" w:cstheme="majorHAnsi"/>
          <w:u w:val="single"/>
        </w:rPr>
        <w:t>industrial relations should mimic the market more closely</w:t>
      </w:r>
      <w:r w:rsidRPr="00DE2072">
        <w:rPr>
          <w:rFonts w:asciiTheme="majorHAnsi" w:hAnsiTheme="majorHAnsi" w:cstheme="majorHAnsi"/>
          <w:sz w:val="16"/>
        </w:rPr>
        <w:t xml:space="preserve">. </w:t>
      </w:r>
      <w:r w:rsidRPr="00DE2072">
        <w:rPr>
          <w:rFonts w:asciiTheme="majorHAnsi" w:hAnsiTheme="majorHAnsi" w:cstheme="majorHAnsi"/>
          <w:u w:val="single"/>
        </w:rPr>
        <w:t>With this article, we suggest that this is not necessarily beneficial to innovation.</w:t>
      </w:r>
      <w:r w:rsidRPr="00DE2072">
        <w:rPr>
          <w:rFonts w:asciiTheme="majorHAnsi" w:hAnsiTheme="majorHAnsi" w:cstheme="majorHAnsi"/>
          <w:sz w:val="16"/>
        </w:rPr>
        <w:t xml:space="preserve"> Indeed, </w:t>
      </w:r>
      <w:r w:rsidRPr="00DE2072">
        <w:rPr>
          <w:rFonts w:asciiTheme="majorHAnsi" w:hAnsiTheme="majorHAnsi" w:cstheme="majorHAnsi"/>
          <w:u w:val="single"/>
        </w:rPr>
        <w:t xml:space="preserve">we show that a </w:t>
      </w:r>
      <w:r w:rsidRPr="00DE2072">
        <w:rPr>
          <w:rFonts w:asciiTheme="majorHAnsi" w:hAnsiTheme="majorHAnsi" w:cstheme="majorHAnsi"/>
          <w:highlight w:val="green"/>
          <w:u w:val="single"/>
        </w:rPr>
        <w:t>system</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where</w:t>
      </w:r>
      <w:r w:rsidRPr="00DE2072">
        <w:rPr>
          <w:rFonts w:asciiTheme="majorHAnsi" w:hAnsiTheme="majorHAnsi" w:cstheme="majorHAnsi"/>
          <w:u w:val="single"/>
        </w:rPr>
        <w:t xml:space="preserve"> bargaining occurs at the sectoral level and an intermediate voice capacity of </w:t>
      </w:r>
      <w:r w:rsidRPr="00DE2072">
        <w:rPr>
          <w:rFonts w:asciiTheme="majorHAnsi" w:hAnsiTheme="majorHAnsi" w:cstheme="majorHAnsi"/>
          <w:highlight w:val="green"/>
          <w:u w:val="single"/>
        </w:rPr>
        <w:t>unions</w:t>
      </w:r>
      <w:r w:rsidRPr="00DE2072">
        <w:rPr>
          <w:rFonts w:asciiTheme="majorHAnsi" w:hAnsiTheme="majorHAnsi" w:cstheme="majorHAnsi"/>
          <w:u w:val="single"/>
        </w:rPr>
        <w:t xml:space="preserve"> is </w:t>
      </w:r>
      <w:r w:rsidRPr="00DE2072">
        <w:rPr>
          <w:rFonts w:asciiTheme="majorHAnsi" w:hAnsiTheme="majorHAnsi" w:cstheme="majorHAnsi"/>
          <w:highlight w:val="green"/>
          <w:u w:val="single"/>
        </w:rPr>
        <w:t>preserved outperforms</w:t>
      </w:r>
      <w:r w:rsidRPr="00DE2072">
        <w:rPr>
          <w:rFonts w:asciiTheme="majorHAnsi" w:hAnsiTheme="majorHAnsi" w:cstheme="majorHAnsi"/>
          <w:u w:val="single"/>
        </w:rPr>
        <w:t xml:space="preserve"> the market with respect to both product and process innovation</w:t>
      </w:r>
      <w:r w:rsidRPr="00DE2072">
        <w:rPr>
          <w:rFonts w:asciiTheme="majorHAnsi" w:hAnsiTheme="majorHAnsi" w:cstheme="majorHAnsi"/>
          <w:sz w:val="16"/>
        </w:rPr>
        <w:t xml:space="preserve">. </w:t>
      </w:r>
      <w:r w:rsidRPr="00DE2072">
        <w:rPr>
          <w:rFonts w:asciiTheme="majorHAnsi" w:hAnsiTheme="majorHAnsi" w:cstheme="majorHAnsi"/>
          <w:u w:val="single"/>
        </w:rPr>
        <w:t>Local or firm agreements should therefore combine rather than substitute a more overarching bargaining system</w:t>
      </w:r>
      <w:r w:rsidRPr="00DE2072">
        <w:rPr>
          <w:rFonts w:asciiTheme="majorHAnsi" w:hAnsiTheme="majorHAnsi" w:cstheme="majorHAnsi"/>
          <w:sz w:val="16"/>
        </w:rPr>
        <w:t>.</w:t>
      </w:r>
    </w:p>
    <w:p w14:paraId="52367E66" w14:textId="77777777" w:rsidR="00B24A9A" w:rsidRPr="00AA6FBA" w:rsidRDefault="00B24A9A" w:rsidP="00B24A9A">
      <w:pPr>
        <w:pStyle w:val="Heading4"/>
        <w:jc w:val="both"/>
        <w:rPr>
          <w:rFonts w:asciiTheme="minorHAnsi" w:hAnsiTheme="minorHAnsi" w:cstheme="minorHAnsi"/>
          <w:szCs w:val="24"/>
        </w:rPr>
      </w:pPr>
      <w:r w:rsidRPr="00AA6FBA">
        <w:rPr>
          <w:rFonts w:asciiTheme="minorHAnsi" w:hAnsiTheme="minorHAnsi" w:cstheme="minorHAnsi"/>
          <w:szCs w:val="24"/>
        </w:rPr>
        <w:lastRenderedPageBreak/>
        <w:t>Slow growth deteriorates the international order and prevents cooperation on existential threats</w:t>
      </w:r>
    </w:p>
    <w:p w14:paraId="0F9BE321" w14:textId="77777777" w:rsidR="00B24A9A" w:rsidRPr="00AA6FBA" w:rsidRDefault="00B24A9A" w:rsidP="00B24A9A">
      <w:pPr>
        <w:jc w:val="both"/>
        <w:rPr>
          <w:rFonts w:asciiTheme="minorHAnsi" w:hAnsiTheme="minorHAnsi" w:cstheme="minorHAnsi"/>
        </w:rPr>
      </w:pPr>
      <w:r w:rsidRPr="00AA6FBA">
        <w:rPr>
          <w:rStyle w:val="Style13ptBold"/>
          <w:rFonts w:asciiTheme="minorHAnsi" w:hAnsiTheme="minorHAnsi" w:cstheme="minorHAnsi"/>
        </w:rPr>
        <w:t>Haass 17</w:t>
      </w:r>
      <w:r w:rsidRPr="00AA6FBA">
        <w:rPr>
          <w:rFonts w:asciiTheme="minorHAnsi" w:hAnsiTheme="minorHAnsi" w:cstheme="minorHAnsi"/>
        </w:rPr>
        <w:t xml:space="preserve"> </w:t>
      </w:r>
      <w:r w:rsidRPr="00AA6FBA">
        <w:rPr>
          <w:rFonts w:asciiTheme="minorHAnsi" w:hAnsiTheme="minorHAnsi" w:cstheme="minorHAnsi"/>
          <w:sz w:val="16"/>
          <w:szCs w:val="16"/>
        </w:rPr>
        <w:t>[Richard Haass,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6A6514D2" w14:textId="77777777" w:rsidR="00B24A9A" w:rsidRPr="00AA6FBA" w:rsidRDefault="00B24A9A" w:rsidP="00B24A9A">
      <w:pPr>
        <w:rPr>
          <w:rFonts w:asciiTheme="minorHAnsi" w:hAnsiTheme="minorHAnsi" w:cstheme="minorHAnsi"/>
          <w:b/>
          <w:iCs/>
          <w:u w:val="single"/>
        </w:rPr>
      </w:pPr>
      <w:r w:rsidRPr="00AA6FBA">
        <w:rPr>
          <w:rFonts w:asciiTheme="minorHAnsi" w:hAnsiTheme="minorHAnsi" w:cstheme="minorHAnsi"/>
          <w:sz w:val="16"/>
        </w:rPr>
        <w:t xml:space="preserve">A large portion of </w:t>
      </w:r>
      <w:r w:rsidRPr="00AA6FBA">
        <w:rPr>
          <w:rStyle w:val="Emphasis"/>
          <w:rFonts w:asciiTheme="minorHAnsi" w:hAnsiTheme="minorHAnsi" w:cstheme="minorHAnsi"/>
          <w:highlight w:val="green"/>
        </w:rPr>
        <w:t>the burden of</w:t>
      </w:r>
      <w:r w:rsidRPr="00AA6FBA">
        <w:rPr>
          <w:rStyle w:val="Emphasis"/>
          <w:rFonts w:asciiTheme="minorHAnsi" w:hAnsiTheme="minorHAnsi" w:cstheme="minorHAnsi"/>
        </w:rPr>
        <w:t xml:space="preserve"> creating and </w:t>
      </w:r>
      <w:r w:rsidRPr="00AA6FBA">
        <w:rPr>
          <w:rStyle w:val="Emphasis"/>
          <w:rFonts w:asciiTheme="minorHAnsi" w:hAnsiTheme="minorHAnsi" w:cstheme="minorHAnsi"/>
          <w:highlight w:val="green"/>
        </w:rPr>
        <w:t>maintaining order</w:t>
      </w:r>
      <w:r w:rsidRPr="00AA6FBA">
        <w:rPr>
          <w:rStyle w:val="Emphasis"/>
          <w:rFonts w:asciiTheme="minorHAnsi" w:hAnsiTheme="minorHAnsi" w:cstheme="minorHAnsi"/>
        </w:rPr>
        <w:t xml:space="preserve"> at the regional or global level </w:t>
      </w:r>
      <w:r w:rsidRPr="00AA6FBA">
        <w:rPr>
          <w:rStyle w:val="Emphasis"/>
          <w:rFonts w:asciiTheme="minorHAnsi" w:hAnsiTheme="minorHAnsi" w:cstheme="minorHAnsi"/>
          <w:highlight w:val="green"/>
        </w:rPr>
        <w:t>will fall on the United States</w:t>
      </w:r>
      <w:r w:rsidRPr="00AA6FBA">
        <w:rPr>
          <w:rFonts w:asciiTheme="minorHAnsi" w:hAnsiTheme="minorHAnsi" w:cstheme="minorHAnsi"/>
          <w:sz w:val="16"/>
        </w:rPr>
        <w:t xml:space="preserve">. This is inevitable for several reasons, only one of which is that the United States is and will likely remain the most powerful country in the world for decades to come. The corollary to this point is that </w:t>
      </w:r>
      <w:r w:rsidRPr="00AA6FBA">
        <w:rPr>
          <w:rStyle w:val="Emphasis"/>
          <w:rFonts w:asciiTheme="minorHAnsi" w:hAnsiTheme="minorHAnsi" w:cstheme="minorHAnsi"/>
          <w:highlight w:val="green"/>
        </w:rPr>
        <w:t>no other country</w:t>
      </w:r>
      <w:r w:rsidRPr="00AA6FBA">
        <w:rPr>
          <w:rStyle w:val="Emphasis"/>
          <w:rFonts w:asciiTheme="minorHAnsi" w:hAnsiTheme="minorHAnsi" w:cstheme="minorHAnsi"/>
        </w:rPr>
        <w:t xml:space="preserve"> or group of countries </w:t>
      </w:r>
      <w:r w:rsidRPr="00AA6FBA">
        <w:rPr>
          <w:rStyle w:val="Emphasis"/>
          <w:rFonts w:asciiTheme="minorHAnsi" w:hAnsiTheme="minorHAnsi" w:cstheme="minorHAnsi"/>
          <w:highlight w:val="green"/>
        </w:rPr>
        <w:t>has</w:t>
      </w:r>
      <w:r w:rsidRPr="00AA6FBA">
        <w:rPr>
          <w:rStyle w:val="Emphasis"/>
          <w:rFonts w:asciiTheme="minorHAnsi" w:hAnsiTheme="minorHAnsi" w:cstheme="minorHAnsi"/>
        </w:rPr>
        <w:t xml:space="preserve"> either </w:t>
      </w:r>
      <w:r w:rsidRPr="00AA6FBA">
        <w:rPr>
          <w:rStyle w:val="Emphasis"/>
          <w:rFonts w:asciiTheme="minorHAnsi" w:hAnsiTheme="minorHAnsi" w:cstheme="minorHAnsi"/>
          <w:highlight w:val="green"/>
        </w:rPr>
        <w:t>the capacity or the mind-set</w:t>
      </w:r>
      <w:r w:rsidRPr="00AA6FBA">
        <w:rPr>
          <w:rStyle w:val="Emphasis"/>
          <w:rFonts w:asciiTheme="minorHAnsi" w:hAnsiTheme="minorHAnsi" w:cstheme="minorHAnsi"/>
        </w:rPr>
        <w:t xml:space="preserve"> to build a global order. Nor can order ever be expected to emerge automatically</w:t>
      </w:r>
      <w:r w:rsidRPr="00AA6FBA">
        <w:rPr>
          <w:rFonts w:asciiTheme="minorHAnsi" w:hAnsiTheme="minorHAnsi" w:cstheme="minorHAnsi"/>
          <w:sz w:val="16"/>
        </w:rPr>
        <w:t xml:space="preserve">; there is no invisible hand in the geopolitical marketplace. Again, a large part of the burden (or, more positively, opportunity) falls on the principal power of the day. There is more than a little self-interest at stake. </w:t>
      </w:r>
      <w:r w:rsidRPr="00AA6FBA">
        <w:rPr>
          <w:rStyle w:val="Emphasis"/>
          <w:rFonts w:asciiTheme="minorHAnsi" w:hAnsiTheme="minorHAnsi" w:cstheme="minorHAnsi"/>
        </w:rPr>
        <w:t>The United States cannot remain aloof, much less unaffected by a world in disarray. Globalization is more reality than choice. At the regional level, the United States actually faces the opposite problem, namely, that certain actors do have the mind-set and means to shape an order. The problem is that their views of order are in part or in whole incompatible with U.S. interests. Examples would include Iran and ISIS in the Middle East, China in Asia, and Russia in Europe.</w:t>
      </w:r>
      <w:r w:rsidRPr="00AA6FBA">
        <w:rPr>
          <w:rFonts w:asciiTheme="minorHAnsi" w:hAnsiTheme="minorHAnsi" w:cstheme="minorHAnsi"/>
          <w:sz w:val="16"/>
        </w:rPr>
        <w:t xml:space="preserve"> It will not be an easy time for the United States. </w:t>
      </w:r>
      <w:r w:rsidRPr="00AA6FBA">
        <w:rPr>
          <w:rStyle w:val="Emphasis"/>
          <w:rFonts w:asciiTheme="minorHAnsi" w:hAnsiTheme="minorHAnsi" w:cstheme="minorHAnsi"/>
        </w:rPr>
        <w:t>The sheer number and range of challenges is daunting. There are a large number of actors and forces to contend with. Alliances</w:t>
      </w:r>
      <w:r w:rsidRPr="00AA6FBA">
        <w:rPr>
          <w:rFonts w:asciiTheme="minorHAnsi" w:hAnsiTheme="minorHAnsi" w:cstheme="minorHAnsi"/>
          <w:sz w:val="16"/>
        </w:rPr>
        <w:t xml:space="preserve">, normally created in opposition to some country or countries, </w:t>
      </w:r>
      <w:r w:rsidRPr="00AA6FBA">
        <w:rPr>
          <w:rStyle w:val="Emphasis"/>
          <w:rFonts w:asciiTheme="minorHAnsi" w:hAnsiTheme="minorHAnsi" w:cstheme="minorHAnsi"/>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AA6FBA">
        <w:rPr>
          <w:rFonts w:asciiTheme="minorHAnsi" w:hAnsiTheme="minorHAnsi" w:cstheme="minorHAnsi"/>
          <w:sz w:val="16"/>
        </w:rPr>
        <w:t xml:space="preserve"> Partially this reflects what might be called structural realities, namely, that </w:t>
      </w:r>
      <w:r w:rsidRPr="00AA6FBA">
        <w:rPr>
          <w:rStyle w:val="Emphasis"/>
          <w:rFonts w:asciiTheme="minorHAnsi" w:hAnsiTheme="minorHAnsi" w:cstheme="minorHAnsi"/>
          <w:highlight w:val="green"/>
        </w:rPr>
        <w:t>no country can contend with</w:t>
      </w:r>
      <w:r w:rsidRPr="00AA6FBA">
        <w:rPr>
          <w:rStyle w:val="Emphasis"/>
          <w:rFonts w:asciiTheme="minorHAnsi" w:hAnsiTheme="minorHAnsi" w:cstheme="minorHAnsi"/>
        </w:rPr>
        <w:t xml:space="preserve"> global challenges on its own given the very nature of these challenges. The United States could reduce its carbon footprint dramatically, but the effect on </w:t>
      </w:r>
      <w:r w:rsidRPr="00AA6FBA">
        <w:rPr>
          <w:rStyle w:val="Emphasis"/>
          <w:rFonts w:asciiTheme="minorHAnsi" w:hAnsiTheme="minorHAnsi" w:cstheme="minorHAnsi"/>
          <w:highlight w:val="green"/>
        </w:rPr>
        <w:t>global climate</w:t>
      </w:r>
      <w:r w:rsidRPr="00AA6FBA">
        <w:rPr>
          <w:rStyle w:val="Emphasis"/>
          <w:rFonts w:asciiTheme="minorHAnsi" w:hAnsiTheme="minorHAnsi" w:cstheme="minorHAnsi"/>
        </w:rPr>
        <w:t xml:space="preserve"> would be modest if India and China failed to follow suit. Similarly, on its own the United States cannot </w:t>
      </w:r>
      <w:r w:rsidRPr="00AA6FBA">
        <w:rPr>
          <w:rStyle w:val="Emphasis"/>
          <w:rFonts w:asciiTheme="minorHAnsi" w:hAnsiTheme="minorHAnsi" w:cstheme="minorHAnsi"/>
          <w:highlight w:val="green"/>
        </w:rPr>
        <w:t>maintain</w:t>
      </w:r>
      <w:r w:rsidRPr="00AA6FBA">
        <w:rPr>
          <w:rStyle w:val="Emphasis"/>
          <w:rFonts w:asciiTheme="minorHAnsi" w:hAnsiTheme="minorHAnsi" w:cstheme="minorHAnsi"/>
        </w:rPr>
        <w:t xml:space="preserve"> a world </w:t>
      </w:r>
      <w:r w:rsidRPr="00AA6FBA">
        <w:rPr>
          <w:rStyle w:val="Emphasis"/>
          <w:rFonts w:asciiTheme="minorHAnsi" w:hAnsiTheme="minorHAnsi" w:cstheme="minorHAnsi"/>
          <w:highlight w:val="green"/>
        </w:rPr>
        <w:t>trading</w:t>
      </w:r>
      <w:r w:rsidRPr="00AA6FBA">
        <w:rPr>
          <w:rStyle w:val="Emphasis"/>
          <w:rFonts w:asciiTheme="minorHAnsi" w:hAnsiTheme="minorHAnsi" w:cstheme="minorHAnsi"/>
        </w:rPr>
        <w:t xml:space="preserve"> system </w:t>
      </w:r>
      <w:r w:rsidRPr="00AA6FBA">
        <w:rPr>
          <w:rStyle w:val="Emphasis"/>
          <w:rFonts w:asciiTheme="minorHAnsi" w:hAnsiTheme="minorHAnsi" w:cstheme="minorHAnsi"/>
          <w:highlight w:val="green"/>
        </w:rPr>
        <w:t>or</w:t>
      </w:r>
      <w:r w:rsidRPr="00AA6FBA">
        <w:rPr>
          <w:rStyle w:val="Emphasis"/>
          <w:rFonts w:asciiTheme="minorHAnsi" w:hAnsiTheme="minorHAnsi" w:cstheme="minorHAnsi"/>
        </w:rPr>
        <w:t xml:space="preserve"> successfully </w:t>
      </w:r>
      <w:r w:rsidRPr="00AA6FBA">
        <w:rPr>
          <w:rStyle w:val="Emphasis"/>
          <w:rFonts w:asciiTheme="minorHAnsi" w:hAnsiTheme="minorHAnsi" w:cstheme="minorHAnsi"/>
          <w:highlight w:val="green"/>
        </w:rPr>
        <w:t xml:space="preserve">combat </w:t>
      </w:r>
      <w:r w:rsidRPr="00AA6FBA">
        <w:rPr>
          <w:rStyle w:val="Emphasis"/>
          <w:rFonts w:asciiTheme="minorHAnsi" w:hAnsiTheme="minorHAnsi" w:cstheme="minorHAnsi"/>
        </w:rPr>
        <w:t xml:space="preserve">terrorism or </w:t>
      </w:r>
      <w:r w:rsidRPr="00AA6FBA">
        <w:rPr>
          <w:rStyle w:val="Emphasis"/>
          <w:rFonts w:asciiTheme="minorHAnsi" w:hAnsiTheme="minorHAnsi" w:cstheme="minorHAnsi"/>
          <w:highlight w:val="green"/>
        </w:rPr>
        <w:t>disease</w:t>
      </w:r>
      <w:r w:rsidRPr="00AA6FBA">
        <w:rPr>
          <w:rFonts w:asciiTheme="minorHAnsi" w:hAnsiTheme="minorHAnsi" w:cstheme="minorHAnsi"/>
          <w:sz w:val="16"/>
        </w:rPr>
        <w:t>. Adding to these realities are resource limits</w:t>
      </w:r>
      <w:r w:rsidRPr="00AA6FBA">
        <w:rPr>
          <w:rStyle w:val="Emphasis"/>
          <w:rFonts w:asciiTheme="minorHAnsi" w:hAnsiTheme="minorHAnsi" w:cstheme="minorHAnsi"/>
        </w:rPr>
        <w:t xml:space="preserve">. The United States cannot provide all the troops </w:t>
      </w:r>
      <w:r w:rsidRPr="00AA6FBA">
        <w:rPr>
          <w:rStyle w:val="Emphasis"/>
          <w:rFonts w:asciiTheme="minorHAnsi" w:hAnsiTheme="minorHAnsi" w:cstheme="minorHAnsi"/>
          <w:highlight w:val="green"/>
        </w:rPr>
        <w:t>or</w:t>
      </w:r>
      <w:r w:rsidRPr="00AA6FBA">
        <w:rPr>
          <w:rStyle w:val="Emphasis"/>
          <w:rFonts w:asciiTheme="minorHAnsi" w:hAnsiTheme="minorHAnsi" w:cstheme="minorHAnsi"/>
        </w:rPr>
        <w:t xml:space="preserve"> dollars to </w:t>
      </w:r>
      <w:r w:rsidRPr="00AA6FBA">
        <w:rPr>
          <w:rStyle w:val="Emphasis"/>
          <w:rFonts w:asciiTheme="minorHAnsi" w:hAnsiTheme="minorHAnsi" w:cstheme="minorHAnsi"/>
          <w:highlight w:val="green"/>
        </w:rPr>
        <w:t xml:space="preserve">maintain order in the Middle East </w:t>
      </w:r>
      <w:r w:rsidRPr="00AA6FBA">
        <w:rPr>
          <w:rStyle w:val="Emphasis"/>
          <w:rFonts w:asciiTheme="minorHAnsi" w:hAnsiTheme="minorHAnsi" w:cstheme="minorHAnsi"/>
        </w:rPr>
        <w:t xml:space="preserve">and </w:t>
      </w:r>
      <w:r w:rsidRPr="00AA6FBA">
        <w:rPr>
          <w:rStyle w:val="Emphasis"/>
          <w:rFonts w:asciiTheme="minorHAnsi" w:hAnsiTheme="minorHAnsi" w:cstheme="minorHAnsi"/>
          <w:highlight w:val="green"/>
        </w:rPr>
        <w:t>Europe and Asia</w:t>
      </w:r>
      <w:r w:rsidRPr="00AA6FBA">
        <w:rPr>
          <w:rStyle w:val="Emphasis"/>
          <w:rFonts w:asciiTheme="minorHAnsi" w:hAnsiTheme="minorHAnsi" w:cstheme="minorHAnsi"/>
        </w:rPr>
        <w:t xml:space="preserve"> and South Asia. There is simply too much capability in too many hands. Unilateralism is rarely a serious foreign policy option. Partners are essential. </w:t>
      </w:r>
      <w:r w:rsidRPr="00AA6FBA">
        <w:rPr>
          <w:rFonts w:asciiTheme="minorHAnsi" w:hAnsiTheme="minorHAnsi" w:cstheme="minorHAnsi"/>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AA6FBA">
        <w:rPr>
          <w:rStyle w:val="Emphasis"/>
          <w:rFonts w:asciiTheme="minorHAnsi" w:hAnsiTheme="minorHAnsi" w:cstheme="minorHAnsi"/>
        </w:rPr>
        <w:t xml:space="preserve">But a focus on foreign policy is not enough. National security is a coin with two sides, and what the United States does at home, what is normally thought of as </w:t>
      </w:r>
      <w:r w:rsidRPr="00AA6FBA">
        <w:rPr>
          <w:rStyle w:val="Emphasis"/>
          <w:rFonts w:asciiTheme="minorHAnsi" w:hAnsiTheme="minorHAnsi" w:cstheme="minorHAnsi"/>
        </w:rPr>
        <w:lastRenderedPageBreak/>
        <w:t>belonging to the domestic realm, is every bit as much a part of national security as foreign policy.</w:t>
      </w:r>
      <w:r w:rsidRPr="00AA6FBA">
        <w:rPr>
          <w:rFonts w:asciiTheme="minorHAnsi" w:hAnsiTheme="minorHAnsi" w:cstheme="minorHAnsi"/>
          <w:sz w:val="16"/>
        </w:rPr>
        <w:t xml:space="preserve"> It is best to understand the issue as guns and butter rather than guns versus butter. When it comes to the domestic side, the argument is straightforward. </w:t>
      </w:r>
      <w:r w:rsidRPr="00AA6FBA">
        <w:rPr>
          <w:rStyle w:val="Emphasis"/>
          <w:rFonts w:asciiTheme="minorHAnsi" w:hAnsiTheme="minorHAnsi" w:cstheme="minorHAnsi"/>
        </w:rPr>
        <w:t>In order to lead and compete and act effectively in the world, the United States needs to put its house in order.</w:t>
      </w:r>
      <w:r w:rsidRPr="00AA6FBA">
        <w:rPr>
          <w:rFonts w:asciiTheme="minorHAnsi" w:hAnsiTheme="minorHAnsi" w:cstheme="minorHAnsi"/>
          <w:sz w:val="16"/>
        </w:rPr>
        <w:t xml:space="preserve"> I have written on what this entails in a book titled Foreign Policy Begins at Home.2 This was sometimes interpreted as suggesting a turn away from foreign policy. It was nothing of the sort. </w:t>
      </w:r>
      <w:r w:rsidRPr="00AA6FBA">
        <w:rPr>
          <w:rStyle w:val="Emphasis"/>
          <w:rFonts w:asciiTheme="minorHAnsi" w:hAnsiTheme="minorHAnsi" w:cstheme="minorHAnsi"/>
        </w:rPr>
        <w:t>Foreign policy begins at home, but it ends there only at the country’s peril</w:t>
      </w:r>
      <w:r w:rsidRPr="00AA6FBA">
        <w:rPr>
          <w:rFonts w:asciiTheme="minorHAnsi" w:hAnsiTheme="minorHAnsi" w:cstheme="minorHAnsi"/>
          <w:sz w:val="16"/>
        </w:rPr>
        <w:t xml:space="preserve">.3 Earlier I mentioned that </w:t>
      </w:r>
      <w:r w:rsidRPr="00AA6FBA">
        <w:rPr>
          <w:rStyle w:val="Emphasis"/>
          <w:rFonts w:asciiTheme="minorHAnsi" w:hAnsiTheme="minorHAnsi" w:cstheme="minorHAnsi"/>
        </w:rPr>
        <w:t>the United States has few unilateral options</w:t>
      </w:r>
      <w:r w:rsidRPr="00AA6FBA">
        <w:rPr>
          <w:rFonts w:asciiTheme="minorHAnsi" w:hAnsiTheme="minorHAnsi" w:cstheme="minorHAnsi"/>
          <w:sz w:val="16"/>
        </w:rPr>
        <w:t xml:space="preserve">, that there are few if any things it can do better alone than with others. </w:t>
      </w:r>
      <w:r w:rsidRPr="00AA6FBA">
        <w:rPr>
          <w:rStyle w:val="Emphasis"/>
          <w:rFonts w:asciiTheme="minorHAnsi" w:hAnsiTheme="minorHAnsi" w:cstheme="minorHAnsi"/>
        </w:rPr>
        <w:t>The counterpart to this claim is that the world cannot come up with the elements of a working order absent the United States. The United States is not sufficient, but it is necessary</w:t>
      </w:r>
      <w:r w:rsidRPr="00AA6FBA">
        <w:rPr>
          <w:rFonts w:asciiTheme="minorHAnsi" w:hAnsiTheme="minorHAnsi" w:cstheme="minorHAnsi"/>
          <w:sz w:val="16"/>
        </w:rPr>
        <w:t xml:space="preserve">. It is also true that </w:t>
      </w:r>
      <w:r w:rsidRPr="00AA6FBA">
        <w:rPr>
          <w:rStyle w:val="Emphasis"/>
          <w:rFonts w:asciiTheme="minorHAnsi" w:hAnsiTheme="minorHAnsi" w:cstheme="minorHAnsi"/>
          <w:highlight w:val="green"/>
        </w:rPr>
        <w:t>the U</w:t>
      </w:r>
      <w:r w:rsidRPr="00AA6FBA">
        <w:rPr>
          <w:rStyle w:val="Emphasis"/>
          <w:rFonts w:asciiTheme="minorHAnsi" w:hAnsiTheme="minorHAnsi" w:cstheme="minorHAnsi"/>
        </w:rPr>
        <w:t xml:space="preserve">nited </w:t>
      </w:r>
      <w:r w:rsidRPr="00AA6FBA">
        <w:rPr>
          <w:rStyle w:val="Emphasis"/>
          <w:rFonts w:asciiTheme="minorHAnsi" w:hAnsiTheme="minorHAnsi" w:cstheme="minorHAnsi"/>
          <w:highlight w:val="green"/>
        </w:rPr>
        <w:t>S</w:t>
      </w:r>
      <w:r w:rsidRPr="00AA6FBA">
        <w:rPr>
          <w:rStyle w:val="Emphasis"/>
          <w:rFonts w:asciiTheme="minorHAnsi" w:hAnsiTheme="minorHAnsi" w:cstheme="minorHAnsi"/>
        </w:rPr>
        <w:t xml:space="preserve">tates </w:t>
      </w:r>
      <w:r w:rsidRPr="00AA6FBA">
        <w:rPr>
          <w:rStyle w:val="Emphasis"/>
          <w:rFonts w:asciiTheme="minorHAnsi" w:hAnsiTheme="minorHAnsi" w:cstheme="minorHAnsi"/>
          <w:highlight w:val="green"/>
        </w:rPr>
        <w:t>cannot lead</w:t>
      </w:r>
      <w:r w:rsidRPr="00AA6FBA">
        <w:rPr>
          <w:rStyle w:val="Emphasis"/>
          <w:rFonts w:asciiTheme="minorHAnsi" w:hAnsiTheme="minorHAnsi" w:cstheme="minorHAnsi"/>
        </w:rPr>
        <w:t xml:space="preserve"> or act effectively in the world </w:t>
      </w:r>
      <w:r w:rsidRPr="00AA6FBA">
        <w:rPr>
          <w:rStyle w:val="Emphasis"/>
          <w:rFonts w:asciiTheme="minorHAnsi" w:hAnsiTheme="minorHAnsi" w:cstheme="minorHAnsi"/>
          <w:highlight w:val="green"/>
        </w:rPr>
        <w:t>if it does not have a strong domestic foundation.</w:t>
      </w:r>
      <w:r w:rsidRPr="00AA6FBA">
        <w:rPr>
          <w:rStyle w:val="Emphasis"/>
          <w:rFonts w:asciiTheme="minorHAnsi" w:hAnsiTheme="minorHAnsi" w:cstheme="minorHAnsi"/>
        </w:rPr>
        <w:t xml:space="preserve"> National </w:t>
      </w:r>
      <w:r w:rsidRPr="00AA6FBA">
        <w:rPr>
          <w:rStyle w:val="Emphasis"/>
          <w:rFonts w:asciiTheme="minorHAnsi" w:hAnsiTheme="minorHAnsi" w:cstheme="minorHAnsi"/>
          <w:highlight w:val="green"/>
        </w:rPr>
        <w:t xml:space="preserve">security </w:t>
      </w:r>
      <w:r w:rsidRPr="00AA6FBA">
        <w:rPr>
          <w:rStyle w:val="Emphasis"/>
          <w:rFonts w:asciiTheme="minorHAnsi" w:hAnsiTheme="minorHAnsi" w:cstheme="minorHAnsi"/>
        </w:rPr>
        <w:t xml:space="preserve">inevitably </w:t>
      </w:r>
      <w:r w:rsidRPr="00AA6FBA">
        <w:rPr>
          <w:rStyle w:val="Emphasis"/>
          <w:rFonts w:asciiTheme="minorHAnsi" w:hAnsiTheme="minorHAnsi" w:cstheme="minorHAnsi"/>
          <w:highlight w:val="green"/>
        </w:rPr>
        <w:t xml:space="preserve">requires </w:t>
      </w:r>
      <w:r w:rsidRPr="00AA6FBA">
        <w:rPr>
          <w:rStyle w:val="Emphasis"/>
          <w:rFonts w:asciiTheme="minorHAnsi" w:hAnsiTheme="minorHAnsi" w:cstheme="minorHAnsi"/>
        </w:rPr>
        <w:t xml:space="preserve">significant amounts of human, physical, and financial </w:t>
      </w:r>
      <w:r w:rsidRPr="00AA6FBA">
        <w:rPr>
          <w:rStyle w:val="Emphasis"/>
          <w:rFonts w:asciiTheme="minorHAnsi" w:hAnsiTheme="minorHAnsi" w:cstheme="minorHAnsi"/>
          <w:highlight w:val="green"/>
        </w:rPr>
        <w:t>resources</w:t>
      </w:r>
      <w:r w:rsidRPr="00AA6FBA">
        <w:rPr>
          <w:rStyle w:val="Emphasis"/>
          <w:rFonts w:asciiTheme="minorHAnsi" w:hAnsiTheme="minorHAnsi" w:cstheme="minorHAnsi"/>
        </w:rPr>
        <w:t xml:space="preserve"> to draw on. </w:t>
      </w:r>
      <w:r w:rsidRPr="00AA6FBA">
        <w:rPr>
          <w:rStyle w:val="Emphasis"/>
          <w:rFonts w:asciiTheme="minorHAnsi" w:hAnsiTheme="minorHAnsi" w:cstheme="minorHAnsi"/>
          <w:highlight w:val="green"/>
        </w:rPr>
        <w:t>The better the U</w:t>
      </w:r>
      <w:r w:rsidRPr="00AA6FBA">
        <w:rPr>
          <w:rStyle w:val="Emphasis"/>
          <w:rFonts w:asciiTheme="minorHAnsi" w:hAnsiTheme="minorHAnsi" w:cstheme="minorHAnsi"/>
        </w:rPr>
        <w:t xml:space="preserve">nited </w:t>
      </w:r>
      <w:r w:rsidRPr="00AA6FBA">
        <w:rPr>
          <w:rStyle w:val="Emphasis"/>
          <w:rFonts w:asciiTheme="minorHAnsi" w:hAnsiTheme="minorHAnsi" w:cstheme="minorHAnsi"/>
          <w:highlight w:val="green"/>
        </w:rPr>
        <w:t>S</w:t>
      </w:r>
      <w:r w:rsidRPr="00AA6FBA">
        <w:rPr>
          <w:rStyle w:val="Emphasis"/>
          <w:rFonts w:asciiTheme="minorHAnsi" w:hAnsiTheme="minorHAnsi" w:cstheme="minorHAnsi"/>
        </w:rPr>
        <w:t xml:space="preserve">tates </w:t>
      </w:r>
      <w:r w:rsidRPr="00AA6FBA">
        <w:rPr>
          <w:rStyle w:val="Emphasis"/>
          <w:rFonts w:asciiTheme="minorHAnsi" w:hAnsiTheme="minorHAnsi" w:cstheme="minorHAnsi"/>
          <w:highlight w:val="green"/>
        </w:rPr>
        <w:t>is doing economically, the more it will have</w:t>
      </w:r>
      <w:r w:rsidRPr="00AA6FBA">
        <w:rPr>
          <w:rStyle w:val="Emphasis"/>
          <w:rFonts w:asciiTheme="minorHAnsi" w:hAnsiTheme="minorHAnsi" w:cstheme="minorHAnsi"/>
        </w:rPr>
        <w:t xml:space="preserve"> available in the way of resources </w:t>
      </w:r>
      <w:r w:rsidRPr="00AA6FBA">
        <w:rPr>
          <w:rStyle w:val="Emphasis"/>
          <w:rFonts w:asciiTheme="minorHAnsi" w:hAnsiTheme="minorHAnsi" w:cstheme="minorHAnsi"/>
          <w:highlight w:val="green"/>
        </w:rPr>
        <w:t>to devote to what it</w:t>
      </w:r>
      <w:r w:rsidRPr="00AA6FBA">
        <w:rPr>
          <w:rStyle w:val="Emphasis"/>
          <w:rFonts w:asciiTheme="minorHAnsi" w:hAnsiTheme="minorHAnsi" w:cstheme="minorHAnsi"/>
        </w:rPr>
        <w:t xml:space="preserve"> wants and </w:t>
      </w:r>
      <w:r w:rsidRPr="00AA6FBA">
        <w:rPr>
          <w:rStyle w:val="Emphasis"/>
          <w:rFonts w:asciiTheme="minorHAnsi" w:hAnsiTheme="minorHAnsi" w:cstheme="minorHAnsi"/>
          <w:highlight w:val="green"/>
        </w:rPr>
        <w:t xml:space="preserve">needs </w:t>
      </w:r>
      <w:r w:rsidRPr="00AA6FBA">
        <w:rPr>
          <w:rStyle w:val="Emphasis"/>
          <w:rFonts w:asciiTheme="minorHAnsi" w:hAnsiTheme="minorHAnsi" w:cstheme="minorHAnsi"/>
        </w:rPr>
        <w:t xml:space="preserve">to do abroad </w:t>
      </w:r>
      <w:r w:rsidRPr="00AA6FBA">
        <w:rPr>
          <w:rStyle w:val="Emphasis"/>
          <w:rFonts w:asciiTheme="minorHAnsi" w:hAnsiTheme="minorHAnsi" w:cstheme="minorHAnsi"/>
          <w:highlight w:val="green"/>
        </w:rPr>
        <w:t>without igniting</w:t>
      </w:r>
      <w:r w:rsidRPr="00AA6FBA">
        <w:rPr>
          <w:rStyle w:val="Emphasis"/>
          <w:rFonts w:asciiTheme="minorHAnsi" w:hAnsiTheme="minorHAnsi" w:cstheme="minorHAnsi"/>
        </w:rPr>
        <w:t xml:space="preserve"> a divisive and </w:t>
      </w:r>
      <w:r w:rsidRPr="00AA6FBA">
        <w:rPr>
          <w:rStyle w:val="Emphasis"/>
          <w:rFonts w:asciiTheme="minorHAnsi" w:hAnsiTheme="minorHAnsi" w:cstheme="minorHAnsi"/>
          <w:highlight w:val="green"/>
        </w:rPr>
        <w:t xml:space="preserve">distracting </w:t>
      </w:r>
      <w:r w:rsidRPr="00AA6FBA">
        <w:rPr>
          <w:rStyle w:val="Emphasis"/>
          <w:rFonts w:asciiTheme="minorHAnsi" w:hAnsiTheme="minorHAnsi" w:cstheme="minorHAnsi"/>
        </w:rPr>
        <w:t xml:space="preserve">domestic </w:t>
      </w:r>
      <w:r w:rsidRPr="00AA6FBA">
        <w:rPr>
          <w:rStyle w:val="Emphasis"/>
          <w:rFonts w:asciiTheme="minorHAnsi" w:hAnsiTheme="minorHAnsi" w:cstheme="minorHAnsi"/>
          <w:highlight w:val="green"/>
        </w:rPr>
        <w:t>debate</w:t>
      </w:r>
      <w:r w:rsidRPr="00AA6FBA">
        <w:rPr>
          <w:rStyle w:val="Emphasis"/>
          <w:rFonts w:asciiTheme="minorHAnsi" w:hAnsiTheme="minorHAnsi" w:cstheme="minorHAnsi"/>
        </w:rPr>
        <w:t xml:space="preserve"> as to priorities. An additional benefit is that respect for the United States and for the American political, social, and economic model (along with a desire to emulate it) will increase only if it is seen as successful. </w:t>
      </w:r>
      <w:r w:rsidRPr="00AA6FBA">
        <w:rPr>
          <w:rStyle w:val="Emphasis"/>
          <w:rFonts w:asciiTheme="minorHAnsi" w:hAnsiTheme="minorHAnsi" w:cstheme="minorHAnsi"/>
          <w:highlight w:val="green"/>
        </w:rPr>
        <w:t>The most basic test</w:t>
      </w:r>
      <w:r w:rsidRPr="00AA6FBA">
        <w:rPr>
          <w:rStyle w:val="Emphasis"/>
          <w:rFonts w:asciiTheme="minorHAnsi" w:hAnsiTheme="minorHAnsi" w:cstheme="minorHAnsi"/>
        </w:rPr>
        <w:t xml:space="preserve"> of the success of the model </w:t>
      </w:r>
      <w:r w:rsidRPr="00AA6FBA">
        <w:rPr>
          <w:rStyle w:val="Emphasis"/>
          <w:rFonts w:asciiTheme="minorHAnsi" w:hAnsiTheme="minorHAnsi" w:cstheme="minorHAnsi"/>
          <w:highlight w:val="green"/>
        </w:rPr>
        <w:t>will be economic growth</w:t>
      </w:r>
      <w:r w:rsidRPr="00AA6FBA">
        <w:rPr>
          <w:rStyle w:val="Emphasis"/>
          <w:rFonts w:asciiTheme="minorHAnsi" w:hAnsiTheme="minorHAnsi" w:cstheme="minorHAnsi"/>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21D70DBB" w14:textId="77777777" w:rsidR="00B24A9A" w:rsidRPr="002C03BD" w:rsidRDefault="00B24A9A" w:rsidP="00B47B76">
      <w:pPr>
        <w:rPr>
          <w:rFonts w:asciiTheme="majorHAnsi" w:hAnsiTheme="majorHAnsi" w:cstheme="majorHAnsi"/>
          <w:sz w:val="16"/>
        </w:rPr>
      </w:pPr>
    </w:p>
    <w:p w14:paraId="2E42C9FF" w14:textId="3E0C2D33" w:rsidR="00064856" w:rsidRPr="00DE2072" w:rsidRDefault="00B64A30" w:rsidP="00064856">
      <w:pPr>
        <w:pStyle w:val="Heading4"/>
        <w:rPr>
          <w:rFonts w:asciiTheme="majorHAnsi" w:hAnsiTheme="majorHAnsi" w:cstheme="majorHAnsi"/>
        </w:rPr>
      </w:pPr>
      <w:r>
        <w:rPr>
          <w:rFonts w:asciiTheme="majorHAnsi" w:hAnsiTheme="majorHAnsi" w:cstheme="majorHAnsi"/>
        </w:rPr>
        <w:t>Independently, i</w:t>
      </w:r>
      <w:r w:rsidR="00064856" w:rsidRPr="00DE2072">
        <w:rPr>
          <w:rFonts w:asciiTheme="majorHAnsi" w:hAnsiTheme="majorHAnsi" w:cstheme="majorHAnsi"/>
        </w:rPr>
        <w:t>nnovation is key to fighting climate change</w:t>
      </w:r>
    </w:p>
    <w:p w14:paraId="534BF5EE" w14:textId="77777777" w:rsidR="00064856" w:rsidRPr="00DE2072" w:rsidRDefault="00064856" w:rsidP="00064856">
      <w:pPr>
        <w:rPr>
          <w:rFonts w:asciiTheme="majorHAnsi" w:hAnsiTheme="majorHAnsi" w:cstheme="majorHAnsi"/>
        </w:rPr>
      </w:pPr>
      <w:r w:rsidRPr="00DE2072">
        <w:rPr>
          <w:rStyle w:val="Style13ptBold"/>
          <w:rFonts w:asciiTheme="majorHAnsi" w:hAnsiTheme="majorHAnsi" w:cstheme="majorHAnsi"/>
        </w:rPr>
        <w:t>Fayolle 19</w:t>
      </w:r>
      <w:r w:rsidRPr="00DE2072">
        <w:rPr>
          <w:rFonts w:asciiTheme="majorHAnsi" w:hAnsiTheme="majorHAnsi" w:cstheme="majorHAnsi"/>
        </w:rPr>
        <w:t xml:space="preserve"> [Ambroise Fayolle is the vice president of the European Investment Bank.  “How Techonological Innovation Can Disrupt Climate Change.”  November, 2019.  https://www.weforum.org/agenda/2019/11/how-technological-innovation-can-disrupt-climate-change]</w:t>
      </w:r>
    </w:p>
    <w:p w14:paraId="24269171" w14:textId="77777777" w:rsidR="00064856" w:rsidRPr="00DE2072" w:rsidRDefault="00064856" w:rsidP="00064856">
      <w:pPr>
        <w:rPr>
          <w:rFonts w:asciiTheme="majorHAnsi" w:hAnsiTheme="majorHAnsi" w:cstheme="majorHAnsi"/>
          <w:sz w:val="16"/>
        </w:rPr>
      </w:pPr>
      <w:r w:rsidRPr="00DE2072">
        <w:rPr>
          <w:rFonts w:asciiTheme="majorHAnsi" w:hAnsiTheme="majorHAnsi" w:cstheme="majorHAnsi"/>
          <w:u w:val="single"/>
        </w:rPr>
        <w:t xml:space="preserve">The only way </w:t>
      </w:r>
      <w:r w:rsidRPr="00DE2072">
        <w:rPr>
          <w:rFonts w:asciiTheme="majorHAnsi" w:hAnsiTheme="majorHAnsi" w:cstheme="majorHAnsi"/>
          <w:highlight w:val="green"/>
          <w:u w:val="single"/>
        </w:rPr>
        <w:t>to get ahead of</w:t>
      </w:r>
      <w:r w:rsidRPr="00DE2072">
        <w:rPr>
          <w:rFonts w:asciiTheme="majorHAnsi" w:hAnsiTheme="majorHAnsi" w:cstheme="majorHAnsi"/>
          <w:u w:val="single"/>
        </w:rPr>
        <w:t xml:space="preserve"> a crisis as large as </w:t>
      </w:r>
      <w:r w:rsidRPr="00DE2072">
        <w:rPr>
          <w:rFonts w:asciiTheme="majorHAnsi" w:hAnsiTheme="majorHAnsi" w:cstheme="majorHAnsi"/>
          <w:highlight w:val="green"/>
          <w:u w:val="single"/>
        </w:rPr>
        <w:t>climate change is through</w:t>
      </w:r>
      <w:r w:rsidRPr="00DE2072">
        <w:rPr>
          <w:rFonts w:asciiTheme="majorHAnsi" w:hAnsiTheme="majorHAnsi" w:cstheme="majorHAnsi"/>
          <w:u w:val="single"/>
        </w:rPr>
        <w:t xml:space="preserve"> groundbreaking technological </w:t>
      </w:r>
      <w:r w:rsidRPr="00DE2072">
        <w:rPr>
          <w:rFonts w:asciiTheme="majorHAnsi" w:hAnsiTheme="majorHAnsi" w:cstheme="majorHAnsi"/>
          <w:highlight w:val="green"/>
          <w:u w:val="single"/>
        </w:rPr>
        <w:t>innovation</w:t>
      </w:r>
      <w:r w:rsidRPr="00DE2072">
        <w:rPr>
          <w:rFonts w:asciiTheme="majorHAnsi" w:hAnsiTheme="majorHAnsi" w:cstheme="majorHAnsi"/>
          <w:u w:val="single"/>
        </w:rPr>
        <w:t xml:space="preserve"> </w:t>
      </w:r>
      <w:r w:rsidRPr="00DE2072">
        <w:rPr>
          <w:rFonts w:asciiTheme="majorHAnsi" w:hAnsiTheme="majorHAnsi" w:cstheme="majorHAnsi"/>
          <w:sz w:val="16"/>
        </w:rPr>
        <w:t xml:space="preserve">in clean energy and low-carbon technologies. </w:t>
      </w:r>
      <w:r w:rsidRPr="00DE2072">
        <w:rPr>
          <w:rStyle w:val="Emphasis"/>
          <w:rFonts w:asciiTheme="majorHAnsi" w:hAnsiTheme="majorHAnsi" w:cstheme="majorHAnsi"/>
        </w:rPr>
        <w:t xml:space="preserve">And </w:t>
      </w:r>
      <w:r w:rsidRPr="00DE2072">
        <w:rPr>
          <w:rStyle w:val="Emphasis"/>
          <w:rFonts w:asciiTheme="majorHAnsi" w:hAnsiTheme="majorHAnsi" w:cstheme="majorHAnsi"/>
          <w:highlight w:val="green"/>
        </w:rPr>
        <w:t>that</w:t>
      </w:r>
      <w:r w:rsidRPr="00DE2072">
        <w:rPr>
          <w:rStyle w:val="Emphasis"/>
          <w:rFonts w:asciiTheme="majorHAnsi" w:hAnsiTheme="majorHAnsi" w:cstheme="majorHAnsi"/>
        </w:rPr>
        <w:t xml:space="preserve">, in turn, </w:t>
      </w:r>
      <w:r w:rsidRPr="00DE2072">
        <w:rPr>
          <w:rStyle w:val="Emphasis"/>
          <w:rFonts w:asciiTheme="majorHAnsi" w:hAnsiTheme="majorHAnsi" w:cstheme="majorHAnsi"/>
          <w:highlight w:val="green"/>
        </w:rPr>
        <w:t>will require efforts to mitigate investment risks for private-sector actors</w:t>
      </w:r>
      <w:r w:rsidRPr="00DE2072">
        <w:rPr>
          <w:rStyle w:val="Emphasis"/>
          <w:rFonts w:asciiTheme="majorHAnsi" w:hAnsiTheme="majorHAnsi" w:cstheme="majorHAnsi"/>
        </w:rPr>
        <w:t>, who cannot be expected to ignore their own bottom lines.</w:t>
      </w:r>
      <w:r w:rsidRPr="00DE2072">
        <w:rPr>
          <w:rFonts w:asciiTheme="majorHAnsi" w:hAnsiTheme="majorHAnsi" w:cstheme="majorHAnsi"/>
          <w:sz w:val="16"/>
        </w:rPr>
        <w:t xml:space="preserve"> Because it poses an existential threat to humanity, climate change represents the bad kind of disruption. </w:t>
      </w:r>
      <w:r w:rsidRPr="00DE2072">
        <w:rPr>
          <w:rFonts w:asciiTheme="majorHAnsi" w:hAnsiTheme="majorHAnsi" w:cstheme="majorHAnsi"/>
          <w:u w:val="single"/>
        </w:rPr>
        <w:t>But it can – and must – be fought with the good kind of disruption: innovation</w:t>
      </w:r>
      <w:r w:rsidRPr="00DE2072">
        <w:rPr>
          <w:rFonts w:asciiTheme="majorHAnsi" w:hAnsiTheme="majorHAnsi" w:cstheme="majorHAnsi"/>
          <w:sz w:val="16"/>
        </w:rPr>
        <w:t xml:space="preserve">. Since the Industrial Revolution, </w:t>
      </w:r>
      <w:r w:rsidRPr="00DE2072">
        <w:rPr>
          <w:rFonts w:asciiTheme="majorHAnsi" w:hAnsiTheme="majorHAnsi" w:cstheme="majorHAnsi"/>
          <w:u w:val="single"/>
        </w:rPr>
        <w:t xml:space="preserve">disruptive </w:t>
      </w:r>
      <w:r w:rsidRPr="00DE2072">
        <w:rPr>
          <w:rFonts w:asciiTheme="majorHAnsi" w:hAnsiTheme="majorHAnsi" w:cstheme="majorHAnsi"/>
          <w:highlight w:val="green"/>
          <w:u w:val="single"/>
        </w:rPr>
        <w:t>innovation has</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 xml:space="preserve">generated growth, </w:t>
      </w:r>
      <w:r w:rsidRPr="00DE2072">
        <w:rPr>
          <w:rFonts w:asciiTheme="majorHAnsi" w:hAnsiTheme="majorHAnsi" w:cstheme="majorHAnsi"/>
          <w:u w:val="single"/>
        </w:rPr>
        <w:t xml:space="preserve">created </w:t>
      </w:r>
      <w:r w:rsidRPr="00DE2072">
        <w:rPr>
          <w:rFonts w:asciiTheme="majorHAnsi" w:hAnsiTheme="majorHAnsi" w:cstheme="majorHAnsi"/>
          <w:highlight w:val="green"/>
          <w:u w:val="single"/>
        </w:rPr>
        <w:t xml:space="preserve">jobs, and </w:t>
      </w:r>
      <w:r w:rsidRPr="00DE2072">
        <w:rPr>
          <w:rFonts w:asciiTheme="majorHAnsi" w:hAnsiTheme="majorHAnsi" w:cstheme="majorHAnsi"/>
          <w:u w:val="single"/>
        </w:rPr>
        <w:t xml:space="preserve">opened new avenues for </w:t>
      </w:r>
      <w:r w:rsidRPr="00DE2072">
        <w:rPr>
          <w:rFonts w:asciiTheme="majorHAnsi" w:hAnsiTheme="majorHAnsi" w:cstheme="majorHAnsi"/>
          <w:highlight w:val="green"/>
          <w:u w:val="single"/>
        </w:rPr>
        <w:t>investment</w:t>
      </w:r>
      <w:r w:rsidRPr="00DE2072">
        <w:rPr>
          <w:rFonts w:asciiTheme="majorHAnsi" w:hAnsiTheme="majorHAnsi" w:cstheme="majorHAnsi"/>
          <w:u w:val="single"/>
        </w:rPr>
        <w:t>. And in the case of climate change</w:t>
      </w:r>
      <w:r w:rsidRPr="00DE2072">
        <w:rPr>
          <w:rStyle w:val="Emphasis"/>
          <w:rFonts w:asciiTheme="majorHAnsi" w:hAnsiTheme="majorHAnsi" w:cstheme="majorHAnsi"/>
          <w:highlight w:val="green"/>
        </w:rPr>
        <w:t>, it could save humanity</w:t>
      </w:r>
      <w:r w:rsidRPr="00DE2072">
        <w:rPr>
          <w:rFonts w:asciiTheme="majorHAnsi" w:hAnsiTheme="majorHAnsi" w:cstheme="majorHAnsi"/>
          <w:highlight w:val="green"/>
          <w:u w:val="single"/>
        </w:rPr>
        <w:t xml:space="preserve">, by accelerating </w:t>
      </w:r>
      <w:r w:rsidRPr="00DE2072">
        <w:rPr>
          <w:rFonts w:asciiTheme="majorHAnsi" w:hAnsiTheme="majorHAnsi" w:cstheme="majorHAnsi"/>
          <w:u w:val="single"/>
        </w:rPr>
        <w:t xml:space="preserve">global </w:t>
      </w:r>
      <w:r w:rsidRPr="00DE2072">
        <w:rPr>
          <w:rFonts w:asciiTheme="majorHAnsi" w:hAnsiTheme="majorHAnsi" w:cstheme="majorHAnsi"/>
          <w:highlight w:val="green"/>
          <w:u w:val="single"/>
        </w:rPr>
        <w:t>efforts to reduc</w:t>
      </w:r>
      <w:r w:rsidRPr="00DE2072">
        <w:rPr>
          <w:rFonts w:asciiTheme="majorHAnsi" w:hAnsiTheme="majorHAnsi" w:cstheme="majorHAnsi"/>
          <w:u w:val="single"/>
        </w:rPr>
        <w:t>e greenhouse-gas (</w:t>
      </w:r>
      <w:r w:rsidRPr="00DE2072">
        <w:rPr>
          <w:rFonts w:asciiTheme="majorHAnsi" w:hAnsiTheme="majorHAnsi" w:cstheme="majorHAnsi"/>
          <w:highlight w:val="green"/>
          <w:u w:val="single"/>
        </w:rPr>
        <w:t>GHG) emissions</w:t>
      </w:r>
      <w:r w:rsidRPr="00DE2072">
        <w:rPr>
          <w:rFonts w:asciiTheme="majorHAnsi" w:hAnsiTheme="majorHAnsi" w:cstheme="majorHAnsi"/>
          <w:u w:val="single"/>
        </w:rPr>
        <w:t xml:space="preserve">. In fact, </w:t>
      </w:r>
      <w:r w:rsidRPr="00DE2072">
        <w:rPr>
          <w:rStyle w:val="Emphasis"/>
          <w:rFonts w:asciiTheme="majorHAnsi" w:hAnsiTheme="majorHAnsi" w:cstheme="majorHAnsi"/>
          <w:highlight w:val="green"/>
        </w:rPr>
        <w:t>innovation will be absolutely necessary</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for a</w:t>
      </w:r>
      <w:r w:rsidRPr="00DE2072">
        <w:rPr>
          <w:rFonts w:asciiTheme="majorHAnsi" w:hAnsiTheme="majorHAnsi" w:cstheme="majorHAnsi"/>
          <w:u w:val="single"/>
        </w:rPr>
        <w:t xml:space="preserve"> successful transition to </w:t>
      </w:r>
      <w:r w:rsidRPr="00DE2072">
        <w:rPr>
          <w:rFonts w:asciiTheme="majorHAnsi" w:hAnsiTheme="majorHAnsi" w:cstheme="majorHAnsi"/>
          <w:highlight w:val="green"/>
          <w:u w:val="single"/>
        </w:rPr>
        <w:t>a green economy</w:t>
      </w:r>
      <w:r w:rsidRPr="00DE2072">
        <w:rPr>
          <w:rFonts w:asciiTheme="majorHAnsi" w:hAnsiTheme="majorHAnsi" w:cstheme="majorHAnsi"/>
          <w:u w:val="single"/>
        </w:rPr>
        <w:t xml:space="preserve"> that leaves no one behind. Without it, we have less chance of achieving genuine sustainability</w:t>
      </w:r>
      <w:r w:rsidRPr="00DE2072">
        <w:rPr>
          <w:rFonts w:asciiTheme="majorHAnsi" w:hAnsiTheme="majorHAnsi" w:cstheme="majorHAnsi"/>
          <w:sz w:val="16"/>
        </w:rPr>
        <w:t xml:space="preserve">. The alternative, of course, is unthinkable. To understand the extent of the threat posed by climate change in the event that we do nothing, consider where we are today. Average global temperatures have </w:t>
      </w:r>
      <w:hyperlink r:id="rId16" w:tgtFrame="_blank" w:history="1">
        <w:r w:rsidRPr="00DE2072">
          <w:rPr>
            <w:rStyle w:val="Hyperlink"/>
            <w:rFonts w:asciiTheme="majorHAnsi" w:hAnsiTheme="majorHAnsi" w:cstheme="majorHAnsi"/>
            <w:sz w:val="16"/>
          </w:rPr>
          <w:t>already risen</w:t>
        </w:r>
      </w:hyperlink>
      <w:r w:rsidRPr="00DE2072">
        <w:rPr>
          <w:rFonts w:asciiTheme="majorHAnsi" w:hAnsiTheme="majorHAnsi" w:cstheme="majorHAnsi"/>
          <w:sz w:val="16"/>
        </w:rPr>
        <w:t xml:space="preserve"> by almost 1°C above pre-industrial levels, owing to the accumulation of GHGs in the atmosphere; and two-thirds of that increase has occurred since 1975. If the trend continues, global average temperatures could rise by 4°C by the end of this century. If that doesn’t sound like much, remember that our climate is fragile. Small changes in surface temperatures will cause big problems. When average temperatures were 4°C below pre-industrial levels, much of Europe was buried beneath several kilometers of ice. Just imagine what a world that is 3°C warmer than today might look like. Nonetheless, I am confident that </w:t>
      </w:r>
      <w:r w:rsidRPr="00DE2072">
        <w:rPr>
          <w:rFonts w:asciiTheme="majorHAnsi" w:hAnsiTheme="majorHAnsi" w:cstheme="majorHAnsi"/>
          <w:u w:val="single"/>
        </w:rPr>
        <w:t>effective, disruptive ideas are out there</w:t>
      </w:r>
      <w:r w:rsidRPr="00DE2072">
        <w:rPr>
          <w:rFonts w:asciiTheme="majorHAnsi" w:hAnsiTheme="majorHAnsi" w:cstheme="majorHAnsi"/>
          <w:highlight w:val="green"/>
          <w:u w:val="single"/>
        </w:rPr>
        <w:t xml:space="preserve">. Floating windfarms, </w:t>
      </w:r>
      <w:r w:rsidRPr="00DE2072">
        <w:rPr>
          <w:rFonts w:asciiTheme="majorHAnsi" w:hAnsiTheme="majorHAnsi" w:cstheme="majorHAnsi"/>
          <w:u w:val="single"/>
        </w:rPr>
        <w:t xml:space="preserve">for example, can unlock clean wind power for the dozens of countries whose coastal waters are too deep for traditional offshore facilities. And advances in technologies based on </w:t>
      </w:r>
      <w:r w:rsidRPr="00DE2072">
        <w:rPr>
          <w:rFonts w:asciiTheme="majorHAnsi" w:hAnsiTheme="majorHAnsi" w:cstheme="majorHAnsi"/>
          <w:highlight w:val="green"/>
          <w:u w:val="single"/>
        </w:rPr>
        <w:t>waste-eating bioluminescent bacteria</w:t>
      </w:r>
      <w:r w:rsidRPr="00DE2072">
        <w:rPr>
          <w:rFonts w:asciiTheme="majorHAnsi" w:hAnsiTheme="majorHAnsi" w:cstheme="majorHAnsi"/>
          <w:u w:val="single"/>
        </w:rPr>
        <w:t xml:space="preserve"> promise to illuminate our streets and factories. </w:t>
      </w:r>
      <w:r w:rsidRPr="00DE2072">
        <w:rPr>
          <w:rFonts w:asciiTheme="majorHAnsi" w:hAnsiTheme="majorHAnsi" w:cstheme="majorHAnsi"/>
          <w:highlight w:val="green"/>
          <w:u w:val="single"/>
        </w:rPr>
        <w:t>To bring</w:t>
      </w:r>
      <w:r w:rsidRPr="00DE2072">
        <w:rPr>
          <w:rFonts w:asciiTheme="majorHAnsi" w:hAnsiTheme="majorHAnsi" w:cstheme="majorHAnsi"/>
          <w:u w:val="single"/>
        </w:rPr>
        <w:t xml:space="preserve"> these </w:t>
      </w:r>
      <w:r w:rsidRPr="00DE2072">
        <w:rPr>
          <w:rFonts w:asciiTheme="majorHAnsi" w:hAnsiTheme="majorHAnsi" w:cstheme="majorHAnsi"/>
          <w:highlight w:val="green"/>
          <w:u w:val="single"/>
        </w:rPr>
        <w:t xml:space="preserve">solutions to scale, </w:t>
      </w:r>
      <w:r w:rsidRPr="00DE2072">
        <w:rPr>
          <w:rFonts w:asciiTheme="majorHAnsi" w:hAnsiTheme="majorHAnsi" w:cstheme="majorHAnsi"/>
          <w:u w:val="single"/>
        </w:rPr>
        <w:t xml:space="preserve">we need to put more financing into the right hands. </w:t>
      </w:r>
      <w:r w:rsidRPr="00DE2072">
        <w:rPr>
          <w:rFonts w:asciiTheme="majorHAnsi" w:hAnsiTheme="majorHAnsi" w:cstheme="majorHAnsi"/>
          <w:highlight w:val="green"/>
          <w:u w:val="single"/>
        </w:rPr>
        <w:t>We</w:t>
      </w:r>
      <w:r w:rsidRPr="00DE2072">
        <w:rPr>
          <w:rFonts w:asciiTheme="majorHAnsi" w:hAnsiTheme="majorHAnsi" w:cstheme="majorHAnsi"/>
          <w:u w:val="single"/>
        </w:rPr>
        <w:t xml:space="preserve"> also </w:t>
      </w:r>
      <w:r w:rsidRPr="00DE2072">
        <w:rPr>
          <w:rFonts w:asciiTheme="majorHAnsi" w:hAnsiTheme="majorHAnsi" w:cstheme="majorHAnsi"/>
          <w:highlight w:val="green"/>
          <w:u w:val="single"/>
        </w:rPr>
        <w:t xml:space="preserve">need to encourage industries to be </w:t>
      </w:r>
      <w:r w:rsidRPr="00DE2072">
        <w:rPr>
          <w:rFonts w:asciiTheme="majorHAnsi" w:hAnsiTheme="majorHAnsi" w:cstheme="majorHAnsi"/>
          <w:u w:val="single"/>
        </w:rPr>
        <w:t xml:space="preserve">more creative, and to </w:t>
      </w:r>
      <w:r w:rsidRPr="00DE2072">
        <w:rPr>
          <w:rFonts w:asciiTheme="majorHAnsi" w:hAnsiTheme="majorHAnsi" w:cstheme="majorHAnsi"/>
          <w:highlight w:val="green"/>
          <w:u w:val="single"/>
        </w:rPr>
        <w:t>pursue</w:t>
      </w:r>
      <w:r w:rsidRPr="00DE2072">
        <w:rPr>
          <w:rFonts w:asciiTheme="majorHAnsi" w:hAnsiTheme="majorHAnsi" w:cstheme="majorHAnsi"/>
          <w:u w:val="single"/>
        </w:rPr>
        <w:t xml:space="preserve"> more breakthrough technologies</w:t>
      </w:r>
      <w:r w:rsidRPr="00DE2072">
        <w:rPr>
          <w:rFonts w:asciiTheme="majorHAnsi" w:hAnsiTheme="majorHAnsi" w:cstheme="majorHAnsi"/>
          <w:sz w:val="16"/>
        </w:rPr>
        <w:t xml:space="preserve">. For example, the European Investment Bank (EIB), the European Commission, and Breakthrough Energy Ventures </w:t>
      </w:r>
      <w:hyperlink r:id="rId17" w:tgtFrame="_blank" w:history="1">
        <w:r w:rsidRPr="00DE2072">
          <w:rPr>
            <w:rStyle w:val="Hyperlink"/>
            <w:rFonts w:asciiTheme="majorHAnsi" w:hAnsiTheme="majorHAnsi" w:cstheme="majorHAnsi"/>
            <w:sz w:val="16"/>
          </w:rPr>
          <w:t>established</w:t>
        </w:r>
      </w:hyperlink>
      <w:r w:rsidRPr="00DE2072">
        <w:rPr>
          <w:rFonts w:asciiTheme="majorHAnsi" w:hAnsiTheme="majorHAnsi" w:cstheme="majorHAnsi"/>
          <w:sz w:val="16"/>
        </w:rPr>
        <w:t xml:space="preserve"> a €100 million ($110 million) fund in 2019 to support disruptive investments in clean energy. </w:t>
      </w:r>
      <w:r w:rsidRPr="00DE2072">
        <w:rPr>
          <w:rFonts w:asciiTheme="majorHAnsi" w:hAnsiTheme="majorHAnsi" w:cstheme="majorHAnsi"/>
          <w:highlight w:val="green"/>
          <w:u w:val="single"/>
        </w:rPr>
        <w:t xml:space="preserve">Innovative </w:t>
      </w:r>
      <w:r w:rsidRPr="00DE2072">
        <w:rPr>
          <w:rFonts w:asciiTheme="majorHAnsi" w:hAnsiTheme="majorHAnsi" w:cstheme="majorHAnsi"/>
          <w:u w:val="single"/>
        </w:rPr>
        <w:t xml:space="preserve">disruption needs to happen fast. </w:t>
      </w:r>
      <w:r w:rsidRPr="00DE2072">
        <w:rPr>
          <w:rFonts w:asciiTheme="majorHAnsi" w:hAnsiTheme="majorHAnsi" w:cstheme="majorHAnsi"/>
          <w:sz w:val="16"/>
        </w:rPr>
        <w:t xml:space="preserve">According to the International Energy Agency, only seven of the 45 energy technologies and sectors assessed in its most recent </w:t>
      </w:r>
      <w:hyperlink r:id="rId18" w:tgtFrame="_blank" w:history="1">
        <w:r w:rsidRPr="00DE2072">
          <w:rPr>
            <w:rStyle w:val="Hyperlink"/>
            <w:rFonts w:asciiTheme="majorHAnsi" w:hAnsiTheme="majorHAnsi" w:cstheme="majorHAnsi"/>
            <w:sz w:val="16"/>
          </w:rPr>
          <w:t>Tracking Clean Energy Progress</w:t>
        </w:r>
      </w:hyperlink>
      <w:r w:rsidRPr="00DE2072">
        <w:rPr>
          <w:rFonts w:asciiTheme="majorHAnsi" w:hAnsiTheme="majorHAnsi" w:cstheme="majorHAnsi"/>
          <w:sz w:val="16"/>
        </w:rPr>
        <w:t xml:space="preserve"> report are on target to meet its Sustainable Development Scenario, which is aligned with the global commitments enshrined in the 2015 Paris climate agreement. Hence, for the policymakers, technologists, executives, and entrepreneurs, the question is: Where do we go from here?</w:t>
      </w:r>
    </w:p>
    <w:p w14:paraId="76A657B1" w14:textId="77777777" w:rsidR="00064856" w:rsidRPr="00DE2072" w:rsidRDefault="00064856" w:rsidP="00064856">
      <w:pPr>
        <w:pStyle w:val="Heading4"/>
        <w:rPr>
          <w:rFonts w:asciiTheme="majorHAnsi" w:hAnsiTheme="majorHAnsi" w:cstheme="majorHAnsi"/>
        </w:rPr>
      </w:pPr>
      <w:r w:rsidRPr="00DE2072">
        <w:rPr>
          <w:rFonts w:asciiTheme="majorHAnsi" w:hAnsiTheme="majorHAnsi" w:cstheme="majorHAnsi"/>
        </w:rPr>
        <w:t xml:space="preserve">Extinction -- contrary models are </w:t>
      </w:r>
      <w:r w:rsidRPr="00DE2072">
        <w:rPr>
          <w:rFonts w:asciiTheme="majorHAnsi" w:hAnsiTheme="majorHAnsi" w:cstheme="majorHAnsi"/>
          <w:u w:val="single"/>
        </w:rPr>
        <w:t>wrong</w:t>
      </w:r>
      <w:r w:rsidRPr="00DE2072">
        <w:rPr>
          <w:rFonts w:asciiTheme="majorHAnsi" w:hAnsiTheme="majorHAnsi" w:cstheme="majorHAnsi"/>
        </w:rPr>
        <w:t xml:space="preserve">. </w:t>
      </w:r>
    </w:p>
    <w:p w14:paraId="667F119E" w14:textId="77777777" w:rsidR="00064856" w:rsidRPr="00DE2072" w:rsidRDefault="00064856" w:rsidP="00064856">
      <w:pPr>
        <w:rPr>
          <w:rFonts w:asciiTheme="majorHAnsi" w:hAnsiTheme="majorHAnsi" w:cstheme="majorHAnsi"/>
          <w:sz w:val="16"/>
          <w:szCs w:val="16"/>
        </w:rPr>
      </w:pPr>
      <w:r w:rsidRPr="00DE2072">
        <w:rPr>
          <w:rStyle w:val="Style13ptBold"/>
          <w:rFonts w:asciiTheme="majorHAnsi" w:hAnsiTheme="majorHAnsi" w:cstheme="majorHAnsi"/>
        </w:rPr>
        <w:t xml:space="preserve">Ng 19 </w:t>
      </w:r>
      <w:r w:rsidRPr="00DE2072">
        <w:rPr>
          <w:rFonts w:asciiTheme="majorHAnsi" w:hAnsiTheme="majorHAnsi" w:cstheme="majorHAnsi"/>
          <w:sz w:val="16"/>
          <w:szCs w:val="16"/>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33D3BF07" w14:textId="77777777" w:rsidR="00064856" w:rsidRPr="00DE2072" w:rsidRDefault="00064856" w:rsidP="00064856">
      <w:pPr>
        <w:rPr>
          <w:rFonts w:asciiTheme="majorHAnsi" w:hAnsiTheme="majorHAnsi" w:cstheme="majorHAnsi"/>
          <w:sz w:val="16"/>
        </w:rPr>
      </w:pPr>
      <w:r w:rsidRPr="00DE2072">
        <w:rPr>
          <w:rFonts w:asciiTheme="majorHAnsi" w:hAnsiTheme="majorHAnsi" w:cstheme="majorHAnsi"/>
          <w:sz w:val="16"/>
        </w:rPr>
        <w:t xml:space="preserve">Catastrophic </w:t>
      </w:r>
      <w:r w:rsidRPr="00DE2072">
        <w:rPr>
          <w:rStyle w:val="TitleChar"/>
          <w:rFonts w:asciiTheme="majorHAnsi" w:hAnsiTheme="majorHAnsi" w:cstheme="majorHAnsi"/>
          <w:highlight w:val="green"/>
        </w:rPr>
        <w:t>climate change</w:t>
      </w:r>
    </w:p>
    <w:p w14:paraId="5D544735" w14:textId="77777777" w:rsidR="00064856" w:rsidRPr="00DE2072" w:rsidRDefault="00064856" w:rsidP="00064856">
      <w:pPr>
        <w:rPr>
          <w:rFonts w:asciiTheme="majorHAnsi" w:hAnsiTheme="majorHAnsi" w:cstheme="majorHAnsi"/>
          <w:sz w:val="16"/>
        </w:rPr>
      </w:pPr>
      <w:r w:rsidRPr="00DE2072">
        <w:rPr>
          <w:rFonts w:asciiTheme="majorHAnsi" w:hAnsiTheme="majorHAnsi" w:cstheme="majorHAnsi"/>
          <w:sz w:val="16"/>
        </w:rPr>
        <w:t xml:space="preserve">Though by no means certain, CCC </w:t>
      </w:r>
      <w:r w:rsidRPr="00DE2072">
        <w:rPr>
          <w:rStyle w:val="TitleChar"/>
          <w:rFonts w:asciiTheme="majorHAnsi" w:hAnsiTheme="majorHAnsi" w:cstheme="majorHAnsi"/>
        </w:rPr>
        <w:t xml:space="preserve">causing </w:t>
      </w:r>
      <w:r w:rsidRPr="00DE2072">
        <w:rPr>
          <w:rStyle w:val="Emphasis"/>
          <w:rFonts w:asciiTheme="majorHAnsi" w:hAnsiTheme="majorHAnsi" w:cstheme="majorHAnsi"/>
          <w:highlight w:val="green"/>
        </w:rPr>
        <w:t>global extinction</w:t>
      </w:r>
      <w:r w:rsidRPr="00DE2072">
        <w:rPr>
          <w:rStyle w:val="TitleChar"/>
          <w:rFonts w:asciiTheme="majorHAnsi" w:hAnsiTheme="majorHAnsi" w:cstheme="majorHAnsi"/>
        </w:rPr>
        <w:t xml:space="preserve"> is possible </w:t>
      </w:r>
      <w:r w:rsidRPr="00DE2072">
        <w:rPr>
          <w:rStyle w:val="TitleChar"/>
          <w:rFonts w:asciiTheme="majorHAnsi" w:hAnsiTheme="majorHAnsi" w:cstheme="majorHAnsi"/>
          <w:highlight w:val="green"/>
        </w:rPr>
        <w:t>due to</w:t>
      </w:r>
      <w:r w:rsidRPr="00DE2072">
        <w:rPr>
          <w:rStyle w:val="TitleChar"/>
          <w:rFonts w:asciiTheme="majorHAnsi" w:hAnsiTheme="majorHAnsi" w:cstheme="majorHAnsi"/>
        </w:rPr>
        <w:t xml:space="preserve"> </w:t>
      </w:r>
      <w:r w:rsidRPr="00DE2072">
        <w:rPr>
          <w:rStyle w:val="Emphasis"/>
          <w:rFonts w:asciiTheme="majorHAnsi" w:hAnsiTheme="majorHAnsi" w:cstheme="majorHAnsi"/>
        </w:rPr>
        <w:t>interrelated factors</w:t>
      </w:r>
      <w:r w:rsidRPr="00DE2072">
        <w:rPr>
          <w:rStyle w:val="TitleChar"/>
          <w:rFonts w:asciiTheme="majorHAnsi" w:hAnsiTheme="majorHAnsi" w:cstheme="majorHAnsi"/>
        </w:rPr>
        <w:t xml:space="preserve"> of </w:t>
      </w:r>
      <w:r w:rsidRPr="00DE2072">
        <w:rPr>
          <w:rStyle w:val="Emphasis"/>
          <w:rFonts w:asciiTheme="majorHAnsi" w:hAnsiTheme="majorHAnsi" w:cstheme="majorHAnsi"/>
          <w:highlight w:val="green"/>
        </w:rPr>
        <w:t>non‐linearity</w:t>
      </w:r>
      <w:r w:rsidRPr="00DE2072">
        <w:rPr>
          <w:rStyle w:val="TitleChar"/>
          <w:rFonts w:asciiTheme="majorHAnsi" w:hAnsiTheme="majorHAnsi" w:cstheme="majorHAnsi"/>
        </w:rPr>
        <w:t xml:space="preserve">, </w:t>
      </w:r>
      <w:r w:rsidRPr="00DE2072">
        <w:rPr>
          <w:rStyle w:val="Emphasis"/>
          <w:rFonts w:asciiTheme="majorHAnsi" w:hAnsiTheme="majorHAnsi" w:cstheme="majorHAnsi"/>
        </w:rPr>
        <w:t>cascading effects</w:t>
      </w:r>
      <w:r w:rsidRPr="00DE2072">
        <w:rPr>
          <w:rStyle w:val="TitleChar"/>
          <w:rFonts w:asciiTheme="majorHAnsi" w:hAnsiTheme="majorHAnsi" w:cstheme="majorHAnsi"/>
        </w:rPr>
        <w:t xml:space="preserve">, </w:t>
      </w:r>
      <w:r w:rsidRPr="00DE2072">
        <w:rPr>
          <w:rStyle w:val="Emphasis"/>
          <w:rFonts w:asciiTheme="majorHAnsi" w:hAnsiTheme="majorHAnsi" w:cstheme="majorHAnsi"/>
          <w:highlight w:val="green"/>
        </w:rPr>
        <w:t>positive feedbacks</w:t>
      </w:r>
      <w:r w:rsidRPr="00DE2072">
        <w:rPr>
          <w:rStyle w:val="TitleChar"/>
          <w:rFonts w:asciiTheme="majorHAnsi" w:hAnsiTheme="majorHAnsi" w:cstheme="majorHAnsi"/>
        </w:rPr>
        <w:t xml:space="preserve">, </w:t>
      </w:r>
      <w:r w:rsidRPr="00DE2072">
        <w:rPr>
          <w:rStyle w:val="Emphasis"/>
          <w:rFonts w:asciiTheme="majorHAnsi" w:hAnsiTheme="majorHAnsi" w:cstheme="majorHAnsi"/>
        </w:rPr>
        <w:t>multiplicative factors</w:t>
      </w:r>
      <w:r w:rsidRPr="00DE2072">
        <w:rPr>
          <w:rStyle w:val="TitleChar"/>
          <w:rFonts w:asciiTheme="majorHAnsi" w:hAnsiTheme="majorHAnsi" w:cstheme="majorHAnsi"/>
        </w:rPr>
        <w:t xml:space="preserve">, </w:t>
      </w:r>
      <w:r w:rsidRPr="00DE2072">
        <w:rPr>
          <w:rStyle w:val="Emphasis"/>
          <w:rFonts w:asciiTheme="majorHAnsi" w:hAnsiTheme="majorHAnsi" w:cstheme="majorHAnsi"/>
        </w:rPr>
        <w:t>critical thresholds</w:t>
      </w:r>
      <w:r w:rsidRPr="00DE2072">
        <w:rPr>
          <w:rStyle w:val="TitleChar"/>
          <w:rFonts w:asciiTheme="majorHAnsi" w:hAnsiTheme="majorHAnsi" w:cstheme="majorHAnsi"/>
        </w:rPr>
        <w:t xml:space="preserve"> and </w:t>
      </w:r>
      <w:r w:rsidRPr="00DE2072">
        <w:rPr>
          <w:rStyle w:val="Emphasis"/>
          <w:rFonts w:asciiTheme="majorHAnsi" w:hAnsiTheme="majorHAnsi" w:cstheme="majorHAnsi"/>
          <w:highlight w:val="green"/>
        </w:rPr>
        <w:t>tipping points</w:t>
      </w:r>
      <w:r w:rsidRPr="00DE2072">
        <w:rPr>
          <w:rFonts w:asciiTheme="majorHAnsi" w:hAnsiTheme="majorHAnsi" w:cstheme="majorHAnsi"/>
          <w:sz w:val="16"/>
        </w:rPr>
        <w:t xml:space="preserve"> (e.g. Barnosky and Hadly, </w:t>
      </w:r>
      <w:hyperlink r:id="rId19" w:anchor="gpol12647-bib-0005" w:history="1">
        <w:r w:rsidRPr="00DE2072">
          <w:rPr>
            <w:rStyle w:val="Hyperlink"/>
            <w:rFonts w:asciiTheme="majorHAnsi" w:hAnsiTheme="majorHAnsi" w:cstheme="majorHAnsi"/>
            <w:sz w:val="16"/>
          </w:rPr>
          <w:t>2016</w:t>
        </w:r>
      </w:hyperlink>
      <w:r w:rsidRPr="00DE2072">
        <w:rPr>
          <w:rFonts w:asciiTheme="majorHAnsi" w:hAnsiTheme="majorHAnsi" w:cstheme="majorHAnsi"/>
          <w:sz w:val="16"/>
        </w:rPr>
        <w:t xml:space="preserve">; Belaia et al., </w:t>
      </w:r>
      <w:hyperlink r:id="rId20" w:anchor="gpol12647-bib-0008" w:history="1">
        <w:r w:rsidRPr="00DE2072">
          <w:rPr>
            <w:rStyle w:val="Hyperlink"/>
            <w:rFonts w:asciiTheme="majorHAnsi" w:hAnsiTheme="majorHAnsi" w:cstheme="majorHAnsi"/>
            <w:sz w:val="16"/>
          </w:rPr>
          <w:t>2017</w:t>
        </w:r>
      </w:hyperlink>
      <w:r w:rsidRPr="00DE2072">
        <w:rPr>
          <w:rFonts w:asciiTheme="majorHAnsi" w:hAnsiTheme="majorHAnsi" w:cstheme="majorHAnsi"/>
          <w:sz w:val="16"/>
        </w:rPr>
        <w:t xml:space="preserve">; Buldyrev et al., </w:t>
      </w:r>
      <w:hyperlink r:id="rId21" w:anchor="gpol12647-bib-0016" w:history="1">
        <w:r w:rsidRPr="00DE2072">
          <w:rPr>
            <w:rStyle w:val="Hyperlink"/>
            <w:rFonts w:asciiTheme="majorHAnsi" w:hAnsiTheme="majorHAnsi" w:cstheme="majorHAnsi"/>
            <w:sz w:val="16"/>
          </w:rPr>
          <w:t>2010</w:t>
        </w:r>
      </w:hyperlink>
      <w:r w:rsidRPr="00DE2072">
        <w:rPr>
          <w:rFonts w:asciiTheme="majorHAnsi" w:hAnsiTheme="majorHAnsi" w:cstheme="majorHAnsi"/>
          <w:sz w:val="16"/>
        </w:rPr>
        <w:t xml:space="preserve">; Grainger, </w:t>
      </w:r>
      <w:hyperlink r:id="rId22" w:anchor="gpol12647-bib-0027" w:history="1">
        <w:r w:rsidRPr="00DE2072">
          <w:rPr>
            <w:rStyle w:val="Hyperlink"/>
            <w:rFonts w:asciiTheme="majorHAnsi" w:hAnsiTheme="majorHAnsi" w:cstheme="majorHAnsi"/>
            <w:sz w:val="16"/>
          </w:rPr>
          <w:t>2017</w:t>
        </w:r>
      </w:hyperlink>
      <w:r w:rsidRPr="00DE2072">
        <w:rPr>
          <w:rFonts w:asciiTheme="majorHAnsi" w:hAnsiTheme="majorHAnsi" w:cstheme="majorHAnsi"/>
          <w:sz w:val="16"/>
        </w:rPr>
        <w:t xml:space="preserve">; Hansen and Sato, </w:t>
      </w:r>
      <w:hyperlink r:id="rId23" w:anchor="gpol12647-bib-0029" w:history="1">
        <w:r w:rsidRPr="00DE2072">
          <w:rPr>
            <w:rStyle w:val="Hyperlink"/>
            <w:rFonts w:asciiTheme="majorHAnsi" w:hAnsiTheme="majorHAnsi" w:cstheme="majorHAnsi"/>
            <w:sz w:val="16"/>
          </w:rPr>
          <w:t>2012</w:t>
        </w:r>
      </w:hyperlink>
      <w:r w:rsidRPr="00DE2072">
        <w:rPr>
          <w:rFonts w:asciiTheme="majorHAnsi" w:hAnsiTheme="majorHAnsi" w:cstheme="majorHAnsi"/>
          <w:sz w:val="16"/>
        </w:rPr>
        <w:t xml:space="preserve">; IPCC </w:t>
      </w:r>
      <w:hyperlink r:id="rId24" w:anchor="gpol12647-bib-0031" w:history="1">
        <w:r w:rsidRPr="00DE2072">
          <w:rPr>
            <w:rStyle w:val="Hyperlink"/>
            <w:rFonts w:asciiTheme="majorHAnsi" w:hAnsiTheme="majorHAnsi" w:cstheme="majorHAnsi"/>
            <w:sz w:val="16"/>
          </w:rPr>
          <w:t>2014</w:t>
        </w:r>
      </w:hyperlink>
      <w:r w:rsidRPr="00DE2072">
        <w:rPr>
          <w:rFonts w:asciiTheme="majorHAnsi" w:hAnsiTheme="majorHAnsi" w:cstheme="majorHAnsi"/>
          <w:sz w:val="16"/>
        </w:rPr>
        <w:t xml:space="preserve">; Kareiva and Carranza, </w:t>
      </w:r>
      <w:hyperlink r:id="rId25" w:anchor="gpol12647-bib-0033" w:history="1">
        <w:r w:rsidRPr="00DE2072">
          <w:rPr>
            <w:rStyle w:val="Hyperlink"/>
            <w:rFonts w:asciiTheme="majorHAnsi" w:hAnsiTheme="majorHAnsi" w:cstheme="majorHAnsi"/>
            <w:sz w:val="16"/>
          </w:rPr>
          <w:t>2018</w:t>
        </w:r>
      </w:hyperlink>
      <w:r w:rsidRPr="00DE2072">
        <w:rPr>
          <w:rFonts w:asciiTheme="majorHAnsi" w:hAnsiTheme="majorHAnsi" w:cstheme="majorHAnsi"/>
          <w:sz w:val="16"/>
        </w:rPr>
        <w:t xml:space="preserve">; Osmond and Klausmeier, </w:t>
      </w:r>
      <w:hyperlink r:id="rId26" w:anchor="gpol12647-bib-0056" w:history="1">
        <w:r w:rsidRPr="00DE2072">
          <w:rPr>
            <w:rStyle w:val="Hyperlink"/>
            <w:rFonts w:asciiTheme="majorHAnsi" w:hAnsiTheme="majorHAnsi" w:cstheme="majorHAnsi"/>
            <w:sz w:val="16"/>
          </w:rPr>
          <w:t>2017</w:t>
        </w:r>
      </w:hyperlink>
      <w:r w:rsidRPr="00DE2072">
        <w:rPr>
          <w:rFonts w:asciiTheme="majorHAnsi" w:hAnsiTheme="majorHAnsi" w:cstheme="majorHAnsi"/>
          <w:sz w:val="16"/>
        </w:rPr>
        <w:t xml:space="preserve">; Rothman, </w:t>
      </w:r>
      <w:hyperlink r:id="rId27" w:anchor="gpol12647-bib-0066" w:history="1">
        <w:r w:rsidRPr="00DE2072">
          <w:rPr>
            <w:rStyle w:val="Hyperlink"/>
            <w:rFonts w:asciiTheme="majorHAnsi" w:hAnsiTheme="majorHAnsi" w:cstheme="majorHAnsi"/>
            <w:sz w:val="16"/>
          </w:rPr>
          <w:t>2017</w:t>
        </w:r>
      </w:hyperlink>
      <w:r w:rsidRPr="00DE2072">
        <w:rPr>
          <w:rFonts w:asciiTheme="majorHAnsi" w:hAnsiTheme="majorHAnsi" w:cstheme="majorHAnsi"/>
          <w:sz w:val="16"/>
        </w:rPr>
        <w:t xml:space="preserve">; Schuur et al., </w:t>
      </w:r>
      <w:hyperlink r:id="rId28" w:anchor="gpol12647-bib-0069" w:history="1">
        <w:r w:rsidRPr="00DE2072">
          <w:rPr>
            <w:rStyle w:val="Hyperlink"/>
            <w:rFonts w:asciiTheme="majorHAnsi" w:hAnsiTheme="majorHAnsi" w:cstheme="majorHAnsi"/>
            <w:sz w:val="16"/>
          </w:rPr>
          <w:t>2015</w:t>
        </w:r>
      </w:hyperlink>
      <w:r w:rsidRPr="00DE2072">
        <w:rPr>
          <w:rFonts w:asciiTheme="majorHAnsi" w:hAnsiTheme="majorHAnsi" w:cstheme="majorHAnsi"/>
          <w:sz w:val="16"/>
        </w:rPr>
        <w:t xml:space="preserve">; Sims and Finnoff, </w:t>
      </w:r>
      <w:hyperlink r:id="rId29" w:anchor="gpol12647-bib-0072" w:history="1">
        <w:r w:rsidRPr="00DE2072">
          <w:rPr>
            <w:rStyle w:val="Hyperlink"/>
            <w:rFonts w:asciiTheme="majorHAnsi" w:hAnsiTheme="majorHAnsi" w:cstheme="majorHAnsi"/>
            <w:sz w:val="16"/>
          </w:rPr>
          <w:t>2016</w:t>
        </w:r>
      </w:hyperlink>
      <w:r w:rsidRPr="00DE2072">
        <w:rPr>
          <w:rFonts w:asciiTheme="majorHAnsi" w:hAnsiTheme="majorHAnsi" w:cstheme="majorHAnsi"/>
          <w:sz w:val="16"/>
        </w:rPr>
        <w:t xml:space="preserve">; Van Aalst, </w:t>
      </w:r>
      <w:hyperlink r:id="rId30" w:anchor="gpol12647-bib-0079" w:history="1">
        <w:r w:rsidRPr="00DE2072">
          <w:rPr>
            <w:rStyle w:val="Hyperlink"/>
            <w:rFonts w:asciiTheme="majorHAnsi" w:hAnsiTheme="majorHAnsi" w:cstheme="majorHAnsi"/>
            <w:sz w:val="16"/>
          </w:rPr>
          <w:t>2006</w:t>
        </w:r>
      </w:hyperlink>
      <w:r w:rsidRPr="00DE2072">
        <w:rPr>
          <w:rFonts w:asciiTheme="majorHAnsi" w:hAnsiTheme="majorHAnsi" w:cstheme="majorHAnsi"/>
          <w:sz w:val="16"/>
        </w:rPr>
        <w:t>).</w:t>
      </w:r>
      <w:hyperlink r:id="rId31" w:anchor="gpol12647-note-1009_67" w:tooltip="Link to note" w:history="1">
        <w:r w:rsidRPr="00DE2072">
          <w:rPr>
            <w:rStyle w:val="Hyperlink"/>
            <w:rFonts w:asciiTheme="majorHAnsi" w:hAnsiTheme="majorHAnsi" w:cstheme="majorHAnsi"/>
            <w:sz w:val="16"/>
          </w:rPr>
          <w:t>7</w:t>
        </w:r>
      </w:hyperlink>
    </w:p>
    <w:p w14:paraId="053CAA07" w14:textId="77777777" w:rsidR="00064856" w:rsidRPr="00DE2072" w:rsidRDefault="00064856" w:rsidP="00064856">
      <w:pPr>
        <w:rPr>
          <w:rFonts w:asciiTheme="majorHAnsi" w:hAnsiTheme="majorHAnsi" w:cstheme="majorHAnsi"/>
          <w:sz w:val="16"/>
        </w:rPr>
      </w:pPr>
      <w:r w:rsidRPr="00DE2072">
        <w:rPr>
          <w:rStyle w:val="TitleChar"/>
          <w:rFonts w:asciiTheme="majorHAnsi" w:hAnsiTheme="majorHAnsi" w:cstheme="majorHAnsi"/>
        </w:rPr>
        <w:t>A</w:t>
      </w:r>
      <w:r w:rsidRPr="00DE2072">
        <w:rPr>
          <w:rFonts w:asciiTheme="majorHAnsi" w:hAnsiTheme="majorHAnsi" w:cstheme="majorHAnsi"/>
          <w:sz w:val="16"/>
        </w:rPr>
        <w:t xml:space="preserve"> possibly </w:t>
      </w:r>
      <w:r w:rsidRPr="00DE2072">
        <w:rPr>
          <w:rStyle w:val="Emphasis"/>
          <w:rFonts w:asciiTheme="majorHAnsi" w:hAnsiTheme="majorHAnsi" w:cstheme="majorHAnsi"/>
        </w:rPr>
        <w:t>imminent</w:t>
      </w:r>
      <w:r w:rsidRPr="00DE2072">
        <w:rPr>
          <w:rStyle w:val="TitleChar"/>
          <w:rFonts w:asciiTheme="majorHAnsi" w:hAnsiTheme="majorHAnsi" w:cstheme="majorHAnsi"/>
        </w:rPr>
        <w:t xml:space="preserve"> tipping point could be</w:t>
      </w:r>
      <w:r w:rsidRPr="00DE2072">
        <w:rPr>
          <w:rFonts w:asciiTheme="majorHAnsi" w:hAnsiTheme="majorHAnsi" w:cstheme="majorHAnsi"/>
          <w:sz w:val="16"/>
        </w:rPr>
        <w:t xml:space="preserve"> in the form of </w:t>
      </w:r>
      <w:r w:rsidRPr="00DE2072">
        <w:rPr>
          <w:rStyle w:val="TitleChar"/>
          <w:rFonts w:asciiTheme="majorHAnsi" w:hAnsiTheme="majorHAnsi" w:cstheme="majorHAnsi"/>
        </w:rPr>
        <w:t xml:space="preserve">‘an abrupt </w:t>
      </w:r>
      <w:r w:rsidRPr="00DE2072">
        <w:rPr>
          <w:rStyle w:val="Emphasis"/>
          <w:rFonts w:asciiTheme="majorHAnsi" w:hAnsiTheme="majorHAnsi" w:cstheme="majorHAnsi"/>
          <w:highlight w:val="green"/>
        </w:rPr>
        <w:t>ice sheet collapse</w:t>
      </w:r>
      <w:r w:rsidRPr="00DE2072">
        <w:rPr>
          <w:rStyle w:val="TitleChar"/>
          <w:rFonts w:asciiTheme="majorHAnsi" w:hAnsiTheme="majorHAnsi" w:cstheme="majorHAnsi"/>
        </w:rPr>
        <w:t xml:space="preserve"> [that] could </w:t>
      </w:r>
      <w:r w:rsidRPr="00DE2072">
        <w:rPr>
          <w:rStyle w:val="TitleChar"/>
          <w:rFonts w:asciiTheme="majorHAnsi" w:hAnsiTheme="majorHAnsi" w:cstheme="majorHAnsi"/>
          <w:highlight w:val="green"/>
        </w:rPr>
        <w:t>cause</w:t>
      </w:r>
      <w:r w:rsidRPr="00DE2072">
        <w:rPr>
          <w:rFonts w:asciiTheme="majorHAnsi" w:hAnsiTheme="majorHAnsi" w:cstheme="majorHAnsi"/>
          <w:sz w:val="16"/>
        </w:rPr>
        <w:t xml:space="preserve"> a </w:t>
      </w:r>
      <w:r w:rsidRPr="00DE2072">
        <w:rPr>
          <w:rStyle w:val="Emphasis"/>
          <w:rFonts w:asciiTheme="majorHAnsi" w:hAnsiTheme="majorHAnsi" w:cstheme="majorHAnsi"/>
          <w:highlight w:val="green"/>
        </w:rPr>
        <w:t>rapid</w:t>
      </w:r>
      <w:r w:rsidRPr="00DE2072">
        <w:rPr>
          <w:rStyle w:val="TitleChar"/>
          <w:rFonts w:asciiTheme="majorHAnsi" w:hAnsiTheme="majorHAnsi" w:cstheme="majorHAnsi"/>
          <w:highlight w:val="green"/>
        </w:rPr>
        <w:t xml:space="preserve"> sea</w:t>
      </w:r>
      <w:r w:rsidRPr="00DE2072">
        <w:rPr>
          <w:rStyle w:val="TitleChar"/>
          <w:rFonts w:asciiTheme="majorHAnsi" w:hAnsiTheme="majorHAnsi" w:cstheme="majorHAnsi"/>
        </w:rPr>
        <w:t xml:space="preserve"> level </w:t>
      </w:r>
      <w:r w:rsidRPr="00DE2072">
        <w:rPr>
          <w:rStyle w:val="TitleChar"/>
          <w:rFonts w:asciiTheme="majorHAnsi" w:hAnsiTheme="majorHAnsi" w:cstheme="majorHAnsi"/>
          <w:highlight w:val="green"/>
        </w:rPr>
        <w:t>rise’</w:t>
      </w:r>
      <w:r w:rsidRPr="00DE2072">
        <w:rPr>
          <w:rFonts w:asciiTheme="majorHAnsi" w:hAnsiTheme="majorHAnsi" w:cstheme="majorHAnsi"/>
          <w:sz w:val="16"/>
        </w:rPr>
        <w:t xml:space="preserve"> (Baum et al., </w:t>
      </w:r>
      <w:hyperlink r:id="rId32" w:anchor="gpol12647-bib-0006" w:history="1">
        <w:r w:rsidRPr="00DE2072">
          <w:rPr>
            <w:rStyle w:val="Hyperlink"/>
            <w:rFonts w:asciiTheme="majorHAnsi" w:hAnsiTheme="majorHAnsi" w:cstheme="majorHAnsi"/>
            <w:sz w:val="16"/>
          </w:rPr>
          <w:t>2011</w:t>
        </w:r>
      </w:hyperlink>
      <w:r w:rsidRPr="00DE2072">
        <w:rPr>
          <w:rFonts w:asciiTheme="majorHAnsi" w:hAnsiTheme="majorHAnsi" w:cstheme="majorHAnsi"/>
          <w:sz w:val="16"/>
        </w:rPr>
        <w:t xml:space="preserve">, p. 399). </w:t>
      </w:r>
      <w:r w:rsidRPr="00DE2072">
        <w:rPr>
          <w:rStyle w:val="TitleChar"/>
          <w:rFonts w:asciiTheme="majorHAnsi" w:hAnsiTheme="majorHAnsi" w:cstheme="majorHAnsi"/>
        </w:rPr>
        <w:t xml:space="preserve">There are many avenues for </w:t>
      </w:r>
      <w:r w:rsidRPr="00DE2072">
        <w:rPr>
          <w:rStyle w:val="Emphasis"/>
          <w:rFonts w:asciiTheme="majorHAnsi" w:hAnsiTheme="majorHAnsi" w:cstheme="majorHAnsi"/>
        </w:rPr>
        <w:t>positive feedback</w:t>
      </w:r>
      <w:r w:rsidRPr="00DE2072">
        <w:rPr>
          <w:rFonts w:asciiTheme="majorHAnsi" w:hAnsiTheme="majorHAnsi" w:cstheme="majorHAnsi"/>
          <w:sz w:val="16"/>
        </w:rPr>
        <w:t xml:space="preserve"> in global warming, including:</w:t>
      </w:r>
    </w:p>
    <w:p w14:paraId="035385FE" w14:textId="77777777" w:rsidR="00064856" w:rsidRPr="00DE2072" w:rsidRDefault="00064856" w:rsidP="00064856">
      <w:pPr>
        <w:pStyle w:val="ListParagraph"/>
        <w:numPr>
          <w:ilvl w:val="0"/>
          <w:numId w:val="14"/>
        </w:numPr>
        <w:rPr>
          <w:rFonts w:asciiTheme="majorHAnsi" w:hAnsiTheme="majorHAnsi" w:cstheme="majorHAnsi"/>
          <w:sz w:val="16"/>
        </w:rPr>
      </w:pPr>
      <w:r w:rsidRPr="00DE2072">
        <w:rPr>
          <w:rFonts w:asciiTheme="majorHAnsi" w:hAnsiTheme="majorHAnsi" w:cstheme="majorHAnsi"/>
          <w:sz w:val="16"/>
        </w:rPr>
        <w:t xml:space="preserve">the </w:t>
      </w:r>
      <w:r w:rsidRPr="00DE2072">
        <w:rPr>
          <w:rStyle w:val="TitleChar"/>
          <w:rFonts w:asciiTheme="majorHAnsi" w:hAnsiTheme="majorHAnsi" w:cstheme="majorHAnsi"/>
        </w:rPr>
        <w:t>replacement of an ice sea by a liquid</w:t>
      </w:r>
      <w:r w:rsidRPr="00DE2072">
        <w:rPr>
          <w:rFonts w:asciiTheme="majorHAnsi" w:hAnsiTheme="majorHAnsi" w:cstheme="majorHAnsi"/>
          <w:sz w:val="16"/>
        </w:rPr>
        <w:t xml:space="preserve"> ocean </w:t>
      </w:r>
      <w:r w:rsidRPr="00DE2072">
        <w:rPr>
          <w:rStyle w:val="TitleChar"/>
          <w:rFonts w:asciiTheme="majorHAnsi" w:hAnsiTheme="majorHAnsi" w:cstheme="majorHAnsi"/>
        </w:rPr>
        <w:t>surface from melting</w:t>
      </w:r>
      <w:r w:rsidRPr="00DE2072">
        <w:rPr>
          <w:rFonts w:asciiTheme="majorHAnsi" w:hAnsiTheme="majorHAnsi" w:cstheme="majorHAnsi"/>
          <w:sz w:val="16"/>
        </w:rPr>
        <w:t xml:space="preserve"> reduces the reflection and </w:t>
      </w:r>
      <w:r w:rsidRPr="00DE2072">
        <w:rPr>
          <w:rStyle w:val="Emphasis"/>
          <w:rFonts w:asciiTheme="majorHAnsi" w:hAnsiTheme="majorHAnsi" w:cstheme="majorHAnsi"/>
        </w:rPr>
        <w:t>increases</w:t>
      </w:r>
      <w:r w:rsidRPr="00DE2072">
        <w:rPr>
          <w:rFonts w:asciiTheme="majorHAnsi" w:hAnsiTheme="majorHAnsi" w:cstheme="majorHAnsi"/>
          <w:sz w:val="16"/>
        </w:rPr>
        <w:t xml:space="preserve"> the </w:t>
      </w:r>
      <w:r w:rsidRPr="00DE2072">
        <w:rPr>
          <w:rStyle w:val="Emphasis"/>
          <w:rFonts w:asciiTheme="majorHAnsi" w:hAnsiTheme="majorHAnsi" w:cstheme="majorHAnsi"/>
          <w:highlight w:val="green"/>
        </w:rPr>
        <w:t>absorption</w:t>
      </w:r>
      <w:r w:rsidRPr="00DE2072">
        <w:rPr>
          <w:rStyle w:val="TitleChar"/>
          <w:rFonts w:asciiTheme="majorHAnsi" w:hAnsiTheme="majorHAnsi" w:cstheme="majorHAnsi"/>
        </w:rPr>
        <w:t xml:space="preserve"> </w:t>
      </w:r>
      <w:r w:rsidRPr="00DE2072">
        <w:rPr>
          <w:rStyle w:val="TitleChar"/>
          <w:rFonts w:asciiTheme="majorHAnsi" w:hAnsiTheme="majorHAnsi" w:cstheme="majorHAnsi"/>
          <w:highlight w:val="green"/>
        </w:rPr>
        <w:t>of sunlight</w:t>
      </w:r>
      <w:r w:rsidRPr="00DE2072">
        <w:rPr>
          <w:rStyle w:val="TitleChar"/>
          <w:rFonts w:asciiTheme="majorHAnsi" w:hAnsiTheme="majorHAnsi" w:cstheme="majorHAnsi"/>
        </w:rPr>
        <w:t xml:space="preserve">, leading to </w:t>
      </w:r>
      <w:r w:rsidRPr="00DE2072">
        <w:rPr>
          <w:rStyle w:val="Emphasis"/>
          <w:rFonts w:asciiTheme="majorHAnsi" w:hAnsiTheme="majorHAnsi" w:cstheme="majorHAnsi"/>
        </w:rPr>
        <w:t>faster warming</w:t>
      </w:r>
      <w:r w:rsidRPr="00DE2072">
        <w:rPr>
          <w:rFonts w:asciiTheme="majorHAnsi" w:hAnsiTheme="majorHAnsi" w:cstheme="majorHAnsi"/>
          <w:sz w:val="16"/>
        </w:rPr>
        <w:t>;</w:t>
      </w:r>
    </w:p>
    <w:p w14:paraId="364824A3" w14:textId="77777777" w:rsidR="00064856" w:rsidRPr="00DE2072" w:rsidRDefault="00064856" w:rsidP="00064856">
      <w:pPr>
        <w:pStyle w:val="ListParagraph"/>
        <w:numPr>
          <w:ilvl w:val="0"/>
          <w:numId w:val="14"/>
        </w:numPr>
        <w:rPr>
          <w:rFonts w:asciiTheme="majorHAnsi" w:hAnsiTheme="majorHAnsi" w:cstheme="majorHAnsi"/>
          <w:sz w:val="16"/>
        </w:rPr>
      </w:pPr>
      <w:r w:rsidRPr="00DE2072">
        <w:rPr>
          <w:rFonts w:asciiTheme="majorHAnsi" w:hAnsiTheme="majorHAnsi" w:cstheme="majorHAnsi"/>
          <w:sz w:val="16"/>
        </w:rPr>
        <w:t xml:space="preserve">the </w:t>
      </w:r>
      <w:r w:rsidRPr="00DE2072">
        <w:rPr>
          <w:rStyle w:val="TitleChar"/>
          <w:rFonts w:asciiTheme="majorHAnsi" w:hAnsiTheme="majorHAnsi" w:cstheme="majorHAnsi"/>
          <w:highlight w:val="green"/>
        </w:rPr>
        <w:t xml:space="preserve">drying of </w:t>
      </w:r>
      <w:r w:rsidRPr="00DE2072">
        <w:rPr>
          <w:rStyle w:val="Emphasis"/>
          <w:rFonts w:asciiTheme="majorHAnsi" w:hAnsiTheme="majorHAnsi" w:cstheme="majorHAnsi"/>
          <w:highlight w:val="green"/>
        </w:rPr>
        <w:t>forests</w:t>
      </w:r>
      <w:r w:rsidRPr="00DE2072">
        <w:rPr>
          <w:rFonts w:asciiTheme="majorHAnsi" w:hAnsiTheme="majorHAnsi" w:cstheme="majorHAnsi"/>
          <w:sz w:val="16"/>
        </w:rPr>
        <w:t xml:space="preserve"> from warming </w:t>
      </w:r>
      <w:r w:rsidRPr="00DE2072">
        <w:rPr>
          <w:rStyle w:val="TitleChar"/>
          <w:rFonts w:asciiTheme="majorHAnsi" w:hAnsiTheme="majorHAnsi" w:cstheme="majorHAnsi"/>
        </w:rPr>
        <w:t>increases forest fires and</w:t>
      </w:r>
      <w:r w:rsidRPr="00DE2072">
        <w:rPr>
          <w:rFonts w:asciiTheme="majorHAnsi" w:hAnsiTheme="majorHAnsi" w:cstheme="majorHAnsi"/>
          <w:sz w:val="16"/>
        </w:rPr>
        <w:t xml:space="preserve"> the </w:t>
      </w:r>
      <w:r w:rsidRPr="00DE2072">
        <w:rPr>
          <w:rStyle w:val="TitleChar"/>
          <w:rFonts w:asciiTheme="majorHAnsi" w:hAnsiTheme="majorHAnsi" w:cstheme="majorHAnsi"/>
        </w:rPr>
        <w:t xml:space="preserve">release of </w:t>
      </w:r>
      <w:r w:rsidRPr="00DE2072">
        <w:rPr>
          <w:rStyle w:val="Emphasis"/>
          <w:rFonts w:asciiTheme="majorHAnsi" w:hAnsiTheme="majorHAnsi" w:cstheme="majorHAnsi"/>
        </w:rPr>
        <w:t>more carbon</w:t>
      </w:r>
      <w:r w:rsidRPr="00DE2072">
        <w:rPr>
          <w:rFonts w:asciiTheme="majorHAnsi" w:hAnsiTheme="majorHAnsi" w:cstheme="majorHAnsi"/>
          <w:sz w:val="16"/>
        </w:rPr>
        <w:t>; and</w:t>
      </w:r>
    </w:p>
    <w:p w14:paraId="08B24003" w14:textId="77777777" w:rsidR="00064856" w:rsidRPr="00DE2072" w:rsidRDefault="00064856" w:rsidP="00064856">
      <w:pPr>
        <w:pStyle w:val="ListParagraph"/>
        <w:numPr>
          <w:ilvl w:val="0"/>
          <w:numId w:val="14"/>
        </w:numPr>
        <w:rPr>
          <w:rFonts w:asciiTheme="majorHAnsi" w:hAnsiTheme="majorHAnsi" w:cstheme="majorHAnsi"/>
          <w:sz w:val="16"/>
        </w:rPr>
      </w:pPr>
      <w:r w:rsidRPr="00DE2072">
        <w:rPr>
          <w:rFonts w:asciiTheme="majorHAnsi" w:hAnsiTheme="majorHAnsi" w:cstheme="majorHAnsi"/>
          <w:sz w:val="16"/>
        </w:rPr>
        <w:t xml:space="preserve">higher </w:t>
      </w:r>
      <w:r w:rsidRPr="00DE2072">
        <w:rPr>
          <w:rStyle w:val="TitleChar"/>
          <w:rFonts w:asciiTheme="majorHAnsi" w:hAnsiTheme="majorHAnsi" w:cstheme="majorHAnsi"/>
        </w:rPr>
        <w:t>ocean temperatures</w:t>
      </w:r>
      <w:r w:rsidRPr="00DE2072">
        <w:rPr>
          <w:rFonts w:asciiTheme="majorHAnsi" w:hAnsiTheme="majorHAnsi" w:cstheme="majorHAnsi"/>
          <w:sz w:val="16"/>
        </w:rPr>
        <w:t xml:space="preserve"> may </w:t>
      </w:r>
      <w:r w:rsidRPr="00DE2072">
        <w:rPr>
          <w:rStyle w:val="TitleChar"/>
          <w:rFonts w:asciiTheme="majorHAnsi" w:hAnsiTheme="majorHAnsi" w:cstheme="majorHAnsi"/>
        </w:rPr>
        <w:t>lead to</w:t>
      </w:r>
      <w:r w:rsidRPr="00DE2072">
        <w:rPr>
          <w:rFonts w:asciiTheme="majorHAnsi" w:hAnsiTheme="majorHAnsi" w:cstheme="majorHAnsi"/>
          <w:sz w:val="16"/>
        </w:rPr>
        <w:t xml:space="preserve"> the </w:t>
      </w:r>
      <w:r w:rsidRPr="00DE2072">
        <w:rPr>
          <w:rStyle w:val="TitleChar"/>
          <w:rFonts w:asciiTheme="majorHAnsi" w:hAnsiTheme="majorHAnsi" w:cstheme="majorHAnsi"/>
        </w:rPr>
        <w:t xml:space="preserve">release of </w:t>
      </w:r>
      <w:r w:rsidRPr="00DE2072">
        <w:rPr>
          <w:rStyle w:val="Emphasis"/>
          <w:rFonts w:asciiTheme="majorHAnsi" w:hAnsiTheme="majorHAnsi" w:cstheme="majorHAnsi"/>
        </w:rPr>
        <w:t>methane</w:t>
      </w:r>
      <w:r w:rsidRPr="00DE2072">
        <w:rPr>
          <w:rFonts w:asciiTheme="majorHAnsi" w:hAnsiTheme="majorHAnsi" w:cstheme="majorHAnsi"/>
          <w:sz w:val="16"/>
        </w:rPr>
        <w:t xml:space="preserve"> trapped under the ocean floor, </w:t>
      </w:r>
      <w:r w:rsidRPr="00DE2072">
        <w:rPr>
          <w:rStyle w:val="TitleChar"/>
          <w:rFonts w:asciiTheme="majorHAnsi" w:hAnsiTheme="majorHAnsi" w:cstheme="majorHAnsi"/>
        </w:rPr>
        <w:t xml:space="preserve">producing </w:t>
      </w:r>
      <w:r w:rsidRPr="00DE2072">
        <w:rPr>
          <w:rStyle w:val="Emphasis"/>
          <w:rFonts w:asciiTheme="majorHAnsi" w:hAnsiTheme="majorHAnsi" w:cstheme="majorHAnsi"/>
          <w:highlight w:val="green"/>
        </w:rPr>
        <w:t>runaway</w:t>
      </w:r>
      <w:r w:rsidRPr="00DE2072">
        <w:rPr>
          <w:rStyle w:val="TitleChar"/>
          <w:rFonts w:asciiTheme="majorHAnsi" w:hAnsiTheme="majorHAnsi" w:cstheme="majorHAnsi"/>
        </w:rPr>
        <w:t xml:space="preserve"> global </w:t>
      </w:r>
      <w:r w:rsidRPr="00DE2072">
        <w:rPr>
          <w:rStyle w:val="TitleChar"/>
          <w:rFonts w:asciiTheme="majorHAnsi" w:hAnsiTheme="majorHAnsi" w:cstheme="majorHAnsi"/>
          <w:highlight w:val="green"/>
        </w:rPr>
        <w:t>warming</w:t>
      </w:r>
      <w:r w:rsidRPr="00DE2072">
        <w:rPr>
          <w:rFonts w:asciiTheme="majorHAnsi" w:hAnsiTheme="majorHAnsi" w:cstheme="majorHAnsi"/>
          <w:sz w:val="16"/>
        </w:rPr>
        <w:t>.</w:t>
      </w:r>
    </w:p>
    <w:p w14:paraId="394E5F73" w14:textId="77777777" w:rsidR="00064856" w:rsidRPr="00DE2072" w:rsidRDefault="00064856" w:rsidP="00064856">
      <w:pPr>
        <w:rPr>
          <w:rFonts w:asciiTheme="majorHAnsi" w:hAnsiTheme="majorHAnsi" w:cstheme="majorHAnsi"/>
          <w:sz w:val="16"/>
        </w:rPr>
      </w:pPr>
      <w:r w:rsidRPr="00DE2072">
        <w:rPr>
          <w:rFonts w:asciiTheme="majorHAnsi" w:hAnsiTheme="majorHAnsi" w:cstheme="majorHAnsi"/>
          <w:sz w:val="16"/>
        </w:rPr>
        <w:t xml:space="preserve">Though there are also avenues for negative feedback, the scientific consensus is for an overall net positive feedback (Roe and Baker, </w:t>
      </w:r>
      <w:hyperlink r:id="rId33" w:anchor="gpol12647-bib-0065" w:history="1">
        <w:r w:rsidRPr="00DE2072">
          <w:rPr>
            <w:rStyle w:val="Hyperlink"/>
            <w:rFonts w:asciiTheme="majorHAnsi" w:hAnsiTheme="majorHAnsi" w:cstheme="majorHAnsi"/>
            <w:sz w:val="16"/>
          </w:rPr>
          <w:t>2007</w:t>
        </w:r>
      </w:hyperlink>
      <w:r w:rsidRPr="00DE2072">
        <w:rPr>
          <w:rFonts w:asciiTheme="majorHAnsi" w:hAnsiTheme="majorHAnsi" w:cstheme="majorHAnsi"/>
          <w:sz w:val="16"/>
        </w:rPr>
        <w:t>). Thus, the Global Challenges Foundation (</w:t>
      </w:r>
      <w:hyperlink r:id="rId34" w:anchor="gpol12647-bib-0026" w:history="1">
        <w:r w:rsidRPr="00DE2072">
          <w:rPr>
            <w:rStyle w:val="Hyperlink"/>
            <w:rFonts w:asciiTheme="majorHAnsi" w:hAnsiTheme="majorHAnsi" w:cstheme="majorHAnsi"/>
            <w:sz w:val="16"/>
          </w:rPr>
          <w:t>2017</w:t>
        </w:r>
      </w:hyperlink>
      <w:r w:rsidRPr="00DE2072">
        <w:rPr>
          <w:rFonts w:asciiTheme="majorHAnsi" w:hAnsiTheme="majorHAnsi" w:cstheme="majorHAnsi"/>
          <w:sz w:val="16"/>
        </w:rPr>
        <w:t xml:space="preserve">, p. 25) concludes, </w:t>
      </w:r>
      <w:r w:rsidRPr="00DE2072">
        <w:rPr>
          <w:rStyle w:val="TitleChar"/>
          <w:rFonts w:asciiTheme="majorHAnsi" w:hAnsiTheme="majorHAnsi" w:cstheme="majorHAnsi"/>
        </w:rPr>
        <w:t>‘The world is</w:t>
      </w:r>
      <w:r w:rsidRPr="00DE2072">
        <w:rPr>
          <w:rFonts w:asciiTheme="majorHAnsi" w:hAnsiTheme="majorHAnsi" w:cstheme="majorHAnsi"/>
          <w:sz w:val="16"/>
        </w:rPr>
        <w:t xml:space="preserve"> currently </w:t>
      </w:r>
      <w:r w:rsidRPr="00DE2072">
        <w:rPr>
          <w:rStyle w:val="Emphasis"/>
          <w:rFonts w:asciiTheme="majorHAnsi" w:hAnsiTheme="majorHAnsi" w:cstheme="majorHAnsi"/>
        </w:rPr>
        <w:t>completely unprepared</w:t>
      </w:r>
      <w:r w:rsidRPr="00DE2072">
        <w:rPr>
          <w:rStyle w:val="TitleChar"/>
          <w:rFonts w:asciiTheme="majorHAnsi" w:hAnsiTheme="majorHAnsi" w:cstheme="majorHAnsi"/>
        </w:rPr>
        <w:t xml:space="preserve"> to envisage, and</w:t>
      </w:r>
      <w:r w:rsidRPr="00DE2072">
        <w:rPr>
          <w:rFonts w:asciiTheme="majorHAnsi" w:hAnsiTheme="majorHAnsi" w:cstheme="majorHAnsi"/>
          <w:sz w:val="16"/>
        </w:rPr>
        <w:t xml:space="preserve"> even less </w:t>
      </w:r>
      <w:r w:rsidRPr="00DE2072">
        <w:rPr>
          <w:rStyle w:val="TitleChar"/>
          <w:rFonts w:asciiTheme="majorHAnsi" w:hAnsiTheme="majorHAnsi" w:cstheme="majorHAnsi"/>
        </w:rPr>
        <w:t>deal with</w:t>
      </w:r>
      <w:r w:rsidRPr="00DE2072">
        <w:rPr>
          <w:rFonts w:asciiTheme="majorHAnsi" w:hAnsiTheme="majorHAnsi" w:cstheme="majorHAnsi"/>
          <w:sz w:val="16"/>
        </w:rPr>
        <w:t xml:space="preserve">, the consequences of </w:t>
      </w:r>
      <w:r w:rsidRPr="00DE2072">
        <w:rPr>
          <w:rStyle w:val="TitleChar"/>
          <w:rFonts w:asciiTheme="majorHAnsi" w:hAnsiTheme="majorHAnsi" w:cstheme="majorHAnsi"/>
        </w:rPr>
        <w:t>CCC’</w:t>
      </w:r>
      <w:r w:rsidRPr="00DE2072">
        <w:rPr>
          <w:rFonts w:asciiTheme="majorHAnsi" w:hAnsiTheme="majorHAnsi" w:cstheme="majorHAnsi"/>
          <w:sz w:val="16"/>
        </w:rPr>
        <w:t>.</w:t>
      </w:r>
    </w:p>
    <w:p w14:paraId="0EB086A3" w14:textId="77777777" w:rsidR="00064856" w:rsidRPr="00DE2072" w:rsidRDefault="00064856" w:rsidP="00064856">
      <w:pPr>
        <w:rPr>
          <w:rFonts w:asciiTheme="majorHAnsi" w:hAnsiTheme="majorHAnsi" w:cstheme="majorHAnsi"/>
          <w:sz w:val="16"/>
        </w:rPr>
      </w:pPr>
      <w:r w:rsidRPr="00DE2072">
        <w:rPr>
          <w:rStyle w:val="TitleChar"/>
          <w:rFonts w:asciiTheme="majorHAnsi" w:hAnsiTheme="majorHAnsi" w:cstheme="majorHAnsi"/>
        </w:rPr>
        <w:t xml:space="preserve">The threat of </w:t>
      </w:r>
      <w:r w:rsidRPr="00DE2072">
        <w:rPr>
          <w:rStyle w:val="Emphasis"/>
          <w:rFonts w:asciiTheme="majorHAnsi" w:hAnsiTheme="majorHAnsi" w:cstheme="majorHAnsi"/>
        </w:rPr>
        <w:t>sea‐level rising</w:t>
      </w:r>
      <w:r w:rsidRPr="00DE2072">
        <w:rPr>
          <w:rStyle w:val="TitleChar"/>
          <w:rFonts w:asciiTheme="majorHAnsi" w:hAnsiTheme="majorHAnsi" w:cstheme="majorHAnsi"/>
        </w:rPr>
        <w:t xml:space="preserve"> from</w:t>
      </w:r>
      <w:r w:rsidRPr="00DE2072">
        <w:rPr>
          <w:rFonts w:asciiTheme="majorHAnsi" w:hAnsiTheme="majorHAnsi" w:cstheme="majorHAnsi"/>
          <w:sz w:val="16"/>
        </w:rPr>
        <w:t xml:space="preserve"> global </w:t>
      </w:r>
      <w:r w:rsidRPr="00DE2072">
        <w:rPr>
          <w:rStyle w:val="TitleChar"/>
          <w:rFonts w:asciiTheme="majorHAnsi" w:hAnsiTheme="majorHAnsi" w:cstheme="majorHAnsi"/>
        </w:rPr>
        <w:t>warming is well known, but there</w:t>
      </w:r>
      <w:r w:rsidRPr="00DE2072">
        <w:rPr>
          <w:rFonts w:asciiTheme="majorHAnsi" w:hAnsiTheme="majorHAnsi" w:cstheme="majorHAnsi"/>
          <w:sz w:val="16"/>
        </w:rPr>
        <w:t xml:space="preserve"> are also other </w:t>
      </w:r>
      <w:r w:rsidRPr="00DE2072">
        <w:rPr>
          <w:rStyle w:val="Emphasis"/>
          <w:rFonts w:asciiTheme="majorHAnsi" w:hAnsiTheme="majorHAnsi" w:cstheme="majorHAnsi"/>
        </w:rPr>
        <w:t>likely</w:t>
      </w:r>
      <w:r w:rsidRPr="00DE2072">
        <w:rPr>
          <w:rStyle w:val="TitleChar"/>
          <w:rFonts w:asciiTheme="majorHAnsi" w:hAnsiTheme="majorHAnsi" w:cstheme="majorHAnsi"/>
        </w:rPr>
        <w:t xml:space="preserve"> and</w:t>
      </w:r>
      <w:r w:rsidRPr="00DE2072">
        <w:rPr>
          <w:rFonts w:asciiTheme="majorHAnsi" w:hAnsiTheme="majorHAnsi" w:cstheme="majorHAnsi"/>
          <w:sz w:val="16"/>
        </w:rPr>
        <w:t xml:space="preserve"> more </w:t>
      </w:r>
      <w:r w:rsidRPr="00DE2072">
        <w:rPr>
          <w:rStyle w:val="Emphasis"/>
          <w:rFonts w:asciiTheme="majorHAnsi" w:hAnsiTheme="majorHAnsi" w:cstheme="majorHAnsi"/>
        </w:rPr>
        <w:t>imminent</w:t>
      </w:r>
      <w:r w:rsidRPr="00DE2072">
        <w:rPr>
          <w:rStyle w:val="TitleChar"/>
          <w:rFonts w:asciiTheme="majorHAnsi" w:hAnsiTheme="majorHAnsi" w:cstheme="majorHAnsi"/>
        </w:rPr>
        <w:t xml:space="preserve"> threats to the </w:t>
      </w:r>
      <w:r w:rsidRPr="00DE2072">
        <w:rPr>
          <w:rStyle w:val="Emphasis"/>
          <w:rFonts w:asciiTheme="majorHAnsi" w:hAnsiTheme="majorHAnsi" w:cstheme="majorHAnsi"/>
        </w:rPr>
        <w:t>survivability of mankind</w:t>
      </w:r>
      <w:r w:rsidRPr="00DE2072">
        <w:rPr>
          <w:rFonts w:asciiTheme="majorHAnsi" w:hAnsiTheme="majorHAnsi" w:cstheme="majorHAnsi"/>
          <w:sz w:val="16"/>
        </w:rPr>
        <w:t xml:space="preserve"> and other living things. For example, Sherwood and Huber (</w:t>
      </w:r>
      <w:hyperlink r:id="rId35" w:anchor="gpol12647-bib-0071" w:history="1">
        <w:r w:rsidRPr="00DE2072">
          <w:rPr>
            <w:rStyle w:val="Hyperlink"/>
            <w:rFonts w:asciiTheme="majorHAnsi" w:hAnsiTheme="majorHAnsi" w:cstheme="majorHAnsi"/>
            <w:sz w:val="16"/>
          </w:rPr>
          <w:t>2010</w:t>
        </w:r>
      </w:hyperlink>
      <w:r w:rsidRPr="00DE2072">
        <w:rPr>
          <w:rFonts w:asciiTheme="majorHAnsi" w:hAnsiTheme="majorHAnsi" w:cstheme="majorHAnsi"/>
          <w:sz w:val="16"/>
        </w:rPr>
        <w:t xml:space="preserve">) emphasize </w:t>
      </w:r>
      <w:r w:rsidRPr="00DE2072">
        <w:rPr>
          <w:rStyle w:val="TitleChar"/>
          <w:rFonts w:asciiTheme="majorHAnsi" w:hAnsiTheme="majorHAnsi" w:cstheme="majorHAnsi"/>
        </w:rPr>
        <w:t xml:space="preserve">the </w:t>
      </w:r>
      <w:r w:rsidRPr="00DE2072">
        <w:rPr>
          <w:rStyle w:val="Emphasis"/>
          <w:rFonts w:asciiTheme="majorHAnsi" w:hAnsiTheme="majorHAnsi" w:cstheme="majorHAnsi"/>
          <w:highlight w:val="green"/>
        </w:rPr>
        <w:t>adaptability limit</w:t>
      </w:r>
      <w:r w:rsidRPr="00DE2072">
        <w:rPr>
          <w:rStyle w:val="TitleChar"/>
          <w:rFonts w:asciiTheme="majorHAnsi" w:hAnsiTheme="majorHAnsi" w:cstheme="majorHAnsi"/>
        </w:rPr>
        <w:t xml:space="preserve"> to climate change </w:t>
      </w:r>
      <w:r w:rsidRPr="00DE2072">
        <w:rPr>
          <w:rStyle w:val="TitleChar"/>
          <w:rFonts w:asciiTheme="majorHAnsi" w:hAnsiTheme="majorHAnsi" w:cstheme="majorHAnsi"/>
          <w:highlight w:val="green"/>
        </w:rPr>
        <w:t xml:space="preserve">due to </w:t>
      </w:r>
      <w:r w:rsidRPr="00DE2072">
        <w:rPr>
          <w:rStyle w:val="Emphasis"/>
          <w:rFonts w:asciiTheme="majorHAnsi" w:hAnsiTheme="majorHAnsi" w:cstheme="majorHAnsi"/>
          <w:highlight w:val="green"/>
        </w:rPr>
        <w:t>heat stress</w:t>
      </w:r>
      <w:r w:rsidRPr="00DE2072">
        <w:rPr>
          <w:rStyle w:val="TitleChar"/>
          <w:rFonts w:asciiTheme="majorHAnsi" w:hAnsiTheme="majorHAnsi" w:cstheme="majorHAnsi"/>
        </w:rPr>
        <w:t xml:space="preserve"> from high</w:t>
      </w:r>
      <w:r w:rsidRPr="00DE2072">
        <w:rPr>
          <w:rFonts w:asciiTheme="majorHAnsi" w:hAnsiTheme="majorHAnsi" w:cstheme="majorHAnsi"/>
          <w:sz w:val="16"/>
        </w:rPr>
        <w:t xml:space="preserve"> environmental wet‐bulb </w:t>
      </w:r>
      <w:r w:rsidRPr="00DE2072">
        <w:rPr>
          <w:rStyle w:val="TitleChar"/>
          <w:rFonts w:asciiTheme="majorHAnsi" w:hAnsiTheme="majorHAnsi" w:cstheme="majorHAnsi"/>
        </w:rPr>
        <w:t>temperature</w:t>
      </w:r>
      <w:r w:rsidRPr="00DE2072">
        <w:rPr>
          <w:rFonts w:asciiTheme="majorHAnsi" w:hAnsiTheme="majorHAnsi" w:cstheme="majorHAnsi"/>
          <w:sz w:val="16"/>
        </w:rPr>
        <w:t xml:space="preserve">. They show that </w:t>
      </w:r>
      <w:r w:rsidRPr="00DE2072">
        <w:rPr>
          <w:rStyle w:val="TitleChar"/>
          <w:rFonts w:asciiTheme="majorHAnsi" w:hAnsiTheme="majorHAnsi" w:cstheme="majorHAnsi"/>
        </w:rPr>
        <w:t xml:space="preserve">‘even </w:t>
      </w:r>
      <w:r w:rsidRPr="00DE2072">
        <w:rPr>
          <w:rStyle w:val="Emphasis"/>
          <w:rFonts w:asciiTheme="majorHAnsi" w:hAnsiTheme="majorHAnsi" w:cstheme="majorHAnsi"/>
        </w:rPr>
        <w:t>modest</w:t>
      </w:r>
      <w:r w:rsidRPr="00DE2072">
        <w:rPr>
          <w:rStyle w:val="TitleChar"/>
          <w:rFonts w:asciiTheme="majorHAnsi" w:hAnsiTheme="majorHAnsi" w:cstheme="majorHAnsi"/>
        </w:rPr>
        <w:t xml:space="preserve"> </w:t>
      </w:r>
      <w:r w:rsidRPr="00DE2072">
        <w:rPr>
          <w:rFonts w:asciiTheme="majorHAnsi" w:hAnsiTheme="majorHAnsi" w:cstheme="majorHAnsi"/>
          <w:sz w:val="16"/>
        </w:rPr>
        <w:t xml:space="preserve">global </w:t>
      </w:r>
      <w:r w:rsidRPr="00DE2072">
        <w:rPr>
          <w:rStyle w:val="TitleChar"/>
          <w:rFonts w:asciiTheme="majorHAnsi" w:hAnsiTheme="majorHAnsi" w:cstheme="majorHAnsi"/>
        </w:rPr>
        <w:t>warming could</w:t>
      </w:r>
      <w:r w:rsidRPr="00DE2072">
        <w:rPr>
          <w:rFonts w:asciiTheme="majorHAnsi" w:hAnsiTheme="majorHAnsi" w:cstheme="majorHAnsi"/>
          <w:sz w:val="16"/>
        </w:rPr>
        <w:t xml:space="preserve"> … </w:t>
      </w:r>
      <w:r w:rsidRPr="00DE2072">
        <w:rPr>
          <w:rStyle w:val="TitleChar"/>
          <w:rFonts w:asciiTheme="majorHAnsi" w:hAnsiTheme="majorHAnsi" w:cstheme="majorHAnsi"/>
        </w:rPr>
        <w:t xml:space="preserve">expose </w:t>
      </w:r>
      <w:r w:rsidRPr="00DE2072">
        <w:rPr>
          <w:rStyle w:val="Emphasis"/>
          <w:rFonts w:asciiTheme="majorHAnsi" w:hAnsiTheme="majorHAnsi" w:cstheme="majorHAnsi"/>
        </w:rPr>
        <w:t>large fractions</w:t>
      </w:r>
      <w:r w:rsidRPr="00DE2072">
        <w:rPr>
          <w:rStyle w:val="TitleChar"/>
          <w:rFonts w:asciiTheme="majorHAnsi" w:hAnsiTheme="majorHAnsi" w:cstheme="majorHAnsi"/>
        </w:rPr>
        <w:t xml:space="preserve"> of the [world]</w:t>
      </w:r>
      <w:r w:rsidRPr="00DE2072">
        <w:rPr>
          <w:rFonts w:asciiTheme="majorHAnsi" w:hAnsiTheme="majorHAnsi" w:cstheme="majorHAnsi"/>
          <w:sz w:val="16"/>
        </w:rPr>
        <w:t xml:space="preserve"> population </w:t>
      </w:r>
      <w:r w:rsidRPr="00DE2072">
        <w:rPr>
          <w:rStyle w:val="TitleChar"/>
          <w:rFonts w:asciiTheme="majorHAnsi" w:hAnsiTheme="majorHAnsi" w:cstheme="majorHAnsi"/>
        </w:rPr>
        <w:t xml:space="preserve">to </w:t>
      </w:r>
      <w:r w:rsidRPr="00DE2072">
        <w:rPr>
          <w:rStyle w:val="Emphasis"/>
          <w:rFonts w:asciiTheme="majorHAnsi" w:hAnsiTheme="majorHAnsi" w:cstheme="majorHAnsi"/>
        </w:rPr>
        <w:t>unprecedented</w:t>
      </w:r>
      <w:r w:rsidRPr="00DE2072">
        <w:rPr>
          <w:rStyle w:val="TitleChar"/>
          <w:rFonts w:asciiTheme="majorHAnsi" w:hAnsiTheme="majorHAnsi" w:cstheme="majorHAnsi"/>
        </w:rPr>
        <w:t xml:space="preserve"> heat stress’</w:t>
      </w:r>
      <w:r w:rsidRPr="00DE2072">
        <w:rPr>
          <w:rFonts w:asciiTheme="majorHAnsi" w:hAnsiTheme="majorHAnsi" w:cstheme="majorHAnsi"/>
          <w:sz w:val="16"/>
        </w:rPr>
        <w:t xml:space="preserve"> p. 9552 </w:t>
      </w:r>
      <w:r w:rsidRPr="00DE2072">
        <w:rPr>
          <w:rStyle w:val="TitleChar"/>
          <w:rFonts w:asciiTheme="majorHAnsi" w:hAnsiTheme="majorHAnsi" w:cstheme="majorHAnsi"/>
        </w:rPr>
        <w:t>and</w:t>
      </w:r>
      <w:r w:rsidRPr="00DE2072">
        <w:rPr>
          <w:rFonts w:asciiTheme="majorHAnsi" w:hAnsiTheme="majorHAnsi" w:cstheme="majorHAnsi"/>
          <w:sz w:val="16"/>
        </w:rPr>
        <w:t xml:space="preserve"> that </w:t>
      </w:r>
      <w:r w:rsidRPr="00DE2072">
        <w:rPr>
          <w:rStyle w:val="TitleChar"/>
          <w:rFonts w:asciiTheme="majorHAnsi" w:hAnsiTheme="majorHAnsi" w:cstheme="majorHAnsi"/>
        </w:rPr>
        <w:t>with substantial</w:t>
      </w:r>
      <w:r w:rsidRPr="00DE2072">
        <w:rPr>
          <w:rFonts w:asciiTheme="majorHAnsi" w:hAnsiTheme="majorHAnsi" w:cstheme="majorHAnsi"/>
          <w:sz w:val="16"/>
        </w:rPr>
        <w:t xml:space="preserve"> global </w:t>
      </w:r>
      <w:r w:rsidRPr="00DE2072">
        <w:rPr>
          <w:rStyle w:val="TitleChar"/>
          <w:rFonts w:asciiTheme="majorHAnsi" w:hAnsiTheme="majorHAnsi" w:cstheme="majorHAnsi"/>
        </w:rPr>
        <w:t xml:space="preserve">warming, ‘the area of </w:t>
      </w:r>
      <w:r w:rsidRPr="00DE2072">
        <w:rPr>
          <w:rStyle w:val="TitleChar"/>
          <w:rFonts w:asciiTheme="majorHAnsi" w:hAnsiTheme="majorHAnsi" w:cstheme="majorHAnsi"/>
          <w:highlight w:val="green"/>
        </w:rPr>
        <w:t>land</w:t>
      </w:r>
      <w:r w:rsidRPr="00DE2072">
        <w:rPr>
          <w:rStyle w:val="TitleChar"/>
          <w:rFonts w:asciiTheme="majorHAnsi" w:hAnsiTheme="majorHAnsi" w:cstheme="majorHAnsi"/>
        </w:rPr>
        <w:t xml:space="preserve"> rendered </w:t>
      </w:r>
      <w:r w:rsidRPr="00DE2072">
        <w:rPr>
          <w:rStyle w:val="Emphasis"/>
          <w:rFonts w:asciiTheme="majorHAnsi" w:hAnsiTheme="majorHAnsi" w:cstheme="majorHAnsi"/>
          <w:highlight w:val="green"/>
        </w:rPr>
        <w:t>uninhabitable</w:t>
      </w:r>
      <w:r w:rsidRPr="00DE2072">
        <w:rPr>
          <w:rFonts w:asciiTheme="majorHAnsi" w:hAnsiTheme="majorHAnsi" w:cstheme="majorHAnsi"/>
          <w:sz w:val="16"/>
        </w:rPr>
        <w:t xml:space="preserve"> by heat stress </w:t>
      </w:r>
      <w:r w:rsidRPr="00DE2072">
        <w:rPr>
          <w:rStyle w:val="TitleChar"/>
          <w:rFonts w:asciiTheme="majorHAnsi" w:hAnsiTheme="majorHAnsi" w:cstheme="majorHAnsi"/>
        </w:rPr>
        <w:t>would dwarf</w:t>
      </w:r>
      <w:r w:rsidRPr="00DE2072">
        <w:rPr>
          <w:rFonts w:asciiTheme="majorHAnsi" w:hAnsiTheme="majorHAnsi" w:cstheme="majorHAnsi"/>
          <w:sz w:val="16"/>
        </w:rPr>
        <w:t xml:space="preserve"> that affected by rising </w:t>
      </w:r>
      <w:r w:rsidRPr="00DE2072">
        <w:rPr>
          <w:rStyle w:val="TitleChar"/>
          <w:rFonts w:asciiTheme="majorHAnsi" w:hAnsiTheme="majorHAnsi" w:cstheme="majorHAnsi"/>
        </w:rPr>
        <w:t>sea level’</w:t>
      </w:r>
      <w:r w:rsidRPr="00DE2072">
        <w:rPr>
          <w:rFonts w:asciiTheme="majorHAnsi" w:hAnsiTheme="majorHAnsi" w:cstheme="majorHAnsi"/>
          <w:sz w:val="16"/>
        </w:rPr>
        <w:t xml:space="preserve"> p. 9555, </w:t>
      </w:r>
      <w:r w:rsidRPr="00DE2072">
        <w:rPr>
          <w:rStyle w:val="TitleChar"/>
          <w:rFonts w:asciiTheme="majorHAnsi" w:hAnsiTheme="majorHAnsi" w:cstheme="majorHAnsi"/>
        </w:rPr>
        <w:t xml:space="preserve">making </w:t>
      </w:r>
      <w:r w:rsidRPr="00DE2072">
        <w:rPr>
          <w:rStyle w:val="Emphasis"/>
          <w:rFonts w:asciiTheme="majorHAnsi" w:hAnsiTheme="majorHAnsi" w:cstheme="majorHAnsi"/>
          <w:highlight w:val="green"/>
        </w:rPr>
        <w:t>extinction</w:t>
      </w:r>
      <w:r w:rsidRPr="00DE2072">
        <w:rPr>
          <w:rFonts w:asciiTheme="majorHAnsi" w:hAnsiTheme="majorHAnsi" w:cstheme="majorHAnsi"/>
          <w:sz w:val="16"/>
        </w:rPr>
        <w:t xml:space="preserve"> much more </w:t>
      </w:r>
      <w:r w:rsidRPr="00DE2072">
        <w:rPr>
          <w:rStyle w:val="Emphasis"/>
          <w:rFonts w:asciiTheme="majorHAnsi" w:hAnsiTheme="majorHAnsi" w:cstheme="majorHAnsi"/>
          <w:highlight w:val="green"/>
        </w:rPr>
        <w:t>likely</w:t>
      </w:r>
      <w:r w:rsidRPr="00DE2072">
        <w:rPr>
          <w:rStyle w:val="TitleChar"/>
          <w:rFonts w:asciiTheme="majorHAnsi" w:hAnsiTheme="majorHAnsi" w:cstheme="majorHAnsi"/>
        </w:rPr>
        <w:t xml:space="preserve"> and the</w:t>
      </w:r>
      <w:r w:rsidRPr="00DE2072">
        <w:rPr>
          <w:rFonts w:asciiTheme="majorHAnsi" w:hAnsiTheme="majorHAnsi" w:cstheme="majorHAnsi"/>
          <w:sz w:val="16"/>
        </w:rPr>
        <w:t xml:space="preserve"> relatively </w:t>
      </w:r>
      <w:r w:rsidRPr="00DE2072">
        <w:rPr>
          <w:rStyle w:val="TitleChar"/>
          <w:rFonts w:asciiTheme="majorHAnsi" w:hAnsiTheme="majorHAnsi" w:cstheme="majorHAnsi"/>
        </w:rPr>
        <w:t>moderate</w:t>
      </w:r>
      <w:r w:rsidRPr="00DE2072">
        <w:rPr>
          <w:rFonts w:asciiTheme="majorHAnsi" w:hAnsiTheme="majorHAnsi" w:cstheme="majorHAnsi"/>
          <w:sz w:val="16"/>
        </w:rPr>
        <w:t xml:space="preserve"> damages estimated by most integrated </w:t>
      </w:r>
      <w:r w:rsidRPr="00DE2072">
        <w:rPr>
          <w:rStyle w:val="TitleChar"/>
          <w:rFonts w:asciiTheme="majorHAnsi" w:hAnsiTheme="majorHAnsi" w:cstheme="majorHAnsi"/>
        </w:rPr>
        <w:t xml:space="preserve">assessment models </w:t>
      </w:r>
      <w:r w:rsidRPr="00DE2072">
        <w:rPr>
          <w:rStyle w:val="Emphasis"/>
          <w:rFonts w:asciiTheme="majorHAnsi" w:hAnsiTheme="majorHAnsi" w:cstheme="majorHAnsi"/>
        </w:rPr>
        <w:t>unreliably low</w:t>
      </w:r>
      <w:r w:rsidRPr="00DE2072">
        <w:rPr>
          <w:rFonts w:asciiTheme="majorHAnsi" w:hAnsiTheme="majorHAnsi" w:cstheme="majorHAnsi"/>
          <w:sz w:val="16"/>
        </w:rPr>
        <w:t>.</w:t>
      </w:r>
    </w:p>
    <w:p w14:paraId="2529D61C" w14:textId="77777777" w:rsidR="00064856" w:rsidRPr="00DE2072" w:rsidRDefault="00064856" w:rsidP="00064856">
      <w:pPr>
        <w:rPr>
          <w:rFonts w:asciiTheme="majorHAnsi" w:hAnsiTheme="majorHAnsi" w:cstheme="majorHAnsi"/>
          <w:sz w:val="16"/>
        </w:rPr>
      </w:pPr>
      <w:r w:rsidRPr="00DE2072">
        <w:rPr>
          <w:rFonts w:asciiTheme="majorHAnsi" w:hAnsiTheme="majorHAnsi" w:cstheme="majorHAnsi"/>
          <w:sz w:val="16"/>
        </w:rPr>
        <w:t xml:space="preserve">While imminent extinction is very unlikely and may not come for a long time even under business as usual, the main point is that </w:t>
      </w:r>
      <w:r w:rsidRPr="00DE2072">
        <w:rPr>
          <w:rStyle w:val="TitleChar"/>
          <w:rFonts w:asciiTheme="majorHAnsi" w:hAnsiTheme="majorHAnsi" w:cstheme="majorHAnsi"/>
        </w:rPr>
        <w:t>we cannot rule it out</w:t>
      </w:r>
      <w:r w:rsidRPr="00DE2072">
        <w:rPr>
          <w:rFonts w:asciiTheme="majorHAnsi" w:hAnsiTheme="majorHAnsi" w:cstheme="majorHAnsi"/>
          <w:sz w:val="16"/>
        </w:rPr>
        <w:t>. Annan and Hargreaves (</w:t>
      </w:r>
      <w:hyperlink r:id="rId36" w:anchor="gpol12647-bib-0004" w:history="1">
        <w:r w:rsidRPr="00DE2072">
          <w:rPr>
            <w:rStyle w:val="Hyperlink"/>
            <w:rFonts w:asciiTheme="majorHAnsi" w:hAnsiTheme="majorHAnsi" w:cstheme="majorHAnsi"/>
            <w:sz w:val="16"/>
          </w:rPr>
          <w:t>2011</w:t>
        </w:r>
      </w:hyperlink>
      <w:r w:rsidRPr="00DE2072">
        <w:rPr>
          <w:rFonts w:asciiTheme="majorHAnsi" w:hAnsiTheme="majorHAnsi" w:cstheme="majorHAnsi"/>
          <w:sz w:val="16"/>
        </w:rPr>
        <w:t xml:space="preserve">, pp. 434–435) may be right that there is ‘an upper 95 per cent probability limit for S [temperature increase] … to lie close to 4°C, and certainly well below 6°C’. However, </w:t>
      </w:r>
      <w:r w:rsidRPr="00DE2072">
        <w:rPr>
          <w:rStyle w:val="TitleChar"/>
          <w:rFonts w:asciiTheme="majorHAnsi" w:hAnsiTheme="majorHAnsi" w:cstheme="majorHAnsi"/>
        </w:rPr>
        <w:t>probabilities of 5 per cent, 0.5 per cent</w:t>
      </w:r>
      <w:r w:rsidRPr="00DE2072">
        <w:rPr>
          <w:rFonts w:asciiTheme="majorHAnsi" w:hAnsiTheme="majorHAnsi" w:cstheme="majorHAnsi"/>
          <w:sz w:val="16"/>
        </w:rPr>
        <w:t xml:space="preserve">, 0.05 per cent </w:t>
      </w:r>
      <w:r w:rsidRPr="00DE2072">
        <w:rPr>
          <w:rStyle w:val="TitleChar"/>
          <w:rFonts w:asciiTheme="majorHAnsi" w:hAnsiTheme="majorHAnsi" w:cstheme="majorHAnsi"/>
        </w:rPr>
        <w:t xml:space="preserve">or even </w:t>
      </w:r>
      <w:r w:rsidRPr="00DE2072">
        <w:rPr>
          <w:rStyle w:val="Emphasis"/>
          <w:rFonts w:asciiTheme="majorHAnsi" w:hAnsiTheme="majorHAnsi" w:cstheme="majorHAnsi"/>
          <w:highlight w:val="green"/>
        </w:rPr>
        <w:t>0.005 per cent</w:t>
      </w:r>
      <w:r w:rsidRPr="00DE2072">
        <w:rPr>
          <w:rStyle w:val="TitleChar"/>
          <w:rFonts w:asciiTheme="majorHAnsi" w:hAnsiTheme="majorHAnsi" w:cstheme="majorHAnsi"/>
        </w:rPr>
        <w:t xml:space="preserve"> of </w:t>
      </w:r>
      <w:r w:rsidRPr="00DE2072">
        <w:rPr>
          <w:rStyle w:val="TitleChar"/>
          <w:rFonts w:asciiTheme="majorHAnsi" w:hAnsiTheme="majorHAnsi" w:cstheme="majorHAnsi"/>
          <w:highlight w:val="green"/>
        </w:rPr>
        <w:t>excessive warming</w:t>
      </w:r>
      <w:r w:rsidRPr="00DE2072">
        <w:rPr>
          <w:rStyle w:val="TitleChar"/>
          <w:rFonts w:asciiTheme="majorHAnsi" w:hAnsiTheme="majorHAnsi" w:cstheme="majorHAnsi"/>
        </w:rPr>
        <w:t xml:space="preserve"> and</w:t>
      </w:r>
      <w:r w:rsidRPr="00DE2072">
        <w:rPr>
          <w:rFonts w:asciiTheme="majorHAnsi" w:hAnsiTheme="majorHAnsi" w:cstheme="majorHAnsi"/>
          <w:sz w:val="16"/>
        </w:rPr>
        <w:t xml:space="preserve"> the </w:t>
      </w:r>
      <w:r w:rsidRPr="00DE2072">
        <w:rPr>
          <w:rStyle w:val="TitleChar"/>
          <w:rFonts w:asciiTheme="majorHAnsi" w:hAnsiTheme="majorHAnsi" w:cstheme="majorHAnsi"/>
        </w:rPr>
        <w:t xml:space="preserve">resulting </w:t>
      </w:r>
      <w:r w:rsidRPr="00DE2072">
        <w:rPr>
          <w:rStyle w:val="Emphasis"/>
          <w:rFonts w:asciiTheme="majorHAnsi" w:hAnsiTheme="majorHAnsi" w:cstheme="majorHAnsi"/>
        </w:rPr>
        <w:t>extinction probabilities</w:t>
      </w:r>
      <w:r w:rsidRPr="00DE2072">
        <w:rPr>
          <w:rStyle w:val="TitleChar"/>
          <w:rFonts w:asciiTheme="majorHAnsi" w:hAnsiTheme="majorHAnsi" w:cstheme="majorHAnsi"/>
        </w:rPr>
        <w:t xml:space="preserve"> cannot be ruled out and are </w:t>
      </w:r>
      <w:r w:rsidRPr="00DE2072">
        <w:rPr>
          <w:rStyle w:val="Emphasis"/>
          <w:rFonts w:asciiTheme="majorHAnsi" w:hAnsiTheme="majorHAnsi" w:cstheme="majorHAnsi"/>
          <w:highlight w:val="green"/>
        </w:rPr>
        <w:t>unacceptable</w:t>
      </w:r>
      <w:r w:rsidRPr="00DE2072">
        <w:rPr>
          <w:rStyle w:val="TitleChar"/>
          <w:rFonts w:asciiTheme="majorHAnsi" w:hAnsiTheme="majorHAnsi" w:cstheme="majorHAnsi"/>
        </w:rPr>
        <w:t xml:space="preserve">. Even if there is only a </w:t>
      </w:r>
      <w:r w:rsidRPr="00DE2072">
        <w:rPr>
          <w:rStyle w:val="Emphasis"/>
          <w:rFonts w:asciiTheme="majorHAnsi" w:hAnsiTheme="majorHAnsi" w:cstheme="majorHAnsi"/>
        </w:rPr>
        <w:t>1 per cent probability</w:t>
      </w:r>
      <w:r w:rsidRPr="00DE2072">
        <w:rPr>
          <w:rStyle w:val="TitleChar"/>
          <w:rFonts w:asciiTheme="majorHAnsi" w:hAnsiTheme="majorHAnsi" w:cstheme="majorHAnsi"/>
        </w:rPr>
        <w:t xml:space="preserve"> that there is a</w:t>
      </w:r>
      <w:r w:rsidRPr="00DE2072">
        <w:rPr>
          <w:rFonts w:asciiTheme="majorHAnsi" w:hAnsiTheme="majorHAnsi" w:cstheme="majorHAnsi"/>
          <w:sz w:val="16"/>
        </w:rPr>
        <w:t xml:space="preserve"> time </w:t>
      </w:r>
      <w:r w:rsidRPr="00DE2072">
        <w:rPr>
          <w:rStyle w:val="TitleChar"/>
          <w:rFonts w:asciiTheme="majorHAnsi" w:hAnsiTheme="majorHAnsi" w:cstheme="majorHAnsi"/>
        </w:rPr>
        <w:t>bomb in the airplane, you</w:t>
      </w:r>
      <w:r w:rsidRPr="00DE2072">
        <w:rPr>
          <w:rFonts w:asciiTheme="majorHAnsi" w:hAnsiTheme="majorHAnsi" w:cstheme="majorHAnsi"/>
          <w:sz w:val="16"/>
        </w:rPr>
        <w:t xml:space="preserve"> probably </w:t>
      </w:r>
      <w:r w:rsidRPr="00DE2072">
        <w:rPr>
          <w:rStyle w:val="TitleChar"/>
          <w:rFonts w:asciiTheme="majorHAnsi" w:hAnsiTheme="majorHAnsi" w:cstheme="majorHAnsi"/>
        </w:rPr>
        <w:t xml:space="preserve">want to change your flight. </w:t>
      </w:r>
      <w:r w:rsidRPr="00DE2072">
        <w:rPr>
          <w:rStyle w:val="TitleChar"/>
          <w:rFonts w:asciiTheme="majorHAnsi" w:hAnsiTheme="majorHAnsi" w:cstheme="majorHAnsi"/>
          <w:highlight w:val="green"/>
        </w:rPr>
        <w:t>Extinction</w:t>
      </w:r>
      <w:r w:rsidRPr="00DE2072">
        <w:rPr>
          <w:rStyle w:val="TitleChar"/>
          <w:rFonts w:asciiTheme="majorHAnsi" w:hAnsiTheme="majorHAnsi" w:cstheme="majorHAnsi"/>
        </w:rPr>
        <w:t xml:space="preserve"> of the </w:t>
      </w:r>
      <w:r w:rsidRPr="00DE2072">
        <w:rPr>
          <w:rStyle w:val="Emphasis"/>
          <w:rFonts w:asciiTheme="majorHAnsi" w:hAnsiTheme="majorHAnsi" w:cstheme="majorHAnsi"/>
        </w:rPr>
        <w:t>whole world</w:t>
      </w:r>
      <w:r w:rsidRPr="00DE2072">
        <w:rPr>
          <w:rStyle w:val="TitleChar"/>
          <w:rFonts w:asciiTheme="majorHAnsi" w:hAnsiTheme="majorHAnsi" w:cstheme="majorHAnsi"/>
        </w:rPr>
        <w:t xml:space="preserve"> is </w:t>
      </w:r>
      <w:r w:rsidRPr="00DE2072">
        <w:rPr>
          <w:rStyle w:val="Emphasis"/>
          <w:rFonts w:asciiTheme="majorHAnsi" w:hAnsiTheme="majorHAnsi" w:cstheme="majorHAnsi"/>
          <w:highlight w:val="green"/>
        </w:rPr>
        <w:t>more important</w:t>
      </w:r>
      <w:r w:rsidRPr="00DE2072">
        <w:rPr>
          <w:rStyle w:val="TitleChar"/>
          <w:rFonts w:asciiTheme="majorHAnsi" w:hAnsiTheme="majorHAnsi" w:cstheme="majorHAnsi"/>
          <w:highlight w:val="green"/>
        </w:rPr>
        <w:t xml:space="preserve"> to avoid by</w:t>
      </w:r>
      <w:r w:rsidRPr="00DE2072">
        <w:rPr>
          <w:rStyle w:val="TitleChar"/>
          <w:rFonts w:asciiTheme="majorHAnsi" w:hAnsiTheme="majorHAnsi" w:cstheme="majorHAnsi"/>
        </w:rPr>
        <w:t xml:space="preserve"> </w:t>
      </w:r>
      <w:r w:rsidRPr="00DE2072">
        <w:rPr>
          <w:rFonts w:asciiTheme="majorHAnsi" w:hAnsiTheme="majorHAnsi" w:cstheme="majorHAnsi"/>
          <w:sz w:val="16"/>
        </w:rPr>
        <w:t xml:space="preserve">literally </w:t>
      </w:r>
      <w:r w:rsidRPr="00DE2072">
        <w:rPr>
          <w:rStyle w:val="TitleChar"/>
          <w:rFonts w:asciiTheme="majorHAnsi" w:hAnsiTheme="majorHAnsi" w:cstheme="majorHAnsi"/>
          <w:highlight w:val="green"/>
        </w:rPr>
        <w:t xml:space="preserve">a </w:t>
      </w:r>
      <w:r w:rsidRPr="00DE2072">
        <w:rPr>
          <w:rStyle w:val="Emphasis"/>
          <w:rFonts w:asciiTheme="majorHAnsi" w:hAnsiTheme="majorHAnsi" w:cstheme="majorHAnsi"/>
          <w:highlight w:val="green"/>
        </w:rPr>
        <w:t>trillion times</w:t>
      </w:r>
      <w:r w:rsidRPr="00DE2072">
        <w:rPr>
          <w:rFonts w:asciiTheme="majorHAnsi" w:hAnsiTheme="majorHAnsi" w:cstheme="majorHAnsi"/>
          <w:sz w:val="16"/>
        </w:rPr>
        <w:t>.</w:t>
      </w:r>
    </w:p>
    <w:p w14:paraId="519B10FA" w14:textId="77777777" w:rsidR="0047795C" w:rsidRPr="00DE2072" w:rsidRDefault="0047795C" w:rsidP="0047795C">
      <w:pPr>
        <w:pStyle w:val="Heading3"/>
        <w:rPr>
          <w:rFonts w:asciiTheme="majorHAnsi" w:hAnsiTheme="majorHAnsi" w:cstheme="majorHAnsi"/>
        </w:rPr>
      </w:pPr>
      <w:r w:rsidRPr="00DE2072">
        <w:rPr>
          <w:rFonts w:asciiTheme="majorHAnsi" w:hAnsiTheme="majorHAnsi" w:cstheme="majorHAnsi"/>
        </w:rPr>
        <w:lastRenderedPageBreak/>
        <w:t>Plan</w:t>
      </w:r>
    </w:p>
    <w:p w14:paraId="44E73677"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Resolved: The United States federal government ought to recognize the unconditional right of workers to strike.</w:t>
      </w:r>
    </w:p>
    <w:p w14:paraId="75213F6E" w14:textId="77777777" w:rsidR="0047795C" w:rsidRPr="00DE2072" w:rsidRDefault="0047795C" w:rsidP="0047795C">
      <w:pPr>
        <w:rPr>
          <w:rFonts w:asciiTheme="majorHAnsi" w:hAnsiTheme="majorHAnsi" w:cstheme="majorHAnsi"/>
          <w:sz w:val="13"/>
          <w:szCs w:val="15"/>
        </w:rPr>
      </w:pPr>
      <w:r w:rsidRPr="00DE2072">
        <w:rPr>
          <w:rStyle w:val="Style13ptBold"/>
          <w:rFonts w:asciiTheme="majorHAnsi" w:hAnsiTheme="majorHAnsi" w:cstheme="majorHAnsi"/>
        </w:rPr>
        <w:t>Brudney 21</w:t>
      </w:r>
      <w:r w:rsidRPr="00DE2072">
        <w:rPr>
          <w:rFonts w:asciiTheme="majorHAnsi" w:hAnsiTheme="majorHAnsi" w:cstheme="majorHAnsi"/>
        </w:rPr>
        <w:t xml:space="preserve"> </w:t>
      </w:r>
      <w:r w:rsidRPr="00DE2072">
        <w:rPr>
          <w:rFonts w:asciiTheme="majorHAnsi" w:hAnsiTheme="majorHAnsi" w:cstheme="majorHAnsi"/>
          <w:sz w:val="13"/>
          <w:szCs w:val="15"/>
        </w:rPr>
        <w:t xml:space="preserve">[James; Joseph Crowley Chair in Labor and Employment Law, Fordham Law School; “The Right to Strike as Customary International Law,” THE YALE JOURNAL OF INTERNATIONAL LAW; January 2021; </w:t>
      </w:r>
      <w:hyperlink r:id="rId37" w:history="1">
        <w:r w:rsidRPr="00DE2072">
          <w:rPr>
            <w:rStyle w:val="Hyperlink"/>
            <w:rFonts w:asciiTheme="majorHAnsi" w:hAnsiTheme="majorHAnsi" w:cstheme="majorHAnsi"/>
            <w:sz w:val="13"/>
            <w:szCs w:val="15"/>
          </w:rPr>
          <w:t>https://digitalcommons.law.yale.edu/cgi/viewcontent.cgi?article=1710&amp;context=yjil</w:t>
        </w:r>
      </w:hyperlink>
      <w:r w:rsidRPr="00DE2072">
        <w:rPr>
          <w:rFonts w:asciiTheme="majorHAnsi" w:hAnsiTheme="majorHAnsi" w:cstheme="majorHAnsi"/>
          <w:sz w:val="13"/>
          <w:szCs w:val="15"/>
        </w:rPr>
        <w:t>]</w:t>
      </w:r>
    </w:p>
    <w:p w14:paraId="178B54C0" w14:textId="77777777" w:rsidR="0047795C" w:rsidRPr="00DE2072" w:rsidRDefault="0047795C" w:rsidP="0047795C">
      <w:pPr>
        <w:rPr>
          <w:rFonts w:asciiTheme="majorHAnsi" w:hAnsiTheme="majorHAnsi" w:cstheme="majorHAnsi"/>
          <w:sz w:val="21"/>
          <w:szCs w:val="22"/>
        </w:rPr>
      </w:pPr>
      <w:r w:rsidRPr="00DE2072">
        <w:rPr>
          <w:rFonts w:asciiTheme="majorHAnsi" w:hAnsiTheme="majorHAnsi" w:cstheme="majorHAnsi"/>
          <w:sz w:val="21"/>
          <w:szCs w:val="22"/>
        </w:rPr>
        <w:t>***CIL = customary international law</w:t>
      </w:r>
    </w:p>
    <w:p w14:paraId="573F11E8" w14:textId="77777777" w:rsidR="0047795C" w:rsidRPr="00DE2072" w:rsidRDefault="0047795C" w:rsidP="0047795C">
      <w:pPr>
        <w:rPr>
          <w:rStyle w:val="Emphasis"/>
          <w:rFonts w:asciiTheme="majorHAnsi" w:hAnsiTheme="majorHAnsi" w:cstheme="majorHAnsi"/>
        </w:rPr>
      </w:pPr>
      <w:r w:rsidRPr="00DE2072">
        <w:rPr>
          <w:rFonts w:asciiTheme="majorHAnsi" w:hAnsiTheme="majorHAnsi" w:cstheme="majorHAnsi"/>
          <w:sz w:val="16"/>
        </w:rPr>
        <w:t xml:space="preserve">3. </w:t>
      </w:r>
      <w:r w:rsidRPr="00DE2072">
        <w:rPr>
          <w:rStyle w:val="Emphasis"/>
          <w:rFonts w:asciiTheme="majorHAnsi" w:hAnsiTheme="majorHAnsi" w:cstheme="majorHAnsi"/>
          <w:highlight w:val="green"/>
        </w:rPr>
        <w:t>Federal Courts’</w:t>
      </w:r>
      <w:r w:rsidRPr="00DE2072">
        <w:rPr>
          <w:rStyle w:val="Emphasis"/>
          <w:rFonts w:asciiTheme="majorHAnsi" w:hAnsiTheme="majorHAnsi" w:cstheme="majorHAnsi"/>
        </w:rPr>
        <w:t xml:space="preserve"> Position</w:t>
      </w:r>
      <w:r w:rsidRPr="00DE2072">
        <w:rPr>
          <w:rFonts w:asciiTheme="majorHAnsi" w:hAnsiTheme="majorHAnsi" w:cstheme="majorHAnsi"/>
          <w:u w:val="single"/>
        </w:rPr>
        <w:t xml:space="preserve"> on CIL as </w:t>
      </w:r>
      <w:r w:rsidRPr="00DE2072">
        <w:rPr>
          <w:rStyle w:val="Emphasis"/>
          <w:rFonts w:asciiTheme="majorHAnsi" w:hAnsiTheme="majorHAnsi" w:cstheme="majorHAnsi"/>
        </w:rPr>
        <w:t>National Law</w:t>
      </w:r>
    </w:p>
    <w:p w14:paraId="299EC80D" w14:textId="77777777" w:rsidR="0047795C" w:rsidRPr="00DE2072" w:rsidRDefault="0047795C" w:rsidP="0047795C">
      <w:pPr>
        <w:rPr>
          <w:rFonts w:asciiTheme="majorHAnsi" w:hAnsiTheme="majorHAnsi" w:cstheme="majorHAnsi"/>
          <w:sz w:val="16"/>
        </w:rPr>
      </w:pPr>
      <w:r w:rsidRPr="00DE2072">
        <w:rPr>
          <w:rFonts w:asciiTheme="majorHAnsi" w:hAnsiTheme="majorHAnsi" w:cstheme="majorHAnsi"/>
          <w:u w:val="single"/>
        </w:rPr>
        <w:t xml:space="preserve">What about the </w:t>
      </w:r>
      <w:r w:rsidRPr="00DE2072">
        <w:rPr>
          <w:rStyle w:val="Emphasis"/>
          <w:rFonts w:asciiTheme="majorHAnsi" w:hAnsiTheme="majorHAnsi" w:cstheme="majorHAnsi"/>
        </w:rPr>
        <w:t>position</w:t>
      </w:r>
      <w:r w:rsidRPr="00DE2072">
        <w:rPr>
          <w:rFonts w:asciiTheme="majorHAnsi" w:hAnsiTheme="majorHAnsi" w:cstheme="majorHAnsi"/>
          <w:u w:val="single"/>
        </w:rPr>
        <w:t xml:space="preserve"> of the </w:t>
      </w:r>
      <w:r w:rsidRPr="00DE2072">
        <w:rPr>
          <w:rFonts w:asciiTheme="majorHAnsi" w:hAnsiTheme="majorHAnsi" w:cstheme="majorHAnsi"/>
          <w:highlight w:val="green"/>
          <w:u w:val="single"/>
        </w:rPr>
        <w:t>federal</w:t>
      </w:r>
      <w:r w:rsidRPr="00DE2072">
        <w:rPr>
          <w:rFonts w:asciiTheme="majorHAnsi" w:hAnsiTheme="majorHAnsi" w:cstheme="majorHAnsi"/>
          <w:u w:val="single"/>
        </w:rPr>
        <w:t xml:space="preserve"> courts toward CIL and its </w:t>
      </w:r>
      <w:r w:rsidRPr="00DE2072">
        <w:rPr>
          <w:rStyle w:val="Emphasis"/>
          <w:rFonts w:asciiTheme="majorHAnsi" w:hAnsiTheme="majorHAnsi" w:cstheme="majorHAnsi"/>
        </w:rPr>
        <w:t>acceptance</w:t>
      </w:r>
      <w:r w:rsidRPr="00DE2072">
        <w:rPr>
          <w:rFonts w:asciiTheme="majorHAnsi" w:hAnsiTheme="majorHAnsi" w:cstheme="majorHAnsi"/>
          <w:u w:val="single"/>
        </w:rPr>
        <w:t xml:space="preserve"> as national law in the US? The leading </w:t>
      </w:r>
      <w:r w:rsidRPr="00DE2072">
        <w:rPr>
          <w:rStyle w:val="Emphasis"/>
          <w:rFonts w:asciiTheme="majorHAnsi" w:hAnsiTheme="majorHAnsi" w:cstheme="majorHAnsi"/>
          <w:highlight w:val="green"/>
        </w:rPr>
        <w:t>Supreme Court decision</w:t>
      </w:r>
      <w:r w:rsidRPr="00DE2072">
        <w:rPr>
          <w:rFonts w:asciiTheme="majorHAnsi" w:hAnsiTheme="majorHAnsi" w:cstheme="majorHAnsi"/>
          <w:sz w:val="16"/>
        </w:rPr>
        <w:t xml:space="preserve">, </w:t>
      </w:r>
      <w:r w:rsidRPr="00DE2072">
        <w:rPr>
          <w:rStyle w:val="Emphasis"/>
          <w:rFonts w:asciiTheme="majorHAnsi" w:hAnsiTheme="majorHAnsi" w:cstheme="majorHAnsi"/>
        </w:rPr>
        <w:t>Sosa v. AlvarezMachain</w:t>
      </w:r>
      <w:r w:rsidRPr="00DE2072">
        <w:rPr>
          <w:rFonts w:asciiTheme="majorHAnsi" w:hAnsiTheme="majorHAnsi" w:cstheme="majorHAnsi"/>
          <w:sz w:val="16"/>
        </w:rPr>
        <w:t xml:space="preserve">, 219 </w:t>
      </w:r>
      <w:r w:rsidRPr="00DE2072">
        <w:rPr>
          <w:rFonts w:asciiTheme="majorHAnsi" w:hAnsiTheme="majorHAnsi" w:cstheme="majorHAnsi"/>
          <w:highlight w:val="green"/>
          <w:u w:val="single"/>
        </w:rPr>
        <w:t>involved</w:t>
      </w:r>
      <w:r w:rsidRPr="00DE2072">
        <w:rPr>
          <w:rFonts w:asciiTheme="majorHAnsi" w:hAnsiTheme="majorHAnsi" w:cstheme="majorHAnsi"/>
          <w:u w:val="single"/>
        </w:rPr>
        <w:t xml:space="preserve"> a </w:t>
      </w:r>
      <w:r w:rsidRPr="00DE2072">
        <w:rPr>
          <w:rStyle w:val="Emphasis"/>
          <w:rFonts w:asciiTheme="majorHAnsi" w:hAnsiTheme="majorHAnsi" w:cstheme="majorHAnsi"/>
        </w:rPr>
        <w:t>claim</w:t>
      </w:r>
      <w:r w:rsidRPr="00DE2072">
        <w:rPr>
          <w:rFonts w:asciiTheme="majorHAnsi" w:hAnsiTheme="majorHAnsi" w:cstheme="majorHAnsi"/>
          <w:u w:val="single"/>
        </w:rPr>
        <w:t xml:space="preserve"> by Alvarez-Machain for </w:t>
      </w:r>
      <w:r w:rsidRPr="00DE2072">
        <w:rPr>
          <w:rStyle w:val="Emphasis"/>
          <w:rFonts w:asciiTheme="majorHAnsi" w:hAnsiTheme="majorHAnsi" w:cstheme="majorHAnsi"/>
          <w:highlight w:val="green"/>
        </w:rPr>
        <w:t>violation of CIL</w:t>
      </w:r>
      <w:r w:rsidRPr="00DE2072">
        <w:rPr>
          <w:rFonts w:asciiTheme="majorHAnsi" w:hAnsiTheme="majorHAnsi" w:cstheme="majorHAnsi"/>
          <w:u w:val="single"/>
        </w:rPr>
        <w:t xml:space="preserve"> under the </w:t>
      </w:r>
      <w:r w:rsidRPr="00DE2072">
        <w:rPr>
          <w:rStyle w:val="Emphasis"/>
          <w:rFonts w:asciiTheme="majorHAnsi" w:hAnsiTheme="majorHAnsi" w:cstheme="majorHAnsi"/>
        </w:rPr>
        <w:t>Alien Tort Statute</w:t>
      </w:r>
      <w:r w:rsidRPr="00DE2072">
        <w:rPr>
          <w:rFonts w:asciiTheme="majorHAnsi" w:hAnsiTheme="majorHAnsi" w:cstheme="majorHAnsi"/>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DE2072">
        <w:rPr>
          <w:rFonts w:asciiTheme="majorHAnsi" w:hAnsiTheme="majorHAnsi" w:cstheme="majorHAnsi"/>
          <w:u w:val="single"/>
        </w:rPr>
        <w:t xml:space="preserve">the </w:t>
      </w:r>
      <w:r w:rsidRPr="00DE2072">
        <w:rPr>
          <w:rStyle w:val="Emphasis"/>
          <w:rFonts w:asciiTheme="majorHAnsi" w:hAnsiTheme="majorHAnsi" w:cstheme="majorHAnsi"/>
          <w:highlight w:val="green"/>
        </w:rPr>
        <w:t>right to strike</w:t>
      </w:r>
      <w:r w:rsidRPr="00DE2072">
        <w:rPr>
          <w:rFonts w:asciiTheme="majorHAnsi" w:hAnsiTheme="majorHAnsi" w:cstheme="majorHAnsi"/>
          <w:highlight w:val="green"/>
          <w:u w:val="single"/>
        </w:rPr>
        <w:t xml:space="preserve"> as CIL would be </w:t>
      </w:r>
      <w:r w:rsidRPr="00DE2072">
        <w:rPr>
          <w:rStyle w:val="Emphasis"/>
          <w:rFonts w:asciiTheme="majorHAnsi" w:hAnsiTheme="majorHAnsi" w:cstheme="majorHAnsi"/>
          <w:highlight w:val="green"/>
        </w:rPr>
        <w:t>asserted</w:t>
      </w:r>
      <w:r w:rsidRPr="00DE2072">
        <w:rPr>
          <w:rFonts w:asciiTheme="majorHAnsi" w:hAnsiTheme="majorHAnsi" w:cstheme="majorHAnsi"/>
          <w:u w:val="single"/>
        </w:rPr>
        <w:t xml:space="preserve"> by U.S. workers against </w:t>
      </w:r>
      <w:r w:rsidRPr="00DE2072">
        <w:rPr>
          <w:rStyle w:val="Emphasis"/>
          <w:rFonts w:asciiTheme="majorHAnsi" w:hAnsiTheme="majorHAnsi" w:cstheme="majorHAnsi"/>
        </w:rPr>
        <w:t>U.S. employers within the U.S</w:t>
      </w:r>
      <w:r w:rsidRPr="00DE2072">
        <w:rPr>
          <w:rFonts w:asciiTheme="majorHAnsi" w:hAnsiTheme="majorHAnsi" w:cstheme="majorHAnsi"/>
          <w:sz w:val="16"/>
        </w:rPr>
        <w:t xml:space="preserve">. Further, as explained in Part III, </w:t>
      </w:r>
      <w:r w:rsidRPr="00DE2072">
        <w:rPr>
          <w:rFonts w:asciiTheme="majorHAnsi" w:hAnsiTheme="majorHAnsi" w:cstheme="majorHAnsi"/>
          <w:u w:val="single"/>
        </w:rPr>
        <w:t xml:space="preserve">the </w:t>
      </w:r>
      <w:r w:rsidRPr="00DE2072">
        <w:rPr>
          <w:rStyle w:val="Emphasis"/>
          <w:rFonts w:asciiTheme="majorHAnsi" w:hAnsiTheme="majorHAnsi" w:cstheme="majorHAnsi"/>
        </w:rPr>
        <w:t>CIL right to strike</w:t>
      </w:r>
      <w:r w:rsidRPr="00DE2072">
        <w:rPr>
          <w:rFonts w:asciiTheme="majorHAnsi" w:hAnsiTheme="majorHAnsi" w:cstheme="majorHAnsi"/>
          <w:u w:val="single"/>
        </w:rPr>
        <w:t xml:space="preserve"> is to be asserted </w:t>
      </w:r>
      <w:r w:rsidRPr="00DE2072">
        <w:rPr>
          <w:rStyle w:val="Emphasis"/>
          <w:rFonts w:asciiTheme="majorHAnsi" w:hAnsiTheme="majorHAnsi" w:cstheme="majorHAnsi"/>
          <w:highlight w:val="green"/>
        </w:rPr>
        <w:t>directly</w:t>
      </w:r>
      <w:r w:rsidRPr="00DE2072">
        <w:rPr>
          <w:rFonts w:asciiTheme="majorHAnsi" w:hAnsiTheme="majorHAnsi" w:cstheme="majorHAnsi"/>
          <w:highlight w:val="green"/>
          <w:u w:val="single"/>
        </w:rPr>
        <w:t xml:space="preserve"> as a</w:t>
      </w:r>
      <w:r w:rsidRPr="00DE2072">
        <w:rPr>
          <w:rFonts w:asciiTheme="majorHAnsi" w:hAnsiTheme="majorHAnsi" w:cstheme="majorHAnsi"/>
          <w:u w:val="single"/>
        </w:rPr>
        <w:t xml:space="preserve"> form of </w:t>
      </w:r>
      <w:r w:rsidRPr="00DE2072">
        <w:rPr>
          <w:rStyle w:val="Emphasis"/>
          <w:rFonts w:asciiTheme="majorHAnsi" w:hAnsiTheme="majorHAnsi" w:cstheme="majorHAnsi"/>
          <w:highlight w:val="green"/>
        </w:rPr>
        <w:t>federal common law</w:t>
      </w:r>
      <w:r w:rsidRPr="00DE2072">
        <w:rPr>
          <w:rFonts w:asciiTheme="majorHAnsi" w:hAnsiTheme="majorHAnsi" w:cstheme="majorHAnsi"/>
          <w:u w:val="single"/>
        </w:rPr>
        <w:t xml:space="preserve">, rather than being applied through a </w:t>
      </w:r>
      <w:r w:rsidRPr="00DE2072">
        <w:rPr>
          <w:rStyle w:val="Emphasis"/>
          <w:rFonts w:asciiTheme="majorHAnsi" w:hAnsiTheme="majorHAnsi" w:cstheme="majorHAnsi"/>
        </w:rPr>
        <w:t>particular statute that may impose its own historically grounded limits</w:t>
      </w:r>
      <w:r w:rsidRPr="00DE2072">
        <w:rPr>
          <w:rFonts w:asciiTheme="majorHAnsi" w:hAnsiTheme="majorHAnsi" w:cstheme="majorHAnsi"/>
          <w:sz w:val="16"/>
        </w:rPr>
        <w:t>.221</w:t>
      </w:r>
    </w:p>
    <w:p w14:paraId="4B6D5B3C" w14:textId="77777777" w:rsidR="0047795C" w:rsidRPr="00DE2072" w:rsidRDefault="0047795C" w:rsidP="0047795C">
      <w:pPr>
        <w:rPr>
          <w:rFonts w:asciiTheme="majorHAnsi" w:hAnsiTheme="majorHAnsi" w:cstheme="majorHAnsi"/>
          <w:sz w:val="16"/>
        </w:rPr>
      </w:pPr>
      <w:r w:rsidRPr="00DE2072">
        <w:rPr>
          <w:rFonts w:asciiTheme="majorHAnsi" w:hAnsiTheme="majorHAnsi" w:cstheme="majorHAnsi"/>
          <w:sz w:val="16"/>
        </w:rPr>
        <w:t xml:space="preserve">At the same time, </w:t>
      </w:r>
      <w:r w:rsidRPr="00DE2072">
        <w:rPr>
          <w:rFonts w:asciiTheme="majorHAnsi" w:hAnsiTheme="majorHAnsi" w:cstheme="majorHAnsi"/>
          <w:u w:val="single"/>
        </w:rPr>
        <w:t xml:space="preserve">the </w:t>
      </w:r>
      <w:r w:rsidRPr="00DE2072">
        <w:rPr>
          <w:rStyle w:val="Emphasis"/>
          <w:rFonts w:asciiTheme="majorHAnsi" w:hAnsiTheme="majorHAnsi" w:cstheme="majorHAnsi"/>
          <w:highlight w:val="green"/>
        </w:rPr>
        <w:t>substantive standard</w:t>
      </w:r>
      <w:r w:rsidRPr="00DE2072">
        <w:rPr>
          <w:rFonts w:asciiTheme="majorHAnsi" w:hAnsiTheme="majorHAnsi" w:cstheme="majorHAnsi"/>
          <w:u w:val="single"/>
        </w:rPr>
        <w:t xml:space="preserve"> set forth in Sosa is relevant in allowing for suitably delineated CIL to be </w:t>
      </w:r>
      <w:r w:rsidRPr="00DE2072">
        <w:rPr>
          <w:rFonts w:asciiTheme="majorHAnsi" w:hAnsiTheme="majorHAnsi" w:cstheme="majorHAnsi"/>
          <w:highlight w:val="green"/>
          <w:u w:val="single"/>
        </w:rPr>
        <w:t xml:space="preserve">directly </w:t>
      </w:r>
      <w:r w:rsidRPr="00DE2072">
        <w:rPr>
          <w:rStyle w:val="Emphasis"/>
          <w:rFonts w:asciiTheme="majorHAnsi" w:hAnsiTheme="majorHAnsi" w:cstheme="majorHAnsi"/>
          <w:highlight w:val="green"/>
        </w:rPr>
        <w:t>applied</w:t>
      </w:r>
      <w:r w:rsidRPr="00DE2072">
        <w:rPr>
          <w:rFonts w:asciiTheme="majorHAnsi" w:hAnsiTheme="majorHAnsi" w:cstheme="majorHAnsi"/>
          <w:highlight w:val="green"/>
          <w:u w:val="single"/>
        </w:rPr>
        <w:t xml:space="preserve"> in</w:t>
      </w:r>
      <w:r w:rsidRPr="00DE2072">
        <w:rPr>
          <w:rFonts w:asciiTheme="majorHAnsi" w:hAnsiTheme="majorHAnsi" w:cstheme="majorHAnsi"/>
          <w:u w:val="single"/>
        </w:rPr>
        <w:t xml:space="preserve"> domestic </w:t>
      </w:r>
      <w:r w:rsidRPr="00DE2072">
        <w:rPr>
          <w:rStyle w:val="Emphasis"/>
          <w:rFonts w:asciiTheme="majorHAnsi" w:hAnsiTheme="majorHAnsi" w:cstheme="majorHAnsi"/>
        </w:rPr>
        <w:t>federal</w:t>
      </w:r>
      <w:r w:rsidRPr="00DE2072">
        <w:rPr>
          <w:rFonts w:asciiTheme="majorHAnsi" w:hAnsiTheme="majorHAnsi" w:cstheme="majorHAnsi"/>
          <w:u w:val="single"/>
        </w:rPr>
        <w:t xml:space="preserve"> and </w:t>
      </w:r>
      <w:r w:rsidRPr="00DE2072">
        <w:rPr>
          <w:rStyle w:val="Emphasis"/>
          <w:rFonts w:asciiTheme="majorHAnsi" w:hAnsiTheme="majorHAnsi" w:cstheme="majorHAnsi"/>
        </w:rPr>
        <w:t>state</w:t>
      </w:r>
      <w:r w:rsidRPr="00DE2072">
        <w:rPr>
          <w:rFonts w:asciiTheme="majorHAnsi" w:hAnsiTheme="majorHAnsi" w:cstheme="majorHAnsi"/>
          <w:u w:val="single"/>
        </w:rPr>
        <w:t xml:space="preserve"> </w:t>
      </w:r>
      <w:r w:rsidRPr="00DE2072">
        <w:rPr>
          <w:rStyle w:val="Emphasis"/>
          <w:rFonts w:asciiTheme="majorHAnsi" w:hAnsiTheme="majorHAnsi" w:cstheme="majorHAnsi"/>
          <w:highlight w:val="green"/>
        </w:rPr>
        <w:t>court</w:t>
      </w:r>
      <w:r w:rsidRPr="00DE2072">
        <w:rPr>
          <w:rFonts w:asciiTheme="majorHAnsi" w:hAnsiTheme="majorHAnsi" w:cstheme="majorHAnsi"/>
          <w:highlight w:val="green"/>
          <w:u w:val="single"/>
        </w:rPr>
        <w:t xml:space="preserve"> </w:t>
      </w:r>
      <w:r w:rsidRPr="00DE2072">
        <w:rPr>
          <w:rStyle w:val="Emphasis"/>
          <w:rFonts w:asciiTheme="majorHAnsi" w:hAnsiTheme="majorHAnsi" w:cstheme="majorHAnsi"/>
          <w:highlight w:val="green"/>
        </w:rPr>
        <w:t>contexts</w:t>
      </w:r>
      <w:r w:rsidRPr="00DE2072">
        <w:rPr>
          <w:rFonts w:asciiTheme="majorHAnsi" w:hAnsiTheme="majorHAnsi" w:cstheme="majorHAnsi"/>
          <w:sz w:val="16"/>
        </w:rPr>
        <w:t>.222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opinio juris—that have been discussed at length in defining and applying modern CIL.224 But Sosa’s emphasis on international law norms that are precisely defined and reflect the importance of general practice is compatible with contemporary conceptions of CIL.225</w:t>
      </w:r>
    </w:p>
    <w:p w14:paraId="3D51F5B2" w14:textId="77777777" w:rsidR="0047795C" w:rsidRPr="00DE2072" w:rsidRDefault="0047795C" w:rsidP="0047795C">
      <w:pPr>
        <w:rPr>
          <w:rFonts w:asciiTheme="majorHAnsi" w:hAnsiTheme="majorHAnsi" w:cstheme="majorHAnsi"/>
          <w:sz w:val="16"/>
        </w:rPr>
      </w:pPr>
      <w:r w:rsidRPr="00DE2072">
        <w:rPr>
          <w:rFonts w:asciiTheme="majorHAnsi" w:hAnsiTheme="majorHAnsi" w:cstheme="majorHAnsi"/>
          <w:sz w:val="16"/>
        </w:rPr>
        <w:t xml:space="preserve">Lower </w:t>
      </w:r>
      <w:r w:rsidRPr="00DE2072">
        <w:rPr>
          <w:rFonts w:asciiTheme="majorHAnsi" w:hAnsiTheme="majorHAnsi" w:cstheme="majorHAnsi"/>
          <w:u w:val="single"/>
        </w:rPr>
        <w:t xml:space="preserve">courts have </w:t>
      </w:r>
      <w:r w:rsidRPr="00DE2072">
        <w:rPr>
          <w:rStyle w:val="Emphasis"/>
          <w:rFonts w:asciiTheme="majorHAnsi" w:hAnsiTheme="majorHAnsi" w:cstheme="majorHAnsi"/>
        </w:rPr>
        <w:t>understood</w:t>
      </w:r>
      <w:r w:rsidRPr="00DE2072">
        <w:rPr>
          <w:rFonts w:asciiTheme="majorHAnsi" w:hAnsiTheme="majorHAnsi" w:cstheme="majorHAnsi"/>
          <w:u w:val="single"/>
        </w:rPr>
        <w:t xml:space="preserve"> that </w:t>
      </w:r>
      <w:r w:rsidRPr="00DE2072">
        <w:rPr>
          <w:rFonts w:asciiTheme="majorHAnsi" w:hAnsiTheme="majorHAnsi" w:cstheme="majorHAnsi"/>
          <w:highlight w:val="green"/>
          <w:u w:val="single"/>
        </w:rPr>
        <w:t>Sosa sets a</w:t>
      </w:r>
      <w:r w:rsidRPr="00DE2072">
        <w:rPr>
          <w:rFonts w:asciiTheme="majorHAnsi" w:hAnsiTheme="majorHAnsi" w:cstheme="majorHAnsi"/>
          <w:u w:val="single"/>
        </w:rPr>
        <w:t xml:space="preserve"> “‘</w:t>
      </w:r>
      <w:r w:rsidRPr="00DE2072">
        <w:rPr>
          <w:rStyle w:val="Emphasis"/>
          <w:rFonts w:asciiTheme="majorHAnsi" w:hAnsiTheme="majorHAnsi" w:cstheme="majorHAnsi"/>
          <w:highlight w:val="green"/>
        </w:rPr>
        <w:t>high</w:t>
      </w:r>
      <w:r w:rsidRPr="00DE2072">
        <w:rPr>
          <w:rFonts w:asciiTheme="majorHAnsi" w:hAnsiTheme="majorHAnsi" w:cstheme="majorHAnsi"/>
          <w:highlight w:val="green"/>
          <w:u w:val="single"/>
        </w:rPr>
        <w:t xml:space="preserve"> </w:t>
      </w:r>
      <w:r w:rsidRPr="00DE2072">
        <w:rPr>
          <w:rStyle w:val="Emphasis"/>
          <w:rFonts w:asciiTheme="majorHAnsi" w:hAnsiTheme="majorHAnsi" w:cstheme="majorHAnsi"/>
          <w:highlight w:val="green"/>
        </w:rPr>
        <w:t>bar</w:t>
      </w:r>
      <w:r w:rsidRPr="00DE2072">
        <w:rPr>
          <w:rFonts w:asciiTheme="majorHAnsi" w:hAnsiTheme="majorHAnsi" w:cstheme="majorHAnsi"/>
          <w:highlight w:val="green"/>
          <w:u w:val="single"/>
        </w:rPr>
        <w:t xml:space="preserve"> to</w:t>
      </w:r>
      <w:r w:rsidRPr="00DE2072">
        <w:rPr>
          <w:rFonts w:asciiTheme="majorHAnsi" w:hAnsiTheme="majorHAnsi" w:cstheme="majorHAnsi"/>
          <w:u w:val="single"/>
        </w:rPr>
        <w:t xml:space="preserve"> new private causes of action’ alleging violations of CIL</w:t>
      </w:r>
      <w:r w:rsidRPr="00DE2072">
        <w:rPr>
          <w:rFonts w:asciiTheme="majorHAnsi" w:hAnsiTheme="majorHAnsi" w:cstheme="majorHAnsi"/>
          <w:sz w:val="16"/>
        </w:rPr>
        <w:t xml:space="preserve">”226 </w:t>
      </w:r>
      <w:r w:rsidRPr="00DE2072">
        <w:rPr>
          <w:rFonts w:asciiTheme="majorHAnsi" w:hAnsiTheme="majorHAnsi" w:cstheme="majorHAnsi"/>
          <w:u w:val="single"/>
        </w:rPr>
        <w:t xml:space="preserve">based on </w:t>
      </w:r>
      <w:r w:rsidRPr="00DE2072">
        <w:rPr>
          <w:rStyle w:val="Emphasis"/>
          <w:rFonts w:asciiTheme="majorHAnsi" w:hAnsiTheme="majorHAnsi" w:cstheme="majorHAnsi"/>
          <w:highlight w:val="green"/>
        </w:rPr>
        <w:t>whether</w:t>
      </w:r>
      <w:r w:rsidRPr="00DE2072">
        <w:rPr>
          <w:rFonts w:asciiTheme="majorHAnsi" w:hAnsiTheme="majorHAnsi" w:cstheme="majorHAnsi"/>
          <w:u w:val="single"/>
        </w:rPr>
        <w:t xml:space="preserve"> the sources of such </w:t>
      </w:r>
      <w:r w:rsidRPr="00DE2072">
        <w:rPr>
          <w:rFonts w:asciiTheme="majorHAnsi" w:hAnsiTheme="majorHAnsi" w:cstheme="majorHAnsi"/>
          <w:highlight w:val="green"/>
          <w:u w:val="single"/>
        </w:rPr>
        <w:t>law are</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 xml:space="preserve">sufficiently </w:t>
      </w:r>
      <w:r w:rsidRPr="00DE2072">
        <w:rPr>
          <w:rStyle w:val="Emphasis"/>
          <w:rFonts w:asciiTheme="majorHAnsi" w:hAnsiTheme="majorHAnsi" w:cstheme="majorHAnsi"/>
          <w:highlight w:val="green"/>
        </w:rPr>
        <w:t>specific</w:t>
      </w:r>
      <w:r w:rsidRPr="00DE2072">
        <w:rPr>
          <w:rFonts w:asciiTheme="majorHAnsi" w:hAnsiTheme="majorHAnsi" w:cstheme="majorHAnsi"/>
          <w:highlight w:val="green"/>
          <w:u w:val="single"/>
        </w:rPr>
        <w:t xml:space="preserve">, </w:t>
      </w:r>
      <w:r w:rsidRPr="00DE2072">
        <w:rPr>
          <w:rStyle w:val="Emphasis"/>
          <w:rFonts w:asciiTheme="majorHAnsi" w:hAnsiTheme="majorHAnsi" w:cstheme="majorHAnsi"/>
          <w:highlight w:val="green"/>
        </w:rPr>
        <w:t>universal</w:t>
      </w:r>
      <w:r w:rsidRPr="00DE2072">
        <w:rPr>
          <w:rFonts w:asciiTheme="majorHAnsi" w:hAnsiTheme="majorHAnsi" w:cstheme="majorHAnsi"/>
          <w:highlight w:val="green"/>
          <w:u w:val="single"/>
        </w:rPr>
        <w:t xml:space="preserve">, and </w:t>
      </w:r>
      <w:r w:rsidRPr="00DE2072">
        <w:rPr>
          <w:rStyle w:val="Emphasis"/>
          <w:rFonts w:asciiTheme="majorHAnsi" w:hAnsiTheme="majorHAnsi" w:cstheme="majorHAnsi"/>
          <w:highlight w:val="green"/>
        </w:rPr>
        <w:t>obligatory</w:t>
      </w:r>
      <w:r w:rsidRPr="00DE2072">
        <w:rPr>
          <w:rFonts w:asciiTheme="majorHAnsi" w:hAnsiTheme="majorHAnsi" w:cstheme="majorHAnsi"/>
          <w:u w:val="single"/>
        </w:rPr>
        <w:t>.”</w:t>
      </w:r>
      <w:r w:rsidRPr="00DE2072">
        <w:rPr>
          <w:rFonts w:asciiTheme="majorHAnsi" w:hAnsiTheme="majorHAnsi" w:cstheme="majorHAnsi"/>
          <w:sz w:val="16"/>
        </w:rPr>
        <w:t xml:space="preserve">227 But </w:t>
      </w:r>
      <w:r w:rsidRPr="00DE2072">
        <w:rPr>
          <w:rFonts w:asciiTheme="majorHAnsi" w:hAnsiTheme="majorHAnsi" w:cstheme="majorHAnsi"/>
          <w:u w:val="single"/>
        </w:rPr>
        <w:t xml:space="preserve">they have proceeded to recognize </w:t>
      </w:r>
      <w:r w:rsidRPr="00DE2072">
        <w:rPr>
          <w:rStyle w:val="Emphasis"/>
          <w:rFonts w:asciiTheme="majorHAnsi" w:hAnsiTheme="majorHAnsi" w:cstheme="majorHAnsi"/>
        </w:rPr>
        <w:t>such causes of action when</w:t>
      </w:r>
      <w:r w:rsidRPr="00DE2072">
        <w:rPr>
          <w:rFonts w:asciiTheme="majorHAnsi" w:hAnsiTheme="majorHAnsi" w:cstheme="majorHAnsi"/>
          <w:u w:val="single"/>
        </w:rPr>
        <w:t xml:space="preserve"> “</w:t>
      </w:r>
      <w:r w:rsidRPr="00DE2072">
        <w:rPr>
          <w:rStyle w:val="Emphasis"/>
          <w:rFonts w:asciiTheme="majorHAnsi" w:hAnsiTheme="majorHAnsi" w:cstheme="majorHAnsi"/>
        </w:rPr>
        <w:t>multiple international agreements</w:t>
      </w:r>
      <w:r w:rsidRPr="00DE2072">
        <w:rPr>
          <w:rFonts w:asciiTheme="majorHAnsi" w:hAnsiTheme="majorHAnsi" w:cstheme="majorHAnsi"/>
          <w:sz w:val="16"/>
        </w:rPr>
        <w:t xml:space="preserve"> (including one that is binding on more than 160 signatory states), as well as the domestic laws of over 80 states, </w:t>
      </w:r>
      <w:r w:rsidRPr="00DE2072">
        <w:rPr>
          <w:rFonts w:asciiTheme="majorHAnsi" w:hAnsiTheme="majorHAnsi" w:cstheme="majorHAnsi"/>
          <w:u w:val="single"/>
        </w:rPr>
        <w:t xml:space="preserve">adopt a particular </w:t>
      </w:r>
      <w:r w:rsidRPr="00DE2072">
        <w:rPr>
          <w:rStyle w:val="Emphasis"/>
          <w:rFonts w:asciiTheme="majorHAnsi" w:hAnsiTheme="majorHAnsi" w:cstheme="majorHAnsi"/>
        </w:rPr>
        <w:t>definition</w:t>
      </w:r>
      <w:r w:rsidRPr="00DE2072">
        <w:rPr>
          <w:rFonts w:asciiTheme="majorHAnsi" w:hAnsiTheme="majorHAnsi" w:cstheme="majorHAnsi"/>
          <w:u w:val="single"/>
        </w:rPr>
        <w:t xml:space="preserve"> of that norm.”</w:t>
      </w:r>
      <w:r w:rsidRPr="00DE2072">
        <w:rPr>
          <w:rFonts w:asciiTheme="majorHAnsi" w:hAnsiTheme="majorHAnsi" w:cstheme="majorHAnsi"/>
          <w:sz w:val="16"/>
        </w:rPr>
        <w:t xml:space="preserve">228 As has been amply demonstrated in sections B and C of this Part, </w:t>
      </w:r>
      <w:r w:rsidRPr="00DE2072">
        <w:rPr>
          <w:rFonts w:asciiTheme="majorHAnsi" w:hAnsiTheme="majorHAnsi" w:cstheme="majorHAnsi"/>
          <w:u w:val="single"/>
        </w:rPr>
        <w:t xml:space="preserve">the </w:t>
      </w:r>
      <w:r w:rsidRPr="00DE2072">
        <w:rPr>
          <w:rFonts w:asciiTheme="majorHAnsi" w:hAnsiTheme="majorHAnsi" w:cstheme="majorHAnsi"/>
          <w:highlight w:val="green"/>
          <w:u w:val="single"/>
        </w:rPr>
        <w:t>universality of</w:t>
      </w:r>
      <w:r w:rsidRPr="00DE2072">
        <w:rPr>
          <w:rFonts w:asciiTheme="majorHAnsi" w:hAnsiTheme="majorHAnsi" w:cstheme="majorHAnsi"/>
          <w:u w:val="single"/>
        </w:rPr>
        <w:t xml:space="preserve"> the claims based on </w:t>
      </w:r>
      <w:r w:rsidRPr="00DE2072">
        <w:rPr>
          <w:rFonts w:asciiTheme="majorHAnsi" w:hAnsiTheme="majorHAnsi" w:cstheme="majorHAnsi"/>
          <w:highlight w:val="green"/>
          <w:u w:val="single"/>
        </w:rPr>
        <w:t xml:space="preserve">the right to strike as part of </w:t>
      </w:r>
      <w:r w:rsidRPr="00DE2072">
        <w:rPr>
          <w:rStyle w:val="Emphasis"/>
          <w:rFonts w:asciiTheme="majorHAnsi" w:hAnsiTheme="majorHAnsi" w:cstheme="majorHAnsi"/>
          <w:highlight w:val="green"/>
        </w:rPr>
        <w:t>FOA</w:t>
      </w:r>
      <w:r w:rsidRPr="00DE2072">
        <w:rPr>
          <w:rFonts w:asciiTheme="majorHAnsi" w:hAnsiTheme="majorHAnsi" w:cstheme="majorHAnsi"/>
          <w:highlight w:val="green"/>
          <w:u w:val="single"/>
        </w:rPr>
        <w:t xml:space="preserve"> can </w:t>
      </w:r>
      <w:r w:rsidRPr="00DE2072">
        <w:rPr>
          <w:rStyle w:val="Emphasis"/>
          <w:rFonts w:asciiTheme="majorHAnsi" w:hAnsiTheme="majorHAnsi" w:cstheme="majorHAnsi"/>
          <w:highlight w:val="green"/>
        </w:rPr>
        <w:t>qualify</w:t>
      </w:r>
      <w:r w:rsidRPr="00DE2072">
        <w:rPr>
          <w:rFonts w:asciiTheme="majorHAnsi" w:hAnsiTheme="majorHAnsi" w:cstheme="majorHAnsi"/>
          <w:u w:val="single"/>
        </w:rPr>
        <w:t xml:space="preserve"> under this </w:t>
      </w:r>
      <w:r w:rsidRPr="00DE2072">
        <w:rPr>
          <w:rStyle w:val="Emphasis"/>
          <w:rFonts w:asciiTheme="majorHAnsi" w:hAnsiTheme="majorHAnsi" w:cstheme="majorHAnsi"/>
        </w:rPr>
        <w:t>approach</w:t>
      </w:r>
      <w:r w:rsidRPr="00DE2072">
        <w:rPr>
          <w:rFonts w:asciiTheme="majorHAnsi" w:hAnsiTheme="majorHAnsi" w:cstheme="majorHAnsi"/>
          <w:sz w:val="16"/>
        </w:rPr>
        <w:t xml:space="preserve">. </w:t>
      </w:r>
      <w:r w:rsidRPr="00DE2072">
        <w:rPr>
          <w:rFonts w:asciiTheme="majorHAnsi" w:hAnsiTheme="majorHAnsi" w:cstheme="majorHAnsi"/>
          <w:u w:val="single"/>
        </w:rPr>
        <w:t xml:space="preserve">The right is </w:t>
      </w:r>
      <w:r w:rsidRPr="00DE2072">
        <w:rPr>
          <w:rFonts w:asciiTheme="majorHAnsi" w:hAnsiTheme="majorHAnsi" w:cstheme="majorHAnsi"/>
          <w:highlight w:val="green"/>
          <w:u w:val="single"/>
        </w:rPr>
        <w:t xml:space="preserve">recognized under </w:t>
      </w:r>
      <w:r w:rsidRPr="00DE2072">
        <w:rPr>
          <w:rStyle w:val="Emphasis"/>
          <w:rFonts w:asciiTheme="majorHAnsi" w:hAnsiTheme="majorHAnsi" w:cstheme="majorHAnsi"/>
          <w:highlight w:val="green"/>
        </w:rPr>
        <w:t>multiple</w:t>
      </w:r>
      <w:r w:rsidRPr="00DE2072">
        <w:rPr>
          <w:rFonts w:asciiTheme="majorHAnsi" w:hAnsiTheme="majorHAnsi" w:cstheme="majorHAnsi"/>
          <w:u w:val="single"/>
        </w:rPr>
        <w:t xml:space="preserve"> </w:t>
      </w:r>
      <w:r w:rsidRPr="00DE2072">
        <w:rPr>
          <w:rStyle w:val="Emphasis"/>
          <w:rFonts w:asciiTheme="majorHAnsi" w:hAnsiTheme="majorHAnsi" w:cstheme="majorHAnsi"/>
        </w:rPr>
        <w:t>international</w:t>
      </w:r>
      <w:r w:rsidRPr="00DE2072">
        <w:rPr>
          <w:rFonts w:asciiTheme="majorHAnsi" w:hAnsiTheme="majorHAnsi" w:cstheme="majorHAnsi"/>
          <w:u w:val="single"/>
        </w:rPr>
        <w:t xml:space="preserve"> </w:t>
      </w:r>
      <w:r w:rsidRPr="00DE2072">
        <w:rPr>
          <w:rStyle w:val="Emphasis"/>
          <w:rFonts w:asciiTheme="majorHAnsi" w:hAnsiTheme="majorHAnsi" w:cstheme="majorHAnsi"/>
          <w:highlight w:val="green"/>
        </w:rPr>
        <w:t>agreements</w:t>
      </w:r>
      <w:r w:rsidRPr="00DE2072">
        <w:rPr>
          <w:rFonts w:asciiTheme="majorHAnsi" w:hAnsiTheme="majorHAnsi" w:cstheme="majorHAnsi"/>
          <w:sz w:val="16"/>
        </w:rPr>
        <w:t xml:space="preserve"> (including ILO conventions ratified by over 150 states and other international agreements ratified by over 170 states); </w:t>
      </w:r>
      <w:r w:rsidRPr="00DE2072">
        <w:rPr>
          <w:rFonts w:asciiTheme="majorHAnsi" w:hAnsiTheme="majorHAnsi" w:cstheme="majorHAnsi"/>
          <w:u w:val="single"/>
        </w:rPr>
        <w:t>regional human rights agreements around the world</w:t>
      </w:r>
      <w:r w:rsidRPr="00DE2072">
        <w:rPr>
          <w:rFonts w:asciiTheme="majorHAnsi" w:hAnsiTheme="majorHAnsi" w:cstheme="majorHAnsi"/>
          <w:sz w:val="16"/>
        </w:rPr>
        <w:t xml:space="preserve">; </w:t>
      </w:r>
      <w:r w:rsidRPr="00DE2072">
        <w:rPr>
          <w:rFonts w:asciiTheme="majorHAnsi" w:hAnsiTheme="majorHAnsi" w:cstheme="majorHAnsi"/>
          <w:u w:val="single"/>
        </w:rPr>
        <w:t>domestic constitutions and laws in over 90 countries</w:t>
      </w:r>
      <w:r w:rsidRPr="00DE2072">
        <w:rPr>
          <w:rFonts w:asciiTheme="majorHAnsi" w:hAnsiTheme="majorHAnsi" w:cstheme="majorHAnsi"/>
          <w:sz w:val="16"/>
        </w:rPr>
        <w:t xml:space="preserve">; </w:t>
      </w:r>
      <w:r w:rsidRPr="00DE2072">
        <w:rPr>
          <w:rFonts w:asciiTheme="majorHAnsi" w:hAnsiTheme="majorHAnsi" w:cstheme="majorHAnsi"/>
          <w:u w:val="single"/>
        </w:rPr>
        <w:t xml:space="preserve">and </w:t>
      </w:r>
      <w:r w:rsidRPr="00DE2072">
        <w:rPr>
          <w:rStyle w:val="Emphasis"/>
          <w:rFonts w:asciiTheme="majorHAnsi" w:hAnsiTheme="majorHAnsi" w:cstheme="majorHAnsi"/>
        </w:rPr>
        <w:t>major</w:t>
      </w:r>
      <w:r w:rsidRPr="00DE2072">
        <w:rPr>
          <w:rFonts w:asciiTheme="majorHAnsi" w:hAnsiTheme="majorHAnsi" w:cstheme="majorHAnsi"/>
          <w:u w:val="single"/>
        </w:rPr>
        <w:t xml:space="preserve"> </w:t>
      </w:r>
      <w:r w:rsidRPr="00DE2072">
        <w:rPr>
          <w:rStyle w:val="Emphasis"/>
          <w:rFonts w:asciiTheme="majorHAnsi" w:hAnsiTheme="majorHAnsi" w:cstheme="majorHAnsi"/>
        </w:rPr>
        <w:t>court</w:t>
      </w:r>
      <w:r w:rsidRPr="00DE2072">
        <w:rPr>
          <w:rFonts w:asciiTheme="majorHAnsi" w:hAnsiTheme="majorHAnsi" w:cstheme="majorHAnsi"/>
          <w:u w:val="single"/>
        </w:rPr>
        <w:t xml:space="preserve"> </w:t>
      </w:r>
      <w:r w:rsidRPr="00DE2072">
        <w:rPr>
          <w:rStyle w:val="Emphasis"/>
          <w:rFonts w:asciiTheme="majorHAnsi" w:hAnsiTheme="majorHAnsi" w:cstheme="majorHAnsi"/>
        </w:rPr>
        <w:t>decisions</w:t>
      </w:r>
      <w:r w:rsidRPr="00DE2072">
        <w:rPr>
          <w:rFonts w:asciiTheme="majorHAnsi" w:hAnsiTheme="majorHAnsi" w:cstheme="majorHAnsi"/>
          <w:u w:val="single"/>
        </w:rPr>
        <w:t xml:space="preserve"> at both a regional and national level. Further, </w:t>
      </w:r>
      <w:r w:rsidRPr="00DE2072">
        <w:rPr>
          <w:rFonts w:asciiTheme="majorHAnsi" w:hAnsiTheme="majorHAnsi" w:cstheme="majorHAnsi"/>
          <w:highlight w:val="green"/>
          <w:u w:val="single"/>
        </w:rPr>
        <w:t xml:space="preserve">this </w:t>
      </w:r>
      <w:r w:rsidRPr="00DE2072">
        <w:rPr>
          <w:rStyle w:val="Emphasis"/>
          <w:rFonts w:asciiTheme="majorHAnsi" w:hAnsiTheme="majorHAnsi" w:cstheme="majorHAnsi"/>
          <w:highlight w:val="green"/>
        </w:rPr>
        <w:t>CIL</w:t>
      </w:r>
      <w:r w:rsidRPr="00DE2072">
        <w:rPr>
          <w:rFonts w:asciiTheme="majorHAnsi" w:hAnsiTheme="majorHAnsi" w:cstheme="majorHAnsi"/>
          <w:highlight w:val="green"/>
          <w:u w:val="single"/>
        </w:rPr>
        <w:t xml:space="preserve"> norm includes</w:t>
      </w:r>
      <w:r w:rsidRPr="00DE2072">
        <w:rPr>
          <w:rFonts w:asciiTheme="majorHAnsi" w:hAnsiTheme="majorHAnsi" w:cstheme="majorHAnsi"/>
          <w:u w:val="single"/>
        </w:rPr>
        <w:t xml:space="preserve"> a </w:t>
      </w:r>
      <w:r w:rsidRPr="00DE2072">
        <w:rPr>
          <w:rStyle w:val="Emphasis"/>
          <w:rFonts w:asciiTheme="majorHAnsi" w:hAnsiTheme="majorHAnsi" w:cstheme="majorHAnsi"/>
        </w:rPr>
        <w:t>sufficient</w:t>
      </w:r>
      <w:r w:rsidRPr="00DE2072">
        <w:rPr>
          <w:rFonts w:asciiTheme="majorHAnsi" w:hAnsiTheme="majorHAnsi" w:cstheme="majorHAnsi"/>
          <w:u w:val="single"/>
        </w:rPr>
        <w:t xml:space="preserve"> </w:t>
      </w:r>
      <w:r w:rsidRPr="00DE2072">
        <w:rPr>
          <w:rStyle w:val="Emphasis"/>
          <w:rFonts w:asciiTheme="majorHAnsi" w:hAnsiTheme="majorHAnsi" w:cstheme="majorHAnsi"/>
        </w:rPr>
        <w:t>level</w:t>
      </w:r>
      <w:r w:rsidRPr="00DE2072">
        <w:rPr>
          <w:rFonts w:asciiTheme="majorHAnsi" w:hAnsiTheme="majorHAnsi" w:cstheme="majorHAnsi"/>
          <w:u w:val="single"/>
        </w:rPr>
        <w:t xml:space="preserve"> of </w:t>
      </w:r>
      <w:r w:rsidRPr="00DE2072">
        <w:rPr>
          <w:rStyle w:val="Emphasis"/>
          <w:rFonts w:asciiTheme="majorHAnsi" w:hAnsiTheme="majorHAnsi" w:cstheme="majorHAnsi"/>
          <w:highlight w:val="green"/>
        </w:rPr>
        <w:t>specificity</w:t>
      </w:r>
      <w:r w:rsidRPr="00DE2072">
        <w:rPr>
          <w:rFonts w:asciiTheme="majorHAnsi" w:hAnsiTheme="majorHAnsi" w:cstheme="majorHAnsi"/>
          <w:highlight w:val="green"/>
          <w:u w:val="single"/>
        </w:rPr>
        <w:t xml:space="preserve"> regarding</w:t>
      </w:r>
      <w:r w:rsidRPr="00DE2072">
        <w:rPr>
          <w:rFonts w:asciiTheme="majorHAnsi" w:hAnsiTheme="majorHAnsi" w:cstheme="majorHAnsi"/>
          <w:u w:val="single"/>
        </w:rPr>
        <w:t xml:space="preserve"> the two key areas that are the focus of </w:t>
      </w:r>
      <w:r w:rsidRPr="00DE2072">
        <w:rPr>
          <w:rStyle w:val="Emphasis"/>
          <w:rFonts w:asciiTheme="majorHAnsi" w:hAnsiTheme="majorHAnsi" w:cstheme="majorHAnsi"/>
          <w:highlight w:val="green"/>
        </w:rPr>
        <w:t>analysis</w:t>
      </w:r>
      <w:r w:rsidRPr="00DE2072">
        <w:rPr>
          <w:rFonts w:asciiTheme="majorHAnsi" w:hAnsiTheme="majorHAnsi" w:cstheme="majorHAnsi"/>
          <w:u w:val="single"/>
        </w:rPr>
        <w:t xml:space="preserve"> for </w:t>
      </w:r>
      <w:r w:rsidRPr="00DE2072">
        <w:rPr>
          <w:rStyle w:val="Emphasis"/>
          <w:rFonts w:asciiTheme="majorHAnsi" w:hAnsiTheme="majorHAnsi" w:cstheme="majorHAnsi"/>
        </w:rPr>
        <w:t>purposes</w:t>
      </w:r>
      <w:r w:rsidRPr="00DE2072">
        <w:rPr>
          <w:rFonts w:asciiTheme="majorHAnsi" w:hAnsiTheme="majorHAnsi" w:cstheme="majorHAnsi"/>
          <w:u w:val="single"/>
        </w:rPr>
        <w:t xml:space="preserve"> of U.S. law</w:t>
      </w:r>
      <w:r w:rsidRPr="00DE2072">
        <w:rPr>
          <w:rFonts w:asciiTheme="majorHAnsi" w:hAnsiTheme="majorHAnsi" w:cstheme="majorHAnsi"/>
          <w:sz w:val="16"/>
        </w:rPr>
        <w:t xml:space="preserve">: </w:t>
      </w:r>
      <w:r w:rsidRPr="00DE2072">
        <w:rPr>
          <w:rFonts w:asciiTheme="majorHAnsi" w:hAnsiTheme="majorHAnsi" w:cstheme="majorHAnsi"/>
          <w:u w:val="single"/>
        </w:rPr>
        <w:t xml:space="preserve">the </w:t>
      </w:r>
      <w:r w:rsidRPr="00DE2072">
        <w:rPr>
          <w:rFonts w:asciiTheme="majorHAnsi" w:hAnsiTheme="majorHAnsi" w:cstheme="majorHAnsi"/>
          <w:highlight w:val="green"/>
          <w:u w:val="single"/>
        </w:rPr>
        <w:t>right</w:t>
      </w:r>
      <w:r w:rsidRPr="00DE2072">
        <w:rPr>
          <w:rFonts w:asciiTheme="majorHAnsi" w:hAnsiTheme="majorHAnsi" w:cstheme="majorHAnsi"/>
          <w:u w:val="single"/>
        </w:rPr>
        <w:t xml:space="preserve"> of public employees </w:t>
      </w:r>
      <w:r w:rsidRPr="00DE2072">
        <w:rPr>
          <w:rFonts w:asciiTheme="majorHAnsi" w:hAnsiTheme="majorHAnsi" w:cstheme="majorHAnsi"/>
          <w:highlight w:val="green"/>
          <w:u w:val="single"/>
        </w:rPr>
        <w:t xml:space="preserve">to engage in </w:t>
      </w:r>
      <w:r w:rsidRPr="00DE2072">
        <w:rPr>
          <w:rStyle w:val="Emphasis"/>
          <w:rFonts w:asciiTheme="majorHAnsi" w:hAnsiTheme="majorHAnsi" w:cstheme="majorHAnsi"/>
          <w:highlight w:val="green"/>
        </w:rPr>
        <w:t>strike</w:t>
      </w:r>
      <w:r w:rsidRPr="00DE2072">
        <w:rPr>
          <w:rFonts w:asciiTheme="majorHAnsi" w:hAnsiTheme="majorHAnsi" w:cstheme="majorHAnsi"/>
          <w:highlight w:val="green"/>
          <w:u w:val="single"/>
        </w:rPr>
        <w:t xml:space="preserve"> </w:t>
      </w:r>
      <w:r w:rsidRPr="00DE2072">
        <w:rPr>
          <w:rStyle w:val="Emphasis"/>
          <w:rFonts w:asciiTheme="majorHAnsi" w:hAnsiTheme="majorHAnsi" w:cstheme="majorHAnsi"/>
          <w:highlight w:val="green"/>
        </w:rPr>
        <w:t>activities</w:t>
      </w:r>
      <w:r w:rsidRPr="00DE2072">
        <w:rPr>
          <w:rFonts w:asciiTheme="majorHAnsi" w:hAnsiTheme="majorHAnsi" w:cstheme="majorHAnsi"/>
          <w:highlight w:val="green"/>
          <w:u w:val="single"/>
        </w:rPr>
        <w:t xml:space="preserve"> with </w:t>
      </w:r>
      <w:r w:rsidRPr="00DE2072">
        <w:rPr>
          <w:rStyle w:val="Emphasis"/>
          <w:rFonts w:asciiTheme="majorHAnsi" w:hAnsiTheme="majorHAnsi" w:cstheme="majorHAnsi"/>
          <w:highlight w:val="green"/>
        </w:rPr>
        <w:t>limited</w:t>
      </w:r>
      <w:r w:rsidRPr="00DE2072">
        <w:rPr>
          <w:rFonts w:asciiTheme="majorHAnsi" w:hAnsiTheme="majorHAnsi" w:cstheme="majorHAnsi"/>
          <w:highlight w:val="green"/>
          <w:u w:val="single"/>
        </w:rPr>
        <w:t xml:space="preserve"> </w:t>
      </w:r>
      <w:r w:rsidRPr="00DE2072">
        <w:rPr>
          <w:rStyle w:val="Emphasis"/>
          <w:rFonts w:asciiTheme="majorHAnsi" w:hAnsiTheme="majorHAnsi" w:cstheme="majorHAnsi"/>
          <w:highlight w:val="green"/>
        </w:rPr>
        <w:t>exceptions</w:t>
      </w:r>
      <w:r w:rsidRPr="00DE2072">
        <w:rPr>
          <w:rFonts w:asciiTheme="majorHAnsi" w:hAnsiTheme="majorHAnsi" w:cstheme="majorHAnsi"/>
          <w:highlight w:val="green"/>
          <w:u w:val="single"/>
        </w:rPr>
        <w:t xml:space="preserve"> and</w:t>
      </w:r>
      <w:r w:rsidRPr="00DE2072">
        <w:rPr>
          <w:rFonts w:asciiTheme="majorHAnsi" w:hAnsiTheme="majorHAnsi" w:cstheme="majorHAnsi"/>
          <w:u w:val="single"/>
        </w:rPr>
        <w:t xml:space="preserve"> the </w:t>
      </w:r>
      <w:r w:rsidRPr="00DE2072">
        <w:rPr>
          <w:rStyle w:val="Emphasis"/>
          <w:rFonts w:asciiTheme="majorHAnsi" w:hAnsiTheme="majorHAnsi" w:cstheme="majorHAnsi"/>
          <w:highlight w:val="green"/>
        </w:rPr>
        <w:t>right</w:t>
      </w:r>
      <w:r w:rsidRPr="00DE2072">
        <w:rPr>
          <w:rFonts w:asciiTheme="majorHAnsi" w:hAnsiTheme="majorHAnsi" w:cstheme="majorHAnsi"/>
          <w:u w:val="single"/>
        </w:rPr>
        <w:t xml:space="preserve"> of all strikers </w:t>
      </w:r>
      <w:r w:rsidRPr="00DE2072">
        <w:rPr>
          <w:rFonts w:asciiTheme="majorHAnsi" w:hAnsiTheme="majorHAnsi" w:cstheme="majorHAnsi"/>
          <w:highlight w:val="green"/>
          <w:u w:val="single"/>
        </w:rPr>
        <w:t xml:space="preserve">to be </w:t>
      </w:r>
      <w:r w:rsidRPr="00DE2072">
        <w:rPr>
          <w:rStyle w:val="Emphasis"/>
          <w:rFonts w:asciiTheme="majorHAnsi" w:hAnsiTheme="majorHAnsi" w:cstheme="majorHAnsi"/>
          <w:highlight w:val="green"/>
        </w:rPr>
        <w:t>protected</w:t>
      </w:r>
      <w:r w:rsidRPr="00DE2072">
        <w:rPr>
          <w:rFonts w:asciiTheme="majorHAnsi" w:hAnsiTheme="majorHAnsi" w:cstheme="majorHAnsi"/>
          <w:highlight w:val="green"/>
          <w:u w:val="single"/>
        </w:rPr>
        <w:t xml:space="preserve"> against</w:t>
      </w:r>
      <w:r w:rsidRPr="00DE2072">
        <w:rPr>
          <w:rFonts w:asciiTheme="majorHAnsi" w:hAnsiTheme="majorHAnsi" w:cstheme="majorHAnsi"/>
          <w:u w:val="single"/>
        </w:rPr>
        <w:t xml:space="preserve"> </w:t>
      </w:r>
      <w:r w:rsidRPr="00DE2072">
        <w:rPr>
          <w:rStyle w:val="Emphasis"/>
          <w:rFonts w:asciiTheme="majorHAnsi" w:hAnsiTheme="majorHAnsi" w:cstheme="majorHAnsi"/>
        </w:rPr>
        <w:t>permanent</w:t>
      </w:r>
      <w:r w:rsidRPr="00DE2072">
        <w:rPr>
          <w:rFonts w:asciiTheme="majorHAnsi" w:hAnsiTheme="majorHAnsi" w:cstheme="majorHAnsi"/>
          <w:u w:val="single"/>
        </w:rPr>
        <w:t xml:space="preserve"> </w:t>
      </w:r>
      <w:r w:rsidRPr="00DE2072">
        <w:rPr>
          <w:rStyle w:val="Emphasis"/>
          <w:rFonts w:asciiTheme="majorHAnsi" w:hAnsiTheme="majorHAnsi" w:cstheme="majorHAnsi"/>
          <w:highlight w:val="green"/>
        </w:rPr>
        <w:t>replacement</w:t>
      </w:r>
      <w:r w:rsidRPr="00DE2072">
        <w:rPr>
          <w:rFonts w:asciiTheme="majorHAnsi" w:hAnsiTheme="majorHAnsi" w:cstheme="majorHAnsi"/>
          <w:sz w:val="16"/>
        </w:rPr>
        <w:t>.229</w:t>
      </w:r>
    </w:p>
    <w:p w14:paraId="0C4B92E5" w14:textId="0DE7985A" w:rsidR="0047795C" w:rsidRDefault="0047795C" w:rsidP="0047795C">
      <w:pPr>
        <w:rPr>
          <w:rFonts w:asciiTheme="majorHAnsi" w:hAnsiTheme="majorHAnsi" w:cstheme="majorHAnsi"/>
          <w:sz w:val="16"/>
        </w:rPr>
      </w:pPr>
      <w:r w:rsidRPr="00DE2072">
        <w:rPr>
          <w:rFonts w:asciiTheme="majorHAnsi" w:hAnsiTheme="majorHAnsi" w:cstheme="majorHAnsi"/>
          <w:sz w:val="16"/>
        </w:rPr>
        <w:t xml:space="preserve">All of the above suggests that U.S. failure to ratify Convention 87 is likely to be compatible with its recognizing FOA and the right to strike as CIL.230 At the same time, there is no independent or tripartite analysis comparing Convention 87 to U.S. labor law, </w:t>
      </w:r>
      <w:r w:rsidRPr="00DE2072">
        <w:rPr>
          <w:rFonts w:asciiTheme="majorHAnsi" w:hAnsiTheme="majorHAnsi" w:cstheme="majorHAnsi"/>
          <w:u w:val="single"/>
        </w:rPr>
        <w:lastRenderedPageBreak/>
        <w:t xml:space="preserve">identifying what </w:t>
      </w:r>
      <w:r w:rsidRPr="00DE2072">
        <w:rPr>
          <w:rFonts w:asciiTheme="majorHAnsi" w:hAnsiTheme="majorHAnsi" w:cstheme="majorHAnsi"/>
          <w:highlight w:val="green"/>
          <w:u w:val="single"/>
        </w:rPr>
        <w:t>changes in</w:t>
      </w:r>
      <w:r w:rsidRPr="00DE2072">
        <w:rPr>
          <w:rFonts w:asciiTheme="majorHAnsi" w:hAnsiTheme="majorHAnsi" w:cstheme="majorHAnsi"/>
          <w:u w:val="single"/>
        </w:rPr>
        <w:t xml:space="preserve"> national and state </w:t>
      </w:r>
      <w:r w:rsidRPr="00DE2072">
        <w:rPr>
          <w:rFonts w:asciiTheme="majorHAnsi" w:hAnsiTheme="majorHAnsi" w:cstheme="majorHAnsi"/>
          <w:highlight w:val="green"/>
          <w:u w:val="single"/>
        </w:rPr>
        <w:t xml:space="preserve">law would be needed to </w:t>
      </w:r>
      <w:r w:rsidRPr="00DE2072">
        <w:rPr>
          <w:rStyle w:val="Emphasis"/>
          <w:rFonts w:asciiTheme="majorHAnsi" w:hAnsiTheme="majorHAnsi" w:cstheme="majorHAnsi"/>
          <w:highlight w:val="green"/>
        </w:rPr>
        <w:t>comply</w:t>
      </w:r>
      <w:r w:rsidRPr="00DE2072">
        <w:rPr>
          <w:rFonts w:asciiTheme="majorHAnsi" w:hAnsiTheme="majorHAnsi" w:cstheme="majorHAnsi"/>
          <w:u w:val="single"/>
        </w:rPr>
        <w:t xml:space="preserve"> with the </w:t>
      </w:r>
      <w:r w:rsidRPr="00DE2072">
        <w:rPr>
          <w:rStyle w:val="Emphasis"/>
          <w:rFonts w:asciiTheme="majorHAnsi" w:hAnsiTheme="majorHAnsi" w:cstheme="majorHAnsi"/>
        </w:rPr>
        <w:t>Convention</w:t>
      </w:r>
      <w:r w:rsidRPr="00DE2072">
        <w:rPr>
          <w:rFonts w:asciiTheme="majorHAnsi" w:hAnsiTheme="majorHAnsi" w:cstheme="majorHAnsi"/>
          <w:u w:val="single"/>
        </w:rPr>
        <w:t xml:space="preserve"> in general and the </w:t>
      </w:r>
      <w:r w:rsidRPr="00DE2072">
        <w:rPr>
          <w:rStyle w:val="Emphasis"/>
          <w:rFonts w:asciiTheme="majorHAnsi" w:hAnsiTheme="majorHAnsi" w:cstheme="majorHAnsi"/>
        </w:rPr>
        <w:t>right</w:t>
      </w:r>
      <w:r w:rsidRPr="00DE2072">
        <w:rPr>
          <w:rFonts w:asciiTheme="majorHAnsi" w:hAnsiTheme="majorHAnsi" w:cstheme="majorHAnsi"/>
          <w:u w:val="single"/>
        </w:rPr>
        <w:t xml:space="preserve"> to </w:t>
      </w:r>
      <w:r w:rsidRPr="00DE2072">
        <w:rPr>
          <w:rStyle w:val="Emphasis"/>
          <w:rFonts w:asciiTheme="majorHAnsi" w:hAnsiTheme="majorHAnsi" w:cstheme="majorHAnsi"/>
        </w:rPr>
        <w:t>strike</w:t>
      </w:r>
      <w:r w:rsidRPr="00DE2072">
        <w:rPr>
          <w:rFonts w:asciiTheme="majorHAnsi" w:hAnsiTheme="majorHAnsi" w:cstheme="majorHAnsi"/>
          <w:u w:val="single"/>
        </w:rPr>
        <w:t xml:space="preserve"> in </w:t>
      </w:r>
      <w:r w:rsidRPr="00DE2072">
        <w:rPr>
          <w:rStyle w:val="Emphasis"/>
          <w:rFonts w:asciiTheme="majorHAnsi" w:hAnsiTheme="majorHAnsi" w:cstheme="majorHAnsi"/>
        </w:rPr>
        <w:t>particular</w:t>
      </w:r>
      <w:r w:rsidRPr="00DE2072">
        <w:rPr>
          <w:rFonts w:asciiTheme="majorHAnsi" w:hAnsiTheme="majorHAnsi" w:cstheme="majorHAnsi"/>
          <w:sz w:val="16"/>
        </w:rPr>
        <w:t xml:space="preserve">. 231 U.S. employer representatives have expressed concern that ratification would alter national and state labor law in a number of important respects including the right to strike.232 </w:t>
      </w:r>
      <w:r w:rsidRPr="00DE2072">
        <w:rPr>
          <w:rFonts w:asciiTheme="majorHAnsi" w:hAnsiTheme="majorHAnsi" w:cstheme="majorHAnsi"/>
          <w:u w:val="single"/>
        </w:rPr>
        <w:t xml:space="preserve">Given the </w:t>
      </w:r>
      <w:r w:rsidRPr="00DE2072">
        <w:rPr>
          <w:rStyle w:val="Emphasis"/>
          <w:rFonts w:asciiTheme="majorHAnsi" w:hAnsiTheme="majorHAnsi" w:cstheme="majorHAnsi"/>
        </w:rPr>
        <w:t>U.S. historical position</w:t>
      </w:r>
      <w:r w:rsidRPr="00DE2072">
        <w:rPr>
          <w:rFonts w:asciiTheme="majorHAnsi" w:hAnsiTheme="majorHAnsi" w:cstheme="majorHAnsi"/>
          <w:u w:val="single"/>
        </w:rPr>
        <w:t xml:space="preserve"> of nonobjection alongside non-ratification, the Article next addresses whether—even if </w:t>
      </w:r>
      <w:r w:rsidRPr="00DE2072">
        <w:rPr>
          <w:rStyle w:val="Emphasis"/>
          <w:rFonts w:asciiTheme="majorHAnsi" w:hAnsiTheme="majorHAnsi" w:cstheme="majorHAnsi"/>
          <w:highlight w:val="green"/>
        </w:rPr>
        <w:t>the</w:t>
      </w:r>
      <w:r w:rsidRPr="00DE2072">
        <w:rPr>
          <w:rFonts w:asciiTheme="majorHAnsi" w:hAnsiTheme="majorHAnsi" w:cstheme="majorHAnsi"/>
          <w:highlight w:val="green"/>
          <w:u w:val="single"/>
        </w:rPr>
        <w:t xml:space="preserve"> </w:t>
      </w:r>
      <w:r w:rsidRPr="00DE2072">
        <w:rPr>
          <w:rStyle w:val="Emphasis"/>
          <w:rFonts w:asciiTheme="majorHAnsi" w:hAnsiTheme="majorHAnsi" w:cstheme="majorHAnsi"/>
          <w:highlight w:val="green"/>
        </w:rPr>
        <w:t>right</w:t>
      </w:r>
      <w:r w:rsidRPr="00DE2072">
        <w:rPr>
          <w:rFonts w:asciiTheme="majorHAnsi" w:hAnsiTheme="majorHAnsi" w:cstheme="majorHAnsi"/>
          <w:highlight w:val="green"/>
          <w:u w:val="single"/>
        </w:rPr>
        <w:t xml:space="preserve"> to </w:t>
      </w:r>
      <w:r w:rsidRPr="00DE2072">
        <w:rPr>
          <w:rStyle w:val="Emphasis"/>
          <w:rFonts w:asciiTheme="majorHAnsi" w:hAnsiTheme="majorHAnsi" w:cstheme="majorHAnsi"/>
          <w:highlight w:val="green"/>
        </w:rPr>
        <w:t>strike</w:t>
      </w:r>
      <w:r w:rsidRPr="00DE2072">
        <w:rPr>
          <w:rFonts w:asciiTheme="majorHAnsi" w:hAnsiTheme="majorHAnsi" w:cstheme="majorHAnsi"/>
          <w:u w:val="single"/>
        </w:rPr>
        <w:t xml:space="preserve"> under FOA is accepted </w:t>
      </w:r>
      <w:r w:rsidRPr="00DE2072">
        <w:rPr>
          <w:rFonts w:asciiTheme="majorHAnsi" w:hAnsiTheme="majorHAnsi" w:cstheme="majorHAnsi"/>
          <w:highlight w:val="green"/>
          <w:u w:val="single"/>
        </w:rPr>
        <w:t xml:space="preserve">as </w:t>
      </w:r>
      <w:r w:rsidRPr="00DE2072">
        <w:rPr>
          <w:rStyle w:val="Emphasis"/>
          <w:rFonts w:asciiTheme="majorHAnsi" w:hAnsiTheme="majorHAnsi" w:cstheme="majorHAnsi"/>
          <w:highlight w:val="green"/>
        </w:rPr>
        <w:t>CIL</w:t>
      </w:r>
      <w:r w:rsidRPr="00DE2072">
        <w:rPr>
          <w:rFonts w:asciiTheme="majorHAnsi" w:hAnsiTheme="majorHAnsi" w:cstheme="majorHAnsi"/>
          <w:u w:val="single"/>
        </w:rPr>
        <w:t xml:space="preserve"> in traditional international law terms and is </w:t>
      </w:r>
      <w:r w:rsidRPr="00DE2072">
        <w:rPr>
          <w:rStyle w:val="Emphasis"/>
          <w:rFonts w:asciiTheme="majorHAnsi" w:hAnsiTheme="majorHAnsi" w:cstheme="majorHAnsi"/>
        </w:rPr>
        <w:t>recognized</w:t>
      </w:r>
      <w:r w:rsidRPr="00DE2072">
        <w:rPr>
          <w:rFonts w:asciiTheme="majorHAnsi" w:hAnsiTheme="majorHAnsi" w:cstheme="majorHAnsi"/>
          <w:u w:val="single"/>
        </w:rPr>
        <w:t xml:space="preserve"> under the Sosa standard—the right </w:t>
      </w:r>
      <w:r w:rsidRPr="00DE2072">
        <w:rPr>
          <w:rFonts w:asciiTheme="majorHAnsi" w:hAnsiTheme="majorHAnsi" w:cstheme="majorHAnsi"/>
          <w:highlight w:val="green"/>
          <w:u w:val="single"/>
        </w:rPr>
        <w:t xml:space="preserve">can be </w:t>
      </w:r>
      <w:r w:rsidRPr="00DE2072">
        <w:rPr>
          <w:rStyle w:val="Emphasis"/>
          <w:rFonts w:asciiTheme="majorHAnsi" w:hAnsiTheme="majorHAnsi" w:cstheme="majorHAnsi"/>
          <w:highlight w:val="green"/>
        </w:rPr>
        <w:t>asserted</w:t>
      </w:r>
      <w:r w:rsidRPr="00DE2072">
        <w:rPr>
          <w:rFonts w:asciiTheme="majorHAnsi" w:hAnsiTheme="majorHAnsi" w:cstheme="majorHAnsi"/>
          <w:highlight w:val="green"/>
          <w:u w:val="single"/>
        </w:rPr>
        <w:t xml:space="preserve"> in </w:t>
      </w:r>
      <w:r w:rsidRPr="00DE2072">
        <w:rPr>
          <w:rStyle w:val="Emphasis"/>
          <w:rFonts w:asciiTheme="majorHAnsi" w:hAnsiTheme="majorHAnsi" w:cstheme="majorHAnsi"/>
          <w:highlight w:val="green"/>
        </w:rPr>
        <w:t>U.S. courts as CIL</w:t>
      </w:r>
      <w:r w:rsidRPr="00DE2072">
        <w:rPr>
          <w:rFonts w:asciiTheme="majorHAnsi" w:hAnsiTheme="majorHAnsi" w:cstheme="majorHAnsi"/>
          <w:u w:val="single"/>
        </w:rPr>
        <w:t>.</w:t>
      </w:r>
      <w:r w:rsidRPr="00DE2072">
        <w:rPr>
          <w:rFonts w:asciiTheme="majorHAnsi" w:hAnsiTheme="majorHAnsi" w:cstheme="majorHAnsi"/>
          <w:sz w:val="16"/>
        </w:rPr>
        <w:t xml:space="preserve"> This question implicates several distinct problems, which are discussed in Parts III and IV.</w:t>
      </w:r>
    </w:p>
    <w:p w14:paraId="557083E7" w14:textId="77777777" w:rsidR="002F7144" w:rsidRPr="002D5537" w:rsidRDefault="002F7144" w:rsidP="002F7144">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6C955113" w14:textId="77777777" w:rsidR="001C4F5F" w:rsidRDefault="002F7144" w:rsidP="002F7144">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38" w:history="1">
        <w:r w:rsidRPr="00111F4F">
          <w:rPr>
            <w:rStyle w:val="Hyperlink"/>
          </w:rPr>
          <w:t>https://digitalcommons.law.yale.edu/cgi/viewcontent.cgi?article=1710&amp;context=yjil</w:t>
        </w:r>
      </w:hyperlink>
      <w:r>
        <w:t>]</w:t>
      </w:r>
    </w:p>
    <w:p w14:paraId="5881076A" w14:textId="1759D6E2" w:rsidR="002F7144" w:rsidRPr="00D2046C" w:rsidRDefault="002F7144" w:rsidP="002F7144">
      <w:r>
        <w:t>** Brackets in original</w:t>
      </w:r>
    </w:p>
    <w:p w14:paraId="690646D2" w14:textId="77777777" w:rsidR="002F7144" w:rsidRPr="00696421" w:rsidRDefault="002F7144" w:rsidP="002F7144">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w:t>
      </w:r>
      <w:r w:rsidRPr="002018C1">
        <w:rPr>
          <w:rStyle w:val="Emphasis"/>
        </w:rPr>
        <w:lastRenderedPageBreak/>
        <w:t>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w:t>
      </w:r>
      <w:r w:rsidRPr="00696421">
        <w:rPr>
          <w:u w:val="single"/>
        </w:rPr>
        <w:lastRenderedPageBreak/>
        <w:t xml:space="preserve">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0D7D3E9" w14:textId="77777777" w:rsidR="002F7144" w:rsidRDefault="002F7144" w:rsidP="002F7144"/>
    <w:p w14:paraId="08CC7151" w14:textId="77777777" w:rsidR="00896F02" w:rsidRPr="00DE2072" w:rsidRDefault="00896F02" w:rsidP="0047795C">
      <w:pPr>
        <w:rPr>
          <w:rFonts w:asciiTheme="majorHAnsi" w:hAnsiTheme="majorHAnsi" w:cstheme="majorHAnsi"/>
          <w:sz w:val="16"/>
        </w:rPr>
      </w:pPr>
    </w:p>
    <w:p w14:paraId="4A4F1DE1" w14:textId="77777777" w:rsidR="0047795C" w:rsidRPr="00DE2072" w:rsidRDefault="0047795C" w:rsidP="0047795C">
      <w:pPr>
        <w:pStyle w:val="Heading3"/>
        <w:rPr>
          <w:rFonts w:asciiTheme="majorHAnsi" w:hAnsiTheme="majorHAnsi" w:cstheme="majorHAnsi"/>
        </w:rPr>
      </w:pPr>
      <w:r w:rsidRPr="00DE2072">
        <w:rPr>
          <w:rFonts w:asciiTheme="majorHAnsi" w:hAnsiTheme="majorHAnsi" w:cstheme="majorHAnsi"/>
        </w:rPr>
        <w:lastRenderedPageBreak/>
        <w:t>Util</w:t>
      </w:r>
    </w:p>
    <w:p w14:paraId="583A0D8A" w14:textId="77777777" w:rsidR="0047795C" w:rsidRPr="00DE2072" w:rsidRDefault="0047795C" w:rsidP="0047795C">
      <w:pPr>
        <w:keepNext/>
        <w:keepLines/>
        <w:spacing w:before="40" w:after="0"/>
        <w:outlineLvl w:val="3"/>
        <w:rPr>
          <w:rFonts w:asciiTheme="majorHAnsi" w:eastAsiaTheme="majorEastAsia" w:hAnsiTheme="majorHAnsi" w:cstheme="majorHAnsi"/>
          <w:b/>
          <w:bCs/>
          <w:color w:val="000000" w:themeColor="text1"/>
          <w:sz w:val="26"/>
          <w:szCs w:val="26"/>
        </w:rPr>
      </w:pPr>
      <w:r w:rsidRPr="00DE2072">
        <w:rPr>
          <w:rFonts w:asciiTheme="majorHAnsi" w:eastAsiaTheme="majorEastAsia" w:hAnsiTheme="majorHAnsi" w:cstheme="majorHAnsi"/>
          <w:b/>
          <w:bCs/>
          <w:color w:val="000000" w:themeColor="text1"/>
          <w:sz w:val="26"/>
          <w:szCs w:val="26"/>
        </w:rPr>
        <w:t>The standard is maximizing expected wellbeing:</w:t>
      </w:r>
    </w:p>
    <w:p w14:paraId="462647F1" w14:textId="77777777" w:rsidR="0047795C" w:rsidRPr="00DE2072" w:rsidRDefault="0047795C" w:rsidP="0047795C">
      <w:pPr>
        <w:pStyle w:val="Heading4"/>
        <w:numPr>
          <w:ilvl w:val="0"/>
          <w:numId w:val="12"/>
        </w:numPr>
        <w:tabs>
          <w:tab w:val="num" w:pos="360"/>
        </w:tabs>
        <w:ind w:left="0" w:firstLine="0"/>
        <w:rPr>
          <w:rFonts w:asciiTheme="majorHAnsi" w:hAnsiTheme="majorHAnsi" w:cstheme="majorHAnsi"/>
        </w:rPr>
      </w:pPr>
      <w:r w:rsidRPr="00DE2072">
        <w:rPr>
          <w:rFonts w:asciiTheme="majorHAnsi" w:hAnsiTheme="majorHAnsi" w:cstheme="majorHAnsi"/>
        </w:rPr>
        <w:t>Pleasure and pain are intrinsically valuable. people consistently regard pleasure and pain as good reasons for action, despite the fact that pleasure doesn’t seem to be instrumentally valuable for anything.</w:t>
      </w:r>
    </w:p>
    <w:p w14:paraId="45A2B61A" w14:textId="77777777" w:rsidR="0047795C" w:rsidRPr="00DE2072" w:rsidRDefault="0047795C" w:rsidP="0047795C">
      <w:pPr>
        <w:rPr>
          <w:rFonts w:asciiTheme="majorHAnsi" w:hAnsiTheme="majorHAnsi" w:cstheme="majorHAnsi"/>
          <w:sz w:val="16"/>
          <w:szCs w:val="16"/>
        </w:rPr>
      </w:pPr>
      <w:r w:rsidRPr="00DE2072">
        <w:rPr>
          <w:rStyle w:val="Style13ptBold"/>
          <w:rFonts w:asciiTheme="majorHAnsi" w:hAnsiTheme="majorHAnsi" w:cstheme="majorHAnsi"/>
        </w:rPr>
        <w:t>Moen 16</w:t>
      </w:r>
      <w:r w:rsidRPr="00DE2072">
        <w:rPr>
          <w:rFonts w:asciiTheme="majorHAnsi" w:hAnsiTheme="majorHAnsi" w:cstheme="majorHAnsi"/>
        </w:rPr>
        <w:t xml:space="preserve"> </w:t>
      </w:r>
      <w:r w:rsidRPr="00DE2072">
        <w:rPr>
          <w:rFonts w:asciiTheme="majorHAnsi" w:hAnsiTheme="majorHAnsi" w:cstheme="majorHAnsi"/>
          <w:sz w:val="16"/>
          <w:szCs w:val="16"/>
        </w:rPr>
        <w:t>[Ole Martin Moen, Research Fellow in Philosophy at University of Oslo “An Argument for Hedonism” Journal of Value Inquiry (Springer), 50 (2) 2016: 267–281]</w:t>
      </w:r>
    </w:p>
    <w:p w14:paraId="0E30DD36" w14:textId="77777777" w:rsidR="0047795C" w:rsidRPr="00DE2072" w:rsidRDefault="0047795C" w:rsidP="0047795C">
      <w:pPr>
        <w:rPr>
          <w:rFonts w:asciiTheme="majorHAnsi" w:hAnsiTheme="majorHAnsi" w:cstheme="majorHAnsi"/>
          <w:sz w:val="16"/>
        </w:rPr>
      </w:pPr>
      <w:r w:rsidRPr="00DE2072">
        <w:rPr>
          <w:rFonts w:asciiTheme="majorHAnsi" w:hAnsiTheme="majorHAnsi" w:cstheme="majorHAnsi"/>
          <w:sz w:val="16"/>
        </w:rPr>
        <w:t xml:space="preserve">Let us start by observing, empirically, that </w:t>
      </w:r>
      <w:r w:rsidRPr="00DE2072">
        <w:rPr>
          <w:rStyle w:val="StyleUnderline"/>
          <w:rFonts w:asciiTheme="majorHAnsi" w:hAnsiTheme="majorHAnsi" w:cstheme="majorHAnsi"/>
        </w:rPr>
        <w:t xml:space="preserve">a widely shared judgment about intrinsic value and disvalue is that </w:t>
      </w:r>
      <w:r w:rsidRPr="00DE2072">
        <w:rPr>
          <w:rStyle w:val="StyleUnderline"/>
          <w:rFonts w:asciiTheme="majorHAnsi" w:hAnsiTheme="majorHAnsi" w:cstheme="majorHAnsi"/>
          <w:highlight w:val="green"/>
        </w:rPr>
        <w:t>pleasure is intrinsically valuable and pain is intrinsically disvaluable</w:t>
      </w:r>
      <w:r w:rsidRPr="00DE2072">
        <w:rPr>
          <w:rStyle w:val="StyleUnderline"/>
          <w:rFonts w:asciiTheme="majorHAnsi" w:hAnsiTheme="majorHAnsi" w:cstheme="majorHAnsi"/>
        </w:rPr>
        <w:t>.</w:t>
      </w:r>
      <w:r w:rsidRPr="00DE2072">
        <w:rPr>
          <w:rFonts w:asciiTheme="majorHAnsi" w:hAnsiTheme="majorHAnsi" w:cstheme="majorHAnsi"/>
          <w:sz w:val="16"/>
        </w:rPr>
        <w:t xml:space="preserve"> </w:t>
      </w:r>
      <w:r w:rsidRPr="00DE2072">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DE2072">
        <w:rPr>
          <w:rFonts w:asciiTheme="majorHAnsi" w:hAnsiTheme="majorHAnsi" w:cstheme="majorHAnsi"/>
          <w:sz w:val="16"/>
        </w:rPr>
        <w:t xml:space="preserve"> This inclusion makes intuitive sense, moreover, for </w:t>
      </w:r>
      <w:r w:rsidRPr="00DE2072">
        <w:rPr>
          <w:rStyle w:val="StyleUnderline"/>
          <w:rFonts w:asciiTheme="majorHAnsi" w:hAnsiTheme="majorHAnsi" w:cstheme="majorHAnsi"/>
          <w:highlight w:val="green"/>
        </w:rPr>
        <w:t>there is something undeniably good about the way pleasure feels and something undeniably bad about the way pain feels</w:t>
      </w:r>
      <w:r w:rsidRPr="00DE2072">
        <w:rPr>
          <w:rStyle w:val="StyleUnderline"/>
          <w:rFonts w:asciiTheme="majorHAnsi" w:hAnsiTheme="majorHAnsi" w:cstheme="majorHAnsi"/>
        </w:rPr>
        <w:t>, and neither the goodness of pleasure nor the badness of pain seems to be exhausted by the further effects that these experiences might have.</w:t>
      </w:r>
      <w:r w:rsidRPr="00DE2072">
        <w:rPr>
          <w:rFonts w:asciiTheme="majorHAnsi" w:hAnsiTheme="majorHAnsi" w:cstheme="majorHAnsi"/>
          <w:sz w:val="16"/>
        </w:rPr>
        <w:t xml:space="preserve"> “Pleasure” and “pain” are here understood inclusively, as encompassing anything hedonically positive and anything hedonically negative.2 </w:t>
      </w:r>
      <w:r w:rsidRPr="00DE2072">
        <w:rPr>
          <w:rStyle w:val="StyleUnderline"/>
          <w:rFonts w:asciiTheme="majorHAnsi" w:hAnsiTheme="majorHAnsi" w:cstheme="majorHAnsi"/>
        </w:rPr>
        <w:t>The special value statuses of pleasure and pain are manifested in how we treat these experiences in our everyday reasoning about values.</w:t>
      </w:r>
      <w:r w:rsidRPr="00DE2072">
        <w:rPr>
          <w:rFonts w:asciiTheme="majorHAnsi" w:hAnsiTheme="majorHAnsi" w:cstheme="majorHAnsi"/>
          <w:sz w:val="16"/>
        </w:rPr>
        <w:t xml:space="preserve"> If you tell me that you are heading for the convenience store, </w:t>
      </w:r>
      <w:r w:rsidRPr="00DE2072">
        <w:rPr>
          <w:rStyle w:val="StyleUnderline"/>
          <w:rFonts w:asciiTheme="majorHAnsi" w:hAnsiTheme="majorHAnsi" w:cstheme="majorHAnsi"/>
        </w:rPr>
        <w:t>I might ask: “What for?” This is a reasonable question, for when you go to the convenience store you usually do so</w:t>
      </w:r>
      <w:r w:rsidRPr="00DE2072">
        <w:rPr>
          <w:rFonts w:asciiTheme="majorHAnsi" w:hAnsiTheme="majorHAnsi" w:cstheme="majorHAnsi"/>
          <w:sz w:val="16"/>
        </w:rPr>
        <w:t xml:space="preserve">, not merely for the sake of going to the convenience store, but </w:t>
      </w:r>
      <w:r w:rsidRPr="00DE2072">
        <w:rPr>
          <w:rStyle w:val="StyleUnderline"/>
          <w:rFonts w:asciiTheme="majorHAnsi" w:hAnsiTheme="majorHAnsi" w:cstheme="majorHAnsi"/>
        </w:rPr>
        <w:t>for the sake of achieving something further that you deem to be valuable.</w:t>
      </w:r>
      <w:r w:rsidRPr="00DE2072">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DE2072">
        <w:rPr>
          <w:rStyle w:val="StyleUnderline"/>
          <w:rFonts w:asciiTheme="majorHAnsi" w:hAnsiTheme="majorHAnsi" w:cstheme="majorHAnsi"/>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DE2072">
        <w:rPr>
          <w:rFonts w:asciiTheme="majorHAnsi" w:hAnsiTheme="majorHAnsi" w:cstheme="majorHAnsi"/>
          <w:sz w:val="16"/>
        </w:rPr>
        <w:t>3 As Aristotle observes</w:t>
      </w:r>
      <w:r w:rsidRPr="00DE2072">
        <w:rPr>
          <w:rStyle w:val="StyleUnderline"/>
          <w:rFonts w:asciiTheme="majorHAnsi" w:hAnsiTheme="majorHAnsi" w:cstheme="majorHAnsi"/>
        </w:rPr>
        <w:t>: “We never ask [a man] what his end is in being pleased, because we assume that pleasure is choice worthy in itself.</w:t>
      </w:r>
      <w:r w:rsidRPr="00DE2072">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E2072">
        <w:rPr>
          <w:rStyle w:val="StyleUnderline"/>
          <w:rFonts w:asciiTheme="majorHAnsi" w:hAnsiTheme="majorHAnsi" w:cstheme="majorHAnsi"/>
          <w:highlight w:val="green"/>
        </w:rPr>
        <w:t>pleasure and pain are both places where we reach the end of the line in matters of value</w:t>
      </w:r>
      <w:r w:rsidRPr="00DE2072">
        <w:rPr>
          <w:rStyle w:val="StyleUnderline"/>
          <w:rFonts w:asciiTheme="majorHAnsi" w:hAnsiTheme="majorHAnsi" w:cstheme="majorHAnsi"/>
        </w:rPr>
        <w:t xml:space="preserve">. </w:t>
      </w:r>
    </w:p>
    <w:p w14:paraId="6A3C344B"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 xml:space="preserve">3. existential threats outweigh- </w:t>
      </w:r>
    </w:p>
    <w:p w14:paraId="22AF0E58"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a. Adopt a Parliamentary model to account for moral uncertainty.  This entails minimizing existential risk.</w:t>
      </w:r>
    </w:p>
    <w:p w14:paraId="30C60B6E" w14:textId="77777777" w:rsidR="0047795C" w:rsidRPr="00DE2072" w:rsidRDefault="0047795C" w:rsidP="0047795C">
      <w:pPr>
        <w:rPr>
          <w:rStyle w:val="Style13ptBold"/>
          <w:rFonts w:asciiTheme="majorHAnsi" w:hAnsiTheme="majorHAnsi" w:cstheme="majorHAnsi"/>
          <w:b w:val="0"/>
          <w:sz w:val="22"/>
        </w:rPr>
      </w:pPr>
      <w:r w:rsidRPr="00DE2072">
        <w:rPr>
          <w:rStyle w:val="Style13ptBold"/>
          <w:rFonts w:asciiTheme="majorHAnsi" w:hAnsiTheme="majorHAnsi" w:cstheme="majorHAnsi"/>
        </w:rPr>
        <w:t xml:space="preserve">Bostrom 09 </w:t>
      </w:r>
      <w:r w:rsidRPr="00DE2072">
        <w:rPr>
          <w:rStyle w:val="Style13ptBold"/>
          <w:rFonts w:asciiTheme="majorHAnsi" w:hAnsiTheme="majorHAnsi" w:cstheme="majorHAnsi"/>
          <w:b w:val="0"/>
          <w:sz w:val="22"/>
        </w:rPr>
        <w:t>[</w:t>
      </w:r>
      <w:r w:rsidRPr="00DE2072">
        <w:rPr>
          <w:rFonts w:asciiTheme="majorHAnsi" w:hAnsiTheme="majorHAnsi" w:cstheme="majorHAnsi"/>
        </w:rPr>
        <w:t>Bostrom, Nick (</w:t>
      </w:r>
      <w:r w:rsidRPr="00DE2072">
        <w:rPr>
          <w:rFonts w:asciiTheme="majorHAnsi" w:hAnsiTheme="majorHAnsi" w:cstheme="majorHAnsi"/>
          <w:i/>
          <w:iCs/>
        </w:rPr>
        <w:t>Existential</w:t>
      </w:r>
      <w:r w:rsidRPr="00DE2072">
        <w:rPr>
          <w:rFonts w:asciiTheme="majorHAnsi" w:hAnsiTheme="majorHAnsi" w:cstheme="majorHAnsi"/>
        </w:rPr>
        <w:t>ist of a different sort). “Moral uncertainty – toward a solution?” 1 January 2009. </w:t>
      </w:r>
      <w:hyperlink r:id="rId39" w:history="1">
        <w:r w:rsidRPr="00DE2072">
          <w:rPr>
            <w:rStyle w:val="Hyperlink"/>
            <w:rFonts w:asciiTheme="majorHAnsi" w:hAnsiTheme="majorHAnsi" w:cstheme="majorHAnsi"/>
          </w:rPr>
          <w:t>http://www.overcomingbias.com/2009/01/moral-uncertainty-towards-a-solution.html</w:t>
        </w:r>
      </w:hyperlink>
      <w:r w:rsidRPr="00DE2072">
        <w:rPr>
          <w:rFonts w:asciiTheme="majorHAnsi" w:hAnsiTheme="majorHAnsi" w:cstheme="majorHAnsi"/>
        </w:rPr>
        <w:t>]</w:t>
      </w:r>
    </w:p>
    <w:p w14:paraId="38B13D0C" w14:textId="77777777" w:rsidR="0047795C" w:rsidRPr="00DE2072" w:rsidRDefault="0047795C" w:rsidP="0047795C">
      <w:pPr>
        <w:rPr>
          <w:rFonts w:asciiTheme="majorHAnsi" w:hAnsiTheme="majorHAnsi" w:cstheme="majorHAnsi"/>
          <w:sz w:val="16"/>
        </w:rPr>
      </w:pPr>
      <w:r w:rsidRPr="00DE2072">
        <w:rPr>
          <w:rFonts w:asciiTheme="majorHAnsi" w:hAnsiTheme="majorHAnsi" w:cstheme="majorHAnsi"/>
          <w:sz w:val="16"/>
        </w:rPr>
        <w:t xml:space="preserve">It seems people are overconfident about their moral beliefs. </w:t>
      </w:r>
      <w:r w:rsidRPr="00DE2072">
        <w:rPr>
          <w:rFonts w:asciiTheme="majorHAnsi" w:hAnsiTheme="majorHAnsi" w:cstheme="majorHAnsi"/>
          <w:u w:val="single"/>
        </w:rPr>
        <w:t xml:space="preserve">But </w:t>
      </w:r>
      <w:r w:rsidRPr="00DE2072">
        <w:rPr>
          <w:rFonts w:asciiTheme="majorHAnsi" w:hAnsiTheme="majorHAnsi" w:cstheme="majorHAnsi"/>
          <w:b/>
          <w:bCs/>
          <w:highlight w:val="green"/>
          <w:u w:val="single"/>
        </w:rPr>
        <w:t>how should one</w:t>
      </w:r>
      <w:r w:rsidRPr="00DE2072">
        <w:rPr>
          <w:rFonts w:asciiTheme="majorHAnsi" w:hAnsiTheme="majorHAnsi" w:cstheme="majorHAnsi"/>
          <w:u w:val="single"/>
        </w:rPr>
        <w:t xml:space="preserve"> reason and </w:t>
      </w:r>
      <w:r w:rsidRPr="00DE2072">
        <w:rPr>
          <w:rFonts w:asciiTheme="majorHAnsi" w:hAnsiTheme="majorHAnsi" w:cstheme="majorHAnsi"/>
          <w:b/>
          <w:bCs/>
          <w:highlight w:val="green"/>
          <w:u w:val="single"/>
        </w:rPr>
        <w:t>act if one</w:t>
      </w:r>
      <w:r w:rsidRPr="00DE2072">
        <w:rPr>
          <w:rFonts w:asciiTheme="majorHAnsi" w:hAnsiTheme="majorHAnsi" w:cstheme="majorHAnsi"/>
          <w:u w:val="single"/>
        </w:rPr>
        <w:t xml:space="preserve"> acknowledges that one </w:t>
      </w:r>
      <w:r w:rsidRPr="00DE2072">
        <w:rPr>
          <w:rFonts w:asciiTheme="majorHAnsi" w:hAnsiTheme="majorHAnsi" w:cstheme="majorHAnsi"/>
          <w:b/>
          <w:bCs/>
          <w:highlight w:val="green"/>
          <w:u w:val="single"/>
        </w:rPr>
        <w:t>is uncertain about morality</w:t>
      </w:r>
      <w:r w:rsidRPr="00DE2072">
        <w:rPr>
          <w:rFonts w:asciiTheme="majorHAnsi" w:hAnsiTheme="majorHAnsi" w:cstheme="majorHAnsi"/>
          <w:u w:val="single"/>
        </w:rPr>
        <w:t xml:space="preserve"> – not just applied ethics but fundamental moral issues? if you don’t know which moral theory is correct? It doesn’t seem </w:t>
      </w:r>
      <w:r w:rsidRPr="00DE2072">
        <w:rPr>
          <w:rFonts w:asciiTheme="majorHAnsi" w:hAnsiTheme="majorHAnsi" w:cstheme="majorHAnsi"/>
          <w:b/>
          <w:bCs/>
          <w:highlight w:val="green"/>
          <w:u w:val="single"/>
        </w:rPr>
        <w:t xml:space="preserve">you can[’t] </w:t>
      </w:r>
      <w:r w:rsidRPr="00DE2072">
        <w:rPr>
          <w:rFonts w:asciiTheme="majorHAnsi" w:hAnsiTheme="majorHAnsi" w:cstheme="majorHAnsi"/>
          <w:b/>
          <w:bCs/>
          <w:u w:val="single"/>
        </w:rPr>
        <w:t xml:space="preserve">simply </w:t>
      </w:r>
      <w:r w:rsidRPr="00DE2072">
        <w:rPr>
          <w:rFonts w:asciiTheme="majorHAnsi" w:hAnsiTheme="majorHAnsi" w:cstheme="majorHAnsi"/>
          <w:b/>
          <w:bCs/>
          <w:highlight w:val="green"/>
          <w:u w:val="single"/>
        </w:rPr>
        <w:t>plug your uncertainty into expected utility</w:t>
      </w:r>
      <w:r w:rsidRPr="00DE2072">
        <w:rPr>
          <w:rFonts w:asciiTheme="majorHAnsi" w:hAnsiTheme="majorHAnsi" w:cstheme="majorHAnsi"/>
          <w:u w:val="single"/>
        </w:rPr>
        <w:t xml:space="preserve"> decision theory and crank the wheel; </w:t>
      </w:r>
      <w:r w:rsidRPr="00DE2072">
        <w:rPr>
          <w:rFonts w:asciiTheme="majorHAnsi" w:hAnsiTheme="majorHAnsi" w:cstheme="majorHAnsi"/>
          <w:b/>
          <w:bCs/>
          <w:highlight w:val="green"/>
          <w:u w:val="single"/>
        </w:rPr>
        <w:lastRenderedPageBreak/>
        <w:t>because many</w:t>
      </w:r>
      <w:r w:rsidRPr="00DE2072">
        <w:rPr>
          <w:rFonts w:asciiTheme="majorHAnsi" w:hAnsiTheme="majorHAnsi" w:cstheme="majorHAnsi"/>
          <w:u w:val="single"/>
        </w:rPr>
        <w:t xml:space="preserve"> moral </w:t>
      </w:r>
      <w:r w:rsidRPr="00DE2072">
        <w:rPr>
          <w:rFonts w:asciiTheme="majorHAnsi" w:hAnsiTheme="majorHAnsi" w:cstheme="majorHAnsi"/>
          <w:b/>
          <w:bCs/>
          <w:highlight w:val="green"/>
          <w:u w:val="single"/>
        </w:rPr>
        <w:t>theories</w:t>
      </w:r>
      <w:r w:rsidRPr="00DE2072">
        <w:rPr>
          <w:rFonts w:asciiTheme="majorHAnsi" w:hAnsiTheme="majorHAnsi" w:cstheme="majorHAnsi"/>
          <w:u w:val="single"/>
        </w:rPr>
        <w:t xml:space="preserve"> state that you </w:t>
      </w:r>
      <w:r w:rsidRPr="00DE2072">
        <w:rPr>
          <w:rFonts w:asciiTheme="majorHAnsi" w:hAnsiTheme="majorHAnsi" w:cstheme="majorHAnsi"/>
          <w:b/>
          <w:bCs/>
          <w:highlight w:val="green"/>
          <w:u w:val="single"/>
        </w:rPr>
        <w:t>should not</w:t>
      </w:r>
      <w:r w:rsidRPr="00DE2072">
        <w:rPr>
          <w:rFonts w:asciiTheme="majorHAnsi" w:hAnsiTheme="majorHAnsi" w:cstheme="majorHAnsi"/>
          <w:u w:val="single"/>
        </w:rPr>
        <w:t xml:space="preserve"> always </w:t>
      </w:r>
      <w:r w:rsidRPr="00DE2072">
        <w:rPr>
          <w:rFonts w:asciiTheme="majorHAnsi" w:hAnsiTheme="majorHAnsi" w:cstheme="majorHAnsi"/>
          <w:b/>
          <w:bCs/>
          <w:highlight w:val="green"/>
          <w:u w:val="single"/>
        </w:rPr>
        <w:t>maximize</w:t>
      </w:r>
      <w:r w:rsidRPr="00DE2072">
        <w:rPr>
          <w:rFonts w:asciiTheme="majorHAnsi" w:hAnsiTheme="majorHAnsi" w:cstheme="majorHAnsi"/>
          <w:u w:val="single"/>
        </w:rPr>
        <w:t xml:space="preserve"> expected </w:t>
      </w:r>
      <w:r w:rsidRPr="00DE2072">
        <w:rPr>
          <w:rFonts w:asciiTheme="majorHAnsi" w:hAnsiTheme="majorHAnsi" w:cstheme="majorHAnsi"/>
          <w:b/>
          <w:bCs/>
          <w:highlight w:val="green"/>
          <w:u w:val="single"/>
        </w:rPr>
        <w:t>utility</w:t>
      </w:r>
      <w:r w:rsidRPr="00DE2072">
        <w:rPr>
          <w:rFonts w:asciiTheme="majorHAnsi" w:hAnsiTheme="majorHAnsi" w:cstheme="majorHAnsi"/>
          <w:b/>
          <w:bCs/>
          <w:u w:val="single"/>
        </w:rPr>
        <w:t>.</w:t>
      </w:r>
      <w:r w:rsidRPr="00DE2072">
        <w:rPr>
          <w:rFonts w:asciiTheme="majorHAnsi" w:hAnsiTheme="majorHAnsi" w:cstheme="majorHAnsi"/>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DE2072">
        <w:rPr>
          <w:rFonts w:asciiTheme="majorHAnsi" w:hAnsiTheme="majorHAnsi" w:cstheme="majorHAnsi"/>
          <w:u w:val="single"/>
        </w:rPr>
        <w:t xml:space="preserve">But beyond that, the best </w:t>
      </w:r>
      <w:r w:rsidRPr="00DE2072">
        <w:rPr>
          <w:rFonts w:asciiTheme="majorHAnsi" w:hAnsiTheme="majorHAnsi" w:cstheme="majorHAnsi"/>
          <w:b/>
          <w:bCs/>
          <w:highlight w:val="green"/>
          <w:u w:val="single"/>
        </w:rPr>
        <w:t xml:space="preserve">we have </w:t>
      </w:r>
      <w:r w:rsidRPr="00DE2072">
        <w:rPr>
          <w:rFonts w:asciiTheme="majorHAnsi" w:hAnsiTheme="majorHAnsi" w:cstheme="majorHAnsi"/>
          <w:b/>
          <w:bCs/>
          <w:u w:val="single"/>
        </w:rPr>
        <w:t>managed</w:t>
      </w:r>
      <w:r w:rsidRPr="00DE2072">
        <w:rPr>
          <w:rFonts w:asciiTheme="majorHAnsi" w:hAnsiTheme="majorHAnsi" w:cstheme="majorHAnsi"/>
          <w:u w:val="single"/>
        </w:rPr>
        <w:t xml:space="preserve"> so far is </w:t>
      </w:r>
      <w:r w:rsidRPr="00DE2072">
        <w:rPr>
          <w:rFonts w:asciiTheme="majorHAnsi" w:hAnsiTheme="majorHAnsi" w:cstheme="majorHAnsi"/>
          <w:b/>
          <w:bCs/>
          <w:highlight w:val="green"/>
          <w:u w:val="single"/>
        </w:rPr>
        <w:t>a</w:t>
      </w:r>
      <w:r w:rsidRPr="00DE2072">
        <w:rPr>
          <w:rFonts w:asciiTheme="majorHAnsi" w:hAnsiTheme="majorHAnsi" w:cstheme="majorHAnsi"/>
          <w:u w:val="single"/>
        </w:rPr>
        <w:t xml:space="preserve"> kind of </w:t>
      </w:r>
      <w:r w:rsidRPr="00DE2072">
        <w:rPr>
          <w:rFonts w:asciiTheme="majorHAnsi" w:hAnsiTheme="majorHAnsi" w:cstheme="majorHAnsi"/>
          <w:b/>
          <w:bCs/>
          <w:highlight w:val="green"/>
          <w:u w:val="single"/>
        </w:rPr>
        <w:t>metaphor, which</w:t>
      </w:r>
      <w:r w:rsidRPr="00DE2072">
        <w:rPr>
          <w:rFonts w:asciiTheme="majorHAnsi" w:hAnsiTheme="majorHAnsi" w:cstheme="majorHAnsi"/>
          <w:u w:val="single"/>
        </w:rPr>
        <w:t xml:space="preserve"> we don’t think is literally and exactly correct, and it is a bit under-determined, but it </w:t>
      </w:r>
      <w:r w:rsidRPr="00DE2072">
        <w:rPr>
          <w:rFonts w:asciiTheme="majorHAnsi" w:hAnsiTheme="majorHAnsi" w:cstheme="majorHAnsi"/>
          <w:b/>
          <w:bCs/>
          <w:highlight w:val="green"/>
          <w:u w:val="single"/>
        </w:rPr>
        <w:t>seems to get things</w:t>
      </w:r>
      <w:r w:rsidRPr="00DE2072">
        <w:rPr>
          <w:rFonts w:asciiTheme="majorHAnsi" w:hAnsiTheme="majorHAnsi" w:cstheme="majorHAnsi"/>
          <w:b/>
          <w:bCs/>
          <w:u w:val="single"/>
        </w:rPr>
        <w:t xml:space="preserve"> roughly </w:t>
      </w:r>
      <w:r w:rsidRPr="00DE2072">
        <w:rPr>
          <w:rFonts w:asciiTheme="majorHAnsi" w:hAnsiTheme="majorHAnsi" w:cstheme="majorHAnsi"/>
          <w:b/>
          <w:bCs/>
          <w:highlight w:val="green"/>
          <w:u w:val="single"/>
        </w:rPr>
        <w:t>right</w:t>
      </w:r>
      <w:r w:rsidRPr="00DE2072">
        <w:rPr>
          <w:rFonts w:asciiTheme="majorHAnsi" w:hAnsiTheme="majorHAnsi" w:cstheme="majorHAnsi"/>
          <w:u w:val="single"/>
        </w:rPr>
        <w:t xml:space="preserve"> and it might point in the right direction: </w:t>
      </w:r>
      <w:r w:rsidRPr="00DE2072">
        <w:rPr>
          <w:rFonts w:asciiTheme="majorHAnsi" w:hAnsiTheme="majorHAnsi" w:cstheme="majorHAnsi"/>
          <w:b/>
          <w:bCs/>
          <w:highlight w:val="green"/>
          <w:u w:val="single"/>
        </w:rPr>
        <w:t>The Parliamentary Model</w:t>
      </w:r>
      <w:r w:rsidRPr="00DE2072">
        <w:rPr>
          <w:rFonts w:asciiTheme="majorHAnsi" w:hAnsiTheme="majorHAnsi" w:cstheme="majorHAnsi"/>
          <w:b/>
          <w:bCs/>
          <w:u w:val="single"/>
        </w:rPr>
        <w:t>.</w:t>
      </w:r>
      <w:r w:rsidRPr="00DE2072">
        <w:rPr>
          <w:rFonts w:asciiTheme="majorHAnsi" w:hAnsiTheme="majorHAnsi" w:cstheme="majorHAnsi"/>
          <w:u w:val="single"/>
        </w:rPr>
        <w:t xml:space="preserve"> Suppose that you have a set of mutually exclusive moral theories, and that you assign each of these some probability. Now imagine that </w:t>
      </w:r>
      <w:r w:rsidRPr="00DE2072">
        <w:rPr>
          <w:rFonts w:asciiTheme="majorHAnsi" w:hAnsiTheme="majorHAnsi" w:cstheme="majorHAnsi"/>
          <w:b/>
          <w:bCs/>
          <w:highlight w:val="green"/>
          <w:u w:val="single"/>
        </w:rPr>
        <w:t>each</w:t>
      </w:r>
      <w:r w:rsidRPr="00DE2072">
        <w:rPr>
          <w:rFonts w:asciiTheme="majorHAnsi" w:hAnsiTheme="majorHAnsi" w:cstheme="majorHAnsi"/>
          <w:u w:val="single"/>
        </w:rPr>
        <w:t xml:space="preserve"> of these </w:t>
      </w:r>
      <w:r w:rsidRPr="00DE2072">
        <w:rPr>
          <w:rFonts w:asciiTheme="majorHAnsi" w:hAnsiTheme="majorHAnsi" w:cstheme="majorHAnsi"/>
          <w:b/>
          <w:bCs/>
          <w:highlight w:val="green"/>
          <w:u w:val="single"/>
        </w:rPr>
        <w:t>theori</w:t>
      </w:r>
      <w:r w:rsidRPr="00DE2072">
        <w:rPr>
          <w:rFonts w:asciiTheme="majorHAnsi" w:hAnsiTheme="majorHAnsi" w:cstheme="majorHAnsi"/>
          <w:b/>
          <w:bCs/>
          <w:u w:val="single"/>
        </w:rPr>
        <w:t>e</w:t>
      </w:r>
      <w:r w:rsidRPr="00DE2072">
        <w:rPr>
          <w:rFonts w:asciiTheme="majorHAnsi" w:hAnsiTheme="majorHAnsi" w:cstheme="majorHAnsi"/>
          <w:u w:val="single"/>
        </w:rPr>
        <w:t xml:space="preserve">s </w:t>
      </w:r>
      <w:r w:rsidRPr="00DE2072">
        <w:rPr>
          <w:rFonts w:asciiTheme="majorHAnsi" w:hAnsiTheme="majorHAnsi" w:cstheme="majorHAnsi"/>
          <w:b/>
          <w:bCs/>
          <w:highlight w:val="green"/>
          <w:u w:val="single"/>
        </w:rPr>
        <w:t>gets to send</w:t>
      </w:r>
      <w:r w:rsidRPr="00DE2072">
        <w:rPr>
          <w:rFonts w:asciiTheme="majorHAnsi" w:hAnsiTheme="majorHAnsi" w:cstheme="majorHAnsi"/>
          <w:u w:val="single"/>
        </w:rPr>
        <w:t xml:space="preserve"> some number of </w:t>
      </w:r>
      <w:r w:rsidRPr="00DE2072">
        <w:rPr>
          <w:rFonts w:asciiTheme="majorHAnsi" w:hAnsiTheme="majorHAnsi" w:cstheme="majorHAnsi"/>
          <w:b/>
          <w:bCs/>
          <w:highlight w:val="green"/>
          <w:u w:val="single"/>
        </w:rPr>
        <w:t>delegates</w:t>
      </w:r>
      <w:r w:rsidRPr="00DE2072">
        <w:rPr>
          <w:rFonts w:asciiTheme="majorHAnsi" w:hAnsiTheme="majorHAnsi" w:cstheme="majorHAnsi"/>
          <w:b/>
          <w:bCs/>
          <w:u w:val="single"/>
        </w:rPr>
        <w:t xml:space="preserve"> to The Parliament</w:t>
      </w:r>
      <w:r w:rsidRPr="00DE2072">
        <w:rPr>
          <w:rFonts w:asciiTheme="majorHAnsi" w:hAnsiTheme="majorHAnsi" w:cstheme="majorHAnsi"/>
          <w:u w:val="single"/>
        </w:rPr>
        <w:t xml:space="preserve">. The number of delegates each theory gets to send is </w:t>
      </w:r>
      <w:r w:rsidRPr="00DE2072">
        <w:rPr>
          <w:rFonts w:asciiTheme="majorHAnsi" w:hAnsiTheme="majorHAnsi" w:cstheme="majorHAnsi"/>
          <w:b/>
          <w:bCs/>
          <w:highlight w:val="green"/>
          <w:u w:val="single"/>
        </w:rPr>
        <w:t>proportional to the probability of the theory</w:t>
      </w:r>
      <w:r w:rsidRPr="00DE2072">
        <w:rPr>
          <w:rFonts w:asciiTheme="majorHAnsi" w:hAnsiTheme="majorHAnsi" w:cstheme="majorHAnsi"/>
          <w:b/>
          <w:bCs/>
          <w:u w:val="single"/>
        </w:rPr>
        <w:t>.</w:t>
      </w:r>
      <w:r w:rsidRPr="00DE2072">
        <w:rPr>
          <w:rFonts w:asciiTheme="majorHAnsi" w:hAnsiTheme="majorHAnsi" w:cstheme="majorHAnsi"/>
          <w:sz w:val="16"/>
        </w:rPr>
        <w:t xml:space="preserve"> Then the delegates bargain with one another for support on various issues; and the Parliament reaches a decision by the delegates voting. </w:t>
      </w:r>
      <w:r w:rsidRPr="00DE2072">
        <w:rPr>
          <w:rFonts w:asciiTheme="majorHAnsi" w:hAnsiTheme="majorHAnsi" w:cstheme="majorHAnsi"/>
          <w:u w:val="single"/>
        </w:rPr>
        <w:t>What you should do is act according to the decisions of this imaginary Parliament.</w:t>
      </w:r>
      <w:r w:rsidRPr="00DE2072">
        <w:rPr>
          <w:rFonts w:asciiTheme="majorHAnsi" w:hAnsiTheme="majorHAnsi" w:cstheme="majorHAnsi"/>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DE2072">
        <w:rPr>
          <w:rFonts w:asciiTheme="majorHAnsi" w:hAnsiTheme="majorHAnsi" w:cstheme="majorHAnsi"/>
          <w:u w:val="single"/>
        </w:rPr>
        <w:t xml:space="preserve">The idea here is that moral theories get more influence the more probable they are; yet </w:t>
      </w:r>
      <w:r w:rsidRPr="00DE2072">
        <w:rPr>
          <w:rFonts w:asciiTheme="majorHAnsi" w:hAnsiTheme="majorHAnsi" w:cstheme="majorHAnsi"/>
          <w:b/>
          <w:bCs/>
          <w:u w:val="single"/>
        </w:rPr>
        <w:t>even a</w:t>
      </w:r>
      <w:r w:rsidRPr="00DE2072">
        <w:rPr>
          <w:rFonts w:asciiTheme="majorHAnsi" w:hAnsiTheme="majorHAnsi" w:cstheme="majorHAnsi"/>
          <w:u w:val="single"/>
        </w:rPr>
        <w:t xml:space="preserve"> relatively </w:t>
      </w:r>
      <w:r w:rsidRPr="00DE2072">
        <w:rPr>
          <w:rFonts w:asciiTheme="majorHAnsi" w:hAnsiTheme="majorHAnsi" w:cstheme="majorHAnsi"/>
          <w:b/>
          <w:bCs/>
          <w:highlight w:val="green"/>
          <w:u w:val="single"/>
        </w:rPr>
        <w:t>weak theory can</w:t>
      </w:r>
      <w:r w:rsidRPr="00DE2072">
        <w:rPr>
          <w:rFonts w:asciiTheme="majorHAnsi" w:hAnsiTheme="majorHAnsi" w:cstheme="majorHAnsi"/>
          <w:b/>
          <w:bCs/>
          <w:u w:val="single"/>
        </w:rPr>
        <w:t xml:space="preserve"> still </w:t>
      </w:r>
      <w:r w:rsidRPr="00DE2072">
        <w:rPr>
          <w:rFonts w:asciiTheme="majorHAnsi" w:hAnsiTheme="majorHAnsi" w:cstheme="majorHAnsi"/>
          <w:b/>
          <w:bCs/>
          <w:highlight w:val="green"/>
          <w:u w:val="single"/>
        </w:rPr>
        <w:t>get its way on some issues</w:t>
      </w:r>
      <w:r w:rsidRPr="00DE2072">
        <w:rPr>
          <w:rFonts w:asciiTheme="majorHAnsi" w:hAnsiTheme="majorHAnsi" w:cstheme="majorHAnsi"/>
          <w:u w:val="single"/>
        </w:rPr>
        <w:t xml:space="preserve"> that the theory think are extremely important </w:t>
      </w:r>
      <w:r w:rsidRPr="00DE2072">
        <w:rPr>
          <w:rFonts w:asciiTheme="majorHAnsi" w:hAnsiTheme="majorHAnsi" w:cstheme="majorHAnsi"/>
          <w:b/>
          <w:bCs/>
          <w:highlight w:val="green"/>
          <w:u w:val="single"/>
        </w:rPr>
        <w:t>by sacrificing</w:t>
      </w:r>
      <w:r w:rsidRPr="00DE2072">
        <w:rPr>
          <w:rFonts w:asciiTheme="majorHAnsi" w:hAnsiTheme="majorHAnsi" w:cstheme="majorHAnsi"/>
          <w:u w:val="single"/>
        </w:rPr>
        <w:t xml:space="preserve"> its influence </w:t>
      </w:r>
      <w:r w:rsidRPr="00DE2072">
        <w:rPr>
          <w:rFonts w:asciiTheme="majorHAnsi" w:hAnsiTheme="majorHAnsi" w:cstheme="majorHAnsi"/>
          <w:b/>
          <w:bCs/>
          <w:highlight w:val="green"/>
          <w:u w:val="single"/>
        </w:rPr>
        <w:t>on other</w:t>
      </w:r>
      <w:r w:rsidRPr="00DE2072">
        <w:rPr>
          <w:rFonts w:asciiTheme="majorHAnsi" w:hAnsiTheme="majorHAnsi" w:cstheme="majorHAnsi"/>
          <w:u w:val="single"/>
        </w:rPr>
        <w:t xml:space="preserve"> i</w:t>
      </w:r>
      <w:r w:rsidRPr="00DE2072">
        <w:rPr>
          <w:rFonts w:asciiTheme="majorHAnsi" w:hAnsiTheme="majorHAnsi" w:cstheme="majorHAnsi"/>
          <w:b/>
          <w:bCs/>
          <w:highlight w:val="green"/>
          <w:u w:val="single"/>
        </w:rPr>
        <w:t>s</w:t>
      </w:r>
      <w:r w:rsidRPr="00DE2072">
        <w:rPr>
          <w:rFonts w:asciiTheme="majorHAnsi" w:hAnsiTheme="majorHAnsi" w:cstheme="majorHAnsi"/>
          <w:u w:val="single"/>
        </w:rPr>
        <w:t xml:space="preserve">sues that other theories deem more important. For example, </w:t>
      </w:r>
      <w:r w:rsidRPr="00DE2072">
        <w:rPr>
          <w:rFonts w:asciiTheme="majorHAnsi" w:hAnsiTheme="majorHAnsi" w:cstheme="majorHAnsi"/>
          <w:b/>
          <w:bCs/>
          <w:highlight w:val="green"/>
          <w:u w:val="single"/>
        </w:rPr>
        <w:t>suppose you assign 10% probability to</w:t>
      </w:r>
      <w:r w:rsidRPr="00DE2072">
        <w:rPr>
          <w:rFonts w:asciiTheme="majorHAnsi" w:hAnsiTheme="majorHAnsi" w:cstheme="majorHAnsi"/>
          <w:u w:val="single"/>
        </w:rPr>
        <w:t xml:space="preserve"> total </w:t>
      </w:r>
      <w:r w:rsidRPr="00DE2072">
        <w:rPr>
          <w:rFonts w:asciiTheme="majorHAnsi" w:hAnsiTheme="majorHAnsi" w:cstheme="majorHAnsi"/>
          <w:b/>
          <w:bCs/>
          <w:highlight w:val="green"/>
          <w:u w:val="single"/>
        </w:rPr>
        <w:t>uti</w:t>
      </w:r>
      <w:r w:rsidRPr="00DE2072">
        <w:rPr>
          <w:rFonts w:asciiTheme="majorHAnsi" w:hAnsiTheme="majorHAnsi" w:cstheme="majorHAnsi"/>
          <w:b/>
          <w:bCs/>
          <w:u w:val="single"/>
        </w:rPr>
        <w:t>l</w:t>
      </w:r>
      <w:r w:rsidRPr="00DE2072">
        <w:rPr>
          <w:rFonts w:asciiTheme="majorHAnsi" w:hAnsiTheme="majorHAnsi" w:cstheme="majorHAnsi"/>
          <w:u w:val="single"/>
        </w:rPr>
        <w:t xml:space="preserve">itarianism and 90% to moral egoism (just to illustrate the principle). Then </w:t>
      </w:r>
      <w:r w:rsidRPr="00DE2072">
        <w:rPr>
          <w:rFonts w:asciiTheme="majorHAnsi" w:hAnsiTheme="majorHAnsi" w:cstheme="majorHAnsi"/>
          <w:b/>
          <w:bCs/>
          <w:highlight w:val="green"/>
          <w:u w:val="single"/>
        </w:rPr>
        <w:t>the Parliament</w:t>
      </w:r>
      <w:r w:rsidRPr="00DE2072">
        <w:rPr>
          <w:rFonts w:asciiTheme="majorHAnsi" w:hAnsiTheme="majorHAnsi" w:cstheme="majorHAnsi"/>
          <w:u w:val="single"/>
        </w:rPr>
        <w:t xml:space="preserve"> would mostly take actions that maximize egoistic satisfaction; however it </w:t>
      </w:r>
      <w:r w:rsidRPr="00DE2072">
        <w:rPr>
          <w:rFonts w:asciiTheme="majorHAnsi" w:hAnsiTheme="majorHAnsi" w:cstheme="majorHAnsi"/>
          <w:b/>
          <w:bCs/>
          <w:highlight w:val="green"/>
          <w:u w:val="single"/>
        </w:rPr>
        <w:t>would make</w:t>
      </w:r>
      <w:r w:rsidRPr="00DE2072">
        <w:rPr>
          <w:rFonts w:asciiTheme="majorHAnsi" w:hAnsiTheme="majorHAnsi" w:cstheme="majorHAnsi"/>
          <w:b/>
          <w:bCs/>
          <w:u w:val="single"/>
        </w:rPr>
        <w:t xml:space="preserve"> some </w:t>
      </w:r>
      <w:r w:rsidRPr="00DE2072">
        <w:rPr>
          <w:rFonts w:asciiTheme="majorHAnsi" w:hAnsiTheme="majorHAnsi" w:cstheme="majorHAnsi"/>
          <w:b/>
          <w:bCs/>
          <w:highlight w:val="green"/>
          <w:u w:val="single"/>
        </w:rPr>
        <w:t>concessions to util</w:t>
      </w:r>
      <w:r w:rsidRPr="00DE2072">
        <w:rPr>
          <w:rFonts w:asciiTheme="majorHAnsi" w:hAnsiTheme="majorHAnsi" w:cstheme="majorHAnsi"/>
          <w:u w:val="single"/>
        </w:rPr>
        <w:t xml:space="preserve">itarianism </w:t>
      </w:r>
      <w:r w:rsidRPr="00DE2072">
        <w:rPr>
          <w:rFonts w:asciiTheme="majorHAnsi" w:hAnsiTheme="majorHAnsi" w:cstheme="majorHAnsi"/>
          <w:b/>
          <w:bCs/>
          <w:highlight w:val="green"/>
          <w:u w:val="single"/>
        </w:rPr>
        <w:t>on</w:t>
      </w:r>
      <w:r w:rsidRPr="00DE2072">
        <w:rPr>
          <w:rFonts w:asciiTheme="majorHAnsi" w:hAnsiTheme="majorHAnsi" w:cstheme="majorHAnsi"/>
          <w:u w:val="single"/>
        </w:rPr>
        <w:t xml:space="preserve"> issues that utilitarianism thinks is especially important. In this example, the person might donate some portion of their income to </w:t>
      </w:r>
      <w:r w:rsidRPr="00DE2072">
        <w:rPr>
          <w:rFonts w:asciiTheme="majorHAnsi" w:hAnsiTheme="majorHAnsi" w:cstheme="majorHAnsi"/>
          <w:b/>
          <w:bCs/>
          <w:highlight w:val="green"/>
          <w:u w:val="single"/>
        </w:rPr>
        <w:t>existential risks</w:t>
      </w:r>
      <w:r w:rsidRPr="00DE2072">
        <w:rPr>
          <w:rFonts w:asciiTheme="majorHAnsi" w:hAnsiTheme="majorHAnsi" w:cstheme="majorHAnsi"/>
          <w:u w:val="single"/>
        </w:rPr>
        <w:t xml:space="preserve"> research and otherwise live completely selfishly. I think there might be wisdom in </w:t>
      </w:r>
      <w:r w:rsidRPr="00DE2072">
        <w:rPr>
          <w:rFonts w:asciiTheme="majorHAnsi" w:hAnsiTheme="majorHAnsi" w:cstheme="majorHAnsi"/>
          <w:b/>
          <w:bCs/>
          <w:highlight w:val="green"/>
          <w:u w:val="single"/>
        </w:rPr>
        <w:t>this model</w:t>
      </w:r>
      <w:r w:rsidRPr="00DE2072">
        <w:rPr>
          <w:rFonts w:asciiTheme="majorHAnsi" w:hAnsiTheme="majorHAnsi" w:cstheme="majorHAnsi"/>
          <w:u w:val="single"/>
        </w:rPr>
        <w:t xml:space="preserve">. It </w:t>
      </w:r>
      <w:r w:rsidRPr="00DE2072">
        <w:rPr>
          <w:rFonts w:asciiTheme="majorHAnsi" w:hAnsiTheme="majorHAnsi" w:cstheme="majorHAnsi"/>
          <w:b/>
          <w:bCs/>
          <w:highlight w:val="green"/>
          <w:u w:val="single"/>
        </w:rPr>
        <w:t>avoids</w:t>
      </w:r>
      <w:r w:rsidRPr="00DE2072">
        <w:rPr>
          <w:rFonts w:asciiTheme="majorHAnsi" w:hAnsiTheme="majorHAnsi" w:cstheme="majorHAnsi"/>
          <w:b/>
          <w:bCs/>
          <w:u w:val="single"/>
        </w:rPr>
        <w:t xml:space="preserve"> the</w:t>
      </w:r>
      <w:r w:rsidRPr="00DE2072">
        <w:rPr>
          <w:rFonts w:asciiTheme="majorHAnsi" w:hAnsiTheme="majorHAnsi" w:cstheme="majorHAnsi"/>
          <w:u w:val="single"/>
        </w:rPr>
        <w:t xml:space="preserve"> dangerous and </w:t>
      </w:r>
      <w:r w:rsidRPr="00DE2072">
        <w:rPr>
          <w:rFonts w:asciiTheme="majorHAnsi" w:hAnsiTheme="majorHAnsi" w:cstheme="majorHAnsi"/>
          <w:b/>
          <w:bCs/>
          <w:highlight w:val="green"/>
          <w:u w:val="single"/>
        </w:rPr>
        <w:t>unstable extremism</w:t>
      </w:r>
      <w:r w:rsidRPr="00DE2072">
        <w:rPr>
          <w:rFonts w:asciiTheme="majorHAnsi" w:hAnsiTheme="majorHAnsi" w:cstheme="majorHAnsi"/>
          <w:u w:val="single"/>
        </w:rPr>
        <w:t xml:space="preserve"> that would result </w:t>
      </w:r>
      <w:r w:rsidRPr="00DE2072">
        <w:rPr>
          <w:rFonts w:asciiTheme="majorHAnsi" w:hAnsiTheme="majorHAnsi" w:cstheme="majorHAnsi"/>
          <w:b/>
          <w:bCs/>
          <w:highlight w:val="green"/>
          <w:u w:val="single"/>
        </w:rPr>
        <w:t>from letting one’s</w:t>
      </w:r>
      <w:r w:rsidRPr="00DE2072">
        <w:rPr>
          <w:rFonts w:asciiTheme="majorHAnsi" w:hAnsiTheme="majorHAnsi" w:cstheme="majorHAnsi"/>
          <w:b/>
          <w:bCs/>
          <w:u w:val="single"/>
        </w:rPr>
        <w:t xml:space="preserve"> current </w:t>
      </w:r>
      <w:r w:rsidRPr="00DE2072">
        <w:rPr>
          <w:rFonts w:asciiTheme="majorHAnsi" w:hAnsiTheme="majorHAnsi" w:cstheme="majorHAnsi"/>
          <w:b/>
          <w:bCs/>
          <w:highlight w:val="green"/>
          <w:u w:val="single"/>
        </w:rPr>
        <w:t>favorite moral theory completely dictate action</w:t>
      </w:r>
      <w:r w:rsidRPr="00DE2072">
        <w:rPr>
          <w:rFonts w:asciiTheme="majorHAnsi" w:hAnsiTheme="majorHAnsi" w:cstheme="majorHAnsi"/>
          <w:sz w:val="16"/>
        </w:rPr>
        <w:t>, while still allowing the aggressive pursuit of some non-commonsensical high-leverage strategies so long as they don’t infringe too much on what other major moral theories deem centrally important</w:t>
      </w:r>
    </w:p>
    <w:p w14:paraId="027FD725" w14:textId="77777777" w:rsidR="0047795C" w:rsidRPr="00DE2072" w:rsidRDefault="0047795C" w:rsidP="0047795C">
      <w:pPr>
        <w:pStyle w:val="Heading4"/>
        <w:rPr>
          <w:rFonts w:asciiTheme="majorHAnsi" w:hAnsiTheme="majorHAnsi" w:cstheme="majorHAnsi"/>
          <w:sz w:val="16"/>
        </w:rPr>
      </w:pPr>
      <w:r w:rsidRPr="00DE2072">
        <w:rPr>
          <w:rFonts w:asciiTheme="majorHAnsi" w:hAnsiTheme="majorHAnsi" w:cstheme="majorHAnsi"/>
        </w:rPr>
        <w:t xml:space="preserve">b.  prereq to their offense- it forecloses all future value and causes massive structural violence </w:t>
      </w:r>
    </w:p>
    <w:p w14:paraId="7D6D5B7D"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4.  only it can explain degrees of wrongness- it is worse to kill thousands than to lie to a friend- either ethical theories cannot explain comparative badness, or it collapses</w:t>
      </w:r>
    </w:p>
    <w:p w14:paraId="675BBB54"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5. Revisionary intuitionism is true and proves util</w:t>
      </w:r>
    </w:p>
    <w:p w14:paraId="452E6C18" w14:textId="77777777" w:rsidR="0047795C" w:rsidRPr="00DE2072" w:rsidRDefault="0047795C" w:rsidP="0047795C">
      <w:pPr>
        <w:rPr>
          <w:rFonts w:asciiTheme="majorHAnsi" w:hAnsiTheme="majorHAnsi" w:cstheme="majorHAnsi"/>
        </w:rPr>
      </w:pPr>
      <w:r w:rsidRPr="00DE2072">
        <w:rPr>
          <w:rStyle w:val="Style13ptBold"/>
          <w:rFonts w:asciiTheme="majorHAnsi" w:hAnsiTheme="majorHAnsi" w:cstheme="majorHAnsi"/>
        </w:rPr>
        <w:t>Yudkowsky 08</w:t>
      </w:r>
      <w:r w:rsidRPr="00DE2072">
        <w:rPr>
          <w:rFonts w:asciiTheme="majorHAnsi" w:hAnsiTheme="majorHAnsi" w:cstheme="majorHAnsi"/>
        </w:rPr>
        <w:t xml:space="preserve"> </w:t>
      </w:r>
      <w:r w:rsidRPr="00DE2072">
        <w:rPr>
          <w:rFonts w:asciiTheme="majorHAnsi" w:hAnsiTheme="majorHAnsi" w:cstheme="majorHAnsi"/>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20F5A1BF" w14:textId="77777777" w:rsidR="0047795C" w:rsidRPr="00DE2072" w:rsidRDefault="0047795C" w:rsidP="0047795C">
      <w:pPr>
        <w:rPr>
          <w:rFonts w:asciiTheme="majorHAnsi" w:hAnsiTheme="majorHAnsi" w:cstheme="majorHAnsi"/>
          <w:sz w:val="16"/>
        </w:rPr>
      </w:pPr>
      <w:r w:rsidRPr="00DE2072">
        <w:rPr>
          <w:rFonts w:asciiTheme="majorHAnsi" w:hAnsiTheme="majorHAnsi" w:cstheme="majorHAnsi"/>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DE2072">
        <w:rPr>
          <w:rFonts w:asciiTheme="majorHAnsi" w:hAnsiTheme="majorHAnsi" w:cstheme="majorHAnsi"/>
          <w:u w:val="single"/>
        </w:rPr>
        <w:t>. I found that my object-level moral reasoning had been valuable and my </w:t>
      </w:r>
      <w:r w:rsidRPr="00DE2072">
        <w:rPr>
          <w:rFonts w:asciiTheme="majorHAnsi" w:hAnsiTheme="majorHAnsi" w:cstheme="majorHAnsi"/>
          <w:b/>
          <w:bCs/>
          <w:highlight w:val="green"/>
          <w:u w:val="single"/>
        </w:rPr>
        <w:t>meta-level moral reasoning had been</w:t>
      </w:r>
      <w:r w:rsidRPr="00DE2072">
        <w:rPr>
          <w:rFonts w:asciiTheme="majorHAnsi" w:hAnsiTheme="majorHAnsi" w:cstheme="majorHAnsi"/>
          <w:u w:val="single"/>
        </w:rPr>
        <w:t> worse than </w:t>
      </w:r>
      <w:r w:rsidRPr="00DE2072">
        <w:rPr>
          <w:rFonts w:asciiTheme="majorHAnsi" w:hAnsiTheme="majorHAnsi" w:cstheme="majorHAnsi"/>
          <w:b/>
          <w:bCs/>
          <w:highlight w:val="green"/>
          <w:u w:val="single"/>
        </w:rPr>
        <w:t>useless</w:t>
      </w:r>
      <w:r w:rsidRPr="00DE2072">
        <w:rPr>
          <w:rFonts w:asciiTheme="majorHAnsi" w:hAnsiTheme="majorHAnsi" w:cstheme="majorHAnsi"/>
          <w:u w:val="single"/>
        </w:rPr>
        <w:t xml:space="preserve">. And this appears to be a </w:t>
      </w:r>
      <w:r w:rsidRPr="00DE2072">
        <w:rPr>
          <w:rFonts w:asciiTheme="majorHAnsi" w:hAnsiTheme="majorHAnsi" w:cstheme="majorHAnsi"/>
          <w:u w:val="single"/>
        </w:rPr>
        <w:lastRenderedPageBreak/>
        <w:t>general syndrome – </w:t>
      </w:r>
      <w:r w:rsidRPr="00DE2072">
        <w:rPr>
          <w:rFonts w:asciiTheme="majorHAnsi" w:hAnsiTheme="majorHAnsi" w:cstheme="majorHAnsi"/>
          <w:b/>
          <w:bCs/>
          <w:highlight w:val="green"/>
          <w:u w:val="single"/>
        </w:rPr>
        <w:t>people do much better when discussing whether torture is</w:t>
      </w:r>
      <w:r w:rsidRPr="00DE2072">
        <w:rPr>
          <w:rFonts w:asciiTheme="majorHAnsi" w:hAnsiTheme="majorHAnsi" w:cstheme="majorHAnsi"/>
          <w:u w:val="single"/>
        </w:rPr>
        <w:t> good or </w:t>
      </w:r>
      <w:r w:rsidRPr="00DE2072">
        <w:rPr>
          <w:rFonts w:asciiTheme="majorHAnsi" w:hAnsiTheme="majorHAnsi" w:cstheme="majorHAnsi"/>
          <w:b/>
          <w:bCs/>
          <w:highlight w:val="green"/>
          <w:u w:val="single"/>
        </w:rPr>
        <w:t>bad than</w:t>
      </w:r>
      <w:r w:rsidRPr="00DE2072">
        <w:rPr>
          <w:rFonts w:asciiTheme="majorHAnsi" w:hAnsiTheme="majorHAnsi" w:cstheme="majorHAnsi"/>
          <w:b/>
          <w:bCs/>
          <w:u w:val="single"/>
        </w:rPr>
        <w:t> </w:t>
      </w:r>
      <w:r w:rsidRPr="00DE2072">
        <w:rPr>
          <w:rFonts w:asciiTheme="majorHAnsi" w:hAnsiTheme="majorHAnsi" w:cstheme="majorHAnsi"/>
          <w:u w:val="single"/>
        </w:rPr>
        <w:t>when they discuss </w:t>
      </w:r>
      <w:r w:rsidRPr="00DE2072">
        <w:rPr>
          <w:rFonts w:asciiTheme="majorHAnsi" w:hAnsiTheme="majorHAnsi" w:cstheme="majorHAnsi"/>
          <w:b/>
          <w:bCs/>
          <w:highlight w:val="green"/>
          <w:u w:val="single"/>
        </w:rPr>
        <w:t>the meaning of “good” and “bad”. Thus, I deem it prudent to keep moral discussions on the object level</w:t>
      </w:r>
      <w:r w:rsidRPr="00DE2072">
        <w:rPr>
          <w:rFonts w:asciiTheme="majorHAnsi" w:hAnsiTheme="majorHAnsi" w:cstheme="majorHAnsi"/>
          <w:u w:val="single"/>
        </w:rPr>
        <w:t> wherever I possibly can</w:t>
      </w:r>
      <w:r w:rsidRPr="00DE2072">
        <w:rPr>
          <w:rFonts w:asciiTheme="majorHAnsi" w:hAnsiTheme="majorHAnsi" w:cstheme="majorHAnsi"/>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DE2072">
        <w:rPr>
          <w:rFonts w:asciiTheme="majorHAnsi" w:hAnsiTheme="majorHAnsi" w:cstheme="majorHAnsi"/>
          <w:highlight w:val="green"/>
          <w:u w:val="single"/>
        </w:rPr>
        <w:t>. </w:t>
      </w:r>
      <w:r w:rsidRPr="00DE2072">
        <w:rPr>
          <w:rFonts w:asciiTheme="majorHAnsi" w:hAnsiTheme="majorHAnsi" w:cstheme="majorHAnsi"/>
          <w:b/>
          <w:bCs/>
          <w:highlight w:val="green"/>
          <w:u w:val="single"/>
        </w:rPr>
        <w:t>I see</w:t>
      </w:r>
      <w:r w:rsidRPr="00DE2072">
        <w:rPr>
          <w:rFonts w:asciiTheme="majorHAnsi" w:hAnsiTheme="majorHAnsi" w:cstheme="majorHAnsi"/>
          <w:u w:val="single"/>
        </w:rPr>
        <w:t> the project of </w:t>
      </w:r>
      <w:r w:rsidRPr="00DE2072">
        <w:rPr>
          <w:rFonts w:asciiTheme="majorHAnsi" w:hAnsiTheme="majorHAnsi" w:cstheme="majorHAnsi"/>
          <w:b/>
          <w:bCs/>
          <w:highlight w:val="green"/>
          <w:u w:val="single"/>
        </w:rPr>
        <w:t>morality as a project of renormalizing intuition</w:t>
      </w:r>
      <w:r w:rsidRPr="00DE2072">
        <w:rPr>
          <w:rFonts w:asciiTheme="majorHAnsi" w:hAnsiTheme="majorHAnsi" w:cstheme="majorHAnsi"/>
          <w:b/>
          <w:bCs/>
          <w:u w:val="single"/>
        </w:rPr>
        <w:t>.</w:t>
      </w:r>
      <w:r w:rsidRPr="00DE2072">
        <w:rPr>
          <w:rFonts w:asciiTheme="majorHAnsi" w:hAnsiTheme="majorHAnsi" w:cstheme="majorHAnsi"/>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DE2072">
        <w:rPr>
          <w:rFonts w:asciiTheme="majorHAnsi" w:hAnsiTheme="majorHAnsi" w:cstheme="majorHAnsi"/>
          <w:b/>
          <w:bCs/>
          <w:highlight w:val="green"/>
          <w:u w:val="single"/>
        </w:rPr>
        <w:t>Delete all</w:t>
      </w:r>
      <w:r w:rsidRPr="00DE2072">
        <w:rPr>
          <w:rFonts w:asciiTheme="majorHAnsi" w:hAnsiTheme="majorHAnsi" w:cstheme="majorHAnsi"/>
          <w:u w:val="single"/>
        </w:rPr>
        <w:t> the </w:t>
      </w:r>
      <w:r w:rsidRPr="00DE2072">
        <w:rPr>
          <w:rFonts w:asciiTheme="majorHAnsi" w:hAnsiTheme="majorHAnsi" w:cstheme="majorHAnsi"/>
          <w:b/>
          <w:bCs/>
          <w:highlight w:val="green"/>
          <w:u w:val="single"/>
        </w:rPr>
        <w:t>intuitions, and</w:t>
      </w:r>
      <w:r w:rsidRPr="00DE2072">
        <w:rPr>
          <w:rFonts w:asciiTheme="majorHAnsi" w:hAnsiTheme="majorHAnsi" w:cstheme="majorHAnsi"/>
          <w:u w:val="single"/>
        </w:rPr>
        <w:t> you aren’t left with an ideal philosopher of perfect emptiness, </w:t>
      </w:r>
      <w:r w:rsidRPr="00DE2072">
        <w:rPr>
          <w:rFonts w:asciiTheme="majorHAnsi" w:hAnsiTheme="majorHAnsi" w:cstheme="majorHAnsi"/>
          <w:b/>
          <w:bCs/>
          <w:highlight w:val="green"/>
          <w:u w:val="single"/>
        </w:rPr>
        <w:t>you’re left with a rock. Keep all your</w:t>
      </w:r>
      <w:r w:rsidRPr="00DE2072">
        <w:rPr>
          <w:rFonts w:asciiTheme="majorHAnsi" w:hAnsiTheme="majorHAnsi" w:cstheme="majorHAnsi"/>
          <w:u w:val="single"/>
        </w:rPr>
        <w:t> specific </w:t>
      </w:r>
      <w:r w:rsidRPr="00DE2072">
        <w:rPr>
          <w:rFonts w:asciiTheme="majorHAnsi" w:hAnsiTheme="majorHAnsi" w:cstheme="majorHAnsi"/>
          <w:b/>
          <w:bCs/>
          <w:highlight w:val="green"/>
          <w:u w:val="single"/>
        </w:rPr>
        <w:t>intuitions and</w:t>
      </w:r>
      <w:r w:rsidRPr="00DE2072">
        <w:rPr>
          <w:rFonts w:asciiTheme="majorHAnsi" w:hAnsiTheme="majorHAnsi" w:cstheme="majorHAnsi"/>
          <w:u w:val="single"/>
        </w:rPr>
        <w:t> refuse to build upon the reflective ones, and you aren’t left with an ideal philosopher of perfect spontaneity and genuineness, </w:t>
      </w:r>
      <w:r w:rsidRPr="00DE2072">
        <w:rPr>
          <w:rFonts w:asciiTheme="majorHAnsi" w:hAnsiTheme="majorHAnsi" w:cstheme="majorHAnsi"/>
          <w:b/>
          <w:bCs/>
          <w:highlight w:val="green"/>
          <w:u w:val="single"/>
        </w:rPr>
        <w:t>you’re left with a</w:t>
      </w:r>
      <w:r w:rsidRPr="00DE2072">
        <w:rPr>
          <w:rFonts w:asciiTheme="majorHAnsi" w:hAnsiTheme="majorHAnsi" w:cstheme="majorHAnsi"/>
          <w:u w:val="single"/>
        </w:rPr>
        <w:t> grunting </w:t>
      </w:r>
      <w:r w:rsidRPr="00DE2072">
        <w:rPr>
          <w:rFonts w:asciiTheme="majorHAnsi" w:hAnsiTheme="majorHAnsi" w:cstheme="majorHAnsi"/>
          <w:b/>
          <w:bCs/>
          <w:highlight w:val="green"/>
          <w:u w:val="single"/>
        </w:rPr>
        <w:t>caveperson</w:t>
      </w:r>
      <w:r w:rsidRPr="00DE2072">
        <w:rPr>
          <w:rFonts w:asciiTheme="majorHAnsi" w:hAnsiTheme="majorHAnsi" w:cstheme="majorHAnsi"/>
          <w:u w:val="single"/>
        </w:rPr>
        <w:t> running in circles, due to cyclical preferences and similar inconsistencies. “Intuition”, as a term of art, is not a curse word when it comes to morality – there is nothing else to argue from. </w:t>
      </w:r>
      <w:r w:rsidRPr="00DE2072">
        <w:rPr>
          <w:rFonts w:asciiTheme="majorHAnsi" w:hAnsiTheme="majorHAnsi" w:cstheme="majorHAnsi"/>
          <w:b/>
          <w:bCs/>
          <w:highlight w:val="green"/>
          <w:u w:val="single"/>
        </w:rPr>
        <w:t>Even modus ponens is an “intuition</w:t>
      </w:r>
      <w:r w:rsidRPr="00DE2072">
        <w:rPr>
          <w:rFonts w:asciiTheme="majorHAnsi" w:hAnsiTheme="majorHAnsi" w:cstheme="majorHAnsi"/>
          <w:b/>
          <w:bCs/>
          <w:u w:val="single"/>
        </w:rPr>
        <w:t>”</w:t>
      </w:r>
      <w:r w:rsidRPr="00DE2072">
        <w:rPr>
          <w:rFonts w:asciiTheme="majorHAnsi" w:hAnsiTheme="majorHAnsi" w:cstheme="majorHAnsi"/>
          <w:u w:val="single"/>
        </w:rPr>
        <w:t> in this sense – </w:t>
      </w:r>
      <w:r w:rsidRPr="00DE2072">
        <w:rPr>
          <w:rFonts w:asciiTheme="majorHAnsi" w:hAnsiTheme="majorHAnsi" w:cstheme="majorHAnsi"/>
          <w:b/>
          <w:bCs/>
          <w:u w:val="single"/>
        </w:rPr>
        <w:t>it</w:t>
      </w:r>
      <w:r w:rsidRPr="00DE2072">
        <w:rPr>
          <w:rFonts w:asciiTheme="majorHAnsi" w:hAnsiTheme="majorHAnsi" w:cstheme="majorHAnsi"/>
          <w:u w:val="single"/>
        </w:rPr>
        <w:t>‘s </w:t>
      </w:r>
      <w:r w:rsidRPr="00DE2072">
        <w:rPr>
          <w:rFonts w:asciiTheme="majorHAnsi" w:hAnsiTheme="majorHAnsi" w:cstheme="majorHAnsi"/>
          <w:b/>
          <w:bCs/>
          <w:highlight w:val="green"/>
          <w:u w:val="single"/>
        </w:rPr>
        <w:t>just</w:t>
      </w:r>
      <w:r w:rsidRPr="00DE2072">
        <w:rPr>
          <w:rFonts w:asciiTheme="majorHAnsi" w:hAnsiTheme="majorHAnsi" w:cstheme="majorHAnsi"/>
          <w:u w:val="single"/>
        </w:rPr>
        <w:t> that modus ponens </w:t>
      </w:r>
      <w:r w:rsidRPr="00DE2072">
        <w:rPr>
          <w:rFonts w:asciiTheme="majorHAnsi" w:hAnsiTheme="majorHAnsi" w:cstheme="majorHAnsi"/>
          <w:b/>
          <w:bCs/>
          <w:highlight w:val="green"/>
          <w:u w:val="single"/>
        </w:rPr>
        <w:t>still seems like a good idea after being</w:t>
      </w:r>
      <w:r w:rsidRPr="00DE2072">
        <w:rPr>
          <w:rFonts w:asciiTheme="majorHAnsi" w:hAnsiTheme="majorHAnsi" w:cstheme="majorHAnsi"/>
          <w:u w:val="single"/>
        </w:rPr>
        <w:t> formalized, </w:t>
      </w:r>
      <w:r w:rsidRPr="00DE2072">
        <w:rPr>
          <w:rFonts w:asciiTheme="majorHAnsi" w:hAnsiTheme="majorHAnsi" w:cstheme="majorHAnsi"/>
          <w:b/>
          <w:bCs/>
          <w:highlight w:val="green"/>
          <w:u w:val="single"/>
        </w:rPr>
        <w:t>reflected on</w:t>
      </w:r>
      <w:r w:rsidRPr="00DE2072">
        <w:rPr>
          <w:rFonts w:asciiTheme="majorHAnsi" w:hAnsiTheme="majorHAnsi" w:cstheme="majorHAnsi"/>
          <w:u w:val="single"/>
        </w:rPr>
        <w:t>, extrapolated out to see if it has sensible consequences, etcetera.</w:t>
      </w:r>
      <w:r w:rsidRPr="00DE2072">
        <w:rPr>
          <w:rFonts w:asciiTheme="majorHAnsi" w:hAnsiTheme="majorHAnsi" w:cstheme="majorHAnsi"/>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DE2072">
        <w:rPr>
          <w:rFonts w:asciiTheme="majorHAnsi" w:hAnsiTheme="majorHAnsi" w:cstheme="majorHAnsi"/>
          <w:u w:val="single"/>
        </w:rPr>
        <w:t>Among other things, </w:t>
      </w:r>
      <w:r w:rsidRPr="00DE2072">
        <w:rPr>
          <w:rFonts w:asciiTheme="majorHAnsi" w:hAnsiTheme="majorHAnsi" w:cstheme="majorHAnsi"/>
          <w:b/>
          <w:bCs/>
          <w:highlight w:val="green"/>
          <w:u w:val="single"/>
        </w:rPr>
        <w:t>if you try to violate</w:t>
      </w:r>
      <w:r w:rsidRPr="00DE2072">
        <w:rPr>
          <w:rFonts w:asciiTheme="majorHAnsi" w:hAnsiTheme="majorHAnsi" w:cstheme="majorHAnsi"/>
          <w:highlight w:val="green"/>
          <w:u w:val="single"/>
        </w:rPr>
        <w:t> “</w:t>
      </w:r>
      <w:r w:rsidRPr="00DE2072">
        <w:rPr>
          <w:rFonts w:asciiTheme="majorHAnsi" w:hAnsiTheme="majorHAnsi" w:cstheme="majorHAnsi"/>
          <w:b/>
          <w:bCs/>
          <w:highlight w:val="green"/>
          <w:u w:val="single"/>
        </w:rPr>
        <w:t>uti</w:t>
      </w:r>
      <w:r w:rsidRPr="00DE2072">
        <w:rPr>
          <w:rFonts w:asciiTheme="majorHAnsi" w:hAnsiTheme="majorHAnsi" w:cstheme="majorHAnsi"/>
          <w:b/>
          <w:bCs/>
          <w:u w:val="single"/>
        </w:rPr>
        <w:t>l</w:t>
      </w:r>
      <w:r w:rsidRPr="00DE2072">
        <w:rPr>
          <w:rFonts w:asciiTheme="majorHAnsi" w:hAnsiTheme="majorHAnsi" w:cstheme="majorHAnsi"/>
          <w:u w:val="single"/>
        </w:rPr>
        <w:t>itarianism”, </w:t>
      </w:r>
      <w:r w:rsidRPr="00DE2072">
        <w:rPr>
          <w:rFonts w:asciiTheme="majorHAnsi" w:hAnsiTheme="majorHAnsi" w:cstheme="majorHAnsi"/>
          <w:b/>
          <w:bCs/>
          <w:highlight w:val="green"/>
          <w:u w:val="single"/>
        </w:rPr>
        <w:t>you run into paradoxes, contradictions</w:t>
      </w:r>
      <w:r w:rsidRPr="00DE2072">
        <w:rPr>
          <w:rFonts w:asciiTheme="majorHAnsi" w:hAnsiTheme="majorHAnsi" w:cstheme="majorHAnsi"/>
          <w:highlight w:val="green"/>
          <w:u w:val="single"/>
        </w:rPr>
        <w:t>,</w:t>
      </w:r>
      <w:r w:rsidRPr="00DE2072">
        <w:rPr>
          <w:rFonts w:asciiTheme="majorHAnsi" w:hAnsiTheme="majorHAnsi" w:cstheme="majorHAnsi"/>
          <w:u w:val="single"/>
        </w:rPr>
        <w:t xml:space="preserve"> circular preferences, </w:t>
      </w:r>
      <w:r w:rsidRPr="00DE2072">
        <w:rPr>
          <w:rFonts w:asciiTheme="majorHAnsi" w:hAnsiTheme="majorHAnsi" w:cstheme="majorHAnsi"/>
          <w:b/>
          <w:bCs/>
          <w:highlight w:val="green"/>
          <w:u w:val="single"/>
        </w:rPr>
        <w:t>and other</w:t>
      </w:r>
      <w:r w:rsidRPr="00DE2072">
        <w:rPr>
          <w:rFonts w:asciiTheme="majorHAnsi" w:hAnsiTheme="majorHAnsi" w:cstheme="majorHAnsi"/>
          <w:u w:val="single"/>
        </w:rPr>
        <w:t> things that aren’t </w:t>
      </w:r>
      <w:r w:rsidRPr="00DE2072">
        <w:rPr>
          <w:rFonts w:asciiTheme="majorHAnsi" w:hAnsiTheme="majorHAnsi" w:cstheme="majorHAnsi"/>
          <w:b/>
          <w:bCs/>
          <w:highlight w:val="green"/>
          <w:u w:val="single"/>
        </w:rPr>
        <w:t>symptoms of</w:t>
      </w:r>
      <w:r w:rsidRPr="00DE2072">
        <w:rPr>
          <w:rFonts w:asciiTheme="majorHAnsi" w:hAnsiTheme="majorHAnsi" w:cstheme="majorHAnsi"/>
          <w:u w:val="single"/>
        </w:rPr>
        <w:t> moral wrongness so much as </w:t>
      </w:r>
      <w:r w:rsidRPr="00DE2072">
        <w:rPr>
          <w:rFonts w:asciiTheme="majorHAnsi" w:hAnsiTheme="majorHAnsi" w:cstheme="majorHAnsi"/>
          <w:b/>
          <w:bCs/>
          <w:highlight w:val="green"/>
          <w:u w:val="single"/>
        </w:rPr>
        <w:t>moral incoherence</w:t>
      </w:r>
      <w:r w:rsidRPr="00DE2072">
        <w:rPr>
          <w:rFonts w:asciiTheme="majorHAnsi" w:hAnsiTheme="majorHAnsi" w:cstheme="majorHAnsi"/>
          <w:u w:val="single"/>
        </w:rPr>
        <w:t>.</w:t>
      </w:r>
      <w:r w:rsidRPr="00DE2072">
        <w:rPr>
          <w:rFonts w:asciiTheme="majorHAnsi" w:hAnsiTheme="majorHAnsi" w:cstheme="majorHAnsi"/>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DE2072">
        <w:rPr>
          <w:rFonts w:asciiTheme="majorHAnsi" w:hAnsiTheme="majorHAnsi" w:cstheme="majorHAnsi"/>
          <w:b/>
          <w:bCs/>
          <w:highlight w:val="green"/>
          <w:u w:val="single"/>
        </w:rPr>
        <w:t>After</w:t>
      </w:r>
      <w:r w:rsidRPr="00DE2072">
        <w:rPr>
          <w:rFonts w:asciiTheme="majorHAnsi" w:hAnsiTheme="majorHAnsi" w:cstheme="majorHAnsi"/>
          <w:u w:val="single"/>
        </w:rPr>
        <w:t> the two hundred and eighty-seventh </w:t>
      </w:r>
      <w:r w:rsidRPr="00DE2072">
        <w:rPr>
          <w:rFonts w:asciiTheme="majorHAnsi" w:hAnsiTheme="majorHAnsi" w:cstheme="majorHAnsi"/>
          <w:b/>
          <w:bCs/>
          <w:highlight w:val="green"/>
          <w:u w:val="single"/>
        </w:rPr>
        <w:t>research</w:t>
      </w:r>
      <w:r w:rsidRPr="00DE2072">
        <w:rPr>
          <w:rFonts w:asciiTheme="majorHAnsi" w:hAnsiTheme="majorHAnsi" w:cstheme="majorHAnsi"/>
          <w:u w:val="single"/>
        </w:rPr>
        <w:t> study </w:t>
      </w:r>
      <w:r w:rsidRPr="00DE2072">
        <w:rPr>
          <w:rFonts w:asciiTheme="majorHAnsi" w:hAnsiTheme="majorHAnsi" w:cstheme="majorHAnsi"/>
          <w:b/>
          <w:bCs/>
          <w:highlight w:val="green"/>
          <w:u w:val="single"/>
        </w:rPr>
        <w:t>showing that people will chop their own feet off if you frame the problem the wrong way, you start to distrust first impressions. When you’ve read</w:t>
      </w:r>
      <w:r w:rsidRPr="00DE2072">
        <w:rPr>
          <w:rFonts w:asciiTheme="majorHAnsi" w:hAnsiTheme="majorHAnsi" w:cstheme="majorHAnsi"/>
          <w:u w:val="single"/>
        </w:rPr>
        <w:t> enough </w:t>
      </w:r>
      <w:r w:rsidRPr="00DE2072">
        <w:rPr>
          <w:rFonts w:asciiTheme="majorHAnsi" w:hAnsiTheme="majorHAnsi" w:cstheme="majorHAnsi"/>
          <w:b/>
          <w:bCs/>
          <w:highlight w:val="green"/>
          <w:u w:val="single"/>
        </w:rPr>
        <w:t>research on scope insensitivity</w:t>
      </w:r>
      <w:r w:rsidRPr="00DE2072">
        <w:rPr>
          <w:rFonts w:asciiTheme="majorHAnsi" w:hAnsiTheme="majorHAnsi" w:cstheme="majorHAnsi"/>
          <w:u w:val="single"/>
        </w:rPr>
        <w:t> – people will pay only 28% more to protect all 57 wilderness areas in Ontario than one area, </w:t>
      </w:r>
      <w:r w:rsidRPr="00DE2072">
        <w:rPr>
          <w:rFonts w:asciiTheme="majorHAnsi" w:hAnsiTheme="majorHAnsi" w:cstheme="majorHAnsi"/>
          <w:b/>
          <w:bCs/>
          <w:highlight w:val="green"/>
          <w:u w:val="single"/>
        </w:rPr>
        <w:t>people will pay the same amount to save 50,000 lives as 5,000</w:t>
      </w:r>
      <w:r w:rsidRPr="00DE2072">
        <w:rPr>
          <w:rFonts w:asciiTheme="majorHAnsi" w:hAnsiTheme="majorHAnsi" w:cstheme="majorHAnsi"/>
          <w:u w:val="single"/>
        </w:rPr>
        <w:t> lives… that sort of thing…</w:t>
      </w:r>
      <w:r w:rsidRPr="00DE2072">
        <w:rPr>
          <w:rFonts w:asciiTheme="majorHAnsi" w:hAnsiTheme="majorHAnsi" w:cstheme="majorHAnsi"/>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w:t>
      </w:r>
      <w:r w:rsidRPr="00DE2072">
        <w:rPr>
          <w:rFonts w:asciiTheme="majorHAnsi" w:hAnsiTheme="majorHAnsi" w:cstheme="majorHAnsi"/>
          <w:sz w:val="16"/>
        </w:rPr>
        <w:lastRenderedPageBreak/>
        <w:t xml:space="preserve">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DE2072">
        <w:rPr>
          <w:rFonts w:asciiTheme="majorHAnsi" w:hAnsiTheme="majorHAnsi" w:cstheme="majorHAnsi"/>
          <w:u w:val="single"/>
        </w:rPr>
        <w:t>Now, </w:t>
      </w:r>
      <w:r w:rsidRPr="00DE2072">
        <w:rPr>
          <w:rFonts w:asciiTheme="majorHAnsi" w:hAnsiTheme="majorHAnsi" w:cstheme="majorHAnsi"/>
          <w:b/>
          <w:bCs/>
          <w:highlight w:val="green"/>
          <w:u w:val="single"/>
        </w:rPr>
        <w:t>you could</w:t>
      </w:r>
      <w:r w:rsidRPr="00DE2072">
        <w:rPr>
          <w:rFonts w:asciiTheme="majorHAnsi" w:hAnsiTheme="majorHAnsi" w:cstheme="majorHAnsi"/>
          <w:u w:val="single"/>
        </w:rPr>
        <w:t> look at this intuition, and </w:t>
      </w:r>
      <w:r w:rsidRPr="00DE2072">
        <w:rPr>
          <w:rFonts w:asciiTheme="majorHAnsi" w:hAnsiTheme="majorHAnsi" w:cstheme="majorHAnsi"/>
          <w:b/>
          <w:bCs/>
          <w:highlight w:val="green"/>
          <w:u w:val="single"/>
        </w:rPr>
        <w:t>think it was</w:t>
      </w:r>
      <w:r w:rsidRPr="00DE2072">
        <w:rPr>
          <w:rFonts w:asciiTheme="majorHAnsi" w:hAnsiTheme="majorHAnsi" w:cstheme="majorHAnsi"/>
          <w:u w:val="single"/>
        </w:rPr>
        <w:t> revealing </w:t>
      </w:r>
      <w:r w:rsidRPr="00DE2072">
        <w:rPr>
          <w:rFonts w:asciiTheme="majorHAnsi" w:hAnsiTheme="majorHAnsi" w:cstheme="majorHAnsi"/>
          <w:b/>
          <w:bCs/>
          <w:highlight w:val="green"/>
          <w:u w:val="single"/>
        </w:rPr>
        <w:t>some</w:t>
      </w:r>
      <w:r w:rsidRPr="00DE2072">
        <w:rPr>
          <w:rFonts w:asciiTheme="majorHAnsi" w:hAnsiTheme="majorHAnsi" w:cstheme="majorHAnsi"/>
          <w:u w:val="single"/>
        </w:rPr>
        <w:t> kind of incredibly </w:t>
      </w:r>
      <w:r w:rsidRPr="00DE2072">
        <w:rPr>
          <w:rFonts w:asciiTheme="majorHAnsi" w:hAnsiTheme="majorHAnsi" w:cstheme="majorHAnsi"/>
          <w:b/>
          <w:bCs/>
          <w:highlight w:val="green"/>
          <w:u w:val="single"/>
        </w:rPr>
        <w:t>deep moral truth</w:t>
      </w:r>
      <w:r w:rsidRPr="00DE2072">
        <w:rPr>
          <w:rFonts w:asciiTheme="majorHAnsi" w:hAnsiTheme="majorHAnsi" w:cstheme="majorHAnsi"/>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DE2072">
        <w:rPr>
          <w:rFonts w:asciiTheme="majorHAnsi" w:hAnsiTheme="majorHAnsi" w:cstheme="majorHAnsi"/>
          <w:b/>
          <w:bCs/>
          <w:highlight w:val="green"/>
          <w:u w:val="single"/>
        </w:rPr>
        <w:t>Or you could</w:t>
      </w:r>
      <w:r w:rsidRPr="00DE2072">
        <w:rPr>
          <w:rFonts w:asciiTheme="majorHAnsi" w:hAnsiTheme="majorHAnsi" w:cstheme="majorHAnsi"/>
          <w:u w:val="single"/>
        </w:rPr>
        <w:t> look at that and </w:t>
      </w:r>
      <w:r w:rsidRPr="00DE2072">
        <w:rPr>
          <w:rFonts w:asciiTheme="majorHAnsi" w:hAnsiTheme="majorHAnsi" w:cstheme="majorHAnsi"/>
          <w:b/>
          <w:bCs/>
          <w:highlight w:val="green"/>
          <w:u w:val="single"/>
        </w:rPr>
        <w:t>say: “The intuition is wrong: the brain can’t</w:t>
      </w:r>
      <w:r w:rsidRPr="00DE2072">
        <w:rPr>
          <w:rFonts w:asciiTheme="majorHAnsi" w:hAnsiTheme="majorHAnsi" w:cstheme="majorHAnsi"/>
          <w:u w:val="single"/>
        </w:rPr>
        <w:t> successfully </w:t>
      </w:r>
      <w:r w:rsidRPr="00DE2072">
        <w:rPr>
          <w:rFonts w:asciiTheme="majorHAnsi" w:hAnsiTheme="majorHAnsi" w:cstheme="majorHAnsi"/>
          <w:b/>
          <w:bCs/>
          <w:highlight w:val="green"/>
          <w:u w:val="single"/>
        </w:rPr>
        <w:t>multiply</w:t>
      </w:r>
      <w:r w:rsidRPr="00DE2072">
        <w:rPr>
          <w:rFonts w:asciiTheme="majorHAnsi" w:hAnsiTheme="majorHAnsi" w:cstheme="majorHAnsi"/>
          <w:u w:val="single"/>
        </w:rPr>
        <w:t> by eight and get a larger quantity than it started with. </w:t>
      </w:r>
      <w:r w:rsidRPr="00DE2072">
        <w:rPr>
          <w:rFonts w:asciiTheme="majorHAnsi" w:hAnsiTheme="majorHAnsi" w:cstheme="majorHAnsi"/>
          <w:b/>
          <w:bCs/>
          <w:highlight w:val="green"/>
          <w:u w:val="single"/>
        </w:rPr>
        <w:t>But it ought to</w:t>
      </w:r>
      <w:r w:rsidRPr="00DE2072">
        <w:rPr>
          <w:rFonts w:asciiTheme="majorHAnsi" w:hAnsiTheme="majorHAnsi" w:cstheme="majorHAnsi"/>
          <w:highlight w:val="green"/>
          <w:u w:val="single"/>
        </w:rPr>
        <w:t>,</w:t>
      </w:r>
      <w:r w:rsidRPr="00DE2072">
        <w:rPr>
          <w:rFonts w:asciiTheme="majorHAnsi" w:hAnsiTheme="majorHAnsi" w:cstheme="majorHAnsi"/>
          <w:u w:val="single"/>
        </w:rPr>
        <w:t> normatively speaking.”</w:t>
      </w:r>
      <w:r w:rsidRPr="00DE2072">
        <w:rPr>
          <w:rFonts w:asciiTheme="majorHAnsi" w:hAnsiTheme="majorHAnsi" w:cstheme="majorHAnsi"/>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DE2072">
        <w:rPr>
          <w:rFonts w:asciiTheme="majorHAnsi" w:hAnsiTheme="majorHAnsi" w:cstheme="majorHAnsi"/>
          <w:b/>
          <w:bCs/>
          <w:highlight w:val="green"/>
          <w:u w:val="single"/>
        </w:rPr>
        <w:t>When you’ve read</w:t>
      </w:r>
      <w:r w:rsidRPr="00DE2072">
        <w:rPr>
          <w:rFonts w:asciiTheme="majorHAnsi" w:hAnsiTheme="majorHAnsi" w:cstheme="majorHAnsi"/>
          <w:u w:val="single"/>
        </w:rPr>
        <w:t> enough heuristics and </w:t>
      </w:r>
      <w:r w:rsidRPr="00DE2072">
        <w:rPr>
          <w:rFonts w:asciiTheme="majorHAnsi" w:hAnsiTheme="majorHAnsi" w:cstheme="majorHAnsi"/>
          <w:b/>
          <w:bCs/>
          <w:highlight w:val="green"/>
          <w:u w:val="single"/>
        </w:rPr>
        <w:t>biases research, and</w:t>
      </w:r>
      <w:r w:rsidRPr="00DE2072">
        <w:rPr>
          <w:rFonts w:asciiTheme="majorHAnsi" w:hAnsiTheme="majorHAnsi" w:cstheme="majorHAnsi"/>
          <w:b/>
          <w:bCs/>
          <w:u w:val="single"/>
        </w:rPr>
        <w:t> </w:t>
      </w:r>
      <w:r w:rsidRPr="00DE2072">
        <w:rPr>
          <w:rFonts w:asciiTheme="majorHAnsi" w:hAnsiTheme="majorHAnsi" w:cstheme="majorHAnsi"/>
          <w:u w:val="single"/>
        </w:rPr>
        <w:t>enough </w:t>
      </w:r>
      <w:r w:rsidRPr="00DE2072">
        <w:rPr>
          <w:rFonts w:asciiTheme="majorHAnsi" w:hAnsiTheme="majorHAnsi" w:cstheme="majorHAnsi"/>
          <w:b/>
          <w:bCs/>
          <w:highlight w:val="green"/>
          <w:u w:val="single"/>
        </w:rPr>
        <w:t>coherence</w:t>
      </w:r>
      <w:r w:rsidRPr="00DE2072">
        <w:rPr>
          <w:rFonts w:asciiTheme="majorHAnsi" w:hAnsiTheme="majorHAnsi" w:cstheme="majorHAnsi"/>
          <w:u w:val="single"/>
        </w:rPr>
        <w:t> and uniqueness </w:t>
      </w:r>
      <w:r w:rsidRPr="00DE2072">
        <w:rPr>
          <w:rFonts w:asciiTheme="majorHAnsi" w:hAnsiTheme="majorHAnsi" w:cstheme="majorHAnsi"/>
          <w:b/>
          <w:bCs/>
          <w:highlight w:val="green"/>
          <w:u w:val="single"/>
        </w:rPr>
        <w:t>proofs for</w:t>
      </w:r>
      <w:r w:rsidRPr="00DE2072">
        <w:rPr>
          <w:rFonts w:asciiTheme="majorHAnsi" w:hAnsiTheme="majorHAnsi" w:cstheme="majorHAnsi"/>
          <w:u w:val="single"/>
        </w:rPr>
        <w:t> Bayesian probabilities and </w:t>
      </w:r>
      <w:r w:rsidRPr="00DE2072">
        <w:rPr>
          <w:rFonts w:asciiTheme="majorHAnsi" w:hAnsiTheme="majorHAnsi" w:cstheme="majorHAnsi"/>
          <w:b/>
          <w:bCs/>
          <w:highlight w:val="green"/>
          <w:u w:val="single"/>
        </w:rPr>
        <w:t>expected utility</w:t>
      </w:r>
      <w:r w:rsidRPr="00DE2072">
        <w:rPr>
          <w:rFonts w:asciiTheme="majorHAnsi" w:hAnsiTheme="majorHAnsi" w:cstheme="majorHAnsi"/>
          <w:u w:val="single"/>
        </w:rPr>
        <w:t>, and you’ve seen the “Dutch book” and “money pump” effects that penalize trying to handle uncertain outcomes any other way, then </w:t>
      </w:r>
      <w:r w:rsidRPr="00DE2072">
        <w:rPr>
          <w:rFonts w:asciiTheme="majorHAnsi" w:hAnsiTheme="majorHAnsi" w:cstheme="majorHAnsi"/>
          <w:b/>
          <w:bCs/>
          <w:highlight w:val="green"/>
          <w:u w:val="single"/>
        </w:rPr>
        <w:t>you don’t see</w:t>
      </w:r>
      <w:r w:rsidRPr="00DE2072">
        <w:rPr>
          <w:rFonts w:asciiTheme="majorHAnsi" w:hAnsiTheme="majorHAnsi" w:cstheme="majorHAnsi"/>
          <w:u w:val="single"/>
        </w:rPr>
        <w:t> the </w:t>
      </w:r>
      <w:r w:rsidRPr="00DE2072">
        <w:rPr>
          <w:rFonts w:asciiTheme="majorHAnsi" w:hAnsiTheme="majorHAnsi" w:cstheme="majorHAnsi"/>
          <w:b/>
          <w:bCs/>
          <w:highlight w:val="green"/>
          <w:u w:val="single"/>
        </w:rPr>
        <w:t>preference reversals</w:t>
      </w:r>
      <w:r w:rsidRPr="00DE2072">
        <w:rPr>
          <w:rFonts w:asciiTheme="majorHAnsi" w:hAnsiTheme="majorHAnsi" w:cstheme="majorHAnsi"/>
          <w:u w:val="single"/>
        </w:rPr>
        <w:t> in the Allais Paradox </w:t>
      </w:r>
      <w:r w:rsidRPr="00DE2072">
        <w:rPr>
          <w:rFonts w:asciiTheme="majorHAnsi" w:hAnsiTheme="majorHAnsi" w:cstheme="majorHAnsi"/>
          <w:b/>
          <w:bCs/>
          <w:highlight w:val="green"/>
          <w:u w:val="single"/>
        </w:rPr>
        <w:t>as</w:t>
      </w:r>
      <w:r w:rsidRPr="00DE2072">
        <w:rPr>
          <w:rFonts w:asciiTheme="majorHAnsi" w:hAnsiTheme="majorHAnsi" w:cstheme="majorHAnsi"/>
          <w:u w:val="single"/>
        </w:rPr>
        <w:t> revealing some incredibly </w:t>
      </w:r>
      <w:r w:rsidRPr="00DE2072">
        <w:rPr>
          <w:rFonts w:asciiTheme="majorHAnsi" w:hAnsiTheme="majorHAnsi" w:cstheme="majorHAnsi"/>
          <w:b/>
          <w:bCs/>
          <w:highlight w:val="green"/>
          <w:u w:val="single"/>
        </w:rPr>
        <w:t>deep moral truth</w:t>
      </w:r>
      <w:r w:rsidRPr="00DE2072">
        <w:rPr>
          <w:rFonts w:asciiTheme="majorHAnsi" w:hAnsiTheme="majorHAnsi" w:cstheme="majorHAnsi"/>
          <w:u w:val="single"/>
        </w:rPr>
        <w:t> about the intrinsic value of certainty</w:t>
      </w:r>
      <w:r w:rsidRPr="00304D7B">
        <w:rPr>
          <w:rFonts w:asciiTheme="majorHAnsi" w:hAnsiTheme="majorHAnsi" w:cstheme="majorHAnsi"/>
          <w:u w:val="single"/>
        </w:rPr>
        <w:t>. </w:t>
      </w:r>
      <w:r w:rsidRPr="00304D7B">
        <w:rPr>
          <w:rFonts w:asciiTheme="majorHAnsi" w:hAnsiTheme="majorHAnsi" w:cstheme="majorHAnsi"/>
          <w:b/>
          <w:bCs/>
          <w:u w:val="single"/>
        </w:rPr>
        <w:t>It</w:t>
      </w:r>
      <w:r w:rsidRPr="00304D7B">
        <w:rPr>
          <w:rFonts w:asciiTheme="majorHAnsi" w:hAnsiTheme="majorHAnsi" w:cstheme="majorHAnsi"/>
          <w:u w:val="single"/>
        </w:rPr>
        <w:t> just </w:t>
      </w:r>
      <w:r w:rsidRPr="00304D7B">
        <w:rPr>
          <w:rFonts w:asciiTheme="majorHAnsi" w:hAnsiTheme="majorHAnsi" w:cstheme="majorHAnsi"/>
          <w:b/>
          <w:bCs/>
          <w:u w:val="single"/>
        </w:rPr>
        <w:t>goes to show that the brain doesn’t</w:t>
      </w:r>
      <w:r w:rsidRPr="00304D7B">
        <w:rPr>
          <w:rFonts w:asciiTheme="majorHAnsi" w:hAnsiTheme="majorHAnsi" w:cstheme="majorHAnsi"/>
          <w:u w:val="single"/>
        </w:rPr>
        <w:t> goddamn </w:t>
      </w:r>
      <w:r w:rsidRPr="00304D7B">
        <w:rPr>
          <w:rFonts w:asciiTheme="majorHAnsi" w:hAnsiTheme="majorHAnsi" w:cstheme="majorHAnsi"/>
          <w:b/>
          <w:bCs/>
          <w:u w:val="single"/>
        </w:rPr>
        <w:t>multiply.</w:t>
      </w:r>
      <w:r w:rsidRPr="00304D7B">
        <w:rPr>
          <w:rFonts w:asciiTheme="majorHAnsi" w:hAnsiTheme="majorHAnsi" w:cstheme="majorHAnsi"/>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304D7B">
        <w:rPr>
          <w:rFonts w:asciiTheme="majorHAnsi" w:hAnsiTheme="majorHAnsi" w:cstheme="majorHAnsi"/>
          <w:u w:val="single"/>
        </w:rPr>
        <w:t>Part of it, clearly, is that </w:t>
      </w:r>
      <w:r w:rsidRPr="00304D7B">
        <w:rPr>
          <w:rFonts w:asciiTheme="majorHAnsi" w:hAnsiTheme="majorHAnsi" w:cstheme="majorHAnsi"/>
          <w:b/>
          <w:bCs/>
          <w:u w:val="single"/>
        </w:rPr>
        <w:t>primitive intuitions don’t </w:t>
      </w:r>
      <w:r w:rsidRPr="00304D7B">
        <w:rPr>
          <w:rFonts w:asciiTheme="majorHAnsi" w:hAnsiTheme="majorHAnsi" w:cstheme="majorHAnsi"/>
          <w:u w:val="single"/>
        </w:rPr>
        <w:t>successfully </w:t>
      </w:r>
      <w:r w:rsidRPr="00304D7B">
        <w:rPr>
          <w:rFonts w:asciiTheme="majorHAnsi" w:hAnsiTheme="majorHAnsi" w:cstheme="majorHAnsi"/>
          <w:b/>
          <w:bCs/>
          <w:u w:val="single"/>
        </w:rPr>
        <w:t>diminish the emotional impact of</w:t>
      </w:r>
      <w:r w:rsidRPr="00304D7B">
        <w:rPr>
          <w:rFonts w:asciiTheme="majorHAnsi" w:hAnsiTheme="majorHAnsi" w:cstheme="majorHAnsi"/>
          <w:u w:val="single"/>
        </w:rPr>
        <w:t> symbols standing for </w:t>
      </w:r>
      <w:r w:rsidRPr="00304D7B">
        <w:rPr>
          <w:rFonts w:asciiTheme="majorHAnsi" w:hAnsiTheme="majorHAnsi" w:cstheme="majorHAnsi"/>
          <w:b/>
          <w:bCs/>
          <w:u w:val="single"/>
        </w:rPr>
        <w:t>small quantities</w:t>
      </w:r>
      <w:r w:rsidRPr="00304D7B">
        <w:rPr>
          <w:rFonts w:asciiTheme="majorHAnsi" w:hAnsiTheme="majorHAnsi" w:cstheme="majorHAnsi"/>
          <w:u w:val="single"/>
        </w:rPr>
        <w:t> – anything you talk about seems like “an amount worth considering”</w:t>
      </w:r>
      <w:r w:rsidRPr="00304D7B">
        <w:rPr>
          <w:rFonts w:asciiTheme="majorHAnsi" w:hAnsiTheme="majorHAnsi" w:cstheme="majorHAnsi"/>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w:t>
      </w:r>
      <w:r w:rsidRPr="00304D7B">
        <w:rPr>
          <w:rFonts w:asciiTheme="majorHAnsi" w:hAnsiTheme="majorHAnsi" w:cstheme="majorHAnsi"/>
          <w:sz w:val="16"/>
        </w:rPr>
        <w:lastRenderedPageBreak/>
        <w:t>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304D7B">
        <w:rPr>
          <w:rFonts w:asciiTheme="majorHAnsi" w:hAnsiTheme="majorHAnsi" w:cstheme="majorHAnsi"/>
          <w:b/>
          <w:bCs/>
          <w:u w:val="single"/>
        </w:rPr>
        <w:t>When you’ve reflected</w:t>
      </w:r>
      <w:r w:rsidRPr="00304D7B">
        <w:rPr>
          <w:rFonts w:asciiTheme="majorHAnsi" w:hAnsiTheme="majorHAnsi" w:cstheme="majorHAnsi"/>
          <w:u w:val="single"/>
        </w:rPr>
        <w:t> on enough intuitions, </w:t>
      </w:r>
      <w:r w:rsidRPr="00304D7B">
        <w:rPr>
          <w:rFonts w:asciiTheme="majorHAnsi" w:hAnsiTheme="majorHAnsi" w:cstheme="majorHAnsi"/>
          <w:b/>
          <w:bCs/>
          <w:u w:val="single"/>
        </w:rPr>
        <w:t>and corrected enough absurdities, you</w:t>
      </w:r>
      <w:r w:rsidRPr="00304D7B">
        <w:rPr>
          <w:rFonts w:asciiTheme="majorHAnsi" w:hAnsiTheme="majorHAnsi" w:cstheme="majorHAnsi"/>
          <w:u w:val="single"/>
        </w:rPr>
        <w:t> start to </w:t>
      </w:r>
      <w:r w:rsidRPr="00304D7B">
        <w:rPr>
          <w:rFonts w:asciiTheme="majorHAnsi" w:hAnsiTheme="majorHAnsi" w:cstheme="majorHAnsi"/>
          <w:b/>
          <w:bCs/>
          <w:u w:val="single"/>
        </w:rPr>
        <w:t>see a common denominator</w:t>
      </w:r>
      <w:r w:rsidRPr="00304D7B">
        <w:rPr>
          <w:rFonts w:asciiTheme="majorHAnsi" w:hAnsiTheme="majorHAnsi" w:cstheme="majorHAnsi"/>
          <w:u w:val="single"/>
        </w:rPr>
        <w:t>, a meta-principle at work, </w:t>
      </w:r>
      <w:r w:rsidRPr="00304D7B">
        <w:rPr>
          <w:rFonts w:asciiTheme="majorHAnsi" w:hAnsiTheme="majorHAnsi" w:cstheme="majorHAnsi"/>
          <w:b/>
          <w:bCs/>
          <w:u w:val="single"/>
        </w:rPr>
        <w:t>which one might phrase as “Shut up and multiply.”</w:t>
      </w:r>
      <w:r w:rsidRPr="00304D7B">
        <w:rPr>
          <w:rFonts w:asciiTheme="majorHAnsi" w:hAnsiTheme="majorHAnsi" w:cstheme="majorHAnsi"/>
          <w:u w:val="single"/>
        </w:rPr>
        <w:t> </w:t>
      </w:r>
      <w:r w:rsidRPr="00304D7B">
        <w:rPr>
          <w:rFonts w:asciiTheme="majorHAnsi" w:hAnsiTheme="majorHAnsi" w:cstheme="majorHAnsi"/>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304D7B">
        <w:rPr>
          <w:rFonts w:asciiTheme="majorHAnsi" w:hAnsiTheme="majorHAnsi" w:cstheme="majorHAnsi"/>
          <w:b/>
          <w:bCs/>
          <w:u w:val="single"/>
        </w:rPr>
        <w:t>And that’s why I’m a utilitarian</w:t>
      </w:r>
      <w:r w:rsidRPr="00304D7B">
        <w:rPr>
          <w:rFonts w:asciiTheme="majorHAnsi" w:hAnsiTheme="majorHAnsi" w:cstheme="majorHAnsi"/>
          <w:sz w:val="16"/>
        </w:rPr>
        <w:t> – at least when I am doing something that is overwhelmingly more important than my own feelings about it – which is most of the time, because there are not many utilitarians, and many things left undone.</w:t>
      </w:r>
    </w:p>
    <w:p w14:paraId="0A4AEBBD" w14:textId="77777777" w:rsidR="0047795C" w:rsidRPr="00DE2072" w:rsidRDefault="0047795C" w:rsidP="0047795C">
      <w:pPr>
        <w:rPr>
          <w:rFonts w:asciiTheme="majorHAnsi" w:hAnsiTheme="majorHAnsi" w:cstheme="majorHAnsi"/>
        </w:rPr>
      </w:pPr>
    </w:p>
    <w:p w14:paraId="774272D8"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6. actor spec-</w:t>
      </w:r>
    </w:p>
    <w:p w14:paraId="4B3CC9B8"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 xml:space="preserve">a. no act-omission or intent-foresight distinction- gov’ts must create permissions and prohibitions so inaction is functionally an action and policymakers have to take the global perspective since they are responsible for the public and lack the relevant features of individual agents like autonomy that justify such a distinction </w:t>
      </w:r>
    </w:p>
    <w:p w14:paraId="76137E6B"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 xml:space="preserve">b. gov’ts have to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64E5C242"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c. only consequentialism treats agents equally since it values their well-being the same- public officials have special obligations by virtue of their role to benefit its people in an equal manner</w:t>
      </w:r>
    </w:p>
    <w:p w14:paraId="5D5A53B0" w14:textId="77777777" w:rsidR="0047795C" w:rsidRPr="00DE2072" w:rsidRDefault="0047795C" w:rsidP="0047795C">
      <w:pPr>
        <w:pStyle w:val="Heading4"/>
        <w:rPr>
          <w:rFonts w:asciiTheme="majorHAnsi" w:hAnsiTheme="majorHAnsi" w:cstheme="majorHAnsi"/>
        </w:rPr>
      </w:pPr>
      <w:r w:rsidRPr="00DE2072">
        <w:rPr>
          <w:rFonts w:asciiTheme="majorHAnsi" w:hAnsiTheme="majorHAnsi" w:cstheme="majorHAnsi"/>
        </w:rPr>
        <w:t xml:space="preserve">7. </w:t>
      </w:r>
      <w:r w:rsidRPr="00DE2072">
        <w:rPr>
          <w:rFonts w:asciiTheme="majorHAnsi" w:hAnsiTheme="majorHAnsi" w:cstheme="majorHAnsi"/>
          <w:u w:val="single"/>
        </w:rPr>
        <w:t>Lexical pre-requisite</w:t>
      </w:r>
      <w:r w:rsidRPr="00DE2072">
        <w:rPr>
          <w:rFonts w:asciiTheme="majorHAnsi" w:hAnsiTheme="majorHAnsi" w:cstheme="majorHAnsi"/>
        </w:rPr>
        <w:t>: Threats to life preclude the ability for moral actors to effectively utilize and act upon other moral theories</w:t>
      </w:r>
    </w:p>
    <w:p w14:paraId="18D6203F" w14:textId="77777777" w:rsidR="0047795C" w:rsidRPr="00DE2072" w:rsidRDefault="0047795C" w:rsidP="0047795C">
      <w:pPr>
        <w:rPr>
          <w:rFonts w:asciiTheme="majorHAnsi" w:hAnsiTheme="majorHAnsi" w:cstheme="majorHAnsi"/>
        </w:rPr>
      </w:pPr>
    </w:p>
    <w:sectPr w:rsidR="0047795C" w:rsidRPr="00DE20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hybridMultilevel"/>
    <w:tmpl w:val="A4F4D0DC"/>
    <w:lvl w:ilvl="0" w:tplc="3CFACBD0">
      <w:start w:val="1"/>
      <w:numFmt w:val="bullet"/>
      <w:lvlText w:val=""/>
      <w:lvlJc w:val="left"/>
      <w:pPr>
        <w:tabs>
          <w:tab w:val="num" w:pos="720"/>
        </w:tabs>
        <w:ind w:left="720" w:hanging="360"/>
      </w:pPr>
      <w:rPr>
        <w:rFonts w:ascii="Symbol" w:hAnsi="Symbol" w:hint="default"/>
        <w:sz w:val="20"/>
      </w:rPr>
    </w:lvl>
    <w:lvl w:ilvl="1" w:tplc="8AE628DA" w:tentative="1">
      <w:start w:val="1"/>
      <w:numFmt w:val="bullet"/>
      <w:lvlText w:val="o"/>
      <w:lvlJc w:val="left"/>
      <w:pPr>
        <w:tabs>
          <w:tab w:val="num" w:pos="1440"/>
        </w:tabs>
        <w:ind w:left="1440" w:hanging="360"/>
      </w:pPr>
      <w:rPr>
        <w:rFonts w:ascii="Courier New" w:hAnsi="Courier New" w:hint="default"/>
        <w:sz w:val="20"/>
      </w:rPr>
    </w:lvl>
    <w:lvl w:ilvl="2" w:tplc="AE1CE17E" w:tentative="1">
      <w:start w:val="1"/>
      <w:numFmt w:val="bullet"/>
      <w:lvlText w:val=""/>
      <w:lvlJc w:val="left"/>
      <w:pPr>
        <w:tabs>
          <w:tab w:val="num" w:pos="2160"/>
        </w:tabs>
        <w:ind w:left="2160" w:hanging="360"/>
      </w:pPr>
      <w:rPr>
        <w:rFonts w:ascii="Wingdings" w:hAnsi="Wingdings" w:hint="default"/>
        <w:sz w:val="20"/>
      </w:rPr>
    </w:lvl>
    <w:lvl w:ilvl="3" w:tplc="54244850" w:tentative="1">
      <w:start w:val="1"/>
      <w:numFmt w:val="bullet"/>
      <w:lvlText w:val=""/>
      <w:lvlJc w:val="left"/>
      <w:pPr>
        <w:tabs>
          <w:tab w:val="num" w:pos="2880"/>
        </w:tabs>
        <w:ind w:left="2880" w:hanging="360"/>
      </w:pPr>
      <w:rPr>
        <w:rFonts w:ascii="Wingdings" w:hAnsi="Wingdings" w:hint="default"/>
        <w:sz w:val="20"/>
      </w:rPr>
    </w:lvl>
    <w:lvl w:ilvl="4" w:tplc="AF7492E8" w:tentative="1">
      <w:start w:val="1"/>
      <w:numFmt w:val="bullet"/>
      <w:lvlText w:val=""/>
      <w:lvlJc w:val="left"/>
      <w:pPr>
        <w:tabs>
          <w:tab w:val="num" w:pos="3600"/>
        </w:tabs>
        <w:ind w:left="3600" w:hanging="360"/>
      </w:pPr>
      <w:rPr>
        <w:rFonts w:ascii="Wingdings" w:hAnsi="Wingdings" w:hint="default"/>
        <w:sz w:val="20"/>
      </w:rPr>
    </w:lvl>
    <w:lvl w:ilvl="5" w:tplc="5C049482" w:tentative="1">
      <w:start w:val="1"/>
      <w:numFmt w:val="bullet"/>
      <w:lvlText w:val=""/>
      <w:lvlJc w:val="left"/>
      <w:pPr>
        <w:tabs>
          <w:tab w:val="num" w:pos="4320"/>
        </w:tabs>
        <w:ind w:left="4320" w:hanging="360"/>
      </w:pPr>
      <w:rPr>
        <w:rFonts w:ascii="Wingdings" w:hAnsi="Wingdings" w:hint="default"/>
        <w:sz w:val="20"/>
      </w:rPr>
    </w:lvl>
    <w:lvl w:ilvl="6" w:tplc="E83016D2" w:tentative="1">
      <w:start w:val="1"/>
      <w:numFmt w:val="bullet"/>
      <w:lvlText w:val=""/>
      <w:lvlJc w:val="left"/>
      <w:pPr>
        <w:tabs>
          <w:tab w:val="num" w:pos="5040"/>
        </w:tabs>
        <w:ind w:left="5040" w:hanging="360"/>
      </w:pPr>
      <w:rPr>
        <w:rFonts w:ascii="Wingdings" w:hAnsi="Wingdings" w:hint="default"/>
        <w:sz w:val="20"/>
      </w:rPr>
    </w:lvl>
    <w:lvl w:ilvl="7" w:tplc="EC287876" w:tentative="1">
      <w:start w:val="1"/>
      <w:numFmt w:val="bullet"/>
      <w:lvlText w:val=""/>
      <w:lvlJc w:val="left"/>
      <w:pPr>
        <w:tabs>
          <w:tab w:val="num" w:pos="5760"/>
        </w:tabs>
        <w:ind w:left="5760" w:hanging="360"/>
      </w:pPr>
      <w:rPr>
        <w:rFonts w:ascii="Wingdings" w:hAnsi="Wingdings" w:hint="default"/>
        <w:sz w:val="20"/>
      </w:rPr>
    </w:lvl>
    <w:lvl w:ilvl="8" w:tplc="B53C6D2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1D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9A"/>
    <w:rsid w:val="00052FB1"/>
    <w:rsid w:val="00054276"/>
    <w:rsid w:val="000547B1"/>
    <w:rsid w:val="0006091E"/>
    <w:rsid w:val="00061DBF"/>
    <w:rsid w:val="000638C1"/>
    <w:rsid w:val="00064856"/>
    <w:rsid w:val="00065FEE"/>
    <w:rsid w:val="00066E3C"/>
    <w:rsid w:val="00072718"/>
    <w:rsid w:val="0007381E"/>
    <w:rsid w:val="000755A7"/>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F5F"/>
    <w:rsid w:val="001D1A0D"/>
    <w:rsid w:val="001D36BF"/>
    <w:rsid w:val="001D4C28"/>
    <w:rsid w:val="001D75E0"/>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C03BD"/>
    <w:rsid w:val="002E0643"/>
    <w:rsid w:val="002E392E"/>
    <w:rsid w:val="002E6BBC"/>
    <w:rsid w:val="002F1BA9"/>
    <w:rsid w:val="002F6E74"/>
    <w:rsid w:val="002F7144"/>
    <w:rsid w:val="00304D7B"/>
    <w:rsid w:val="003106B3"/>
    <w:rsid w:val="0031385D"/>
    <w:rsid w:val="003171AB"/>
    <w:rsid w:val="003223B2"/>
    <w:rsid w:val="00322A67"/>
    <w:rsid w:val="00330E13"/>
    <w:rsid w:val="00335A23"/>
    <w:rsid w:val="00340707"/>
    <w:rsid w:val="003409D4"/>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6DB"/>
    <w:rsid w:val="003B1668"/>
    <w:rsid w:val="003C5F4C"/>
    <w:rsid w:val="003D5EA8"/>
    <w:rsid w:val="003D64F8"/>
    <w:rsid w:val="003D7B28"/>
    <w:rsid w:val="003E305E"/>
    <w:rsid w:val="003E34DB"/>
    <w:rsid w:val="003E5302"/>
    <w:rsid w:val="003E5BF1"/>
    <w:rsid w:val="003F2452"/>
    <w:rsid w:val="003F41EA"/>
    <w:rsid w:val="003F7DF0"/>
    <w:rsid w:val="004039AF"/>
    <w:rsid w:val="00407AFF"/>
    <w:rsid w:val="0041155D"/>
    <w:rsid w:val="00412ACA"/>
    <w:rsid w:val="004170BF"/>
    <w:rsid w:val="004270E3"/>
    <w:rsid w:val="004348DC"/>
    <w:rsid w:val="00434921"/>
    <w:rsid w:val="00442018"/>
    <w:rsid w:val="00446567"/>
    <w:rsid w:val="00447B10"/>
    <w:rsid w:val="00452EE4"/>
    <w:rsid w:val="00452F0B"/>
    <w:rsid w:val="004536D6"/>
    <w:rsid w:val="00457224"/>
    <w:rsid w:val="0047482C"/>
    <w:rsid w:val="00475436"/>
    <w:rsid w:val="0047795C"/>
    <w:rsid w:val="0048047E"/>
    <w:rsid w:val="00482AF9"/>
    <w:rsid w:val="00496BB2"/>
    <w:rsid w:val="004B37B4"/>
    <w:rsid w:val="004B72B4"/>
    <w:rsid w:val="004C0314"/>
    <w:rsid w:val="004C0D3D"/>
    <w:rsid w:val="004C213E"/>
    <w:rsid w:val="004C376C"/>
    <w:rsid w:val="004C592B"/>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142"/>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8E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A18"/>
    <w:rsid w:val="008536AF"/>
    <w:rsid w:val="00853D40"/>
    <w:rsid w:val="008564FC"/>
    <w:rsid w:val="008569EE"/>
    <w:rsid w:val="00864E76"/>
    <w:rsid w:val="00872581"/>
    <w:rsid w:val="0087459D"/>
    <w:rsid w:val="0087680F"/>
    <w:rsid w:val="00876D81"/>
    <w:rsid w:val="00881D86"/>
    <w:rsid w:val="00883306"/>
    <w:rsid w:val="008904F9"/>
    <w:rsid w:val="00890E4C"/>
    <w:rsid w:val="00890E74"/>
    <w:rsid w:val="00892798"/>
    <w:rsid w:val="0089418F"/>
    <w:rsid w:val="00896F02"/>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FD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CC"/>
    <w:rsid w:val="00B24662"/>
    <w:rsid w:val="00B24A9A"/>
    <w:rsid w:val="00B3569C"/>
    <w:rsid w:val="00B43676"/>
    <w:rsid w:val="00B47B76"/>
    <w:rsid w:val="00B5602D"/>
    <w:rsid w:val="00B60125"/>
    <w:rsid w:val="00B64A30"/>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748"/>
    <w:rsid w:val="00BE6472"/>
    <w:rsid w:val="00BF29B8"/>
    <w:rsid w:val="00BF46EA"/>
    <w:rsid w:val="00C07769"/>
    <w:rsid w:val="00C07D05"/>
    <w:rsid w:val="00C10856"/>
    <w:rsid w:val="00C203FA"/>
    <w:rsid w:val="00C244F5"/>
    <w:rsid w:val="00C3164F"/>
    <w:rsid w:val="00C31B5E"/>
    <w:rsid w:val="00C326F5"/>
    <w:rsid w:val="00C34D3E"/>
    <w:rsid w:val="00C35B37"/>
    <w:rsid w:val="00C3747A"/>
    <w:rsid w:val="00C37F29"/>
    <w:rsid w:val="00C56DCC"/>
    <w:rsid w:val="00C57075"/>
    <w:rsid w:val="00C72AFE"/>
    <w:rsid w:val="00C81619"/>
    <w:rsid w:val="00CA013C"/>
    <w:rsid w:val="00CA6D6D"/>
    <w:rsid w:val="00CC7A4E"/>
    <w:rsid w:val="00CD1359"/>
    <w:rsid w:val="00CD4C83"/>
    <w:rsid w:val="00CF16A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F39"/>
    <w:rsid w:val="00DB2337"/>
    <w:rsid w:val="00DB5F87"/>
    <w:rsid w:val="00DB699B"/>
    <w:rsid w:val="00DC0376"/>
    <w:rsid w:val="00DC099B"/>
    <w:rsid w:val="00DC101E"/>
    <w:rsid w:val="00DC2BE5"/>
    <w:rsid w:val="00DC5FA7"/>
    <w:rsid w:val="00DD4CD4"/>
    <w:rsid w:val="00DD65A2"/>
    <w:rsid w:val="00DD6770"/>
    <w:rsid w:val="00DE0749"/>
    <w:rsid w:val="00DE1CE2"/>
    <w:rsid w:val="00DE207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6B3"/>
    <w:rsid w:val="00EF7794"/>
    <w:rsid w:val="00F02046"/>
    <w:rsid w:val="00F053D8"/>
    <w:rsid w:val="00F07888"/>
    <w:rsid w:val="00F1204A"/>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56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BEE8A6"/>
  <w14:defaultImageDpi w14:val="300"/>
  <w15:docId w15:val="{5032EA66-9DF7-5241-98D0-B6A257160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66B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F66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66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66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EF66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66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66B3"/>
  </w:style>
  <w:style w:type="character" w:customStyle="1" w:styleId="Heading1Char">
    <w:name w:val="Heading 1 Char"/>
    <w:aliases w:val="Pocket Char"/>
    <w:basedOn w:val="DefaultParagraphFont"/>
    <w:link w:val="Heading1"/>
    <w:uiPriority w:val="9"/>
    <w:rsid w:val="00EF66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66B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66B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EF66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66B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no Char,8.,cit"/>
    <w:basedOn w:val="DefaultParagraphFont"/>
    <w:uiPriority w:val="1"/>
    <w:qFormat/>
    <w:rsid w:val="00EF66B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EF66B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F66B3"/>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
    <w:basedOn w:val="DefaultParagraphFont"/>
    <w:link w:val="NoSpacing"/>
    <w:uiPriority w:val="99"/>
    <w:unhideWhenUsed/>
    <w:rsid w:val="00EF66B3"/>
    <w:rPr>
      <w:color w:val="auto"/>
      <w:u w:val="none"/>
    </w:rPr>
  </w:style>
  <w:style w:type="paragraph" w:styleId="DocumentMap">
    <w:name w:val="Document Map"/>
    <w:basedOn w:val="Normal"/>
    <w:link w:val="DocumentMapChar"/>
    <w:uiPriority w:val="99"/>
    <w:semiHidden/>
    <w:unhideWhenUsed/>
    <w:rsid w:val="00EF66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66B3"/>
    <w:rPr>
      <w:rFonts w:ascii="Lucida Grande" w:hAnsi="Lucida Grande" w:cs="Lucida Grande"/>
    </w:r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Dont use"/>
    <w:basedOn w:val="Heading1"/>
    <w:link w:val="Hyperlink"/>
    <w:autoRedefine/>
    <w:uiPriority w:val="99"/>
    <w:qFormat/>
    <w:rsid w:val="004779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7795C"/>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
    <w:basedOn w:val="DefaultParagraphFont"/>
    <w:link w:val="Title"/>
    <w:uiPriority w:val="1"/>
    <w:qFormat/>
    <w:rsid w:val="00064856"/>
    <w:rPr>
      <w:sz w:val="22"/>
      <w:u w:val="single"/>
    </w:rPr>
  </w:style>
  <w:style w:type="paragraph" w:styleId="ListParagraph">
    <w:name w:val="List Paragraph"/>
    <w:aliases w:val="6 font"/>
    <w:basedOn w:val="Normal"/>
    <w:uiPriority w:val="34"/>
    <w:qFormat/>
    <w:rsid w:val="00064856"/>
    <w:pPr>
      <w:ind w:left="720"/>
      <w:contextualSpacing/>
    </w:pPr>
  </w:style>
  <w:style w:type="paragraph" w:customStyle="1" w:styleId="textbold">
    <w:name w:val="text bold"/>
    <w:basedOn w:val="Normal"/>
    <w:uiPriority w:val="20"/>
    <w:qFormat/>
    <w:rsid w:val="00064856"/>
    <w:pPr>
      <w:ind w:left="720"/>
      <w:jc w:val="both"/>
    </w:pPr>
    <w:rPr>
      <w:rFonts w:eastAsiaTheme="minorHAnsi"/>
      <w:b/>
      <w:iCs/>
      <w:u w:val="single"/>
      <w:bdr w:val="single" w:sz="8" w:space="0" w:color="auto"/>
    </w:rPr>
  </w:style>
  <w:style w:type="paragraph" w:styleId="Title">
    <w:name w:val="Title"/>
    <w:aliases w:val="Cites and Cards,UNDERLINE,Bold Underlined,title,Block Heading"/>
    <w:basedOn w:val="Normal"/>
    <w:next w:val="Normal"/>
    <w:link w:val="TitleChar"/>
    <w:uiPriority w:val="1"/>
    <w:qFormat/>
    <w:rsid w:val="00064856"/>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10"/>
    <w:rsid w:val="00064856"/>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C326F5"/>
    <w:pPr>
      <w:pBdr>
        <w:top w:val="single" w:sz="18" w:space="0" w:color="auto"/>
        <w:left w:val="single" w:sz="18" w:space="0" w:color="auto"/>
        <w:bottom w:val="single" w:sz="18" w:space="0" w:color="auto"/>
        <w:right w:val="single" w:sz="18" w:space="0" w:color="auto"/>
      </w:pBdr>
      <w:spacing w:line="256" w:lineRule="auto"/>
      <w:ind w:left="720"/>
    </w:pPr>
    <w:rPr>
      <w:b/>
      <w:iCs/>
      <w:u w:val="single"/>
      <w:bdr w:val="single" w:sz="8" w:space="0" w:color="auto"/>
    </w:rPr>
  </w:style>
  <w:style w:type="paragraph" w:customStyle="1" w:styleId="cardtext">
    <w:name w:val="card text"/>
    <w:basedOn w:val="Normal"/>
    <w:link w:val="cardtextChar"/>
    <w:qFormat/>
    <w:rsid w:val="004C592B"/>
    <w:pPr>
      <w:ind w:left="288" w:right="288"/>
    </w:pPr>
    <w:rPr>
      <w:rFonts w:ascii="Arial" w:hAnsi="Arial"/>
    </w:rPr>
  </w:style>
  <w:style w:type="character" w:customStyle="1" w:styleId="cardtextChar">
    <w:name w:val="card text Char"/>
    <w:basedOn w:val="DefaultParagraphFont"/>
    <w:link w:val="cardtext"/>
    <w:rsid w:val="004C592B"/>
    <w:rPr>
      <w:rFonts w:ascii="Arial" w:hAnsi="Arial" w:cs="Calibri"/>
      <w:sz w:val="22"/>
    </w:rPr>
  </w:style>
  <w:style w:type="character" w:customStyle="1" w:styleId="underline">
    <w:name w:val="underline"/>
    <w:qFormat/>
    <w:rsid w:val="004C592B"/>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org/publication/how-todays-unions-help-working-people-giving-workers-the-power-to-improve-their-jobs-and-unrig-the-economy/" TargetMode="External"/><Relationship Id="rId18" Type="http://schemas.openxmlformats.org/officeDocument/2006/relationships/hyperlink" Target="https://www.iea.org/tcep/"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www.overcomingbias.com/2009/01/moral-uncertainty-towards-a-solution.html" TargetMode="Externa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onlinelibrary-wiley-com.proxy.lib.umich.edu/doi/full/10.1111/1758-5899.1264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visibleearth.nasa.gov/images/47628/global-warming-mapped"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hyperlink" Target="https://onlinelibrary-wiley-com.proxy.lib.umich.edu/doi/full/10.1111/1758-5899.12647"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org/2017/01/turning-a-blind-eye-towards-armageddon-u-s-leaders-reject-nuclear-winter-studies/"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digitalcommons.law.yale.edu/cgi/viewcontent.cgi?article=1710&amp;context=yjil"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pi.org/publication/how-todays-unions-help-working-people-giving-workers-the-power-to-improve-their-jobs-and-unrig-the-economy/"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www.eastwestcenter.org/news-center/east-west-wire/the-impact-ai-nuclear-deterrence-china-russia-and-the-united-states" TargetMode="External"/><Relationship Id="rId19" Type="http://schemas.openxmlformats.org/officeDocument/2006/relationships/hyperlink" Target="https://onlinelibrary-wiley-com.proxy.lib.umich.edu/doi/full/10.1111/1758-5899.12647" TargetMode="External"/><Relationship Id="rId31" Type="http://schemas.openxmlformats.org/officeDocument/2006/relationships/hyperlink" Target="https://onlinelibrary-wiley-com.proxy.lib.umich.edu/doi/full/10.1111/1758-5899.12647" TargetMode="External"/><Relationship Id="rId4" Type="http://schemas.openxmlformats.org/officeDocument/2006/relationships/customXml" Target="../customXml/item4.xml"/><Relationship Id="rId9" Type="http://schemas.openxmlformats.org/officeDocument/2006/relationships/hyperlink" Target="https://doi.org/10.1057/s41291-019-00089-9" TargetMode="External"/><Relationship Id="rId14" Type="http://schemas.openxmlformats.org/officeDocument/2006/relationships/hyperlink" Target="https://www.epi.org/publication/how-todays-unions-help-working-people-giving-workers-the-power-to-improve-their-jobs-and-unrig-the-economy/"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epi.org/publication/how-todays-unions-help-working-people-giving-workers-the-power-to-improve-their-jobs-and-unrig-the-economy/" TargetMode="External"/><Relationship Id="rId17" Type="http://schemas.openxmlformats.org/officeDocument/2006/relationships/hyperlink" Target="https://www.eib.org/en/press/all/2019-141-the-european-commission-european-investment-bank-and-breakthrough-energy-ventures-establish-a-new-eur-100-million-fund-to-support-clean-energy-investments"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25</Pages>
  <Words>18214</Words>
  <Characters>98542</Characters>
  <Application>Microsoft Office Word</Application>
  <DocSecurity>0</DocSecurity>
  <Lines>1107</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36</cp:revision>
  <dcterms:created xsi:type="dcterms:W3CDTF">2021-11-03T02:03:00Z</dcterms:created>
  <dcterms:modified xsi:type="dcterms:W3CDTF">2021-11-06T19:08:00Z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