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6619F" w14:textId="3CAA6E43" w:rsidR="00425AB6" w:rsidRPr="00B00817" w:rsidRDefault="00EB0D04" w:rsidP="00B00817">
      <w:pPr>
        <w:pStyle w:val="Heading1"/>
      </w:pPr>
      <w:r>
        <w:t>R</w:t>
      </w:r>
      <w:r w:rsidR="004325F7">
        <w:t>3</w:t>
      </w:r>
      <w:r>
        <w:t xml:space="preserve"> NC</w:t>
      </w:r>
    </w:p>
    <w:p w14:paraId="4648AAE4" w14:textId="22118C65" w:rsidR="00B00817" w:rsidRPr="00B00817" w:rsidRDefault="00B00817" w:rsidP="00B00817">
      <w:pPr>
        <w:pStyle w:val="Heading2"/>
      </w:pPr>
      <w:r w:rsidRPr="00B00817">
        <w:t>1</w:t>
      </w:r>
    </w:p>
    <w:p w14:paraId="00D6079B" w14:textId="77777777" w:rsidR="00630198" w:rsidRDefault="00630198" w:rsidP="00630198">
      <w:pPr>
        <w:pStyle w:val="Heading4"/>
      </w:pPr>
      <w:r>
        <w:t>Interpretation: affirmative debaters must delineate what intellectual property they reduce in the 1AC.</w:t>
      </w:r>
    </w:p>
    <w:p w14:paraId="2DEE8466" w14:textId="77777777" w:rsidR="00630198" w:rsidRDefault="00630198" w:rsidP="00630198"/>
    <w:p w14:paraId="325A14A6" w14:textId="77777777" w:rsidR="00630198" w:rsidRDefault="00630198" w:rsidP="00630198">
      <w:pPr>
        <w:pStyle w:val="Heading4"/>
      </w:pPr>
      <w:r>
        <w:t xml:space="preserve">Four types of IP that </w:t>
      </w:r>
      <w:r w:rsidRPr="00393704">
        <w:rPr>
          <w:u w:val="single"/>
        </w:rPr>
        <w:t>are vastly different</w:t>
      </w:r>
      <w:r>
        <w:t>.</w:t>
      </w:r>
    </w:p>
    <w:p w14:paraId="44D6F03F" w14:textId="77777777" w:rsidR="00630198" w:rsidRPr="00393704" w:rsidRDefault="00630198" w:rsidP="00630198">
      <w:r w:rsidRPr="00393704">
        <w:rPr>
          <w:rStyle w:val="Style13ptBold"/>
        </w:rPr>
        <w:t>Ackerman 17</w:t>
      </w:r>
      <w:r>
        <w:t xml:space="preserve"> [Peter; </w:t>
      </w:r>
      <w:r w:rsidRPr="00393704">
        <w:t xml:space="preserve">Founder &amp; CEO, Innovation Asset Group, </w:t>
      </w:r>
      <w:proofErr w:type="spellStart"/>
      <w:r w:rsidRPr="00393704">
        <w:t>Inc</w:t>
      </w:r>
      <w:proofErr w:type="spellEnd"/>
      <w:r>
        <w:t>; “</w:t>
      </w:r>
      <w:r w:rsidRPr="00393704">
        <w:t>The 4 Main Types of Intellectual Property and Related Costs</w:t>
      </w:r>
      <w:r>
        <w:t xml:space="preserve">,” Decipher; 1/6/17; </w:t>
      </w:r>
      <w:hyperlink r:id="rId5" w:history="1">
        <w:r w:rsidRPr="007272F2">
          <w:rPr>
            <w:rStyle w:val="Hyperlink"/>
          </w:rPr>
          <w:t>https://www.innovation-asset.com/blog/the-4-main-types-of-intellectual-property-and-related-costs</w:t>
        </w:r>
      </w:hyperlink>
      <w:r>
        <w:t>] Justin</w:t>
      </w:r>
    </w:p>
    <w:p w14:paraId="04CB6B1B" w14:textId="77777777" w:rsidR="00630198" w:rsidRPr="00A608CE" w:rsidRDefault="00630198" w:rsidP="00630198">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0AD8AE3F" w14:textId="77777777" w:rsidR="00630198" w:rsidRPr="00A608CE" w:rsidRDefault="00630198" w:rsidP="00630198">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35A16CA5" w14:textId="77777777" w:rsidR="00630198" w:rsidRPr="00A608CE" w:rsidRDefault="00630198" w:rsidP="00630198">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0CD1D3E8" w14:textId="77777777" w:rsidR="00630198" w:rsidRPr="00A608CE" w:rsidRDefault="00630198" w:rsidP="00630198">
      <w:pPr>
        <w:rPr>
          <w:sz w:val="16"/>
        </w:rPr>
      </w:pPr>
      <w:r w:rsidRPr="00A608CE">
        <w:rPr>
          <w:sz w:val="16"/>
        </w:rPr>
        <w:t xml:space="preserve">Procedure </w:t>
      </w:r>
      <w:proofErr w:type="gramStart"/>
      <w:r w:rsidRPr="00A608CE">
        <w:rPr>
          <w:sz w:val="16"/>
        </w:rPr>
        <w:t>For</w:t>
      </w:r>
      <w:proofErr w:type="gramEnd"/>
      <w:r w:rsidRPr="00A608CE">
        <w:rPr>
          <w:sz w:val="16"/>
        </w:rPr>
        <w:t xml:space="preserve">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w:t>
      </w:r>
      <w:proofErr w:type="gramStart"/>
      <w:r w:rsidRPr="00A608CE">
        <w:rPr>
          <w:sz w:val="16"/>
        </w:rPr>
        <w:t>An</w:t>
      </w:r>
      <w:proofErr w:type="gramEnd"/>
      <w:r w:rsidRPr="00A608CE">
        <w:rPr>
          <w:sz w:val="16"/>
        </w:rPr>
        <w:t xml:space="preserve">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w:t>
      </w:r>
      <w:proofErr w:type="spellStart"/>
      <w:r w:rsidRPr="00A608CE">
        <w:rPr>
          <w:sz w:val="16"/>
        </w:rPr>
        <w:t>nonprovisional</w:t>
      </w:r>
      <w:proofErr w:type="spellEnd"/>
      <w:r w:rsidRPr="00A608CE">
        <w:rPr>
          <w:sz w:val="16"/>
        </w:rPr>
        <w:t xml:space="preserve">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68BB1637" w14:textId="77777777" w:rsidR="00630198" w:rsidRPr="00A608CE" w:rsidRDefault="00630198" w:rsidP="00630198">
      <w:pPr>
        <w:rPr>
          <w:u w:val="single"/>
        </w:rPr>
      </w:pPr>
      <w:r w:rsidRPr="00A608CE">
        <w:rPr>
          <w:rStyle w:val="Emphasis"/>
          <w:highlight w:val="green"/>
        </w:rPr>
        <w:t>Trademark</w:t>
      </w:r>
    </w:p>
    <w:p w14:paraId="6C5018E4" w14:textId="77777777" w:rsidR="00630198" w:rsidRPr="00A608CE" w:rsidRDefault="00630198" w:rsidP="00630198">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7D7C5A8" w14:textId="77777777" w:rsidR="00630198" w:rsidRPr="00A608CE" w:rsidRDefault="00630198" w:rsidP="00630198">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0BC6AE5A" w14:textId="77777777" w:rsidR="00630198" w:rsidRPr="00A608CE" w:rsidRDefault="00630198" w:rsidP="00630198">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01B70E2" w14:textId="77777777" w:rsidR="00630198" w:rsidRPr="00A608CE" w:rsidRDefault="00630198" w:rsidP="00630198">
      <w:pPr>
        <w:rPr>
          <w:rStyle w:val="Emphasis"/>
        </w:rPr>
      </w:pPr>
      <w:r w:rsidRPr="00A608CE">
        <w:rPr>
          <w:rStyle w:val="Emphasis"/>
          <w:highlight w:val="green"/>
        </w:rPr>
        <w:t>Trade Secret</w:t>
      </w:r>
    </w:p>
    <w:p w14:paraId="17C6852A" w14:textId="77777777" w:rsidR="00630198" w:rsidRPr="00A608CE" w:rsidRDefault="00630198" w:rsidP="00630198">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5EF67C9" w14:textId="77777777" w:rsidR="00630198" w:rsidRPr="00A608CE" w:rsidRDefault="00630198" w:rsidP="00630198"/>
    <w:p w14:paraId="3C6D6775" w14:textId="77777777" w:rsidR="00630198" w:rsidRDefault="00630198" w:rsidP="00630198">
      <w:pPr>
        <w:pStyle w:val="Heading4"/>
      </w:pPr>
      <w:r>
        <w:t xml:space="preserve">Violation: </w:t>
      </w:r>
    </w:p>
    <w:p w14:paraId="4C26BA63" w14:textId="77777777" w:rsidR="00630198" w:rsidRDefault="00630198" w:rsidP="00630198"/>
    <w:p w14:paraId="04C93B5D" w14:textId="77777777" w:rsidR="00630198" w:rsidRDefault="00630198" w:rsidP="00630198">
      <w:pPr>
        <w:pStyle w:val="Heading4"/>
      </w:pPr>
      <w:r>
        <w:t>Negate:</w:t>
      </w:r>
    </w:p>
    <w:p w14:paraId="36F718A1" w14:textId="77777777" w:rsidR="00630198" w:rsidRPr="004501D4" w:rsidRDefault="00630198" w:rsidP="00630198">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078BB05" w14:textId="77777777" w:rsidR="00630198" w:rsidRPr="004501D4" w:rsidRDefault="00630198" w:rsidP="00630198">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2AB832F" w14:textId="77777777" w:rsidR="00630198" w:rsidRDefault="00630198" w:rsidP="00630198">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8D49025" w14:textId="77777777" w:rsidR="00630198" w:rsidRDefault="00630198" w:rsidP="00630198">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404C1AE0" w14:textId="77777777" w:rsidR="00932F5A" w:rsidRDefault="00932F5A" w:rsidP="00932F5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2AFD7AB" w14:textId="77777777" w:rsidR="00932F5A" w:rsidRDefault="00932F5A" w:rsidP="00932F5A">
      <w:pPr>
        <w:pStyle w:val="Heading4"/>
      </w:pPr>
      <w:r>
        <w:t>Drop the debater – a] deter future abuse and b] set better norms for debate.</w:t>
      </w:r>
    </w:p>
    <w:p w14:paraId="6EF1A238" w14:textId="77777777" w:rsidR="00932F5A" w:rsidRDefault="00932F5A" w:rsidP="00932F5A">
      <w:pPr>
        <w:pStyle w:val="Heading4"/>
      </w:pPr>
      <w:r>
        <w:t>Competing interps – [a] reasonability is arbitrary and encourages judge intervention since there’s no clear norm, [b] it creates a race to the top where we create the best possible norms for debate.</w:t>
      </w:r>
    </w:p>
    <w:p w14:paraId="2CE9E069" w14:textId="168EC24A" w:rsidR="00932F5A" w:rsidRDefault="00932F5A" w:rsidP="00932F5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D98DFE5" w14:textId="3AC882D5" w:rsidR="00B00817" w:rsidRDefault="00B00817" w:rsidP="00F225FB">
      <w:pPr>
        <w:pStyle w:val="Heading2"/>
      </w:pPr>
      <w:r w:rsidRPr="00B00817">
        <w:t>2</w:t>
      </w:r>
    </w:p>
    <w:p w14:paraId="394FF973" w14:textId="77777777" w:rsidR="004325F7" w:rsidRPr="004325F7" w:rsidRDefault="004325F7" w:rsidP="004325F7"/>
    <w:p w14:paraId="4092441A" w14:textId="1623AF08" w:rsidR="00B00817" w:rsidRPr="00B00817" w:rsidRDefault="00B00817" w:rsidP="00B00817">
      <w:pPr>
        <w:pStyle w:val="Heading4"/>
      </w:pPr>
      <w:r w:rsidRPr="00B00817">
        <w:t xml:space="preserve">CP text: </w:t>
      </w:r>
      <w:r w:rsidR="00131D98">
        <w:t>States should</w:t>
      </w:r>
      <w:r w:rsidR="00131D98" w:rsidRPr="00B00817">
        <w:t xml:space="preserve"> add</w:t>
      </w:r>
      <w:r w:rsidRPr="00B00817">
        <w:t xml:space="preserve"> more stringent requirements for filing patents</w:t>
      </w:r>
      <w:r w:rsidR="00131D98">
        <w:t xml:space="preserve"> for medicines.</w:t>
      </w:r>
      <w:r w:rsidR="00224D4F">
        <w:t xml:space="preserve"> :23</w:t>
      </w:r>
    </w:p>
    <w:p w14:paraId="464B620D"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4FD66EF" w14:textId="77777777" w:rsidR="00B00817" w:rsidRPr="00B00817" w:rsidRDefault="00B00817" w:rsidP="00B00817">
      <w:pPr>
        <w:rPr>
          <w:sz w:val="16"/>
        </w:rPr>
      </w:pPr>
      <w:r w:rsidRPr="00B00817">
        <w:rPr>
          <w:u w:val="single"/>
        </w:rPr>
        <w:t>The current framework for evaluating a patent application, particularly the requirements of utility and nonobviousness,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1862D357" w14:textId="77777777" w:rsidR="00B00817" w:rsidRPr="00B00817" w:rsidRDefault="00B00817" w:rsidP="00B00817">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22527564" w14:textId="77777777" w:rsidR="00B00817" w:rsidRPr="00B00817" w:rsidRDefault="00B00817" w:rsidP="00B00817">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506E4D6D" w14:textId="77777777" w:rsidR="00B00817" w:rsidRPr="00B00817" w:rsidRDefault="00B00817" w:rsidP="00B00817">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329D2F1B" w14:textId="77777777" w:rsidR="00B00817" w:rsidRPr="00B00817" w:rsidRDefault="00B00817" w:rsidP="00B00817">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VidaDrug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4C1ECD14" w14:textId="77777777" w:rsidR="00B00817" w:rsidRPr="00B00817" w:rsidRDefault="00B00817" w:rsidP="00B00817">
      <w:pPr>
        <w:rPr>
          <w:sz w:val="16"/>
        </w:rPr>
      </w:pPr>
    </w:p>
    <w:p w14:paraId="54AE67D5" w14:textId="77777777" w:rsidR="00B00817" w:rsidRPr="00B00817" w:rsidRDefault="00B00817" w:rsidP="00B00817">
      <w:pPr>
        <w:pStyle w:val="Heading4"/>
      </w:pPr>
      <w:r w:rsidRPr="00B00817">
        <w:t>Solves best.</w:t>
      </w:r>
    </w:p>
    <w:p w14:paraId="41D241FA"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3A39E75E" w14:textId="77777777" w:rsidR="00B00817" w:rsidRPr="00B00817" w:rsidRDefault="00B00817" w:rsidP="00B00817">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5A6DC8EE" w14:textId="77777777" w:rsidR="00B00817" w:rsidRPr="00B00817" w:rsidRDefault="00B00817" w:rsidP="00B00817">
      <w:pPr>
        <w:pStyle w:val="ListParagraph"/>
        <w:numPr>
          <w:ilvl w:val="0"/>
          <w:numId w:val="1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40C22CC0" w14:textId="77777777" w:rsidR="00B00817" w:rsidRPr="00B00817" w:rsidRDefault="00B00817" w:rsidP="00B00817">
      <w:pPr>
        <w:pStyle w:val="ListParagraph"/>
        <w:numPr>
          <w:ilvl w:val="0"/>
          <w:numId w:val="1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7150B73B" w14:textId="315AC8D8" w:rsidR="00B00817" w:rsidRPr="00B00817" w:rsidRDefault="00B00817" w:rsidP="00B00817"/>
    <w:p w14:paraId="02D7C8C9" w14:textId="15811C3D" w:rsidR="00B00817" w:rsidRPr="00B00817" w:rsidRDefault="00B00817" w:rsidP="00B00817">
      <w:pPr>
        <w:pStyle w:val="Heading2"/>
      </w:pPr>
      <w:r w:rsidRPr="00B00817">
        <w:t>3</w:t>
      </w:r>
    </w:p>
    <w:p w14:paraId="3D658384" w14:textId="4265B3E4" w:rsidR="00224D4F" w:rsidRDefault="00224D4F" w:rsidP="00224D4F">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A732DB3" w14:textId="77777777" w:rsidR="00224D4F" w:rsidRPr="004B406B" w:rsidRDefault="00224D4F" w:rsidP="00224D4F">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2FAD288F" w14:textId="77777777" w:rsidR="00224D4F" w:rsidRPr="00334F58" w:rsidRDefault="00224D4F" w:rsidP="00224D4F">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325F7">
        <w:rPr>
          <w:b/>
          <w:bCs/>
          <w:u w:val="single"/>
        </w:rPr>
        <w:t>activities, including discovering</w:t>
      </w:r>
      <w:r w:rsidRPr="004B406B">
        <w:rPr>
          <w:b/>
          <w:bCs/>
          <w:u w:val="single"/>
        </w:rPr>
        <w:t xml:space="preserve"> and </w:t>
      </w:r>
      <w:r w:rsidRPr="004325F7">
        <w:rPr>
          <w:b/>
          <w:bCs/>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325F7">
        <w:rPr>
          <w:b/>
          <w:bCs/>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325F7">
        <w:rPr>
          <w:b/>
          <w:bCs/>
          <w:u w:val="single"/>
        </w:rPr>
        <w:t>Small companies not in PhRMA devote a greater share of their research to developing and testing new 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0F9CB98" w14:textId="77777777" w:rsidR="00224D4F" w:rsidRPr="00867226" w:rsidRDefault="00224D4F" w:rsidP="00224D4F"/>
    <w:p w14:paraId="2A04514C" w14:textId="77777777" w:rsidR="00224D4F" w:rsidRDefault="00224D4F" w:rsidP="00224D4F">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2AFAA9A" w14:textId="77777777" w:rsidR="00224D4F" w:rsidRPr="00AB7043" w:rsidRDefault="00224D4F" w:rsidP="00224D4F">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28308F31" w14:textId="77777777" w:rsidR="00224D4F" w:rsidRDefault="00224D4F" w:rsidP="00224D4F">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proofErr w:type="spellStart"/>
      <w:r w:rsidRPr="00AB7043">
        <w:rPr>
          <w:rStyle w:val="Emphasis"/>
          <w:highlight w:val="green"/>
        </w:rPr>
        <w:t>d</w:t>
      </w:r>
      <w:r w:rsidRPr="00AB7043">
        <w:rPr>
          <w:rStyle w:val="Emphasis"/>
        </w:rPr>
        <w:t>isfunction</w:t>
      </w:r>
      <w:proofErr w:type="spellEnd"/>
      <w:r w:rsidRPr="00AB7043">
        <w:rPr>
          <w:sz w:val="16"/>
        </w:rPr>
        <w:t xml:space="preserve">, which will surely earn you a steady return with far less </w:t>
      </w:r>
      <w:proofErr w:type="spellStart"/>
      <w:r w:rsidRPr="00AB7043">
        <w:rPr>
          <w:sz w:val="16"/>
        </w:rPr>
        <w:t>agita</w:t>
      </w:r>
      <w:proofErr w:type="spellEnd"/>
      <w:r w:rsidRPr="00AB7043">
        <w:rPr>
          <w:sz w:val="16"/>
        </w:rPr>
        <w:t xml:space="preserve">.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9F21BF3" w14:textId="77777777" w:rsidR="00224D4F" w:rsidRDefault="00224D4F" w:rsidP="00224D4F">
      <w:pPr>
        <w:rPr>
          <w:sz w:val="16"/>
        </w:rPr>
      </w:pPr>
    </w:p>
    <w:p w14:paraId="08271F42" w14:textId="77777777" w:rsidR="00224D4F" w:rsidRDefault="00224D4F" w:rsidP="00224D4F"/>
    <w:p w14:paraId="5FE6E29E" w14:textId="77777777" w:rsidR="00224D4F" w:rsidRDefault="00224D4F" w:rsidP="00224D4F">
      <w:pPr>
        <w:pStyle w:val="Heading4"/>
      </w:pPr>
      <w:r>
        <w:t xml:space="preserve">Pharma Innovation </w:t>
      </w:r>
      <w:r>
        <w:rPr>
          <w:u w:val="single"/>
        </w:rPr>
        <w:t>prevents Extinction</w:t>
      </w:r>
      <w:r>
        <w:t xml:space="preserve"> – checks </w:t>
      </w:r>
      <w:r>
        <w:rPr>
          <w:u w:val="single"/>
        </w:rPr>
        <w:t>new diseases</w:t>
      </w:r>
      <w:r>
        <w:t>.</w:t>
      </w:r>
    </w:p>
    <w:p w14:paraId="3790B7B7" w14:textId="77777777" w:rsidR="00224D4F" w:rsidRPr="00343733" w:rsidRDefault="00224D4F" w:rsidP="00224D4F">
      <w:proofErr w:type="spellStart"/>
      <w:r w:rsidRPr="00343733">
        <w:rPr>
          <w:rStyle w:val="Style13ptBold"/>
        </w:rPr>
        <w:t>Engelhardt</w:t>
      </w:r>
      <w:proofErr w:type="spellEnd"/>
      <w:r w:rsidRPr="00343733">
        <w:rPr>
          <w:rStyle w:val="Style13ptBold"/>
        </w:rPr>
        <w:t xml:space="preserve"> 8</w:t>
      </w:r>
      <w:r w:rsidRPr="00343733">
        <w:t xml:space="preserve">, H. </w:t>
      </w:r>
      <w:proofErr w:type="spellStart"/>
      <w:r w:rsidRPr="00343733">
        <w:t>Tristram</w:t>
      </w:r>
      <w:proofErr w:type="spellEnd"/>
      <w:r w:rsidRPr="00343733">
        <w:t>.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5E4CC09" w14:textId="77777777" w:rsidR="00224D4F" w:rsidRPr="00610247" w:rsidRDefault="00224D4F" w:rsidP="00224D4F">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4325F7">
        <w:rPr>
          <w:rStyle w:val="StyleThickunderline1"/>
        </w:rPr>
        <w:t>in a</w:t>
      </w:r>
      <w:r w:rsidRPr="00343733">
        <w:rPr>
          <w:rStyle w:val="StyleThickunderline1"/>
        </w:rPr>
        <w:t>n ever-</w:t>
      </w:r>
      <w:r w:rsidRPr="004325F7">
        <w:rPr>
          <w:rStyle w:val="StyleThickunderline1"/>
        </w:rPr>
        <w:t>changing and</w:t>
      </w:r>
      <w:r w:rsidRPr="00343733">
        <w:rPr>
          <w:rStyle w:val="StyleThickunderline1"/>
        </w:rPr>
        <w:t xml:space="preserve"> always </w:t>
      </w:r>
      <w:r w:rsidRPr="00F106F9">
        <w:rPr>
          <w:rStyle w:val="StyleThickunderline1"/>
          <w:highlight w:val="green"/>
        </w:rPr>
        <w:t xml:space="preserve">dangerous environment </w:t>
      </w:r>
      <w:r w:rsidRPr="004325F7">
        <w:rPr>
          <w:rStyle w:val="StyleThickunderline1"/>
        </w:rPr>
        <w:t>in</w:t>
      </w:r>
      <w:r w:rsidRPr="00F106F9">
        <w:rPr>
          <w:rStyle w:val="StyleThickunderline1"/>
          <w:highlight w:val="green"/>
        </w:rPr>
        <w:t xml:space="preserve">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4325F7">
        <w:rPr>
          <w:rStyle w:val="StyleThickunderline1"/>
        </w:rPr>
        <w:t xml:space="preserve">at any time </w:t>
      </w:r>
      <w:r w:rsidRPr="00F106F9">
        <w:rPr>
          <w:rStyle w:val="StyleThickunderline1"/>
          <w:highlight w:val="green"/>
        </w:rPr>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57445F7" w14:textId="77777777" w:rsidR="00224D4F" w:rsidRDefault="00224D4F" w:rsidP="00224D4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AD06A0" w14:textId="77777777" w:rsidR="00224D4F" w:rsidRPr="00CB1B2A" w:rsidRDefault="00224D4F" w:rsidP="00224D4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E3DF32" w14:textId="77777777" w:rsidR="00224D4F" w:rsidRDefault="00224D4F" w:rsidP="00224D4F">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0F66E68" w14:textId="77777777" w:rsidR="00224D4F" w:rsidRDefault="00224D4F" w:rsidP="00224D4F"/>
    <w:p w14:paraId="7E06A806" w14:textId="6068DD39" w:rsidR="00822E5A" w:rsidRDefault="00F225FB" w:rsidP="00822E5A">
      <w:pPr>
        <w:pStyle w:val="Heading2"/>
      </w:pPr>
      <w:r>
        <w:t>4</w:t>
      </w:r>
      <w:r w:rsidR="00630198" w:rsidRPr="00630198">
        <w:t xml:space="preserve"> </w:t>
      </w:r>
    </w:p>
    <w:p w14:paraId="71F8FF9B" w14:textId="77777777" w:rsidR="00337B42" w:rsidRDefault="00337B42" w:rsidP="00822E5A">
      <w:pPr>
        <w:pStyle w:val="Heading4"/>
        <w:rPr>
          <w:rFonts w:cs="Calibri"/>
        </w:rPr>
      </w:pPr>
    </w:p>
    <w:p w14:paraId="205D189A" w14:textId="65B52929" w:rsidR="00822E5A" w:rsidRPr="00F44728" w:rsidRDefault="00822E5A" w:rsidP="00822E5A">
      <w:pPr>
        <w:pStyle w:val="Heading4"/>
        <w:rPr>
          <w:rFonts w:cs="Calibri"/>
        </w:rPr>
      </w:pPr>
      <w:bookmarkStart w:id="0" w:name="_GoBack"/>
      <w:bookmarkEnd w:id="0"/>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E8588DD" w14:textId="77777777" w:rsidR="00822E5A" w:rsidRPr="00F44728" w:rsidRDefault="00822E5A" w:rsidP="00822E5A">
      <w:r w:rsidRPr="00F44728">
        <w:rPr>
          <w:rStyle w:val="Style13ptBold"/>
        </w:rPr>
        <w:t>Koop 21</w:t>
      </w:r>
      <w:r w:rsidRPr="00F44728">
        <w:t xml:space="preserve"> [</w:t>
      </w:r>
      <w:proofErr w:type="spellStart"/>
      <w:r w:rsidRPr="00F44728">
        <w:t>Fermin</w:t>
      </w:r>
      <w:proofErr w:type="spellEnd"/>
      <w:r w:rsidRPr="00F44728">
        <w:t xml:space="preserve">; Argentine journalist specializing in the environment with experience across diverse publications; “WTO Inches Towards a Deal to End Harmful Fishing Subsidies,” Maritime-Executive; 7/30/21; </w:t>
      </w:r>
      <w:hyperlink r:id="rId8" w:history="1">
        <w:r w:rsidRPr="00F44728">
          <w:rPr>
            <w:rStyle w:val="Hyperlink"/>
          </w:rPr>
          <w:t>https://www.maritime-executive.com/editorials/wto-inches-towards-a-deal-to-end-harmful-fishing-subsidies</w:t>
        </w:r>
      </w:hyperlink>
      <w:r w:rsidRPr="00F44728">
        <w:t>] Justin</w:t>
      </w:r>
    </w:p>
    <w:p w14:paraId="53E0539C" w14:textId="77777777" w:rsidR="00822E5A" w:rsidRPr="00F44728" w:rsidRDefault="00822E5A" w:rsidP="00822E5A">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w:t>
      </w:r>
      <w:proofErr w:type="spellStart"/>
      <w:r w:rsidRPr="00F44728">
        <w:rPr>
          <w:u w:val="single"/>
        </w:rPr>
        <w:t>Ngozi</w:t>
      </w:r>
      <w:proofErr w:type="spellEnd"/>
      <w:r w:rsidRPr="00F44728">
        <w:rPr>
          <w:u w:val="single"/>
        </w:rPr>
        <w:t xml:space="preserve"> </w:t>
      </w:r>
      <w:proofErr w:type="spellStart"/>
      <w:r w:rsidRPr="00F44728">
        <w:rPr>
          <w:u w:val="single"/>
        </w:rPr>
        <w:t>Okonjo-Iweala</w:t>
      </w:r>
      <w:proofErr w:type="spellEnd"/>
      <w:r w:rsidRPr="00F44728">
        <w:rPr>
          <w:u w:val="single"/>
        </w:rPr>
        <w:t xml:space="preserve">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Okonjo-Iweala</w:t>
      </w:r>
      <w:proofErr w:type="spellEnd"/>
      <w:r w:rsidRPr="00F44728">
        <w:rPr>
          <w:u w:val="single"/>
        </w:rPr>
        <w:t xml:space="preserve">,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w:t>
      </w:r>
      <w:proofErr w:type="spellStart"/>
      <w:r w:rsidRPr="00F44728">
        <w:rPr>
          <w:sz w:val="16"/>
        </w:rPr>
        <w:t>Ngozi</w:t>
      </w:r>
      <w:proofErr w:type="spellEnd"/>
      <w:r w:rsidRPr="00F44728">
        <w:rPr>
          <w:sz w:val="16"/>
        </w:rPr>
        <w:t xml:space="preserve">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w:t>
      </w:r>
      <w:proofErr w:type="spellStart"/>
      <w:r w:rsidRPr="00F44728">
        <w:rPr>
          <w:sz w:val="16"/>
        </w:rPr>
        <w:t>Varda</w:t>
      </w:r>
      <w:proofErr w:type="spellEnd"/>
      <w:r w:rsidRPr="00F44728">
        <w:rPr>
          <w:sz w:val="16"/>
        </w:rPr>
        <w:t xml:space="preserve">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w:t>
      </w:r>
      <w:proofErr w:type="spellStart"/>
      <w:r w:rsidRPr="00F44728">
        <w:rPr>
          <w:sz w:val="16"/>
        </w:rPr>
        <w:t>Piyush</w:t>
      </w:r>
      <w:proofErr w:type="spellEnd"/>
      <w:r w:rsidRPr="00F44728">
        <w:rPr>
          <w:sz w:val="16"/>
        </w:rPr>
        <w:t xml:space="preserve"> </w:t>
      </w:r>
      <w:proofErr w:type="spellStart"/>
      <w:r w:rsidRPr="00F44728">
        <w:rPr>
          <w:sz w:val="16"/>
        </w:rPr>
        <w:t>Goyal</w:t>
      </w:r>
      <w:proofErr w:type="spellEnd"/>
      <w:r w:rsidRPr="00F44728">
        <w:rPr>
          <w:sz w:val="16"/>
        </w:rPr>
        <w:t xml:space="preserve"> said at the meeting, regarding one part of the text. Pakistan described the draft as “regressive and unbalanced,” while the African coalition said “significant gaps” remain. Countries’ differences were acknowledged by </w:t>
      </w:r>
      <w:proofErr w:type="spellStart"/>
      <w:r w:rsidRPr="00F44728">
        <w:rPr>
          <w:sz w:val="16"/>
        </w:rPr>
        <w:t>Ngozi</w:t>
      </w:r>
      <w:proofErr w:type="spellEnd"/>
      <w:r w:rsidRPr="00F44728">
        <w:rPr>
          <w:sz w:val="16"/>
        </w:rPr>
        <w:t xml:space="preserve">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5FF472E5" w14:textId="77777777" w:rsidR="00822E5A" w:rsidRPr="00F44728" w:rsidRDefault="00822E5A" w:rsidP="00822E5A"/>
    <w:p w14:paraId="3FE89242" w14:textId="77777777" w:rsidR="00822E5A" w:rsidRPr="00F44728" w:rsidRDefault="00822E5A" w:rsidP="00822E5A">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583FCA5D" w14:textId="77777777" w:rsidR="00822E5A" w:rsidRPr="00F44728" w:rsidRDefault="00822E5A" w:rsidP="00822E5A">
      <w:pPr>
        <w:rPr>
          <w:sz w:val="16"/>
          <w:szCs w:val="16"/>
        </w:rPr>
      </w:pPr>
      <w:r w:rsidRPr="00F44728">
        <w:rPr>
          <w:sz w:val="16"/>
          <w:szCs w:val="16"/>
        </w:rPr>
        <w:t>DC = DEVELOPING COUNTRY</w:t>
      </w:r>
    </w:p>
    <w:p w14:paraId="22432A34" w14:textId="77777777" w:rsidR="00822E5A" w:rsidRPr="00F44728" w:rsidRDefault="00822E5A" w:rsidP="00822E5A">
      <w:pPr>
        <w:rPr>
          <w:sz w:val="16"/>
          <w:szCs w:val="16"/>
        </w:rPr>
      </w:pPr>
      <w:r w:rsidRPr="00F44728">
        <w:rPr>
          <w:sz w:val="16"/>
          <w:szCs w:val="16"/>
        </w:rPr>
        <w:t>NET = NET EXPORTER OF TECH (advanced countries)</w:t>
      </w:r>
    </w:p>
    <w:p w14:paraId="05B6CD42" w14:textId="77777777" w:rsidR="00822E5A" w:rsidRPr="00F44728" w:rsidRDefault="00822E5A" w:rsidP="00822E5A">
      <w:pPr>
        <w:rPr>
          <w:sz w:val="16"/>
          <w:szCs w:val="16"/>
        </w:rPr>
      </w:pPr>
      <w:r w:rsidRPr="00F44728">
        <w:rPr>
          <w:sz w:val="16"/>
          <w:szCs w:val="16"/>
        </w:rPr>
        <w:t>TNC = Trade Negotiations Committee</w:t>
      </w:r>
    </w:p>
    <w:p w14:paraId="50ED1193" w14:textId="77777777" w:rsidR="00822E5A" w:rsidRPr="00F44728" w:rsidRDefault="00822E5A" w:rsidP="00822E5A">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31C821E0" w14:textId="77777777" w:rsidR="00822E5A" w:rsidRPr="00F44728" w:rsidRDefault="00822E5A" w:rsidP="00822E5A">
      <w:proofErr w:type="spellStart"/>
      <w:r w:rsidRPr="00F44728">
        <w:rPr>
          <w:rStyle w:val="Style13ptBold"/>
        </w:rPr>
        <w:t>Marcellin</w:t>
      </w:r>
      <w:proofErr w:type="spellEnd"/>
      <w:r w:rsidRPr="00F44728">
        <w:rPr>
          <w:rStyle w:val="Style13ptBold"/>
        </w:rPr>
        <w:t xml:space="preserve"> 16</w:t>
      </w:r>
      <w:r w:rsidRPr="00F44728">
        <w:t xml:space="preserve"> </w:t>
      </w:r>
      <w:proofErr w:type="spellStart"/>
      <w:r w:rsidRPr="00F44728">
        <w:t>Marcellin</w:t>
      </w:r>
      <w:proofErr w:type="spellEnd"/>
      <w:r w:rsidRPr="00F44728">
        <w:t>, Sherry (Professor, London School of Economics). The political economy of pharmaceutical patents: US sectional interests and the African Group at the WTO. Routledge, 2016. SJMS</w:t>
      </w:r>
    </w:p>
    <w:p w14:paraId="65C8504F" w14:textId="77777777" w:rsidR="00822E5A" w:rsidRPr="00F44728" w:rsidRDefault="00822E5A" w:rsidP="00822E5A">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4325F7">
        <w:rPr>
          <w:rStyle w:val="Emphasis"/>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xml:space="preserve">. The effects would later be seen in </w:t>
      </w:r>
      <w:proofErr w:type="spellStart"/>
      <w:r w:rsidRPr="00F44728">
        <w:rPr>
          <w:rStyle w:val="Emphasis"/>
        </w:rPr>
        <w:t>Dunkel’s</w:t>
      </w:r>
      <w:proofErr w:type="spellEnd"/>
      <w:r w:rsidRPr="00F44728">
        <w:rPr>
          <w:rStyle w:val="Emphasis"/>
        </w:rPr>
        <w:t xml:space="preserve"> ‘Draft Final Acts Embodying the Results of the Uruguay Round of Multilateral Trade Negotiations’.</w:t>
      </w:r>
      <w:r w:rsidRPr="00F44728">
        <w:rPr>
          <w:sz w:val="16"/>
        </w:rPr>
        <w:t>11</w:t>
      </w:r>
    </w:p>
    <w:p w14:paraId="50BDE0E8" w14:textId="77777777" w:rsidR="00822E5A" w:rsidRPr="00F44728" w:rsidRDefault="00822E5A" w:rsidP="00822E5A">
      <w:pPr>
        <w:rPr>
          <w:sz w:val="16"/>
        </w:rPr>
      </w:pPr>
    </w:p>
    <w:p w14:paraId="1F6A07F0" w14:textId="77777777" w:rsidR="00822E5A" w:rsidRPr="00F44728" w:rsidRDefault="00822E5A" w:rsidP="00822E5A">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1BF4BFE" w14:textId="77777777" w:rsidR="00822E5A" w:rsidRPr="00F44728" w:rsidRDefault="00822E5A" w:rsidP="00822E5A">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9" w:history="1">
        <w:r w:rsidRPr="00F44728">
          <w:rPr>
            <w:rStyle w:val="Hyperlink"/>
          </w:rPr>
          <w:t>https://www.greenmatters.com/p/how-overfishing-affects-biodiversity</w:t>
        </w:r>
      </w:hyperlink>
      <w:r w:rsidRPr="00F44728">
        <w:t>] Justin</w:t>
      </w:r>
    </w:p>
    <w:p w14:paraId="62D325E4" w14:textId="77777777" w:rsidR="00822E5A" w:rsidRPr="00F44728" w:rsidRDefault="00822E5A" w:rsidP="00822E5A">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596174C4" w14:textId="77777777" w:rsidR="00822E5A" w:rsidRPr="00F44728" w:rsidRDefault="00822E5A" w:rsidP="00822E5A"/>
    <w:p w14:paraId="0AC97459" w14:textId="77777777" w:rsidR="00822E5A" w:rsidRPr="00F44728" w:rsidRDefault="00822E5A" w:rsidP="00822E5A">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D813872" w14:textId="77777777" w:rsidR="00822E5A" w:rsidRPr="00F44728" w:rsidRDefault="00822E5A" w:rsidP="00822E5A">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w:t>
      </w:r>
      <w:proofErr w:type="spellStart"/>
      <w:r w:rsidRPr="00F44728">
        <w:t>Truthout</w:t>
      </w:r>
      <w:proofErr w:type="spellEnd"/>
      <w:r w:rsidRPr="00F44728">
        <w:t xml:space="preserve">,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0" w:history="1">
        <w:r w:rsidRPr="00F44728">
          <w:rPr>
            <w:rStyle w:val="Hyperlink"/>
          </w:rPr>
          <w:t>https://thebulletin.org/2016/04/biodiversity-loss-an-existential-risk-comparable-to-climate-change/</w:t>
        </w:r>
      </w:hyperlink>
      <w:r w:rsidRPr="00F44728">
        <w:t>] Justin</w:t>
      </w:r>
    </w:p>
    <w:p w14:paraId="115F5D83" w14:textId="77777777" w:rsidR="00822E5A" w:rsidRPr="00F44728" w:rsidRDefault="00822E5A" w:rsidP="00822E5A">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29313E1" w14:textId="77777777" w:rsidR="00822E5A" w:rsidRPr="00F44728" w:rsidRDefault="00822E5A" w:rsidP="00822E5A">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2F6E5570" w14:textId="77777777" w:rsidR="00822E5A" w:rsidRPr="00F44728" w:rsidRDefault="00822E5A" w:rsidP="00822E5A">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6D07418" w14:textId="77777777" w:rsidR="00822E5A" w:rsidRPr="00F44728" w:rsidRDefault="00822E5A" w:rsidP="00822E5A">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6027E5A" w14:textId="77777777" w:rsidR="00822E5A" w:rsidRPr="00F44728" w:rsidRDefault="00822E5A" w:rsidP="00822E5A">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31FBB50A" w14:textId="34FAE3F7" w:rsidR="00822E5A" w:rsidRDefault="00822E5A" w:rsidP="00822E5A">
      <w:pPr>
        <w:pStyle w:val="Heading2"/>
      </w:pPr>
      <w:r>
        <w:t>5</w:t>
      </w:r>
    </w:p>
    <w:p w14:paraId="133F4F9A" w14:textId="77777777" w:rsidR="004272B5" w:rsidRDefault="004272B5" w:rsidP="004272B5">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7EDD7D7D" w14:textId="77777777" w:rsidR="004272B5" w:rsidRPr="00E4626A" w:rsidRDefault="004272B5" w:rsidP="004272B5"/>
    <w:p w14:paraId="12242D9B" w14:textId="77777777" w:rsidR="004272B5" w:rsidRDefault="004272B5" w:rsidP="004272B5">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10F65D44" w14:textId="77777777" w:rsidR="004272B5" w:rsidRPr="007B0628" w:rsidRDefault="004272B5" w:rsidP="004272B5">
      <w:proofErr w:type="spellStart"/>
      <w:r w:rsidRPr="007B0628">
        <w:rPr>
          <w:rStyle w:val="Style13ptBold"/>
        </w:rPr>
        <w:t>Hajjar</w:t>
      </w:r>
      <w:proofErr w:type="spellEnd"/>
      <w:r w:rsidRPr="007B0628">
        <w:rPr>
          <w:rStyle w:val="Style13ptBold"/>
        </w:rPr>
        <w:t xml:space="preserve"> and </w:t>
      </w:r>
      <w:proofErr w:type="spellStart"/>
      <w:r w:rsidRPr="007B0628">
        <w:rPr>
          <w:rStyle w:val="Style13ptBold"/>
        </w:rPr>
        <w:t>Greenbaum</w:t>
      </w:r>
      <w:proofErr w:type="spellEnd"/>
      <w:r w:rsidRPr="007B0628">
        <w:rPr>
          <w:rStyle w:val="Style13ptBold"/>
        </w:rPr>
        <w:t xml:space="preserve">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5664B7E4" w14:textId="77777777" w:rsidR="004272B5" w:rsidRPr="00EE77AE" w:rsidRDefault="004272B5" w:rsidP="004272B5">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70EF9CE3" w14:textId="77777777" w:rsidR="004272B5" w:rsidRPr="00EE77AE" w:rsidRDefault="004272B5" w:rsidP="004272B5">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3362A25B" w14:textId="77777777" w:rsidR="004272B5" w:rsidRPr="00EE77AE" w:rsidRDefault="004272B5" w:rsidP="004272B5">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4325F7">
        <w:rPr>
          <w:rStyle w:val="Emphasis"/>
        </w:rPr>
        <w:t>collaborations may carry risk if IP is misappropriated</w:t>
      </w:r>
      <w:r w:rsidRPr="004325F7">
        <w:rPr>
          <w:u w:val="single"/>
        </w:rPr>
        <w:t xml:space="preserve"> for other purposes. International collaborations should have a </w:t>
      </w:r>
      <w:r w:rsidRPr="004325F7">
        <w:rPr>
          <w:rStyle w:val="Emphasis"/>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69FB5A7E" w14:textId="77777777" w:rsidR="004272B5" w:rsidRPr="00EE77AE" w:rsidRDefault="004272B5" w:rsidP="004272B5">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6ACB8104" w14:textId="77777777" w:rsidR="004272B5" w:rsidRPr="00EE77AE" w:rsidRDefault="004272B5" w:rsidP="004272B5">
      <w:pPr>
        <w:rPr>
          <w:sz w:val="16"/>
        </w:rPr>
      </w:pPr>
      <w:r w:rsidRPr="004325F7">
        <w:rPr>
          <w:u w:val="single"/>
        </w:rPr>
        <w:t xml:space="preserve">China’s failure to </w:t>
      </w:r>
      <w:r w:rsidRPr="004325F7">
        <w:rPr>
          <w:rStyle w:val="Emphasis"/>
        </w:rPr>
        <w:t>respect 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1C217037" w14:textId="77777777" w:rsidR="004272B5" w:rsidRPr="00EE77AE" w:rsidRDefault="004272B5" w:rsidP="004272B5">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9DAA7E6" w14:textId="77777777" w:rsidR="004272B5" w:rsidRPr="00EE77AE" w:rsidRDefault="004272B5" w:rsidP="004272B5">
      <w:pPr>
        <w:rPr>
          <w:sz w:val="16"/>
        </w:rPr>
      </w:pPr>
      <w:r w:rsidRPr="00EE77AE">
        <w:rPr>
          <w:sz w:val="16"/>
        </w:rPr>
        <w:t xml:space="preserve">We believe that </w:t>
      </w:r>
      <w:r w:rsidRPr="004325F7">
        <w:rPr>
          <w:u w:val="single"/>
        </w:rPr>
        <w:t xml:space="preserve">foreign scientists can continue to make </w:t>
      </w:r>
      <w:r w:rsidRPr="004325F7">
        <w:rPr>
          <w:rStyle w:val="Emphasis"/>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4680C0D" w14:textId="77777777" w:rsidR="004272B5" w:rsidRPr="00EE77AE" w:rsidRDefault="004272B5" w:rsidP="004272B5">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4325F7">
        <w:rPr>
          <w:u w:val="single"/>
        </w:rPr>
        <w:t>partnership model be adapted to multinational joint R&amp;D efforts while protecting 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06A34557" w14:textId="77777777" w:rsidR="004272B5" w:rsidRPr="00EE77AE" w:rsidRDefault="004272B5" w:rsidP="004272B5">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w:t>
      </w:r>
      <w:proofErr w:type="spellStart"/>
      <w:r w:rsidRPr="00EE77AE">
        <w:rPr>
          <w:sz w:val="16"/>
        </w:rPr>
        <w:t>Helmers</w:t>
      </w:r>
      <w:proofErr w:type="spellEnd"/>
      <w:r w:rsidRPr="00EE77AE">
        <w:rPr>
          <w:sz w:val="16"/>
        </w:rPr>
        <w:t xml:space="preserve">, and </w:t>
      </w:r>
      <w:proofErr w:type="spellStart"/>
      <w:r w:rsidRPr="00EE77AE">
        <w:rPr>
          <w:sz w:val="16"/>
        </w:rPr>
        <w:t>Eberhardt</w:t>
      </w:r>
      <w:proofErr w:type="spellEnd"/>
      <w:r w:rsidRPr="00EE77AE">
        <w:rPr>
          <w:sz w:val="16"/>
        </w:rPr>
        <w: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40A7BC53" w14:textId="77777777" w:rsidR="004272B5" w:rsidRPr="00EE77AE" w:rsidRDefault="004272B5" w:rsidP="004272B5">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DF08BF3" w14:textId="77777777" w:rsidR="004272B5" w:rsidRDefault="004272B5" w:rsidP="004272B5"/>
    <w:p w14:paraId="1035D447" w14:textId="77777777" w:rsidR="004272B5" w:rsidRPr="00E4626A" w:rsidRDefault="004272B5" w:rsidP="004272B5">
      <w:pPr>
        <w:pStyle w:val="Heading4"/>
      </w:pPr>
      <w:r>
        <w:t xml:space="preserve">Solves every </w:t>
      </w:r>
      <w:r>
        <w:rPr>
          <w:u w:val="single"/>
        </w:rPr>
        <w:t>existential threat</w:t>
      </w:r>
      <w:r>
        <w:t>.</w:t>
      </w:r>
    </w:p>
    <w:p w14:paraId="7C1D69F4" w14:textId="77777777" w:rsidR="004272B5" w:rsidRDefault="004272B5" w:rsidP="004272B5">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0F769E65" w14:textId="77777777" w:rsidR="004272B5" w:rsidRPr="004350A1" w:rsidRDefault="004272B5" w:rsidP="004272B5">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54A739C5" w14:textId="77777777" w:rsidR="004272B5" w:rsidRPr="004350A1" w:rsidRDefault="004272B5" w:rsidP="004272B5">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2E60136F" w14:textId="77777777" w:rsidR="004272B5" w:rsidRPr="004350A1" w:rsidRDefault="004272B5" w:rsidP="004272B5">
      <w:pPr>
        <w:rPr>
          <w:sz w:val="16"/>
        </w:rPr>
      </w:pPr>
      <w:r w:rsidRPr="004350A1">
        <w:rPr>
          <w:sz w:val="16"/>
        </w:rPr>
        <w:t>What is science diplomacy?</w:t>
      </w:r>
    </w:p>
    <w:p w14:paraId="36D64D23" w14:textId="77777777" w:rsidR="004272B5" w:rsidRPr="004350A1" w:rsidRDefault="004272B5" w:rsidP="004272B5">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5659F9F3" w14:textId="77777777" w:rsidR="004272B5" w:rsidRPr="004350A1" w:rsidRDefault="004272B5" w:rsidP="004272B5">
      <w:pPr>
        <w:rPr>
          <w:sz w:val="16"/>
        </w:rPr>
      </w:pPr>
      <w:r w:rsidRPr="004350A1">
        <w:rPr>
          <w:sz w:val="16"/>
        </w:rPr>
        <w:t>Natural disasters don’t respect national boundaries (and neither does the aftermath)</w:t>
      </w:r>
    </w:p>
    <w:p w14:paraId="54D6CEFF" w14:textId="77777777" w:rsidR="004272B5" w:rsidRPr="004350A1" w:rsidRDefault="004272B5" w:rsidP="004272B5">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FCFDFCE" w14:textId="77777777" w:rsidR="004272B5" w:rsidRPr="004350A1" w:rsidRDefault="004272B5" w:rsidP="004272B5">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4C9D380" w14:textId="77777777" w:rsidR="004272B5" w:rsidRPr="00902253" w:rsidRDefault="004272B5" w:rsidP="004272B5">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7DC3C464" w14:textId="77777777" w:rsidR="004272B5" w:rsidRPr="00902253" w:rsidRDefault="004272B5" w:rsidP="004272B5">
      <w:pPr>
        <w:rPr>
          <w:sz w:val="16"/>
        </w:rPr>
      </w:pPr>
      <w:r w:rsidRPr="00902253">
        <w:rPr>
          <w:sz w:val="16"/>
        </w:rPr>
        <w:t>Explore or Exploit? Managing international spaces</w:t>
      </w:r>
    </w:p>
    <w:p w14:paraId="5A5229EF" w14:textId="77777777" w:rsidR="004272B5" w:rsidRPr="004350A1" w:rsidRDefault="004272B5" w:rsidP="004272B5">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1D1FAE89" w14:textId="77777777" w:rsidR="004272B5" w:rsidRPr="004350A1" w:rsidRDefault="004272B5" w:rsidP="004272B5">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63778925" w14:textId="77777777" w:rsidR="004272B5" w:rsidRPr="004350A1" w:rsidRDefault="004272B5" w:rsidP="004272B5">
      <w:pPr>
        <w:rPr>
          <w:sz w:val="16"/>
        </w:rPr>
      </w:pPr>
      <w:r w:rsidRPr="004350A1">
        <w:rPr>
          <w:sz w:val="16"/>
        </w:rPr>
        <w:t>Science diplomacy going forward</w:t>
      </w:r>
    </w:p>
    <w:p w14:paraId="7BD5464D" w14:textId="77777777" w:rsidR="004272B5" w:rsidRPr="005F1D82" w:rsidRDefault="004272B5" w:rsidP="004272B5">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3FF6ED76" w14:textId="77777777" w:rsidR="004272B5" w:rsidRPr="004350A1" w:rsidRDefault="004272B5" w:rsidP="004272B5">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F009A82" w14:textId="77777777" w:rsidR="004272B5" w:rsidRDefault="004272B5" w:rsidP="004272B5">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12BF2BEE" w14:textId="57A1CD76" w:rsidR="00B00817" w:rsidRDefault="00B00817" w:rsidP="00630198">
      <w:pPr>
        <w:pStyle w:val="Heading2"/>
      </w:pPr>
      <w:r w:rsidRPr="00B00817">
        <w:t>Case</w:t>
      </w:r>
    </w:p>
    <w:p w14:paraId="5CB9AD0C" w14:textId="77777777" w:rsidR="00B34810" w:rsidRDefault="00B34810" w:rsidP="00B34810">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5A3081E5" w14:textId="77777777" w:rsidR="00B34810" w:rsidRDefault="00B34810" w:rsidP="00B34810">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13" w:history="1">
        <w:r w:rsidRPr="00297C2F">
          <w:rPr>
            <w:rStyle w:val="Hyperlink"/>
          </w:rPr>
          <w:t>https://voxeu.org/article/impacts-vaccine-intellectual-property-rights-waiver-global-supply</w:t>
        </w:r>
      </w:hyperlink>
      <w:r>
        <w:t>] Justin</w:t>
      </w:r>
    </w:p>
    <w:p w14:paraId="11F4148C" w14:textId="77777777" w:rsidR="00B34810" w:rsidRPr="00F51944" w:rsidRDefault="00B34810" w:rsidP="00B34810">
      <w:pPr>
        <w:rPr>
          <w:sz w:val="16"/>
        </w:rPr>
      </w:pPr>
      <w:r w:rsidRPr="00F51944">
        <w:rPr>
          <w:sz w:val="16"/>
        </w:rPr>
        <w:t xml:space="preserve">Regarding waivers of vaccine patents, there have been some voluntary initiatives. On 8 October, soon after South Africa and India proposed a waiver of the TRIPS agreement on 2 October 2020, </w:t>
      </w:r>
      <w:proofErr w:type="spellStart"/>
      <w:r w:rsidRPr="00F51944">
        <w:rPr>
          <w:sz w:val="16"/>
        </w:rPr>
        <w:t>Moderna</w:t>
      </w:r>
      <w:proofErr w:type="spellEnd"/>
      <w:r w:rsidRPr="00F51944">
        <w:rPr>
          <w:sz w:val="16"/>
        </w:rPr>
        <w:t>, a US pharmaceutical company, expressed its intention not to exercise its patent rights on its COVID-19 vaccine.</w:t>
      </w:r>
      <w:r w:rsidRPr="00F51944">
        <w:rPr>
          <w:sz w:val="16"/>
          <w:vertAlign w:val="superscript"/>
        </w:rPr>
        <w:t>1</w:t>
      </w:r>
      <w:r w:rsidRPr="00F51944">
        <w:rPr>
          <w:sz w:val="16"/>
        </w:rPr>
        <w:t xml:space="preserve"> Although </w:t>
      </w:r>
      <w:proofErr w:type="spellStart"/>
      <w:r w:rsidRPr="00F51944">
        <w:rPr>
          <w:sz w:val="16"/>
        </w:rPr>
        <w:t>Moderna</w:t>
      </w:r>
      <w:proofErr w:type="spellEnd"/>
      <w:r w:rsidRPr="00F51944">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F51944">
        <w:rPr>
          <w:sz w:val="16"/>
        </w:rPr>
        <w:t>Moderna's</w:t>
      </w:r>
      <w:proofErr w:type="spellEnd"/>
      <w:r w:rsidRPr="00F51944">
        <w:rPr>
          <w:sz w:val="16"/>
        </w:rPr>
        <w:t xml:space="preserve"> vaccine or of licenses being granted to other companies.</w:t>
      </w:r>
    </w:p>
    <w:p w14:paraId="5BC4F6FB" w14:textId="77777777" w:rsidR="00B34810" w:rsidRPr="000369E1" w:rsidRDefault="00B34810" w:rsidP="00B34810">
      <w:pPr>
        <w:rPr>
          <w:rStyle w:val="Emphasis"/>
        </w:rPr>
      </w:pPr>
      <w:r w:rsidRPr="00F51944">
        <w:rPr>
          <w:sz w:val="16"/>
        </w:rPr>
        <w:t xml:space="preserve">With respect to the COVID-19 vaccines developed by Pfizer (jointly with </w:t>
      </w:r>
      <w:proofErr w:type="spellStart"/>
      <w:r w:rsidRPr="00F51944">
        <w:rPr>
          <w:sz w:val="16"/>
        </w:rPr>
        <w:t>BioNTech</w:t>
      </w:r>
      <w:proofErr w:type="spellEnd"/>
      <w:r w:rsidRPr="00F51944">
        <w:rPr>
          <w:sz w:val="16"/>
        </w:rPr>
        <w:t xml:space="preserve"> of Germany) and </w:t>
      </w:r>
      <w:proofErr w:type="spellStart"/>
      <w:r w:rsidRPr="00F51944">
        <w:rPr>
          <w:sz w:val="16"/>
        </w:rPr>
        <w:t>Moderna</w:t>
      </w:r>
      <w:proofErr w:type="spellEnd"/>
      <w:r w:rsidRPr="00F51944">
        <w:rPr>
          <w:sz w:val="16"/>
        </w:rPr>
        <w:t xml:space="preserve">,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w:t>
      </w:r>
      <w:proofErr w:type="spellStart"/>
      <w:r w:rsidRPr="000369E1">
        <w:rPr>
          <w:rStyle w:val="Emphasis"/>
        </w:rPr>
        <w:t>appropriability</w:t>
      </w:r>
      <w:proofErr w:type="spellEnd"/>
      <w:r w:rsidRPr="000369E1">
        <w:rPr>
          <w:rStyle w:val="Emphasis"/>
        </w:rPr>
        <w:t>’</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 xml:space="preserve">ensuring </w:t>
      </w:r>
      <w:proofErr w:type="spellStart"/>
      <w:r w:rsidRPr="000369E1">
        <w:rPr>
          <w:rStyle w:val="Emphasis"/>
          <w:highlight w:val="green"/>
        </w:rPr>
        <w:t>appropriability</w:t>
      </w:r>
      <w:proofErr w:type="spellEnd"/>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2E43D6E6" w14:textId="77777777" w:rsidR="00B34810" w:rsidRPr="000369E1" w:rsidRDefault="00B34810" w:rsidP="00B34810">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w:t>
      </w:r>
      <w:proofErr w:type="spellStart"/>
      <w:r w:rsidRPr="00F51944">
        <w:rPr>
          <w:sz w:val="16"/>
        </w:rPr>
        <w:t>Moderna</w:t>
      </w:r>
      <w:proofErr w:type="spellEnd"/>
      <w:r w:rsidRPr="00F51944">
        <w:rPr>
          <w:sz w:val="16"/>
        </w:rPr>
        <w:t xml:space="preserve">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7B97F59D" w14:textId="77777777" w:rsidR="00B34810" w:rsidRPr="00F51944" w:rsidRDefault="00B34810" w:rsidP="00B34810">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0FB693DB" w14:textId="77777777" w:rsidR="00B34810" w:rsidRPr="00F51944" w:rsidRDefault="00B34810" w:rsidP="00B34810">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375C86FD" w14:textId="77777777" w:rsidR="00B34810" w:rsidRDefault="00B34810" w:rsidP="00B34810">
      <w:pPr>
        <w:pStyle w:val="Heading4"/>
      </w:pPr>
      <w:r>
        <w:t xml:space="preserve">1] No link- the plan is </w:t>
      </w:r>
      <w:r>
        <w:rPr>
          <w:u w:val="single"/>
        </w:rPr>
        <w:t>domestically enforced</w:t>
      </w:r>
      <w:r>
        <w:t>- the mention of the WTO is just to outline what countries enact the aff</w:t>
      </w:r>
    </w:p>
    <w:p w14:paraId="73B35ABE" w14:textId="77777777" w:rsidR="00B34810" w:rsidRPr="00FE5042" w:rsidRDefault="00B34810" w:rsidP="00B34810">
      <w:pPr>
        <w:pStyle w:val="Heading4"/>
        <w:rPr>
          <w:color w:val="FF0000"/>
        </w:rPr>
      </w:pPr>
      <w:r>
        <w:t xml:space="preserve">2] DAs </w:t>
      </w:r>
      <w:r w:rsidRPr="001623B2">
        <w:rPr>
          <w:u w:val="single"/>
        </w:rPr>
        <w:t>turn case</w:t>
      </w:r>
      <w:r>
        <w:t xml:space="preserve">- any reason why the plan is a bad idea decks credibility- </w:t>
      </w:r>
      <w:r w:rsidRPr="001623B2">
        <w:rPr>
          <w:u w:val="single"/>
        </w:rPr>
        <w:t xml:space="preserve">even if </w:t>
      </w:r>
      <w:r>
        <w:rPr>
          <w:u w:val="single"/>
        </w:rPr>
        <w:t>the link is</w:t>
      </w:r>
      <w:r w:rsidRPr="001623B2">
        <w:rPr>
          <w:u w:val="single"/>
        </w:rPr>
        <w:t xml:space="preserve"> perceptions</w:t>
      </w:r>
      <w:r>
        <w:t>- long term perceptions are dependent on consequences</w:t>
      </w:r>
    </w:p>
    <w:p w14:paraId="42AD2C20" w14:textId="77777777" w:rsidR="00B34810" w:rsidRPr="00FE5042" w:rsidRDefault="00B34810" w:rsidP="00B34810">
      <w:r w:rsidRPr="00FE5042">
        <w:rPr>
          <w:rStyle w:val="Style13ptBold"/>
        </w:rPr>
        <w:t>1AC Meyer.</w:t>
      </w:r>
      <w:r w:rsidRPr="00FE5042">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4" w:history="1">
        <w:r w:rsidRPr="00FE5042">
          <w:rPr>
            <w:rStyle w:val="Hyperlink"/>
          </w:rPr>
          <w:t>https://fortune.com/2021/06/18/wto-covid-vaccines-patents-waiver-south-africa-trips/</w:t>
        </w:r>
      </w:hyperlink>
      <w:r w:rsidRPr="00FE5042">
        <w:t xml:space="preserve">] </w:t>
      </w:r>
    </w:p>
    <w:p w14:paraId="0882A045" w14:textId="77777777" w:rsidR="00B34810" w:rsidRPr="00FE5042" w:rsidRDefault="00B34810" w:rsidP="00B34810">
      <w:pPr>
        <w:rPr>
          <w:sz w:val="16"/>
        </w:rPr>
      </w:pPr>
      <w:r w:rsidRPr="00FE5042">
        <w:rPr>
          <w:rStyle w:val="Emphasis"/>
          <w:highlight w:val="green"/>
        </w:rPr>
        <w:t>If</w:t>
      </w:r>
      <w:r w:rsidRPr="00FE5042">
        <w:rPr>
          <w:rStyle w:val="Emphasis"/>
        </w:rPr>
        <w:t xml:space="preserve"> the TRIPS </w:t>
      </w:r>
      <w:r w:rsidRPr="00FE5042">
        <w:rPr>
          <w:rStyle w:val="Emphasis"/>
          <w:highlight w:val="green"/>
        </w:rPr>
        <w:t>waiver is successful</w:t>
      </w:r>
      <w:r w:rsidRPr="00FE5042">
        <w:rPr>
          <w:sz w:val="16"/>
        </w:rPr>
        <w:t xml:space="preserve">, and people see </w:t>
      </w:r>
      <w:r w:rsidRPr="00FE5042">
        <w:rPr>
          <w:rStyle w:val="Emphasis"/>
        </w:rPr>
        <w:t xml:space="preserve">the </w:t>
      </w:r>
      <w:r w:rsidRPr="00FE5042">
        <w:rPr>
          <w:rStyle w:val="Emphasis"/>
          <w:highlight w:val="green"/>
        </w:rPr>
        <w:t>WTO</w:t>
      </w:r>
      <w:r w:rsidRPr="00FE5042">
        <w:rPr>
          <w:rStyle w:val="Emphasis"/>
        </w:rPr>
        <w:t xml:space="preserve"> as </w:t>
      </w:r>
      <w:r w:rsidRPr="00FE5042">
        <w:rPr>
          <w:rStyle w:val="Emphasis"/>
          <w:highlight w:val="green"/>
        </w:rPr>
        <w:t>being part of the solution</w:t>
      </w:r>
      <w:r w:rsidRPr="00FE5042">
        <w:rPr>
          <w:sz w:val="16"/>
        </w:rPr>
        <w:t>—saving lives and livelihoods—</w:t>
      </w:r>
      <w:r w:rsidRPr="00FE5042">
        <w:rPr>
          <w:rStyle w:val="Emphasis"/>
          <w:highlight w:val="green"/>
        </w:rPr>
        <w:t>it could create goodwill</w:t>
      </w:r>
      <w:r w:rsidRPr="00FE5042">
        <w:rPr>
          <w:sz w:val="16"/>
        </w:rPr>
        <w:t xml:space="preserve"> and momentum to address what are still daunting structural problems."</w:t>
      </w:r>
    </w:p>
    <w:p w14:paraId="164B25F9" w14:textId="77777777" w:rsidR="00B34810" w:rsidRPr="00550EB1" w:rsidRDefault="00B34810" w:rsidP="00B34810">
      <w:pPr>
        <w:pStyle w:val="Heading4"/>
        <w:rPr>
          <w:rFonts w:cs="Calibri"/>
        </w:rPr>
      </w:pPr>
      <w:r>
        <w:t xml:space="preserve">3] </w:t>
      </w:r>
      <w:r w:rsidRPr="00550EB1">
        <w:rPr>
          <w:rFonts w:cs="Calibri"/>
        </w:rPr>
        <w:t xml:space="preserve">The WTO can’t enforce the aff- </w:t>
      </w:r>
      <w:r w:rsidRPr="00FE5042">
        <w:rPr>
          <w:rFonts w:cs="Calibri"/>
          <w:u w:val="single"/>
        </w:rPr>
        <w:t>no credibility gained</w:t>
      </w:r>
      <w:r w:rsidRPr="00550EB1">
        <w:rPr>
          <w:rFonts w:cs="Calibri"/>
        </w:rPr>
        <w:t>.</w:t>
      </w:r>
    </w:p>
    <w:p w14:paraId="5BFC900E" w14:textId="77777777" w:rsidR="00B34810" w:rsidRPr="00550EB1" w:rsidRDefault="00B34810" w:rsidP="00B34810">
      <w:r w:rsidRPr="00550EB1">
        <w:rPr>
          <w:rStyle w:val="Style13ptBold"/>
        </w:rPr>
        <w:t>Lamp 19</w:t>
      </w:r>
      <w:r w:rsidRPr="00550EB1">
        <w:t xml:space="preserve"> [Nicholas; Assistant Professor of Law at Queen’s University; “What Just Happened at the WTO? Everything You Need to Know, Brink News,” 12/16/19; </w:t>
      </w:r>
      <w:hyperlink r:id="rId15" w:history="1">
        <w:r w:rsidRPr="00550EB1">
          <w:rPr>
            <w:rStyle w:val="Hyperlink"/>
          </w:rPr>
          <w:t>https://www.brinknews.com/what-just-happened-at-the-wto-everything-you-need-to-know/</w:t>
        </w:r>
      </w:hyperlink>
      <w:r w:rsidRPr="00550EB1">
        <w:t>] Justin</w:t>
      </w:r>
    </w:p>
    <w:p w14:paraId="032F57AF" w14:textId="77777777" w:rsidR="00B34810" w:rsidRPr="00550EB1" w:rsidRDefault="00B34810" w:rsidP="00B3481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A438BF2" w14:textId="77777777" w:rsidR="00B34810" w:rsidRPr="00550EB1" w:rsidRDefault="00B34810" w:rsidP="00B3481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1C5CA5AD" w14:textId="77777777" w:rsidR="00B34810" w:rsidRDefault="00B34810" w:rsidP="00B34810">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94C9166" w14:textId="77777777" w:rsidR="00B34810" w:rsidRPr="00850EEE" w:rsidRDefault="00B34810" w:rsidP="00B34810">
      <w:pPr>
        <w:pStyle w:val="Heading4"/>
      </w:pPr>
      <w:r>
        <w:t>4] Their evidence proves uniqueness overwhelms the link -</w:t>
      </w:r>
      <w:r>
        <w:rPr>
          <w:u w:val="single"/>
        </w:rPr>
        <w:t>WTO is dead-</w:t>
      </w:r>
      <w:r>
        <w:t xml:space="preserve">credibility doesn’t matter when it </w:t>
      </w:r>
      <w:r w:rsidRPr="00850EEE">
        <w:rPr>
          <w:u w:val="single"/>
        </w:rPr>
        <w:t>physically can’t resolve</w:t>
      </w:r>
      <w:r>
        <w:t xml:space="preserve"> </w:t>
      </w:r>
    </w:p>
    <w:p w14:paraId="7972CEB1" w14:textId="77777777" w:rsidR="00B34810" w:rsidRPr="00850EEE" w:rsidRDefault="00B34810" w:rsidP="00B34810">
      <w:r>
        <w:rPr>
          <w:rStyle w:val="Style13ptBold"/>
        </w:rPr>
        <w:t xml:space="preserve">1AC </w:t>
      </w:r>
      <w:proofErr w:type="spellStart"/>
      <w:r w:rsidRPr="00850EEE">
        <w:rPr>
          <w:rStyle w:val="Style13ptBold"/>
        </w:rPr>
        <w:t>Solís</w:t>
      </w:r>
      <w:proofErr w:type="spellEnd"/>
      <w:r w:rsidRPr="00850EEE">
        <w:rPr>
          <w:rStyle w:val="Style13ptBold"/>
        </w:rPr>
        <w:t xml:space="preserve"> 20</w:t>
      </w:r>
      <w:r w:rsidRPr="00850EEE">
        <w:t xml:space="preserve"> [(Mireya </w:t>
      </w:r>
      <w:proofErr w:type="spellStart"/>
      <w:r w:rsidRPr="00850EEE">
        <w:t>Solís</w:t>
      </w:r>
      <w:proofErr w:type="spellEnd"/>
      <w:r w:rsidRPr="00850EEE">
        <w:t xml:space="preserve"> is director of the Center for East Asia Policy Studies, Philip Knight Chair in Japan Studies, and a senior fellow in the Foreign Policy program at Brookings.  “The post COVID-19 world: Economic nationalism triumphant?” July 10, 2020. </w:t>
      </w:r>
      <w:hyperlink r:id="rId16" w:history="1">
        <w:r w:rsidRPr="00850EEE">
          <w:rPr>
            <w:rStyle w:val="Hyperlink"/>
          </w:rPr>
          <w:t>https://www.brookings.edu/blog/order-from-chaos/2020/07/10/the-post-covid-19-world-economic-nationalism-triumphant/</w:t>
        </w:r>
      </w:hyperlink>
      <w:r w:rsidRPr="00850EEE">
        <w:t>] TDI</w:t>
      </w:r>
    </w:p>
    <w:p w14:paraId="447057EF" w14:textId="77777777" w:rsidR="00B34810" w:rsidRPr="00850EEE" w:rsidRDefault="00B34810" w:rsidP="00B34810"/>
    <w:p w14:paraId="24EA3A93" w14:textId="77777777" w:rsidR="00B34810" w:rsidRPr="00850EEE" w:rsidRDefault="00B34810" w:rsidP="00B34810">
      <w:pPr>
        <w:rPr>
          <w:rStyle w:val="Emphasis"/>
        </w:rPr>
      </w:pPr>
      <w:r w:rsidRPr="00850EEE">
        <w:rPr>
          <w:rStyle w:val="Emphasis"/>
        </w:rPr>
        <w:t xml:space="preserve">The </w:t>
      </w:r>
      <w:r w:rsidRPr="00850EEE">
        <w:rPr>
          <w:rStyle w:val="Emphasis"/>
          <w:highlight w:val="green"/>
        </w:rPr>
        <w:t>chances</w:t>
      </w:r>
      <w:r w:rsidRPr="00850EEE">
        <w:rPr>
          <w:rStyle w:val="Emphasis"/>
        </w:rPr>
        <w:t xml:space="preserve"> that the World Trade Organization (</w:t>
      </w:r>
      <w:r w:rsidRPr="00850EEE">
        <w:rPr>
          <w:rStyle w:val="Emphasis"/>
          <w:highlight w:val="green"/>
        </w:rPr>
        <w:t>WTO) can deliver</w:t>
      </w:r>
      <w:r w:rsidRPr="00850EEE">
        <w:rPr>
          <w:rStyle w:val="Emphasis"/>
        </w:rPr>
        <w:t xml:space="preserve"> a multilateral round of trade </w:t>
      </w:r>
      <w:r w:rsidRPr="00850EEE">
        <w:rPr>
          <w:rStyle w:val="Emphasis"/>
          <w:highlight w:val="green"/>
        </w:rPr>
        <w:t>negotiations to slash tariffs</w:t>
      </w:r>
      <w:r w:rsidRPr="00850EEE">
        <w:rPr>
          <w:rStyle w:val="Emphasis"/>
        </w:rPr>
        <w:t xml:space="preserve"> across the board and update the trade and investment rulebook </w:t>
      </w:r>
      <w:r w:rsidRPr="00850EEE">
        <w:rPr>
          <w:rStyle w:val="Emphasis"/>
          <w:highlight w:val="green"/>
        </w:rPr>
        <w:t>are nil.</w:t>
      </w:r>
      <w:r w:rsidRPr="00850EEE">
        <w:rPr>
          <w:rStyle w:val="Emphasis"/>
        </w:rPr>
        <w:t xml:space="preserve"> But the </w:t>
      </w:r>
      <w:r w:rsidRPr="00850EEE">
        <w:rPr>
          <w:rStyle w:val="Emphasis"/>
          <w:highlight w:val="green"/>
        </w:rPr>
        <w:t>WTO</w:t>
      </w:r>
      <w:r w:rsidRPr="00850EEE">
        <w:rPr>
          <w:rStyle w:val="Emphasis"/>
        </w:rPr>
        <w:t xml:space="preserve"> has also </w:t>
      </w:r>
      <w:r w:rsidRPr="00850EEE">
        <w:rPr>
          <w:rStyle w:val="Emphasis"/>
          <w:highlight w:val="green"/>
        </w:rPr>
        <w:t>lost its</w:t>
      </w:r>
      <w:r w:rsidRPr="00850EEE">
        <w:rPr>
          <w:rStyle w:val="Emphasis"/>
        </w:rPr>
        <w:t xml:space="preserve"> central </w:t>
      </w:r>
      <w:r w:rsidRPr="00850EEE">
        <w:rPr>
          <w:rStyle w:val="Emphasis"/>
          <w:highlight w:val="green"/>
        </w:rPr>
        <w:t>role as arbiter</w:t>
      </w:r>
      <w:r w:rsidRPr="00850EEE">
        <w:rPr>
          <w:rStyle w:val="Emphasis"/>
        </w:rPr>
        <w:t xml:space="preserve"> of trade disputes among its members. In December 2019, </w:t>
      </w:r>
      <w:r w:rsidRPr="00850EEE">
        <w:rPr>
          <w:rStyle w:val="Emphasis"/>
          <w:highlight w:val="green"/>
        </w:rPr>
        <w:t>the Appellate Body ceased to function</w:t>
      </w:r>
    </w:p>
    <w:p w14:paraId="48D5EF92" w14:textId="77777777" w:rsidR="00B34810" w:rsidRDefault="00B34810" w:rsidP="00B34810">
      <w:pPr>
        <w:rPr>
          <w:rStyle w:val="Emphasis"/>
        </w:rPr>
      </w:pPr>
    </w:p>
    <w:p w14:paraId="44BCF5C0" w14:textId="77777777" w:rsidR="00392B0F" w:rsidRPr="00392B0F" w:rsidRDefault="00392B0F" w:rsidP="008503FF"/>
    <w:sectPr w:rsidR="00392B0F" w:rsidRPr="00392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984619242032"/>
  </w:docVars>
  <w:rsids>
    <w:rsidRoot w:val="00B00817"/>
    <w:rsid w:val="00131D98"/>
    <w:rsid w:val="00224D4F"/>
    <w:rsid w:val="00337B42"/>
    <w:rsid w:val="00392B0F"/>
    <w:rsid w:val="00425AB6"/>
    <w:rsid w:val="004272B5"/>
    <w:rsid w:val="004316F3"/>
    <w:rsid w:val="004325F7"/>
    <w:rsid w:val="00602C90"/>
    <w:rsid w:val="00630198"/>
    <w:rsid w:val="00822E5A"/>
    <w:rsid w:val="008503FF"/>
    <w:rsid w:val="00932F5A"/>
    <w:rsid w:val="00A753AC"/>
    <w:rsid w:val="00B00817"/>
    <w:rsid w:val="00B34810"/>
    <w:rsid w:val="00EB0D04"/>
    <w:rsid w:val="00F225FB"/>
    <w:rsid w:val="00F80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8057F"/>
    <w:rPr>
      <w:rFonts w:ascii="Calibri" w:hAnsi="Calibri"/>
    </w:rPr>
  </w:style>
  <w:style w:type="paragraph" w:styleId="Heading1">
    <w:name w:val="heading 1"/>
    <w:aliases w:val="Pocket"/>
    <w:basedOn w:val="Normal"/>
    <w:next w:val="Normal"/>
    <w:link w:val="Heading1Char"/>
    <w:qFormat/>
    <w:rsid w:val="00F805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05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05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805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05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57F"/>
  </w:style>
  <w:style w:type="character" w:customStyle="1" w:styleId="Heading1Char">
    <w:name w:val="Heading 1 Char"/>
    <w:aliases w:val="Pocket Char"/>
    <w:basedOn w:val="DefaultParagraphFont"/>
    <w:link w:val="Heading1"/>
    <w:rsid w:val="00F805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05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057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8057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F8057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057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8057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F8057F"/>
    <w:rPr>
      <w:color w:val="auto"/>
      <w:u w:val="none"/>
    </w:rPr>
  </w:style>
  <w:style w:type="character" w:styleId="FollowedHyperlink">
    <w:name w:val="FollowedHyperlink"/>
    <w:basedOn w:val="DefaultParagraphFont"/>
    <w:uiPriority w:val="99"/>
    <w:semiHidden/>
    <w:unhideWhenUsed/>
    <w:rsid w:val="00F8057F"/>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rsid w:val="00F225FB"/>
  </w:style>
  <w:style w:type="character" w:customStyle="1" w:styleId="italic">
    <w:name w:val="italic"/>
    <w:rsid w:val="00F225FB"/>
  </w:style>
  <w:style w:type="character" w:customStyle="1" w:styleId="StyleThickunderline1">
    <w:name w:val="Style Thick underline1"/>
    <w:basedOn w:val="DefaultParagraphFont"/>
    <w:rsid w:val="00224D4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time-executive.com/editorials/wto-inches-towards-a-deal-to-end-harmful-fishing-subsidies" TargetMode="External"/><Relationship Id="rId13" Type="http://schemas.openxmlformats.org/officeDocument/2006/relationships/hyperlink" Target="https://voxeu.org/article/impacts-vaccine-intellectual-property-rights-waiver-global-suppl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rookings.edu/blog/order-from-chaos/2020/07/10/the-post-covid-19-world-economic-nationalism-triumphant/" TargetMode="External"/><Relationship Id="rId1" Type="http://schemas.openxmlformats.org/officeDocument/2006/relationships/numbering" Target="numbering.xml"/><Relationship Id="rId6" Type="http://schemas.openxmlformats.org/officeDocument/2006/relationships/hyperlink" Target="https://www.cbo.goc/publication/57126" TargetMode="Externa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hyperlink" Target="https://www.innovation-asset.com/blog/the-4-main-types-of-intellectual-property-and-related-costs" TargetMode="Externa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thebulletin.org/2016/04/biodiversity-loss-an-existential-risk-comparable-to-climate-change/" TargetMode="External"/><Relationship Id="rId4" Type="http://schemas.openxmlformats.org/officeDocument/2006/relationships/webSettings" Target="webSettings.xml"/><Relationship Id="rId9" Type="http://schemas.openxmlformats.org/officeDocument/2006/relationships/hyperlink" Target="https://www.greenmatters.com/p/how-overfishing-affects-biodiversity" TargetMode="External"/><Relationship Id="rId14" Type="http://schemas.openxmlformats.org/officeDocument/2006/relationships/hyperlink" Target="https://fortune.com/2021/06/18/wto-covid-vaccines-patents-waiver-south-africa-tri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12320</Words>
  <Characters>70228</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3</cp:revision>
  <dcterms:created xsi:type="dcterms:W3CDTF">2021-09-23T19:10:00Z</dcterms:created>
  <dcterms:modified xsi:type="dcterms:W3CDTF">2021-09-23T19:10:00Z</dcterms:modified>
</cp:coreProperties>
</file>