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6619F" w14:textId="0ACB8A73" w:rsidR="00425AB6" w:rsidRPr="00B00817" w:rsidRDefault="00EB0D04" w:rsidP="00B00817">
      <w:pPr>
        <w:pStyle w:val="Heading1"/>
      </w:pPr>
      <w:r>
        <w:t>R2 NC</w:t>
      </w:r>
    </w:p>
    <w:p w14:paraId="4648AAE4" w14:textId="22118C65" w:rsidR="00B00817" w:rsidRPr="00B00817" w:rsidRDefault="00B00817" w:rsidP="00B00817">
      <w:pPr>
        <w:pStyle w:val="Heading2"/>
      </w:pPr>
      <w:r w:rsidRPr="00B00817">
        <w:t>1</w:t>
      </w:r>
    </w:p>
    <w:p w14:paraId="00D6079B" w14:textId="77777777" w:rsidR="00630198" w:rsidRDefault="00630198" w:rsidP="00630198">
      <w:pPr>
        <w:pStyle w:val="Heading4"/>
      </w:pPr>
      <w:r>
        <w:t>Interpretation: affirmative debaters must delineate what intellectual property they reduce in the 1AC.</w:t>
      </w:r>
    </w:p>
    <w:p w14:paraId="2DEE8466" w14:textId="77777777" w:rsidR="00630198" w:rsidRDefault="00630198" w:rsidP="00630198"/>
    <w:p w14:paraId="325A14A6" w14:textId="77777777" w:rsidR="00630198" w:rsidRDefault="00630198" w:rsidP="00630198">
      <w:pPr>
        <w:pStyle w:val="Heading4"/>
      </w:pPr>
      <w:r>
        <w:t xml:space="preserve">Four types of IP that </w:t>
      </w:r>
      <w:r w:rsidRPr="00393704">
        <w:rPr>
          <w:u w:val="single"/>
        </w:rPr>
        <w:t>are vastly different</w:t>
      </w:r>
      <w:r>
        <w:t>.</w:t>
      </w:r>
    </w:p>
    <w:p w14:paraId="44D6F03F" w14:textId="77777777" w:rsidR="00630198" w:rsidRPr="00393704" w:rsidRDefault="00630198" w:rsidP="00630198">
      <w:r w:rsidRPr="00393704">
        <w:rPr>
          <w:rStyle w:val="Style13ptBold"/>
        </w:rPr>
        <w:t>Ackerman 17</w:t>
      </w:r>
      <w:r>
        <w:t xml:space="preserve"> [Peter; </w:t>
      </w:r>
      <w:r w:rsidRPr="00393704">
        <w:t xml:space="preserve">Founder &amp; CEO, Innovation Asset Group, </w:t>
      </w:r>
      <w:proofErr w:type="spellStart"/>
      <w:r w:rsidRPr="00393704">
        <w:t>Inc</w:t>
      </w:r>
      <w:proofErr w:type="spellEnd"/>
      <w:r>
        <w:t>; “</w:t>
      </w:r>
      <w:r w:rsidRPr="00393704">
        <w:t>The 4 Main Types of Intellectual Property and Related Costs</w:t>
      </w:r>
      <w:r>
        <w:t xml:space="preserve">,” Decipher; 1/6/17; </w:t>
      </w:r>
      <w:hyperlink r:id="rId5" w:history="1">
        <w:r w:rsidRPr="007272F2">
          <w:rPr>
            <w:rStyle w:val="Hyperlink"/>
          </w:rPr>
          <w:t>https://www.innovation-asset.com/blog/the-4-main-types-of-intellectual-property-and-related-costs</w:t>
        </w:r>
      </w:hyperlink>
      <w:r>
        <w:t>] Justin</w:t>
      </w:r>
    </w:p>
    <w:p w14:paraId="04CB6B1B" w14:textId="77777777" w:rsidR="00630198" w:rsidRPr="00A608CE" w:rsidRDefault="00630198" w:rsidP="00630198">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0AD8AE3F" w14:textId="77777777" w:rsidR="00630198" w:rsidRPr="00A608CE" w:rsidRDefault="00630198" w:rsidP="00630198">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35A16CA5" w14:textId="77777777" w:rsidR="00630198" w:rsidRPr="00A608CE" w:rsidRDefault="00630198" w:rsidP="00630198">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0CD1D3E8" w14:textId="77777777" w:rsidR="00630198" w:rsidRPr="00A608CE" w:rsidRDefault="00630198" w:rsidP="00630198">
      <w:pPr>
        <w:rPr>
          <w:sz w:val="16"/>
        </w:rPr>
      </w:pPr>
      <w:r w:rsidRPr="00A608CE">
        <w:rPr>
          <w:sz w:val="16"/>
        </w:rPr>
        <w:t xml:space="preserve">Procedure </w:t>
      </w:r>
      <w:proofErr w:type="gramStart"/>
      <w:r w:rsidRPr="00A608CE">
        <w:rPr>
          <w:sz w:val="16"/>
        </w:rPr>
        <w:t>For</w:t>
      </w:r>
      <w:proofErr w:type="gramEnd"/>
      <w:r w:rsidRPr="00A608CE">
        <w:rPr>
          <w:sz w:val="16"/>
        </w:rPr>
        <w:t xml:space="preserve">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w:t>
      </w:r>
      <w:proofErr w:type="gramStart"/>
      <w:r w:rsidRPr="00A608CE">
        <w:rPr>
          <w:sz w:val="16"/>
        </w:rPr>
        <w:t>An</w:t>
      </w:r>
      <w:proofErr w:type="gramEnd"/>
      <w:r w:rsidRPr="00A608CE">
        <w:rPr>
          <w:sz w:val="16"/>
        </w:rPr>
        <w:t xml:space="preserve">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w:t>
      </w:r>
      <w:proofErr w:type="spellStart"/>
      <w:r w:rsidRPr="00A608CE">
        <w:rPr>
          <w:sz w:val="16"/>
        </w:rPr>
        <w:t>nonprovisional</w:t>
      </w:r>
      <w:proofErr w:type="spellEnd"/>
      <w:r w:rsidRPr="00A608CE">
        <w:rPr>
          <w:sz w:val="16"/>
        </w:rPr>
        <w:t xml:space="preserve">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68BB1637" w14:textId="77777777" w:rsidR="00630198" w:rsidRPr="00A608CE" w:rsidRDefault="00630198" w:rsidP="00630198">
      <w:pPr>
        <w:rPr>
          <w:u w:val="single"/>
        </w:rPr>
      </w:pPr>
      <w:r w:rsidRPr="00A608CE">
        <w:rPr>
          <w:rStyle w:val="Emphasis"/>
          <w:highlight w:val="green"/>
        </w:rPr>
        <w:t>Trademark</w:t>
      </w:r>
    </w:p>
    <w:p w14:paraId="6C5018E4" w14:textId="77777777" w:rsidR="00630198" w:rsidRPr="00A608CE" w:rsidRDefault="00630198" w:rsidP="00630198">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57D7C5A8" w14:textId="77777777" w:rsidR="00630198" w:rsidRPr="00A608CE" w:rsidRDefault="00630198" w:rsidP="00630198">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0BC6AE5A" w14:textId="77777777" w:rsidR="00630198" w:rsidRPr="00A608CE" w:rsidRDefault="00630198" w:rsidP="00630198">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01B70E2" w14:textId="77777777" w:rsidR="00630198" w:rsidRPr="00A608CE" w:rsidRDefault="00630198" w:rsidP="00630198">
      <w:pPr>
        <w:rPr>
          <w:rStyle w:val="Emphasis"/>
        </w:rPr>
      </w:pPr>
      <w:r w:rsidRPr="00A608CE">
        <w:rPr>
          <w:rStyle w:val="Emphasis"/>
          <w:highlight w:val="green"/>
        </w:rPr>
        <w:t>Trade Secret</w:t>
      </w:r>
    </w:p>
    <w:p w14:paraId="17C6852A" w14:textId="77777777" w:rsidR="00630198" w:rsidRPr="00A608CE" w:rsidRDefault="00630198" w:rsidP="00630198">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35EF67C9" w14:textId="77777777" w:rsidR="00630198" w:rsidRPr="00A608CE" w:rsidRDefault="00630198" w:rsidP="00630198"/>
    <w:p w14:paraId="3C6D6775" w14:textId="77777777" w:rsidR="00630198" w:rsidRDefault="00630198" w:rsidP="00630198">
      <w:pPr>
        <w:pStyle w:val="Heading4"/>
      </w:pPr>
      <w:r>
        <w:t xml:space="preserve">Violation: </w:t>
      </w:r>
    </w:p>
    <w:p w14:paraId="4C26BA63" w14:textId="77777777" w:rsidR="00630198" w:rsidRDefault="00630198" w:rsidP="00630198"/>
    <w:p w14:paraId="04C93B5D" w14:textId="77777777" w:rsidR="00630198" w:rsidRDefault="00630198" w:rsidP="00630198">
      <w:pPr>
        <w:pStyle w:val="Heading4"/>
      </w:pPr>
      <w:r>
        <w:t>Negate:</w:t>
      </w:r>
    </w:p>
    <w:p w14:paraId="36F718A1" w14:textId="77777777" w:rsidR="00630198" w:rsidRPr="004501D4" w:rsidRDefault="00630198" w:rsidP="00630198">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4078BB05" w14:textId="77777777" w:rsidR="00630198" w:rsidRPr="004501D4" w:rsidRDefault="00630198" w:rsidP="00630198">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72AB832F" w14:textId="77777777" w:rsidR="00630198" w:rsidRDefault="00630198" w:rsidP="00630198">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38D49025" w14:textId="77777777" w:rsidR="00630198" w:rsidRDefault="00630198" w:rsidP="00630198">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404C1AE0" w14:textId="77777777" w:rsidR="00932F5A" w:rsidRDefault="00932F5A" w:rsidP="00932F5A">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2AFD7AB" w14:textId="77777777" w:rsidR="00932F5A" w:rsidRDefault="00932F5A" w:rsidP="00932F5A">
      <w:pPr>
        <w:pStyle w:val="Heading4"/>
      </w:pPr>
      <w:r>
        <w:t>Drop the debater – a] deter future abuse and b] set better norms for debate.</w:t>
      </w:r>
    </w:p>
    <w:p w14:paraId="6EF1A238" w14:textId="77777777" w:rsidR="00932F5A" w:rsidRDefault="00932F5A" w:rsidP="00932F5A">
      <w:pPr>
        <w:pStyle w:val="Heading4"/>
      </w:pPr>
      <w:r>
        <w:t>Competing interps – [a] reasonability is arbitrary and encourages judge intervention since there’s no clear norm, [b] it creates a race to the top where we create the best possible norms for debate.</w:t>
      </w:r>
    </w:p>
    <w:p w14:paraId="2CE9E069" w14:textId="168EC24A" w:rsidR="00932F5A" w:rsidRDefault="00932F5A" w:rsidP="00932F5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D98DFE5" w14:textId="5A2ACD63" w:rsidR="00B00817" w:rsidRPr="00B00817" w:rsidRDefault="00B00817" w:rsidP="00F225FB">
      <w:pPr>
        <w:pStyle w:val="Heading2"/>
      </w:pPr>
      <w:r w:rsidRPr="00B00817">
        <w:t>2</w:t>
      </w:r>
    </w:p>
    <w:p w14:paraId="37163ED5" w14:textId="4CEB1350" w:rsidR="00B00817" w:rsidRPr="00B00817" w:rsidRDefault="00B00817" w:rsidP="00B00817">
      <w:pPr>
        <w:pStyle w:val="Heading3"/>
      </w:pPr>
      <w:r w:rsidRPr="00B00817">
        <w:t>CP</w:t>
      </w:r>
    </w:p>
    <w:p w14:paraId="4092441A" w14:textId="27B2E19A" w:rsidR="00B00817" w:rsidRPr="00B00817" w:rsidRDefault="00B00817" w:rsidP="00B00817">
      <w:pPr>
        <w:pStyle w:val="Heading4"/>
      </w:pPr>
      <w:r w:rsidRPr="00B00817">
        <w:t xml:space="preserve">CP text: </w:t>
      </w:r>
      <w:r w:rsidR="00131D98">
        <w:t>States should</w:t>
      </w:r>
      <w:r w:rsidR="00131D98" w:rsidRPr="00B00817">
        <w:t xml:space="preserve"> add</w:t>
      </w:r>
      <w:r w:rsidRPr="00B00817">
        <w:t xml:space="preserve"> more stringent requirements for filing patents</w:t>
      </w:r>
      <w:r w:rsidR="00131D98">
        <w:t xml:space="preserve"> for medicines.</w:t>
      </w:r>
    </w:p>
    <w:p w14:paraId="464B620D"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54FD66EF" w14:textId="77777777" w:rsidR="00B00817" w:rsidRPr="00B00817" w:rsidRDefault="00B00817" w:rsidP="00B00817">
      <w:pPr>
        <w:rPr>
          <w:sz w:val="16"/>
        </w:rPr>
      </w:pPr>
      <w:r w:rsidRPr="00B00817">
        <w:rPr>
          <w:u w:val="single"/>
        </w:rPr>
        <w:t>The current framework for evaluating a patent application, particularly the requirements of utility and nonobviousness,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1862D357" w14:textId="77777777" w:rsidR="00B00817" w:rsidRPr="00B00817" w:rsidRDefault="00B00817" w:rsidP="00B00817">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22527564" w14:textId="77777777" w:rsidR="00B00817" w:rsidRPr="00B00817" w:rsidRDefault="00B00817" w:rsidP="00B00817">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506E4D6D" w14:textId="77777777" w:rsidR="00B00817" w:rsidRPr="00B00817" w:rsidRDefault="00B00817" w:rsidP="00B00817">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329D2F1B" w14:textId="77777777" w:rsidR="00B00817" w:rsidRPr="00B00817" w:rsidRDefault="00B00817" w:rsidP="00B00817">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VidaDrug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r w:rsidRPr="00B00817">
        <w:rPr>
          <w:highlight w:val="green"/>
          <w:u w:val="single"/>
        </w:rPr>
        <w:t>insufficient</w:t>
      </w:r>
      <w:r w:rsidRPr="00B00817">
        <w:rPr>
          <w:u w:val="single"/>
        </w:rPr>
        <w:t xml:space="preserve">, because the underlying purpose of the drug - to treat cancer - remains unaffected. </w:t>
      </w:r>
    </w:p>
    <w:p w14:paraId="4C1ECD14" w14:textId="77777777" w:rsidR="00B00817" w:rsidRPr="00B00817" w:rsidRDefault="00B00817" w:rsidP="00B00817">
      <w:pPr>
        <w:rPr>
          <w:sz w:val="16"/>
        </w:rPr>
      </w:pPr>
    </w:p>
    <w:p w14:paraId="54AE67D5" w14:textId="77777777" w:rsidR="00B00817" w:rsidRPr="00B00817" w:rsidRDefault="00B00817" w:rsidP="00B00817">
      <w:pPr>
        <w:pStyle w:val="Heading4"/>
      </w:pPr>
      <w:r w:rsidRPr="00B00817">
        <w:t>Solves best.</w:t>
      </w:r>
    </w:p>
    <w:p w14:paraId="41D241FA"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3A39E75E" w14:textId="77777777" w:rsidR="00B00817" w:rsidRPr="00B00817" w:rsidRDefault="00B00817" w:rsidP="00B00817">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5A6DC8EE" w14:textId="77777777" w:rsidR="00B00817" w:rsidRPr="00B00817" w:rsidRDefault="00B00817" w:rsidP="00B00817">
      <w:pPr>
        <w:pStyle w:val="ListParagraph"/>
        <w:numPr>
          <w:ilvl w:val="0"/>
          <w:numId w:val="11"/>
        </w:numPr>
        <w:rPr>
          <w:sz w:val="16"/>
        </w:rPr>
      </w:pPr>
      <w:r w:rsidRPr="00B00817">
        <w:rPr>
          <w:rFonts w:ascii="Calibri" w:hAnsi="Calibri" w:cs="Calibri"/>
          <w:u w:val="single"/>
        </w:rPr>
        <w:t xml:space="preserve">An Efficacy-Focused </w:t>
      </w:r>
      <w:r w:rsidRPr="00B00817">
        <w:rPr>
          <w:rFonts w:ascii="Calibri" w:hAnsi="Calibri" w:cs="Calibri"/>
          <w:highlight w:val="green"/>
          <w:u w:val="single"/>
        </w:rPr>
        <w:t>Standard</w:t>
      </w:r>
      <w:r w:rsidRPr="00B00817">
        <w:rPr>
          <w:rFonts w:ascii="Calibri" w:hAnsi="Calibri" w:cs="Calibri"/>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rFonts w:ascii="Calibri" w:hAnsi="Calibri" w:cs="Calibri"/>
          <w:u w:val="single"/>
        </w:rPr>
        <w:t xml:space="preserve">creation of a standard such as the one proposed here would </w:t>
      </w:r>
      <w:r w:rsidRPr="00B00817">
        <w:rPr>
          <w:rFonts w:ascii="Calibri" w:hAnsi="Calibri" w:cs="Calibri"/>
          <w:highlight w:val="green"/>
          <w:u w:val="single"/>
        </w:rPr>
        <w:t>ensure</w:t>
      </w:r>
      <w:r w:rsidRPr="00B00817">
        <w:rPr>
          <w:rFonts w:ascii="Calibri" w:hAnsi="Calibri" w:cs="Calibri"/>
          <w:u w:val="single"/>
        </w:rPr>
        <w:t xml:space="preserve"> that pharmaceutical </w:t>
      </w:r>
      <w:r w:rsidRPr="00B00817">
        <w:rPr>
          <w:rFonts w:ascii="Calibri" w:hAnsi="Calibri" w:cs="Calibri"/>
          <w:highlight w:val="green"/>
          <w:u w:val="single"/>
        </w:rPr>
        <w:t>companies</w:t>
      </w:r>
      <w:r w:rsidRPr="00B00817">
        <w:rPr>
          <w:rFonts w:ascii="Calibri" w:hAnsi="Calibri" w:cs="Calibri"/>
          <w:u w:val="single"/>
        </w:rPr>
        <w:t xml:space="preserve"> are properly incentivized to </w:t>
      </w:r>
      <w:r w:rsidRPr="00B00817">
        <w:rPr>
          <w:rFonts w:ascii="Calibri" w:hAnsi="Calibri" w:cs="Calibri"/>
          <w:highlight w:val="green"/>
          <w:u w:val="single"/>
        </w:rPr>
        <w:t>channel R&amp;D resources</w:t>
      </w:r>
      <w:r w:rsidRPr="00B00817">
        <w:rPr>
          <w:rFonts w:ascii="Calibri" w:hAnsi="Calibri" w:cs="Calibri"/>
          <w:u w:val="single"/>
        </w:rPr>
        <w:t xml:space="preserve"> to creating measurable change in the drugs, rather than creating minor changes</w:t>
      </w:r>
      <w:r w:rsidRPr="00B00817">
        <w:rPr>
          <w:sz w:val="16"/>
        </w:rPr>
        <w:t xml:space="preserve"> that prolong the time they can profit off of monopolies at the expense of patients. For those industries in which R&amp;D is more productive, like the pharmaceutical industry, "</w:t>
      </w:r>
      <w:r w:rsidRPr="00B00817">
        <w:rPr>
          <w:rFonts w:ascii="Calibri" w:hAnsi="Calibri" w:cs="Calibri"/>
          <w:u w:val="single"/>
        </w:rPr>
        <w:t>patent procedures should be refined to tighten the relationship between patents and the underlying inventions</w:t>
      </w:r>
      <w:r w:rsidRPr="00B00817">
        <w:rPr>
          <w:sz w:val="16"/>
        </w:rPr>
        <w:t xml:space="preserve">."14 6 </w:t>
      </w:r>
    </w:p>
    <w:p w14:paraId="40C22CC0" w14:textId="77777777" w:rsidR="00B00817" w:rsidRPr="00B00817" w:rsidRDefault="00B00817" w:rsidP="00B00817">
      <w:pPr>
        <w:pStyle w:val="ListParagraph"/>
        <w:numPr>
          <w:ilvl w:val="0"/>
          <w:numId w:val="11"/>
        </w:numPr>
        <w:rPr>
          <w:sz w:val="16"/>
        </w:rPr>
      </w:pPr>
      <w:r w:rsidRPr="00B00817">
        <w:rPr>
          <w:sz w:val="16"/>
        </w:rPr>
        <w:t xml:space="preserve">A </w:t>
      </w:r>
      <w:r w:rsidRPr="00B00817">
        <w:rPr>
          <w:rFonts w:ascii="Calibri" w:hAnsi="Calibri" w:cs="Calibri"/>
          <w:u w:val="single"/>
        </w:rPr>
        <w:t xml:space="preserve">Higher Standard for Secondary Pharmaceutical Patents Will </w:t>
      </w:r>
      <w:r w:rsidRPr="00B00817">
        <w:rPr>
          <w:rFonts w:ascii="Calibri" w:hAnsi="Calibri" w:cs="Calibri"/>
          <w:highlight w:val="green"/>
          <w:u w:val="single"/>
        </w:rPr>
        <w:t>Increase Competition</w:t>
      </w:r>
      <w:r w:rsidRPr="00B00817">
        <w:rPr>
          <w:rFonts w:ascii="Calibri" w:hAnsi="Calibri" w:cs="Calibri"/>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rFonts w:ascii="Calibri" w:hAnsi="Calibri" w:cs="Calibri"/>
          <w:u w:val="single"/>
        </w:rPr>
        <w:t>companies cite the need to recoup R&amp;D costs as the driving factor for their pricing decisions</w:t>
      </w:r>
      <w:r w:rsidRPr="00B00817">
        <w:rPr>
          <w:sz w:val="16"/>
        </w:rPr>
        <w:t xml:space="preserve">,148 but </w:t>
      </w:r>
      <w:r w:rsidRPr="00B00817">
        <w:rPr>
          <w:rFonts w:ascii="Calibri" w:hAnsi="Calibri" w:cs="Calibri"/>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rFonts w:ascii="Calibri" w:hAnsi="Calibri" w:cs="Calibri"/>
          <w:highlight w:val="green"/>
          <w:u w:val="single"/>
        </w:rPr>
        <w:t>Tightening</w:t>
      </w:r>
      <w:r w:rsidRPr="00B00817">
        <w:rPr>
          <w:rFonts w:ascii="Calibri" w:hAnsi="Calibri" w:cs="Calibri"/>
          <w:u w:val="single"/>
        </w:rPr>
        <w:t xml:space="preserve"> patent </w:t>
      </w:r>
      <w:r w:rsidRPr="00B00817">
        <w:rPr>
          <w:rFonts w:ascii="Calibri" w:hAnsi="Calibri" w:cs="Calibri"/>
          <w:highlight w:val="green"/>
          <w:u w:val="single"/>
        </w:rPr>
        <w:t>laws</w:t>
      </w:r>
      <w:r w:rsidRPr="00B00817">
        <w:rPr>
          <w:rFonts w:ascii="Calibri" w:hAnsi="Calibri" w:cs="Calibri"/>
          <w:u w:val="single"/>
        </w:rPr>
        <w:t xml:space="preserve"> to </w:t>
      </w:r>
      <w:r w:rsidRPr="00B00817">
        <w:rPr>
          <w:rFonts w:ascii="Calibri" w:hAnsi="Calibri" w:cs="Calibri"/>
          <w:highlight w:val="green"/>
          <w:u w:val="single"/>
        </w:rPr>
        <w:t>prevent</w:t>
      </w:r>
      <w:r w:rsidRPr="00B00817">
        <w:rPr>
          <w:rFonts w:ascii="Calibri" w:hAnsi="Calibri" w:cs="Calibri"/>
          <w:u w:val="single"/>
        </w:rPr>
        <w:t xml:space="preserve"> pharmaceutical companies from </w:t>
      </w:r>
      <w:r w:rsidRPr="00B00817">
        <w:rPr>
          <w:rFonts w:ascii="Calibri" w:hAnsi="Calibri" w:cs="Calibri"/>
          <w:highlight w:val="green"/>
          <w:u w:val="single"/>
        </w:rPr>
        <w:t>retaining</w:t>
      </w:r>
      <w:r w:rsidRPr="00B00817">
        <w:rPr>
          <w:rFonts w:ascii="Calibri" w:hAnsi="Calibri" w:cs="Calibri"/>
          <w:u w:val="single"/>
        </w:rPr>
        <w:t xml:space="preserve"> patent protection for </w:t>
      </w:r>
      <w:r w:rsidRPr="00B00817">
        <w:rPr>
          <w:rFonts w:ascii="Calibri" w:hAnsi="Calibri" w:cs="Calibri"/>
          <w:highlight w:val="green"/>
          <w:u w:val="single"/>
        </w:rPr>
        <w:t>minor changes</w:t>
      </w:r>
      <w:r w:rsidRPr="00B00817">
        <w:rPr>
          <w:rFonts w:ascii="Calibri" w:hAnsi="Calibri" w:cs="Calibri"/>
          <w:u w:val="single"/>
        </w:rPr>
        <w:t xml:space="preserve"> in their patented drugs will allow other companies to enter the marketplace sooner and drive prices down through competition</w:t>
      </w:r>
      <w:r w:rsidRPr="00B00817">
        <w:rPr>
          <w:sz w:val="16"/>
        </w:rPr>
        <w:t>. 5</w:t>
      </w:r>
    </w:p>
    <w:p w14:paraId="7150B73B" w14:textId="315AC8D8" w:rsidR="00B00817" w:rsidRPr="00B00817" w:rsidRDefault="00B00817" w:rsidP="00B00817"/>
    <w:p w14:paraId="02D7C8C9" w14:textId="15811C3D" w:rsidR="00B00817" w:rsidRPr="00B00817" w:rsidRDefault="00B00817" w:rsidP="00B00817">
      <w:pPr>
        <w:pStyle w:val="Heading2"/>
      </w:pPr>
      <w:r w:rsidRPr="00B00817">
        <w:t>3</w:t>
      </w:r>
    </w:p>
    <w:p w14:paraId="375D7882" w14:textId="1CE240DA" w:rsidR="00B00817" w:rsidRPr="00B00817" w:rsidRDefault="00B00817" w:rsidP="00B00817">
      <w:pPr>
        <w:pStyle w:val="Heading3"/>
      </w:pPr>
      <w:r w:rsidRPr="00B00817">
        <w:t>DA</w:t>
      </w:r>
    </w:p>
    <w:p w14:paraId="31932EF4" w14:textId="77777777" w:rsidR="00B00817" w:rsidRPr="00B00817" w:rsidRDefault="00B00817" w:rsidP="00B00817">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767D1802" w14:textId="77777777" w:rsidR="00B00817" w:rsidRPr="00B00817" w:rsidRDefault="00B00817" w:rsidP="00B00817">
      <w:r w:rsidRPr="00B00817">
        <w:rPr>
          <w:rFonts w:eastAsiaTheme="majorEastAsia" w:cstheme="majorBidi"/>
          <w:b/>
          <w:bCs/>
          <w:sz w:val="26"/>
          <w:szCs w:val="26"/>
        </w:rPr>
        <w:t>Swagel 21</w:t>
      </w:r>
      <w:r w:rsidRPr="00B00817">
        <w:t xml:space="preserve"> Phillip L. Swagel, Director of the Congressional budget office 4-xx-2021, "Research and Development in the Pharmaceutical Industry," Congressional Budget Office, </w:t>
      </w:r>
      <w:hyperlink r:id="rId6" w:anchor="_idTextAnchor020" w:history="1">
        <w:r w:rsidRPr="00B00817">
          <w:rPr>
            <w:rStyle w:val="Hyperlink"/>
          </w:rPr>
          <w:t>https://www.cbo.goc/publication/57126#_idTextAnchor020</w:t>
        </w:r>
      </w:hyperlink>
      <w:r w:rsidRPr="00B00817">
        <w:t xml:space="preserve"> SJ//DA</w:t>
      </w:r>
    </w:p>
    <w:p w14:paraId="380F0EF8" w14:textId="77777777" w:rsidR="00B00817" w:rsidRPr="00B00817" w:rsidRDefault="00B00817" w:rsidP="00B00817">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34BE1EE1" w14:textId="77777777" w:rsidR="00B00817" w:rsidRPr="00B00817" w:rsidRDefault="00B00817" w:rsidP="00B00817"/>
    <w:p w14:paraId="7CB36EF5" w14:textId="77777777" w:rsidR="00B00817" w:rsidRPr="00B00817" w:rsidRDefault="00B00817" w:rsidP="00B00817">
      <w:pPr>
        <w:pStyle w:val="Heading4"/>
      </w:pPr>
      <w:r w:rsidRPr="00B00817">
        <w:t xml:space="preserve">The affs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0AB4A950" w14:textId="77777777" w:rsidR="00B00817" w:rsidRPr="00B00817" w:rsidRDefault="00B00817" w:rsidP="00B00817">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7" w:history="1">
        <w:r w:rsidRPr="00B00817">
          <w:rPr>
            <w:rStyle w:val="Hyperlink"/>
          </w:rPr>
          <w:t>https://www.ip-watch.org/2018/09/21/follow-pharmaceutical-innovations-eligible-patent-protection/</w:t>
        </w:r>
      </w:hyperlink>
      <w:r w:rsidRPr="00B00817">
        <w:t>] Justin</w:t>
      </w:r>
    </w:p>
    <w:p w14:paraId="4FD022BA" w14:textId="77777777" w:rsidR="00B00817" w:rsidRPr="00B00817" w:rsidRDefault="00B00817" w:rsidP="00B00817">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r w:rsidRPr="00B00817">
        <w:rPr>
          <w:highlight w:val="green"/>
          <w:u w:val="single"/>
        </w:rPr>
        <w:t>Evista</w:t>
      </w:r>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orally-administrable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2EDEBA05" w14:textId="2DA068F6" w:rsidR="00B00817" w:rsidRPr="00B00817" w:rsidRDefault="00B00817" w:rsidP="00B00817"/>
    <w:p w14:paraId="7DF03227" w14:textId="768C7953" w:rsidR="00630198" w:rsidRPr="00192D33" w:rsidRDefault="00F225FB" w:rsidP="00630198">
      <w:pPr>
        <w:pStyle w:val="Heading4"/>
      </w:pPr>
      <w:r>
        <w:t>4</w:t>
      </w:r>
      <w:r w:rsidR="00630198" w:rsidRPr="00630198">
        <w:t xml:space="preserve"> </w:t>
      </w:r>
      <w:r w:rsidR="00630198">
        <w:t>The standard is maximizing expected well-being, or hedonistic act utilitarianism.</w:t>
      </w:r>
    </w:p>
    <w:p w14:paraId="02C109B8" w14:textId="77777777" w:rsidR="00630198" w:rsidRPr="00A3034A" w:rsidRDefault="00630198" w:rsidP="00630198">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29E7B96" w14:textId="77777777" w:rsidR="00630198" w:rsidRPr="00192D33" w:rsidRDefault="00630198" w:rsidP="00630198">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54F7F59F" w14:textId="77777777" w:rsidR="00630198" w:rsidRPr="00470C63" w:rsidRDefault="00630198" w:rsidP="00630198">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470C63">
        <w:rPr>
          <w:rFonts w:asciiTheme="minorHAnsi" w:hAnsiTheme="minorHAnsi" w:cstheme="minorHAnsi"/>
          <w:sz w:val="8"/>
        </w:rPr>
        <w:t>allostasis</w:t>
      </w:r>
      <w:proofErr w:type="spellEnd"/>
      <w:r w:rsidRPr="00470C63">
        <w:rPr>
          <w:rFonts w:asciiTheme="minorHAnsi" w:hAnsiTheme="minorHAnsi" w:cstheme="minorHAnsi"/>
          <w:sz w:val="8"/>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w:t>
      </w:r>
      <w:proofErr w:type="gramStart"/>
      <w:r w:rsidRPr="00470C63">
        <w:rPr>
          <w:rFonts w:asciiTheme="minorHAnsi" w:hAnsiTheme="minorHAnsi" w:cstheme="minorHAnsi"/>
          <w:sz w:val="8"/>
        </w:rPr>
        <w:t>BO:D</w:t>
      </w:r>
      <w:proofErr w:type="gramEnd"/>
      <w:r w:rsidRPr="00470C63">
        <w:rPr>
          <w:rFonts w:asciiTheme="minorHAnsi" w:hAnsiTheme="minorHAnsi" w:cstheme="minorHAnsi"/>
          <w:sz w:val="8"/>
        </w:rPr>
        <w:t xml:space="preserve">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470C63">
        <w:rPr>
          <w:rFonts w:asciiTheme="minorHAnsi" w:hAnsiTheme="minorHAnsi" w:cstheme="minorHAnsi"/>
          <w:sz w:val="8"/>
        </w:rPr>
        <w:t>Volkow</w:t>
      </w:r>
      <w:proofErr w:type="spellEnd"/>
      <w:r w:rsidRPr="00470C63">
        <w:rPr>
          <w:rFonts w:asciiTheme="minorHAnsi" w:hAnsiTheme="minorHAnsi" w:cstheme="minorHAnsi"/>
          <w:sz w:val="8"/>
        </w:rPr>
        <w:t xml:space="preserve">,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w:t>
      </w:r>
      <w:proofErr w:type="spellStart"/>
      <w:r w:rsidRPr="00470C63">
        <w:rPr>
          <w:rFonts w:asciiTheme="minorHAnsi" w:hAnsiTheme="minorHAnsi" w:cstheme="minorHAnsi"/>
          <w:sz w:val="8"/>
        </w:rPr>
        <w:t>Sapolsky</w:t>
      </w:r>
      <w:proofErr w:type="spellEnd"/>
      <w:r w:rsidRPr="00470C63">
        <w:rPr>
          <w:rFonts w:asciiTheme="minorHAnsi" w:hAnsiTheme="minorHAnsi" w:cstheme="minorHAnsi"/>
          <w:sz w:val="8"/>
        </w:rPr>
        <w:t xml:space="preserve">, a professor of biology and neurology at Stanford University. Dr. </w:t>
      </w:r>
      <w:proofErr w:type="spellStart"/>
      <w:r w:rsidRPr="00470C63">
        <w:rPr>
          <w:rFonts w:asciiTheme="minorHAnsi" w:hAnsiTheme="minorHAnsi" w:cstheme="minorHAnsi"/>
          <w:sz w:val="8"/>
        </w:rPr>
        <w:t>Sapolsky</w:t>
      </w:r>
      <w:proofErr w:type="spellEnd"/>
      <w:r w:rsidRPr="00470C63">
        <w:rPr>
          <w:rFonts w:asciiTheme="minorHAnsi" w:hAnsiTheme="minorHAnsi" w:cstheme="minorHAnsi"/>
          <w:sz w:val="8"/>
        </w:rPr>
        <w:t xml:space="preserve">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w:t>
      </w:r>
      <w:proofErr w:type="spellStart"/>
      <w:r w:rsidRPr="00470C63">
        <w:rPr>
          <w:rFonts w:asciiTheme="minorHAnsi" w:hAnsiTheme="minorHAnsi" w:cstheme="minorHAnsi"/>
          <w:sz w:val="8"/>
        </w:rPr>
        <w:t>Volkow</w:t>
      </w:r>
      <w:proofErr w:type="spellEnd"/>
      <w:r w:rsidRPr="00470C63">
        <w:rPr>
          <w:rFonts w:asciiTheme="minorHAnsi" w:hAnsiTheme="minorHAnsi" w:cstheme="minorHAnsi"/>
          <w:sz w:val="8"/>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w:t>
      </w:r>
      <w:proofErr w:type="spellStart"/>
      <w:r w:rsidRPr="00470C63">
        <w:rPr>
          <w:rFonts w:asciiTheme="minorHAnsi" w:hAnsiTheme="minorHAnsi" w:cstheme="minorHAnsi"/>
          <w:sz w:val="8"/>
        </w:rPr>
        <w:t>interoceptive</w:t>
      </w:r>
      <w:proofErr w:type="spellEnd"/>
      <w:r w:rsidRPr="00470C63">
        <w:rPr>
          <w:rFonts w:asciiTheme="minorHAnsi" w:hAnsiTheme="minorHAnsi" w:cstheme="minorHAnsi"/>
          <w:sz w:val="8"/>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96B438" w14:textId="77777777" w:rsidR="00630198" w:rsidRDefault="00630198" w:rsidP="00630198">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14:paraId="7B8CB1EA" w14:textId="77777777" w:rsidR="00630198" w:rsidRDefault="00630198" w:rsidP="00630198">
      <w:pPr>
        <w:pStyle w:val="Heading4"/>
      </w:pPr>
      <w:r>
        <w:t xml:space="preserve">3] No </w:t>
      </w:r>
      <w:r w:rsidRPr="00192D33">
        <w:rPr>
          <w:u w:val="single"/>
        </w:rPr>
        <w:t>intent-foresight</w:t>
      </w:r>
      <w:r>
        <w:t xml:space="preserve"> distinction for states.</w:t>
      </w:r>
    </w:p>
    <w:p w14:paraId="5F925B96" w14:textId="77777777" w:rsidR="00630198" w:rsidRPr="00152744" w:rsidRDefault="00630198" w:rsidP="00630198">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CD073D2" w14:textId="77777777" w:rsidR="00630198" w:rsidRPr="006754BB" w:rsidRDefault="00630198" w:rsidP="00630198">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33F7E91A" w14:textId="77777777" w:rsidR="00630198" w:rsidRPr="00361031" w:rsidRDefault="00630198" w:rsidP="00630198">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48B64B8F" w14:textId="77777777" w:rsidR="00630198" w:rsidRPr="00361031" w:rsidRDefault="00630198" w:rsidP="00630198">
      <w:proofErr w:type="spellStart"/>
      <w:r w:rsidRPr="00361031">
        <w:rPr>
          <w:rStyle w:val="Style13ptBold"/>
        </w:rPr>
        <w:t>Kar</w:t>
      </w:r>
      <w:proofErr w:type="spellEnd"/>
      <w:r w:rsidRPr="00361031">
        <w:rPr>
          <w:rStyle w:val="Style13ptBold"/>
        </w:rPr>
        <w:t xml:space="preserve"> 19</w:t>
      </w:r>
      <w:r w:rsidRPr="00361031">
        <w:t xml:space="preserve"> [</w:t>
      </w:r>
      <w:proofErr w:type="spellStart"/>
      <w:r w:rsidRPr="00361031">
        <w:t>Mohit</w:t>
      </w:r>
      <w:proofErr w:type="spellEnd"/>
      <w:r w:rsidRPr="00361031">
        <w:t xml:space="preserve">; Writer at the Original Position; “Utilitarianism in the Context of Intellectual Property,” The Original Position; 9/18/19; </w:t>
      </w:r>
      <w:hyperlink r:id="rId9" w:history="1">
        <w:r w:rsidRPr="00361031">
          <w:rPr>
            <w:rStyle w:val="Hyperlink"/>
          </w:rPr>
          <w:t>https://originalpositionnluj.wordpress.com/2019/09/18/utilitarianism-in-the-context-of-intellectual-property/</w:t>
        </w:r>
      </w:hyperlink>
      <w:r w:rsidRPr="00361031">
        <w:t>] Justin</w:t>
      </w:r>
    </w:p>
    <w:p w14:paraId="147D80DF" w14:textId="77777777" w:rsidR="00630198" w:rsidRPr="00361031" w:rsidRDefault="00630198" w:rsidP="00630198">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w:t>
      </w:r>
      <w:proofErr w:type="gramStart"/>
      <w:r w:rsidRPr="00361031">
        <w:rPr>
          <w:rStyle w:val="Emphasis"/>
          <w:highlight w:val="green"/>
        </w:rPr>
        <w:t>being</w:t>
      </w:r>
      <w:r w:rsidRPr="00361031">
        <w:rPr>
          <w:sz w:val="16"/>
        </w:rPr>
        <w:t>.[</w:t>
      </w:r>
      <w:proofErr w:type="spellStart"/>
      <w:proofErr w:type="gramEnd"/>
      <w:r w:rsidRPr="00361031">
        <w:rPr>
          <w:sz w:val="16"/>
        </w:rPr>
        <w:t>i</w:t>
      </w:r>
      <w:proofErr w:type="spellEnd"/>
      <w:r w:rsidRPr="00361031">
        <w:rPr>
          <w:sz w:val="16"/>
        </w:rPr>
        <w:t xml:space="preserve">]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w:t>
      </w:r>
      <w:proofErr w:type="gramStart"/>
      <w:r w:rsidRPr="00361031">
        <w:rPr>
          <w:u w:val="single"/>
        </w:rPr>
        <w:t>society</w:t>
      </w:r>
      <w:r w:rsidRPr="00361031">
        <w:rPr>
          <w:sz w:val="16"/>
        </w:rPr>
        <w:t>.[</w:t>
      </w:r>
      <w:proofErr w:type="gramEnd"/>
      <w:r w:rsidRPr="00361031">
        <w:rPr>
          <w:sz w:val="16"/>
        </w:rPr>
        <w:t>ii]</w:t>
      </w:r>
      <w:r>
        <w:rPr>
          <w:sz w:val="16"/>
        </w:rPr>
        <w:t xml:space="preserve"> </w:t>
      </w:r>
      <w:r w:rsidRPr="00361031">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361031">
        <w:rPr>
          <w:sz w:val="16"/>
        </w:rPr>
        <w:t>pain.[</w:t>
      </w:r>
      <w:proofErr w:type="gramEnd"/>
      <w:r w:rsidRPr="00361031">
        <w:rPr>
          <w:sz w:val="16"/>
        </w:rPr>
        <w:t>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361031">
        <w:rPr>
          <w:sz w:val="16"/>
        </w:rPr>
        <w:t>activity.[</w:t>
      </w:r>
      <w:proofErr w:type="gramEnd"/>
      <w:r w:rsidRPr="00361031">
        <w:rPr>
          <w:sz w:val="16"/>
        </w:rPr>
        <w:t>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w:t>
      </w:r>
      <w:proofErr w:type="gramStart"/>
      <w:r w:rsidRPr="004D4D43">
        <w:rPr>
          <w:sz w:val="16"/>
        </w:rPr>
        <w:t>parts.[</w:t>
      </w:r>
      <w:proofErr w:type="gramEnd"/>
      <w:r w:rsidRPr="004D4D43">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4D4D43">
        <w:rPr>
          <w:sz w:val="16"/>
        </w:rPr>
        <w:t>law.[</w:t>
      </w:r>
      <w:proofErr w:type="gramEnd"/>
      <w:r w:rsidRPr="004D4D43">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w:t>
      </w:r>
      <w:proofErr w:type="gramStart"/>
      <w:r w:rsidRPr="004D4D43">
        <w:rPr>
          <w:sz w:val="16"/>
        </w:rPr>
        <w:t>language.[</w:t>
      </w:r>
      <w:proofErr w:type="gramEnd"/>
      <w:r w:rsidRPr="004D4D43">
        <w:rPr>
          <w:sz w:val="16"/>
        </w:rPr>
        <w:t>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DC5AF46" w14:textId="77777777" w:rsidR="00630198" w:rsidRPr="00976E44" w:rsidRDefault="00630198" w:rsidP="00630198">
      <w:pPr>
        <w:pStyle w:val="Heading4"/>
        <w:rPr>
          <w:rFonts w:cs="Calibri"/>
          <w:color w:val="000000" w:themeColor="text1"/>
        </w:rPr>
      </w:pPr>
      <w:r w:rsidRPr="00976E44">
        <w:rPr>
          <w:rFonts w:cs="Calibri"/>
          <w:color w:val="000000" w:themeColor="text1"/>
        </w:rPr>
        <w:t xml:space="preserve">Outweighs – </w:t>
      </w:r>
    </w:p>
    <w:p w14:paraId="13E1D61E" w14:textId="77777777" w:rsidR="00630198" w:rsidRPr="00976E44" w:rsidRDefault="00630198" w:rsidP="00630198">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59DFED87" w14:textId="77777777" w:rsidR="00630198" w:rsidRPr="00976E44" w:rsidRDefault="00630198" w:rsidP="00630198">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7EA82975" w14:textId="77777777" w:rsidR="00630198" w:rsidRDefault="00630198" w:rsidP="00630198"/>
    <w:p w14:paraId="144B7068" w14:textId="77777777" w:rsidR="00630198" w:rsidRDefault="00630198" w:rsidP="00630198">
      <w:pPr>
        <w:pStyle w:val="Heading4"/>
      </w:pPr>
      <w:r>
        <w:t xml:space="preserve">Impact </w:t>
      </w:r>
      <w:proofErr w:type="spellStart"/>
      <w:r>
        <w:t>calc</w:t>
      </w:r>
      <w:proofErr w:type="spellEnd"/>
      <w:r>
        <w:t xml:space="preserve"> – </w:t>
      </w:r>
    </w:p>
    <w:p w14:paraId="2D2405D9" w14:textId="77777777" w:rsidR="00630198" w:rsidRDefault="00630198" w:rsidP="00630198">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5A0114EC" w14:textId="77777777" w:rsidR="00630198" w:rsidRDefault="00630198" w:rsidP="00630198">
      <w:pPr>
        <w:pStyle w:val="Heading4"/>
      </w:pPr>
      <w:r>
        <w:t xml:space="preserve">2] </w:t>
      </w:r>
      <w:proofErr w:type="spellStart"/>
      <w:r w:rsidRPr="002F1F75">
        <w:t>Calc</w:t>
      </w:r>
      <w:proofErr w:type="spellEnd"/>
      <w:r w:rsidRPr="002F1F75">
        <w:t xml:space="preserve">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bookmarkStart w:id="0" w:name="_GoBack"/>
      <w:bookmarkEnd w:id="0"/>
    </w:p>
    <w:sectPr w:rsidR="00630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984537054256"/>
  </w:docVars>
  <w:rsids>
    <w:rsidRoot w:val="00B00817"/>
    <w:rsid w:val="00131D98"/>
    <w:rsid w:val="00174448"/>
    <w:rsid w:val="00392B0F"/>
    <w:rsid w:val="00425AB6"/>
    <w:rsid w:val="00602C90"/>
    <w:rsid w:val="00630198"/>
    <w:rsid w:val="008503FF"/>
    <w:rsid w:val="00932F5A"/>
    <w:rsid w:val="00A753AC"/>
    <w:rsid w:val="00B00817"/>
    <w:rsid w:val="00EB0D04"/>
    <w:rsid w:val="00F22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D5EB"/>
  <w15:chartTrackingRefBased/>
  <w15:docId w15:val="{5075925C-673F-433E-89D9-7CEE0906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74448"/>
    <w:rPr>
      <w:rFonts w:ascii="Calibri" w:hAnsi="Calibri"/>
    </w:rPr>
  </w:style>
  <w:style w:type="paragraph" w:styleId="Heading1">
    <w:name w:val="heading 1"/>
    <w:aliases w:val="Pocket"/>
    <w:basedOn w:val="Normal"/>
    <w:next w:val="Normal"/>
    <w:link w:val="Heading1Char"/>
    <w:qFormat/>
    <w:rsid w:val="001744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44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44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744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44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448"/>
  </w:style>
  <w:style w:type="character" w:customStyle="1" w:styleId="Heading1Char">
    <w:name w:val="Heading 1 Char"/>
    <w:aliases w:val="Pocket Char"/>
    <w:basedOn w:val="DefaultParagraphFont"/>
    <w:link w:val="Heading1"/>
    <w:rsid w:val="001744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44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444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7444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1744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444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7444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174448"/>
    <w:rPr>
      <w:color w:val="auto"/>
      <w:u w:val="none"/>
    </w:rPr>
  </w:style>
  <w:style w:type="character" w:styleId="FollowedHyperlink">
    <w:name w:val="FollowedHyperlink"/>
    <w:basedOn w:val="DefaultParagraphFont"/>
    <w:uiPriority w:val="99"/>
    <w:semiHidden/>
    <w:unhideWhenUsed/>
    <w:rsid w:val="00174448"/>
    <w:rPr>
      <w:color w:val="auto"/>
      <w:u w:val="none"/>
    </w:rPr>
  </w:style>
  <w:style w:type="paragraph" w:styleId="ListParagraph">
    <w:name w:val="List Paragraph"/>
    <w:basedOn w:val="Normal"/>
    <w:uiPriority w:val="34"/>
    <w:qFormat/>
    <w:rsid w:val="00B00817"/>
    <w:pPr>
      <w:ind w:left="720"/>
      <w:contextualSpacing/>
    </w:pPr>
    <w:rPr>
      <w:rFonts w:asciiTheme="minorHAnsi" w:hAnsiTheme="minorHAnsi"/>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B00817"/>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0081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Medium Grid 21,Small Text,Note Level 21,Card Format"/>
    <w:basedOn w:val="Heading1"/>
    <w:autoRedefine/>
    <w:uiPriority w:val="99"/>
    <w:qFormat/>
    <w:rsid w:val="00B0081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92B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rsid w:val="00F225FB"/>
  </w:style>
  <w:style w:type="character" w:customStyle="1" w:styleId="italic">
    <w:name w:val="italic"/>
    <w:rsid w:val="00F22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ip-watch.org/2018/09/21/follow-pharmaceutical-innovations-eligible-patent-protec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bo.goc/publication/57126" TargetMode="External"/><Relationship Id="rId11" Type="http://schemas.openxmlformats.org/officeDocument/2006/relationships/theme" Target="theme/theme1.xml"/><Relationship Id="rId5" Type="http://schemas.openxmlformats.org/officeDocument/2006/relationships/hyperlink" Target="https://www.innovation-asset.com/blog/the-4-main-types-of-intellectual-property-and-related-cost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10194</Words>
  <Characters>58106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2021-09-23T18:57:00Z</dcterms:created>
  <dcterms:modified xsi:type="dcterms:W3CDTF">2021-09-23T18:57:00Z</dcterms:modified>
</cp:coreProperties>
</file>