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638E3" w14:textId="20861FB4" w:rsidR="00425AB6" w:rsidRDefault="00193588" w:rsidP="00193588">
      <w:pPr>
        <w:pStyle w:val="Heading2"/>
      </w:pPr>
      <w:r>
        <w:t>1NC</w:t>
      </w:r>
    </w:p>
    <w:p w14:paraId="547B1328" w14:textId="51210394" w:rsidR="00193588" w:rsidRDefault="00193588" w:rsidP="00193588">
      <w:pPr>
        <w:pStyle w:val="Heading3"/>
      </w:pPr>
      <w:r>
        <w:t>Intro</w:t>
      </w:r>
    </w:p>
    <w:p w14:paraId="7A933215" w14:textId="77777777" w:rsidR="00193588" w:rsidRPr="00193588" w:rsidRDefault="00193588" w:rsidP="00193588"/>
    <w:p w14:paraId="5C84C4A1" w14:textId="7D9E6244" w:rsidR="00193588" w:rsidRDefault="00193588" w:rsidP="00193588">
      <w:pPr>
        <w:pStyle w:val="Heading4"/>
        <w:spacing w:before="0" w:line="276" w:lineRule="auto"/>
        <w:rPr>
          <w:rFonts w:cs="Calibri"/>
        </w:rPr>
      </w:pPr>
      <w:r w:rsidRPr="00395CE0">
        <w:rPr>
          <w:rFonts w:cs="Calibri"/>
        </w:rPr>
        <w:t xml:space="preserve">I </w:t>
      </w:r>
      <w:r>
        <w:rPr>
          <w:rFonts w:cs="Calibri"/>
        </w:rPr>
        <w:t>negate</w:t>
      </w:r>
      <w:r w:rsidRPr="00395CE0">
        <w:rPr>
          <w:rFonts w:cs="Calibri"/>
        </w:rPr>
        <w:t xml:space="preserve"> the resolution, resolved: </w:t>
      </w:r>
      <w:r>
        <w:rPr>
          <w:rFonts w:cs="Calibri"/>
        </w:rPr>
        <w:t xml:space="preserve">The member states of the World Trade Organization ought to reduce intellectual property protections for medicines. </w:t>
      </w:r>
    </w:p>
    <w:p w14:paraId="6C782A94" w14:textId="77777777" w:rsidR="00193588" w:rsidRDefault="00193588" w:rsidP="00193588"/>
    <w:p w14:paraId="73E34AC4" w14:textId="77777777" w:rsidR="009D5530" w:rsidRPr="00271418" w:rsidRDefault="009D5530" w:rsidP="009D5530">
      <w:pPr>
        <w:rPr>
          <w:rStyle w:val="Style13ptBold"/>
        </w:rPr>
      </w:pPr>
      <w:r w:rsidRPr="00271418">
        <w:rPr>
          <w:rStyle w:val="Style13ptBold"/>
        </w:rPr>
        <w:t xml:space="preserve">The World Trade Organization describes its purpose as </w:t>
      </w:r>
    </w:p>
    <w:p w14:paraId="71B83A5C" w14:textId="77777777" w:rsidR="009D5530" w:rsidRPr="00F407FB" w:rsidRDefault="009D5530" w:rsidP="009D5530">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43A3D0AF" w14:textId="77777777" w:rsidR="009D5530" w:rsidRPr="00F407FB" w:rsidRDefault="009D5530" w:rsidP="009D5530">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w:t>
      </w:r>
      <w:proofErr w:type="spellStart"/>
      <w:r w:rsidRPr="00F407FB">
        <w:rPr>
          <w:sz w:val="16"/>
        </w:rPr>
        <w:t>plurilateral</w:t>
      </w:r>
      <w:proofErr w:type="spellEnd"/>
      <w:r w:rsidRPr="00F407FB">
        <w:rPr>
          <w:sz w:val="16"/>
        </w:rPr>
        <w:t xml:space="preserve"> agreements (to which only some WTO members are parties). </w:t>
      </w:r>
    </w:p>
    <w:p w14:paraId="7E89ADC0" w14:textId="77777777" w:rsidR="009D5530" w:rsidRDefault="009D5530" w:rsidP="009D5530"/>
    <w:p w14:paraId="02DB9956" w14:textId="77777777" w:rsidR="009D5530" w:rsidRPr="00271418" w:rsidRDefault="009D5530" w:rsidP="009D5530">
      <w:pPr>
        <w:rPr>
          <w:rStyle w:val="Style13ptBold"/>
        </w:rPr>
      </w:pPr>
      <w:r w:rsidRPr="00271418">
        <w:rPr>
          <w:rStyle w:val="Style13ptBold"/>
        </w:rPr>
        <w:t xml:space="preserve">Trevor Brewer, a business lawyer specializing in regulations and transactions, writes in May 2019 that </w:t>
      </w:r>
    </w:p>
    <w:p w14:paraId="3D963203" w14:textId="77777777" w:rsidR="009D5530" w:rsidRPr="00F407FB" w:rsidRDefault="009D5530" w:rsidP="009D5530">
      <w:r w:rsidRPr="00F407FB">
        <w:t xml:space="preserve">Trevor Brewer, 5-16-2019, "What Are The 4 Types of Intellectual Property Rights?," </w:t>
      </w:r>
      <w:proofErr w:type="spellStart"/>
      <w:r w:rsidRPr="00F407FB">
        <w:t>BrewerLong</w:t>
      </w:r>
      <w:proofErr w:type="spellEnd"/>
      <w:r w:rsidRPr="00F407FB">
        <w:t xml:space="preserve">, </w:t>
      </w:r>
      <w:hyperlink r:id="rId5" w:history="1">
        <w:r w:rsidRPr="005523C8">
          <w:rPr>
            <w:rStyle w:val="Hyperlink"/>
          </w:rPr>
          <w:t>https://brewerlong.com/information/business-law/four-types-of-intellectual-property/SJKS</w:t>
        </w:r>
      </w:hyperlink>
      <w:r>
        <w:t xml:space="preserve"> </w:t>
      </w:r>
      <w:proofErr w:type="spellStart"/>
      <w:r>
        <w:t>Rehighlighted</w:t>
      </w:r>
      <w:proofErr w:type="spellEnd"/>
      <w:r>
        <w:t xml:space="preserve"> Diego</w:t>
      </w:r>
    </w:p>
    <w:p w14:paraId="460978A8" w14:textId="77777777" w:rsidR="009D5530" w:rsidRDefault="009D5530" w:rsidP="009D5530"/>
    <w:p w14:paraId="74668E29" w14:textId="77777777" w:rsidR="009D5530" w:rsidRDefault="009D5530" w:rsidP="009D5530">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6"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breached–i.e.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7"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7E7EAB76" w14:textId="27049A81" w:rsidR="00193588" w:rsidRDefault="00193588" w:rsidP="00193588"/>
    <w:p w14:paraId="76A80DE4" w14:textId="5B5093FA" w:rsidR="00193588" w:rsidRDefault="00193588" w:rsidP="00193588">
      <w:pPr>
        <w:pStyle w:val="Heading3"/>
      </w:pPr>
      <w:r>
        <w:t>Framework</w:t>
      </w:r>
    </w:p>
    <w:p w14:paraId="4FD862E9" w14:textId="77777777" w:rsidR="00193588" w:rsidRPr="00395CE0" w:rsidRDefault="00193588" w:rsidP="00193588">
      <w:pPr>
        <w:pStyle w:val="Heading4"/>
        <w:spacing w:before="0" w:line="276" w:lineRule="auto"/>
        <w:rPr>
          <w:rFonts w:cs="Calibri"/>
        </w:rPr>
      </w:pPr>
      <w:r w:rsidRPr="00395CE0">
        <w:rPr>
          <w:rFonts w:cs="Calibri"/>
        </w:rPr>
        <w:t>I value morality because the word ought in the resolution implies a moral obligation.</w:t>
      </w:r>
    </w:p>
    <w:p w14:paraId="3B576BF9" w14:textId="77777777" w:rsidR="00193588" w:rsidRPr="00395CE0" w:rsidRDefault="00193588" w:rsidP="00193588">
      <w:pPr>
        <w:pStyle w:val="Heading4"/>
        <w:spacing w:before="0" w:line="276" w:lineRule="auto"/>
        <w:rPr>
          <w:rFonts w:cs="Calibri"/>
        </w:rPr>
      </w:pPr>
      <w:r w:rsidRPr="00395CE0">
        <w:rPr>
          <w:rFonts w:cs="Calibri"/>
        </w:rPr>
        <w:t>Thus, the value criterion must be maximizing well-being for everyone.</w:t>
      </w:r>
    </w:p>
    <w:p w14:paraId="23D5F571" w14:textId="77777777" w:rsidR="00193588" w:rsidRPr="00395CE0" w:rsidRDefault="00193588" w:rsidP="00193588">
      <w:pPr>
        <w:pStyle w:val="Heading4"/>
        <w:spacing w:before="0" w:line="276" w:lineRule="auto"/>
        <w:rPr>
          <w:rFonts w:cs="Calibri"/>
        </w:rPr>
      </w:pPr>
      <w:r w:rsidRPr="00395CE0">
        <w:rPr>
          <w:rFonts w:cs="Calibri"/>
        </w:rPr>
        <w:t>There are two main reasons for this:</w:t>
      </w:r>
    </w:p>
    <w:p w14:paraId="6235BC8D" w14:textId="77777777" w:rsidR="00193588" w:rsidRPr="00395CE0" w:rsidRDefault="00193588" w:rsidP="00193588">
      <w:pPr>
        <w:pStyle w:val="Heading4"/>
        <w:numPr>
          <w:ilvl w:val="0"/>
          <w:numId w:val="11"/>
        </w:numPr>
        <w:tabs>
          <w:tab w:val="num" w:pos="360"/>
        </w:tabs>
        <w:spacing w:before="0" w:line="276" w:lineRule="auto"/>
        <w:ind w:left="0" w:firstLine="0"/>
        <w:rPr>
          <w:rFonts w:cs="Calibri"/>
        </w:rPr>
      </w:pPr>
      <w:r w:rsidRPr="00395CE0">
        <w:rPr>
          <w:rFonts w:cs="Calibri"/>
        </w:rPr>
        <w:t>Everyone does not like painful or emotionally harmful experiences, so naturally we should try to replace these things with good experiences.</w:t>
      </w:r>
    </w:p>
    <w:p w14:paraId="428F5885" w14:textId="77777777" w:rsidR="00193588" w:rsidRPr="00395CE0" w:rsidRDefault="00193588" w:rsidP="00193588">
      <w:pPr>
        <w:pStyle w:val="Heading4"/>
        <w:numPr>
          <w:ilvl w:val="0"/>
          <w:numId w:val="11"/>
        </w:numPr>
        <w:tabs>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1043C45B" w14:textId="76834E8B" w:rsidR="00193588" w:rsidRPr="00395CE0" w:rsidRDefault="00193588" w:rsidP="00193588">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w:t>
      </w:r>
      <w:r w:rsidR="009854B7">
        <w:rPr>
          <w:rFonts w:cs="Calibri"/>
        </w:rPr>
        <w:t>bad</w:t>
      </w:r>
      <w:r w:rsidRPr="00395CE0">
        <w:rPr>
          <w:rFonts w:cs="Calibri"/>
        </w:rPr>
        <w:t xml:space="preserve"> impact on the world, then you should vote for the </w:t>
      </w:r>
      <w:r w:rsidR="009854B7">
        <w:rPr>
          <w:rFonts w:cs="Calibri"/>
        </w:rPr>
        <w:t>negative</w:t>
      </w:r>
      <w:r w:rsidRPr="00395CE0">
        <w:rPr>
          <w:rFonts w:cs="Calibri"/>
        </w:rPr>
        <w:t xml:space="preserve"> in today’s debate.</w:t>
      </w:r>
    </w:p>
    <w:p w14:paraId="3D49B603" w14:textId="12D088F7" w:rsidR="00193588" w:rsidRDefault="00193588" w:rsidP="00193588"/>
    <w:p w14:paraId="65231E28" w14:textId="243715E0" w:rsidR="00193588" w:rsidRDefault="00193588" w:rsidP="00193588">
      <w:pPr>
        <w:pStyle w:val="Heading3"/>
      </w:pPr>
      <w:r>
        <w:t>Contention 1 is Quality</w:t>
      </w:r>
    </w:p>
    <w:p w14:paraId="26B9ED50" w14:textId="35773C6F" w:rsidR="00193588" w:rsidRDefault="00193588" w:rsidP="00193588">
      <w:pPr>
        <w:pStyle w:val="Heading4"/>
      </w:pPr>
      <w:r>
        <w:t xml:space="preserve">The aff addresses the problem </w:t>
      </w:r>
      <w:r w:rsidRPr="00193588">
        <w:rPr>
          <w:u w:val="single"/>
        </w:rPr>
        <w:t>incorrectly</w:t>
      </w:r>
      <w:r>
        <w:t xml:space="preserve">- lack of materials is the </w:t>
      </w:r>
      <w:r w:rsidRPr="00193588">
        <w:rPr>
          <w:u w:val="single"/>
        </w:rPr>
        <w:t>reason for our resource shortage</w:t>
      </w:r>
      <w:r>
        <w:t xml:space="preserve">- the aff </w:t>
      </w:r>
      <w:r w:rsidRPr="00193588">
        <w:rPr>
          <w:u w:val="single"/>
        </w:rPr>
        <w:t>exacerbates this issue</w:t>
      </w:r>
      <w:r>
        <w:t xml:space="preserve"> by causing a scramble for resources from inexperienced companies which </w:t>
      </w:r>
      <w:r w:rsidR="002B75C6">
        <w:rPr>
          <w:u w:val="single"/>
        </w:rPr>
        <w:t>decreases</w:t>
      </w:r>
      <w:r w:rsidRPr="00193588">
        <w:rPr>
          <w:u w:val="single"/>
        </w:rPr>
        <w:t xml:space="preserve"> quality</w:t>
      </w:r>
      <w:r>
        <w:t>.</w:t>
      </w:r>
    </w:p>
    <w:p w14:paraId="2A2A6E44" w14:textId="1046DB87" w:rsidR="009854B7" w:rsidRDefault="009854B7" w:rsidP="00193588">
      <w:pPr>
        <w:rPr>
          <w:rStyle w:val="Style13ptBold"/>
        </w:rPr>
      </w:pPr>
      <w:r>
        <w:rPr>
          <w:rStyle w:val="Style13ptBold"/>
        </w:rPr>
        <w:t xml:space="preserve">Kevin </w:t>
      </w:r>
      <w:proofErr w:type="spellStart"/>
      <w:proofErr w:type="gramStart"/>
      <w:r w:rsidR="00193588" w:rsidRPr="00513FC5">
        <w:rPr>
          <w:rStyle w:val="Style13ptBold"/>
        </w:rPr>
        <w:t>Breuninger</w:t>
      </w:r>
      <w:proofErr w:type="spellEnd"/>
      <w:r>
        <w:rPr>
          <w:rStyle w:val="Style13ptBold"/>
        </w:rPr>
        <w:t>,  a</w:t>
      </w:r>
      <w:proofErr w:type="gramEnd"/>
      <w:r>
        <w:rPr>
          <w:rStyle w:val="Style13ptBold"/>
        </w:rPr>
        <w:t xml:space="preserve"> specialist at CNBC, writes in May 20</w:t>
      </w:r>
      <w:r w:rsidR="00193588" w:rsidRPr="00513FC5">
        <w:rPr>
          <w:rStyle w:val="Style13ptBold"/>
        </w:rPr>
        <w:t>21</w:t>
      </w:r>
    </w:p>
    <w:p w14:paraId="45D1D84D" w14:textId="46FE7063" w:rsidR="00193588" w:rsidRPr="00513FC5" w:rsidRDefault="00193588" w:rsidP="00193588">
      <w:r>
        <w:t xml:space="preserve"> [Kevin; Specialist at CNBC; “</w:t>
      </w:r>
      <w:r w:rsidRPr="00513FC5">
        <w:t>Pfizer CEO opposes U.S. call to waive Covid vaccine patents, cites manufacturing and safety issues</w:t>
      </w:r>
      <w:r>
        <w:t xml:space="preserve">,” CNBC; 5/7/21; </w:t>
      </w:r>
      <w:hyperlink r:id="rId8" w:history="1">
        <w:r w:rsidRPr="007272F2">
          <w:rPr>
            <w:rStyle w:val="Hyperlink"/>
          </w:rPr>
          <w:t>https://www.cnbc.com/2021/05/07/pfizer-ceo-biden-backed-covid-vaccine-patent-waiver-will-cause-problems.html</w:t>
        </w:r>
      </w:hyperlink>
      <w:r>
        <w:t>] Justin</w:t>
      </w:r>
    </w:p>
    <w:p w14:paraId="1E63CB54" w14:textId="77777777" w:rsidR="00193588" w:rsidRPr="000A4BB6" w:rsidRDefault="00193588" w:rsidP="00193588">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9854B7">
        <w:rPr>
          <w:highlight w:val="green"/>
          <w:u w:val="single"/>
        </w:rPr>
        <w:t>restriction is</w:t>
      </w:r>
      <w:r w:rsidRPr="000A4BB6">
        <w:rPr>
          <w:u w:val="single"/>
        </w:rPr>
        <w:t xml:space="preserve"> the </w:t>
      </w:r>
      <w:r w:rsidRPr="009854B7">
        <w:rPr>
          <w:rStyle w:val="Emphasis"/>
          <w:highlight w:val="green"/>
        </w:rPr>
        <w:t>scarcity of</w:t>
      </w:r>
      <w:r w:rsidRPr="000A4BB6">
        <w:rPr>
          <w:rStyle w:val="Emphasis"/>
        </w:rPr>
        <w:t xml:space="preserve"> highly specialized raw </w:t>
      </w:r>
      <w:r w:rsidRPr="009854B7">
        <w:rPr>
          <w:rStyle w:val="Emphasis"/>
          <w:highlight w:val="green"/>
        </w:rPr>
        <w:t>materials</w:t>
      </w:r>
      <w:r w:rsidRPr="000A4BB6">
        <w:rPr>
          <w:u w:val="single"/>
        </w:rPr>
        <w:t xml:space="preserve"> needed to produce our vaccine</w:t>
      </w:r>
      <w:r w:rsidRPr="000A4BB6">
        <w:rPr>
          <w:sz w:val="16"/>
        </w:rPr>
        <w:t>.”</w:t>
      </w:r>
    </w:p>
    <w:p w14:paraId="757C28AF" w14:textId="77777777" w:rsidR="00193588" w:rsidRPr="000A4BB6" w:rsidRDefault="00193588" w:rsidP="00193588">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9854B7">
        <w:rPr>
          <w:highlight w:val="green"/>
          <w:u w:val="single"/>
        </w:rPr>
        <w:t>entities with</w:t>
      </w:r>
      <w:r w:rsidRPr="000A4BB6">
        <w:rPr>
          <w:u w:val="single"/>
        </w:rPr>
        <w:t xml:space="preserve"> much </w:t>
      </w:r>
      <w:r w:rsidRPr="009854B7">
        <w:rPr>
          <w:rStyle w:val="Emphasis"/>
          <w:highlight w:val="green"/>
        </w:rPr>
        <w:t>less experienced than Pfizer</w:t>
      </w:r>
      <w:r w:rsidRPr="000A4BB6">
        <w:rPr>
          <w:rStyle w:val="Emphasis"/>
        </w:rPr>
        <w:t xml:space="preserve"> at manufacturing vaccines will </w:t>
      </w:r>
      <w:r w:rsidRPr="009854B7">
        <w:rPr>
          <w:rStyle w:val="Emphasis"/>
          <w:highlight w:val="green"/>
        </w:rPr>
        <w:t>start competing for</w:t>
      </w:r>
      <w:r w:rsidRPr="000A4BB6">
        <w:rPr>
          <w:rStyle w:val="Emphasis"/>
        </w:rPr>
        <w:t xml:space="preserve"> the same </w:t>
      </w:r>
      <w:r w:rsidRPr="009854B7">
        <w:rPr>
          <w:rStyle w:val="Emphasis"/>
          <w:highlight w:val="green"/>
        </w:rPr>
        <w:t>ingredients</w:t>
      </w:r>
      <w:r w:rsidRPr="000A4BB6">
        <w:rPr>
          <w:rStyle w:val="Emphasis"/>
        </w:rPr>
        <w:t>.</w:t>
      </w:r>
    </w:p>
    <w:p w14:paraId="3731B33E" w14:textId="77777777" w:rsidR="00193588" w:rsidRPr="000A4BB6" w:rsidRDefault="00193588" w:rsidP="00193588">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08B61A22" w14:textId="77777777" w:rsidR="00193588" w:rsidRPr="000A4BB6" w:rsidRDefault="00193588" w:rsidP="00193588">
      <w:pPr>
        <w:rPr>
          <w:sz w:val="16"/>
        </w:rPr>
      </w:pPr>
      <w:r w:rsidRPr="000A4BB6">
        <w:rPr>
          <w:sz w:val="16"/>
        </w:rPr>
        <w:t xml:space="preserve">He predicted that the proposed </w:t>
      </w:r>
      <w:r w:rsidRPr="009854B7">
        <w:rPr>
          <w:highlight w:val="green"/>
          <w:u w:val="single"/>
        </w:rPr>
        <w:t>waiver</w:t>
      </w:r>
      <w:r w:rsidRPr="000A4BB6">
        <w:rPr>
          <w:sz w:val="16"/>
        </w:rPr>
        <w:t xml:space="preserve"> “threatens to disrupt the flow of raw materials.”</w:t>
      </w:r>
    </w:p>
    <w:p w14:paraId="4D153E34" w14:textId="77777777" w:rsidR="00193588" w:rsidRPr="000A4BB6" w:rsidRDefault="00193588" w:rsidP="00193588">
      <w:pPr>
        <w:rPr>
          <w:sz w:val="16"/>
        </w:rPr>
      </w:pPr>
      <w:r w:rsidRPr="000A4BB6">
        <w:rPr>
          <w:sz w:val="16"/>
        </w:rPr>
        <w:t xml:space="preserve">“It will </w:t>
      </w:r>
      <w:r w:rsidRPr="009854B7">
        <w:rPr>
          <w:highlight w:val="green"/>
          <w:u w:val="single"/>
        </w:rPr>
        <w:t xml:space="preserve">unleash a </w:t>
      </w:r>
      <w:r w:rsidRPr="009854B7">
        <w:rPr>
          <w:rStyle w:val="Emphasis"/>
          <w:highlight w:val="green"/>
        </w:rPr>
        <w:t>scramble for</w:t>
      </w:r>
      <w:r w:rsidRPr="000A4BB6">
        <w:rPr>
          <w:rStyle w:val="Emphasis"/>
        </w:rPr>
        <w:t xml:space="preserve"> the </w:t>
      </w:r>
      <w:r w:rsidRPr="009854B7">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43001F0A" w14:textId="77777777" w:rsidR="00193588" w:rsidRPr="007E263D" w:rsidRDefault="00193588" w:rsidP="00193588">
      <w:pPr>
        <w:rPr>
          <w:sz w:val="16"/>
        </w:rPr>
      </w:pPr>
      <w:r w:rsidRPr="000A4BB6">
        <w:rPr>
          <w:sz w:val="16"/>
        </w:rPr>
        <w:t>“</w:t>
      </w:r>
      <w:r w:rsidRPr="009854B7">
        <w:rPr>
          <w:highlight w:val="green"/>
          <w:u w:val="single"/>
        </w:rPr>
        <w:t>Entities with</w:t>
      </w:r>
      <w:r w:rsidRPr="000A4BB6">
        <w:rPr>
          <w:u w:val="single"/>
        </w:rPr>
        <w:t xml:space="preserve"> little </w:t>
      </w:r>
      <w:r w:rsidRPr="009854B7">
        <w:rPr>
          <w:highlight w:val="green"/>
          <w:u w:val="single"/>
        </w:rPr>
        <w:t>or no experience</w:t>
      </w:r>
      <w:r w:rsidRPr="000A4BB6">
        <w:rPr>
          <w:sz w:val="16"/>
        </w:rPr>
        <w:t xml:space="preserve"> in manufacturing vaccines </w:t>
      </w:r>
      <w:r w:rsidRPr="000A4BB6">
        <w:rPr>
          <w:u w:val="single"/>
        </w:rPr>
        <w:t xml:space="preserve">are </w:t>
      </w:r>
      <w:r w:rsidRPr="009854B7">
        <w:rPr>
          <w:highlight w:val="green"/>
          <w:u w:val="single"/>
        </w:rPr>
        <w:t>likely to chase</w:t>
      </w:r>
      <w:r w:rsidRPr="000A4BB6">
        <w:rPr>
          <w:u w:val="single"/>
        </w:rPr>
        <w:t xml:space="preserve"> the very </w:t>
      </w:r>
      <w:r w:rsidRPr="009854B7">
        <w:rPr>
          <w:highlight w:val="green"/>
          <w:u w:val="single"/>
        </w:rPr>
        <w:t>raw materials we require</w:t>
      </w:r>
      <w:r w:rsidRPr="000A4BB6">
        <w:rPr>
          <w:u w:val="single"/>
        </w:rPr>
        <w:t xml:space="preserve"> to scale our production, </w:t>
      </w:r>
      <w:r w:rsidRPr="009854B7">
        <w:rPr>
          <w:rStyle w:val="Emphasis"/>
          <w:highlight w:val="green"/>
        </w:rPr>
        <w:t>putting</w:t>
      </w:r>
      <w:r w:rsidRPr="000A4BB6">
        <w:rPr>
          <w:rStyle w:val="Emphasis"/>
        </w:rPr>
        <w:t xml:space="preserve"> the safety and security of </w:t>
      </w:r>
      <w:r w:rsidRPr="009854B7">
        <w:rPr>
          <w:rStyle w:val="Emphasis"/>
          <w:highlight w:val="green"/>
        </w:rPr>
        <w:t>all at risk</w:t>
      </w:r>
      <w:r w:rsidRPr="000A4BB6">
        <w:rPr>
          <w:sz w:val="16"/>
        </w:rPr>
        <w:t>,” the CEO wrote.</w:t>
      </w:r>
    </w:p>
    <w:p w14:paraId="230C3780" w14:textId="0001F115" w:rsidR="00193588" w:rsidRDefault="00193588" w:rsidP="00193588"/>
    <w:p w14:paraId="07F21D34" w14:textId="5F9C2560" w:rsidR="00193588" w:rsidRDefault="00193588" w:rsidP="00193588">
      <w:pPr>
        <w:pStyle w:val="Heading4"/>
      </w:pPr>
      <w:r>
        <w:t xml:space="preserve">The aff discourages critical investment and creates </w:t>
      </w:r>
      <w:r w:rsidRPr="00193588">
        <w:rPr>
          <w:u w:val="single"/>
        </w:rPr>
        <w:t>low-quality vaccines</w:t>
      </w:r>
      <w:r>
        <w:t xml:space="preserve"> that </w:t>
      </w:r>
      <w:r w:rsidRPr="00193588">
        <w:rPr>
          <w:u w:val="single"/>
        </w:rPr>
        <w:t>hurt our pandemic response</w:t>
      </w:r>
      <w:r>
        <w:t xml:space="preserve">. </w:t>
      </w:r>
    </w:p>
    <w:p w14:paraId="2BE2A36A" w14:textId="1B4F10FE" w:rsidR="009854B7" w:rsidRDefault="009854B7" w:rsidP="00193588">
      <w:pPr>
        <w:rPr>
          <w:rStyle w:val="Style13ptBold"/>
        </w:rPr>
      </w:pPr>
      <w:bookmarkStart w:id="0" w:name="_Hlk78576340"/>
      <w:r>
        <w:rPr>
          <w:rStyle w:val="Style13ptBold"/>
        </w:rPr>
        <w:t xml:space="preserve">The Center for </w:t>
      </w:r>
      <w:r w:rsidR="002B75C6">
        <w:rPr>
          <w:rStyle w:val="Style13ptBold"/>
        </w:rPr>
        <w:t xml:space="preserve">Intellectual </w:t>
      </w:r>
      <w:r>
        <w:rPr>
          <w:rStyle w:val="Style13ptBold"/>
        </w:rPr>
        <w:t>Property and Innovation Policy writes in June 2021</w:t>
      </w:r>
    </w:p>
    <w:p w14:paraId="6E5709E9" w14:textId="26692CA6" w:rsidR="00193588" w:rsidRDefault="00193588" w:rsidP="00193588">
      <w:r>
        <w:t xml:space="preserve"> [Center for Intellectual Property x Innovation Policy; “</w:t>
      </w:r>
      <w:r w:rsidRPr="007D2794">
        <w:t>A View from Both Sides: COVID-19, the TRIPS Waiver, IP Rights, and How to Increase the Supply of Vaccines</w:t>
      </w:r>
      <w:r>
        <w:t xml:space="preserve">,” </w:t>
      </w:r>
      <w:r w:rsidRPr="007D2794">
        <w:t>Antonin Scalia Law School / George Mason Universit</w:t>
      </w:r>
      <w:r>
        <w:t xml:space="preserve">y; 6/22/21; </w:t>
      </w:r>
      <w:hyperlink r:id="rId9" w:history="1">
        <w:r w:rsidRPr="007272F2">
          <w:rPr>
            <w:rStyle w:val="Hyperlink"/>
          </w:rPr>
          <w:t>https://cip2.gmu.edu/2021/06/22/a-view-from-both-sides-covid-19-the-trips-waiver-ip-rights-and-how-to-increase-the-supply-of-vaccines/</w:t>
        </w:r>
      </w:hyperlink>
      <w:r>
        <w:t>] Justin</w:t>
      </w:r>
    </w:p>
    <w:bookmarkEnd w:id="0"/>
    <w:p w14:paraId="663E7754" w14:textId="77777777" w:rsidR="00193588" w:rsidRPr="000A4BB6" w:rsidRDefault="00193588" w:rsidP="00193588">
      <w:pPr>
        <w:rPr>
          <w:rStyle w:val="Emphasis"/>
        </w:rPr>
      </w:pPr>
      <w:r w:rsidRPr="00193588">
        <w:rPr>
          <w:rStyle w:val="Emphasis"/>
        </w:rPr>
        <w:t>Low-quality vaccines could do</w:t>
      </w:r>
      <w:r w:rsidRPr="000A4BB6">
        <w:rPr>
          <w:rStyle w:val="Emphasis"/>
        </w:rPr>
        <w:t xml:space="preserve"> more harm than good</w:t>
      </w:r>
    </w:p>
    <w:p w14:paraId="0574BEFD" w14:textId="77777777" w:rsidR="00193588" w:rsidRPr="000A4BB6" w:rsidRDefault="00193588" w:rsidP="00193588">
      <w:pPr>
        <w:rPr>
          <w:sz w:val="16"/>
        </w:rPr>
      </w:pPr>
      <w:r w:rsidRPr="000A4BB6">
        <w:rPr>
          <w:sz w:val="16"/>
        </w:rPr>
        <w:t xml:space="preserve">Former USPTO Director Andrei </w:t>
      </w:r>
      <w:proofErr w:type="spellStart"/>
      <w:r w:rsidRPr="000A4BB6">
        <w:rPr>
          <w:sz w:val="16"/>
        </w:rPr>
        <w:t>Iancu</w:t>
      </w:r>
      <w:proofErr w:type="spellEnd"/>
      <w:r w:rsidRPr="000A4BB6">
        <w:rPr>
          <w:sz w:val="16"/>
        </w:rPr>
        <w:t xml:space="preserve"> voiced concern recently at a World IP Day event, asking, “</w:t>
      </w:r>
      <w:r w:rsidRPr="000A4BB6">
        <w:rPr>
          <w:u w:val="single"/>
        </w:rPr>
        <w:t xml:space="preserve">if </w:t>
      </w:r>
      <w:r w:rsidRPr="00193588">
        <w:rPr>
          <w:u w:val="single"/>
        </w:rPr>
        <w:t xml:space="preserve">we </w:t>
      </w:r>
      <w:r w:rsidRPr="00193588">
        <w:rPr>
          <w:rStyle w:val="Emphasis"/>
        </w:rPr>
        <w:t>waive IP rights</w:t>
      </w:r>
      <w:r w:rsidRPr="00193588">
        <w:rPr>
          <w:u w:val="single"/>
        </w:rPr>
        <w:t>, and exclude</w:t>
      </w:r>
      <w:r w:rsidRPr="000A4BB6">
        <w:rPr>
          <w:u w:val="single"/>
        </w:rPr>
        <w:t xml:space="preserve"> the original manufacturers, </w:t>
      </w:r>
      <w:r w:rsidRPr="009854B7">
        <w:rPr>
          <w:highlight w:val="green"/>
          <w:u w:val="single"/>
        </w:rPr>
        <w:t>how are we</w:t>
      </w:r>
      <w:r w:rsidRPr="000A4BB6">
        <w:rPr>
          <w:u w:val="single"/>
        </w:rPr>
        <w:t xml:space="preserve"> going </w:t>
      </w:r>
      <w:r w:rsidRPr="009854B7">
        <w:rPr>
          <w:highlight w:val="green"/>
          <w:u w:val="single"/>
        </w:rPr>
        <w:t xml:space="preserve">to </w:t>
      </w:r>
      <w:r w:rsidRPr="009854B7">
        <w:rPr>
          <w:rStyle w:val="Emphasis"/>
          <w:highlight w:val="green"/>
        </w:rPr>
        <w:t>control</w:t>
      </w:r>
      <w:r w:rsidRPr="000A4BB6">
        <w:rPr>
          <w:rStyle w:val="Emphasis"/>
        </w:rPr>
        <w:t xml:space="preserve"> the </w:t>
      </w:r>
      <w:r w:rsidRPr="009854B7">
        <w:rPr>
          <w:rStyle w:val="Emphasis"/>
          <w:highlight w:val="green"/>
        </w:rPr>
        <w:t>quality of</w:t>
      </w:r>
      <w:r w:rsidRPr="000A4BB6">
        <w:rPr>
          <w:rStyle w:val="Emphasis"/>
        </w:rPr>
        <w:t xml:space="preserve"> the </w:t>
      </w:r>
      <w:r w:rsidRPr="009854B7">
        <w:rPr>
          <w:rStyle w:val="Emphasis"/>
          <w:highlight w:val="green"/>
        </w:rPr>
        <w:t>vaccines</w:t>
      </w:r>
      <w:r w:rsidRPr="000A4BB6">
        <w:rPr>
          <w:rStyle w:val="Emphasis"/>
        </w:rPr>
        <w:t xml:space="preserve"> that go into people’s arms</w:t>
      </w:r>
      <w:r w:rsidRPr="000A4BB6">
        <w:rPr>
          <w:sz w:val="16"/>
        </w:rPr>
        <w:t xml:space="preserve">? </w:t>
      </w:r>
      <w:r w:rsidRPr="009854B7">
        <w:rPr>
          <w:highlight w:val="green"/>
          <w:u w:val="single"/>
        </w:rPr>
        <w:t xml:space="preserve">How are we going to </w:t>
      </w:r>
      <w:r w:rsidRPr="009854B7">
        <w:rPr>
          <w:rStyle w:val="Emphasis"/>
          <w:highlight w:val="green"/>
        </w:rPr>
        <w:t>control</w:t>
      </w:r>
      <w:r w:rsidRPr="000A4BB6">
        <w:rPr>
          <w:rStyle w:val="Emphasis"/>
        </w:rPr>
        <w:t xml:space="preserve"> for the </w:t>
      </w:r>
      <w:r w:rsidRPr="009854B7">
        <w:rPr>
          <w:rStyle w:val="Emphasis"/>
          <w:highlight w:val="green"/>
        </w:rPr>
        <w:t>fake vaccines</w:t>
      </w:r>
      <w:r w:rsidRPr="000A4BB6">
        <w:rPr>
          <w:u w:val="single"/>
        </w:rPr>
        <w:t xml:space="preserve">? Just last week we saw </w:t>
      </w:r>
      <w:r w:rsidRPr="009854B7">
        <w:rPr>
          <w:highlight w:val="green"/>
          <w:u w:val="single"/>
        </w:rPr>
        <w:t>fake Pfizer vaccines</w:t>
      </w:r>
      <w:r w:rsidRPr="000A4BB6">
        <w:rPr>
          <w:sz w:val="16"/>
        </w:rPr>
        <w:t xml:space="preserve">.” And as Philip Thompson points out for </w:t>
      </w:r>
      <w:proofErr w:type="spellStart"/>
      <w:r w:rsidRPr="000A4BB6">
        <w:rPr>
          <w:sz w:val="16"/>
        </w:rPr>
        <w:t>IPWatchdog</w:t>
      </w:r>
      <w:proofErr w:type="spellEnd"/>
      <w:r w:rsidRPr="000A4BB6">
        <w:rPr>
          <w:sz w:val="16"/>
        </w:rPr>
        <w:t xml:space="preserve">, </w:t>
      </w:r>
      <w:r w:rsidRPr="000A4BB6">
        <w:rPr>
          <w:u w:val="single"/>
        </w:rPr>
        <w:t xml:space="preserve">when </w:t>
      </w:r>
      <w:r w:rsidRPr="009854B7">
        <w:rPr>
          <w:highlight w:val="green"/>
          <w:u w:val="single"/>
        </w:rPr>
        <w:t>investigators</w:t>
      </w:r>
      <w:r w:rsidRPr="000A4BB6">
        <w:rPr>
          <w:u w:val="single"/>
        </w:rPr>
        <w:t xml:space="preserve"> are forced to “</w:t>
      </w:r>
      <w:r w:rsidRPr="009854B7">
        <w:rPr>
          <w:highlight w:val="green"/>
          <w:u w:val="single"/>
        </w:rPr>
        <w:t>determine if</w:t>
      </w:r>
      <w:r w:rsidRPr="000A4BB6">
        <w:rPr>
          <w:u w:val="single"/>
        </w:rPr>
        <w:t xml:space="preserve"> adverse events or sub-par </w:t>
      </w:r>
      <w:r w:rsidRPr="009854B7">
        <w:rPr>
          <w:highlight w:val="green"/>
          <w:u w:val="single"/>
        </w:rPr>
        <w:t>effectiveness originate from</w:t>
      </w:r>
      <w:r w:rsidRPr="000A4BB6">
        <w:rPr>
          <w:u w:val="single"/>
        </w:rPr>
        <w:t xml:space="preserve"> ‘real’ vaccines or </w:t>
      </w:r>
      <w:r w:rsidRPr="009854B7">
        <w:rPr>
          <w:highlight w:val="green"/>
          <w:u w:val="single"/>
        </w:rPr>
        <w:t>fake doses</w:t>
      </w:r>
      <w:r w:rsidRPr="000A4BB6">
        <w:rPr>
          <w:u w:val="single"/>
        </w:rPr>
        <w:t xml:space="preserve">, we should </w:t>
      </w:r>
      <w:r w:rsidRPr="00193588">
        <w:rPr>
          <w:u w:val="single"/>
        </w:rPr>
        <w:t>expect</w:t>
      </w:r>
      <w:r w:rsidRPr="000A4BB6">
        <w:rPr>
          <w:u w:val="single"/>
        </w:rPr>
        <w:t xml:space="preserve"> global </w:t>
      </w:r>
      <w:r w:rsidRPr="009854B7">
        <w:rPr>
          <w:highlight w:val="green"/>
          <w:u w:val="single"/>
        </w:rPr>
        <w:t xml:space="preserve">production </w:t>
      </w:r>
      <w:r w:rsidRPr="000A4BB6">
        <w:rPr>
          <w:u w:val="single"/>
        </w:rPr>
        <w:t xml:space="preserve">starts and </w:t>
      </w:r>
      <w:r w:rsidRPr="009854B7">
        <w:rPr>
          <w:highlight w:val="green"/>
          <w:u w:val="single"/>
        </w:rPr>
        <w:t>stops</w:t>
      </w:r>
      <w:r w:rsidRPr="000A4BB6">
        <w:rPr>
          <w:u w:val="single"/>
        </w:rPr>
        <w:t xml:space="preserve"> to become much more frequent</w:t>
      </w:r>
      <w:r w:rsidRPr="000A4BB6">
        <w:rPr>
          <w:sz w:val="16"/>
        </w:rPr>
        <w:t>.”</w:t>
      </w:r>
    </w:p>
    <w:p w14:paraId="6ACFB1D8" w14:textId="77777777" w:rsidR="00193588" w:rsidRPr="000A4BB6" w:rsidRDefault="00193588" w:rsidP="00193588">
      <w:pPr>
        <w:rPr>
          <w:u w:val="single"/>
        </w:rPr>
      </w:pPr>
      <w:r w:rsidRPr="000A4BB6">
        <w:rPr>
          <w:sz w:val="16"/>
        </w:rPr>
        <w:t xml:space="preserve">It will </w:t>
      </w:r>
      <w:r w:rsidRPr="009854B7">
        <w:rPr>
          <w:highlight w:val="green"/>
          <w:u w:val="single"/>
        </w:rPr>
        <w:t>discourage investment</w:t>
      </w:r>
      <w:r w:rsidRPr="000A4BB6">
        <w:rPr>
          <w:u w:val="single"/>
        </w:rPr>
        <w:t xml:space="preserve"> in the most critical areas</w:t>
      </w:r>
    </w:p>
    <w:p w14:paraId="3CE6A5AD" w14:textId="77777777" w:rsidR="00193588" w:rsidRPr="000A4BB6" w:rsidRDefault="00193588" w:rsidP="00193588">
      <w:pPr>
        <w:rPr>
          <w:sz w:val="16"/>
        </w:rPr>
      </w:pPr>
      <w:r w:rsidRPr="000A4BB6">
        <w:rPr>
          <w:u w:val="single"/>
        </w:rPr>
        <w:t xml:space="preserve">Pharmaceutical </w:t>
      </w:r>
      <w:r w:rsidRPr="009854B7">
        <w:rPr>
          <w:highlight w:val="green"/>
          <w:u w:val="single"/>
        </w:rPr>
        <w:t>developers invest</w:t>
      </w:r>
      <w:r w:rsidRPr="000A4BB6">
        <w:rPr>
          <w:u w:val="single"/>
        </w:rPr>
        <w:t xml:space="preserve"> unfathomable amounts of </w:t>
      </w:r>
      <w:r w:rsidRPr="009854B7">
        <w:rPr>
          <w:highlight w:val="green"/>
          <w:u w:val="single"/>
        </w:rPr>
        <w:t>money into</w:t>
      </w:r>
      <w:r w:rsidRPr="000A4BB6">
        <w:rPr>
          <w:u w:val="single"/>
        </w:rPr>
        <w:t xml:space="preserve"> bringing </w:t>
      </w:r>
      <w:r w:rsidRPr="009854B7">
        <w:rPr>
          <w:highlight w:val="green"/>
          <w:u w:val="single"/>
        </w:rPr>
        <w:t>drugs</w:t>
      </w:r>
      <w:r w:rsidRPr="000A4BB6">
        <w:rPr>
          <w:u w:val="single"/>
        </w:rPr>
        <w:t xml:space="preserve"> to market. The path to </w:t>
      </w:r>
      <w:r w:rsidRPr="009854B7">
        <w:rPr>
          <w:highlight w:val="green"/>
          <w:u w:val="single"/>
        </w:rPr>
        <w:t>success is</w:t>
      </w:r>
      <w:r w:rsidRPr="000A4BB6">
        <w:rPr>
          <w:u w:val="single"/>
        </w:rPr>
        <w:t xml:space="preserve"> long, </w:t>
      </w:r>
      <w:r w:rsidRPr="009854B7">
        <w:rPr>
          <w:highlight w:val="green"/>
          <w:u w:val="single"/>
        </w:rPr>
        <w:t>expensive, and</w:t>
      </w:r>
      <w:r w:rsidRPr="000A4BB6">
        <w:rPr>
          <w:u w:val="single"/>
        </w:rPr>
        <w:t xml:space="preserve"> highly </w:t>
      </w:r>
      <w:r w:rsidRPr="009854B7">
        <w:rPr>
          <w:highlight w:val="green"/>
          <w:u w:val="single"/>
        </w:rPr>
        <w:t>uncertain</w:t>
      </w:r>
      <w:r w:rsidRPr="000A4BB6">
        <w:rPr>
          <w:sz w:val="16"/>
        </w:rPr>
        <w:t xml:space="preserve">. But what is certain is that </w:t>
      </w:r>
      <w:r w:rsidRPr="000A4BB6">
        <w:rPr>
          <w:u w:val="single"/>
        </w:rPr>
        <w:t>successful drugs can yield a profit that covers the loss from failures</w:t>
      </w:r>
      <w:r w:rsidRPr="000A4BB6">
        <w:rPr>
          <w:sz w:val="16"/>
        </w:rPr>
        <w:t xml:space="preserve">. Now critics are deeply worried that </w:t>
      </w:r>
      <w:r w:rsidRPr="000A4BB6">
        <w:rPr>
          <w:u w:val="single"/>
        </w:rPr>
        <w:t xml:space="preserve">this </w:t>
      </w:r>
      <w:r w:rsidRPr="009854B7">
        <w:rPr>
          <w:highlight w:val="green"/>
          <w:u w:val="single"/>
        </w:rPr>
        <w:t>waiver</w:t>
      </w:r>
      <w:r w:rsidRPr="000A4BB6">
        <w:rPr>
          <w:u w:val="single"/>
        </w:rPr>
        <w:t xml:space="preserve"> will </w:t>
      </w:r>
      <w:r w:rsidRPr="009854B7">
        <w:rPr>
          <w:rStyle w:val="Emphasis"/>
          <w:highlight w:val="green"/>
        </w:rPr>
        <w:t>skew</w:t>
      </w:r>
      <w:r w:rsidRPr="000A4BB6">
        <w:rPr>
          <w:u w:val="single"/>
        </w:rPr>
        <w:t xml:space="preserve"> future cost-benefit </w:t>
      </w:r>
      <w:r w:rsidRPr="009854B7">
        <w:rPr>
          <w:highlight w:val="green"/>
          <w:u w:val="single"/>
        </w:rPr>
        <w:t>analyses against important</w:t>
      </w:r>
      <w:r w:rsidRPr="000A4BB6">
        <w:rPr>
          <w:u w:val="single"/>
        </w:rPr>
        <w:t xml:space="preserve"> classes of </w:t>
      </w:r>
      <w:r w:rsidRPr="009854B7">
        <w:rPr>
          <w:highlight w:val="green"/>
          <w:u w:val="single"/>
        </w:rPr>
        <w:t>medicine</w:t>
      </w:r>
      <w:r w:rsidRPr="000A4BB6">
        <w:rPr>
          <w:sz w:val="16"/>
        </w:rPr>
        <w:t xml:space="preserve">. All other things being equal, a developer has a </w:t>
      </w:r>
      <w:r w:rsidRPr="009854B7">
        <w:rPr>
          <w:highlight w:val="green"/>
          <w:u w:val="single"/>
        </w:rPr>
        <w:t xml:space="preserve">better chance </w:t>
      </w:r>
      <w:r w:rsidRPr="000A4BB6">
        <w:rPr>
          <w:u w:val="single"/>
        </w:rPr>
        <w:t xml:space="preserve">at a positive return </w:t>
      </w:r>
      <w:r w:rsidRPr="009854B7">
        <w:rPr>
          <w:highlight w:val="green"/>
          <w:u w:val="single"/>
        </w:rPr>
        <w:t xml:space="preserve">by investing in drugs that </w:t>
      </w:r>
      <w:r w:rsidRPr="009854B7">
        <w:rPr>
          <w:rStyle w:val="Emphasis"/>
          <w:highlight w:val="green"/>
        </w:rPr>
        <w:t>pose no risk</w:t>
      </w:r>
      <w:r w:rsidRPr="000A4BB6">
        <w:rPr>
          <w:rStyle w:val="Emphasis"/>
        </w:rPr>
        <w:t xml:space="preserve"> of seizure during a global emergency</w:t>
      </w:r>
      <w:r w:rsidRPr="000A4BB6">
        <w:rPr>
          <w:sz w:val="16"/>
        </w:rPr>
        <w:t xml:space="preserve">. As Amanda Glassman of the Center for Global Development writes, </w:t>
      </w:r>
      <w:r w:rsidRPr="000A4BB6">
        <w:rPr>
          <w:u w:val="single"/>
        </w:rPr>
        <w:t xml:space="preserve">the waiver </w:t>
      </w:r>
      <w:r w:rsidRPr="009854B7">
        <w:rPr>
          <w:highlight w:val="green"/>
          <w:u w:val="single"/>
        </w:rPr>
        <w:t xml:space="preserve">sends the </w:t>
      </w:r>
      <w:r w:rsidRPr="009854B7">
        <w:rPr>
          <w:rStyle w:val="Emphasis"/>
          <w:highlight w:val="green"/>
        </w:rPr>
        <w:t>wrong message</w:t>
      </w:r>
      <w:r w:rsidRPr="000A4BB6">
        <w:rPr>
          <w:rStyle w:val="Emphasis"/>
        </w:rPr>
        <w:t xml:space="preserve"> to innovators and investor</w:t>
      </w:r>
      <w:r w:rsidRPr="000A4BB6">
        <w:rPr>
          <w:u w:val="single"/>
        </w:rPr>
        <w:t xml:space="preserve">s: “don’t bother attacking the most important global problems; instead, throw your investment dollars at the next treatment for erectile </w:t>
      </w:r>
      <w:proofErr w:type="spellStart"/>
      <w:r w:rsidRPr="000A4BB6">
        <w:rPr>
          <w:u w:val="single"/>
        </w:rPr>
        <w:t>disfunction</w:t>
      </w:r>
      <w:proofErr w:type="spellEnd"/>
      <w:r w:rsidRPr="000A4BB6">
        <w:rPr>
          <w:u w:val="single"/>
        </w:rPr>
        <w:t xml:space="preserve">, which will surely earn you a steady return with far less </w:t>
      </w:r>
      <w:proofErr w:type="spellStart"/>
      <w:r w:rsidRPr="000A4BB6">
        <w:rPr>
          <w:u w:val="single"/>
        </w:rPr>
        <w:t>agita</w:t>
      </w:r>
      <w:proofErr w:type="spellEnd"/>
      <w:r w:rsidRPr="000A4BB6">
        <w:rPr>
          <w:u w:val="single"/>
        </w:rPr>
        <w:t>.”</w:t>
      </w:r>
      <w:r w:rsidRPr="000A4BB6">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658A5BD6" w14:textId="0452BBBB" w:rsidR="00193588" w:rsidRDefault="00193588" w:rsidP="00193588"/>
    <w:p w14:paraId="74F89EF7" w14:textId="22544C12" w:rsidR="00193588" w:rsidRDefault="00193588" w:rsidP="00193588">
      <w:pPr>
        <w:pStyle w:val="Heading4"/>
      </w:pPr>
      <w:r>
        <w:t xml:space="preserve">The aff exacerbates current material shortages by creating competition from inexperienced companies that will use them on ineffective productions- lack of intellectual property means a large quantity of fake vaccines because of lack of trademarks and copyright that will hurt our </w:t>
      </w:r>
      <w:proofErr w:type="spellStart"/>
      <w:r>
        <w:t>covid</w:t>
      </w:r>
      <w:proofErr w:type="spellEnd"/>
      <w:r>
        <w:t xml:space="preserve"> response and discourage investment in innovation</w:t>
      </w:r>
      <w:r w:rsidR="00A22001">
        <w:t xml:space="preserve"> and harm or kill innocent people. </w:t>
      </w:r>
    </w:p>
    <w:p w14:paraId="27A49A48" w14:textId="70BF7F5D" w:rsidR="00193588" w:rsidRDefault="00193588" w:rsidP="00193588"/>
    <w:p w14:paraId="7D86105D" w14:textId="49E5678B" w:rsidR="00193588" w:rsidRDefault="00193588" w:rsidP="00193588">
      <w:pPr>
        <w:pStyle w:val="Heading3"/>
      </w:pPr>
      <w:r>
        <w:t xml:space="preserve">Contention 2 is Innovation </w:t>
      </w:r>
    </w:p>
    <w:p w14:paraId="291BEC26" w14:textId="2018FA13" w:rsidR="009854B7" w:rsidRDefault="009854B7" w:rsidP="009854B7">
      <w:pPr>
        <w:pStyle w:val="Heading4"/>
      </w:pPr>
      <w:r>
        <w:t>Intellectual Property is the backbone of innovation</w:t>
      </w:r>
      <w:r w:rsidR="00B94716">
        <w:t>, but the affirmatives removal of IP destroys it.</w:t>
      </w:r>
    </w:p>
    <w:p w14:paraId="2F3F325E" w14:textId="778F04C9" w:rsidR="009854B7" w:rsidRPr="00904243" w:rsidRDefault="009854B7" w:rsidP="009854B7">
      <w:pPr>
        <w:rPr>
          <w:rStyle w:val="Style13ptBold"/>
        </w:rPr>
      </w:pPr>
      <w:r>
        <w:rPr>
          <w:rStyle w:val="Style13ptBold"/>
        </w:rPr>
        <w:t xml:space="preserve">Pier </w:t>
      </w:r>
      <w:proofErr w:type="spellStart"/>
      <w:r>
        <w:rPr>
          <w:rStyle w:val="Style13ptBold"/>
        </w:rPr>
        <w:t>DeRoo</w:t>
      </w:r>
      <w:proofErr w:type="spellEnd"/>
      <w:r>
        <w:rPr>
          <w:rStyle w:val="Style13ptBold"/>
        </w:rPr>
        <w:t>, from the University of Michigan Law School, writes in 2011</w:t>
      </w:r>
    </w:p>
    <w:p w14:paraId="267BFB58" w14:textId="77777777" w:rsidR="009854B7" w:rsidRPr="00904243" w:rsidRDefault="009854B7" w:rsidP="009854B7">
      <w:pPr>
        <w:rPr>
          <w:sz w:val="16"/>
        </w:rPr>
      </w:pPr>
      <w:r w:rsidRPr="00904243">
        <w:rPr>
          <w:sz w:val="16"/>
        </w:rPr>
        <w:t xml:space="preserve">Pier </w:t>
      </w:r>
      <w:proofErr w:type="spellStart"/>
      <w:r w:rsidRPr="00904243">
        <w:rPr>
          <w:sz w:val="16"/>
        </w:rPr>
        <w:t>DeRoo</w:t>
      </w:r>
      <w:proofErr w:type="spellEnd"/>
      <w:r w:rsidRPr="00904243">
        <w:rPr>
          <w:sz w:val="16"/>
        </w:rPr>
        <w:t xml:space="preserve"> (J.D. Candidate 2011, University of Michigan Law School; A.B. 2006, Chemistry, Princeton University). “Public Non-Commercial Use' Compulsory Licensing for Pharmaceutical Drugs in Go Pharmaceutical Drugs in Government Health Car </w:t>
      </w:r>
      <w:proofErr w:type="spellStart"/>
      <w:r w:rsidRPr="00904243">
        <w:rPr>
          <w:sz w:val="16"/>
        </w:rPr>
        <w:t>ernment</w:t>
      </w:r>
      <w:proofErr w:type="spellEnd"/>
      <w:r w:rsidRPr="00904243">
        <w:rPr>
          <w:sz w:val="16"/>
        </w:rPr>
        <w:t xml:space="preserve"> Health Care Programs.” Michigan Journal of International Law, vol. 32, issue 2. 2011. JDN. https://repository.law.umich.edu/mjil/vol32/iss2/3/</w:t>
      </w:r>
    </w:p>
    <w:p w14:paraId="7D662579" w14:textId="77777777" w:rsidR="009854B7" w:rsidRDefault="009854B7" w:rsidP="009854B7"/>
    <w:p w14:paraId="52B8903C" w14:textId="77777777" w:rsidR="009854B7" w:rsidRPr="008B7952" w:rsidRDefault="009854B7" w:rsidP="009854B7">
      <w:pPr>
        <w:rPr>
          <w:u w:val="single"/>
        </w:rPr>
      </w:pPr>
      <w:r w:rsidRPr="008B7952">
        <w:rPr>
          <w:u w:val="single"/>
        </w:rPr>
        <w:t>B. The Pharmaceutical Development Outlook</w:t>
      </w:r>
    </w:p>
    <w:p w14:paraId="0D82429D" w14:textId="77777777" w:rsidR="009854B7" w:rsidRPr="008B7952" w:rsidRDefault="009854B7" w:rsidP="009854B7">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9854B7">
        <w:rPr>
          <w:highlight w:val="green"/>
          <w:u w:val="single"/>
        </w:rPr>
        <w:t xml:space="preserve">With </w:t>
      </w:r>
      <w:r w:rsidRPr="009854B7">
        <w:rPr>
          <w:b/>
          <w:highlight w:val="green"/>
          <w:u w:val="single"/>
          <w:bdr w:val="single" w:sz="18" w:space="0" w:color="auto"/>
        </w:rPr>
        <w:t>only one of every 5,000</w:t>
      </w:r>
      <w:r w:rsidRPr="007B7AAC">
        <w:rPr>
          <w:sz w:val="16"/>
          <w:bdr w:val="single" w:sz="18" w:space="0" w:color="auto"/>
        </w:rPr>
        <w:t xml:space="preserve">-10,000 </w:t>
      </w:r>
      <w:r w:rsidRPr="009854B7">
        <w:rPr>
          <w:b/>
          <w:highlight w:val="green"/>
          <w:u w:val="single"/>
          <w:bdr w:val="single" w:sz="18" w:space="0" w:color="auto"/>
        </w:rPr>
        <w:t>tested compounds</w:t>
      </w:r>
      <w:r w:rsidRPr="009854B7">
        <w:rPr>
          <w:highlight w:val="green"/>
          <w:u w:val="single"/>
        </w:rPr>
        <w:t xml:space="preserve"> reaching</w:t>
      </w:r>
      <w:r w:rsidRPr="008B7952">
        <w:rPr>
          <w:u w:val="single"/>
        </w:rPr>
        <w:t xml:space="preserve"> the </w:t>
      </w:r>
      <w:r w:rsidRPr="009854B7">
        <w:rPr>
          <w:highlight w:val="green"/>
          <w:u w:val="single"/>
        </w:rPr>
        <w:t>market and taking</w:t>
      </w:r>
      <w:r w:rsidRPr="008B7952">
        <w:rPr>
          <w:u w:val="single"/>
        </w:rPr>
        <w:t xml:space="preserve"> an average of </w:t>
      </w:r>
      <w:r w:rsidRPr="009854B7">
        <w:rPr>
          <w:b/>
          <w:highlight w:val="green"/>
          <w:u w:val="single"/>
          <w:bdr w:val="single" w:sz="18" w:space="0" w:color="auto"/>
        </w:rPr>
        <w:t>11</w:t>
      </w:r>
      <w:r w:rsidRPr="007B7AAC">
        <w:rPr>
          <w:sz w:val="16"/>
          <w:bdr w:val="single" w:sz="18" w:space="0" w:color="auto"/>
        </w:rPr>
        <w:t xml:space="preserve">.8 </w:t>
      </w:r>
      <w:r w:rsidRPr="009854B7">
        <w:rPr>
          <w:b/>
          <w:highlight w:val="green"/>
          <w:u w:val="single"/>
          <w:bdr w:val="single" w:sz="18" w:space="0" w:color="auto"/>
        </w:rPr>
        <w:t>years to get there</w:t>
      </w:r>
      <w:r w:rsidRPr="009854B7">
        <w:rPr>
          <w:highlight w:val="green"/>
          <w:u w:val="single"/>
        </w:rPr>
        <w:t>, drug R&amp;D</w:t>
      </w:r>
      <w:r w:rsidRPr="008B7952">
        <w:rPr>
          <w:u w:val="single"/>
        </w:rPr>
        <w:t xml:space="preserve"> investment </w:t>
      </w:r>
      <w:r w:rsidRPr="009854B7">
        <w:rPr>
          <w:highlight w:val="green"/>
          <w:u w:val="single"/>
        </w:rPr>
        <w:t>requires a high risk premium.</w:t>
      </w:r>
      <w:r w:rsidRPr="008B7952">
        <w:rPr>
          <w:sz w:val="16"/>
        </w:rPr>
        <w:t xml:space="preserve"> Although the exact amount is disputed, </w:t>
      </w:r>
      <w:r w:rsidRPr="008B7952">
        <w:rPr>
          <w:bCs/>
          <w:u w:val="single"/>
        </w:rPr>
        <w:t xml:space="preserve">current </w:t>
      </w:r>
      <w:r w:rsidRPr="009854B7">
        <w:rPr>
          <w:bCs/>
          <w:highlight w:val="green"/>
          <w:u w:val="single"/>
        </w:rPr>
        <w:t>estimates to develop a</w:t>
      </w:r>
      <w:r w:rsidRPr="008B7952">
        <w:rPr>
          <w:bCs/>
          <w:u w:val="single"/>
        </w:rPr>
        <w:t xml:space="preserve">n innovative, </w:t>
      </w:r>
      <w:r w:rsidRPr="009854B7">
        <w:rPr>
          <w:bCs/>
          <w:highlight w:val="green"/>
          <w:u w:val="single"/>
        </w:rPr>
        <w:t>new</w:t>
      </w:r>
      <w:r w:rsidRPr="008B7952">
        <w:rPr>
          <w:u w:val="single"/>
        </w:rPr>
        <w:t xml:space="preserve"> molecular entity </w:t>
      </w:r>
      <w:r w:rsidRPr="009854B7">
        <w:rPr>
          <w:highlight w:val="green"/>
          <w:u w:val="single"/>
        </w:rPr>
        <w:t>drug range from $802-$868 million</w:t>
      </w:r>
      <w:r w:rsidRPr="008B7952">
        <w:rPr>
          <w:u w:val="single"/>
        </w:rPr>
        <w:t>,</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9854B7">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9854B7">
        <w:rPr>
          <w:highlight w:val="green"/>
          <w:u w:val="single"/>
        </w:rPr>
        <w:t>weakened patent</w:t>
      </w:r>
      <w:r w:rsidRPr="008B7952">
        <w:rPr>
          <w:u w:val="single"/>
        </w:rPr>
        <w:t xml:space="preserve"> exclusivity </w:t>
      </w:r>
      <w:r w:rsidRPr="009854B7">
        <w:rPr>
          <w:highlight w:val="green"/>
          <w:u w:val="single"/>
        </w:rPr>
        <w:t xml:space="preserve">rights as a result of </w:t>
      </w:r>
      <w:r w:rsidRPr="009854B7">
        <w:rPr>
          <w:b/>
          <w:highlight w:val="green"/>
          <w:u w:val="single"/>
          <w:bdr w:val="single" w:sz="18" w:space="0" w:color="auto"/>
        </w:rPr>
        <w:t>compulsory licensing</w:t>
      </w:r>
      <w:r w:rsidRPr="008B7952">
        <w:rPr>
          <w:u w:val="single"/>
        </w:rPr>
        <w:t xml:space="preserve">, </w:t>
      </w:r>
      <w:r w:rsidRPr="009854B7">
        <w:rPr>
          <w:highlight w:val="green"/>
          <w:u w:val="single"/>
        </w:rPr>
        <w:t>may chill such R&amp;D. After a</w:t>
      </w:r>
      <w:r w:rsidRPr="008B7952">
        <w:rPr>
          <w:u w:val="single"/>
        </w:rPr>
        <w:t xml:space="preserve"> pharmaceutical </w:t>
      </w:r>
      <w:r w:rsidRPr="009854B7">
        <w:rPr>
          <w:highlight w:val="green"/>
          <w:u w:val="single"/>
        </w:rPr>
        <w:t>drug runs the gamut of patenting,</w:t>
      </w:r>
      <w:r w:rsidRPr="008B7952">
        <w:rPr>
          <w:u w:val="single"/>
        </w:rPr>
        <w:t xml:space="preserve"> clinical </w:t>
      </w:r>
      <w:r w:rsidRPr="009854B7">
        <w:rPr>
          <w:highlight w:val="green"/>
          <w:u w:val="single"/>
        </w:rPr>
        <w:t>trials, and</w:t>
      </w:r>
      <w:r w:rsidRPr="008B7952">
        <w:rPr>
          <w:u w:val="single"/>
        </w:rPr>
        <w:t xml:space="preserve"> regulatory </w:t>
      </w:r>
      <w:r w:rsidRPr="009854B7">
        <w:rPr>
          <w:highlight w:val="green"/>
          <w:u w:val="single"/>
        </w:rPr>
        <w:t>approval procedures,</w:t>
      </w:r>
      <w:r w:rsidRPr="008B7952">
        <w:rPr>
          <w:u w:val="single"/>
        </w:rPr>
        <w:t xml:space="preserve"> the patent specification and </w:t>
      </w:r>
      <w:r w:rsidRPr="009854B7">
        <w:rPr>
          <w:highlight w:val="green"/>
          <w:u w:val="single"/>
        </w:rPr>
        <w:t>a wealth of</w:t>
      </w:r>
      <w:r w:rsidRPr="008B7952">
        <w:rPr>
          <w:u w:val="single"/>
        </w:rPr>
        <w:t xml:space="preserve"> safety and efficacy </w:t>
      </w:r>
      <w:r w:rsidRPr="009854B7">
        <w:rPr>
          <w:highlight w:val="green"/>
          <w:u w:val="single"/>
        </w:rPr>
        <w:t xml:space="preserve">data are available to the public, resulting in </w:t>
      </w:r>
      <w:r w:rsidRPr="009854B7">
        <w:rPr>
          <w:b/>
          <w:highlight w:val="green"/>
          <w:u w:val="single"/>
          <w:bdr w:val="single" w:sz="18" w:space="0" w:color="auto"/>
        </w:rPr>
        <w:t xml:space="preserve">serious </w:t>
      </w:r>
      <w:proofErr w:type="spellStart"/>
      <w:r w:rsidRPr="009854B7">
        <w:rPr>
          <w:b/>
          <w:highlight w:val="green"/>
          <w:u w:val="single"/>
          <w:bdr w:val="single" w:sz="18" w:space="0" w:color="auto"/>
        </w:rPr>
        <w:t>appropriability</w:t>
      </w:r>
      <w:proofErr w:type="spellEnd"/>
      <w:r w:rsidRPr="009854B7">
        <w:rPr>
          <w:b/>
          <w:highlight w:val="green"/>
          <w:u w:val="single"/>
          <w:bdr w:val="single" w:sz="18" w:space="0" w:color="auto"/>
        </w:rPr>
        <w:t xml:space="preserve"> concerns.</w:t>
      </w:r>
      <w:r w:rsidRPr="008B7952">
        <w:rPr>
          <w:u w:val="single"/>
        </w:rPr>
        <w:t xml:space="preserve">' In the absence of strong patent protection and regulatory data exclusivity, </w:t>
      </w:r>
      <w:r w:rsidRPr="009854B7">
        <w:rPr>
          <w:highlight w:val="green"/>
          <w:u w:val="single"/>
        </w:rPr>
        <w:t>generic producers</w:t>
      </w:r>
      <w:r w:rsidRPr="008B7952">
        <w:rPr>
          <w:u w:val="single"/>
        </w:rPr>
        <w:t xml:space="preserve"> are able to </w:t>
      </w:r>
      <w:r w:rsidRPr="009854B7">
        <w:rPr>
          <w:highlight w:val="green"/>
          <w:u w:val="single"/>
        </w:rPr>
        <w:t>rapidly reverse-engineer drugs, obtain</w:t>
      </w:r>
      <w:r w:rsidRPr="008B7952">
        <w:rPr>
          <w:u w:val="single"/>
        </w:rPr>
        <w:t xml:space="preserve"> regulatory </w:t>
      </w:r>
      <w:r w:rsidRPr="009854B7">
        <w:rPr>
          <w:highlight w:val="green"/>
          <w:u w:val="single"/>
        </w:rPr>
        <w:t>approval</w:t>
      </w:r>
      <w:r w:rsidRPr="008B7952">
        <w:rPr>
          <w:u w:val="single"/>
        </w:rPr>
        <w:t xml:space="preserve"> by </w:t>
      </w:r>
      <w:r w:rsidRPr="009854B7">
        <w:rPr>
          <w:highlight w:val="green"/>
          <w:u w:val="single"/>
        </w:rPr>
        <w:t>relying on the patent holder's</w:t>
      </w:r>
      <w:r w:rsidRPr="008B7952">
        <w:rPr>
          <w:u w:val="single"/>
        </w:rPr>
        <w:t xml:space="preserve"> safety and efficacy </w:t>
      </w:r>
      <w:r w:rsidRPr="009854B7">
        <w:rPr>
          <w:highlight w:val="green"/>
          <w:u w:val="single"/>
        </w:rPr>
        <w:t>data, and sell the generic</w:t>
      </w:r>
      <w:r w:rsidRPr="008B7952">
        <w:rPr>
          <w:u w:val="single"/>
        </w:rPr>
        <w:t xml:space="preserve"> version on a competitive market </w:t>
      </w:r>
      <w:r w:rsidRPr="009854B7">
        <w:rPr>
          <w:highlight w:val="green"/>
          <w:u w:val="single"/>
        </w:rPr>
        <w:t>against the</w:t>
      </w:r>
      <w:r w:rsidRPr="008B7952">
        <w:rPr>
          <w:u w:val="single"/>
        </w:rPr>
        <w:t xml:space="preserve"> innovative firm </w:t>
      </w:r>
      <w:r w:rsidRPr="009854B7">
        <w:rPr>
          <w:highlight w:val="green"/>
          <w:u w:val="single"/>
        </w:rPr>
        <w:t>that incurred the stratospheric R&amp;D and</w:t>
      </w:r>
      <w:r w:rsidRPr="008B7952">
        <w:rPr>
          <w:u w:val="single"/>
        </w:rPr>
        <w:t xml:space="preserve"> original regulatory </w:t>
      </w:r>
      <w:r w:rsidRPr="009854B7">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proofErr w:type="spellStart"/>
      <w:r w:rsidRPr="009854B7">
        <w:rPr>
          <w:highlight w:val="green"/>
          <w:u w:val="single"/>
        </w:rPr>
        <w:t>appropriability</w:t>
      </w:r>
      <w:proofErr w:type="spellEnd"/>
      <w:r w:rsidRPr="009854B7">
        <w:rPr>
          <w:highlight w:val="green"/>
          <w:u w:val="single"/>
        </w:rPr>
        <w:t xml:space="preserve"> in India resulted in a</w:t>
      </w:r>
      <w:r w:rsidRPr="008B7952">
        <w:rPr>
          <w:u w:val="single"/>
        </w:rPr>
        <w:t xml:space="preserve"> commodified Indian pharmaceutical </w:t>
      </w:r>
      <w:r w:rsidRPr="009854B7">
        <w:rPr>
          <w:highlight w:val="green"/>
          <w:u w:val="single"/>
        </w:rPr>
        <w:t>market devoid of R&amp;D.</w:t>
      </w:r>
      <w:r w:rsidRPr="008B7952">
        <w:rPr>
          <w:sz w:val="16"/>
        </w:rPr>
        <w:t xml:space="preserve"> In the Indian Patents Act of 1970, </w:t>
      </w:r>
      <w:r w:rsidRPr="009854B7">
        <w:rPr>
          <w:bCs/>
          <w:highlight w:val="green"/>
          <w:u w:val="single"/>
        </w:rPr>
        <w:t>India abolished</w:t>
      </w:r>
      <w:r w:rsidRPr="008B7952">
        <w:rPr>
          <w:bCs/>
          <w:u w:val="single"/>
        </w:rPr>
        <w:t xml:space="preserve"> pharmaceutical </w:t>
      </w:r>
      <w:r w:rsidRPr="009854B7">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9854B7">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9854B7">
        <w:rPr>
          <w:highlight w:val="green"/>
          <w:u w:val="single"/>
        </w:rPr>
        <w:t>illustrating that barriers to entry</w:t>
      </w:r>
      <w:r w:rsidRPr="008B7952">
        <w:rPr>
          <w:u w:val="single"/>
        </w:rPr>
        <w:t xml:space="preserve"> into the pharmaceutical market </w:t>
      </w:r>
      <w:r w:rsidRPr="009854B7">
        <w:rPr>
          <w:highlight w:val="green"/>
          <w:u w:val="single"/>
        </w:rPr>
        <w:t>were not onerous. Profitability</w:t>
      </w:r>
      <w:r w:rsidRPr="008B7952">
        <w:rPr>
          <w:u w:val="single"/>
        </w:rPr>
        <w:t xml:space="preserve"> predictably </w:t>
      </w:r>
      <w:r w:rsidRPr="009854B7">
        <w:rPr>
          <w:highlight w:val="green"/>
          <w:u w:val="single"/>
        </w:rPr>
        <w:t>plunged</w:t>
      </w:r>
      <w:r w:rsidRPr="008B7952">
        <w:rPr>
          <w:u w:val="single"/>
        </w:rPr>
        <w:t xml:space="preserve"> over that period, </w:t>
      </w:r>
      <w:r w:rsidRPr="009854B7">
        <w:rPr>
          <w:highlight w:val="green"/>
          <w:u w:val="single"/>
        </w:rPr>
        <w:t>reducing R&amp;D</w:t>
      </w:r>
      <w:r w:rsidRPr="008B7952">
        <w:rPr>
          <w:u w:val="single"/>
        </w:rPr>
        <w:t xml:space="preserve"> expenditures </w:t>
      </w:r>
      <w:r w:rsidRPr="009854B7">
        <w:rPr>
          <w:highlight w:val="green"/>
          <w:u w:val="single"/>
        </w:rPr>
        <w:t>from 15</w:t>
      </w:r>
      <w:r w:rsidRPr="008B7952">
        <w:rPr>
          <w:u w:val="single"/>
        </w:rPr>
        <w:t>.5</w:t>
      </w:r>
      <w:r w:rsidRPr="009854B7">
        <w:rPr>
          <w:highlight w:val="green"/>
          <w:u w:val="single"/>
        </w:rPr>
        <w:t>% of sales</w:t>
      </w:r>
      <w:r w:rsidRPr="008B7952">
        <w:rPr>
          <w:u w:val="single"/>
        </w:rPr>
        <w:t xml:space="preserve"> prior to the 1970 Patents Act </w:t>
      </w:r>
      <w:r w:rsidRPr="009854B7">
        <w:rPr>
          <w:highlight w:val="green"/>
          <w:u w:val="single"/>
        </w:rPr>
        <w:t xml:space="preserve">to a </w:t>
      </w:r>
      <w:r w:rsidRPr="009854B7">
        <w:rPr>
          <w:b/>
          <w:highlight w:val="green"/>
          <w:u w:val="single"/>
          <w:bdr w:val="single" w:sz="18" w:space="0" w:color="auto"/>
        </w:rPr>
        <w:t>mere 1.4%</w:t>
      </w:r>
      <w:r w:rsidRPr="008B7952">
        <w:rPr>
          <w:u w:val="single"/>
        </w:rPr>
        <w:t xml:space="preserve"> in 1992-93 because of comparative declines in expected returns on R&amp;D investment due to the absence of exclusivity for drug compounds.'" 1.4% does not fund much R&amp;D: India has become the world's leading generic pharmaceutical producer, but contributes little to the development of new pharmaceutical medicines."2 The most </w:t>
      </w:r>
      <w:r w:rsidRPr="009854B7">
        <w:rPr>
          <w:highlight w:val="green"/>
          <w:u w:val="single"/>
        </w:rPr>
        <w:t>powerful developing countries followed</w:t>
      </w:r>
      <w:r w:rsidRPr="008B7952">
        <w:rPr>
          <w:u w:val="single"/>
        </w:rPr>
        <w:t xml:space="preserve"> 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9854B7">
        <w:rPr>
          <w:highlight w:val="green"/>
          <w:u w:val="single"/>
        </w:rPr>
        <w:t>today only a handful of developed countries have a</w:t>
      </w:r>
      <w:r w:rsidRPr="008B7952">
        <w:rPr>
          <w:u w:val="single"/>
        </w:rPr>
        <w:t xml:space="preserve"> sufficiently sophisticated pharmaceutical industry and </w:t>
      </w:r>
      <w:r w:rsidRPr="009854B7">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9854B7">
        <w:rPr>
          <w:highlight w:val="green"/>
          <w:u w:val="single"/>
        </w:rPr>
        <w:t>Once a compulsory license is granted, licensees simply</w:t>
      </w:r>
      <w:r w:rsidRPr="008B7952">
        <w:rPr>
          <w:u w:val="single"/>
        </w:rPr>
        <w:t xml:space="preserve"> have to </w:t>
      </w:r>
      <w:r w:rsidRPr="009854B7">
        <w:rPr>
          <w:highlight w:val="green"/>
          <w:u w:val="single"/>
        </w:rPr>
        <w:t>send a royalty check to the patent holder.</w:t>
      </w:r>
      <w:r w:rsidRPr="008B7952">
        <w:rPr>
          <w:sz w:val="16"/>
        </w:rPr>
        <w:t xml:space="preserve">7 </w:t>
      </w:r>
      <w:r w:rsidRPr="009854B7">
        <w:rPr>
          <w:highlight w:val="green"/>
          <w:u w:val="single"/>
        </w:rPr>
        <w:t>These</w:t>
      </w:r>
      <w:r w:rsidRPr="008B7952">
        <w:rPr>
          <w:u w:val="single"/>
        </w:rPr>
        <w:t xml:space="preserve"> royalty </w:t>
      </w:r>
      <w:r w:rsidRPr="009854B7">
        <w:rPr>
          <w:highlight w:val="green"/>
          <w:u w:val="single"/>
        </w:rPr>
        <w:t>payments are uniformly puny.</w:t>
      </w:r>
      <w:r w:rsidRPr="008B7952">
        <w:rPr>
          <w:u w:val="single"/>
        </w:rPr>
        <w:t xml:space="preserve"> For example, </w:t>
      </w:r>
      <w:r w:rsidRPr="009854B7">
        <w:rPr>
          <w:highlight w:val="green"/>
          <w:u w:val="single"/>
        </w:rPr>
        <w:t xml:space="preserve">Indonesia offered a mere </w:t>
      </w:r>
      <w:r w:rsidRPr="009854B7">
        <w:rPr>
          <w:b/>
          <w:highlight w:val="green"/>
          <w:u w:val="single"/>
          <w:bdr w:val="single" w:sz="18" w:space="0" w:color="auto"/>
        </w:rPr>
        <w:t>0.5%</w:t>
      </w:r>
      <w:r w:rsidRPr="009854B7">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9854B7">
        <w:rPr>
          <w:highlight w:val="green"/>
          <w:u w:val="single"/>
        </w:rPr>
        <w:t>Thailand</w:t>
      </w:r>
      <w:r w:rsidRPr="008B7952">
        <w:rPr>
          <w:u w:val="single"/>
        </w:rPr>
        <w:t xml:space="preserve"> has </w:t>
      </w:r>
      <w:r w:rsidRPr="009854B7">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w:t>
      </w:r>
      <w:proofErr w:type="spellStart"/>
      <w:r w:rsidRPr="008B7952">
        <w:rPr>
          <w:sz w:val="16"/>
        </w:rPr>
        <w:t>pricesetting</w:t>
      </w:r>
      <w:proofErr w:type="spellEnd"/>
      <w:r w:rsidRPr="008B7952">
        <w:rPr>
          <w:sz w:val="16"/>
        </w:rPr>
        <w:t xml:space="preserve"> system, using the costs of ingredients as the benchmark, establishes a profit ceiling that acts as a de facto limit on R&amp;D expenditures.123 </w:t>
      </w:r>
      <w:r w:rsidRPr="009854B7">
        <w:rPr>
          <w:highlight w:val="green"/>
          <w:u w:val="single"/>
        </w:rPr>
        <w:t>Limiting</w:t>
      </w:r>
      <w:r w:rsidRPr="008B7952">
        <w:rPr>
          <w:u w:val="single"/>
        </w:rPr>
        <w:t xml:space="preserve"> economic </w:t>
      </w:r>
      <w:r w:rsidRPr="009854B7">
        <w:rPr>
          <w:highlight w:val="green"/>
          <w:u w:val="single"/>
        </w:rPr>
        <w:t>returns</w:t>
      </w:r>
      <w:r w:rsidRPr="008B7952">
        <w:rPr>
          <w:u w:val="single"/>
        </w:rPr>
        <w:t xml:space="preserve"> on pharmaceutical R&amp;D </w:t>
      </w:r>
      <w:r w:rsidRPr="009854B7">
        <w:rPr>
          <w:highlight w:val="green"/>
          <w:u w:val="single"/>
        </w:rPr>
        <w:t>through abusive compulsory licensing</w:t>
      </w:r>
      <w:r w:rsidRPr="008B7952">
        <w:rPr>
          <w:u w:val="single"/>
        </w:rPr>
        <w:t xml:space="preserve">, especially if in one or more of the few countries with innovative pharmaceutical industries,'2 </w:t>
      </w:r>
      <w:r w:rsidRPr="009854B7">
        <w:rPr>
          <w:b/>
          <w:highlight w:val="green"/>
          <w:u w:val="single"/>
          <w:bdr w:val="single" w:sz="18" w:space="0" w:color="auto"/>
        </w:rPr>
        <w:t>therefore poses a threat to continued R&amp;D</w:t>
      </w:r>
      <w:r w:rsidRPr="008B7952">
        <w:rPr>
          <w:u w:val="single"/>
        </w:rPr>
        <w:t xml:space="preserve"> into unexplored areas of medicine.</w:t>
      </w:r>
    </w:p>
    <w:p w14:paraId="7355EA13" w14:textId="77777777" w:rsidR="000655B9" w:rsidRDefault="000655B9" w:rsidP="000655B9">
      <w:pPr>
        <w:pStyle w:val="Heading4"/>
      </w:pPr>
      <w:r w:rsidRPr="00A147EA">
        <w:rPr>
          <w:u w:val="single"/>
        </w:rPr>
        <w:t>Pharmaceutical innovation</w:t>
      </w:r>
      <w:r>
        <w:t xml:space="preserve"> is key to stop </w:t>
      </w:r>
      <w:r>
        <w:rPr>
          <w:u w:val="single"/>
        </w:rPr>
        <w:t>infectious disease</w:t>
      </w:r>
      <w:r>
        <w:t xml:space="preserve"> and </w:t>
      </w:r>
      <w:r w:rsidRPr="00A147EA">
        <w:rPr>
          <w:u w:val="single"/>
        </w:rPr>
        <w:t xml:space="preserve">antimicrobial </w:t>
      </w:r>
      <w:r w:rsidRPr="00940ED1">
        <w:rPr>
          <w:u w:val="single"/>
        </w:rPr>
        <w:t>resistance</w:t>
      </w:r>
      <w:r>
        <w:t xml:space="preserve"> </w:t>
      </w:r>
    </w:p>
    <w:p w14:paraId="4201DF3A" w14:textId="77777777" w:rsidR="000655B9" w:rsidRDefault="000655B9" w:rsidP="000655B9">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r>
        <w:rPr>
          <w:rStyle w:val="Style13ptBold"/>
        </w:rPr>
        <w:t>Ph.D</w:t>
      </w:r>
      <w:proofErr w:type="spellEnd"/>
      <w:r>
        <w:rPr>
          <w:rStyle w:val="Style13ptBold"/>
        </w:rPr>
        <w:t xml:space="preserve"> in biochemistry from the University of Cambridge, writes in 2020</w:t>
      </w:r>
    </w:p>
    <w:p w14:paraId="5CDD8584" w14:textId="77777777" w:rsidR="000655B9" w:rsidRPr="00244D66" w:rsidRDefault="000655B9" w:rsidP="000655B9">
      <w:pPr>
        <w:rPr>
          <w:sz w:val="16"/>
          <w:szCs w:val="16"/>
        </w:rPr>
      </w:pPr>
      <w:r w:rsidRPr="00244D66">
        <w:rPr>
          <w:sz w:val="16"/>
          <w:szCs w:val="16"/>
        </w:rPr>
        <w:t xml:space="preserve"> </w:t>
      </w:r>
      <w:proofErr w:type="spellStart"/>
      <w:r w:rsidRPr="00244D66">
        <w:rPr>
          <w:sz w:val="16"/>
          <w:szCs w:val="16"/>
        </w:rPr>
        <w:t>Marjanovic</w:t>
      </w:r>
      <w:proofErr w:type="spellEnd"/>
      <w:r w:rsidRPr="00244D66">
        <w:rPr>
          <w:sz w:val="16"/>
          <w:szCs w:val="16"/>
        </w:rPr>
        <w:t xml:space="preserve">, Sonja, and Carolina </w:t>
      </w:r>
      <w:proofErr w:type="spellStart"/>
      <w:r w:rsidRPr="00244D66">
        <w:rPr>
          <w:sz w:val="16"/>
          <w:szCs w:val="16"/>
        </w:rPr>
        <w:t>Feijao</w:t>
      </w:r>
      <w:proofErr w:type="spellEnd"/>
      <w:r w:rsidRPr="00244D66">
        <w:rPr>
          <w:sz w:val="16"/>
          <w:szCs w:val="16"/>
        </w:rPr>
        <w:t xml:space="preserve">. Sonja </w:t>
      </w:r>
      <w:proofErr w:type="spellStart"/>
      <w:r w:rsidRPr="00244D66">
        <w:rPr>
          <w:sz w:val="16"/>
          <w:szCs w:val="16"/>
        </w:rPr>
        <w:t>Marjanovic</w:t>
      </w:r>
      <w:proofErr w:type="spellEnd"/>
      <w:r w:rsidRPr="00244D66">
        <w:rPr>
          <w:sz w:val="16"/>
          <w:szCs w:val="16"/>
        </w:rPr>
        <w:t xml:space="preserve">,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395803CD" w14:textId="77777777" w:rsidR="000655B9" w:rsidRPr="003C69D7" w:rsidRDefault="000655B9" w:rsidP="000655B9">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w:t>
      </w:r>
      <w:proofErr w:type="spellStart"/>
      <w:r w:rsidRPr="003C69D7">
        <w:rPr>
          <w:sz w:val="16"/>
        </w:rPr>
        <w:t>sci-ences</w:t>
      </w:r>
      <w:proofErr w:type="spellEnd"/>
      <w:r w:rsidRPr="003C69D7">
        <w:rPr>
          <w:sz w:val="16"/>
        </w:rPr>
        <w:t xml:space="preserve">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r w:rsidRPr="005A553A">
        <w:rPr>
          <w:rStyle w:val="StyleUnderline"/>
          <w:highlight w:val="green"/>
        </w:rPr>
        <w:t>vaccines</w:t>
      </w:r>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w:t>
      </w:r>
      <w:proofErr w:type="spellStart"/>
      <w:r w:rsidRPr="003C69D7">
        <w:rPr>
          <w:sz w:val="16"/>
        </w:rPr>
        <w:t>Zika</w:t>
      </w:r>
      <w:proofErr w:type="spellEnd"/>
      <w:r w:rsidRPr="003C69D7">
        <w:rPr>
          <w:sz w:val="16"/>
        </w:rPr>
        <w:t xml:space="preserve"> and avian and swine flu are also infectious diseases that represent public health threats. </w:t>
      </w:r>
      <w:r w:rsidRPr="005A553A">
        <w:rPr>
          <w:rStyle w:val="StyleUnderline"/>
          <w:highlight w:val="green"/>
        </w:rPr>
        <w:t>Infectious agents such as  anthrax</w:t>
      </w:r>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w:t>
      </w:r>
      <w:proofErr w:type="spellStart"/>
      <w:r w:rsidRPr="005A553A">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0096AA11" w14:textId="77777777" w:rsidR="000655B9" w:rsidRPr="003C69D7" w:rsidRDefault="000655B9" w:rsidP="000655B9">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2F06F271" w14:textId="77777777" w:rsidR="000655B9" w:rsidRPr="003C69D7" w:rsidRDefault="000655B9" w:rsidP="000655B9">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pharmaceu-tical</w:t>
      </w:r>
      <w:proofErr w:type="spellEnd"/>
      <w:r w:rsidRPr="003C69D7">
        <w:rPr>
          <w:sz w:val="16"/>
        </w:rPr>
        <w:t xml:space="preserve">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388FAF98" w14:textId="77777777" w:rsidR="000655B9" w:rsidRPr="003C69D7" w:rsidRDefault="000655B9" w:rsidP="000655B9">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3C69D7">
        <w:rPr>
          <w:sz w:val="16"/>
        </w:rPr>
        <w:t>indus</w:t>
      </w:r>
      <w:proofErr w:type="spellEnd"/>
      <w:r w:rsidRPr="003C69D7">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w:t>
      </w:r>
      <w:proofErr w:type="spellStart"/>
      <w:r w:rsidRPr="003C69D7">
        <w:rPr>
          <w:sz w:val="16"/>
        </w:rPr>
        <w:t>accel-erate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7B5037B0" w14:textId="77777777" w:rsidR="000655B9" w:rsidRPr="003C69D7" w:rsidRDefault="000655B9" w:rsidP="000655B9">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w:t>
      </w:r>
      <w:proofErr w:type="spellStart"/>
      <w:r w:rsidRPr="003C69D7">
        <w:rPr>
          <w:sz w:val="16"/>
          <w:szCs w:val="16"/>
        </w:rPr>
        <w:t>bination</w:t>
      </w:r>
      <w:proofErr w:type="spellEnd"/>
      <w:r w:rsidRPr="003C69D7">
        <w:rPr>
          <w:sz w:val="16"/>
          <w:szCs w:val="16"/>
        </w:rPr>
        <w:t xml:space="preserve">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4F755ED0" w14:textId="77777777" w:rsidR="000655B9" w:rsidRPr="003C69D7" w:rsidRDefault="000655B9" w:rsidP="000655B9">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agents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w:t>
      </w:r>
      <w:proofErr w:type="spellStart"/>
      <w:r w:rsidRPr="003C69D7">
        <w:rPr>
          <w:sz w:val="16"/>
        </w:rPr>
        <w:t>Zika</w:t>
      </w:r>
      <w:proofErr w:type="spellEnd"/>
      <w:r w:rsidRPr="003C69D7">
        <w:rPr>
          <w:sz w:val="16"/>
        </w:rPr>
        <w:t xml:space="preserve">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561B658C" w14:textId="21143032" w:rsidR="009854B7" w:rsidRDefault="009854B7" w:rsidP="009854B7">
      <w:r>
        <w:tab/>
      </w:r>
    </w:p>
    <w:p w14:paraId="1E50D590" w14:textId="41DD47ED" w:rsidR="009854B7" w:rsidRDefault="009854B7" w:rsidP="009854B7">
      <w:pPr>
        <w:pStyle w:val="Heading4"/>
      </w:pPr>
      <w:r>
        <w:t xml:space="preserve">Research and Development for medicines takes a lot of time and money for pharmaceutical companies- the affirmative takes away the incentive for production in the first place by sharing valuable information- and therefore kills pharmaceutical innovation. That is key to combat more and more complex threats such as </w:t>
      </w:r>
      <w:r w:rsidR="00A22001">
        <w:t>future pandemics and diseases</w:t>
      </w:r>
      <w:r>
        <w:t xml:space="preserve"> which can kill millions as viral infections grow and technology with it.</w:t>
      </w:r>
    </w:p>
    <w:p w14:paraId="14D70C7A" w14:textId="3C5DBBA0" w:rsidR="0032738E" w:rsidRPr="0032738E" w:rsidRDefault="0032738E" w:rsidP="0032738E">
      <w:pPr>
        <w:pStyle w:val="Heading4"/>
      </w:pPr>
      <w:bookmarkStart w:id="1" w:name="_GoBack"/>
      <w:bookmarkEnd w:id="1"/>
    </w:p>
    <w:sectPr w:rsidR="0032738E" w:rsidRPr="00327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charset w:val="00"/>
    <w:family w:val="swiss"/>
    <w:pitch w:val="variable"/>
    <w:sig w:usb0="E1000AEF" w:usb1="5000A1FF" w:usb2="00000000" w:usb3="00000000" w:csb0="000001B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309147769936"/>
  </w:docVars>
  <w:rsids>
    <w:rsidRoot w:val="00193588"/>
    <w:rsid w:val="00014494"/>
    <w:rsid w:val="000655B9"/>
    <w:rsid w:val="000A2D6B"/>
    <w:rsid w:val="001555B0"/>
    <w:rsid w:val="00193588"/>
    <w:rsid w:val="001F4B59"/>
    <w:rsid w:val="002106AF"/>
    <w:rsid w:val="002A5607"/>
    <w:rsid w:val="002B75C6"/>
    <w:rsid w:val="002E4DCB"/>
    <w:rsid w:val="0032738E"/>
    <w:rsid w:val="00425AB6"/>
    <w:rsid w:val="00506209"/>
    <w:rsid w:val="007A1E69"/>
    <w:rsid w:val="007F757D"/>
    <w:rsid w:val="00980299"/>
    <w:rsid w:val="009854B7"/>
    <w:rsid w:val="009D5530"/>
    <w:rsid w:val="00A22001"/>
    <w:rsid w:val="00B94716"/>
    <w:rsid w:val="00BF36F2"/>
    <w:rsid w:val="00CA4F04"/>
    <w:rsid w:val="00CF7678"/>
    <w:rsid w:val="00D85A00"/>
    <w:rsid w:val="00D876B7"/>
    <w:rsid w:val="00DA1EE4"/>
    <w:rsid w:val="00FF2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5F49"/>
  <w15:chartTrackingRefBased/>
  <w15:docId w15:val="{A0E82274-457A-4E9E-A798-C47EC24B6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14494"/>
    <w:rPr>
      <w:rFonts w:ascii="Calibri" w:hAnsi="Calibri"/>
    </w:rPr>
  </w:style>
  <w:style w:type="paragraph" w:styleId="Heading1">
    <w:name w:val="heading 1"/>
    <w:aliases w:val="Pocket"/>
    <w:basedOn w:val="Normal"/>
    <w:next w:val="Normal"/>
    <w:link w:val="Heading1Char"/>
    <w:qFormat/>
    <w:rsid w:val="000144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44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144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144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44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494"/>
  </w:style>
  <w:style w:type="character" w:customStyle="1" w:styleId="Heading1Char">
    <w:name w:val="Heading 1 Char"/>
    <w:aliases w:val="Pocket Char"/>
    <w:basedOn w:val="DefaultParagraphFont"/>
    <w:link w:val="Heading1"/>
    <w:rsid w:val="000144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44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1449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1449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144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449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1449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14494"/>
    <w:rPr>
      <w:color w:val="auto"/>
      <w:u w:val="none"/>
    </w:rPr>
  </w:style>
  <w:style w:type="character" w:styleId="FollowedHyperlink">
    <w:name w:val="FollowedHyperlink"/>
    <w:basedOn w:val="DefaultParagraphFont"/>
    <w:uiPriority w:val="99"/>
    <w:semiHidden/>
    <w:unhideWhenUsed/>
    <w:rsid w:val="00014494"/>
    <w:rPr>
      <w:color w:val="auto"/>
      <w:u w:val="none"/>
    </w:rPr>
  </w:style>
  <w:style w:type="paragraph" w:customStyle="1" w:styleId="textbold">
    <w:name w:val="text bold"/>
    <w:basedOn w:val="Normal"/>
    <w:link w:val="Emphasis"/>
    <w:uiPriority w:val="7"/>
    <w:qFormat/>
    <w:rsid w:val="0019358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9358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9D55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5530"/>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05/07/pfizer-ceo-biden-backed-covid-vaccine-patent-waiver-will-cause-problems.html" TargetMode="External"/><Relationship Id="rId3" Type="http://schemas.openxmlformats.org/officeDocument/2006/relationships/settings" Target="settings.xml"/><Relationship Id="rId7" Type="http://schemas.openxmlformats.org/officeDocument/2006/relationships/hyperlink" Target="https://www.uspto.gov/help/patent-hel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po.int/sme/en/ip_business/trade_secrets/protection.htm" TargetMode="External"/><Relationship Id="rId11" Type="http://schemas.openxmlformats.org/officeDocument/2006/relationships/theme" Target="theme/theme1.xml"/><Relationship Id="rId5" Type="http://schemas.openxmlformats.org/officeDocument/2006/relationships/hyperlink" Target="https://brewerlong.com/information/business-law/four-types-of-intellectual-property/SJK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ip2.gmu.edu/2021/06/22/a-view-from-both-sides-covid-19-the-trips-waiver-ip-rights-and-how-to-increase-the-supply-of-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3278</Words>
  <Characters>18686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2021-10-02T02:28:00Z</dcterms:created>
  <dcterms:modified xsi:type="dcterms:W3CDTF">2021-10-02T02:28:00Z</dcterms:modified>
  <cp:category/>
</cp:coreProperties>
</file>