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26F2CA" w14:textId="769BFD79" w:rsidR="00F568F8" w:rsidRPr="00932813" w:rsidRDefault="00F568F8" w:rsidP="00F568F8">
      <w:pPr>
        <w:pStyle w:val="Heading2"/>
        <w:rPr>
          <w:rFonts w:asciiTheme="majorHAnsi" w:hAnsiTheme="majorHAnsi" w:cstheme="majorHAnsi"/>
        </w:rPr>
      </w:pPr>
      <w:bookmarkStart w:id="0" w:name="_Hlk81495473"/>
      <w:bookmarkStart w:id="1" w:name="_GoBack"/>
      <w:bookmarkEnd w:id="1"/>
      <w:r w:rsidRPr="00932813">
        <w:rPr>
          <w:rFonts w:asciiTheme="majorHAnsi" w:hAnsiTheme="majorHAnsi" w:cstheme="majorHAnsi"/>
        </w:rPr>
        <w:t>1</w:t>
      </w:r>
    </w:p>
    <w:p w14:paraId="203D28D8" w14:textId="77777777" w:rsidR="00F568F8" w:rsidRPr="00932813" w:rsidRDefault="00F568F8" w:rsidP="00F568F8">
      <w:pPr>
        <w:pStyle w:val="Heading4"/>
        <w:rPr>
          <w:rFonts w:asciiTheme="majorHAnsi" w:hAnsiTheme="majorHAnsi" w:cstheme="majorHAnsi"/>
        </w:rPr>
      </w:pPr>
      <w:r w:rsidRPr="00932813">
        <w:rPr>
          <w:rFonts w:asciiTheme="majorHAnsi" w:hAnsiTheme="majorHAnsi" w:cstheme="majorHAnsi"/>
        </w:rPr>
        <w:t xml:space="preserve">Interp: The affirmative must define “outer space” in a delimited text in the 1AC.  </w:t>
      </w:r>
    </w:p>
    <w:p w14:paraId="6554AAE0" w14:textId="77777777" w:rsidR="00F568F8" w:rsidRPr="00932813" w:rsidRDefault="00F568F8" w:rsidP="00F568F8">
      <w:pPr>
        <w:pStyle w:val="Heading4"/>
        <w:rPr>
          <w:rFonts w:asciiTheme="majorHAnsi" w:hAnsiTheme="majorHAnsi" w:cstheme="majorHAnsi"/>
        </w:rPr>
      </w:pPr>
      <w:r w:rsidRPr="00932813">
        <w:rPr>
          <w:rFonts w:asciiTheme="majorHAnsi" w:hAnsiTheme="majorHAnsi" w:cstheme="majorHAnsi"/>
        </w:rPr>
        <w:t xml:space="preserve">“Outer Space” is flexible and has too many interps – normal means shows no consensus </w:t>
      </w:r>
    </w:p>
    <w:p w14:paraId="7C2C4D5B" w14:textId="77777777" w:rsidR="00F568F8" w:rsidRPr="00932813" w:rsidRDefault="00F568F8" w:rsidP="00F568F8">
      <w:pPr>
        <w:rPr>
          <w:rFonts w:asciiTheme="majorHAnsi" w:hAnsiTheme="majorHAnsi" w:cstheme="majorHAnsi"/>
        </w:rPr>
      </w:pPr>
      <w:proofErr w:type="spellStart"/>
      <w:r w:rsidRPr="00932813">
        <w:rPr>
          <w:rStyle w:val="Style13ptBold"/>
          <w:rFonts w:asciiTheme="majorHAnsi" w:hAnsiTheme="majorHAnsi" w:cstheme="majorHAnsi"/>
        </w:rPr>
        <w:t>Leepuengtham</w:t>
      </w:r>
      <w:proofErr w:type="spellEnd"/>
      <w:r w:rsidRPr="00932813">
        <w:rPr>
          <w:rStyle w:val="Style13ptBold"/>
          <w:rFonts w:asciiTheme="majorHAnsi" w:hAnsiTheme="majorHAnsi" w:cstheme="majorHAnsi"/>
        </w:rPr>
        <w:t xml:space="preserve"> 17</w:t>
      </w:r>
      <w:r w:rsidRPr="00932813">
        <w:rPr>
          <w:rFonts w:asciiTheme="majorHAnsi" w:hAnsiTheme="majorHAnsi" w:cstheme="majorHAnsi"/>
        </w:rPr>
        <w:t xml:space="preserve"> [</w:t>
      </w:r>
      <w:proofErr w:type="spellStart"/>
      <w:r w:rsidRPr="00932813">
        <w:rPr>
          <w:rFonts w:asciiTheme="majorHAnsi" w:hAnsiTheme="majorHAnsi" w:cstheme="majorHAnsi"/>
        </w:rPr>
        <w:t>Tosaporn</w:t>
      </w:r>
      <w:proofErr w:type="spellEnd"/>
      <w:r w:rsidRPr="00932813">
        <w:rPr>
          <w:rFonts w:asciiTheme="majorHAnsi" w:hAnsiTheme="majorHAnsi" w:cstheme="majorHAnsi"/>
        </w:rPr>
        <w:t xml:space="preserve"> </w:t>
      </w:r>
      <w:proofErr w:type="spellStart"/>
      <w:r w:rsidRPr="00932813">
        <w:rPr>
          <w:rFonts w:asciiTheme="majorHAnsi" w:hAnsiTheme="majorHAnsi" w:cstheme="majorHAnsi"/>
        </w:rPr>
        <w:t>Leepuengtham</w:t>
      </w:r>
      <w:proofErr w:type="spellEnd"/>
      <w:r w:rsidRPr="00932813">
        <w:rPr>
          <w:rFonts w:asciiTheme="majorHAnsi" w:hAnsiTheme="majorHAnsi" w:cstheme="majorHAnsi"/>
        </w:rPr>
        <w:t xml:space="preserve"> (Research Judge, Intellectual Property and International Trade Division, Supreme Court of Thailand). "International space law and its implications for outer space activities." 01-27-2017, Accessed 12-9-2021. https://www.elgaronline.com/view/9781785369612/06_chapter1.xhtml // </w:t>
      </w:r>
      <w:proofErr w:type="spellStart"/>
      <w:r w:rsidRPr="00932813">
        <w:rPr>
          <w:rFonts w:asciiTheme="majorHAnsi" w:hAnsiTheme="majorHAnsi" w:cstheme="majorHAnsi"/>
        </w:rPr>
        <w:t>duongie</w:t>
      </w:r>
      <w:proofErr w:type="spellEnd"/>
    </w:p>
    <w:p w14:paraId="4AA0912C" w14:textId="77777777" w:rsidR="00F568F8" w:rsidRPr="00932813" w:rsidRDefault="00F568F8" w:rsidP="00F568F8">
      <w:pPr>
        <w:rPr>
          <w:rFonts w:asciiTheme="majorHAnsi" w:hAnsiTheme="majorHAnsi" w:cstheme="majorHAnsi"/>
          <w:sz w:val="16"/>
        </w:rPr>
      </w:pPr>
      <w:r w:rsidRPr="00932813">
        <w:rPr>
          <w:rFonts w:asciiTheme="majorHAnsi" w:hAnsiTheme="majorHAnsi" w:cstheme="majorHAnsi"/>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932813">
        <w:rPr>
          <w:rFonts w:asciiTheme="majorHAnsi" w:hAnsiTheme="majorHAnsi" w:cstheme="majorHAnsi"/>
          <w:highlight w:val="green"/>
          <w:u w:val="single"/>
        </w:rPr>
        <w:t>lack of</w:t>
      </w:r>
      <w:r w:rsidRPr="00932813">
        <w:rPr>
          <w:rFonts w:asciiTheme="majorHAnsi" w:hAnsiTheme="majorHAnsi" w:cstheme="majorHAnsi"/>
          <w:u w:val="single"/>
        </w:rPr>
        <w:t xml:space="preserve"> a </w:t>
      </w:r>
      <w:r w:rsidRPr="00932813">
        <w:rPr>
          <w:rFonts w:asciiTheme="majorHAnsi" w:hAnsiTheme="majorHAnsi" w:cstheme="majorHAnsi"/>
          <w:highlight w:val="green"/>
          <w:u w:val="single"/>
        </w:rPr>
        <w:t>definition</w:t>
      </w:r>
      <w:r w:rsidRPr="00932813">
        <w:rPr>
          <w:rFonts w:asciiTheme="majorHAnsi" w:hAnsiTheme="majorHAnsi" w:cstheme="majorHAnsi"/>
          <w:u w:val="single"/>
        </w:rPr>
        <w:t xml:space="preserve"> and delimitation </w:t>
      </w:r>
      <w:r w:rsidRPr="00932813">
        <w:rPr>
          <w:rFonts w:asciiTheme="majorHAnsi" w:hAnsiTheme="majorHAnsi" w:cstheme="majorHAnsi"/>
          <w:highlight w:val="green"/>
          <w:u w:val="single"/>
        </w:rPr>
        <w:t>of outer space is problematic</w:t>
      </w:r>
      <w:r w:rsidRPr="00932813">
        <w:rPr>
          <w:rFonts w:asciiTheme="majorHAnsi" w:hAnsiTheme="majorHAnsi" w:cstheme="majorHAnsi"/>
          <w:sz w:val="16"/>
        </w:rPr>
        <w:t xml:space="preserve">, since </w:t>
      </w:r>
      <w:r w:rsidRPr="00932813">
        <w:rPr>
          <w:rFonts w:asciiTheme="majorHAnsi" w:hAnsiTheme="majorHAnsi" w:cstheme="majorHAnsi"/>
          <w:u w:val="single"/>
        </w:rPr>
        <w:t xml:space="preserve">certain particular </w:t>
      </w:r>
      <w:r w:rsidRPr="00932813">
        <w:rPr>
          <w:rFonts w:asciiTheme="majorHAnsi" w:hAnsiTheme="majorHAnsi" w:cstheme="majorHAnsi"/>
          <w:highlight w:val="green"/>
          <w:u w:val="single"/>
        </w:rPr>
        <w:t>areas</w:t>
      </w:r>
      <w:r w:rsidRPr="00932813">
        <w:rPr>
          <w:rFonts w:asciiTheme="majorHAnsi" w:hAnsiTheme="majorHAnsi" w:cstheme="majorHAnsi"/>
          <w:u w:val="single"/>
        </w:rPr>
        <w:t xml:space="preserve"> are </w:t>
      </w:r>
      <w:r w:rsidRPr="00932813">
        <w:rPr>
          <w:rFonts w:asciiTheme="majorHAnsi" w:hAnsiTheme="majorHAnsi" w:cstheme="majorHAnsi"/>
          <w:highlight w:val="green"/>
          <w:u w:val="single"/>
        </w:rPr>
        <w:t>neither</w:t>
      </w:r>
      <w:r w:rsidRPr="00932813">
        <w:rPr>
          <w:rFonts w:asciiTheme="majorHAnsi" w:hAnsiTheme="majorHAnsi" w:cstheme="majorHAnsi"/>
          <w:u w:val="single"/>
        </w:rPr>
        <w:t xml:space="preserve"> explicitly </w:t>
      </w:r>
      <w:r w:rsidRPr="00932813">
        <w:rPr>
          <w:rFonts w:asciiTheme="majorHAnsi" w:hAnsiTheme="majorHAnsi" w:cstheme="majorHAnsi"/>
          <w:highlight w:val="green"/>
          <w:u w:val="single"/>
        </w:rPr>
        <w:t>defined as ‘air space’ or ‘outer space’</w:t>
      </w:r>
      <w:r w:rsidRPr="00932813">
        <w:rPr>
          <w:rFonts w:asciiTheme="majorHAnsi" w:hAnsiTheme="majorHAnsi" w:cstheme="majorHAnsi"/>
          <w:u w:val="single"/>
        </w:rPr>
        <w:t>.</w:t>
      </w:r>
      <w:r w:rsidRPr="00932813">
        <w:rPr>
          <w:rFonts w:asciiTheme="majorHAnsi" w:hAnsiTheme="majorHAnsi" w:cstheme="majorHAnsi"/>
          <w:sz w:val="16"/>
        </w:rPr>
        <w:t xml:space="preserve"> For example, it is </w:t>
      </w:r>
      <w:r w:rsidRPr="00932813">
        <w:rPr>
          <w:rFonts w:asciiTheme="majorHAnsi" w:hAnsiTheme="majorHAnsi" w:cstheme="majorHAnsi"/>
          <w:u w:val="single"/>
        </w:rPr>
        <w:t>vague whether an area located between 80 km and 120 km above sea level would be classified as either air space or outer space in the absence of demarcation</w:t>
      </w:r>
      <w:r w:rsidRPr="00932813">
        <w:rPr>
          <w:rFonts w:asciiTheme="majorHAnsi" w:hAnsiTheme="majorHAnsi" w:cstheme="majorHAnsi"/>
          <w:sz w:val="16"/>
        </w:rPr>
        <w:t xml:space="preserve">, since 80 km is the maximum attitude for convention aircraft, and 120 km is the lowest attitude in which space activities could be carried out.35 </w:t>
      </w:r>
      <w:r w:rsidRPr="00932813">
        <w:rPr>
          <w:rFonts w:asciiTheme="majorHAnsi" w:hAnsiTheme="majorHAnsi" w:cstheme="majorHAnsi"/>
          <w:u w:val="single"/>
        </w:rPr>
        <w:t>Satellites which are stationed in a geostationary orbit are a good example of this ambiguity.</w:t>
      </w:r>
      <w:r w:rsidRPr="00932813">
        <w:rPr>
          <w:rFonts w:asciiTheme="majorHAnsi" w:hAnsiTheme="majorHAnsi" w:cstheme="majorHAnsi"/>
          <w:sz w:val="16"/>
        </w:rPr>
        <w:t xml:space="preserve"> </w:t>
      </w:r>
      <w:r w:rsidRPr="00932813">
        <w:rPr>
          <w:rFonts w:asciiTheme="majorHAnsi" w:hAnsiTheme="majorHAnsi" w:cstheme="majorHAnsi"/>
          <w:u w:val="single"/>
        </w:rPr>
        <w:t>Owing to this lack of any internationally recognized delimitation, equatorial states claim sovereignty over that part of the geostationary orbit which is located over their respective territories;</w:t>
      </w:r>
      <w:r w:rsidRPr="00932813">
        <w:rPr>
          <w:rFonts w:asciiTheme="majorHAnsi" w:hAnsiTheme="majorHAnsi" w:cstheme="majorHAnsi"/>
          <w:sz w:val="16"/>
        </w:rPr>
        <w:t xml:space="preserve">36 whereas </w:t>
      </w:r>
      <w:r w:rsidRPr="00932813">
        <w:rPr>
          <w:rFonts w:asciiTheme="majorHAnsi" w:hAnsiTheme="majorHAnsi" w:cstheme="majorHAnsi"/>
          <w:u w:val="single"/>
        </w:rPr>
        <w:t>technologically developed countries believe that the geostationary orbit is an integral part of outer space</w:t>
      </w:r>
      <w:r w:rsidRPr="00932813">
        <w:rPr>
          <w:rFonts w:asciiTheme="majorHAnsi" w:hAnsiTheme="majorHAnsi" w:cstheme="majorHAnsi"/>
          <w:sz w:val="16"/>
        </w:rPr>
        <w:t xml:space="preserve">.37 This uncertain status of areas </w:t>
      </w:r>
      <w:r w:rsidRPr="00932813">
        <w:rPr>
          <w:rFonts w:asciiTheme="majorHAnsi" w:hAnsiTheme="majorHAnsi" w:cstheme="majorHAnsi"/>
          <w:highlight w:val="green"/>
          <w:u w:val="single"/>
        </w:rPr>
        <w:t>leads to legal jurisdictional problems</w:t>
      </w:r>
      <w:r w:rsidRPr="00932813">
        <w:rPr>
          <w:rFonts w:asciiTheme="majorHAnsi" w:hAnsiTheme="majorHAnsi" w:cstheme="majorHAnsi"/>
          <w:sz w:val="16"/>
        </w:rPr>
        <w:t xml:space="preserve">. According to international law, a state has sovereignty over the airspace above its territory.38 However, national sovereignty does not extend into outer space.39 Thus, it is </w:t>
      </w:r>
      <w:r w:rsidRPr="00932813">
        <w:rPr>
          <w:rFonts w:asciiTheme="majorHAnsi" w:hAnsiTheme="majorHAnsi" w:cstheme="majorHAnsi"/>
          <w:highlight w:val="green"/>
          <w:u w:val="single"/>
        </w:rPr>
        <w:t>necessary</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to determine</w:t>
      </w:r>
      <w:r w:rsidRPr="00932813">
        <w:rPr>
          <w:rFonts w:asciiTheme="majorHAnsi" w:hAnsiTheme="majorHAnsi" w:cstheme="majorHAnsi"/>
          <w:u w:val="single"/>
        </w:rPr>
        <w:t xml:space="preserve"> where a </w:t>
      </w:r>
      <w:r w:rsidRPr="00932813">
        <w:rPr>
          <w:rFonts w:asciiTheme="majorHAnsi" w:hAnsiTheme="majorHAnsi" w:cstheme="majorHAnsi"/>
          <w:highlight w:val="green"/>
          <w:u w:val="single"/>
        </w:rPr>
        <w:t>state’s airspace ends to ensure</w:t>
      </w:r>
      <w:r w:rsidRPr="00932813">
        <w:rPr>
          <w:rFonts w:asciiTheme="majorHAnsi" w:hAnsiTheme="majorHAnsi" w:cstheme="majorHAnsi"/>
          <w:u w:val="single"/>
        </w:rPr>
        <w:t xml:space="preserve"> that the </w:t>
      </w:r>
      <w:r w:rsidRPr="00932813">
        <w:rPr>
          <w:rFonts w:asciiTheme="majorHAnsi" w:hAnsiTheme="majorHAnsi" w:cstheme="majorHAnsi"/>
          <w:highlight w:val="green"/>
          <w:u w:val="single"/>
        </w:rPr>
        <w:t>appropriate legal regime is applied</w:t>
      </w:r>
      <w:r w:rsidRPr="00932813">
        <w:rPr>
          <w:rFonts w:asciiTheme="majorHAnsi" w:hAnsiTheme="majorHAnsi" w:cstheme="majorHAnsi"/>
          <w:sz w:val="16"/>
          <w:highlight w:val="green"/>
        </w:rPr>
        <w:t>.</w:t>
      </w:r>
      <w:r w:rsidRPr="00932813">
        <w:rPr>
          <w:rFonts w:asciiTheme="majorHAnsi" w:hAnsiTheme="majorHAnsi" w:cstheme="majorHAnsi"/>
          <w:sz w:val="16"/>
        </w:rPr>
        <w:t xml:space="preserve"> One possible scenario which might occur and which is relevant to the subject of this book is the creation or </w:t>
      </w:r>
      <w:r w:rsidRPr="00932813">
        <w:rPr>
          <w:rFonts w:asciiTheme="majorHAnsi" w:hAnsiTheme="majorHAnsi" w:cstheme="majorHAnsi"/>
          <w:u w:val="single"/>
        </w:rPr>
        <w:t xml:space="preserve">infringement of an intellectual work is in just such an ambiguous location. </w:t>
      </w:r>
      <w:r w:rsidRPr="00932813">
        <w:rPr>
          <w:rFonts w:asciiTheme="majorHAnsi" w:hAnsiTheme="majorHAnsi" w:cstheme="majorHAnsi"/>
          <w:sz w:val="16"/>
        </w:rPr>
        <w:t xml:space="preserve">This would </w:t>
      </w:r>
      <w:r w:rsidRPr="00932813">
        <w:rPr>
          <w:rFonts w:asciiTheme="majorHAnsi" w:hAnsiTheme="majorHAnsi" w:cstheme="majorHAnsi"/>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932813">
        <w:rPr>
          <w:rFonts w:asciiTheme="majorHAnsi" w:hAnsiTheme="majorHAnsi" w:cstheme="majorHAnsi"/>
          <w:highlight w:val="green"/>
          <w:u w:val="single"/>
        </w:rPr>
        <w:t>boundary</w:t>
      </w:r>
      <w:r w:rsidRPr="00932813">
        <w:rPr>
          <w:rFonts w:asciiTheme="majorHAnsi" w:hAnsiTheme="majorHAnsi" w:cstheme="majorHAnsi"/>
          <w:u w:val="single"/>
        </w:rPr>
        <w:t xml:space="preserve"> is </w:t>
      </w:r>
      <w:r w:rsidRPr="00932813">
        <w:rPr>
          <w:rFonts w:asciiTheme="majorHAnsi" w:hAnsiTheme="majorHAnsi" w:cstheme="majorHAnsi"/>
          <w:highlight w:val="green"/>
          <w:u w:val="single"/>
        </w:rPr>
        <w:t>necessary if</w:t>
      </w:r>
      <w:r w:rsidRPr="00932813">
        <w:rPr>
          <w:rFonts w:asciiTheme="majorHAnsi" w:hAnsiTheme="majorHAnsi" w:cstheme="majorHAnsi"/>
          <w:u w:val="single"/>
        </w:rPr>
        <w:t xml:space="preserve"> unpredictability arising from </w:t>
      </w:r>
      <w:r w:rsidRPr="00932813">
        <w:rPr>
          <w:rFonts w:asciiTheme="majorHAnsi" w:hAnsiTheme="majorHAnsi" w:cstheme="majorHAnsi"/>
          <w:highlight w:val="green"/>
          <w:u w:val="single"/>
        </w:rPr>
        <w:t>different legal application</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is to be avoided.</w:t>
      </w:r>
      <w:r w:rsidRPr="00932813">
        <w:rPr>
          <w:rFonts w:asciiTheme="majorHAnsi" w:hAnsiTheme="majorHAnsi" w:cstheme="majorHAnsi"/>
          <w:sz w:val="16"/>
        </w:rPr>
        <w:t xml:space="preserve"> While it might be argued that this issue is being overemphasized at this stage, given increasing use of space technology, this problem is worth considering now rather than later.</w:t>
      </w:r>
    </w:p>
    <w:p w14:paraId="0CEE1B3B" w14:textId="77777777" w:rsidR="00F568F8" w:rsidRPr="00932813" w:rsidRDefault="00F568F8" w:rsidP="00F568F8">
      <w:pPr>
        <w:pStyle w:val="Heading4"/>
        <w:rPr>
          <w:rFonts w:asciiTheme="majorHAnsi" w:hAnsiTheme="majorHAnsi" w:cstheme="majorHAnsi"/>
        </w:rPr>
      </w:pPr>
      <w:r w:rsidRPr="00932813">
        <w:rPr>
          <w:rFonts w:asciiTheme="majorHAnsi" w:hAnsiTheme="majorHAnsi" w:cstheme="majorHAnsi"/>
        </w:rPr>
        <w:t>Violation – you don’t.</w:t>
      </w:r>
    </w:p>
    <w:p w14:paraId="25975C89" w14:textId="77777777" w:rsidR="00F568F8" w:rsidRPr="00932813" w:rsidRDefault="00F568F8" w:rsidP="00F568F8">
      <w:pPr>
        <w:pStyle w:val="Heading4"/>
        <w:spacing w:line="240" w:lineRule="auto"/>
        <w:rPr>
          <w:rFonts w:asciiTheme="majorHAnsi" w:hAnsiTheme="majorHAnsi" w:cstheme="majorHAnsi"/>
        </w:rPr>
      </w:pPr>
      <w:r w:rsidRPr="00932813">
        <w:rPr>
          <w:rFonts w:asciiTheme="majorHAnsi" w:hAnsiTheme="majorHAnsi" w:cstheme="majorHAnsi"/>
        </w:rPr>
        <w:t xml:space="preserve">Prefer – </w:t>
      </w:r>
    </w:p>
    <w:p w14:paraId="3AC5ACCA" w14:textId="77777777" w:rsidR="00F568F8" w:rsidRPr="00932813" w:rsidRDefault="00F568F8" w:rsidP="00F568F8">
      <w:pPr>
        <w:pStyle w:val="Heading4"/>
        <w:rPr>
          <w:rFonts w:asciiTheme="majorHAnsi" w:hAnsiTheme="majorHAnsi" w:cstheme="majorHAnsi"/>
        </w:rPr>
      </w:pPr>
      <w:r w:rsidRPr="00932813">
        <w:rPr>
          <w:rFonts w:asciiTheme="majorHAnsi" w:hAnsiTheme="majorHAnsi" w:cstheme="majorHAnsi"/>
        </w:rPr>
        <w:t xml:space="preserve">1] </w:t>
      </w:r>
      <w:r w:rsidRPr="00932813">
        <w:rPr>
          <w:rFonts w:asciiTheme="majorHAnsi" w:hAnsiTheme="majorHAnsi" w:cstheme="majorHAnsi"/>
          <w:u w:val="single"/>
        </w:rPr>
        <w:t>Stable Advocacy</w:t>
      </w:r>
      <w:r w:rsidRPr="00932813">
        <w:rPr>
          <w:rFonts w:asciiTheme="majorHAnsi" w:hAnsiTheme="majorHAnsi" w:cstheme="majorHAnsi"/>
        </w:rPr>
        <w:t xml:space="preserve"> – they can redefine in the 1AR to wriggle out of DA’s which </w:t>
      </w:r>
      <w:r w:rsidRPr="00932813">
        <w:rPr>
          <w:rFonts w:asciiTheme="majorHAnsi" w:eastAsia="SimSun" w:hAnsiTheme="majorHAnsi" w:cstheme="majorHAnsi"/>
        </w:rPr>
        <w:t>kills high-quality engagement and becomes two ships passing in the night –</w:t>
      </w:r>
      <w:r w:rsidRPr="00932813">
        <w:rPr>
          <w:rFonts w:asciiTheme="majorHAnsi" w:hAnsiTheme="majorHAnsi" w:cstheme="majorHAnsi"/>
        </w:rPr>
        <w:t>We lose access to Tech Race DA’s, Asteroid DA’s, basic case turns, and core process counter plans that have different definitions and 1NC pre-round prep.</w:t>
      </w:r>
    </w:p>
    <w:p w14:paraId="4C82A3FD" w14:textId="6B6FB94F" w:rsidR="00F568F8" w:rsidRDefault="00F568F8" w:rsidP="00F568F8">
      <w:pPr>
        <w:pStyle w:val="Heading4"/>
        <w:spacing w:line="240" w:lineRule="auto"/>
        <w:rPr>
          <w:rFonts w:asciiTheme="majorHAnsi" w:hAnsiTheme="majorHAnsi" w:cstheme="majorHAnsi"/>
        </w:rPr>
      </w:pPr>
      <w:r w:rsidRPr="00932813">
        <w:rPr>
          <w:rFonts w:asciiTheme="majorHAnsi" w:eastAsia="SimSun" w:hAnsiTheme="majorHAnsi" w:cstheme="majorHAnsi"/>
        </w:rPr>
        <w:t xml:space="preserve">2] </w:t>
      </w:r>
      <w:r w:rsidRPr="00932813">
        <w:rPr>
          <w:rFonts w:asciiTheme="majorHAnsi" w:hAnsiTheme="majorHAnsi" w:cstheme="majorHAnsi"/>
          <w:u w:val="single"/>
        </w:rPr>
        <w:t>Real World</w:t>
      </w:r>
      <w:r w:rsidRPr="00932813">
        <w:rPr>
          <w:rFonts w:asciiTheme="majorHAnsi" w:hAnsiTheme="majorHAnsi" w:cstheme="majorHAnsi"/>
        </w:rPr>
        <w:t xml:space="preserve"> – Policy makers will always define the entity that they are recognizing. It also means zero solvency, absent spec, private entities can circumvent since there is no delineated way to enforce the aff and means their solvency can’t actualize. </w:t>
      </w:r>
    </w:p>
    <w:p w14:paraId="3824FA38" w14:textId="765A9B26" w:rsidR="005C5236" w:rsidRPr="005C5236" w:rsidRDefault="005C5236" w:rsidP="005C5236">
      <w:r>
        <w:t>CX doesn’t check – skews 6 minutes of AC when I could be prepping b) nonbinding – judges don’t flow CX</w:t>
      </w:r>
    </w:p>
    <w:p w14:paraId="4AD9FC3F" w14:textId="77777777" w:rsidR="00F568F8" w:rsidRPr="00932813" w:rsidRDefault="00F568F8" w:rsidP="00F568F8">
      <w:pPr>
        <w:pStyle w:val="Heading4"/>
        <w:rPr>
          <w:rFonts w:asciiTheme="majorHAnsi" w:hAnsiTheme="majorHAnsi" w:cstheme="majorHAnsi"/>
        </w:rPr>
      </w:pPr>
      <w:r w:rsidRPr="00932813">
        <w:rPr>
          <w:rFonts w:asciiTheme="majorHAnsi" w:hAnsiTheme="majorHAnsi" w:cstheme="majorHAnsi"/>
        </w:rPr>
        <w:t>Fairness is a voter debate is a competitive activity that requires objective evaluation</w:t>
      </w:r>
    </w:p>
    <w:p w14:paraId="27AEE6D6" w14:textId="77777777" w:rsidR="00F568F8" w:rsidRPr="00932813" w:rsidRDefault="00F568F8" w:rsidP="00F568F8">
      <w:pPr>
        <w:pStyle w:val="Heading4"/>
        <w:rPr>
          <w:rFonts w:asciiTheme="majorHAnsi" w:eastAsia="Cambria" w:hAnsiTheme="majorHAnsi" w:cstheme="majorHAnsi"/>
        </w:rPr>
      </w:pPr>
      <w:r w:rsidRPr="00932813">
        <w:rPr>
          <w:rFonts w:asciiTheme="majorHAnsi" w:eastAsia="Times New Roman" w:hAnsiTheme="majorHAnsi" w:cstheme="majorHAnsi"/>
        </w:rPr>
        <w:t>Topicality is a voting issue that should be evaluated through competing interpretations a] it tells the negative what they do and do not have to prepare for</w:t>
      </w:r>
      <w:r w:rsidRPr="00932813">
        <w:rPr>
          <w:rFonts w:asciiTheme="majorHAnsi" w:eastAsia="Cambria" w:hAnsiTheme="majorHAnsi" w:cstheme="majorHAnsi"/>
        </w:rPr>
        <w:t xml:space="preserve"> b] reasonability is arbitrary and incentivizes judge intervention</w:t>
      </w:r>
    </w:p>
    <w:p w14:paraId="7BDA736F" w14:textId="77777777" w:rsidR="00F568F8" w:rsidRPr="00932813" w:rsidRDefault="00F568F8" w:rsidP="00F568F8">
      <w:pPr>
        <w:pStyle w:val="Heading4"/>
        <w:rPr>
          <w:rFonts w:asciiTheme="majorHAnsi" w:hAnsiTheme="majorHAnsi" w:cstheme="majorHAnsi"/>
        </w:rPr>
      </w:pPr>
      <w:r w:rsidRPr="00932813">
        <w:rPr>
          <w:rFonts w:asciiTheme="majorHAnsi" w:hAnsiTheme="majorHAnsi" w:cstheme="majorHAnsi"/>
        </w:rPr>
        <w:t>No RVIs—a] it’s your burden to be topical. Anything else chills real abuse b] forces theory debaters to bait theory and win on it every time</w:t>
      </w:r>
    </w:p>
    <w:p w14:paraId="2C8FF307" w14:textId="7A378815" w:rsidR="00F568F8" w:rsidRDefault="00F568F8" w:rsidP="00F568F8">
      <w:pPr>
        <w:pStyle w:val="Heading3"/>
      </w:pPr>
      <w:r>
        <w:t>2</w:t>
      </w:r>
    </w:p>
    <w:p w14:paraId="6BF0E721" w14:textId="21DE6189" w:rsidR="00F568F8" w:rsidRDefault="00F568F8" w:rsidP="00F568F8">
      <w:pPr>
        <w:pStyle w:val="Heading4"/>
        <w:rPr>
          <w:rFonts w:cs="Calibri"/>
        </w:rPr>
      </w:pPr>
      <w:r w:rsidRPr="001950CA">
        <w:rPr>
          <w:rFonts w:cs="Calibri"/>
        </w:rPr>
        <w:t>The standard is maximizing expected wellbeing.</w:t>
      </w:r>
      <w:r>
        <w:rPr>
          <w:rFonts w:cs="Calibri"/>
        </w:rPr>
        <w:t xml:space="preserve"> That means that you should preserve life and justifies utilitarianism</w:t>
      </w:r>
    </w:p>
    <w:p w14:paraId="0C43D67B" w14:textId="77777777" w:rsidR="001A2468" w:rsidRPr="00CE09CC" w:rsidRDefault="001A2468" w:rsidP="001A2468">
      <w:pPr>
        <w:pStyle w:val="Heading4"/>
        <w:rPr>
          <w:bCs/>
        </w:rPr>
      </w:pPr>
      <w:r w:rsidRPr="00CE09CC">
        <w:rPr>
          <w:bCs/>
        </w:rPr>
        <w:t xml:space="preserve">1] Extinction </w:t>
      </w:r>
      <w:r w:rsidRPr="00CE09CC">
        <w:rPr>
          <w:bCs/>
          <w:u w:val="single"/>
        </w:rPr>
        <w:t>outweighs</w:t>
      </w:r>
      <w:r w:rsidRPr="00CE09CC">
        <w:rPr>
          <w:bCs/>
        </w:rPr>
        <w:t xml:space="preserve">: </w:t>
      </w:r>
    </w:p>
    <w:p w14:paraId="2187E0E9" w14:textId="77777777" w:rsidR="001A2468" w:rsidRPr="00CE09CC" w:rsidRDefault="001A2468" w:rsidP="001A2468">
      <w:pPr>
        <w:pStyle w:val="Heading4"/>
        <w:rPr>
          <w:bCs/>
        </w:rPr>
      </w:pPr>
      <w:r w:rsidRPr="00CE09CC">
        <w:rPr>
          <w:bCs/>
        </w:rPr>
        <w:t xml:space="preserve">A] </w:t>
      </w:r>
      <w:r w:rsidRPr="00CE09CC">
        <w:rPr>
          <w:bCs/>
          <w:u w:val="single"/>
        </w:rPr>
        <w:t>Structural violence</w:t>
      </w:r>
      <w:r w:rsidRPr="00CE09CC">
        <w:rPr>
          <w:bCs/>
        </w:rPr>
        <w:t xml:space="preserve">- death causes suffering because people can’t get access to resources and basic necessities </w:t>
      </w:r>
    </w:p>
    <w:p w14:paraId="74CC1545" w14:textId="77777777" w:rsidR="001A2468" w:rsidRPr="00CE09CC" w:rsidRDefault="001A2468" w:rsidP="001A2468">
      <w:pPr>
        <w:pStyle w:val="Heading4"/>
        <w:rPr>
          <w:bCs/>
        </w:rPr>
      </w:pPr>
      <w:r w:rsidRPr="00CE09CC">
        <w:rPr>
          <w:bCs/>
        </w:rPr>
        <w:t xml:space="preserve">B] </w:t>
      </w:r>
      <w:r w:rsidRPr="00CE09CC">
        <w:rPr>
          <w:bCs/>
          <w:u w:val="single"/>
        </w:rPr>
        <w:t>Objectivity</w:t>
      </w:r>
      <w:r w:rsidRPr="00CE09CC">
        <w:rPr>
          <w:bCs/>
        </w:rPr>
        <w:t xml:space="preserve">- body count is the most objective way to calculate impacts because comparing suffering is unethical </w:t>
      </w:r>
    </w:p>
    <w:p w14:paraId="5458F4F9" w14:textId="77777777" w:rsidR="001A2468" w:rsidRPr="00CE09CC" w:rsidRDefault="001A2468" w:rsidP="001A2468">
      <w:pPr>
        <w:pStyle w:val="Heading4"/>
        <w:rPr>
          <w:bCs/>
        </w:rPr>
      </w:pPr>
      <w:r>
        <w:rPr>
          <w:bCs/>
        </w:rPr>
        <w:t>C</w:t>
      </w:r>
      <w:r w:rsidRPr="00CE09CC">
        <w:rPr>
          <w:bCs/>
        </w:rPr>
        <w:t xml:space="preserve">] Mathematically </w:t>
      </w:r>
      <w:r w:rsidRPr="00CE09CC">
        <w:rPr>
          <w:bCs/>
          <w:u w:val="single"/>
        </w:rPr>
        <w:t>outweighs</w:t>
      </w:r>
      <w:r w:rsidRPr="00CE09CC">
        <w:rPr>
          <w:bCs/>
        </w:rPr>
        <w:t>.</w:t>
      </w:r>
    </w:p>
    <w:p w14:paraId="73BAC680" w14:textId="77777777" w:rsidR="001A2468" w:rsidRDefault="001A2468" w:rsidP="001A2468">
      <w:r>
        <w:rPr>
          <w:rStyle w:val="Heading4Char"/>
        </w:rPr>
        <w:t>MacAskill 14</w:t>
      </w:r>
      <w:r>
        <w:t xml:space="preserve"> [William, Oxford Philosopher and youngest tenured philosopher in the world, Normative Uncertainty, 2014]</w:t>
      </w:r>
    </w:p>
    <w:p w14:paraId="5F5E18BB" w14:textId="77777777" w:rsidR="001A2468" w:rsidRDefault="001A2468" w:rsidP="001A2468">
      <w:pPr>
        <w:rPr>
          <w:szCs w:val="26"/>
        </w:rPr>
      </w:pPr>
      <w:r>
        <w:rPr>
          <w:rStyle w:val="StyleUnderline"/>
          <w:sz w:val="26"/>
          <w:szCs w:val="26"/>
        </w:rPr>
        <w:t xml:space="preserve">The human race might go extinct </w:t>
      </w:r>
      <w:r>
        <w:rPr>
          <w:szCs w:val="26"/>
        </w:rPr>
        <w:t xml:space="preserve">from a number of causes: asteroids, </w:t>
      </w:r>
      <w:proofErr w:type="spellStart"/>
      <w:r>
        <w:rPr>
          <w:szCs w:val="26"/>
        </w:rPr>
        <w:t>supervolcanoes</w:t>
      </w:r>
      <w:proofErr w:type="spellEnd"/>
      <w:r>
        <w:rPr>
          <w:szCs w:val="26"/>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sz w:val="26"/>
          <w:szCs w:val="26"/>
        </w:rPr>
        <w:t xml:space="preserve">different moral views give opposing answers to question of whether this would be a </w:t>
      </w:r>
      <w:r>
        <w:rPr>
          <w:szCs w:val="26"/>
        </w:rPr>
        <w:t>good</w:t>
      </w:r>
      <w:r>
        <w:rPr>
          <w:rStyle w:val="StyleUnderline"/>
          <w:sz w:val="26"/>
          <w:szCs w:val="26"/>
        </w:rPr>
        <w:t xml:space="preserve"> </w:t>
      </w:r>
      <w:r>
        <w:rPr>
          <w:szCs w:val="26"/>
        </w:rPr>
        <w:t xml:space="preserve">or a </w:t>
      </w:r>
      <w:r>
        <w:rPr>
          <w:rStyle w:val="StyleUnderline"/>
          <w:sz w:val="26"/>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proofErr w:type="gramStart"/>
      <w:r>
        <w:rPr>
          <w:szCs w:val="26"/>
        </w:rPr>
        <w:t>thing.For</w:t>
      </w:r>
      <w:proofErr w:type="spellEnd"/>
      <w:proofErr w:type="gramEnd"/>
      <w:r>
        <w:rPr>
          <w:szCs w:val="26"/>
        </w:rPr>
        <w:t xml:space="preserve"> example, one might regard the prevention of </w:t>
      </w:r>
      <w:proofErr w:type="spellStart"/>
      <w:r>
        <w:rPr>
          <w:szCs w:val="26"/>
        </w:rPr>
        <w:t>bads</w:t>
      </w:r>
      <w:proofErr w:type="spellEnd"/>
      <w:r>
        <w:rPr>
          <w:szCs w:val="26"/>
        </w:rPr>
        <w:t xml:space="preserve"> as being in general more important that the promotion of goods, as defended historically by G. E. Moore,185 and more recently by Thomas Hurka.186 One could </w:t>
      </w:r>
      <w:proofErr w:type="spellStart"/>
      <w:r>
        <w:rPr>
          <w:szCs w:val="26"/>
        </w:rPr>
        <w:t>weight</w:t>
      </w:r>
      <w:proofErr w:type="spellEnd"/>
      <w:r>
        <w:rPr>
          <w:szCs w:val="26"/>
        </w:rPr>
        <w:t xml:space="preserve"> the prevention of suffering as being much more important that the promotion of happiness. Or one could </w:t>
      </w:r>
      <w:proofErr w:type="spellStart"/>
      <w:r>
        <w:rPr>
          <w:szCs w:val="26"/>
        </w:rPr>
        <w:t>weight</w:t>
      </w:r>
      <w:proofErr w:type="spellEnd"/>
      <w:r>
        <w:rPr>
          <w:szCs w:val="26"/>
        </w:rPr>
        <w:t xml:space="preserve"> the prevention of objective </w:t>
      </w:r>
      <w:proofErr w:type="spellStart"/>
      <w:r>
        <w:rPr>
          <w:szCs w:val="26"/>
        </w:rPr>
        <w:t>bads</w:t>
      </w:r>
      <w:proofErr w:type="spellEnd"/>
      <w:r>
        <w:rPr>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Cs w:val="26"/>
        </w:rPr>
        <w:t>bads</w:t>
      </w:r>
      <w:proofErr w:type="spellEnd"/>
      <w:r>
        <w:rPr>
          <w:szCs w:val="26"/>
        </w:rPr>
        <w:t xml:space="preserve"> as well as objective goods. So, if one weights the </w:t>
      </w:r>
      <w:proofErr w:type="spellStart"/>
      <w:r>
        <w:rPr>
          <w:szCs w:val="26"/>
        </w:rPr>
        <w:t>bads</w:t>
      </w:r>
      <w:proofErr w:type="spellEnd"/>
      <w:r>
        <w:rPr>
          <w:szCs w:val="26"/>
        </w:rPr>
        <w:t xml:space="preserve"> sufficiently heavily against the goods, or if one is sufficiently pessimistic about humanity’s ability to achieve good outcomes, then one will regard human extinction as a good thing.187 </w:t>
      </w:r>
      <w:r>
        <w:rPr>
          <w:rStyle w:val="StyleUnderline"/>
          <w:sz w:val="26"/>
          <w:szCs w:val="26"/>
        </w:rPr>
        <w:t xml:space="preserve">However, even if we believe in a moral view </w:t>
      </w:r>
      <w:r>
        <w:rPr>
          <w:szCs w:val="26"/>
        </w:rPr>
        <w:t xml:space="preserve">according to </w:t>
      </w:r>
      <w:r>
        <w:rPr>
          <w:rStyle w:val="StyleUnderline"/>
          <w:sz w:val="26"/>
          <w:szCs w:val="26"/>
        </w:rPr>
        <w:t xml:space="preserve">which human extinction would be a good thing, </w:t>
      </w:r>
      <w:r>
        <w:rPr>
          <w:rStyle w:val="StyleUnderline"/>
          <w:sz w:val="26"/>
          <w:szCs w:val="26"/>
          <w:highlight w:val="green"/>
        </w:rPr>
        <w:t xml:space="preserve">we </w:t>
      </w:r>
      <w:r>
        <w:rPr>
          <w:rStyle w:val="StyleUnderline"/>
          <w:sz w:val="26"/>
          <w:szCs w:val="26"/>
        </w:rPr>
        <w:t xml:space="preserve">still </w:t>
      </w:r>
      <w:r>
        <w:rPr>
          <w:rStyle w:val="StyleUnderline"/>
          <w:sz w:val="26"/>
          <w:szCs w:val="26"/>
          <w:highlight w:val="green"/>
        </w:rPr>
        <w:t xml:space="preserve">have </w:t>
      </w:r>
      <w:r>
        <w:rPr>
          <w:rStyle w:val="Emphasis"/>
        </w:rPr>
        <w:t xml:space="preserve">strong </w:t>
      </w:r>
      <w:r>
        <w:rPr>
          <w:rStyle w:val="Emphasis"/>
          <w:highlight w:val="green"/>
        </w:rPr>
        <w:t xml:space="preserve">reason to prevent </w:t>
      </w:r>
      <w:r>
        <w:rPr>
          <w:rStyle w:val="Emphasis"/>
        </w:rPr>
        <w:t xml:space="preserve">near-term human </w:t>
      </w:r>
      <w:r>
        <w:rPr>
          <w:rStyle w:val="Emphasis"/>
          <w:highlight w:val="green"/>
        </w:rPr>
        <w:t>extinction</w:t>
      </w:r>
      <w:r>
        <w:rPr>
          <w:szCs w:val="26"/>
        </w:rPr>
        <w:t xml:space="preserve">. To see this, we must note three points. </w:t>
      </w:r>
      <w:r>
        <w:rPr>
          <w:rStyle w:val="StyleUnderline"/>
          <w:sz w:val="26"/>
          <w:szCs w:val="26"/>
        </w:rPr>
        <w:t>First</w:t>
      </w:r>
      <w:r>
        <w:rPr>
          <w:szCs w:val="26"/>
        </w:rPr>
        <w:t xml:space="preserve">, we should note that the </w:t>
      </w:r>
      <w:r>
        <w:rPr>
          <w:rStyle w:val="StyleUnderline"/>
          <w:sz w:val="26"/>
          <w:szCs w:val="26"/>
        </w:rPr>
        <w:t>extinction</w:t>
      </w:r>
      <w:r>
        <w:rPr>
          <w:szCs w:val="26"/>
        </w:rPr>
        <w:t xml:space="preserve"> of the human race </w:t>
      </w:r>
      <w:r>
        <w:rPr>
          <w:rStyle w:val="StyleUnderline"/>
          <w:sz w:val="26"/>
          <w:szCs w:val="26"/>
        </w:rPr>
        <w:t xml:space="preserve">is </w:t>
      </w:r>
      <w:r>
        <w:rPr>
          <w:szCs w:val="26"/>
        </w:rPr>
        <w:t xml:space="preserve">an </w:t>
      </w:r>
      <w:r>
        <w:rPr>
          <w:rStyle w:val="StyleUnderline"/>
          <w:sz w:val="26"/>
          <w:szCs w:val="26"/>
          <w:highlight w:val="green"/>
        </w:rPr>
        <w:t xml:space="preserve">extremely </w:t>
      </w:r>
      <w:r>
        <w:rPr>
          <w:rStyle w:val="Emphasis"/>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 w:val="26"/>
          <w:szCs w:val="26"/>
        </w:rPr>
        <w:t xml:space="preserve">the number of humans in existence </w:t>
      </w:r>
      <w:r>
        <w:rPr>
          <w:szCs w:val="26"/>
        </w:rPr>
        <w:t>in the</w:t>
      </w:r>
      <w:r>
        <w:rPr>
          <w:rStyle w:val="StyleUnderline"/>
          <w:sz w:val="26"/>
          <w:szCs w:val="26"/>
        </w:rPr>
        <w:t xml:space="preserve"> </w:t>
      </w:r>
      <w:proofErr w:type="spellStart"/>
      <w:r>
        <w:rPr>
          <w:szCs w:val="26"/>
        </w:rPr>
        <w:t>The</w:t>
      </w:r>
      <w:proofErr w:type="spellEnd"/>
      <w:r>
        <w:rPr>
          <w:szCs w:val="26"/>
        </w:rPr>
        <w:t xml:space="preserve"> future, </w:t>
      </w:r>
      <w:r>
        <w:rPr>
          <w:rStyle w:val="StyleUnderline"/>
          <w:sz w:val="26"/>
          <w:szCs w:val="26"/>
        </w:rPr>
        <w:t>given that we don’t go extinct</w:t>
      </w:r>
      <w:r>
        <w:rPr>
          <w:szCs w:val="26"/>
        </w:rPr>
        <w:t xml:space="preserve"> any time soon, </w:t>
      </w:r>
      <w:r>
        <w:rPr>
          <w:rStyle w:val="StyleUnderline"/>
          <w:sz w:val="26"/>
          <w:szCs w:val="26"/>
        </w:rPr>
        <w:t xml:space="preserve">would be </w:t>
      </w:r>
      <w:r>
        <w:rPr>
          <w:rStyle w:val="Emphasis"/>
          <w:highlight w:val="green"/>
        </w:rPr>
        <w:t>2×10^14</w:t>
      </w:r>
      <w:r>
        <w:rPr>
          <w:szCs w:val="26"/>
        </w:rPr>
        <w:t xml:space="preserve">. </w:t>
      </w:r>
      <w:r>
        <w:rPr>
          <w:rStyle w:val="StyleUnderline"/>
          <w:sz w:val="26"/>
          <w:szCs w:val="26"/>
        </w:rPr>
        <w:t xml:space="preserve">So if it is good to bring new people into existence, then it’s very good to prevent </w:t>
      </w:r>
      <w:r>
        <w:rPr>
          <w:szCs w:val="26"/>
        </w:rPr>
        <w:t>human</w:t>
      </w:r>
      <w:r>
        <w:rPr>
          <w:rStyle w:val="StyleUnderline"/>
          <w:sz w:val="26"/>
          <w:szCs w:val="26"/>
        </w:rPr>
        <w:t xml:space="preserve"> extinction. Second</w:t>
      </w:r>
      <w:r>
        <w:rPr>
          <w:szCs w:val="26"/>
        </w:rPr>
        <w:t xml:space="preserve">, human </w:t>
      </w:r>
      <w:r>
        <w:rPr>
          <w:rStyle w:val="Emphasis"/>
          <w:highlight w:val="green"/>
        </w:rPr>
        <w:t>extinction is</w:t>
      </w:r>
      <w:r>
        <w:rPr>
          <w:rStyle w:val="Emphasis"/>
        </w:rPr>
        <w:t xml:space="preserve"> by its nature an </w:t>
      </w:r>
      <w:r>
        <w:rPr>
          <w:rStyle w:val="Emphasis"/>
          <w:highlight w:val="green"/>
        </w:rPr>
        <w:t>irreversible</w:t>
      </w:r>
      <w:r>
        <w:rPr>
          <w:rStyle w:val="Emphasis"/>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 w:val="26"/>
          <w:szCs w:val="26"/>
        </w:rPr>
        <w:t>Third, we should expect</w:t>
      </w:r>
      <w:r>
        <w:rPr>
          <w:szCs w:val="26"/>
        </w:rPr>
        <w:t xml:space="preserve"> ourselves </w:t>
      </w:r>
      <w:r>
        <w:rPr>
          <w:rStyle w:val="StyleUnderline"/>
          <w:sz w:val="26"/>
          <w:szCs w:val="26"/>
        </w:rPr>
        <w:t>to progress, morally</w:t>
      </w:r>
      <w:r>
        <w:rPr>
          <w:szCs w:val="26"/>
        </w:rPr>
        <w:t xml:space="preserve">, over the next few centuries, </w:t>
      </w:r>
      <w:r>
        <w:rPr>
          <w:rStyle w:val="StyleUnderline"/>
          <w:sz w:val="26"/>
          <w:szCs w:val="26"/>
        </w:rPr>
        <w:t>as we have</w:t>
      </w:r>
      <w:r>
        <w:rPr>
          <w:szCs w:val="26"/>
        </w:rPr>
        <w:t xml:space="preserve"> progressed </w:t>
      </w:r>
      <w:r>
        <w:rPr>
          <w:rStyle w:val="StyleUnderline"/>
          <w:sz w:val="26"/>
          <w:szCs w:val="26"/>
        </w:rPr>
        <w:t>in the past.</w:t>
      </w:r>
      <w:r>
        <w:rPr>
          <w:szCs w:val="26"/>
        </w:rPr>
        <w:t xml:space="preserve"> So we should expect that </w:t>
      </w:r>
      <w:r>
        <w:rPr>
          <w:rStyle w:val="StyleUnderline"/>
          <w:sz w:val="26"/>
          <w:szCs w:val="26"/>
          <w:highlight w:val="green"/>
        </w:rPr>
        <w:t xml:space="preserve">in </w:t>
      </w:r>
      <w:r>
        <w:rPr>
          <w:rStyle w:val="StyleUnderline"/>
          <w:sz w:val="26"/>
          <w:szCs w:val="26"/>
        </w:rPr>
        <w:t xml:space="preserve">a few centuries’ </w:t>
      </w:r>
      <w:r>
        <w:rPr>
          <w:rStyle w:val="StyleUnderline"/>
          <w:sz w:val="26"/>
          <w:szCs w:val="26"/>
          <w:highlight w:val="green"/>
        </w:rPr>
        <w:t xml:space="preserve">time we will have </w:t>
      </w:r>
      <w:r>
        <w:rPr>
          <w:rStyle w:val="Emphasis"/>
          <w:highlight w:val="green"/>
        </w:rPr>
        <w:t>better evidence about how to evaluate</w:t>
      </w:r>
      <w:r>
        <w:rPr>
          <w:rStyle w:val="Emphasis"/>
        </w:rPr>
        <w:t xml:space="preserve"> human </w:t>
      </w:r>
      <w:r>
        <w:rPr>
          <w:rStyle w:val="Emphasis"/>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 w:val="26"/>
          <w:szCs w:val="26"/>
        </w:rPr>
        <w:t>Suppose that we have</w:t>
      </w:r>
      <w:r>
        <w:rPr>
          <w:szCs w:val="26"/>
        </w:rPr>
        <w:t xml:space="preserve"> 0.8 credence that it is a bad thing to produce new people, and </w:t>
      </w:r>
      <w:r>
        <w:rPr>
          <w:rStyle w:val="StyleUnderline"/>
          <w:sz w:val="26"/>
          <w:szCs w:val="26"/>
        </w:rPr>
        <w:t>0.2</w:t>
      </w:r>
      <w:r>
        <w:rPr>
          <w:szCs w:val="26"/>
        </w:rPr>
        <w:t xml:space="preserve"> </w:t>
      </w:r>
      <w:r>
        <w:rPr>
          <w:rStyle w:val="StyleUnderline"/>
          <w:sz w:val="26"/>
          <w:szCs w:val="26"/>
        </w:rPr>
        <w:t>certain that it’s a good thing to produce new people</w:t>
      </w:r>
      <w:r>
        <w:rPr>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Pr>
          <w:szCs w:val="26"/>
        </w:rPr>
        <w:t>credences</w:t>
      </w:r>
      <w:proofErr w:type="spellEnd"/>
      <w:r>
        <w:rPr>
          <w:szCs w:val="26"/>
        </w:rPr>
        <w:t>, the expected benefit of letting the human race go extinct now would be (.8-.</w:t>
      </w:r>
      <w:proofErr w:type="gramStart"/>
      <w:r>
        <w:rPr>
          <w:szCs w:val="26"/>
        </w:rPr>
        <w:t>2)×</w:t>
      </w:r>
      <w:proofErr w:type="gramEnd"/>
      <w:r>
        <w:rPr>
          <w:szCs w:val="26"/>
        </w:rPr>
        <w:t>(2×10^14) = 1.2×(10^14). Suppose that,</w:t>
      </w:r>
      <w:r>
        <w:rPr>
          <w:rStyle w:val="StyleUnderline"/>
          <w:sz w:val="26"/>
          <w:szCs w:val="26"/>
        </w:rPr>
        <w:t xml:space="preserve"> </w:t>
      </w:r>
      <w:r>
        <w:rPr>
          <w:rStyle w:val="StyleUnderline"/>
          <w:sz w:val="26"/>
          <w:szCs w:val="26"/>
          <w:highlight w:val="green"/>
        </w:rPr>
        <w:t>if we</w:t>
      </w:r>
      <w:r>
        <w:rPr>
          <w:rStyle w:val="StyleUnderline"/>
          <w:sz w:val="26"/>
          <w:szCs w:val="26"/>
        </w:rPr>
        <w:t xml:space="preserve"> </w:t>
      </w:r>
      <w:r>
        <w:rPr>
          <w:szCs w:val="26"/>
        </w:rPr>
        <w:t>let the human race continue and</w:t>
      </w:r>
      <w:r>
        <w:rPr>
          <w:rStyle w:val="StyleUnderline"/>
          <w:sz w:val="26"/>
          <w:szCs w:val="26"/>
        </w:rPr>
        <w:t xml:space="preserve"> </w:t>
      </w:r>
      <w:r>
        <w:rPr>
          <w:rStyle w:val="StyleUnderline"/>
          <w:sz w:val="26"/>
          <w:szCs w:val="26"/>
          <w:highlight w:val="green"/>
        </w:rPr>
        <w:t>did research</w:t>
      </w:r>
      <w:r>
        <w:rPr>
          <w:rStyle w:val="StyleUnderline"/>
          <w:sz w:val="26"/>
          <w:szCs w:val="26"/>
        </w:rPr>
        <w:t xml:space="preserve"> for 300 years, </w:t>
      </w:r>
      <w:r>
        <w:rPr>
          <w:rStyle w:val="StyleUnderline"/>
          <w:sz w:val="26"/>
          <w:szCs w:val="26"/>
          <w:highlight w:val="green"/>
        </w:rPr>
        <w:t xml:space="preserve">we would know </w:t>
      </w:r>
      <w:r>
        <w:rPr>
          <w:rStyle w:val="Emphasis"/>
          <w:highlight w:val="green"/>
        </w:rPr>
        <w:t>for certain</w:t>
      </w:r>
      <w:r>
        <w:rPr>
          <w:rStyle w:val="StyleUnderline"/>
          <w:sz w:val="26"/>
          <w:szCs w:val="26"/>
          <w:highlight w:val="green"/>
        </w:rPr>
        <w:t xml:space="preserve"> whether </w:t>
      </w:r>
      <w:r>
        <w:rPr>
          <w:rStyle w:val="StyleUnderline"/>
          <w:sz w:val="26"/>
          <w:szCs w:val="26"/>
        </w:rPr>
        <w:t xml:space="preserve">or not additional </w:t>
      </w:r>
      <w:r>
        <w:rPr>
          <w:rStyle w:val="StyleUnderline"/>
          <w:sz w:val="26"/>
          <w:szCs w:val="26"/>
          <w:highlight w:val="green"/>
        </w:rPr>
        <w:t>people</w:t>
      </w:r>
      <w:r>
        <w:rPr>
          <w:rStyle w:val="StyleUnderline"/>
          <w:sz w:val="26"/>
          <w:szCs w:val="26"/>
        </w:rPr>
        <w:t xml:space="preserve"> are of </w:t>
      </w:r>
      <w:r>
        <w:rPr>
          <w:rStyle w:val="Emphasis"/>
          <w:highlight w:val="green"/>
        </w:rPr>
        <w:t>positive</w:t>
      </w:r>
      <w:r>
        <w:rPr>
          <w:rStyle w:val="Emphasis"/>
        </w:rPr>
        <w:t xml:space="preserve"> or negative value</w:t>
      </w:r>
      <w:r>
        <w:rPr>
          <w:szCs w:val="26"/>
        </w:rPr>
        <w:t xml:space="preserve">. If so, then with the </w:t>
      </w:r>
      <w:proofErr w:type="spellStart"/>
      <w:r>
        <w:rPr>
          <w:szCs w:val="26"/>
        </w:rPr>
        <w:t>credences</w:t>
      </w:r>
      <w:proofErr w:type="spellEnd"/>
      <w:r>
        <w:rPr>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Pr>
          <w:szCs w:val="26"/>
        </w:rPr>
        <w:t>×(</w:t>
      </w:r>
      <w:proofErr w:type="gramEnd"/>
      <w:r>
        <w:rPr>
          <w:szCs w:val="26"/>
        </w:rPr>
        <w:t xml:space="preserve">10^10) (because of the delay of letting the human race go extinct), the expected value of which is 2.4×(10^10). But </w:t>
      </w:r>
      <w:r>
        <w:rPr>
          <w:rStyle w:val="StyleUnderline"/>
          <w:sz w:val="26"/>
          <w:szCs w:val="26"/>
        </w:rPr>
        <w:t>there’s</w:t>
      </w:r>
      <w:r>
        <w:rPr>
          <w:szCs w:val="26"/>
        </w:rPr>
        <w:t xml:space="preserve"> also </w:t>
      </w:r>
      <w:r>
        <w:rPr>
          <w:rStyle w:val="StyleUnderline"/>
          <w:sz w:val="26"/>
          <w:szCs w:val="26"/>
        </w:rPr>
        <w:t>a 20% chance of a gain of 2</w:t>
      </w:r>
      <w:proofErr w:type="gramStart"/>
      <w:r>
        <w:rPr>
          <w:rStyle w:val="StyleUnderline"/>
          <w:sz w:val="26"/>
          <w:szCs w:val="26"/>
        </w:rPr>
        <w:t>×(</w:t>
      </w:r>
      <w:proofErr w:type="gramEnd"/>
      <w:r>
        <w:rPr>
          <w:rStyle w:val="StyleUnderline"/>
          <w:sz w:val="26"/>
          <w:szCs w:val="26"/>
        </w:rPr>
        <w:t>10^14),</w:t>
      </w:r>
      <w:r>
        <w:rPr>
          <w:szCs w:val="26"/>
        </w:rPr>
        <w:t xml:space="preserve"> </w:t>
      </w:r>
      <w:r>
        <w:rPr>
          <w:rStyle w:val="StyleUnderline"/>
          <w:sz w:val="26"/>
          <w:szCs w:val="26"/>
        </w:rPr>
        <w:t>the expected value of which is 4×(10^13).</w:t>
      </w:r>
      <w:r>
        <w:rPr>
          <w:szCs w:val="26"/>
        </w:rPr>
        <w:t xml:space="preserve"> That is, </w:t>
      </w:r>
      <w:r>
        <w:rPr>
          <w:rStyle w:val="StyleUnderline"/>
          <w:sz w:val="26"/>
          <w:szCs w:val="26"/>
        </w:rPr>
        <w:t xml:space="preserve">in expected value terms, </w:t>
      </w:r>
      <w:r>
        <w:rPr>
          <w:rStyle w:val="StyleUnderline"/>
          <w:sz w:val="26"/>
          <w:szCs w:val="26"/>
          <w:highlight w:val="green"/>
        </w:rPr>
        <w:t>the cost of waiting</w:t>
      </w:r>
      <w:r>
        <w:rPr>
          <w:rStyle w:val="StyleUnderline"/>
          <w:sz w:val="26"/>
          <w:szCs w:val="26"/>
        </w:rPr>
        <w:t xml:space="preserve"> </w:t>
      </w:r>
      <w:r>
        <w:rPr>
          <w:szCs w:val="26"/>
        </w:rPr>
        <w:t>for a few hundred years</w:t>
      </w:r>
      <w:r>
        <w:rPr>
          <w:rStyle w:val="StyleUnderline"/>
          <w:sz w:val="26"/>
          <w:szCs w:val="26"/>
        </w:rPr>
        <w:t xml:space="preserve"> </w:t>
      </w:r>
      <w:r>
        <w:rPr>
          <w:rStyle w:val="StyleUnderline"/>
          <w:sz w:val="26"/>
          <w:szCs w:val="26"/>
          <w:highlight w:val="green"/>
        </w:rPr>
        <w:t xml:space="preserve">is </w:t>
      </w:r>
      <w:r>
        <w:rPr>
          <w:rStyle w:val="Emphasis"/>
        </w:rPr>
        <w:t xml:space="preserve">vanishingly </w:t>
      </w:r>
      <w:r>
        <w:rPr>
          <w:rStyle w:val="Emphasis"/>
          <w:highlight w:val="green"/>
        </w:rPr>
        <w:t>small</w:t>
      </w:r>
      <w:r>
        <w:rPr>
          <w:rStyle w:val="StyleUnderline"/>
          <w:sz w:val="26"/>
          <w:szCs w:val="26"/>
          <w:highlight w:val="green"/>
        </w:rPr>
        <w:t xml:space="preserve"> compared with</w:t>
      </w:r>
      <w:r>
        <w:rPr>
          <w:rStyle w:val="StyleUnderline"/>
          <w:sz w:val="26"/>
          <w:szCs w:val="26"/>
        </w:rPr>
        <w:t xml:space="preserve"> </w:t>
      </w:r>
      <w:r>
        <w:rPr>
          <w:szCs w:val="26"/>
        </w:rPr>
        <w:t xml:space="preserve">the </w:t>
      </w:r>
      <w:r>
        <w:rPr>
          <w:rStyle w:val="Emphasis"/>
        </w:rPr>
        <w:t xml:space="preserve">benefit of </w:t>
      </w:r>
      <w:r>
        <w:rPr>
          <w:rStyle w:val="Emphasis"/>
          <w:highlight w:val="green"/>
        </w:rPr>
        <w:t xml:space="preserve">keeping </w:t>
      </w:r>
      <w:r>
        <w:rPr>
          <w:rStyle w:val="Emphasis"/>
        </w:rPr>
        <w:t xml:space="preserve">one’s </w:t>
      </w:r>
      <w:r>
        <w:rPr>
          <w:rStyle w:val="Emphasis"/>
          <w:highlight w:val="green"/>
        </w:rPr>
        <w:t>options open</w:t>
      </w:r>
      <w:r>
        <w:rPr>
          <w:rStyle w:val="StyleUnderline"/>
          <w:sz w:val="26"/>
          <w:szCs w:val="26"/>
        </w:rPr>
        <w:t xml:space="preserve"> </w:t>
      </w:r>
      <w:r>
        <w:rPr>
          <w:szCs w:val="26"/>
        </w:rPr>
        <w:t>while one gains new information.</w:t>
      </w:r>
    </w:p>
    <w:p w14:paraId="0C248A59" w14:textId="3072184B" w:rsidR="00F568F8" w:rsidRPr="00992060" w:rsidRDefault="00810AFE" w:rsidP="00F568F8">
      <w:pPr>
        <w:pStyle w:val="Heading4"/>
        <w:rPr>
          <w:rFonts w:asciiTheme="minorHAnsi" w:hAnsiTheme="minorHAnsi" w:cstheme="minorHAnsi"/>
        </w:rPr>
      </w:pPr>
      <w:r>
        <w:rPr>
          <w:rFonts w:cs="Calibri"/>
        </w:rPr>
        <w:t xml:space="preserve">d] </w:t>
      </w:r>
      <w:r w:rsidR="00F568F8" w:rsidRPr="00992060">
        <w:rPr>
          <w:rFonts w:asciiTheme="minorHAnsi" w:hAnsiTheme="minorHAnsi" w:cstheme="minorHAnsi"/>
        </w:rPr>
        <w:t>Extinction o/</w:t>
      </w:r>
      <w:proofErr w:type="spellStart"/>
      <w:r w:rsidR="00F568F8" w:rsidRPr="00992060">
        <w:rPr>
          <w:rFonts w:asciiTheme="minorHAnsi" w:hAnsiTheme="minorHAnsi" w:cstheme="minorHAnsi"/>
        </w:rPr>
        <w:t>ws</w:t>
      </w:r>
      <w:proofErr w:type="spellEnd"/>
      <w:r w:rsidR="00F568F8" w:rsidRPr="00992060">
        <w:rPr>
          <w:rFonts w:asciiTheme="minorHAnsi" w:hAnsiTheme="minorHAnsi" w:cstheme="minorHAnsi"/>
        </w:rPr>
        <w:t xml:space="preserve"> under any framework, even under moral uncertainty – infinite future generations </w:t>
      </w:r>
    </w:p>
    <w:p w14:paraId="70DC2955" w14:textId="77777777" w:rsidR="00F568F8" w:rsidRPr="00992060" w:rsidRDefault="00F568F8" w:rsidP="00F568F8">
      <w:pPr>
        <w:rPr>
          <w:rFonts w:asciiTheme="minorHAnsi" w:hAnsiTheme="minorHAnsi" w:cstheme="minorHAnsi"/>
        </w:rPr>
      </w:pPr>
      <w:proofErr w:type="spellStart"/>
      <w:r w:rsidRPr="00992060">
        <w:rPr>
          <w:rStyle w:val="Style13ptBold"/>
          <w:rFonts w:asciiTheme="minorHAnsi" w:hAnsiTheme="minorHAnsi" w:cstheme="minorHAnsi"/>
        </w:rPr>
        <w:t>Pummer</w:t>
      </w:r>
      <w:proofErr w:type="spellEnd"/>
      <w:r w:rsidRPr="00992060">
        <w:rPr>
          <w:rStyle w:val="Style13ptBold"/>
          <w:rFonts w:asciiTheme="minorHAnsi" w:hAnsiTheme="minorHAnsi" w:cstheme="minorHAnsi"/>
        </w:rPr>
        <w:t xml:space="preserve"> 15</w:t>
      </w:r>
      <w:r w:rsidRPr="00992060">
        <w:rPr>
          <w:rFonts w:asciiTheme="minorHAnsi" w:hAnsiTheme="minorHAnsi" w:cstheme="minorHAnsi"/>
        </w:rPr>
        <w:t xml:space="preserve"> — (Theron </w:t>
      </w:r>
      <w:proofErr w:type="spellStart"/>
      <w:r w:rsidRPr="00992060">
        <w:rPr>
          <w:rFonts w:asciiTheme="minorHAnsi" w:hAnsiTheme="minorHAnsi" w:cstheme="minorHAnsi"/>
        </w:rPr>
        <w:t>Pummer</w:t>
      </w:r>
      <w:proofErr w:type="spellEnd"/>
      <w:r w:rsidRPr="00992060">
        <w:rPr>
          <w:rFonts w:asciiTheme="minorHAnsi" w:hAnsiTheme="minorHAnsi" w:cstheme="minorHAnsi"/>
        </w:rPr>
        <w:t xml:space="preserve">, Junior Research Fellow in Philosophy at St. Anne's College, University of Oxford, “Moral Agreement on Saving the </w:t>
      </w:r>
      <w:proofErr w:type="gramStart"/>
      <w:r w:rsidRPr="00992060">
        <w:rPr>
          <w:rFonts w:asciiTheme="minorHAnsi" w:hAnsiTheme="minorHAnsi" w:cstheme="minorHAnsi"/>
        </w:rPr>
        <w:t>World“</w:t>
      </w:r>
      <w:proofErr w:type="gramEnd"/>
      <w:r w:rsidRPr="00992060">
        <w:rPr>
          <w:rFonts w:asciiTheme="minorHAnsi" w:hAnsiTheme="minorHAnsi" w:cstheme="minorHAnsi"/>
        </w:rPr>
        <w:t xml:space="preserve">, Practical Ethics University of Oxford, 5-18-2015, Available Online at http://blog.practicalethics.ox.ac.uk/2015/05/moral-agreement-on-saving-the-world/, accessed 7-2-2018, HKR-AM) **we do not endorse </w:t>
      </w:r>
      <w:proofErr w:type="spellStart"/>
      <w:r w:rsidRPr="00992060">
        <w:rPr>
          <w:rFonts w:asciiTheme="minorHAnsi" w:hAnsiTheme="minorHAnsi" w:cstheme="minorHAnsi"/>
        </w:rPr>
        <w:t>ableist</w:t>
      </w:r>
      <w:proofErr w:type="spellEnd"/>
      <w:r w:rsidRPr="00992060">
        <w:rPr>
          <w:rFonts w:asciiTheme="minorHAnsi" w:hAnsiTheme="minorHAnsi" w:cstheme="minorHAnsi"/>
        </w:rPr>
        <w:t xml:space="preserve"> language=</w:t>
      </w:r>
    </w:p>
    <w:p w14:paraId="492A9A23" w14:textId="77777777" w:rsidR="00F568F8" w:rsidRDefault="00F568F8" w:rsidP="00F568F8">
      <w:r w:rsidRPr="00992060">
        <w:rPr>
          <w:rStyle w:val="StyleUnderline"/>
          <w:rFonts w:ascii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hAnsiTheme="minorHAnsi" w:cstheme="minorHAnsi"/>
          <w:highlight w:val="yellow"/>
        </w:rPr>
        <w:t>reducing existential risk is</w:t>
      </w:r>
      <w:r w:rsidRPr="00992060">
        <w:rPr>
          <w:rStyle w:val="StyleUnderline"/>
          <w:rFonts w:asciiTheme="minorHAnsi" w:hAnsiTheme="minorHAnsi" w:cstheme="minorHAnsi"/>
        </w:rPr>
        <w:t xml:space="preserve"> easily </w:t>
      </w:r>
      <w:r w:rsidRPr="00992060">
        <w:rPr>
          <w:rStyle w:val="StyleUnderline"/>
          <w:rFonts w:asciiTheme="minorHAnsi" w:hAnsiTheme="minorHAnsi" w:cstheme="minorHAnsi"/>
          <w:highlight w:val="yellow"/>
        </w:rPr>
        <w:t>the most important</w:t>
      </w:r>
      <w:r w:rsidRPr="00992060">
        <w:rPr>
          <w:rStyle w:val="StyleUnderline"/>
          <w:rFonts w:ascii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hAnsiTheme="minorHAnsi" w:cstheme="minorHAnsi"/>
          <w:highlight w:val="yellow"/>
        </w:rPr>
        <w:t>there are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trillions upon trillions</w:t>
      </w:r>
      <w:r w:rsidRPr="00992060">
        <w:rPr>
          <w:rStyle w:val="StyleUnderline"/>
          <w:rFonts w:ascii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hAnsiTheme="minorHAnsi" w:cstheme="minorHAnsi"/>
        </w:rPr>
        <w:t xml:space="preserve">There are so many possible </w:t>
      </w:r>
      <w:r w:rsidRPr="00992060">
        <w:rPr>
          <w:rStyle w:val="StyleUnderline"/>
          <w:rFonts w:asciiTheme="minorHAnsi" w:hAnsiTheme="minorHAnsi" w:cstheme="minorHAnsi"/>
          <w:highlight w:val="yellow"/>
        </w:rPr>
        <w:t>future people</w:t>
      </w:r>
      <w:r w:rsidRPr="00992060">
        <w:rPr>
          <w:rStyle w:val="StyleUnderline"/>
          <w:rFonts w:ascii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hAnsiTheme="minorHAnsi" w:cstheme="minorHAnsi"/>
          <w:highlight w:val="yellow"/>
        </w:rPr>
        <w:t>even if the well-being</w:t>
      </w:r>
      <w:r w:rsidRPr="00992060">
        <w:rPr>
          <w:rStyle w:val="StyleUnderline"/>
          <w:rFonts w:asciiTheme="minorHAnsi" w:hAnsiTheme="minorHAnsi" w:cstheme="minorHAnsi"/>
        </w:rPr>
        <w:t xml:space="preserve"> of these possible people </w:t>
      </w:r>
      <w:r w:rsidRPr="00992060">
        <w:rPr>
          <w:rStyle w:val="StyleUnderline"/>
          <w:rFonts w:asciiTheme="minorHAnsi" w:hAnsiTheme="minorHAnsi" w:cstheme="minorHAnsi"/>
          <w:highlight w:val="yellow"/>
        </w:rPr>
        <w:t>were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given</w:t>
      </w:r>
      <w:r w:rsidRPr="00992060">
        <w:rPr>
          <w:rStyle w:val="StyleUnderline"/>
          <w:rFonts w:asciiTheme="minorHAnsi" w:hAnsiTheme="minorHAnsi" w:cstheme="minorHAnsi"/>
        </w:rPr>
        <w:t xml:space="preserve"> only </w:t>
      </w:r>
      <w:r w:rsidRPr="00992060">
        <w:rPr>
          <w:rStyle w:val="StyleUnderline"/>
          <w:rFonts w:asciiTheme="minorHAnsi" w:hAnsiTheme="minorHAnsi" w:cstheme="minorHAnsi"/>
          <w:highlight w:val="yellow"/>
        </w:rPr>
        <w:t xml:space="preserve">0.001% </w:t>
      </w:r>
      <w:r w:rsidRPr="00992060">
        <w:rPr>
          <w:rStyle w:val="StyleUnderline"/>
          <w:rFonts w:asciiTheme="minorHAnsi" w:hAnsiTheme="minorHAnsi" w:cstheme="minorHAnsi"/>
        </w:rPr>
        <w:t xml:space="preserve">as much </w:t>
      </w:r>
      <w:r w:rsidRPr="00992060">
        <w:rPr>
          <w:rStyle w:val="StyleUnderline"/>
          <w:rFonts w:asciiTheme="minorHAnsi" w:hAnsiTheme="minorHAnsi" w:cstheme="minorHAnsi"/>
          <w:highlight w:val="yellow"/>
        </w:rPr>
        <w:t>weight</w:t>
      </w:r>
      <w:r w:rsidRPr="00992060">
        <w:rPr>
          <w:rStyle w:val="StyleUnderline"/>
          <w:rFonts w:ascii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hAnsiTheme="minorHAnsi" w:cstheme="minorHAnsi"/>
        </w:rPr>
        <w:t>there’s a good chance that many existing people will, with the aid of life-extension technology, live very long and very high quality lives. You might think what I have just argued applies to consequentialists only. There is a tende</w:t>
      </w:r>
      <w:r w:rsidRPr="00F32735">
        <w:rPr>
          <w:rStyle w:val="StyleUnderline"/>
          <w:rFonts w:asciiTheme="minorHAnsi" w:hAnsiTheme="minorHAnsi" w:cstheme="minorHAnsi"/>
        </w:rPr>
        <w:t>ncy to assume that, if an argument appeals to consequentialist considerations (the goodness of outcomes), it is irrelevant to non-consequentialists</w:t>
      </w:r>
      <w:r w:rsidRPr="00F32735">
        <w:rPr>
          <w:rFonts w:asciiTheme="minorHAnsi" w:hAnsiTheme="minorHAnsi" w:cstheme="minorHAnsi"/>
          <w:sz w:val="16"/>
        </w:rPr>
        <w:t xml:space="preserve">. But that is a huge mistake. </w:t>
      </w:r>
      <w:r w:rsidRPr="00F32735">
        <w:rPr>
          <w:rStyle w:val="StyleUnderline"/>
          <w:rFonts w:asciiTheme="minorHAnsi" w:hAnsiTheme="minorHAnsi" w:cstheme="minorHAnsi"/>
        </w:rPr>
        <w:t xml:space="preserve">Non-consequentialism is the view that there’s more that determines rightness than the goodness of consequences or outcomes; it is not the view that the latter don’t matter. Even John Rawls wrote, “All ethical doctrines worth our attention take consequences into account in judging rightness. One which did not would simply be irrational, crazy.” Minimally plausible versions of deontology and virtue ethics must be concerned in part with promoting the good, from an impartial point of view. They’d thus imply very strong reasons to reduce existential risk, </w:t>
      </w:r>
      <w:r w:rsidRPr="00F32735">
        <w:rPr>
          <w:rFonts w:asciiTheme="minorHAnsi" w:hAnsiTheme="minorHAnsi" w:cstheme="minorHAnsi"/>
          <w:sz w:val="16"/>
        </w:rPr>
        <w:t>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w:t>
      </w:r>
      <w:r w:rsidRPr="00992060">
        <w:rPr>
          <w:rFonts w:asciiTheme="minorHAnsi" w:hAnsiTheme="minorHAnsi" w:cstheme="minorHAnsi"/>
          <w:sz w:val="16"/>
        </w:rPr>
        <w:t xml:space="preserv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w:t>
      </w:r>
      <w:proofErr w:type="spellStart"/>
      <w:r w:rsidRPr="00992060">
        <w:rPr>
          <w:rFonts w:asciiTheme="minorHAnsi" w:hAnsiTheme="minorHAnsi" w:cstheme="minorHAnsi"/>
          <w:sz w:val="16"/>
        </w:rPr>
        <w:t>Scheffler’s</w:t>
      </w:r>
      <w:proofErr w:type="spellEnd"/>
      <w:r w:rsidRPr="00992060">
        <w:rPr>
          <w:rFonts w:asciiTheme="minorHAnsi" w:hAnsiTheme="minorHAnsi" w:cstheme="minorHAnsi"/>
          <w:sz w:val="16"/>
        </w:rPr>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w:t>
      </w:r>
      <w:proofErr w:type="spellStart"/>
      <w:r w:rsidRPr="00992060">
        <w:rPr>
          <w:rFonts w:asciiTheme="minorHAnsi" w:hAnsiTheme="minorHAnsi" w:cstheme="minorHAnsi"/>
          <w:sz w:val="16"/>
        </w:rPr>
        <w:t>Scheffler</w:t>
      </w:r>
      <w:proofErr w:type="spellEnd"/>
      <w:r w:rsidRPr="00992060">
        <w:rPr>
          <w:rFonts w:asciiTheme="minorHAnsi" w:hAnsiTheme="minorHAnsi" w:cstheme="minorHAnsi"/>
          <w:sz w:val="16"/>
        </w:rPr>
        <w:t xml:space="preserve"> were right I’d have very strong reason to reduce existential risk. </w:t>
      </w:r>
      <w:r w:rsidRPr="00992060">
        <w:rPr>
          <w:rStyle w:val="StyleUnderline"/>
          <w:rFonts w:asciiTheme="minorHAnsi" w:hAnsiTheme="minorHAnsi"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 xml:space="preserve">Even if they were 90% sure </w:t>
      </w:r>
      <w:r w:rsidRPr="00992060">
        <w:rPr>
          <w:rStyle w:val="StyleUnderline"/>
          <w:rFonts w:asciiTheme="minorHAnsi" w:hAnsiTheme="minorHAnsi" w:cstheme="minorHAnsi"/>
        </w:rPr>
        <w:t xml:space="preserve">that their view is the correct one (and 10% sure that one of these other ones is correct), </w:t>
      </w:r>
      <w:r w:rsidRPr="00992060">
        <w:rPr>
          <w:rStyle w:val="StyleUnderline"/>
          <w:rFonts w:asciiTheme="minorHAnsi" w:hAnsiTheme="minorHAnsi" w:cstheme="minorHAnsi"/>
          <w:highlight w:val="yellow"/>
        </w:rPr>
        <w:t xml:space="preserve">they would have </w:t>
      </w:r>
      <w:r w:rsidRPr="00992060">
        <w:rPr>
          <w:rStyle w:val="StyleUnderline"/>
          <w:rFonts w:asciiTheme="minorHAnsi" w:hAnsiTheme="minorHAnsi" w:cstheme="minorHAnsi"/>
        </w:rPr>
        <w:t xml:space="preserve">pretty strong </w:t>
      </w:r>
      <w:r w:rsidRPr="00992060">
        <w:rPr>
          <w:rStyle w:val="StyleUnderline"/>
          <w:rFonts w:asciiTheme="minorHAnsi" w:hAnsiTheme="minorHAnsi" w:cstheme="minorHAnsi"/>
          <w:highlight w:val="yellow"/>
        </w:rPr>
        <w:t xml:space="preserve">reason, from </w:t>
      </w:r>
      <w:r w:rsidRPr="00992060">
        <w:rPr>
          <w:rStyle w:val="StyleUnderline"/>
          <w:rFonts w:asciiTheme="minorHAnsi" w:hAnsiTheme="minorHAnsi" w:cstheme="minorHAnsi"/>
        </w:rPr>
        <w:t xml:space="preserve">the standpoint of </w:t>
      </w:r>
      <w:r w:rsidRPr="00992060">
        <w:rPr>
          <w:rStyle w:val="StyleUnderline"/>
          <w:rFonts w:asciiTheme="minorHAnsi" w:hAnsiTheme="minorHAnsi" w:cstheme="minorHAnsi"/>
          <w:highlight w:val="yellow"/>
        </w:rPr>
        <w:t>moral uncertainty, to reduce existential risk</w:t>
      </w:r>
      <w:r w:rsidRPr="00992060">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hAnsiTheme="minorHAnsi" w:cstheme="minorHAnsi"/>
        </w:rPr>
        <w:t>Derek Parfit, whose work has emphasized future generations as well as agreement in ethics, 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r w:rsidRPr="008A282C">
        <w:rPr>
          <w:rFonts w:cstheme="minorHAnsi"/>
        </w:rPr>
        <w:t xml:space="preserve"> </w:t>
      </w:r>
    </w:p>
    <w:p w14:paraId="3F6C819E" w14:textId="77777777" w:rsidR="00F568F8" w:rsidRPr="00F568F8" w:rsidRDefault="00F568F8" w:rsidP="00F568F8"/>
    <w:p w14:paraId="0E73C7AA" w14:textId="77777777" w:rsidR="00F568F8" w:rsidRPr="00F568F8" w:rsidRDefault="00F568F8" w:rsidP="00F568F8"/>
    <w:p w14:paraId="28BC4F29" w14:textId="2CBE18D4" w:rsidR="00F568F8" w:rsidRDefault="00F568F8" w:rsidP="00F568F8">
      <w:pPr>
        <w:pStyle w:val="Heading3"/>
      </w:pPr>
      <w:r>
        <w:t>3</w:t>
      </w:r>
    </w:p>
    <w:p w14:paraId="5E72966D" w14:textId="19C3A6F7" w:rsidR="00F568F8" w:rsidRPr="00932813" w:rsidRDefault="00F568F8" w:rsidP="00F568F8">
      <w:pPr>
        <w:pStyle w:val="Heading4"/>
        <w:rPr>
          <w:rFonts w:asciiTheme="majorHAnsi" w:hAnsiTheme="majorHAnsi" w:cstheme="majorHAnsi"/>
        </w:rPr>
      </w:pPr>
      <w:proofErr w:type="spellStart"/>
      <w:r>
        <w:rPr>
          <w:rFonts w:asciiTheme="majorHAnsi" w:hAnsiTheme="majorHAnsi" w:cstheme="majorHAnsi"/>
        </w:rPr>
        <w:t>Cp</w:t>
      </w:r>
      <w:proofErr w:type="spellEnd"/>
      <w:r>
        <w:rPr>
          <w:rFonts w:asciiTheme="majorHAnsi" w:hAnsiTheme="majorHAnsi" w:cstheme="majorHAnsi"/>
        </w:rPr>
        <w:t xml:space="preserve"> text: </w:t>
      </w:r>
      <w:r w:rsidRPr="00932813">
        <w:rPr>
          <w:rFonts w:asciiTheme="majorHAnsi" w:hAnsiTheme="majorHAnsi" w:cstheme="majorHAnsi"/>
        </w:rPr>
        <w:t>States</w:t>
      </w:r>
      <w:r w:rsidRPr="00932813">
        <w:rPr>
          <w:rFonts w:asciiTheme="majorHAnsi" w:hAnsiTheme="majorHAnsi" w:cstheme="majorHAnsi"/>
          <w:i/>
        </w:rPr>
        <w:t xml:space="preserve"> </w:t>
      </w:r>
      <w:r w:rsidRPr="00932813">
        <w:rPr>
          <w:rFonts w:asciiTheme="majorHAnsi" w:hAnsiTheme="majorHAnsi" w:cstheme="majorHAnsi"/>
        </w:rPr>
        <w:t xml:space="preserve">ought to call a global constitutional convention and establish a constitution reflecting intergenerational concern with exclusive authority to ban appropriation of outer space by private entities and bind participating bodies to its result </w:t>
      </w:r>
    </w:p>
    <w:p w14:paraId="6D01C70F" w14:textId="77777777" w:rsidR="00F568F8" w:rsidRPr="00932813" w:rsidRDefault="00F568F8" w:rsidP="00F568F8">
      <w:pPr>
        <w:pStyle w:val="Heading4"/>
        <w:rPr>
          <w:rFonts w:asciiTheme="majorHAnsi" w:hAnsiTheme="majorHAnsi" w:cstheme="majorHAnsi"/>
        </w:rPr>
      </w:pPr>
      <w:r w:rsidRPr="00932813">
        <w:rPr>
          <w:rFonts w:asciiTheme="majorHAnsi" w:hAnsiTheme="majorHAnsi" w:cstheme="majorHAnsi"/>
        </w:rPr>
        <w:t>That solves the aff – it addresses shared anxieties while building political consensus</w:t>
      </w:r>
    </w:p>
    <w:p w14:paraId="783E8720" w14:textId="77777777" w:rsidR="00F568F8" w:rsidRPr="00932813" w:rsidRDefault="00F568F8" w:rsidP="00F568F8">
      <w:pPr>
        <w:rPr>
          <w:rFonts w:asciiTheme="majorHAnsi" w:hAnsiTheme="majorHAnsi" w:cstheme="majorHAnsi"/>
        </w:rPr>
      </w:pPr>
      <w:r w:rsidRPr="00932813">
        <w:rPr>
          <w:rStyle w:val="Style13ptBold"/>
          <w:rFonts w:asciiTheme="majorHAnsi" w:hAnsiTheme="majorHAnsi" w:cstheme="majorHAnsi"/>
        </w:rPr>
        <w:t>Gardiner 14 1</w:t>
      </w:r>
      <w:r w:rsidRPr="00932813">
        <w:rPr>
          <w:rFonts w:asciiTheme="majorHAnsi" w:hAnsiTheme="majorHAnsi" w:cstheme="majorHAnsi"/>
        </w:rPr>
        <w:t xml:space="preserve"> [Stephen M. Gardiner, Professor of Philosophy and Ben Rabinowitz Endowed Professor of Human Dimensions of the Environment at the University of Washington, Seattle, “A Call for a Global Constitutional Convention Focused on Future Generations,” 2014,</w:t>
      </w:r>
      <w:r w:rsidRPr="00932813">
        <w:rPr>
          <w:rFonts w:asciiTheme="majorHAnsi" w:hAnsiTheme="majorHAnsi" w:cstheme="majorHAnsi"/>
          <w:i/>
          <w:iCs/>
        </w:rPr>
        <w:t xml:space="preserve"> Ethics &amp; International Affairs</w:t>
      </w:r>
      <w:r w:rsidRPr="00932813">
        <w:rPr>
          <w:rFonts w:asciiTheme="majorHAnsi" w:hAnsiTheme="majorHAnsi" w:cstheme="majorHAnsi"/>
        </w:rPr>
        <w:t>, Vol. 28, Issue 3, pp. 299-315, https://doi.org/10.1017/S0892679414000379, EA]</w:t>
      </w:r>
    </w:p>
    <w:p w14:paraId="11D2E06C" w14:textId="77777777" w:rsidR="00F568F8" w:rsidRPr="00932813" w:rsidRDefault="00F568F8" w:rsidP="00F568F8">
      <w:pPr>
        <w:rPr>
          <w:rStyle w:val="StyleUnderline"/>
          <w:rFonts w:asciiTheme="majorHAnsi" w:hAnsiTheme="majorHAnsi" w:cstheme="majorHAnsi"/>
        </w:rPr>
      </w:pPr>
      <w:r w:rsidRPr="00932813">
        <w:rPr>
          <w:rStyle w:val="StyleUnderline"/>
          <w:rFonts w:asciiTheme="majorHAnsi" w:hAnsiTheme="majorHAnsi" w:cstheme="majorHAnsi"/>
        </w:rPr>
        <w:t>A Constitutional Convention</w:t>
      </w:r>
    </w:p>
    <w:p w14:paraId="61F84435" w14:textId="77777777" w:rsidR="00F568F8" w:rsidRPr="00932813" w:rsidRDefault="00F568F8" w:rsidP="00F568F8">
      <w:pPr>
        <w:rPr>
          <w:rFonts w:asciiTheme="majorHAnsi" w:hAnsiTheme="majorHAnsi" w:cstheme="majorHAnsi"/>
          <w:sz w:val="16"/>
        </w:rPr>
      </w:pPr>
      <w:r w:rsidRPr="00932813">
        <w:rPr>
          <w:rFonts w:asciiTheme="majorHAnsi" w:hAnsiTheme="majorHAnsi" w:cstheme="majorHAnsi"/>
          <w:sz w:val="16"/>
        </w:rPr>
        <w:t xml:space="preserve">In my view, the above line of reasoning leads naturally to a more specific proposal: that we—concerned individuals, interested community groups, </w:t>
      </w:r>
      <w:r w:rsidRPr="00932813">
        <w:rPr>
          <w:rStyle w:val="Emphasis"/>
          <w:rFonts w:asciiTheme="majorHAnsi" w:hAnsiTheme="majorHAnsi" w:cstheme="majorHAnsi"/>
          <w:highlight w:val="cyan"/>
        </w:rPr>
        <w:t>national governments</w:t>
      </w:r>
      <w:r w:rsidRPr="00932813">
        <w:rPr>
          <w:rFonts w:asciiTheme="majorHAnsi" w:hAnsiTheme="majorHAnsi" w:cstheme="majorHAnsi"/>
          <w:sz w:val="16"/>
        </w:rPr>
        <w:t>, and transnational organizations—</w:t>
      </w:r>
      <w:r w:rsidRPr="00932813">
        <w:rPr>
          <w:rStyle w:val="StyleUnderline"/>
          <w:rFonts w:asciiTheme="majorHAnsi" w:hAnsiTheme="majorHAnsi" w:cstheme="majorHAnsi"/>
          <w:highlight w:val="cyan"/>
        </w:rPr>
        <w:t>should</w:t>
      </w:r>
      <w:r w:rsidRPr="00932813">
        <w:rPr>
          <w:rFonts w:asciiTheme="majorHAnsi" w:hAnsiTheme="majorHAnsi" w:cstheme="majorHAnsi"/>
          <w:sz w:val="16"/>
        </w:rPr>
        <w:t xml:space="preserve"> initiate a </w:t>
      </w:r>
      <w:r w:rsidRPr="00932813">
        <w:rPr>
          <w:rStyle w:val="StyleUnderline"/>
          <w:rFonts w:asciiTheme="majorHAnsi" w:hAnsiTheme="majorHAnsi" w:cstheme="majorHAnsi"/>
          <w:highlight w:val="cyan"/>
        </w:rPr>
        <w:t xml:space="preserve">call </w:t>
      </w:r>
      <w:r w:rsidRPr="00932813">
        <w:rPr>
          <w:rStyle w:val="StyleUnderline"/>
          <w:rFonts w:asciiTheme="majorHAnsi" w:hAnsiTheme="majorHAnsi" w:cstheme="majorHAnsi"/>
        </w:rPr>
        <w:t xml:space="preserve">for </w:t>
      </w:r>
      <w:r w:rsidRPr="00932813">
        <w:rPr>
          <w:rStyle w:val="StyleUnderline"/>
          <w:rFonts w:asciiTheme="majorHAnsi" w:hAnsiTheme="majorHAnsi" w:cstheme="majorHAnsi"/>
          <w:highlight w:val="cyan"/>
        </w:rPr>
        <w:t xml:space="preserve">a </w:t>
      </w:r>
      <w:r w:rsidRPr="00932813">
        <w:rPr>
          <w:rStyle w:val="Emphasis"/>
          <w:rFonts w:asciiTheme="majorHAnsi" w:hAnsiTheme="majorHAnsi" w:cstheme="majorHAnsi"/>
          <w:highlight w:val="cyan"/>
        </w:rPr>
        <w:t>global con</w:t>
      </w:r>
      <w:r w:rsidRPr="00932813">
        <w:rPr>
          <w:rStyle w:val="Emphasis"/>
          <w:rFonts w:asciiTheme="majorHAnsi" w:hAnsiTheme="majorHAnsi" w:cstheme="majorHAnsi"/>
        </w:rPr>
        <w:t xml:space="preserve">stitutional </w:t>
      </w:r>
      <w:r w:rsidRPr="00932813">
        <w:rPr>
          <w:rStyle w:val="Emphasis"/>
          <w:rFonts w:asciiTheme="majorHAnsi" w:hAnsiTheme="majorHAnsi" w:cstheme="majorHAnsi"/>
          <w:highlight w:val="cyan"/>
        </w:rPr>
        <w:t>con</w:t>
      </w:r>
      <w:r w:rsidRPr="00932813">
        <w:rPr>
          <w:rStyle w:val="Emphasis"/>
          <w:rFonts w:asciiTheme="majorHAnsi" w:hAnsiTheme="majorHAnsi" w:cstheme="majorHAnsi"/>
        </w:rPr>
        <w:t>vention</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focused on</w:t>
      </w:r>
      <w:r w:rsidRPr="00932813">
        <w:rPr>
          <w:rStyle w:val="Emphasis"/>
          <w:rFonts w:asciiTheme="majorHAnsi" w:hAnsiTheme="majorHAnsi" w:cstheme="majorHAnsi"/>
          <w:highlight w:val="cyan"/>
        </w:rPr>
        <w:t xml:space="preserve"> future gen</w:t>
      </w:r>
      <w:r w:rsidRPr="00932813">
        <w:rPr>
          <w:rStyle w:val="Emphasis"/>
          <w:rFonts w:asciiTheme="majorHAnsi" w:hAnsiTheme="majorHAnsi" w:cstheme="majorHAnsi"/>
        </w:rPr>
        <w:t>eration</w:t>
      </w:r>
      <w:r w:rsidRPr="00932813">
        <w:rPr>
          <w:rStyle w:val="Emphasis"/>
          <w:rFonts w:asciiTheme="majorHAnsi" w:hAnsiTheme="majorHAnsi" w:cstheme="majorHAnsi"/>
          <w:highlight w:val="cyan"/>
        </w:rPr>
        <w:t>s</w:t>
      </w:r>
      <w:r w:rsidRPr="00932813">
        <w:rPr>
          <w:rStyle w:val="StyleUnderline"/>
          <w:rFonts w:asciiTheme="majorHAnsi" w:hAnsiTheme="majorHAnsi" w:cstheme="majorHAnsi"/>
        </w:rPr>
        <w:t>.</w:t>
      </w:r>
      <w:r w:rsidRPr="00932813">
        <w:rPr>
          <w:rFonts w:asciiTheme="majorHAnsi" w:hAnsiTheme="majorHAnsi" w:cstheme="majorHAnsi"/>
          <w:sz w:val="16"/>
        </w:rPr>
        <w:t xml:space="preserve"> This proposal has two components. The first component is procedural. </w:t>
      </w:r>
      <w:r w:rsidRPr="00932813">
        <w:rPr>
          <w:rStyle w:val="StyleUnderline"/>
          <w:rFonts w:asciiTheme="majorHAnsi" w:hAnsiTheme="majorHAnsi" w:cstheme="majorHAnsi"/>
        </w:rPr>
        <w:t xml:space="preserve">The proposal takes the form of a </w:t>
      </w:r>
      <w:r w:rsidRPr="00932813">
        <w:rPr>
          <w:rStyle w:val="Emphasis"/>
          <w:rFonts w:asciiTheme="majorHAnsi" w:hAnsiTheme="majorHAnsi" w:cstheme="majorHAnsi"/>
        </w:rPr>
        <w:t>“</w:t>
      </w:r>
      <w:r w:rsidRPr="00932813">
        <w:rPr>
          <w:rStyle w:val="Emphasis"/>
          <w:rFonts w:asciiTheme="majorHAnsi" w:hAnsiTheme="majorHAnsi" w:cstheme="majorHAnsi"/>
          <w:highlight w:val="cyan"/>
        </w:rPr>
        <w:t>call to action</w:t>
      </w:r>
      <w:r w:rsidRPr="00932813">
        <w:rPr>
          <w:rStyle w:val="Emphasis"/>
          <w:rFonts w:asciiTheme="majorHAnsi" w:hAnsiTheme="majorHAnsi" w:cstheme="majorHAnsi"/>
        </w:rPr>
        <w:t>.”</w:t>
      </w:r>
      <w:r w:rsidRPr="00932813">
        <w:rPr>
          <w:rStyle w:val="StyleUnderline"/>
          <w:rFonts w:asciiTheme="majorHAnsi" w:hAnsiTheme="majorHAnsi" w:cstheme="majorHAnsi"/>
        </w:rPr>
        <w:t xml:space="preserve"> It is explicitly an attempt to </w:t>
      </w:r>
      <w:r w:rsidRPr="00932813">
        <w:rPr>
          <w:rStyle w:val="StyleUnderline"/>
          <w:rFonts w:asciiTheme="majorHAnsi" w:hAnsiTheme="majorHAnsi" w:cstheme="majorHAnsi"/>
          <w:highlight w:val="cyan"/>
        </w:rPr>
        <w:t>engage</w:t>
      </w:r>
      <w:r w:rsidRPr="00932813">
        <w:rPr>
          <w:rStyle w:val="StyleUnderline"/>
          <w:rFonts w:asciiTheme="majorHAnsi" w:hAnsiTheme="majorHAnsi" w:cstheme="majorHAnsi"/>
        </w:rPr>
        <w:t xml:space="preserve"> a range of </w:t>
      </w:r>
      <w:r w:rsidRPr="00932813">
        <w:rPr>
          <w:rStyle w:val="StyleUnderline"/>
          <w:rFonts w:asciiTheme="majorHAnsi" w:hAnsiTheme="majorHAnsi" w:cstheme="majorHAnsi"/>
          <w:highlight w:val="cyan"/>
        </w:rPr>
        <w:t>actors</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based on</w:t>
      </w:r>
      <w:r w:rsidRPr="00932813">
        <w:rPr>
          <w:rStyle w:val="StyleUnderline"/>
          <w:rFonts w:asciiTheme="majorHAnsi" w:hAnsiTheme="majorHAnsi" w:cstheme="majorHAnsi"/>
        </w:rPr>
        <w:t xml:space="preserve"> a claim that </w:t>
      </w:r>
      <w:r w:rsidRPr="00932813">
        <w:rPr>
          <w:rStyle w:val="Emphasis"/>
          <w:rFonts w:asciiTheme="majorHAnsi" w:hAnsiTheme="majorHAnsi" w:cstheme="majorHAnsi"/>
        </w:rPr>
        <w:t>they</w:t>
      </w:r>
      <w:r w:rsidRPr="00932813">
        <w:rPr>
          <w:rFonts w:asciiTheme="majorHAnsi" w:hAnsiTheme="majorHAnsi" w:cstheme="majorHAnsi"/>
          <w:sz w:val="16"/>
        </w:rPr>
        <w:t xml:space="preserve"> have or </w:t>
      </w:r>
      <w:r w:rsidRPr="00932813">
        <w:rPr>
          <w:rStyle w:val="Emphasis"/>
          <w:rFonts w:asciiTheme="majorHAnsi" w:hAnsiTheme="majorHAnsi" w:cstheme="majorHAnsi"/>
        </w:rPr>
        <w:t>should take on</w:t>
      </w:r>
      <w:r w:rsidRPr="00932813">
        <w:rPr>
          <w:rFonts w:asciiTheme="majorHAnsi" w:hAnsiTheme="majorHAnsi" w:cstheme="majorHAnsi"/>
          <w:sz w:val="16"/>
        </w:rPr>
        <w:t xml:space="preserve"> a set of </w:t>
      </w:r>
      <w:r w:rsidRPr="00932813">
        <w:rPr>
          <w:rStyle w:val="Emphasis"/>
          <w:rFonts w:asciiTheme="majorHAnsi" w:hAnsiTheme="majorHAnsi" w:cstheme="majorHAnsi"/>
        </w:rPr>
        <w:t>responsibilities</w:t>
      </w:r>
      <w:r w:rsidRPr="00932813">
        <w:rPr>
          <w:rStyle w:val="StyleUnderline"/>
          <w:rFonts w:asciiTheme="majorHAnsi" w:hAnsiTheme="majorHAnsi" w:cstheme="majorHAnsi"/>
        </w:rPr>
        <w:t>, and</w:t>
      </w:r>
      <w:r w:rsidRPr="00932813">
        <w:rPr>
          <w:rFonts w:asciiTheme="majorHAnsi" w:hAnsiTheme="majorHAnsi" w:cstheme="majorHAnsi"/>
          <w:sz w:val="16"/>
        </w:rPr>
        <w:t xml:space="preserve"> a view about </w:t>
      </w:r>
      <w:r w:rsidRPr="00932813">
        <w:rPr>
          <w:rStyle w:val="Emphasis"/>
          <w:rFonts w:asciiTheme="majorHAnsi" w:hAnsiTheme="majorHAnsi" w:cstheme="majorHAnsi"/>
        </w:rPr>
        <w:t xml:space="preserve">how to go about discharging those </w:t>
      </w:r>
      <w:r w:rsidRPr="00932813">
        <w:rPr>
          <w:rStyle w:val="Emphasis"/>
          <w:rFonts w:asciiTheme="majorHAnsi" w:hAnsiTheme="majorHAnsi" w:cstheme="majorHAnsi"/>
          <w:highlight w:val="cyan"/>
        </w:rPr>
        <w:t>responsibilities</w:t>
      </w:r>
      <w:r w:rsidRPr="00932813">
        <w:rPr>
          <w:rStyle w:val="Emphasis"/>
          <w:rFonts w:asciiTheme="majorHAnsi" w:hAnsiTheme="majorHAnsi" w:cstheme="majorHAnsi"/>
        </w:rPr>
        <w:t>.</w:t>
      </w:r>
      <w:r w:rsidRPr="00932813">
        <w:rPr>
          <w:rFonts w:asciiTheme="majorHAnsi" w:hAnsiTheme="majorHAnsi" w:cstheme="majorHAnsi"/>
          <w:sz w:val="16"/>
        </w:rPr>
        <w:t xml:space="preserve"> The second component is substantive. The main focus for action is a push for the creation of a constitutional convention at the global level, whose role is to pave the way for an overall constitutional system that appropriately embodies intergenerational concern.</w:t>
      </w:r>
    </w:p>
    <w:p w14:paraId="0C5D8F35" w14:textId="77777777" w:rsidR="00F568F8" w:rsidRPr="00932813" w:rsidRDefault="00F568F8" w:rsidP="00F568F8">
      <w:pPr>
        <w:rPr>
          <w:rStyle w:val="StyleUnderline"/>
          <w:rFonts w:asciiTheme="majorHAnsi" w:hAnsiTheme="majorHAnsi" w:cstheme="majorHAnsi"/>
          <w:sz w:val="16"/>
        </w:rPr>
      </w:pPr>
      <w:r w:rsidRPr="00932813">
        <w:rPr>
          <w:rStyle w:val="StyleUnderline"/>
          <w:rFonts w:asciiTheme="majorHAnsi" w:hAnsiTheme="majorHAnsi" w:cstheme="majorHAnsi"/>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932813">
        <w:rPr>
          <w:rStyle w:val="StyleUnderline"/>
          <w:rFonts w:asciiTheme="majorHAnsi" w:hAnsiTheme="majorHAnsi" w:cstheme="majorHAnsi"/>
        </w:rPr>
        <w:t>the convention</w:t>
      </w:r>
      <w:r w:rsidRPr="00932813">
        <w:rPr>
          <w:rStyle w:val="StyleUnderline"/>
          <w:rFonts w:asciiTheme="majorHAnsi" w:hAnsiTheme="majorHAnsi" w:cstheme="majorHAnsi"/>
          <w:sz w:val="16"/>
        </w:rPr>
        <w:t xml:space="preserve"> itself </w:t>
      </w:r>
      <w:r w:rsidRPr="00932813">
        <w:rPr>
          <w:rStyle w:val="StyleUnderline"/>
          <w:rFonts w:asciiTheme="majorHAnsi" w:hAnsiTheme="majorHAnsi" w:cstheme="majorHAnsi"/>
        </w:rPr>
        <w:t>should be understood as “a</w:t>
      </w:r>
      <w:r w:rsidRPr="00932813">
        <w:rPr>
          <w:rFonts w:asciiTheme="majorHAnsi" w:hAnsiTheme="majorHAnsi" w:cstheme="majorHAnsi"/>
          <w:sz w:val="16"/>
        </w:rPr>
        <w:t xml:space="preserve"> representative </w:t>
      </w:r>
      <w:r w:rsidRPr="00932813">
        <w:rPr>
          <w:rStyle w:val="StyleUnderline"/>
          <w:rFonts w:asciiTheme="majorHAnsi" w:hAnsiTheme="majorHAnsi" w:cstheme="majorHAnsi"/>
        </w:rPr>
        <w:t>body called</w:t>
      </w:r>
      <w:r w:rsidRPr="00932813">
        <w:rPr>
          <w:rFonts w:asciiTheme="majorHAnsi" w:hAnsiTheme="majorHAnsi" w:cstheme="majorHAnsi"/>
          <w:sz w:val="16"/>
        </w:rPr>
        <w:t xml:space="preserve"> together </w:t>
      </w:r>
      <w:r w:rsidRPr="00932813">
        <w:rPr>
          <w:rStyle w:val="StyleUnderline"/>
          <w:rFonts w:asciiTheme="majorHAnsi" w:hAnsiTheme="majorHAnsi" w:cstheme="majorHAnsi"/>
        </w:rPr>
        <w:t xml:space="preserve">for some </w:t>
      </w:r>
      <w:r w:rsidRPr="00932813">
        <w:rPr>
          <w:rStyle w:val="Emphasis"/>
          <w:rFonts w:asciiTheme="majorHAnsi" w:hAnsiTheme="majorHAnsi" w:cstheme="majorHAnsi"/>
          <w:highlight w:val="cyan"/>
        </w:rPr>
        <w:t>occasional</w:t>
      </w:r>
      <w:r w:rsidRPr="00932813">
        <w:rPr>
          <w:rStyle w:val="Emphasis"/>
          <w:rFonts w:asciiTheme="majorHAnsi" w:hAnsiTheme="majorHAnsi" w:cstheme="majorHAnsi"/>
        </w:rPr>
        <w:t xml:space="preserve"> or temporary purpose</w:t>
      </w:r>
      <w:r w:rsidRPr="00932813">
        <w:rPr>
          <w:rStyle w:val="StyleUnderline"/>
          <w:rFonts w:asciiTheme="majorHAnsi" w:hAnsiTheme="majorHAnsi" w:cstheme="majorHAnsi"/>
          <w:sz w:val="16"/>
        </w:rPr>
        <w:t xml:space="preserve">” and “constituted by statute to represent the people in their primary relations.”14 Second, </w:t>
      </w:r>
      <w:r w:rsidRPr="00932813">
        <w:rPr>
          <w:rStyle w:val="StyleUnderline"/>
          <w:rFonts w:asciiTheme="majorHAnsi" w:hAnsiTheme="majorHAnsi" w:cstheme="majorHAnsi"/>
        </w:rPr>
        <w:t>a constitutional system should be thought</w:t>
      </w:r>
      <w:r w:rsidRPr="00932813">
        <w:rPr>
          <w:rStyle w:val="StyleUnderline"/>
          <w:rFonts w:asciiTheme="majorHAnsi" w:hAnsiTheme="majorHAnsi" w:cstheme="majorHAnsi"/>
          <w:sz w:val="16"/>
        </w:rPr>
        <w:t xml:space="preserve"> of in a minimalist sense </w:t>
      </w:r>
      <w:r w:rsidRPr="00932813">
        <w:rPr>
          <w:rStyle w:val="StyleUnderline"/>
          <w:rFonts w:asciiTheme="majorHAnsi" w:hAnsiTheme="majorHAnsi" w:cstheme="majorHAnsi"/>
        </w:rPr>
        <w:t>as</w:t>
      </w:r>
      <w:r w:rsidRPr="00932813">
        <w:rPr>
          <w:rStyle w:val="StyleUnderline"/>
          <w:rFonts w:asciiTheme="majorHAnsi" w:hAnsiTheme="majorHAnsi" w:cstheme="majorHAnsi"/>
          <w:sz w:val="16"/>
        </w:rPr>
        <w:t xml:space="preserve"> “</w:t>
      </w:r>
      <w:r w:rsidRPr="00932813">
        <w:rPr>
          <w:rStyle w:val="StyleUnderline"/>
          <w:rFonts w:asciiTheme="majorHAnsi" w:hAnsiTheme="majorHAnsi" w:cstheme="majorHAnsi"/>
        </w:rPr>
        <w:t xml:space="preserve">a set of </w:t>
      </w:r>
      <w:r w:rsidRPr="00932813">
        <w:rPr>
          <w:rStyle w:val="Emphasis"/>
          <w:rFonts w:asciiTheme="majorHAnsi" w:hAnsiTheme="majorHAnsi" w:cstheme="majorHAnsi"/>
        </w:rPr>
        <w:t>norms</w:t>
      </w:r>
      <w:r w:rsidRPr="00932813">
        <w:rPr>
          <w:rStyle w:val="StyleUnderline"/>
          <w:rFonts w:asciiTheme="majorHAnsi" w:hAnsiTheme="majorHAnsi" w:cstheme="majorHAnsi"/>
          <w:sz w:val="16"/>
        </w:rPr>
        <w:t xml:space="preserve"> (rules, principles or values)</w:t>
      </w:r>
      <w:r w:rsidRPr="00932813">
        <w:rPr>
          <w:rStyle w:val="StyleUnderline"/>
          <w:rFonts w:asciiTheme="majorHAnsi" w:hAnsiTheme="majorHAnsi" w:cstheme="majorHAnsi"/>
        </w:rPr>
        <w:t xml:space="preserve"> creating, structuring, and possibly defining</w:t>
      </w:r>
      <w:r w:rsidRPr="00932813">
        <w:rPr>
          <w:rStyle w:val="StyleUnderline"/>
          <w:rFonts w:asciiTheme="majorHAnsi" w:hAnsiTheme="majorHAnsi" w:cstheme="majorHAnsi"/>
          <w:sz w:val="16"/>
        </w:rPr>
        <w:t xml:space="preserve"> the </w:t>
      </w:r>
      <w:r w:rsidRPr="00932813">
        <w:rPr>
          <w:rStyle w:val="Emphasis"/>
          <w:rFonts w:asciiTheme="majorHAnsi" w:hAnsiTheme="majorHAnsi" w:cstheme="majorHAnsi"/>
        </w:rPr>
        <w:t>limits</w:t>
      </w:r>
      <w:r w:rsidRPr="00932813">
        <w:rPr>
          <w:rStyle w:val="StyleUnderline"/>
          <w:rFonts w:asciiTheme="majorHAnsi" w:hAnsiTheme="majorHAnsi" w:cstheme="majorHAnsi"/>
        </w:rPr>
        <w:t xml:space="preserve"> of government power</w:t>
      </w:r>
      <w:r w:rsidRPr="00932813">
        <w:rPr>
          <w:rStyle w:val="StyleUnderline"/>
          <w:rFonts w:asciiTheme="majorHAnsi" w:hAnsiTheme="majorHAnsi" w:cstheme="majorHAnsi"/>
          <w:sz w:val="16"/>
        </w:rPr>
        <w:t xml:space="preserve"> or authority.”15 Third, </w:t>
      </w:r>
      <w:r w:rsidRPr="00932813">
        <w:rPr>
          <w:rStyle w:val="StyleUnderline"/>
          <w:rFonts w:asciiTheme="majorHAnsi" w:hAnsiTheme="majorHAnsi" w:cstheme="majorHAnsi"/>
        </w:rPr>
        <w:t>the “instigating” role of the convention should be to</w:t>
      </w:r>
      <w:r w:rsidRPr="00932813">
        <w:rPr>
          <w:rStyle w:val="StyleUnderline"/>
          <w:rFonts w:asciiTheme="majorHAnsi" w:hAnsiTheme="majorHAnsi" w:cstheme="majorHAnsi"/>
          <w:sz w:val="16"/>
        </w:rPr>
        <w:t xml:space="preserve"> discuss, develop, make recommendations toward, and set in motion a process for the </w:t>
      </w:r>
      <w:r w:rsidRPr="00932813">
        <w:rPr>
          <w:rStyle w:val="Emphasis"/>
          <w:rFonts w:asciiTheme="majorHAnsi" w:hAnsiTheme="majorHAnsi" w:cstheme="majorHAnsi"/>
        </w:rPr>
        <w:t>establish</w:t>
      </w:r>
      <w:r w:rsidRPr="00932813">
        <w:rPr>
          <w:rStyle w:val="StyleUnderline"/>
          <w:rFonts w:asciiTheme="majorHAnsi" w:hAnsiTheme="majorHAnsi" w:cstheme="majorHAnsi"/>
          <w:sz w:val="16"/>
        </w:rPr>
        <w:t xml:space="preserve">ment of </w:t>
      </w:r>
      <w:r w:rsidRPr="00932813">
        <w:rPr>
          <w:rStyle w:val="Emphasis"/>
          <w:rFonts w:asciiTheme="majorHAnsi" w:hAnsiTheme="majorHAnsi" w:cstheme="majorHAnsi"/>
        </w:rPr>
        <w:t>a constitution.</w:t>
      </w:r>
      <w:r w:rsidRPr="00932813">
        <w:rPr>
          <w:rStyle w:val="StyleUnderline"/>
          <w:rFonts w:asciiTheme="majorHAnsi" w:hAnsiTheme="majorHAnsi" w:cstheme="majorHAnsi"/>
          <w:sz w:val="16"/>
        </w:rPr>
        <w:t xml:space="preserve"> Fourth, </w:t>
      </w:r>
      <w:r w:rsidRPr="00932813">
        <w:rPr>
          <w:rStyle w:val="StyleUnderline"/>
          <w:rFonts w:asciiTheme="majorHAnsi" w:hAnsiTheme="majorHAnsi" w:cstheme="majorHAnsi"/>
        </w:rPr>
        <w:t xml:space="preserve">its primary </w:t>
      </w:r>
      <w:r w:rsidRPr="00932813">
        <w:rPr>
          <w:rStyle w:val="StyleUnderline"/>
          <w:rFonts w:asciiTheme="majorHAnsi" w:hAnsiTheme="majorHAnsi" w:cstheme="majorHAnsi"/>
          <w:highlight w:val="cyan"/>
        </w:rPr>
        <w:t>subject</w:t>
      </w:r>
      <w:r w:rsidRPr="00932813">
        <w:rPr>
          <w:rStyle w:val="StyleUnderline"/>
          <w:rFonts w:asciiTheme="majorHAnsi" w:hAnsiTheme="majorHAnsi" w:cstheme="majorHAnsi"/>
        </w:rPr>
        <w:t xml:space="preserve"> matter should be</w:t>
      </w:r>
      <w:r w:rsidRPr="00932813">
        <w:rPr>
          <w:rStyle w:val="StyleUnderline"/>
          <w:rFonts w:asciiTheme="majorHAnsi" w:hAnsiTheme="majorHAnsi" w:cstheme="majorHAnsi"/>
          <w:sz w:val="16"/>
        </w:rPr>
        <w:t xml:space="preserve"> the need </w:t>
      </w:r>
      <w:r w:rsidRPr="00932813">
        <w:rPr>
          <w:rStyle w:val="StyleUnderline"/>
          <w:rFonts w:asciiTheme="majorHAnsi" w:hAnsiTheme="majorHAnsi" w:cstheme="majorHAnsi"/>
        </w:rPr>
        <w:t>to</w:t>
      </w:r>
      <w:r w:rsidRPr="00932813">
        <w:rPr>
          <w:rStyle w:val="Emphasis"/>
          <w:rFonts w:asciiTheme="majorHAnsi" w:hAnsiTheme="majorHAnsi" w:cstheme="majorHAnsi"/>
        </w:rPr>
        <w:t xml:space="preserve"> adequately </w:t>
      </w:r>
      <w:r w:rsidRPr="00932813">
        <w:rPr>
          <w:rStyle w:val="Emphasis"/>
          <w:rFonts w:asciiTheme="majorHAnsi" w:hAnsiTheme="majorHAnsi" w:cstheme="majorHAnsi"/>
          <w:highlight w:val="cyan"/>
        </w:rPr>
        <w:t>reflect</w:t>
      </w:r>
      <w:r w:rsidRPr="00932813">
        <w:rPr>
          <w:rStyle w:val="Emphasis"/>
          <w:rFonts w:asciiTheme="majorHAnsi" w:hAnsiTheme="majorHAnsi" w:cstheme="majorHAnsi"/>
        </w:rPr>
        <w:t xml:space="preserve"> and embody </w:t>
      </w:r>
      <w:r w:rsidRPr="00932813">
        <w:rPr>
          <w:rStyle w:val="Emphasis"/>
          <w:rFonts w:asciiTheme="majorHAnsi" w:hAnsiTheme="majorHAnsi" w:cstheme="majorHAnsi"/>
          <w:highlight w:val="cyan"/>
        </w:rPr>
        <w:t>intergenerational concern</w:t>
      </w:r>
      <w:r w:rsidRPr="00932813">
        <w:rPr>
          <w:rStyle w:val="StyleUnderline"/>
          <w:rFonts w:asciiTheme="majorHAnsi" w:hAnsiTheme="majorHAnsi" w:cstheme="majorHAnsi"/>
        </w:rPr>
        <w:t>, where this would include</w:t>
      </w:r>
      <w:r w:rsidRPr="00932813">
        <w:rPr>
          <w:rStyle w:val="StyleUnderline"/>
          <w:rFonts w:asciiTheme="majorHAnsi" w:hAnsiTheme="majorHAnsi" w:cstheme="majorHAnsi"/>
          <w:sz w:val="16"/>
        </w:rPr>
        <w:t xml:space="preserve"> at least the </w:t>
      </w:r>
      <w:r w:rsidRPr="00932813">
        <w:rPr>
          <w:rStyle w:val="StyleUnderline"/>
          <w:rFonts w:asciiTheme="majorHAnsi" w:hAnsiTheme="majorHAnsi" w:cstheme="majorHAnsi"/>
        </w:rPr>
        <w:t>protection of future generations</w:t>
      </w:r>
      <w:r w:rsidRPr="00932813">
        <w:rPr>
          <w:rStyle w:val="StyleUnderline"/>
          <w:rFonts w:asciiTheme="majorHAnsi" w:hAnsiTheme="majorHAnsi" w:cstheme="majorHAnsi"/>
          <w:sz w:val="16"/>
        </w:rPr>
        <w:t xml:space="preserve">, the </w:t>
      </w:r>
      <w:r w:rsidRPr="00932813">
        <w:rPr>
          <w:rStyle w:val="StyleUnderline"/>
          <w:rFonts w:asciiTheme="majorHAnsi" w:hAnsiTheme="majorHAnsi" w:cstheme="majorHAnsi"/>
        </w:rPr>
        <w:t>promotion of their interests</w:t>
      </w:r>
      <w:r w:rsidRPr="00932813">
        <w:rPr>
          <w:rStyle w:val="StyleUnderline"/>
          <w:rFonts w:asciiTheme="majorHAnsi" w:hAnsiTheme="majorHAnsi" w:cstheme="majorHAnsi"/>
          <w:sz w:val="16"/>
        </w:rPr>
        <w:t xml:space="preserve"> (where “interests” is to be broadly conceived so as to include rights, claims, welfare, and so on), </w:t>
      </w:r>
      <w:r w:rsidRPr="00932813">
        <w:rPr>
          <w:rStyle w:val="StyleUnderline"/>
          <w:rFonts w:asciiTheme="majorHAnsi" w:hAnsiTheme="majorHAnsi" w:cstheme="majorHAnsi"/>
        </w:rPr>
        <w:t>and</w:t>
      </w:r>
      <w:r w:rsidRPr="00932813">
        <w:rPr>
          <w:rStyle w:val="StyleUnderline"/>
          <w:rFonts w:asciiTheme="majorHAnsi" w:hAnsiTheme="majorHAnsi" w:cstheme="majorHAnsi"/>
          <w:sz w:val="16"/>
        </w:rPr>
        <w:t xml:space="preserve"> the </w:t>
      </w:r>
      <w:r w:rsidRPr="00932813">
        <w:rPr>
          <w:rStyle w:val="StyleUnderline"/>
          <w:rFonts w:asciiTheme="majorHAnsi" w:hAnsiTheme="majorHAnsi" w:cstheme="majorHAnsi"/>
        </w:rPr>
        <w:t>discharging of duties with respect to them.</w:t>
      </w:r>
      <w:r w:rsidRPr="00932813">
        <w:rPr>
          <w:rStyle w:val="StyleUnderline"/>
          <w:rFonts w:asciiTheme="majorHAnsi" w:hAnsiTheme="majorHAnsi" w:cstheme="majorHAnsi"/>
          <w:sz w:val="16"/>
        </w:rPr>
        <w:t xml:space="preserve"> It may also (and in my view should) include some way of reflecting concern for past generations, including responsiveness to at least certain of their interests and views. However, I will leave</w:t>
      </w:r>
      <w:r w:rsidRPr="00932813">
        <w:rPr>
          <w:rFonts w:asciiTheme="majorHAnsi" w:hAnsiTheme="majorHAnsi" w:cstheme="majorHAnsi"/>
          <w:sz w:val="16"/>
          <w:szCs w:val="16"/>
        </w:rPr>
        <w:t xml:space="preserve"> </w:t>
      </w:r>
      <w:r w:rsidRPr="00932813">
        <w:rPr>
          <w:rStyle w:val="StyleUnderline"/>
          <w:rFonts w:asciiTheme="majorHAnsi" w:hAnsiTheme="majorHAnsi" w:cstheme="majorHAnsi"/>
          <w:sz w:val="16"/>
        </w:rPr>
        <w:t>that issue aside in what follows.</w:t>
      </w:r>
    </w:p>
    <w:p w14:paraId="7C4B9195" w14:textId="77777777" w:rsidR="00F568F8" w:rsidRPr="00932813" w:rsidRDefault="00F568F8" w:rsidP="00F568F8">
      <w:pPr>
        <w:rPr>
          <w:rStyle w:val="StyleUnderline"/>
          <w:rFonts w:asciiTheme="majorHAnsi" w:hAnsiTheme="majorHAnsi" w:cstheme="majorHAnsi"/>
          <w:sz w:val="16"/>
        </w:rPr>
      </w:pPr>
      <w:r w:rsidRPr="00932813">
        <w:rPr>
          <w:rStyle w:val="StyleUnderline"/>
          <w:rFonts w:asciiTheme="majorHAnsi" w:hAnsiTheme="majorHAnsi" w:cstheme="majorHAnsi"/>
          <w:sz w:val="16"/>
        </w:rPr>
        <w:t xml:space="preserve">The proposal to initiate </w:t>
      </w:r>
      <w:r w:rsidRPr="00932813">
        <w:rPr>
          <w:rStyle w:val="StyleUnderline"/>
          <w:rFonts w:asciiTheme="majorHAnsi" w:hAnsiTheme="majorHAnsi" w:cstheme="majorHAnsi"/>
        </w:rPr>
        <w:t xml:space="preserve">a </w:t>
      </w:r>
      <w:r w:rsidRPr="00932813">
        <w:rPr>
          <w:rStyle w:val="StyleUnderline"/>
          <w:rFonts w:asciiTheme="majorHAnsi" w:hAnsiTheme="majorHAnsi" w:cstheme="majorHAnsi"/>
          <w:highlight w:val="cyan"/>
        </w:rPr>
        <w:t>call</w:t>
      </w:r>
      <w:r w:rsidRPr="00932813">
        <w:rPr>
          <w:rStyle w:val="StyleUnderline"/>
          <w:rFonts w:asciiTheme="majorHAnsi" w:hAnsiTheme="majorHAnsi" w:cstheme="majorHAnsi"/>
        </w:rPr>
        <w:t xml:space="preserve"> for a global constitutional convention</w:t>
      </w:r>
      <w:r w:rsidRPr="00932813">
        <w:rPr>
          <w:rStyle w:val="StyleUnderline"/>
          <w:rFonts w:asciiTheme="majorHAnsi" w:hAnsiTheme="majorHAnsi" w:cstheme="majorHAnsi"/>
          <w:sz w:val="16"/>
        </w:rPr>
        <w:t xml:space="preserve"> has at least two attractive features. First, it </w:t>
      </w:r>
      <w:r w:rsidRPr="00932813">
        <w:rPr>
          <w:rStyle w:val="StyleUnderline"/>
          <w:rFonts w:asciiTheme="majorHAnsi" w:hAnsiTheme="majorHAnsi" w:cstheme="majorHAnsi"/>
          <w:highlight w:val="cyan"/>
        </w:rPr>
        <w:t>is based in</w:t>
      </w:r>
      <w:r w:rsidRPr="00932813">
        <w:rPr>
          <w:rStyle w:val="StyleUnderline"/>
          <w:rFonts w:asciiTheme="majorHAnsi" w:hAnsiTheme="majorHAnsi" w:cstheme="majorHAnsi"/>
          <w:sz w:val="16"/>
        </w:rPr>
        <w:t xml:space="preserve"> a </w:t>
      </w:r>
      <w:r w:rsidRPr="00932813">
        <w:rPr>
          <w:rStyle w:val="Emphasis"/>
          <w:rFonts w:asciiTheme="majorHAnsi" w:hAnsiTheme="majorHAnsi" w:cstheme="majorHAnsi"/>
        </w:rPr>
        <w:t xml:space="preserve">deep political </w:t>
      </w:r>
      <w:r w:rsidRPr="00932813">
        <w:rPr>
          <w:rStyle w:val="Emphasis"/>
          <w:rFonts w:asciiTheme="majorHAnsi" w:hAnsiTheme="majorHAnsi" w:cstheme="majorHAnsi"/>
          <w:highlight w:val="cyan"/>
        </w:rPr>
        <w:t>reality</w:t>
      </w:r>
      <w:r w:rsidRPr="00932813">
        <w:rPr>
          <w:rStyle w:val="StyleUnderline"/>
          <w:rFonts w:asciiTheme="majorHAnsi" w:hAnsiTheme="majorHAnsi" w:cstheme="majorHAnsi"/>
          <w:sz w:val="16"/>
        </w:rPr>
        <w:t xml:space="preserve">, and does not underplay the challenge. </w:t>
      </w:r>
      <w:r w:rsidRPr="00932813">
        <w:rPr>
          <w:rStyle w:val="StyleUnderline"/>
          <w:rFonts w:asciiTheme="majorHAnsi" w:hAnsiTheme="majorHAnsi" w:cstheme="majorHAnsi"/>
        </w:rPr>
        <w:t xml:space="preserve">It acknowledges the problem as </w:t>
      </w:r>
      <w:r w:rsidRPr="00932813">
        <w:rPr>
          <w:rFonts w:asciiTheme="majorHAnsi" w:hAnsiTheme="majorHAnsi" w:cstheme="majorHAnsi"/>
          <w:sz w:val="16"/>
        </w:rPr>
        <w:t xml:space="preserve">it </w:t>
      </w:r>
      <w:r w:rsidRPr="00932813">
        <w:rPr>
          <w:rStyle w:val="StyleUnderline"/>
          <w:rFonts w:asciiTheme="majorHAnsi" w:hAnsiTheme="majorHAnsi" w:cstheme="majorHAnsi"/>
        </w:rPr>
        <w:t>is</w:t>
      </w:r>
      <w:r w:rsidRPr="00932813">
        <w:rPr>
          <w:rStyle w:val="StyleUnderline"/>
          <w:rFonts w:asciiTheme="majorHAnsi" w:hAnsiTheme="majorHAnsi" w:cstheme="majorHAnsi"/>
          <w:sz w:val="16"/>
        </w:rPr>
        <w:t xml:space="preserve">, both specific and general, and calls attention to the heart of that problem, including to the failures of the current system, the need for an alternative, and the background issue of responsibility. Moreover, though </w:t>
      </w:r>
      <w:r w:rsidRPr="00932813">
        <w:rPr>
          <w:rStyle w:val="StyleUnderline"/>
          <w:rFonts w:asciiTheme="majorHAnsi" w:hAnsiTheme="majorHAnsi" w:cstheme="majorHAnsi"/>
        </w:rPr>
        <w:t xml:space="preserve">the proposal is </w:t>
      </w:r>
      <w:r w:rsidRPr="00932813">
        <w:rPr>
          <w:rStyle w:val="StyleUnderline"/>
          <w:rFonts w:asciiTheme="majorHAnsi" w:hAnsiTheme="majorHAnsi" w:cstheme="majorHAnsi"/>
          <w:sz w:val="16"/>
        </w:rPr>
        <w:t>dramatic and rhetorically eye-catching, it is so in a way that is</w:t>
      </w:r>
      <w:r w:rsidRPr="00932813">
        <w:rPr>
          <w:rStyle w:val="StyleUnderline"/>
          <w:rFonts w:asciiTheme="majorHAnsi" w:hAnsiTheme="majorHAnsi" w:cstheme="majorHAnsi"/>
        </w:rPr>
        <w:t xml:space="preserve"> appropriately responsive to the seriousness of the issue</w:t>
      </w:r>
      <w:r w:rsidRPr="00932813">
        <w:rPr>
          <w:rStyle w:val="StyleUnderline"/>
          <w:rFonts w:asciiTheme="majorHAnsi" w:hAnsiTheme="majorHAnsi" w:cstheme="majorHAnsi"/>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7A1CFD35" w14:textId="77777777" w:rsidR="00F568F8" w:rsidRPr="00932813" w:rsidRDefault="00F568F8" w:rsidP="00F568F8">
      <w:pPr>
        <w:rPr>
          <w:rStyle w:val="StyleUnderline"/>
          <w:rFonts w:asciiTheme="majorHAnsi" w:hAnsiTheme="majorHAnsi" w:cstheme="majorHAnsi"/>
          <w:sz w:val="16"/>
        </w:rPr>
      </w:pPr>
      <w:r w:rsidRPr="00932813">
        <w:rPr>
          <w:rStyle w:val="StyleUnderline"/>
          <w:rFonts w:asciiTheme="majorHAnsi" w:hAnsiTheme="majorHAnsi" w:cstheme="majorHAnsi"/>
          <w:sz w:val="16"/>
        </w:rPr>
        <w:t xml:space="preserve">The second attractive feature of </w:t>
      </w:r>
      <w:r w:rsidRPr="00932813">
        <w:rPr>
          <w:rStyle w:val="StyleUnderline"/>
          <w:rFonts w:asciiTheme="majorHAnsi" w:hAnsiTheme="majorHAnsi" w:cstheme="majorHAnsi"/>
        </w:rPr>
        <w:t xml:space="preserve">the </w:t>
      </w:r>
      <w:r w:rsidRPr="00932813">
        <w:rPr>
          <w:rStyle w:val="StyleUnderline"/>
          <w:rFonts w:asciiTheme="majorHAnsi" w:hAnsiTheme="majorHAnsi" w:cstheme="majorHAnsi"/>
          <w:highlight w:val="cyan"/>
        </w:rPr>
        <w:t>proposal is</w:t>
      </w:r>
      <w:r w:rsidRPr="00932813">
        <w:rPr>
          <w:rStyle w:val="StyleUnderline"/>
          <w:rFonts w:asciiTheme="majorHAnsi" w:hAnsiTheme="majorHAnsi" w:cstheme="majorHAnsi"/>
          <w:sz w:val="16"/>
        </w:rPr>
        <w:t xml:space="preserve"> that, though ambitious, it is </w:t>
      </w:r>
      <w:r w:rsidRPr="00932813">
        <w:rPr>
          <w:rStyle w:val="Emphasis"/>
          <w:rFonts w:asciiTheme="majorHAnsi" w:hAnsiTheme="majorHAnsi" w:cstheme="majorHAnsi"/>
          <w:highlight w:val="cyan"/>
        </w:rPr>
        <w:t>not alienating</w:t>
      </w:r>
      <w:r w:rsidRPr="00932813">
        <w:rPr>
          <w:rStyle w:val="Emphasis"/>
          <w:rFonts w:asciiTheme="majorHAnsi" w:hAnsiTheme="majorHAnsi" w:cstheme="majorHAnsi"/>
        </w:rPr>
        <w:t>.</w:t>
      </w:r>
      <w:r w:rsidRPr="00932813">
        <w:rPr>
          <w:rStyle w:val="StyleUnderline"/>
          <w:rFonts w:asciiTheme="majorHAnsi" w:hAnsiTheme="majorHAnsi" w:cstheme="majorHAnsi"/>
          <w:sz w:val="16"/>
        </w:rPr>
        <w:t xml:space="preserve"> While </w:t>
      </w:r>
      <w:r w:rsidRPr="00932813">
        <w:rPr>
          <w:rStyle w:val="StyleUnderline"/>
          <w:rFonts w:asciiTheme="majorHAnsi" w:hAnsiTheme="majorHAnsi" w:cstheme="majorHAnsi"/>
        </w:rPr>
        <w:t>it does not</w:t>
      </w:r>
      <w:r w:rsidRPr="00932813">
        <w:rPr>
          <w:rStyle w:val="StyleUnderline"/>
          <w:rFonts w:asciiTheme="majorHAnsi" w:hAnsiTheme="majorHAnsi" w:cstheme="majorHAnsi"/>
          <w:sz w:val="16"/>
        </w:rPr>
        <w:t xml:space="preserve"> succumb to despair in the face of the challenge, neither does it </w:t>
      </w:r>
      <w:r w:rsidRPr="00932813">
        <w:rPr>
          <w:rStyle w:val="Emphasis"/>
          <w:rFonts w:asciiTheme="majorHAnsi" w:hAnsiTheme="majorHAnsi" w:cstheme="majorHAnsi"/>
        </w:rPr>
        <w:t>needlessly polarize and divide</w:t>
      </w:r>
      <w:r w:rsidRPr="00932813">
        <w:rPr>
          <w:rStyle w:val="StyleUnderline"/>
          <w:rFonts w:asciiTheme="majorHAnsi" w:hAnsiTheme="majorHAnsi" w:cstheme="majorHAnsi"/>
          <w:sz w:val="16"/>
        </w:rPr>
        <w:t xml:space="preserve"> from the outset (for example, by leaping to specific recommendations about how to fill the institutional gap). Instead, </w:t>
      </w:r>
      <w:r w:rsidRPr="00932813">
        <w:rPr>
          <w:rStyle w:val="StyleUnderline"/>
          <w:rFonts w:asciiTheme="majorHAnsi" w:hAnsiTheme="majorHAnsi" w:cstheme="majorHAnsi"/>
        </w:rPr>
        <w:t xml:space="preserve">it </w:t>
      </w:r>
      <w:r w:rsidRPr="00932813">
        <w:rPr>
          <w:rStyle w:val="StyleUnderline"/>
          <w:rFonts w:asciiTheme="majorHAnsi" w:hAnsiTheme="majorHAnsi" w:cstheme="majorHAnsi"/>
          <w:highlight w:val="cyan"/>
        </w:rPr>
        <w:t>acknowledges</w:t>
      </w:r>
      <w:r w:rsidRPr="00932813">
        <w:rPr>
          <w:rStyle w:val="StyleUnderline"/>
          <w:rFonts w:asciiTheme="majorHAnsi" w:hAnsiTheme="majorHAnsi" w:cstheme="majorHAnsi"/>
          <w:sz w:val="16"/>
        </w:rPr>
        <w:t xml:space="preserve"> that there are </w:t>
      </w:r>
      <w:r w:rsidRPr="00932813">
        <w:rPr>
          <w:rStyle w:val="Emphasis"/>
          <w:rFonts w:asciiTheme="majorHAnsi" w:hAnsiTheme="majorHAnsi" w:cstheme="majorHAnsi"/>
        </w:rPr>
        <w:t xml:space="preserve">fundamental </w:t>
      </w:r>
      <w:r w:rsidRPr="00932813">
        <w:rPr>
          <w:rStyle w:val="Emphasis"/>
          <w:rFonts w:asciiTheme="majorHAnsi" w:hAnsiTheme="majorHAnsi" w:cstheme="majorHAnsi"/>
          <w:highlight w:val="cyan"/>
        </w:rPr>
        <w:t>difficulties</w:t>
      </w:r>
      <w:r w:rsidRPr="00932813">
        <w:rPr>
          <w:rStyle w:val="Emphasis"/>
          <w:rFonts w:asciiTheme="majorHAnsi" w:hAnsiTheme="majorHAnsi" w:cstheme="majorHAnsi"/>
        </w:rPr>
        <w:t xml:space="preserve"> and anxieties</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but</w:t>
      </w:r>
      <w:r w:rsidRPr="00932813">
        <w:rPr>
          <w:rStyle w:val="StyleUnderline"/>
          <w:rFonts w:asciiTheme="majorHAnsi" w:hAnsiTheme="majorHAnsi" w:cstheme="majorHAnsi"/>
        </w:rPr>
        <w:t xml:space="preserve"> uses them to </w:t>
      </w:r>
      <w:r w:rsidRPr="00932813">
        <w:rPr>
          <w:rStyle w:val="Emphasis"/>
          <w:rFonts w:asciiTheme="majorHAnsi" w:hAnsiTheme="majorHAnsi" w:cstheme="majorHAnsi"/>
          <w:highlight w:val="cyan"/>
        </w:rPr>
        <w:t>start</w:t>
      </w:r>
      <w:r w:rsidRPr="00932813">
        <w:rPr>
          <w:rStyle w:val="Emphasis"/>
          <w:rFonts w:asciiTheme="majorHAnsi" w:hAnsiTheme="majorHAnsi" w:cstheme="majorHAnsi"/>
        </w:rPr>
        <w:t xml:space="preserve"> the </w:t>
      </w:r>
      <w:r w:rsidRPr="00932813">
        <w:rPr>
          <w:rStyle w:val="Emphasis"/>
          <w:rFonts w:asciiTheme="majorHAnsi" w:hAnsiTheme="majorHAnsi" w:cstheme="majorHAnsi"/>
          <w:highlight w:val="cyan"/>
        </w:rPr>
        <w:t>right</w:t>
      </w:r>
      <w:r w:rsidRPr="00932813">
        <w:rPr>
          <w:rStyle w:val="Emphasis"/>
          <w:rFonts w:asciiTheme="majorHAnsi" w:hAnsiTheme="majorHAnsi" w:cstheme="majorHAnsi"/>
        </w:rPr>
        <w:t xml:space="preserve"> kind of </w:t>
      </w:r>
      <w:r w:rsidRPr="00932813">
        <w:rPr>
          <w:rStyle w:val="Emphasis"/>
          <w:rFonts w:asciiTheme="majorHAnsi" w:hAnsiTheme="majorHAnsi" w:cstheme="majorHAnsi"/>
          <w:highlight w:val="cyan"/>
        </w:rPr>
        <w:t>debate</w:t>
      </w:r>
      <w:r w:rsidRPr="00932813">
        <w:rPr>
          <w:rStyle w:val="StyleUnderline"/>
          <w:rFonts w:asciiTheme="majorHAnsi" w:hAnsiTheme="majorHAnsi" w:cstheme="majorHAnsi"/>
          <w:sz w:val="16"/>
        </w:rPr>
        <w:t xml:space="preserve">, rather than to foreclose it. As a result, </w:t>
      </w:r>
      <w:r w:rsidRPr="00932813">
        <w:rPr>
          <w:rStyle w:val="StyleUnderline"/>
          <w:rFonts w:asciiTheme="majorHAnsi" w:hAnsiTheme="majorHAnsi" w:cstheme="majorHAnsi"/>
        </w:rPr>
        <w:t xml:space="preserve">the proposal is a promising candidate to </w:t>
      </w:r>
      <w:r w:rsidRPr="00932813">
        <w:rPr>
          <w:rStyle w:val="StyleUnderline"/>
          <w:rFonts w:asciiTheme="majorHAnsi" w:hAnsiTheme="majorHAnsi" w:cstheme="majorHAnsi"/>
          <w:highlight w:val="cyan"/>
        </w:rPr>
        <w:t>serve as</w:t>
      </w:r>
      <w:r w:rsidRPr="00932813">
        <w:rPr>
          <w:rStyle w:val="StyleUnderline"/>
          <w:rFonts w:asciiTheme="majorHAnsi" w:hAnsiTheme="majorHAnsi" w:cstheme="majorHAnsi"/>
          <w:sz w:val="16"/>
        </w:rPr>
        <w:t xml:space="preserve"> the subject of a </w:t>
      </w:r>
      <w:r w:rsidRPr="00932813">
        <w:rPr>
          <w:rStyle w:val="Emphasis"/>
          <w:rFonts w:asciiTheme="majorHAnsi" w:hAnsiTheme="majorHAnsi" w:cstheme="majorHAnsi"/>
          <w:highlight w:val="cyan"/>
        </w:rPr>
        <w:t>wide</w:t>
      </w:r>
      <w:r w:rsidRPr="00932813">
        <w:rPr>
          <w:rStyle w:val="StyleUnderline"/>
          <w:rFonts w:asciiTheme="majorHAnsi" w:hAnsiTheme="majorHAnsi" w:cstheme="majorHAnsi"/>
          <w:sz w:val="16"/>
        </w:rPr>
        <w:t xml:space="preserve"> and overlapping </w:t>
      </w:r>
      <w:r w:rsidRPr="00932813">
        <w:rPr>
          <w:rStyle w:val="Emphasis"/>
          <w:rFonts w:asciiTheme="majorHAnsi" w:hAnsiTheme="majorHAnsi" w:cstheme="majorHAnsi"/>
        </w:rPr>
        <w:t xml:space="preserve">political </w:t>
      </w:r>
      <w:r w:rsidRPr="00932813">
        <w:rPr>
          <w:rStyle w:val="Emphasis"/>
          <w:rFonts w:asciiTheme="majorHAnsi" w:hAnsiTheme="majorHAnsi" w:cstheme="majorHAnsi"/>
          <w:highlight w:val="cyan"/>
        </w:rPr>
        <w:t>consensus</w:t>
      </w:r>
      <w:r w:rsidRPr="00932813">
        <w:rPr>
          <w:rStyle w:val="StyleUnderline"/>
          <w:rFonts w:asciiTheme="majorHAnsi" w:hAnsiTheme="majorHAnsi" w:cstheme="majorHAnsi"/>
          <w:sz w:val="16"/>
        </w:rPr>
        <w:t>, at least among those who share intergenerational concern.</w:t>
      </w:r>
    </w:p>
    <w:p w14:paraId="452AD2AA" w14:textId="77777777" w:rsidR="00F568F8" w:rsidRPr="00932813" w:rsidRDefault="00F568F8" w:rsidP="00F568F8">
      <w:pPr>
        <w:rPr>
          <w:rFonts w:asciiTheme="majorHAnsi" w:hAnsiTheme="majorHAnsi" w:cstheme="majorHAnsi"/>
          <w:sz w:val="16"/>
          <w:szCs w:val="16"/>
        </w:rPr>
      </w:pPr>
      <w:r w:rsidRPr="00932813">
        <w:rPr>
          <w:rFonts w:asciiTheme="majorHAnsi" w:hAnsiTheme="majorHAnsi" w:cstheme="majorHAnsi"/>
          <w:sz w:val="16"/>
          <w:szCs w:val="16"/>
        </w:rPr>
        <w:t>Selective Mirroring</w:t>
      </w:r>
    </w:p>
    <w:p w14:paraId="16E099B4" w14:textId="77777777" w:rsidR="00F568F8" w:rsidRPr="00932813" w:rsidRDefault="00F568F8" w:rsidP="00F568F8">
      <w:pPr>
        <w:rPr>
          <w:rStyle w:val="Emphasis"/>
          <w:rFonts w:asciiTheme="majorHAnsi" w:hAnsiTheme="majorHAnsi" w:cstheme="majorHAnsi"/>
        </w:rPr>
      </w:pPr>
      <w:r w:rsidRPr="00932813">
        <w:rPr>
          <w:rFonts w:asciiTheme="majorHAnsi" w:hAnsiTheme="majorHAnsi" w:cstheme="majorHAnsi"/>
          <w:sz w:val="16"/>
        </w:rPr>
        <w:t xml:space="preserve">To quell some initial anxieties, it is perhaps worth clarifying the open-ended and non-alienating character of the proposal. </w:t>
      </w:r>
      <w:r w:rsidRPr="00932813">
        <w:rPr>
          <w:rStyle w:val="StyleUnderline"/>
          <w:rFonts w:asciiTheme="majorHAnsi" w:hAnsiTheme="majorHAnsi" w:cstheme="majorHAnsi"/>
        </w:rPr>
        <w:t>One temptation would be to view</w:t>
      </w:r>
      <w:r w:rsidRPr="00932813">
        <w:rPr>
          <w:rFonts w:asciiTheme="majorHAnsi" w:hAnsiTheme="majorHAnsi" w:cstheme="majorHAnsi"/>
          <w:sz w:val="16"/>
        </w:rPr>
        <w:t xml:space="preserve"> the call for </w:t>
      </w:r>
      <w:r w:rsidRPr="00932813">
        <w:rPr>
          <w:rStyle w:val="StyleUnderline"/>
          <w:rFonts w:asciiTheme="majorHAnsi" w:hAnsiTheme="majorHAnsi" w:cstheme="majorHAnsi"/>
        </w:rPr>
        <w:t>a global constitutional convention as a</w:t>
      </w:r>
      <w:r w:rsidRPr="00932813">
        <w:rPr>
          <w:rFonts w:asciiTheme="majorHAnsi" w:hAnsiTheme="majorHAnsi" w:cstheme="majorHAnsi"/>
          <w:sz w:val="16"/>
        </w:rPr>
        <w:t xml:space="preserve"> fairly naked plea for </w:t>
      </w:r>
      <w:r w:rsidRPr="00932813">
        <w:rPr>
          <w:rStyle w:val="Emphasis"/>
          <w:rFonts w:asciiTheme="majorHAnsi" w:hAnsiTheme="majorHAnsi" w:cstheme="majorHAnsi"/>
        </w:rPr>
        <w:t>world government</w:t>
      </w:r>
      <w:r w:rsidRPr="00932813">
        <w:rPr>
          <w:rFonts w:asciiTheme="majorHAnsi" w:hAnsiTheme="majorHAnsi" w:cstheme="majorHAnsi"/>
          <w:sz w:val="16"/>
        </w:rPr>
        <w:t xml:space="preserve">, a prospect that would be deeply alienating—indeed anathema—to many. However, that is not my intention. </w:t>
      </w:r>
      <w:r w:rsidRPr="00932813">
        <w:rPr>
          <w:rStyle w:val="StyleUnderline"/>
          <w:rFonts w:asciiTheme="majorHAnsi" w:hAnsiTheme="majorHAnsi" w:cstheme="majorHAnsi"/>
        </w:rPr>
        <w:t xml:space="preserve">Though it is possible that a global constitutional convention would lead in this direction, it is </w:t>
      </w:r>
      <w:r w:rsidRPr="00932813">
        <w:rPr>
          <w:rStyle w:val="Emphasis"/>
          <w:rFonts w:asciiTheme="majorHAnsi" w:hAnsiTheme="majorHAnsi" w:cstheme="majorHAnsi"/>
        </w:rPr>
        <w:t>by no means certain.</w:t>
      </w:r>
    </w:p>
    <w:p w14:paraId="41754EFB" w14:textId="77777777" w:rsidR="00F568F8" w:rsidRPr="00932813" w:rsidRDefault="00F568F8" w:rsidP="00F568F8">
      <w:pPr>
        <w:rPr>
          <w:rFonts w:asciiTheme="majorHAnsi" w:hAnsiTheme="majorHAnsi" w:cstheme="majorHAnsi"/>
          <w:sz w:val="16"/>
        </w:rPr>
      </w:pPr>
      <w:r w:rsidRPr="00932813">
        <w:rPr>
          <w:rFonts w:asciiTheme="majorHAnsi" w:hAnsiTheme="majorHAnsi" w:cstheme="majorHAnsi"/>
          <w:sz w:val="16"/>
        </w:rPr>
        <w:t xml:space="preserve">At a minimum, </w:t>
      </w:r>
      <w:r w:rsidRPr="00932813">
        <w:rPr>
          <w:rStyle w:val="StyleUnderline"/>
          <w:rFonts w:asciiTheme="majorHAnsi" w:hAnsiTheme="majorHAnsi" w:cstheme="majorHAnsi"/>
        </w:rPr>
        <w:t>no</w:t>
      </w:r>
      <w:r w:rsidRPr="00932813">
        <w:rPr>
          <w:rFonts w:asciiTheme="majorHAnsi" w:hAnsiTheme="majorHAnsi" w:cstheme="majorHAnsi"/>
          <w:sz w:val="16"/>
        </w:rPr>
        <w:t xml:space="preserve"> such </w:t>
      </w:r>
      <w:r w:rsidRPr="00932813">
        <w:rPr>
          <w:rStyle w:val="StyleUnderline"/>
          <w:rFonts w:asciiTheme="majorHAnsi" w:hAnsiTheme="majorHAnsi" w:cstheme="majorHAnsi"/>
        </w:rPr>
        <w:t>body could</w:t>
      </w:r>
      <w:r w:rsidRPr="00932813">
        <w:rPr>
          <w:rFonts w:asciiTheme="majorHAnsi" w:hAnsiTheme="majorHAnsi" w:cstheme="majorHAnsi"/>
          <w:sz w:val="16"/>
        </w:rPr>
        <w:t xml:space="preserve"> plausibly </w:t>
      </w:r>
      <w:r w:rsidRPr="00932813">
        <w:rPr>
          <w:rStyle w:val="StyleUnderline"/>
          <w:rFonts w:asciiTheme="majorHAnsi" w:hAnsiTheme="majorHAnsi" w:cstheme="majorHAnsi"/>
        </w:rPr>
        <w:t>recommend any</w:t>
      </w:r>
      <w:r w:rsidRPr="00932813">
        <w:rPr>
          <w:rFonts w:asciiTheme="majorHAnsi" w:hAnsiTheme="majorHAnsi" w:cstheme="majorHAnsi"/>
          <w:sz w:val="16"/>
        </w:rPr>
        <w:t xml:space="preserve"> form of </w:t>
      </w:r>
      <w:r w:rsidRPr="00932813">
        <w:rPr>
          <w:rStyle w:val="StyleUnderline"/>
          <w:rFonts w:asciiTheme="majorHAnsi" w:hAnsiTheme="majorHAnsi" w:cstheme="majorHAnsi"/>
        </w:rPr>
        <w:t xml:space="preserve">“world government” </w:t>
      </w:r>
      <w:r w:rsidRPr="00932813">
        <w:rPr>
          <w:rStyle w:val="Emphasis"/>
          <w:rFonts w:asciiTheme="majorHAnsi" w:hAnsiTheme="majorHAnsi" w:cstheme="majorHAnsi"/>
        </w:rPr>
        <w:t>without simultaneously advancing detailed suggestions</w:t>
      </w:r>
      <w:r w:rsidRPr="00932813">
        <w:rPr>
          <w:rFonts w:asciiTheme="majorHAnsi" w:hAnsiTheme="majorHAnsi" w:cstheme="majorHAnsi"/>
          <w:sz w:val="16"/>
        </w:rPr>
        <w:t xml:space="preserve"> about how </w:t>
      </w:r>
      <w:r w:rsidRPr="00932813">
        <w:rPr>
          <w:rStyle w:val="StyleUnderline"/>
          <w:rFonts w:asciiTheme="majorHAnsi" w:hAnsiTheme="majorHAnsi" w:cstheme="majorHAnsi"/>
        </w:rPr>
        <w:t xml:space="preserve">to </w:t>
      </w:r>
      <w:r w:rsidRPr="00932813">
        <w:rPr>
          <w:rStyle w:val="Emphasis"/>
          <w:rFonts w:asciiTheme="majorHAnsi" w:hAnsiTheme="majorHAnsi" w:cstheme="majorHAnsi"/>
        </w:rPr>
        <w:t>avoid</w:t>
      </w:r>
      <w:r w:rsidRPr="00932813">
        <w:rPr>
          <w:rFonts w:asciiTheme="majorHAnsi" w:hAnsiTheme="majorHAnsi" w:cstheme="majorHAnsi"/>
          <w:sz w:val="16"/>
        </w:rPr>
        <w:t xml:space="preserve"> the </w:t>
      </w:r>
      <w:r w:rsidRPr="00932813">
        <w:rPr>
          <w:rStyle w:val="Emphasis"/>
          <w:rFonts w:asciiTheme="majorHAnsi" w:hAnsiTheme="majorHAnsi" w:cstheme="majorHAnsi"/>
        </w:rPr>
        <w:t>standard threats</w:t>
      </w:r>
      <w:r w:rsidRPr="00932813">
        <w:rPr>
          <w:rStyle w:val="StyleUnderline"/>
          <w:rFonts w:asciiTheme="majorHAnsi" w:hAnsiTheme="majorHAnsi" w:cstheme="majorHAnsi"/>
        </w:rPr>
        <w:t xml:space="preserve"> such an institution might pose.</w:t>
      </w:r>
      <w:r w:rsidRPr="00932813">
        <w:rPr>
          <w:rFonts w:asciiTheme="majorHAnsi" w:hAnsiTheme="majorHAnsi" w:cstheme="majorHAnsi"/>
          <w:sz w:val="16"/>
        </w:rPr>
        <w:t xml:space="preserve"> Moreover, it seems perfectly conceivable, even likely under current ways of thinking, that </w:t>
      </w:r>
      <w:r w:rsidRPr="00932813">
        <w:rPr>
          <w:rStyle w:val="StyleUnderline"/>
          <w:rFonts w:asciiTheme="majorHAnsi" w:hAnsiTheme="majorHAnsi" w:cstheme="majorHAnsi"/>
        </w:rPr>
        <w:t xml:space="preserve">a global constitutional </w:t>
      </w:r>
      <w:r w:rsidRPr="00932813">
        <w:rPr>
          <w:rStyle w:val="StyleUnderline"/>
          <w:rFonts w:asciiTheme="majorHAnsi" w:hAnsiTheme="majorHAnsi" w:cstheme="majorHAnsi"/>
          <w:highlight w:val="cyan"/>
        </w:rPr>
        <w:t>convention would pursue</w:t>
      </w:r>
      <w:r w:rsidRPr="00932813">
        <w:rPr>
          <w:rFonts w:asciiTheme="majorHAnsi" w:hAnsiTheme="majorHAnsi" w:cstheme="majorHAnsi"/>
          <w:sz w:val="16"/>
        </w:rPr>
        <w:t xml:space="preserve"> what we might call a </w:t>
      </w:r>
      <w:r w:rsidRPr="00932813">
        <w:rPr>
          <w:rStyle w:val="Emphasis"/>
          <w:rFonts w:asciiTheme="majorHAnsi" w:hAnsiTheme="majorHAnsi" w:cstheme="majorHAnsi"/>
          <w:highlight w:val="cyan"/>
        </w:rPr>
        <w:t>selective mirroring</w:t>
      </w:r>
      <w:r w:rsidRPr="00932813">
        <w:rPr>
          <w:rFonts w:asciiTheme="majorHAnsi" w:hAnsiTheme="majorHAnsi" w:cstheme="majorHAnsi"/>
          <w:sz w:val="16"/>
        </w:rPr>
        <w:t xml:space="preserve"> strategy. Specifically, </w:t>
      </w:r>
      <w:r w:rsidRPr="00932813">
        <w:rPr>
          <w:rStyle w:val="StyleUnderline"/>
          <w:rFonts w:asciiTheme="majorHAnsi" w:hAnsiTheme="majorHAnsi" w:cstheme="majorHAnsi"/>
        </w:rPr>
        <w:t xml:space="preserve">a convention would seek </w:t>
      </w:r>
      <w:r w:rsidRPr="00932813">
        <w:rPr>
          <w:rStyle w:val="StyleUnderline"/>
          <w:rFonts w:asciiTheme="majorHAnsi" w:hAnsiTheme="majorHAnsi" w:cstheme="majorHAnsi"/>
          <w:highlight w:val="cyan"/>
        </w:rPr>
        <w:t>to develop</w:t>
      </w:r>
      <w:r w:rsidRPr="00932813">
        <w:rPr>
          <w:rFonts w:asciiTheme="majorHAnsi" w:hAnsiTheme="majorHAnsi" w:cstheme="majorHAnsi"/>
          <w:sz w:val="16"/>
        </w:rPr>
        <w:t xml:space="preserve"> a </w:t>
      </w:r>
      <w:r w:rsidRPr="00932813">
        <w:rPr>
          <w:rStyle w:val="Emphasis"/>
          <w:rFonts w:asciiTheme="majorHAnsi" w:hAnsiTheme="majorHAnsi" w:cstheme="majorHAnsi"/>
          <w:highlight w:val="cyan"/>
        </w:rPr>
        <w:t>broader</w:t>
      </w:r>
      <w:r w:rsidRPr="00932813">
        <w:rPr>
          <w:rFonts w:asciiTheme="majorHAnsi" w:hAnsiTheme="majorHAnsi" w:cstheme="majorHAnsi"/>
          <w:sz w:val="16"/>
        </w:rPr>
        <w:t xml:space="preserve"> system of </w:t>
      </w:r>
      <w:r w:rsidRPr="00932813">
        <w:rPr>
          <w:rStyle w:val="Emphasis"/>
          <w:rFonts w:asciiTheme="majorHAnsi" w:hAnsiTheme="majorHAnsi" w:cstheme="majorHAnsi"/>
        </w:rPr>
        <w:t>institutions</w:t>
      </w:r>
      <w:r w:rsidRPr="00932813">
        <w:rPr>
          <w:rStyle w:val="StyleUnderline"/>
          <w:rFonts w:asciiTheme="majorHAnsi" w:hAnsiTheme="majorHAnsi" w:cstheme="majorHAnsi"/>
        </w:rPr>
        <w:t xml:space="preserve"> and </w:t>
      </w:r>
      <w:r w:rsidRPr="00932813">
        <w:rPr>
          <w:rStyle w:val="Emphasis"/>
          <w:rFonts w:asciiTheme="majorHAnsi" w:hAnsiTheme="majorHAnsi" w:cstheme="majorHAnsi"/>
          <w:highlight w:val="cyan"/>
        </w:rPr>
        <w:t>practices</w:t>
      </w:r>
      <w:r w:rsidRPr="00932813">
        <w:rPr>
          <w:rStyle w:val="StyleUnderline"/>
          <w:rFonts w:asciiTheme="majorHAnsi" w:hAnsiTheme="majorHAnsi" w:cstheme="majorHAnsi"/>
          <w:highlight w:val="cyan"/>
        </w:rPr>
        <w:t xml:space="preserve"> that reflected</w:t>
      </w:r>
      <w:r w:rsidRPr="00932813">
        <w:rPr>
          <w:rFonts w:asciiTheme="majorHAnsi" w:hAnsiTheme="majorHAnsi" w:cstheme="majorHAnsi"/>
          <w:sz w:val="16"/>
        </w:rPr>
        <w:t xml:space="preserve"> the </w:t>
      </w:r>
      <w:r w:rsidRPr="00932813">
        <w:rPr>
          <w:rStyle w:val="Emphasis"/>
          <w:rFonts w:asciiTheme="majorHAnsi" w:hAnsiTheme="majorHAnsi" w:cstheme="majorHAnsi"/>
          <w:highlight w:val="cyan"/>
        </w:rPr>
        <w:t>desirable features</w:t>
      </w:r>
      <w:r w:rsidRPr="00932813">
        <w:rPr>
          <w:rStyle w:val="StyleUnderline"/>
          <w:rFonts w:asciiTheme="majorHAnsi" w:hAnsiTheme="majorHAnsi" w:cstheme="majorHAnsi"/>
        </w:rPr>
        <w:t xml:space="preserve"> of a powerful and</w:t>
      </w:r>
      <w:r w:rsidRPr="00932813">
        <w:rPr>
          <w:rFonts w:asciiTheme="majorHAnsi" w:hAnsiTheme="majorHAnsi" w:cstheme="majorHAnsi"/>
          <w:sz w:val="16"/>
        </w:rPr>
        <w:t xml:space="preserve"> highly </w:t>
      </w:r>
      <w:r w:rsidRPr="00932813">
        <w:rPr>
          <w:rStyle w:val="StyleUnderline"/>
          <w:rFonts w:asciiTheme="majorHAnsi" w:hAnsiTheme="majorHAnsi" w:cstheme="majorHAnsi"/>
        </w:rPr>
        <w:t xml:space="preserve">centralized global authority </w:t>
      </w:r>
      <w:r w:rsidRPr="00932813">
        <w:rPr>
          <w:rStyle w:val="StyleUnderline"/>
          <w:rFonts w:asciiTheme="majorHAnsi" w:hAnsiTheme="majorHAnsi" w:cstheme="majorHAnsi"/>
          <w:highlight w:val="cyan"/>
        </w:rPr>
        <w:t xml:space="preserve">but </w:t>
      </w:r>
      <w:r w:rsidRPr="00932813">
        <w:rPr>
          <w:rStyle w:val="Emphasis"/>
          <w:rFonts w:asciiTheme="majorHAnsi" w:hAnsiTheme="majorHAnsi" w:cstheme="majorHAnsi"/>
          <w:highlight w:val="cyan"/>
        </w:rPr>
        <w:t>neutralized</w:t>
      </w:r>
      <w:r w:rsidRPr="00932813">
        <w:rPr>
          <w:rFonts w:asciiTheme="majorHAnsi" w:hAnsiTheme="majorHAnsi" w:cstheme="majorHAnsi"/>
          <w:sz w:val="16"/>
        </w:rPr>
        <w:t xml:space="preserve"> the </w:t>
      </w:r>
      <w:r w:rsidRPr="00932813">
        <w:rPr>
          <w:rStyle w:val="Emphasis"/>
          <w:rFonts w:asciiTheme="majorHAnsi" w:hAnsiTheme="majorHAnsi" w:cstheme="majorHAnsi"/>
        </w:rPr>
        <w:t xml:space="preserve">standing </w:t>
      </w:r>
      <w:r w:rsidRPr="00932813">
        <w:rPr>
          <w:rStyle w:val="Emphasis"/>
          <w:rFonts w:asciiTheme="majorHAnsi" w:hAnsiTheme="majorHAnsi" w:cstheme="majorHAnsi"/>
          <w:highlight w:val="cyan"/>
        </w:rPr>
        <w:t>threats</w:t>
      </w:r>
      <w:r w:rsidRPr="00932813">
        <w:rPr>
          <w:rStyle w:val="StyleUnderline"/>
          <w:rFonts w:asciiTheme="majorHAnsi" w:hAnsiTheme="majorHAnsi" w:cstheme="majorHAnsi"/>
        </w:rPr>
        <w:t xml:space="preserve"> posed by it</w:t>
      </w:r>
      <w:r w:rsidRPr="00932813">
        <w:rPr>
          <w:rFonts w:asciiTheme="majorHAnsi" w:hAnsiTheme="majorHAnsi" w:cstheme="majorHAnsi"/>
          <w:sz w:val="16"/>
        </w:rPr>
        <w:t xml:space="preserve"> (for example, it might employ familiar strategies such as the separation of powers). In all likelihood,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4C63BCB0" w14:textId="77777777" w:rsidR="00F568F8" w:rsidRPr="00932813" w:rsidRDefault="00F568F8" w:rsidP="00F568F8">
      <w:pPr>
        <w:pStyle w:val="Heading4"/>
        <w:rPr>
          <w:rFonts w:asciiTheme="majorHAnsi" w:hAnsiTheme="majorHAnsi" w:cstheme="majorHAnsi"/>
        </w:rPr>
      </w:pPr>
      <w:r w:rsidRPr="00932813">
        <w:rPr>
          <w:rFonts w:asciiTheme="majorHAnsi" w:hAnsiTheme="majorHAnsi" w:cstheme="majorHAnsi"/>
        </w:rPr>
        <w:t xml:space="preserve">It </w:t>
      </w:r>
      <w:r w:rsidRPr="00932813">
        <w:rPr>
          <w:rFonts w:asciiTheme="majorHAnsi" w:hAnsiTheme="majorHAnsi" w:cstheme="majorHAnsi"/>
          <w:u w:val="single"/>
        </w:rPr>
        <w:t>spills over</w:t>
      </w:r>
      <w:r w:rsidRPr="00932813">
        <w:rPr>
          <w:rFonts w:asciiTheme="majorHAnsi" w:hAnsiTheme="majorHAnsi" w:cstheme="majorHAnsi"/>
        </w:rPr>
        <w:t xml:space="preserve"> to foster </w:t>
      </w:r>
      <w:r w:rsidRPr="00932813">
        <w:rPr>
          <w:rFonts w:asciiTheme="majorHAnsi" w:hAnsiTheme="majorHAnsi" w:cstheme="majorHAnsi"/>
          <w:u w:val="single"/>
        </w:rPr>
        <w:t>broader</w:t>
      </w:r>
      <w:r w:rsidRPr="00932813">
        <w:rPr>
          <w:rFonts w:asciiTheme="majorHAnsi" w:hAnsiTheme="majorHAnsi" w:cstheme="majorHAnsi"/>
        </w:rPr>
        <w:t xml:space="preserve"> intergenerational representation, but </w:t>
      </w:r>
      <w:r w:rsidRPr="00932813">
        <w:rPr>
          <w:rFonts w:asciiTheme="majorHAnsi" w:hAnsiTheme="majorHAnsi" w:cstheme="majorHAnsi"/>
          <w:u w:val="single"/>
        </w:rPr>
        <w:t>independence</w:t>
      </w:r>
      <w:r w:rsidRPr="00932813">
        <w:rPr>
          <w:rFonts w:asciiTheme="majorHAnsi" w:hAnsiTheme="majorHAnsi" w:cstheme="majorHAnsi"/>
        </w:rPr>
        <w:t xml:space="preserve"> is </w:t>
      </w:r>
      <w:r w:rsidRPr="00932813">
        <w:rPr>
          <w:rFonts w:asciiTheme="majorHAnsi" w:hAnsiTheme="majorHAnsi" w:cstheme="majorHAnsi"/>
          <w:u w:val="single"/>
        </w:rPr>
        <w:t>key</w:t>
      </w:r>
    </w:p>
    <w:p w14:paraId="294A8D0C" w14:textId="77777777" w:rsidR="00F568F8" w:rsidRPr="00932813" w:rsidRDefault="00F568F8" w:rsidP="00F568F8">
      <w:pPr>
        <w:rPr>
          <w:rFonts w:asciiTheme="majorHAnsi" w:hAnsiTheme="majorHAnsi" w:cstheme="majorHAnsi"/>
        </w:rPr>
      </w:pPr>
      <w:r w:rsidRPr="00932813">
        <w:rPr>
          <w:rStyle w:val="Style13ptBold"/>
          <w:rFonts w:asciiTheme="majorHAnsi" w:hAnsiTheme="majorHAnsi" w:cstheme="majorHAnsi"/>
        </w:rPr>
        <w:t>Gardiner 14 2</w:t>
      </w:r>
      <w:r w:rsidRPr="00932813">
        <w:rPr>
          <w:rFonts w:asciiTheme="majorHAnsi" w:hAnsiTheme="majorHAnsi" w:cstheme="majorHAnsi"/>
        </w:rPr>
        <w:t xml:space="preserve"> [Stephen M. Gardiner, Professor of Philosophy and Ben Rabinowitz Endowed Professor of Human Dimensions of the Environment at the University of Washington, Seattle, “A Call for a Global Constitutional Convention Focused on Future Generations,” 2014,</w:t>
      </w:r>
      <w:r w:rsidRPr="00932813">
        <w:rPr>
          <w:rFonts w:asciiTheme="majorHAnsi" w:hAnsiTheme="majorHAnsi" w:cstheme="majorHAnsi"/>
          <w:i/>
          <w:iCs/>
        </w:rPr>
        <w:t xml:space="preserve"> Ethics &amp; International Affairs</w:t>
      </w:r>
      <w:r w:rsidRPr="00932813">
        <w:rPr>
          <w:rFonts w:asciiTheme="majorHAnsi" w:hAnsiTheme="majorHAnsi" w:cstheme="majorHAnsi"/>
        </w:rPr>
        <w:t>, Vol. 28, Issue 3, pp. 299-315, https://doi.org/10.1017/S0892679414000379, EA]</w:t>
      </w:r>
    </w:p>
    <w:p w14:paraId="2C11C86C" w14:textId="77777777" w:rsidR="00F568F8" w:rsidRPr="00932813" w:rsidRDefault="00F568F8" w:rsidP="00F568F8">
      <w:pPr>
        <w:rPr>
          <w:rFonts w:asciiTheme="majorHAnsi" w:hAnsiTheme="majorHAnsi" w:cstheme="majorHAnsi"/>
          <w:sz w:val="16"/>
        </w:rPr>
      </w:pPr>
      <w:r w:rsidRPr="00932813">
        <w:rPr>
          <w:rFonts w:asciiTheme="majorHAnsi" w:hAnsiTheme="majorHAnsi" w:cstheme="majorHAnsi"/>
          <w:sz w:val="16"/>
        </w:rPr>
        <w:t xml:space="preserve">One set of </w:t>
      </w:r>
      <w:r w:rsidRPr="00932813">
        <w:rPr>
          <w:rStyle w:val="StyleUnderline"/>
          <w:rFonts w:asciiTheme="majorHAnsi" w:hAnsiTheme="majorHAnsi" w:cstheme="majorHAnsi"/>
        </w:rPr>
        <w:t>guidelines concern</w:t>
      </w:r>
      <w:r w:rsidRPr="00932813">
        <w:rPr>
          <w:rFonts w:asciiTheme="majorHAnsi" w:hAnsiTheme="majorHAnsi" w:cstheme="majorHAnsi"/>
          <w:sz w:val="16"/>
        </w:rPr>
        <w:t xml:space="preserve">s </w:t>
      </w:r>
      <w:r w:rsidRPr="00932813">
        <w:rPr>
          <w:rStyle w:val="StyleUnderline"/>
          <w:rFonts w:asciiTheme="majorHAnsi" w:hAnsiTheme="majorHAnsi" w:cstheme="majorHAnsi"/>
        </w:rPr>
        <w:t>how the global constitutional convention relates to other institutions. The first</w:t>
      </w:r>
      <w:r w:rsidRPr="00932813">
        <w:rPr>
          <w:rFonts w:asciiTheme="majorHAnsi" w:hAnsiTheme="majorHAnsi" w:cstheme="majorHAnsi"/>
          <w:sz w:val="16"/>
        </w:rPr>
        <w:t xml:space="preserve"> guideline </w:t>
      </w:r>
      <w:r w:rsidRPr="00932813">
        <w:rPr>
          <w:rStyle w:val="StyleUnderline"/>
          <w:rFonts w:asciiTheme="majorHAnsi" w:hAnsiTheme="majorHAnsi" w:cstheme="majorHAnsi"/>
        </w:rPr>
        <w:t>concerns</w:t>
      </w:r>
      <w:r w:rsidRPr="00932813">
        <w:rPr>
          <w:rFonts w:asciiTheme="majorHAnsi" w:hAnsiTheme="majorHAnsi" w:cstheme="majorHAnsi"/>
          <w:sz w:val="16"/>
        </w:rPr>
        <w:t xml:space="preserve"> relative </w:t>
      </w:r>
      <w:r w:rsidRPr="00932813">
        <w:rPr>
          <w:rStyle w:val="StyleUnderline"/>
          <w:rFonts w:asciiTheme="majorHAnsi" w:hAnsiTheme="majorHAnsi" w:cstheme="majorHAnsi"/>
        </w:rPr>
        <w:t>independence:</w:t>
      </w:r>
    </w:p>
    <w:p w14:paraId="4142A084" w14:textId="77777777" w:rsidR="00F568F8" w:rsidRPr="00932813" w:rsidRDefault="00F568F8" w:rsidP="00F568F8">
      <w:pPr>
        <w:ind w:left="720"/>
        <w:rPr>
          <w:rFonts w:asciiTheme="majorHAnsi" w:hAnsiTheme="majorHAnsi" w:cstheme="majorHAnsi"/>
          <w:sz w:val="16"/>
        </w:rPr>
      </w:pPr>
      <w:r w:rsidRPr="00932813">
        <w:rPr>
          <w:rFonts w:asciiTheme="majorHAnsi" w:hAnsiTheme="majorHAnsi" w:cstheme="majorHAnsi"/>
          <w:sz w:val="16"/>
        </w:rPr>
        <w:t xml:space="preserve">(1) </w:t>
      </w:r>
      <w:r w:rsidRPr="00932813">
        <w:rPr>
          <w:rStyle w:val="Emphasis"/>
          <w:rFonts w:asciiTheme="majorHAnsi" w:hAnsiTheme="majorHAnsi" w:cstheme="majorHAnsi"/>
        </w:rPr>
        <w:t>Autonomy</w:t>
      </w:r>
      <w:r w:rsidRPr="00932813">
        <w:rPr>
          <w:rStyle w:val="StyleUnderline"/>
          <w:rFonts w:asciiTheme="majorHAnsi" w:hAnsiTheme="majorHAnsi" w:cstheme="majorHAnsi"/>
        </w:rPr>
        <w:t xml:space="preserve">: Any global constitutional </w:t>
      </w:r>
      <w:r w:rsidRPr="00932813">
        <w:rPr>
          <w:rStyle w:val="StyleUnderline"/>
          <w:rFonts w:asciiTheme="majorHAnsi" w:hAnsiTheme="majorHAnsi" w:cstheme="majorHAnsi"/>
          <w:highlight w:val="cyan"/>
        </w:rPr>
        <w:t xml:space="preserve">convention should have </w:t>
      </w:r>
      <w:r w:rsidRPr="00932813">
        <w:rPr>
          <w:rStyle w:val="Emphasis"/>
          <w:rFonts w:asciiTheme="majorHAnsi" w:hAnsiTheme="majorHAnsi" w:cstheme="majorHAnsi"/>
        </w:rPr>
        <w:t xml:space="preserve">considerable </w:t>
      </w:r>
      <w:r w:rsidRPr="00932813">
        <w:rPr>
          <w:rStyle w:val="Emphasis"/>
          <w:rFonts w:asciiTheme="majorHAnsi" w:hAnsiTheme="majorHAnsi" w:cstheme="majorHAnsi"/>
          <w:highlight w:val="cyan"/>
        </w:rPr>
        <w:t>autonomy</w:t>
      </w:r>
      <w:r w:rsidRPr="00932813">
        <w:rPr>
          <w:rStyle w:val="StyleUnderline"/>
          <w:rFonts w:asciiTheme="majorHAnsi" w:hAnsiTheme="majorHAnsi" w:cstheme="majorHAnsi"/>
          <w:highlight w:val="cyan"/>
        </w:rPr>
        <w:t xml:space="preserve"> </w:t>
      </w:r>
      <w:r w:rsidRPr="00932813">
        <w:rPr>
          <w:rStyle w:val="StyleUnderline"/>
          <w:rFonts w:asciiTheme="majorHAnsi" w:hAnsiTheme="majorHAnsi" w:cstheme="majorHAnsi"/>
        </w:rPr>
        <w:t>from other institutions</w:t>
      </w:r>
      <w:r w:rsidRPr="00932813">
        <w:rPr>
          <w:rFonts w:asciiTheme="majorHAnsi" w:hAnsiTheme="majorHAnsi" w:cstheme="majorHAnsi"/>
          <w:sz w:val="16"/>
        </w:rPr>
        <w:t xml:space="preserve">, and </w:t>
      </w:r>
      <w:r w:rsidRPr="00932813">
        <w:rPr>
          <w:rStyle w:val="StyleUnderline"/>
          <w:rFonts w:asciiTheme="majorHAnsi" w:hAnsiTheme="majorHAnsi" w:cstheme="majorHAnsi"/>
          <w:highlight w:val="cyan"/>
        </w:rPr>
        <w:t>especially from</w:t>
      </w:r>
      <w:r w:rsidRPr="00932813">
        <w:rPr>
          <w:rStyle w:val="StyleUnderline"/>
          <w:rFonts w:asciiTheme="majorHAnsi" w:hAnsiTheme="majorHAnsi" w:cstheme="majorHAnsi"/>
        </w:rPr>
        <w:t xml:space="preserve"> those dominated by factors that</w:t>
      </w:r>
      <w:r w:rsidRPr="00932813">
        <w:rPr>
          <w:rFonts w:asciiTheme="majorHAnsi" w:hAnsiTheme="majorHAnsi" w:cstheme="majorHAnsi"/>
          <w:sz w:val="16"/>
        </w:rPr>
        <w:t xml:space="preserve"> generate or </w:t>
      </w:r>
      <w:r w:rsidRPr="00932813">
        <w:rPr>
          <w:rStyle w:val="Emphasis"/>
          <w:rFonts w:asciiTheme="majorHAnsi" w:hAnsiTheme="majorHAnsi" w:cstheme="majorHAnsi"/>
        </w:rPr>
        <w:t>facilitate the tyranny of the contemporary</w:t>
      </w:r>
      <w:r w:rsidRPr="00932813">
        <w:rPr>
          <w:rFonts w:asciiTheme="majorHAnsi" w:hAnsiTheme="majorHAnsi" w:cstheme="majorHAnsi"/>
          <w:sz w:val="16"/>
        </w:rPr>
        <w:t xml:space="preserve"> (and the perfect moral storm, more generally).</w:t>
      </w:r>
    </w:p>
    <w:p w14:paraId="3414B428" w14:textId="77777777" w:rsidR="00F568F8" w:rsidRPr="00932813" w:rsidRDefault="00F568F8" w:rsidP="00F568F8">
      <w:pPr>
        <w:rPr>
          <w:rStyle w:val="Emphasis"/>
          <w:rFonts w:asciiTheme="majorHAnsi" w:hAnsiTheme="majorHAnsi" w:cstheme="majorHAnsi"/>
        </w:rPr>
      </w:pPr>
      <w:r w:rsidRPr="00932813">
        <w:rPr>
          <w:rFonts w:asciiTheme="majorHAnsi" w:hAnsiTheme="majorHAnsi" w:cstheme="majorHAnsi"/>
          <w:sz w:val="16"/>
        </w:rPr>
        <w:t xml:space="preserve">Thus, for example, </w:t>
      </w:r>
      <w:r w:rsidRPr="00932813">
        <w:rPr>
          <w:rStyle w:val="StyleUnderline"/>
          <w:rFonts w:asciiTheme="majorHAnsi" w:hAnsiTheme="majorHAnsi" w:cstheme="majorHAnsi"/>
        </w:rPr>
        <w:t>attempts should be made to insulate the global constitutional convention from</w:t>
      </w:r>
      <w:r w:rsidRPr="00932813">
        <w:rPr>
          <w:rFonts w:asciiTheme="majorHAnsi" w:hAnsiTheme="majorHAnsi" w:cstheme="majorHAnsi"/>
          <w:sz w:val="16"/>
        </w:rPr>
        <w:t xml:space="preserve"> too much </w:t>
      </w:r>
      <w:r w:rsidRPr="00932813">
        <w:rPr>
          <w:rStyle w:val="StyleUnderline"/>
          <w:rFonts w:asciiTheme="majorHAnsi" w:hAnsiTheme="majorHAnsi" w:cstheme="majorHAnsi"/>
        </w:rPr>
        <w:t>influence from</w:t>
      </w:r>
      <w:r w:rsidRPr="00932813">
        <w:rPr>
          <w:rStyle w:val="Emphasis"/>
          <w:rFonts w:asciiTheme="majorHAnsi" w:hAnsiTheme="majorHAnsi" w:cstheme="majorHAnsi"/>
        </w:rPr>
        <w:t xml:space="preserve"> </w:t>
      </w:r>
      <w:r w:rsidRPr="00932813">
        <w:rPr>
          <w:rStyle w:val="Emphasis"/>
          <w:rFonts w:asciiTheme="majorHAnsi" w:hAnsiTheme="majorHAnsi" w:cstheme="majorHAnsi"/>
          <w:highlight w:val="cyan"/>
        </w:rPr>
        <w:t>short-term</w:t>
      </w:r>
      <w:r w:rsidRPr="00932813">
        <w:rPr>
          <w:rFonts w:asciiTheme="majorHAnsi" w:hAnsiTheme="majorHAnsi" w:cstheme="majorHAnsi"/>
          <w:sz w:val="16"/>
        </w:rPr>
        <w:t xml:space="preserve"> and narrowly economic </w:t>
      </w:r>
      <w:r w:rsidRPr="00932813">
        <w:rPr>
          <w:rStyle w:val="Emphasis"/>
          <w:rFonts w:asciiTheme="majorHAnsi" w:hAnsiTheme="majorHAnsi" w:cstheme="majorHAnsi"/>
          <w:highlight w:val="cyan"/>
        </w:rPr>
        <w:t>forces</w:t>
      </w:r>
      <w:r w:rsidRPr="00932813">
        <w:rPr>
          <w:rStyle w:val="Emphasis"/>
          <w:rFonts w:asciiTheme="majorHAnsi" w:hAnsiTheme="majorHAnsi" w:cstheme="majorHAnsi"/>
        </w:rPr>
        <w:t>.</w:t>
      </w:r>
    </w:p>
    <w:p w14:paraId="195031F5" w14:textId="77777777" w:rsidR="00F568F8" w:rsidRPr="00932813" w:rsidRDefault="00F568F8" w:rsidP="00F568F8">
      <w:pPr>
        <w:rPr>
          <w:rFonts w:asciiTheme="majorHAnsi" w:hAnsiTheme="majorHAnsi" w:cstheme="majorHAnsi"/>
          <w:sz w:val="16"/>
        </w:rPr>
      </w:pPr>
      <w:r w:rsidRPr="00932813">
        <w:rPr>
          <w:rStyle w:val="StyleUnderline"/>
          <w:rFonts w:asciiTheme="majorHAnsi" w:hAnsiTheme="majorHAnsi" w:cstheme="majorHAnsi"/>
        </w:rPr>
        <w:t xml:space="preserve">The second guideline concerns </w:t>
      </w:r>
      <w:proofErr w:type="gramStart"/>
      <w:r w:rsidRPr="00932813">
        <w:rPr>
          <w:rStyle w:val="Emphasis"/>
          <w:rFonts w:asciiTheme="majorHAnsi" w:hAnsiTheme="majorHAnsi" w:cstheme="majorHAnsi"/>
        </w:rPr>
        <w:t>limits</w:t>
      </w:r>
      <w:proofErr w:type="gramEnd"/>
      <w:r w:rsidRPr="00932813">
        <w:rPr>
          <w:rStyle w:val="StyleUnderline"/>
          <w:rFonts w:asciiTheme="majorHAnsi" w:hAnsiTheme="majorHAnsi" w:cstheme="majorHAnsi"/>
        </w:rPr>
        <w:t xml:space="preserve"> to</w:t>
      </w:r>
      <w:r w:rsidRPr="00932813">
        <w:rPr>
          <w:rFonts w:asciiTheme="majorHAnsi" w:hAnsiTheme="majorHAnsi" w:cstheme="majorHAnsi"/>
          <w:sz w:val="16"/>
        </w:rPr>
        <w:t xml:space="preserve"> that </w:t>
      </w:r>
      <w:r w:rsidRPr="00932813">
        <w:rPr>
          <w:rStyle w:val="StyleUnderline"/>
          <w:rFonts w:asciiTheme="majorHAnsi" w:hAnsiTheme="majorHAnsi" w:cstheme="majorHAnsi"/>
        </w:rPr>
        <w:t>independence</w:t>
      </w:r>
      <w:r w:rsidRPr="00932813">
        <w:rPr>
          <w:rFonts w:asciiTheme="majorHAnsi" w:hAnsiTheme="majorHAnsi" w:cstheme="majorHAnsi"/>
          <w:sz w:val="16"/>
        </w:rPr>
        <w:t>:</w:t>
      </w:r>
    </w:p>
    <w:p w14:paraId="34994C29" w14:textId="77777777" w:rsidR="00F568F8" w:rsidRPr="00932813" w:rsidRDefault="00F568F8" w:rsidP="00F568F8">
      <w:pPr>
        <w:ind w:firstLine="720"/>
        <w:rPr>
          <w:rFonts w:asciiTheme="majorHAnsi" w:hAnsiTheme="majorHAnsi" w:cstheme="majorHAnsi"/>
          <w:sz w:val="16"/>
        </w:rPr>
      </w:pPr>
      <w:r w:rsidRPr="00932813">
        <w:rPr>
          <w:rFonts w:asciiTheme="majorHAnsi" w:hAnsiTheme="majorHAnsi" w:cstheme="majorHAnsi"/>
          <w:sz w:val="16"/>
        </w:rPr>
        <w:t xml:space="preserve">(2) </w:t>
      </w:r>
      <w:r w:rsidRPr="00932813">
        <w:rPr>
          <w:rStyle w:val="Emphasis"/>
          <w:rFonts w:asciiTheme="majorHAnsi" w:hAnsiTheme="majorHAnsi" w:cstheme="majorHAnsi"/>
        </w:rPr>
        <w:t>Mutual Accountability</w:t>
      </w:r>
      <w:r w:rsidRPr="00932813">
        <w:rPr>
          <w:rStyle w:val="StyleUnderline"/>
          <w:rFonts w:asciiTheme="majorHAnsi" w:hAnsiTheme="majorHAnsi" w:cstheme="majorHAnsi"/>
        </w:rPr>
        <w:t>:</w:t>
      </w:r>
      <w:r w:rsidRPr="00932813">
        <w:rPr>
          <w:rFonts w:asciiTheme="majorHAnsi" w:hAnsiTheme="majorHAnsi" w:cstheme="majorHAnsi"/>
          <w:sz w:val="16"/>
        </w:rPr>
        <w:t xml:space="preserve"> Any global constitutional convention should be to some extent accountable to other </w:t>
      </w:r>
      <w:r w:rsidRPr="00932813">
        <w:rPr>
          <w:rStyle w:val="StyleUnderline"/>
          <w:rFonts w:asciiTheme="majorHAnsi" w:hAnsiTheme="majorHAnsi" w:cstheme="majorHAnsi"/>
          <w:highlight w:val="cyan"/>
        </w:rPr>
        <w:t>major institutions</w:t>
      </w:r>
      <w:r w:rsidRPr="00932813">
        <w:rPr>
          <w:rFonts w:asciiTheme="majorHAnsi" w:hAnsiTheme="majorHAnsi" w:cstheme="majorHAnsi"/>
          <w:sz w:val="16"/>
        </w:rPr>
        <w:t xml:space="preserve">, and they </w:t>
      </w:r>
      <w:r w:rsidRPr="00932813">
        <w:rPr>
          <w:rStyle w:val="Emphasis"/>
          <w:rFonts w:asciiTheme="majorHAnsi" w:hAnsiTheme="majorHAnsi" w:cstheme="majorHAnsi"/>
          <w:highlight w:val="cyan"/>
        </w:rPr>
        <w:t>should be accountable to it</w:t>
      </w:r>
      <w:r w:rsidRPr="00932813">
        <w:rPr>
          <w:rStyle w:val="Emphasis"/>
          <w:rFonts w:asciiTheme="majorHAnsi" w:hAnsiTheme="majorHAnsi" w:cstheme="majorHAnsi"/>
        </w:rPr>
        <w:t>.</w:t>
      </w:r>
    </w:p>
    <w:p w14:paraId="780B97A9" w14:textId="77777777" w:rsidR="00F568F8" w:rsidRPr="00932813" w:rsidRDefault="00F568F8" w:rsidP="00F568F8">
      <w:pPr>
        <w:rPr>
          <w:rFonts w:asciiTheme="majorHAnsi" w:hAnsiTheme="majorHAnsi" w:cstheme="majorHAnsi"/>
          <w:sz w:val="16"/>
        </w:rPr>
      </w:pPr>
      <w:r w:rsidRPr="00932813">
        <w:rPr>
          <w:rFonts w:asciiTheme="majorHAnsi" w:hAnsiTheme="majorHAnsi" w:cstheme="majorHAnsi"/>
          <w:sz w:val="16"/>
        </w:rPr>
        <w:t xml:space="preserve">Thus, for example, though the global constitutional convention should not be able to decide unilaterally that national institutions should be radically supplanted, nevertheless such </w:t>
      </w:r>
      <w:r w:rsidRPr="00932813">
        <w:rPr>
          <w:rStyle w:val="StyleUnderline"/>
          <w:rFonts w:asciiTheme="majorHAnsi" w:hAnsiTheme="majorHAnsi" w:cstheme="majorHAnsi"/>
        </w:rPr>
        <w:t>institutions</w:t>
      </w:r>
      <w:r w:rsidRPr="00932813">
        <w:rPr>
          <w:rStyle w:val="Emphasis"/>
          <w:rFonts w:asciiTheme="majorHAnsi" w:hAnsiTheme="majorHAnsi" w:cstheme="majorHAnsi"/>
        </w:rPr>
        <w:t xml:space="preserve"> should </w:t>
      </w:r>
      <w:r w:rsidRPr="00932813">
        <w:rPr>
          <w:rStyle w:val="Emphasis"/>
          <w:rFonts w:asciiTheme="majorHAnsi" w:hAnsiTheme="majorHAnsi" w:cstheme="majorHAnsi"/>
          <w:highlight w:val="cyan"/>
        </w:rPr>
        <w:t>no</w:t>
      </w:r>
      <w:r w:rsidRPr="00932813">
        <w:rPr>
          <w:rStyle w:val="Emphasis"/>
          <w:rFonts w:asciiTheme="majorHAnsi" w:hAnsiTheme="majorHAnsi" w:cstheme="majorHAnsi"/>
        </w:rPr>
        <w:t xml:space="preserve">t have a </w:t>
      </w:r>
      <w:r w:rsidRPr="00932813">
        <w:rPr>
          <w:rStyle w:val="Emphasis"/>
          <w:rFonts w:asciiTheme="majorHAnsi" w:hAnsiTheme="majorHAnsi" w:cstheme="majorHAnsi"/>
          <w:highlight w:val="cyan"/>
        </w:rPr>
        <w:t>simple veto</w:t>
      </w:r>
      <w:r w:rsidRPr="00932813">
        <w:rPr>
          <w:rStyle w:val="StyleUnderline"/>
          <w:rFonts w:asciiTheme="majorHAnsi" w:hAnsiTheme="majorHAnsi" w:cstheme="majorHAnsi"/>
        </w:rPr>
        <w:t xml:space="preserve"> on</w:t>
      </w:r>
      <w:r w:rsidRPr="00932813">
        <w:rPr>
          <w:rFonts w:asciiTheme="majorHAnsi" w:hAnsiTheme="majorHAnsi" w:cstheme="majorHAnsi"/>
          <w:sz w:val="16"/>
        </w:rPr>
        <w:t xml:space="preserve"> the </w:t>
      </w:r>
      <w:r w:rsidRPr="00932813">
        <w:rPr>
          <w:rStyle w:val="StyleUnderline"/>
          <w:rFonts w:asciiTheme="majorHAnsi" w:hAnsiTheme="majorHAnsi" w:cstheme="majorHAnsi"/>
        </w:rPr>
        <w:t>recommendations of the convention</w:t>
      </w:r>
      <w:r w:rsidRPr="00932813">
        <w:rPr>
          <w:rFonts w:asciiTheme="majorHAnsi" w:hAnsiTheme="majorHAnsi" w:cstheme="majorHAnsi"/>
          <w:sz w:val="16"/>
        </w:rPr>
        <w:t>, including those that would result in sharp limits to their powers.</w:t>
      </w:r>
    </w:p>
    <w:p w14:paraId="6FC61545" w14:textId="77777777" w:rsidR="00F568F8" w:rsidRPr="00932813" w:rsidRDefault="00F568F8" w:rsidP="00F568F8">
      <w:pPr>
        <w:rPr>
          <w:rStyle w:val="StyleUnderline"/>
          <w:rFonts w:asciiTheme="majorHAnsi" w:hAnsiTheme="majorHAnsi" w:cstheme="majorHAnsi"/>
        </w:rPr>
      </w:pPr>
      <w:r w:rsidRPr="00932813">
        <w:rPr>
          <w:rStyle w:val="StyleUnderline"/>
          <w:rFonts w:asciiTheme="majorHAnsi" w:hAnsiTheme="majorHAnsi" w:cstheme="majorHAnsi"/>
        </w:rPr>
        <w:t xml:space="preserve">A third guideline concerns </w:t>
      </w:r>
      <w:r w:rsidRPr="00932813">
        <w:rPr>
          <w:rStyle w:val="Emphasis"/>
          <w:rFonts w:asciiTheme="majorHAnsi" w:hAnsiTheme="majorHAnsi" w:cstheme="majorHAnsi"/>
        </w:rPr>
        <w:t>adequacy</w:t>
      </w:r>
      <w:r w:rsidRPr="00932813">
        <w:rPr>
          <w:rStyle w:val="StyleUnderline"/>
          <w:rFonts w:asciiTheme="majorHAnsi" w:hAnsiTheme="majorHAnsi" w:cstheme="majorHAnsi"/>
        </w:rPr>
        <w:t>:</w:t>
      </w:r>
    </w:p>
    <w:p w14:paraId="1D2AE10B" w14:textId="77777777" w:rsidR="00F568F8" w:rsidRPr="00932813" w:rsidRDefault="00F568F8" w:rsidP="00F568F8">
      <w:pPr>
        <w:ind w:firstLine="720"/>
        <w:rPr>
          <w:rFonts w:asciiTheme="majorHAnsi" w:hAnsiTheme="majorHAnsi" w:cstheme="majorHAnsi"/>
          <w:sz w:val="16"/>
        </w:rPr>
      </w:pPr>
      <w:r w:rsidRPr="00932813">
        <w:rPr>
          <w:rFonts w:asciiTheme="majorHAnsi" w:hAnsiTheme="majorHAnsi" w:cstheme="majorHAnsi"/>
          <w:sz w:val="16"/>
        </w:rPr>
        <w:t xml:space="preserve">(3) </w:t>
      </w:r>
      <w:r w:rsidRPr="00932813">
        <w:rPr>
          <w:rStyle w:val="Emphasis"/>
          <w:rFonts w:asciiTheme="majorHAnsi" w:hAnsiTheme="majorHAnsi" w:cstheme="majorHAnsi"/>
        </w:rPr>
        <w:t>Functional Adequacy</w:t>
      </w:r>
      <w:r w:rsidRPr="00932813">
        <w:rPr>
          <w:rStyle w:val="StyleUnderline"/>
          <w:rFonts w:asciiTheme="majorHAnsi" w:hAnsiTheme="majorHAnsi" w:cstheme="majorHAnsi"/>
        </w:rPr>
        <w:t>: The global constitutional convention should be constructed in</w:t>
      </w:r>
      <w:r w:rsidRPr="00932813">
        <w:rPr>
          <w:rFonts w:asciiTheme="majorHAnsi" w:hAnsiTheme="majorHAnsi" w:cstheme="majorHAnsi"/>
          <w:sz w:val="16"/>
        </w:rPr>
        <w:t xml:space="preserve"> such </w:t>
      </w:r>
      <w:r w:rsidRPr="00932813">
        <w:rPr>
          <w:rStyle w:val="StyleUnderline"/>
          <w:rFonts w:asciiTheme="majorHAnsi" w:hAnsiTheme="majorHAnsi" w:cstheme="majorHAnsi"/>
        </w:rPr>
        <w:t xml:space="preserve">a way that it is highly likely to produce recommendations </w:t>
      </w:r>
      <w:r w:rsidRPr="00932813">
        <w:rPr>
          <w:rFonts w:asciiTheme="majorHAnsi" w:hAnsiTheme="majorHAnsi" w:cstheme="majorHAnsi"/>
          <w:sz w:val="16"/>
        </w:rPr>
        <w:t xml:space="preserve">that are </w:t>
      </w:r>
      <w:r w:rsidRPr="00932813">
        <w:rPr>
          <w:rStyle w:val="StyleUnderline"/>
          <w:rFonts w:asciiTheme="majorHAnsi" w:hAnsiTheme="majorHAnsi" w:cstheme="majorHAnsi"/>
        </w:rPr>
        <w:t>functionally adequate to the task.</w:t>
      </w:r>
    </w:p>
    <w:p w14:paraId="110828E8" w14:textId="77777777" w:rsidR="00F568F8" w:rsidRPr="00932813" w:rsidRDefault="00F568F8" w:rsidP="00F568F8">
      <w:pPr>
        <w:rPr>
          <w:rStyle w:val="StyleUnderline"/>
          <w:rFonts w:asciiTheme="majorHAnsi" w:hAnsiTheme="majorHAnsi" w:cstheme="majorHAnsi"/>
          <w:sz w:val="16"/>
        </w:rPr>
      </w:pPr>
      <w:r w:rsidRPr="00932813">
        <w:rPr>
          <w:rFonts w:asciiTheme="majorHAnsi" w:hAnsiTheme="majorHAnsi" w:cstheme="majorHAnsi"/>
          <w:sz w:val="16"/>
        </w:rPr>
        <w:t xml:space="preserve">Thus, for example, the </w:t>
      </w:r>
      <w:r w:rsidRPr="00932813">
        <w:rPr>
          <w:rStyle w:val="StyleUnderline"/>
          <w:rFonts w:asciiTheme="majorHAnsi" w:hAnsiTheme="majorHAnsi" w:cstheme="majorHAnsi"/>
          <w:highlight w:val="cyan"/>
        </w:rPr>
        <w:t>tasks</w:t>
      </w:r>
      <w:r w:rsidRPr="00932813">
        <w:rPr>
          <w:rFonts w:asciiTheme="majorHAnsi" w:hAnsiTheme="majorHAnsi" w:cstheme="majorHAnsi"/>
          <w:sz w:val="16"/>
        </w:rPr>
        <w:t xml:space="preserve"> of the global constitutional convention </w:t>
      </w:r>
      <w:r w:rsidRPr="00932813">
        <w:rPr>
          <w:rStyle w:val="StyleUnderline"/>
          <w:rFonts w:asciiTheme="majorHAnsi" w:hAnsiTheme="majorHAnsi" w:cstheme="majorHAnsi"/>
          <w:highlight w:val="cyan"/>
        </w:rPr>
        <w:t xml:space="preserve">should not be assigned to </w:t>
      </w:r>
      <w:r w:rsidRPr="00932813">
        <w:rPr>
          <w:rStyle w:val="Emphasis"/>
          <w:rFonts w:asciiTheme="majorHAnsi" w:hAnsiTheme="majorHAnsi" w:cstheme="majorHAnsi"/>
          <w:highlight w:val="cyan"/>
          <w:bdr w:val="single" w:sz="4" w:space="0" w:color="auto"/>
        </w:rPr>
        <w:t>any</w:t>
      </w:r>
      <w:r w:rsidRPr="00932813">
        <w:rPr>
          <w:rStyle w:val="Emphasis"/>
          <w:rFonts w:asciiTheme="majorHAnsi" w:hAnsiTheme="majorHAnsi" w:cstheme="majorHAnsi"/>
          <w:bdr w:val="single" w:sz="4" w:space="0" w:color="auto"/>
        </w:rPr>
        <w:t xml:space="preserve"> currently </w:t>
      </w:r>
      <w:r w:rsidRPr="00932813">
        <w:rPr>
          <w:rStyle w:val="Emphasis"/>
          <w:rFonts w:asciiTheme="majorHAnsi" w:hAnsiTheme="majorHAnsi" w:cstheme="majorHAnsi"/>
          <w:highlight w:val="cyan"/>
          <w:bdr w:val="single" w:sz="4" w:space="0" w:color="auto"/>
        </w:rPr>
        <w:t>existing body</w:t>
      </w:r>
      <w:r w:rsidRPr="00932813">
        <w:rPr>
          <w:rFonts w:asciiTheme="majorHAnsi" w:hAnsiTheme="majorHAnsi" w:cstheme="majorHAnsi"/>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932813">
        <w:rPr>
          <w:rStyle w:val="StyleUnderline"/>
          <w:rFonts w:asciiTheme="majorHAnsi" w:hAnsiTheme="majorHAnsi" w:cstheme="majorHAnsi"/>
        </w:rPr>
        <w:t>such proposals</w:t>
      </w:r>
      <w:r w:rsidRPr="00932813">
        <w:rPr>
          <w:rFonts w:asciiTheme="majorHAnsi" w:hAnsiTheme="majorHAnsi" w:cstheme="majorHAnsi"/>
          <w:sz w:val="16"/>
        </w:rPr>
        <w:t xml:space="preserve"> may have merit for some purposes (for example, </w:t>
      </w:r>
      <w:r w:rsidRPr="00932813">
        <w:rPr>
          <w:rStyle w:val="StyleUnderline"/>
          <w:rFonts w:asciiTheme="majorHAnsi" w:hAnsiTheme="majorHAnsi" w:cstheme="majorHAnsi"/>
        </w:rPr>
        <w:t>as pragmatic</w:t>
      </w:r>
      <w:r w:rsidRPr="00932813">
        <w:rPr>
          <w:rFonts w:asciiTheme="majorHAnsi" w:hAnsiTheme="majorHAnsi" w:cstheme="majorHAnsi"/>
          <w:sz w:val="16"/>
        </w:rPr>
        <w:t xml:space="preserve">, incremental </w:t>
      </w:r>
      <w:r w:rsidRPr="00932813">
        <w:rPr>
          <w:rStyle w:val="StyleUnderline"/>
          <w:rFonts w:asciiTheme="majorHAnsi" w:hAnsiTheme="majorHAnsi" w:cstheme="majorHAnsi"/>
        </w:rPr>
        <w:t>suggestions to highlight the importance of intergenerational issues</w:t>
      </w:r>
      <w:r w:rsidRPr="00932813">
        <w:rPr>
          <w:rFonts w:asciiTheme="majorHAnsi" w:hAnsiTheme="majorHAnsi" w:cstheme="majorHAnsi"/>
          <w:sz w:val="16"/>
        </w:rPr>
        <w:t xml:space="preserve">), they </w:t>
      </w:r>
      <w:r w:rsidRPr="00932813">
        <w:rPr>
          <w:rStyle w:val="StyleUnderline"/>
          <w:rFonts w:asciiTheme="majorHAnsi" w:hAnsiTheme="majorHAnsi" w:cstheme="majorHAnsi"/>
        </w:rPr>
        <w:t xml:space="preserve">are </w:t>
      </w:r>
      <w:r w:rsidRPr="00932813">
        <w:rPr>
          <w:rStyle w:val="Emphasis"/>
          <w:rFonts w:asciiTheme="majorHAnsi" w:hAnsiTheme="majorHAnsi" w:cstheme="majorHAnsi"/>
        </w:rPr>
        <w:t>too</w:t>
      </w:r>
      <w:r w:rsidRPr="00932813">
        <w:rPr>
          <w:rStyle w:val="StyleUnderline"/>
          <w:rFonts w:asciiTheme="majorHAnsi" w:hAnsiTheme="majorHAnsi" w:cstheme="majorHAnsi"/>
        </w:rPr>
        <w:t xml:space="preserve"> </w:t>
      </w:r>
      <w:r w:rsidRPr="00932813">
        <w:rPr>
          <w:rStyle w:val="Emphasis"/>
          <w:rFonts w:asciiTheme="majorHAnsi" w:hAnsiTheme="majorHAnsi" w:cstheme="majorHAnsi"/>
        </w:rPr>
        <w:t>modest</w:t>
      </w:r>
      <w:r w:rsidRPr="00932813">
        <w:rPr>
          <w:rFonts w:asciiTheme="majorHAnsi" w:hAnsiTheme="majorHAnsi" w:cstheme="majorHAnsi"/>
          <w:sz w:val="16"/>
        </w:rPr>
        <w:t xml:space="preserve">, in my opinion, </w:t>
      </w:r>
      <w:r w:rsidRPr="00932813">
        <w:rPr>
          <w:rStyle w:val="StyleUnderline"/>
          <w:rFonts w:asciiTheme="majorHAnsi" w:hAnsiTheme="majorHAnsi" w:cstheme="majorHAnsi"/>
        </w:rPr>
        <w:t xml:space="preserve">to </w:t>
      </w:r>
      <w:r w:rsidRPr="00932813">
        <w:rPr>
          <w:rStyle w:val="Emphasis"/>
          <w:rFonts w:asciiTheme="majorHAnsi" w:hAnsiTheme="majorHAnsi" w:cstheme="majorHAnsi"/>
        </w:rPr>
        <w:t>reflect</w:t>
      </w:r>
      <w:r w:rsidRPr="00932813">
        <w:rPr>
          <w:rStyle w:val="StyleUnderline"/>
          <w:rFonts w:asciiTheme="majorHAnsi" w:hAnsiTheme="majorHAnsi" w:cstheme="majorHAnsi"/>
        </w:rPr>
        <w:t xml:space="preserve"> the </w:t>
      </w:r>
      <w:r w:rsidRPr="00932813">
        <w:rPr>
          <w:rStyle w:val="Emphasis"/>
          <w:rFonts w:asciiTheme="majorHAnsi" w:hAnsiTheme="majorHAnsi" w:cstheme="majorHAnsi"/>
        </w:rPr>
        <w:t>gravity</w:t>
      </w:r>
      <w:r w:rsidRPr="00932813">
        <w:rPr>
          <w:rStyle w:val="StyleUnderline"/>
          <w:rFonts w:asciiTheme="majorHAnsi" w:hAnsiTheme="majorHAnsi" w:cstheme="majorHAnsi"/>
        </w:rPr>
        <w:t xml:space="preserve"> </w:t>
      </w:r>
      <w:r w:rsidRPr="00932813">
        <w:rPr>
          <w:rStyle w:val="Emphasis"/>
          <w:rFonts w:asciiTheme="majorHAnsi" w:hAnsiTheme="majorHAnsi" w:cstheme="majorHAnsi"/>
        </w:rPr>
        <w:t>of</w:t>
      </w:r>
      <w:r w:rsidRPr="00932813">
        <w:rPr>
          <w:rFonts w:asciiTheme="majorHAnsi" w:hAnsiTheme="majorHAnsi" w:cstheme="majorHAnsi"/>
          <w:sz w:val="16"/>
        </w:rPr>
        <w:t xml:space="preserve"> the </w:t>
      </w:r>
      <w:r w:rsidRPr="00932813">
        <w:rPr>
          <w:rStyle w:val="Emphasis"/>
          <w:rFonts w:asciiTheme="majorHAnsi" w:hAnsiTheme="majorHAnsi" w:cstheme="majorHAnsi"/>
        </w:rPr>
        <w:t>threats</w:t>
      </w:r>
      <w:r w:rsidRPr="00932813">
        <w:rPr>
          <w:rFonts w:asciiTheme="majorHAnsi" w:hAnsiTheme="majorHAnsi" w:cstheme="majorHAnsi"/>
          <w:sz w:val="16"/>
        </w:rPr>
        <w:t xml:space="preserve"> posed by climate change in particular, </w:t>
      </w:r>
      <w:r w:rsidRPr="00932813">
        <w:rPr>
          <w:rStyle w:val="StyleUnderline"/>
          <w:rFonts w:asciiTheme="majorHAnsi" w:hAnsiTheme="majorHAnsi" w:cstheme="majorHAnsi"/>
        </w:rPr>
        <w:t>and the perfect moral storm</w:t>
      </w:r>
      <w:r w:rsidRPr="00932813">
        <w:rPr>
          <w:rFonts w:asciiTheme="majorHAnsi" w:hAnsiTheme="majorHAnsi" w:cstheme="majorHAnsi"/>
          <w:sz w:val="16"/>
        </w:rPr>
        <w:t xml:space="preserve"> more generally.</w:t>
      </w:r>
    </w:p>
    <w:p w14:paraId="011611D2" w14:textId="77777777" w:rsidR="00F568F8" w:rsidRPr="00932813" w:rsidRDefault="00F568F8" w:rsidP="00F568F8">
      <w:pPr>
        <w:rPr>
          <w:rFonts w:asciiTheme="majorHAnsi" w:hAnsiTheme="majorHAnsi" w:cstheme="majorHAnsi"/>
          <w:sz w:val="16"/>
          <w:szCs w:val="16"/>
        </w:rPr>
      </w:pPr>
      <w:r w:rsidRPr="00932813">
        <w:rPr>
          <w:rFonts w:asciiTheme="majorHAnsi" w:hAnsiTheme="majorHAnsi" w:cstheme="majorHAnsi"/>
          <w:sz w:val="16"/>
          <w:szCs w:val="16"/>
        </w:rPr>
        <w:t>Aims</w:t>
      </w:r>
    </w:p>
    <w:p w14:paraId="46B647FB" w14:textId="77777777" w:rsidR="00F568F8" w:rsidRPr="00932813" w:rsidRDefault="00F568F8" w:rsidP="00F568F8">
      <w:pPr>
        <w:rPr>
          <w:rFonts w:asciiTheme="majorHAnsi" w:hAnsiTheme="majorHAnsi" w:cstheme="majorHAnsi"/>
          <w:sz w:val="16"/>
        </w:rPr>
      </w:pPr>
      <w:r w:rsidRPr="00932813">
        <w:rPr>
          <w:rFonts w:asciiTheme="majorHAnsi" w:hAnsiTheme="majorHAnsi" w:cstheme="majorHAnsi"/>
          <w:sz w:val="16"/>
        </w:rPr>
        <w:t xml:space="preserve">A second set of guidelines concerns the aims of the global constitutional convention. Here, </w:t>
      </w:r>
      <w:r w:rsidRPr="00932813">
        <w:rPr>
          <w:rStyle w:val="StyleUnderline"/>
          <w:rFonts w:asciiTheme="majorHAnsi" w:hAnsiTheme="majorHAnsi" w:cstheme="majorHAnsi"/>
        </w:rPr>
        <w:t>the perfect moral storm analysis would suggest</w:t>
      </w:r>
      <w:r w:rsidRPr="00932813">
        <w:rPr>
          <w:rFonts w:asciiTheme="majorHAnsi" w:hAnsiTheme="majorHAnsi" w:cstheme="majorHAnsi"/>
          <w:sz w:val="16"/>
        </w:rPr>
        <w:t>:</w:t>
      </w:r>
    </w:p>
    <w:p w14:paraId="59F445D8" w14:textId="77777777" w:rsidR="00F568F8" w:rsidRPr="00932813" w:rsidRDefault="00F568F8" w:rsidP="00F568F8">
      <w:pPr>
        <w:ind w:left="720"/>
        <w:rPr>
          <w:rStyle w:val="StyleUnderline"/>
          <w:rFonts w:asciiTheme="majorHAnsi" w:hAnsiTheme="majorHAnsi" w:cstheme="majorHAnsi"/>
        </w:rPr>
      </w:pPr>
      <w:r w:rsidRPr="00932813">
        <w:rPr>
          <w:rFonts w:asciiTheme="majorHAnsi" w:hAnsiTheme="majorHAnsi" w:cstheme="majorHAnsi"/>
          <w:sz w:val="16"/>
        </w:rPr>
        <w:t xml:space="preserve">(4) </w:t>
      </w:r>
      <w:r w:rsidRPr="00932813">
        <w:rPr>
          <w:rStyle w:val="Emphasis"/>
          <w:rFonts w:asciiTheme="majorHAnsi" w:hAnsiTheme="majorHAnsi" w:cstheme="majorHAnsi"/>
        </w:rPr>
        <w:t>Comprehensiveness</w:t>
      </w:r>
      <w:r w:rsidRPr="00932813">
        <w:rPr>
          <w:rStyle w:val="StyleUnderline"/>
          <w:rFonts w:asciiTheme="majorHAnsi" w:hAnsiTheme="majorHAnsi" w:cstheme="majorHAnsi"/>
        </w:rPr>
        <w:t xml:space="preserve">: The </w:t>
      </w:r>
      <w:r w:rsidRPr="00932813">
        <w:rPr>
          <w:rStyle w:val="StyleUnderline"/>
          <w:rFonts w:asciiTheme="majorHAnsi" w:hAnsiTheme="majorHAnsi" w:cstheme="majorHAnsi"/>
          <w:highlight w:val="cyan"/>
        </w:rPr>
        <w:t>convention should</w:t>
      </w:r>
      <w:r w:rsidRPr="00932813">
        <w:rPr>
          <w:rStyle w:val="StyleUnderline"/>
          <w:rFonts w:asciiTheme="majorHAnsi" w:hAnsiTheme="majorHAnsi" w:cstheme="majorHAnsi"/>
        </w:rPr>
        <w:t xml:space="preserve"> be under a mandate to </w:t>
      </w:r>
      <w:r w:rsidRPr="00932813">
        <w:rPr>
          <w:rStyle w:val="StyleUnderline"/>
          <w:rFonts w:asciiTheme="majorHAnsi" w:hAnsiTheme="majorHAnsi" w:cstheme="majorHAnsi"/>
          <w:highlight w:val="cyan"/>
        </w:rPr>
        <w:t>consider a</w:t>
      </w:r>
      <w:r w:rsidRPr="00932813">
        <w:rPr>
          <w:rStyle w:val="StyleUnderline"/>
          <w:rFonts w:asciiTheme="majorHAnsi" w:hAnsiTheme="majorHAnsi" w:cstheme="majorHAnsi"/>
        </w:rPr>
        <w:t xml:space="preserve"> </w:t>
      </w:r>
      <w:r w:rsidRPr="00932813">
        <w:rPr>
          <w:rStyle w:val="Emphasis"/>
          <w:rFonts w:asciiTheme="majorHAnsi" w:hAnsiTheme="majorHAnsi" w:cstheme="majorHAnsi"/>
        </w:rPr>
        <w:t>very</w:t>
      </w:r>
      <w:r w:rsidRPr="00932813">
        <w:rPr>
          <w:rStyle w:val="StyleUnderline"/>
          <w:rFonts w:asciiTheme="majorHAnsi" w:hAnsiTheme="majorHAnsi" w:cstheme="majorHAnsi"/>
        </w:rPr>
        <w:t xml:space="preserve"> </w:t>
      </w:r>
      <w:r w:rsidRPr="00932813">
        <w:rPr>
          <w:rStyle w:val="Emphasis"/>
          <w:rFonts w:asciiTheme="majorHAnsi" w:hAnsiTheme="majorHAnsi" w:cstheme="majorHAnsi"/>
          <w:highlight w:val="cyan"/>
        </w:rPr>
        <w:t>broad</w:t>
      </w:r>
      <w:r w:rsidRPr="00932813">
        <w:rPr>
          <w:rStyle w:val="StyleUnderline"/>
          <w:rFonts w:asciiTheme="majorHAnsi" w:hAnsiTheme="majorHAnsi" w:cstheme="majorHAnsi"/>
          <w:highlight w:val="cyan"/>
        </w:rPr>
        <w:t xml:space="preserve"> </w:t>
      </w:r>
      <w:r w:rsidRPr="00932813">
        <w:rPr>
          <w:rStyle w:val="Emphasis"/>
          <w:rFonts w:asciiTheme="majorHAnsi" w:hAnsiTheme="majorHAnsi" w:cstheme="majorHAnsi"/>
          <w:highlight w:val="cyan"/>
        </w:rPr>
        <w:t>range</w:t>
      </w:r>
      <w:r w:rsidRPr="00932813">
        <w:rPr>
          <w:rStyle w:val="StyleUnderline"/>
          <w:rFonts w:asciiTheme="majorHAnsi" w:hAnsiTheme="majorHAnsi" w:cstheme="majorHAnsi"/>
          <w:highlight w:val="cyan"/>
        </w:rPr>
        <w:t xml:space="preserve"> of</w:t>
      </w:r>
      <w:r w:rsidRPr="00932813">
        <w:rPr>
          <w:rStyle w:val="StyleUnderline"/>
          <w:rFonts w:asciiTheme="majorHAnsi" w:hAnsiTheme="majorHAnsi" w:cstheme="majorHAnsi"/>
        </w:rPr>
        <w:t xml:space="preserve"> </w:t>
      </w:r>
      <w:r w:rsidRPr="00932813">
        <w:rPr>
          <w:rStyle w:val="Emphasis"/>
          <w:rFonts w:asciiTheme="majorHAnsi" w:hAnsiTheme="majorHAnsi" w:cstheme="majorHAnsi"/>
        </w:rPr>
        <w:t>global</w:t>
      </w:r>
      <w:r w:rsidRPr="00932813">
        <w:rPr>
          <w:rStyle w:val="StyleUnderline"/>
          <w:rFonts w:asciiTheme="majorHAnsi" w:hAnsiTheme="majorHAnsi" w:cstheme="majorHAnsi"/>
        </w:rPr>
        <w:t xml:space="preserve">, </w:t>
      </w:r>
      <w:r w:rsidRPr="00932813">
        <w:rPr>
          <w:rStyle w:val="Emphasis"/>
          <w:rFonts w:asciiTheme="majorHAnsi" w:hAnsiTheme="majorHAnsi" w:cstheme="majorHAnsi"/>
        </w:rPr>
        <w:t>intergenerational</w:t>
      </w:r>
      <w:r w:rsidRPr="00932813">
        <w:rPr>
          <w:rStyle w:val="StyleUnderline"/>
          <w:rFonts w:asciiTheme="majorHAnsi" w:hAnsiTheme="majorHAnsi" w:cstheme="majorHAnsi"/>
        </w:rPr>
        <w:t xml:space="preserve"> </w:t>
      </w:r>
      <w:r w:rsidRPr="00932813">
        <w:rPr>
          <w:rStyle w:val="Emphasis"/>
          <w:rFonts w:asciiTheme="majorHAnsi" w:hAnsiTheme="majorHAnsi" w:cstheme="majorHAnsi"/>
          <w:highlight w:val="cyan"/>
        </w:rPr>
        <w:t>issues</w:t>
      </w:r>
      <w:r w:rsidRPr="00932813">
        <w:rPr>
          <w:rStyle w:val="StyleUnderline"/>
          <w:rFonts w:asciiTheme="majorHAnsi" w:hAnsiTheme="majorHAnsi" w:cstheme="majorHAnsi"/>
        </w:rPr>
        <w:t>, to focus on</w:t>
      </w:r>
      <w:r w:rsidRPr="00932813">
        <w:rPr>
          <w:rFonts w:asciiTheme="majorHAnsi" w:hAnsiTheme="majorHAnsi" w:cstheme="majorHAnsi"/>
          <w:sz w:val="16"/>
        </w:rPr>
        <w:t xml:space="preserve"> such issues </w:t>
      </w:r>
      <w:r w:rsidRPr="00932813">
        <w:rPr>
          <w:rStyle w:val="StyleUnderline"/>
          <w:rFonts w:asciiTheme="majorHAnsi" w:hAnsiTheme="majorHAnsi" w:cstheme="majorHAnsi"/>
        </w:rPr>
        <w:t xml:space="preserve">at a </w:t>
      </w:r>
      <w:r w:rsidRPr="00932813">
        <w:rPr>
          <w:rStyle w:val="Emphasis"/>
          <w:rFonts w:asciiTheme="majorHAnsi" w:hAnsiTheme="majorHAnsi" w:cstheme="majorHAnsi"/>
        </w:rPr>
        <w:t>foundational</w:t>
      </w:r>
      <w:r w:rsidRPr="00932813">
        <w:rPr>
          <w:rStyle w:val="StyleUnderline"/>
          <w:rFonts w:asciiTheme="majorHAnsi" w:hAnsiTheme="majorHAnsi" w:cstheme="majorHAnsi"/>
        </w:rPr>
        <w:t xml:space="preserve"> </w:t>
      </w:r>
      <w:r w:rsidRPr="00932813">
        <w:rPr>
          <w:rStyle w:val="Emphasis"/>
          <w:rFonts w:asciiTheme="majorHAnsi" w:hAnsiTheme="majorHAnsi" w:cstheme="majorHAnsi"/>
        </w:rPr>
        <w:t>level</w:t>
      </w:r>
      <w:r w:rsidRPr="00932813">
        <w:rPr>
          <w:rStyle w:val="StyleUnderline"/>
          <w:rFonts w:asciiTheme="majorHAnsi" w:hAnsiTheme="majorHAnsi" w:cstheme="majorHAnsi"/>
        </w:rPr>
        <w:t>, and to recommend institutional reform accordingly.</w:t>
      </w:r>
    </w:p>
    <w:p w14:paraId="0B2856B9" w14:textId="77777777" w:rsidR="00F568F8" w:rsidRPr="00932813" w:rsidRDefault="00F568F8" w:rsidP="00F568F8">
      <w:pPr>
        <w:ind w:left="720"/>
        <w:rPr>
          <w:rStyle w:val="StyleUnderline"/>
          <w:rFonts w:asciiTheme="majorHAnsi" w:hAnsiTheme="majorHAnsi" w:cstheme="majorHAnsi"/>
        </w:rPr>
      </w:pPr>
      <w:r w:rsidRPr="00932813">
        <w:rPr>
          <w:rFonts w:asciiTheme="majorHAnsi" w:hAnsiTheme="majorHAnsi" w:cstheme="majorHAnsi"/>
          <w:sz w:val="16"/>
        </w:rPr>
        <w:t xml:space="preserve">(5) </w:t>
      </w:r>
      <w:r w:rsidRPr="00932813">
        <w:rPr>
          <w:rStyle w:val="Emphasis"/>
          <w:rFonts w:asciiTheme="majorHAnsi" w:hAnsiTheme="majorHAnsi" w:cstheme="majorHAnsi"/>
        </w:rPr>
        <w:t>Standing Authority</w:t>
      </w:r>
      <w:r w:rsidRPr="00932813">
        <w:rPr>
          <w:rFonts w:asciiTheme="majorHAnsi" w:hAnsiTheme="majorHAnsi" w:cstheme="majorHAnsi"/>
          <w:sz w:val="16"/>
        </w:rPr>
        <w:t xml:space="preserve">: Though </w:t>
      </w:r>
      <w:r w:rsidRPr="00932813">
        <w:rPr>
          <w:rStyle w:val="StyleUnderline"/>
          <w:rFonts w:asciiTheme="majorHAnsi" w:hAnsiTheme="majorHAnsi" w:cstheme="majorHAnsi"/>
        </w:rPr>
        <w:t>the convention</w:t>
      </w:r>
      <w:r w:rsidRPr="00932813">
        <w:rPr>
          <w:rFonts w:asciiTheme="majorHAnsi" w:hAnsiTheme="majorHAnsi" w:cstheme="majorHAnsi"/>
          <w:sz w:val="16"/>
        </w:rPr>
        <w:t xml:space="preserve"> may recommend the establishment of some temporary and issue-specific bodies, its focus </w:t>
      </w:r>
      <w:r w:rsidRPr="00932813">
        <w:rPr>
          <w:rStyle w:val="StyleUnderline"/>
          <w:rFonts w:asciiTheme="majorHAnsi" w:hAnsiTheme="majorHAnsi" w:cstheme="majorHAnsi"/>
        </w:rPr>
        <w:t>should</w:t>
      </w:r>
      <w:r w:rsidRPr="00932813">
        <w:rPr>
          <w:rFonts w:asciiTheme="majorHAnsi" w:hAnsiTheme="majorHAnsi" w:cstheme="majorHAnsi"/>
          <w:sz w:val="16"/>
        </w:rPr>
        <w:t xml:space="preserve"> be on the </w:t>
      </w:r>
      <w:r w:rsidRPr="00932813">
        <w:rPr>
          <w:rStyle w:val="Emphasis"/>
          <w:rFonts w:asciiTheme="majorHAnsi" w:hAnsiTheme="majorHAnsi" w:cstheme="majorHAnsi"/>
        </w:rPr>
        <w:t>establish</w:t>
      </w:r>
      <w:r w:rsidRPr="00932813">
        <w:rPr>
          <w:rFonts w:asciiTheme="majorHAnsi" w:hAnsiTheme="majorHAnsi" w:cstheme="majorHAnsi"/>
          <w:sz w:val="16"/>
        </w:rPr>
        <w:t xml:space="preserve">ment of </w:t>
      </w:r>
      <w:r w:rsidRPr="00932813">
        <w:rPr>
          <w:rStyle w:val="Emphasis"/>
          <w:rFonts w:asciiTheme="majorHAnsi" w:hAnsiTheme="majorHAnsi" w:cstheme="majorHAnsi"/>
        </w:rPr>
        <w:t>institutions</w:t>
      </w:r>
      <w:r w:rsidRPr="00932813">
        <w:rPr>
          <w:rStyle w:val="StyleUnderline"/>
          <w:rFonts w:asciiTheme="majorHAnsi" w:hAnsiTheme="majorHAnsi" w:cstheme="majorHAnsi"/>
        </w:rPr>
        <w:t xml:space="preserve"> with standing authority over the long term.</w:t>
      </w:r>
    </w:p>
    <w:p w14:paraId="2593B639" w14:textId="77777777" w:rsidR="00F568F8" w:rsidRPr="00932813" w:rsidRDefault="00F568F8" w:rsidP="00F568F8">
      <w:pPr>
        <w:rPr>
          <w:rStyle w:val="StyleUnderline"/>
          <w:rFonts w:asciiTheme="majorHAnsi" w:hAnsiTheme="majorHAnsi" w:cstheme="majorHAnsi"/>
        </w:rPr>
      </w:pPr>
      <w:r w:rsidRPr="00932813">
        <w:rPr>
          <w:rStyle w:val="StyleUnderline"/>
          <w:rFonts w:asciiTheme="majorHAnsi" w:hAnsiTheme="majorHAnsi" w:cstheme="majorHAnsi"/>
        </w:rPr>
        <w:t xml:space="preserve">These </w:t>
      </w:r>
      <w:r w:rsidRPr="00932813">
        <w:rPr>
          <w:rStyle w:val="StyleUnderline"/>
          <w:rFonts w:asciiTheme="majorHAnsi" w:hAnsiTheme="majorHAnsi" w:cstheme="majorHAnsi"/>
          <w:highlight w:val="cyan"/>
        </w:rPr>
        <w:t>guidelines</w:t>
      </w:r>
      <w:r w:rsidRPr="00932813">
        <w:rPr>
          <w:rFonts w:asciiTheme="majorHAnsi" w:hAnsiTheme="majorHAnsi" w:cstheme="majorHAnsi"/>
          <w:sz w:val="16"/>
        </w:rPr>
        <w:t xml:space="preserve"> are significant in that they </w:t>
      </w:r>
      <w:r w:rsidRPr="00932813">
        <w:rPr>
          <w:rStyle w:val="Emphasis"/>
          <w:rFonts w:asciiTheme="majorHAnsi" w:hAnsiTheme="majorHAnsi" w:cstheme="majorHAnsi"/>
          <w:highlight w:val="cyan"/>
        </w:rPr>
        <w:t>stand</w:t>
      </w:r>
      <w:r w:rsidRPr="00932813">
        <w:rPr>
          <w:rStyle w:val="StyleUnderline"/>
          <w:rFonts w:asciiTheme="majorHAnsi" w:hAnsiTheme="majorHAnsi" w:cstheme="majorHAnsi"/>
          <w:highlight w:val="cyan"/>
        </w:rPr>
        <w:t xml:space="preserve"> </w:t>
      </w:r>
      <w:r w:rsidRPr="00932813">
        <w:rPr>
          <w:rStyle w:val="Emphasis"/>
          <w:rFonts w:asciiTheme="majorHAnsi" w:hAnsiTheme="majorHAnsi" w:cstheme="majorHAnsi"/>
          <w:highlight w:val="cyan"/>
        </w:rPr>
        <w:t>against</w:t>
      </w:r>
      <w:r w:rsidRPr="00932813">
        <w:rPr>
          <w:rStyle w:val="StyleUnderline"/>
          <w:rFonts w:asciiTheme="majorHAnsi" w:hAnsiTheme="majorHAnsi" w:cstheme="majorHAnsi"/>
          <w:highlight w:val="cyan"/>
        </w:rPr>
        <w:t xml:space="preserve"> </w:t>
      </w:r>
      <w:r w:rsidRPr="00932813">
        <w:rPr>
          <w:rStyle w:val="Emphasis"/>
          <w:rFonts w:asciiTheme="majorHAnsi" w:hAnsiTheme="majorHAnsi" w:cstheme="majorHAnsi"/>
          <w:highlight w:val="cyan"/>
        </w:rPr>
        <w:t>existing</w:t>
      </w:r>
      <w:r w:rsidRPr="00932813">
        <w:rPr>
          <w:rStyle w:val="Emphasis"/>
          <w:rFonts w:asciiTheme="majorHAnsi" w:hAnsiTheme="majorHAnsi" w:cstheme="majorHAnsi"/>
        </w:rPr>
        <w:t xml:space="preserve"> issue-specific </w:t>
      </w:r>
      <w:r w:rsidRPr="00932813">
        <w:rPr>
          <w:rStyle w:val="Emphasis"/>
          <w:rFonts w:asciiTheme="majorHAnsi" w:hAnsiTheme="majorHAnsi" w:cstheme="majorHAnsi"/>
          <w:highlight w:val="cyan"/>
        </w:rPr>
        <w:t>approaches</w:t>
      </w:r>
      <w:r w:rsidRPr="00932813">
        <w:rPr>
          <w:rStyle w:val="StyleUnderline"/>
          <w:rFonts w:asciiTheme="majorHAnsi" w:hAnsiTheme="majorHAnsi" w:cstheme="majorHAnsi"/>
        </w:rPr>
        <w:t xml:space="preserve"> to global</w:t>
      </w:r>
      <w:r w:rsidRPr="00932813">
        <w:rPr>
          <w:rFonts w:asciiTheme="majorHAnsi" w:hAnsiTheme="majorHAnsi" w:cstheme="majorHAnsi"/>
          <w:sz w:val="16"/>
        </w:rPr>
        <w:t xml:space="preserve"> and </w:t>
      </w:r>
      <w:r w:rsidRPr="00932813">
        <w:rPr>
          <w:rStyle w:val="StyleUnderline"/>
          <w:rFonts w:asciiTheme="majorHAnsi" w:hAnsiTheme="majorHAnsi" w:cstheme="majorHAnsi"/>
        </w:rPr>
        <w:t>intergenerational problems</w:t>
      </w:r>
      <w:r w:rsidRPr="00932813">
        <w:rPr>
          <w:rFonts w:asciiTheme="majorHAnsi" w:hAnsiTheme="majorHAnsi" w:cstheme="majorHAnsi"/>
          <w:sz w:val="16"/>
        </w:rPr>
        <w:t xml:space="preserve">, </w:t>
      </w:r>
      <w:r w:rsidRPr="00932813">
        <w:rPr>
          <w:rStyle w:val="StyleUnderline"/>
          <w:rFonts w:asciiTheme="majorHAnsi" w:hAnsiTheme="majorHAnsi" w:cstheme="majorHAnsi"/>
          <w:highlight w:val="cyan"/>
        </w:rPr>
        <w:t>and encourage</w:t>
      </w:r>
      <w:r w:rsidRPr="00932813">
        <w:rPr>
          <w:rFonts w:asciiTheme="majorHAnsi" w:hAnsiTheme="majorHAnsi" w:cstheme="majorHAnsi"/>
          <w:sz w:val="16"/>
          <w:szCs w:val="16"/>
        </w:rPr>
        <w:t xml:space="preserve"> not only </w:t>
      </w:r>
      <w:r w:rsidRPr="00932813">
        <w:rPr>
          <w:rStyle w:val="StyleUnderline"/>
          <w:rFonts w:asciiTheme="majorHAnsi" w:hAnsiTheme="majorHAnsi" w:cstheme="majorHAnsi"/>
          <w:highlight w:val="cyan"/>
        </w:rPr>
        <w:t xml:space="preserve">a </w:t>
      </w:r>
      <w:r w:rsidRPr="00932813">
        <w:rPr>
          <w:rStyle w:val="Emphasis"/>
          <w:rFonts w:asciiTheme="majorHAnsi" w:hAnsiTheme="majorHAnsi" w:cstheme="majorHAnsi"/>
          <w:highlight w:val="cyan"/>
        </w:rPr>
        <w:t>less ad hoc</w:t>
      </w:r>
      <w:r w:rsidRPr="00932813">
        <w:rPr>
          <w:rFonts w:asciiTheme="majorHAnsi" w:hAnsiTheme="majorHAnsi" w:cstheme="majorHAnsi"/>
          <w:sz w:val="16"/>
          <w:szCs w:val="16"/>
        </w:rPr>
        <w:t xml:space="preserve"> but also a </w:t>
      </w:r>
      <w:r w:rsidRPr="00932813">
        <w:rPr>
          <w:rStyle w:val="Emphasis"/>
          <w:rFonts w:asciiTheme="majorHAnsi" w:hAnsiTheme="majorHAnsi" w:cstheme="majorHAnsi"/>
        </w:rPr>
        <w:t>more</w:t>
      </w:r>
      <w:r w:rsidRPr="00932813">
        <w:rPr>
          <w:rStyle w:val="StyleUnderline"/>
          <w:rFonts w:asciiTheme="majorHAnsi" w:hAnsiTheme="majorHAnsi" w:cstheme="majorHAnsi"/>
        </w:rPr>
        <w:t xml:space="preserve"> </w:t>
      </w:r>
      <w:r w:rsidRPr="00932813">
        <w:rPr>
          <w:rStyle w:val="Emphasis"/>
          <w:rFonts w:asciiTheme="majorHAnsi" w:hAnsiTheme="majorHAnsi" w:cstheme="majorHAnsi"/>
          <w:highlight w:val="cyan"/>
        </w:rPr>
        <w:t>proactive</w:t>
      </w:r>
      <w:r w:rsidRPr="00932813">
        <w:rPr>
          <w:rStyle w:val="StyleUnderline"/>
          <w:rFonts w:asciiTheme="majorHAnsi" w:hAnsiTheme="majorHAnsi" w:cstheme="majorHAnsi"/>
          <w:highlight w:val="cyan"/>
        </w:rPr>
        <w:t xml:space="preserve"> </w:t>
      </w:r>
      <w:r w:rsidRPr="00932813">
        <w:rPr>
          <w:rStyle w:val="Emphasis"/>
          <w:rFonts w:asciiTheme="majorHAnsi" w:hAnsiTheme="majorHAnsi" w:cstheme="majorHAnsi"/>
          <w:highlight w:val="cyan"/>
        </w:rPr>
        <w:t>approach</w:t>
      </w:r>
      <w:r w:rsidRPr="00932813">
        <w:rPr>
          <w:rFonts w:asciiTheme="majorHAnsi" w:hAnsiTheme="majorHAnsi" w:cstheme="majorHAnsi"/>
          <w:sz w:val="16"/>
        </w:rPr>
        <w:t xml:space="preserve">. In particular, the global constitutional convention might be expected to recommend institutions that would be charged with identifying, monitoring, and taking charge of intergenerational issues as such. For example, such </w:t>
      </w:r>
      <w:r w:rsidRPr="00932813">
        <w:rPr>
          <w:rStyle w:val="StyleUnderline"/>
          <w:rFonts w:asciiTheme="majorHAnsi" w:hAnsiTheme="majorHAnsi" w:cstheme="majorHAnsi"/>
        </w:rPr>
        <w:t xml:space="preserve">institutions should address </w:t>
      </w:r>
      <w:r w:rsidRPr="00932813">
        <w:rPr>
          <w:rStyle w:val="Emphasis"/>
          <w:rFonts w:asciiTheme="majorHAnsi" w:hAnsiTheme="majorHAnsi" w:cstheme="majorHAnsi"/>
        </w:rPr>
        <w:t>not</w:t>
      </w:r>
      <w:r w:rsidRPr="00932813">
        <w:rPr>
          <w:rStyle w:val="StyleUnderline"/>
          <w:rFonts w:asciiTheme="majorHAnsi" w:hAnsiTheme="majorHAnsi" w:cstheme="majorHAnsi"/>
        </w:rPr>
        <w:t xml:space="preserve"> </w:t>
      </w:r>
      <w:r w:rsidRPr="00932813">
        <w:rPr>
          <w:rStyle w:val="Emphasis"/>
          <w:rFonts w:asciiTheme="majorHAnsi" w:hAnsiTheme="majorHAnsi" w:cstheme="majorHAnsi"/>
        </w:rPr>
        <w:t>only</w:t>
      </w:r>
      <w:r w:rsidRPr="00932813">
        <w:rPr>
          <w:rStyle w:val="StyleUnderline"/>
          <w:rFonts w:asciiTheme="majorHAnsi" w:hAnsiTheme="majorHAnsi" w:cstheme="majorHAnsi"/>
        </w:rPr>
        <w:t xml:space="preserve"> </w:t>
      </w:r>
      <w:r w:rsidRPr="00932813">
        <w:rPr>
          <w:rStyle w:val="Emphasis"/>
          <w:rFonts w:asciiTheme="majorHAnsi" w:hAnsiTheme="majorHAnsi" w:cstheme="majorHAnsi"/>
        </w:rPr>
        <w:t>specific</w:t>
      </w:r>
      <w:r w:rsidRPr="00932813">
        <w:rPr>
          <w:rStyle w:val="StyleUnderline"/>
          <w:rFonts w:asciiTheme="majorHAnsi" w:hAnsiTheme="majorHAnsi" w:cstheme="majorHAnsi"/>
        </w:rPr>
        <w:t xml:space="preserve"> </w:t>
      </w:r>
      <w:r w:rsidRPr="00932813">
        <w:rPr>
          <w:rStyle w:val="Emphasis"/>
          <w:rFonts w:asciiTheme="majorHAnsi" w:hAnsiTheme="majorHAnsi" w:cstheme="majorHAnsi"/>
        </w:rPr>
        <w:t>policy</w:t>
      </w:r>
      <w:r w:rsidRPr="00932813">
        <w:rPr>
          <w:rStyle w:val="StyleUnderline"/>
          <w:rFonts w:asciiTheme="majorHAnsi" w:hAnsiTheme="majorHAnsi" w:cstheme="majorHAnsi"/>
        </w:rPr>
        <w:t xml:space="preserve"> </w:t>
      </w:r>
      <w:r w:rsidRPr="00932813">
        <w:rPr>
          <w:rStyle w:val="Emphasis"/>
          <w:rFonts w:asciiTheme="majorHAnsi" w:hAnsiTheme="majorHAnsi" w:cstheme="majorHAnsi"/>
        </w:rPr>
        <w:t>issues</w:t>
      </w:r>
      <w:r w:rsidRPr="00932813">
        <w:rPr>
          <w:rFonts w:asciiTheme="majorHAnsi" w:hAnsiTheme="majorHAnsi" w:cstheme="majorHAnsi"/>
          <w:sz w:val="16"/>
        </w:rPr>
        <w:t xml:space="preserve"> (such as climate change, large asteroid detection, and long-term nuclear waste) </w:t>
      </w:r>
      <w:r w:rsidRPr="00932813">
        <w:rPr>
          <w:rStyle w:val="StyleUnderline"/>
          <w:rFonts w:asciiTheme="majorHAnsi" w:hAnsiTheme="majorHAnsi" w:cstheme="majorHAnsi"/>
        </w:rPr>
        <w:t>but also</w:t>
      </w:r>
      <w:r w:rsidRPr="00932813">
        <w:rPr>
          <w:rFonts w:asciiTheme="majorHAnsi" w:hAnsiTheme="majorHAnsi" w:cstheme="majorHAnsi"/>
          <w:sz w:val="16"/>
        </w:rPr>
        <w:t xml:space="preserve"> the need to </w:t>
      </w:r>
      <w:r w:rsidRPr="00932813">
        <w:rPr>
          <w:rStyle w:val="Emphasis"/>
          <w:rFonts w:asciiTheme="majorHAnsi" w:hAnsiTheme="majorHAnsi" w:cstheme="majorHAnsi"/>
        </w:rPr>
        <w:t>identify similar threats</w:t>
      </w:r>
      <w:r w:rsidRPr="00932813">
        <w:rPr>
          <w:rStyle w:val="StyleUnderline"/>
          <w:rFonts w:asciiTheme="majorHAnsi" w:hAnsiTheme="majorHAnsi" w:cstheme="majorHAnsi"/>
        </w:rPr>
        <w:t xml:space="preserve"> before they arise.</w:t>
      </w:r>
    </w:p>
    <w:p w14:paraId="2EC27955" w14:textId="77777777" w:rsidR="00F568F8" w:rsidRPr="00932813" w:rsidRDefault="00F568F8" w:rsidP="00F568F8">
      <w:pPr>
        <w:pStyle w:val="Heading4"/>
        <w:rPr>
          <w:rFonts w:asciiTheme="majorHAnsi" w:hAnsiTheme="majorHAnsi" w:cstheme="majorHAnsi"/>
        </w:rPr>
      </w:pPr>
      <w:r w:rsidRPr="00932813">
        <w:rPr>
          <w:rFonts w:asciiTheme="majorHAnsi" w:hAnsiTheme="majorHAnsi" w:cstheme="majorHAnsi"/>
        </w:rPr>
        <w:t xml:space="preserve">Proactive measures mitigate a </w:t>
      </w:r>
      <w:r w:rsidRPr="00932813">
        <w:rPr>
          <w:rFonts w:asciiTheme="majorHAnsi" w:hAnsiTheme="majorHAnsi" w:cstheme="majorHAnsi"/>
          <w:u w:val="single"/>
        </w:rPr>
        <w:t>laundry list</w:t>
      </w:r>
      <w:r w:rsidRPr="00932813">
        <w:rPr>
          <w:rFonts w:asciiTheme="majorHAnsi" w:hAnsiTheme="majorHAnsi" w:cstheme="majorHAnsi"/>
        </w:rPr>
        <w:t xml:space="preserve"> of emerging </w:t>
      </w:r>
      <w:r w:rsidRPr="00932813">
        <w:rPr>
          <w:rFonts w:asciiTheme="majorHAnsi" w:hAnsiTheme="majorHAnsi" w:cstheme="majorHAnsi"/>
          <w:u w:val="single"/>
        </w:rPr>
        <w:t>catastrophic risks</w:t>
      </w:r>
      <w:r w:rsidRPr="00932813">
        <w:rPr>
          <w:rFonts w:asciiTheme="majorHAnsi" w:hAnsiTheme="majorHAnsi" w:cstheme="majorHAnsi"/>
        </w:rPr>
        <w:t xml:space="preserve"> – </w:t>
      </w:r>
      <w:r w:rsidRPr="00932813">
        <w:rPr>
          <w:rFonts w:asciiTheme="majorHAnsi" w:hAnsiTheme="majorHAnsi" w:cstheme="majorHAnsi"/>
          <w:u w:val="single"/>
        </w:rPr>
        <w:t>extinction</w:t>
      </w:r>
    </w:p>
    <w:p w14:paraId="75B5766F" w14:textId="77777777" w:rsidR="00F568F8" w:rsidRPr="00932813" w:rsidRDefault="00F568F8" w:rsidP="00F568F8">
      <w:pPr>
        <w:rPr>
          <w:rFonts w:asciiTheme="majorHAnsi" w:hAnsiTheme="majorHAnsi" w:cstheme="majorHAnsi"/>
        </w:rPr>
      </w:pPr>
      <w:proofErr w:type="spellStart"/>
      <w:r w:rsidRPr="00932813">
        <w:rPr>
          <w:rStyle w:val="Style13ptBold"/>
          <w:rFonts w:asciiTheme="majorHAnsi" w:hAnsiTheme="majorHAnsi" w:cstheme="majorHAnsi"/>
        </w:rPr>
        <w:t>Beckstead</w:t>
      </w:r>
      <w:proofErr w:type="spellEnd"/>
      <w:r w:rsidRPr="00932813">
        <w:rPr>
          <w:rStyle w:val="Style13ptBold"/>
          <w:rFonts w:asciiTheme="majorHAnsi" w:hAnsiTheme="majorHAnsi" w:cstheme="majorHAnsi"/>
        </w:rPr>
        <w:t xml:space="preserve"> et al. 14</w:t>
      </w:r>
      <w:r w:rsidRPr="00932813">
        <w:rPr>
          <w:rFonts w:asciiTheme="majorHAnsi" w:hAnsiTheme="majorHAnsi" w:cstheme="majorHAnsi"/>
        </w:rPr>
        <w:t xml:space="preserve"> [Nick </w:t>
      </w:r>
      <w:proofErr w:type="spellStart"/>
      <w:r w:rsidRPr="00932813">
        <w:rPr>
          <w:rFonts w:asciiTheme="majorHAnsi" w:hAnsiTheme="majorHAnsi" w:cstheme="majorHAnsi"/>
        </w:rPr>
        <w:t>Beckstead</w:t>
      </w:r>
      <w:proofErr w:type="spellEnd"/>
      <w:r w:rsidRPr="00932813">
        <w:rPr>
          <w:rFonts w:asciiTheme="majorHAnsi" w:hAnsiTheme="majorHAnsi" w:cstheme="majorHAnsi"/>
        </w:rPr>
        <w:t xml:space="preserve">, Nick </w:t>
      </w:r>
      <w:proofErr w:type="spellStart"/>
      <w:r w:rsidRPr="00932813">
        <w:rPr>
          <w:rFonts w:asciiTheme="majorHAnsi" w:hAnsiTheme="majorHAnsi" w:cstheme="majorHAnsi"/>
        </w:rPr>
        <w:t>Bostrom</w:t>
      </w:r>
      <w:proofErr w:type="spellEnd"/>
      <w:r w:rsidRPr="00932813">
        <w:rPr>
          <w:rFonts w:asciiTheme="majorHAnsi" w:hAnsiTheme="majorHAnsi" w:cstheme="majorHAnsi"/>
        </w:rPr>
        <w:t xml:space="preserve">, </w:t>
      </w:r>
      <w:proofErr w:type="spellStart"/>
      <w:r w:rsidRPr="00932813">
        <w:rPr>
          <w:rFonts w:asciiTheme="majorHAnsi" w:hAnsiTheme="majorHAnsi" w:cstheme="majorHAnsi"/>
        </w:rPr>
        <w:t>Niel</w:t>
      </w:r>
      <w:proofErr w:type="spellEnd"/>
      <w:r w:rsidRPr="00932813">
        <w:rPr>
          <w:rFonts w:asciiTheme="majorHAnsi" w:hAnsiTheme="majorHAnsi" w:cstheme="majorHAnsi"/>
        </w:rPr>
        <w:t xml:space="preserve"> </w:t>
      </w:r>
      <w:proofErr w:type="spellStart"/>
      <w:r w:rsidRPr="00932813">
        <w:rPr>
          <w:rFonts w:asciiTheme="majorHAnsi" w:hAnsiTheme="majorHAnsi" w:cstheme="majorHAnsi"/>
        </w:rPr>
        <w:t>Bowerman</w:t>
      </w:r>
      <w:proofErr w:type="spellEnd"/>
      <w:r w:rsidRPr="00932813">
        <w:rPr>
          <w:rFonts w:asciiTheme="majorHAnsi" w:hAnsiTheme="majorHAnsi" w:cstheme="majorHAnsi"/>
        </w:rPr>
        <w:t xml:space="preserve">, Owen Cotton-Barratt, William MacAskill, </w:t>
      </w:r>
      <w:proofErr w:type="spellStart"/>
      <w:r w:rsidRPr="00932813">
        <w:rPr>
          <w:rFonts w:asciiTheme="majorHAnsi" w:hAnsiTheme="majorHAnsi" w:cstheme="majorHAnsi"/>
        </w:rPr>
        <w:t>Seán</w:t>
      </w:r>
      <w:proofErr w:type="spellEnd"/>
      <w:r w:rsidRPr="00932813">
        <w:rPr>
          <w:rFonts w:asciiTheme="majorHAnsi" w:hAnsiTheme="majorHAnsi" w:cstheme="majorHAnsi"/>
        </w:rPr>
        <w:t xml:space="preserve"> Ó </w:t>
      </w:r>
      <w:proofErr w:type="spellStart"/>
      <w:r w:rsidRPr="00932813">
        <w:rPr>
          <w:rFonts w:asciiTheme="majorHAnsi" w:hAnsiTheme="majorHAnsi" w:cstheme="majorHAnsi"/>
        </w:rPr>
        <w:t>hÉigeartaigh</w:t>
      </w:r>
      <w:proofErr w:type="spellEnd"/>
      <w:r w:rsidRPr="00932813">
        <w:rPr>
          <w:rFonts w:asciiTheme="majorHAnsi" w:hAnsiTheme="majorHAnsi" w:cstheme="majorHAnsi"/>
        </w:rPr>
        <w:t xml:space="preserve">, Toby Ord, * Future of Humanity Institute, University of Oxford, ** Director, Future of Humanity Institute, University of Oxford, *** Global Priorities Project, Centre for Effective Altruism; Department of Physics, University of Oxford, **** Global Priorities Project, Centre for Effective Altruism; Future of Humanity Institute, University of Oxford, ***** </w:t>
      </w:r>
      <w:proofErr w:type="spellStart"/>
      <w:r w:rsidRPr="00932813">
        <w:rPr>
          <w:rFonts w:asciiTheme="majorHAnsi" w:hAnsiTheme="majorHAnsi" w:cstheme="majorHAnsi"/>
        </w:rPr>
        <w:t>Uehiro</w:t>
      </w:r>
      <w:proofErr w:type="spellEnd"/>
      <w:r w:rsidRPr="00932813">
        <w:rPr>
          <w:rFonts w:asciiTheme="majorHAnsi" w:hAnsiTheme="majorHAnsi" w:cstheme="majorHAnsi"/>
        </w:rPr>
        <w:t xml:space="preserve"> Centre for Practical Ethics, University of Oxford, ****** Cambridge Centre for the Study of Existential Risk; Future of Humanity Institute, University of Oxford, ******* </w:t>
      </w:r>
      <w:proofErr w:type="spellStart"/>
      <w:r w:rsidRPr="00932813">
        <w:rPr>
          <w:rFonts w:asciiTheme="majorHAnsi" w:hAnsiTheme="majorHAnsi" w:cstheme="majorHAnsi"/>
        </w:rPr>
        <w:t>Programme</w:t>
      </w:r>
      <w:proofErr w:type="spellEnd"/>
      <w:r w:rsidRPr="00932813">
        <w:rPr>
          <w:rFonts w:asciiTheme="majorHAnsi" w:hAnsiTheme="majorHAnsi" w:cstheme="majorHAnsi"/>
        </w:rPr>
        <w:t xml:space="preserve"> on the Impacts of Future Technology, Oxford Martin School, University of Oxford, “Policy Brief: Unprecedented Technological Risks,” 2014, </w:t>
      </w:r>
      <w:r w:rsidRPr="00932813">
        <w:rPr>
          <w:rFonts w:asciiTheme="majorHAnsi" w:hAnsiTheme="majorHAnsi" w:cstheme="majorHAnsi"/>
          <w:i/>
          <w:iCs/>
        </w:rPr>
        <w:t xml:space="preserve">The Global Priorities Project, The Future of Humanity Institute, The Oxford Martin </w:t>
      </w:r>
      <w:proofErr w:type="spellStart"/>
      <w:r w:rsidRPr="00932813">
        <w:rPr>
          <w:rFonts w:asciiTheme="majorHAnsi" w:hAnsiTheme="majorHAnsi" w:cstheme="majorHAnsi"/>
          <w:i/>
          <w:iCs/>
        </w:rPr>
        <w:t>Programme</w:t>
      </w:r>
      <w:proofErr w:type="spellEnd"/>
      <w:r w:rsidRPr="00932813">
        <w:rPr>
          <w:rFonts w:asciiTheme="majorHAnsi" w:hAnsiTheme="majorHAnsi" w:cstheme="majorHAnsi"/>
          <w:i/>
          <w:iCs/>
        </w:rPr>
        <w:t xml:space="preserve"> on the Impacts of Future Technology, and The Centre for the Study of Existential Risk</w:t>
      </w:r>
      <w:r w:rsidRPr="00932813">
        <w:rPr>
          <w:rFonts w:asciiTheme="majorHAnsi" w:hAnsiTheme="majorHAnsi" w:cstheme="majorHAnsi"/>
        </w:rPr>
        <w:t>, https://www.fhi.ox.ac.uk/wp-content/uploads/Unprecedented-Technological-Risks.pdf, Accessed: 03/13/21, EA]</w:t>
      </w:r>
    </w:p>
    <w:p w14:paraId="4D8D883E" w14:textId="77777777" w:rsidR="00F568F8" w:rsidRPr="00932813" w:rsidRDefault="00F568F8" w:rsidP="00F568F8">
      <w:pPr>
        <w:rPr>
          <w:rFonts w:asciiTheme="majorHAnsi" w:hAnsiTheme="majorHAnsi" w:cstheme="majorHAnsi"/>
          <w:sz w:val="16"/>
        </w:rPr>
      </w:pPr>
      <w:r w:rsidRPr="00932813">
        <w:rPr>
          <w:rFonts w:asciiTheme="majorHAnsi" w:hAnsiTheme="majorHAnsi" w:cstheme="majorHAnsi"/>
          <w:sz w:val="16"/>
        </w:rPr>
        <w:t xml:space="preserve">In the near future, </w:t>
      </w:r>
      <w:r w:rsidRPr="00932813">
        <w:rPr>
          <w:rStyle w:val="StyleUnderline"/>
          <w:rFonts w:asciiTheme="majorHAnsi" w:hAnsiTheme="majorHAnsi" w:cstheme="majorHAnsi"/>
        </w:rPr>
        <w:t xml:space="preserve">major technological developments will give </w:t>
      </w:r>
      <w:r w:rsidRPr="00932813">
        <w:rPr>
          <w:rStyle w:val="StyleUnderline"/>
          <w:rFonts w:asciiTheme="majorHAnsi" w:hAnsiTheme="majorHAnsi" w:cstheme="majorHAnsi"/>
          <w:highlight w:val="cyan"/>
        </w:rPr>
        <w:t xml:space="preserve">rise to </w:t>
      </w:r>
      <w:r w:rsidRPr="00932813">
        <w:rPr>
          <w:rStyle w:val="Emphasis"/>
          <w:rFonts w:asciiTheme="majorHAnsi" w:hAnsiTheme="majorHAnsi" w:cstheme="majorHAnsi"/>
          <w:highlight w:val="cyan"/>
        </w:rPr>
        <w:t>new</w:t>
      </w:r>
      <w:r w:rsidRPr="00932813">
        <w:rPr>
          <w:rStyle w:val="Emphasis"/>
          <w:rFonts w:asciiTheme="majorHAnsi" w:hAnsiTheme="majorHAnsi" w:cstheme="majorHAnsi"/>
        </w:rPr>
        <w:t xml:space="preserve"> unprecedented </w:t>
      </w:r>
      <w:r w:rsidRPr="00932813">
        <w:rPr>
          <w:rStyle w:val="Emphasis"/>
          <w:rFonts w:asciiTheme="majorHAnsi" w:hAnsiTheme="majorHAnsi" w:cstheme="majorHAnsi"/>
          <w:highlight w:val="cyan"/>
        </w:rPr>
        <w:t>risks</w:t>
      </w:r>
      <w:r w:rsidRPr="00932813">
        <w:rPr>
          <w:rFonts w:asciiTheme="majorHAnsi" w:hAnsiTheme="majorHAnsi" w:cstheme="majorHAnsi"/>
          <w:sz w:val="16"/>
        </w:rPr>
        <w:t xml:space="preserve">. In particular, like nuclear technology, </w:t>
      </w:r>
      <w:r w:rsidRPr="00932813">
        <w:rPr>
          <w:rStyle w:val="StyleUnderline"/>
          <w:rFonts w:asciiTheme="majorHAnsi" w:hAnsiTheme="majorHAnsi" w:cstheme="majorHAnsi"/>
        </w:rPr>
        <w:t xml:space="preserve">developments in </w:t>
      </w:r>
      <w:r w:rsidRPr="00932813">
        <w:rPr>
          <w:rStyle w:val="Emphasis"/>
          <w:rFonts w:asciiTheme="majorHAnsi" w:hAnsiTheme="majorHAnsi" w:cstheme="majorHAnsi"/>
          <w:highlight w:val="cyan"/>
        </w:rPr>
        <w:t>synthetic</w:t>
      </w:r>
      <w:r w:rsidRPr="00932813">
        <w:rPr>
          <w:rStyle w:val="StyleUnderline"/>
          <w:rFonts w:asciiTheme="majorHAnsi" w:hAnsiTheme="majorHAnsi" w:cstheme="majorHAnsi"/>
          <w:highlight w:val="cyan"/>
        </w:rPr>
        <w:t xml:space="preserve"> </w:t>
      </w:r>
      <w:r w:rsidRPr="00932813">
        <w:rPr>
          <w:rStyle w:val="Emphasis"/>
          <w:rFonts w:asciiTheme="majorHAnsi" w:hAnsiTheme="majorHAnsi" w:cstheme="majorHAnsi"/>
          <w:highlight w:val="cyan"/>
        </w:rPr>
        <w:t>biology, geoengineering, distributed manufacturing and a</w:t>
      </w:r>
      <w:r w:rsidRPr="00932813">
        <w:rPr>
          <w:rStyle w:val="Emphasis"/>
          <w:rFonts w:asciiTheme="majorHAnsi" w:hAnsiTheme="majorHAnsi" w:cstheme="majorHAnsi"/>
        </w:rPr>
        <w:t xml:space="preserve">rtificial </w:t>
      </w:r>
      <w:r w:rsidRPr="00932813">
        <w:rPr>
          <w:rStyle w:val="Emphasis"/>
          <w:rFonts w:asciiTheme="majorHAnsi" w:hAnsiTheme="majorHAnsi" w:cstheme="majorHAnsi"/>
          <w:highlight w:val="cyan"/>
        </w:rPr>
        <w:t>i</w:t>
      </w:r>
      <w:r w:rsidRPr="00932813">
        <w:rPr>
          <w:rStyle w:val="Emphasis"/>
          <w:rFonts w:asciiTheme="majorHAnsi" w:hAnsiTheme="majorHAnsi" w:cstheme="majorHAnsi"/>
        </w:rPr>
        <w:t>ntelligence</w:t>
      </w:r>
      <w:r w:rsidRPr="00932813">
        <w:rPr>
          <w:rStyle w:val="StyleUnderline"/>
          <w:rFonts w:asciiTheme="majorHAnsi" w:hAnsiTheme="majorHAnsi" w:cstheme="majorHAnsi"/>
        </w:rPr>
        <w:t xml:space="preserve"> create </w:t>
      </w:r>
      <w:r w:rsidRPr="00932813">
        <w:rPr>
          <w:rStyle w:val="StyleUnderline"/>
          <w:rFonts w:asciiTheme="majorHAnsi" w:hAnsiTheme="majorHAnsi" w:cstheme="majorHAnsi"/>
          <w:highlight w:val="cyan"/>
        </w:rPr>
        <w:t xml:space="preserve">risks of </w:t>
      </w:r>
      <w:r w:rsidRPr="00932813">
        <w:rPr>
          <w:rStyle w:val="Emphasis"/>
          <w:rFonts w:asciiTheme="majorHAnsi" w:hAnsiTheme="majorHAnsi" w:cstheme="majorHAnsi"/>
          <w:highlight w:val="cyan"/>
        </w:rPr>
        <w:t>catastrophe</w:t>
      </w:r>
      <w:r w:rsidRPr="00932813">
        <w:rPr>
          <w:rStyle w:val="StyleUnderline"/>
          <w:rFonts w:asciiTheme="majorHAnsi" w:hAnsiTheme="majorHAnsi" w:cstheme="majorHAnsi"/>
        </w:rPr>
        <w:t xml:space="preserve"> on a</w:t>
      </w:r>
      <w:r w:rsidRPr="00932813">
        <w:rPr>
          <w:rStyle w:val="Emphasis"/>
          <w:rFonts w:asciiTheme="majorHAnsi" w:hAnsiTheme="majorHAnsi" w:cstheme="majorHAnsi"/>
        </w:rPr>
        <w:t xml:space="preserve"> global scale.</w:t>
      </w:r>
      <w:r w:rsidRPr="00932813">
        <w:rPr>
          <w:rStyle w:val="StyleUnderline"/>
          <w:rFonts w:asciiTheme="majorHAnsi" w:hAnsiTheme="majorHAnsi" w:cstheme="majorHAnsi"/>
        </w:rPr>
        <w:t xml:space="preserve"> </w:t>
      </w:r>
      <w:r w:rsidRPr="00932813">
        <w:rPr>
          <w:rFonts w:asciiTheme="majorHAnsi" w:hAnsiTheme="majorHAnsi" w:cstheme="majorHAnsi"/>
          <w:sz w:val="16"/>
        </w:rPr>
        <w:t xml:space="preserve">These </w:t>
      </w:r>
      <w:r w:rsidRPr="00932813">
        <w:rPr>
          <w:rStyle w:val="StyleUnderline"/>
          <w:rFonts w:asciiTheme="majorHAnsi" w:hAnsiTheme="majorHAnsi" w:cstheme="majorHAnsi"/>
        </w:rPr>
        <w:t xml:space="preserve">new technologies will have </w:t>
      </w:r>
      <w:r w:rsidRPr="00932813">
        <w:rPr>
          <w:rStyle w:val="Emphasis"/>
          <w:rFonts w:asciiTheme="majorHAnsi" w:hAnsiTheme="majorHAnsi" w:cstheme="majorHAnsi"/>
        </w:rPr>
        <w:t>very</w:t>
      </w:r>
      <w:r w:rsidRPr="00932813">
        <w:rPr>
          <w:rStyle w:val="StyleUnderline"/>
          <w:rFonts w:asciiTheme="majorHAnsi" w:hAnsiTheme="majorHAnsi" w:cstheme="majorHAnsi"/>
        </w:rPr>
        <w:t xml:space="preserve"> </w:t>
      </w:r>
      <w:r w:rsidRPr="00932813">
        <w:rPr>
          <w:rStyle w:val="Emphasis"/>
          <w:rFonts w:asciiTheme="majorHAnsi" w:hAnsiTheme="majorHAnsi" w:cstheme="majorHAnsi"/>
        </w:rPr>
        <w:t>large</w:t>
      </w:r>
      <w:r w:rsidRPr="00932813">
        <w:rPr>
          <w:rStyle w:val="StyleUnderline"/>
          <w:rFonts w:asciiTheme="majorHAnsi" w:hAnsiTheme="majorHAnsi" w:cstheme="majorHAnsi"/>
        </w:rPr>
        <w:t xml:space="preserve"> </w:t>
      </w:r>
      <w:r w:rsidRPr="00932813">
        <w:rPr>
          <w:rStyle w:val="Emphasis"/>
          <w:rFonts w:asciiTheme="majorHAnsi" w:hAnsiTheme="majorHAnsi" w:cstheme="majorHAnsi"/>
        </w:rPr>
        <w:t>benefits</w:t>
      </w:r>
      <w:r w:rsidRPr="00932813">
        <w:rPr>
          <w:rFonts w:asciiTheme="majorHAnsi" w:hAnsiTheme="majorHAnsi" w:cstheme="majorHAnsi"/>
          <w:sz w:val="16"/>
        </w:rPr>
        <w:t xml:space="preserve"> to humankind. </w:t>
      </w:r>
      <w:r w:rsidRPr="00932813">
        <w:rPr>
          <w:rStyle w:val="StyleUnderline"/>
          <w:rFonts w:asciiTheme="majorHAnsi" w:hAnsiTheme="majorHAnsi" w:cstheme="majorHAnsi"/>
        </w:rPr>
        <w:t>But, without proper regulation</w:t>
      </w:r>
      <w:r w:rsidRPr="00932813">
        <w:rPr>
          <w:rFonts w:asciiTheme="majorHAnsi" w:hAnsiTheme="majorHAnsi" w:cstheme="majorHAnsi"/>
          <w:sz w:val="16"/>
        </w:rPr>
        <w:t xml:space="preserve">, they </w:t>
      </w:r>
      <w:r w:rsidRPr="00932813">
        <w:rPr>
          <w:rStyle w:val="StyleUnderline"/>
          <w:rFonts w:asciiTheme="majorHAnsi" w:hAnsiTheme="majorHAnsi" w:cstheme="majorHAnsi"/>
        </w:rPr>
        <w:t>risk</w:t>
      </w:r>
      <w:r w:rsidRPr="00932813">
        <w:rPr>
          <w:rFonts w:asciiTheme="majorHAnsi" w:hAnsiTheme="majorHAnsi" w:cstheme="majorHAnsi"/>
          <w:sz w:val="16"/>
        </w:rPr>
        <w:t xml:space="preserve"> the creation of </w:t>
      </w:r>
      <w:r w:rsidRPr="00932813">
        <w:rPr>
          <w:rStyle w:val="Emphasis"/>
          <w:rFonts w:asciiTheme="majorHAnsi" w:hAnsiTheme="majorHAnsi" w:cstheme="majorHAnsi"/>
        </w:rPr>
        <w:t>new weapons of mass destruction</w:t>
      </w:r>
      <w:r w:rsidRPr="00932813">
        <w:rPr>
          <w:rFonts w:asciiTheme="majorHAnsi" w:hAnsiTheme="majorHAnsi" w:cstheme="majorHAnsi"/>
          <w:sz w:val="16"/>
        </w:rPr>
        <w:t xml:space="preserve">, the start of </w:t>
      </w:r>
      <w:r w:rsidRPr="00932813">
        <w:rPr>
          <w:rStyle w:val="Emphasis"/>
          <w:rFonts w:asciiTheme="majorHAnsi" w:hAnsiTheme="majorHAnsi" w:cstheme="majorHAnsi"/>
        </w:rPr>
        <w:t>a new arms race</w:t>
      </w:r>
      <w:r w:rsidRPr="00932813">
        <w:rPr>
          <w:rStyle w:val="StyleUnderline"/>
          <w:rFonts w:asciiTheme="majorHAnsi" w:hAnsiTheme="majorHAnsi" w:cstheme="majorHAnsi"/>
        </w:rPr>
        <w:t>, or</w:t>
      </w:r>
      <w:r w:rsidRPr="00932813">
        <w:rPr>
          <w:rFonts w:asciiTheme="majorHAnsi" w:hAnsiTheme="majorHAnsi" w:cstheme="majorHAnsi"/>
          <w:sz w:val="16"/>
        </w:rPr>
        <w:t xml:space="preserve"> catastrophe through </w:t>
      </w:r>
      <w:r w:rsidRPr="00932813">
        <w:rPr>
          <w:rStyle w:val="Emphasis"/>
          <w:rFonts w:asciiTheme="majorHAnsi" w:hAnsiTheme="majorHAnsi" w:cstheme="majorHAnsi"/>
        </w:rPr>
        <w:t>accidental</w:t>
      </w:r>
      <w:r w:rsidRPr="00932813">
        <w:rPr>
          <w:rStyle w:val="StyleUnderline"/>
          <w:rFonts w:asciiTheme="majorHAnsi" w:hAnsiTheme="majorHAnsi" w:cstheme="majorHAnsi"/>
        </w:rPr>
        <w:t xml:space="preserve"> </w:t>
      </w:r>
      <w:r w:rsidRPr="00932813">
        <w:rPr>
          <w:rStyle w:val="Emphasis"/>
          <w:rFonts w:asciiTheme="majorHAnsi" w:hAnsiTheme="majorHAnsi" w:cstheme="majorHAnsi"/>
        </w:rPr>
        <w:t>misuse</w:t>
      </w:r>
      <w:r w:rsidRPr="00932813">
        <w:rPr>
          <w:rFonts w:asciiTheme="majorHAnsi" w:hAnsiTheme="majorHAnsi" w:cstheme="majorHAnsi"/>
          <w:sz w:val="16"/>
        </w:rPr>
        <w:t xml:space="preserve">. Some experts have suggested that these </w:t>
      </w:r>
      <w:r w:rsidRPr="00932813">
        <w:rPr>
          <w:rStyle w:val="StyleUnderline"/>
          <w:rFonts w:asciiTheme="majorHAnsi" w:hAnsiTheme="majorHAnsi" w:cstheme="majorHAnsi"/>
        </w:rPr>
        <w:t>technologies are</w:t>
      </w:r>
      <w:r w:rsidRPr="00932813">
        <w:rPr>
          <w:rFonts w:asciiTheme="majorHAnsi" w:hAnsiTheme="majorHAnsi" w:cstheme="majorHAnsi"/>
          <w:sz w:val="16"/>
        </w:rPr>
        <w:t xml:space="preserve"> even </w:t>
      </w:r>
      <w:r w:rsidRPr="00932813">
        <w:rPr>
          <w:rStyle w:val="Emphasis"/>
          <w:rFonts w:asciiTheme="majorHAnsi" w:hAnsiTheme="majorHAnsi" w:cstheme="majorHAnsi"/>
          <w:highlight w:val="cyan"/>
        </w:rPr>
        <w:t>more worrying than nuclear weapons</w:t>
      </w:r>
      <w:r w:rsidRPr="00932813">
        <w:rPr>
          <w:rStyle w:val="StyleUnderline"/>
          <w:rFonts w:asciiTheme="majorHAnsi" w:hAnsiTheme="majorHAnsi" w:cstheme="majorHAnsi"/>
        </w:rPr>
        <w:t xml:space="preserve">, because they are </w:t>
      </w:r>
      <w:r w:rsidRPr="00932813">
        <w:rPr>
          <w:rStyle w:val="Emphasis"/>
          <w:rFonts w:asciiTheme="majorHAnsi" w:hAnsiTheme="majorHAnsi" w:cstheme="majorHAnsi"/>
        </w:rPr>
        <w:t>more difficult to control</w:t>
      </w:r>
      <w:r w:rsidRPr="00932813">
        <w:rPr>
          <w:rStyle w:val="StyleUnderline"/>
          <w:rFonts w:asciiTheme="majorHAnsi" w:hAnsiTheme="majorHAnsi" w:cstheme="majorHAnsi"/>
        </w:rPr>
        <w:t xml:space="preserve">. </w:t>
      </w:r>
      <w:r w:rsidRPr="00932813">
        <w:rPr>
          <w:rFonts w:asciiTheme="majorHAnsi" w:hAnsiTheme="majorHAnsi" w:cstheme="majorHAnsi"/>
          <w:sz w:val="16"/>
        </w:rPr>
        <w:t>Whereas nuclear weapons require the rare and controllable resources of uranium-235 or plutonium-239, once these new technologies are developed, they will be very difficult to regulate and easily accessible to small countries or even terrorist groups.</w:t>
      </w:r>
    </w:p>
    <w:p w14:paraId="49B09F8B" w14:textId="77777777" w:rsidR="00F568F8" w:rsidRPr="00932813" w:rsidRDefault="00F568F8" w:rsidP="00F568F8">
      <w:pPr>
        <w:rPr>
          <w:rStyle w:val="StyleUnderline"/>
          <w:rFonts w:asciiTheme="majorHAnsi" w:hAnsiTheme="majorHAnsi" w:cstheme="majorHAnsi"/>
        </w:rPr>
      </w:pPr>
      <w:r w:rsidRPr="00932813">
        <w:rPr>
          <w:rFonts w:asciiTheme="majorHAnsi" w:hAnsiTheme="majorHAnsi" w:cstheme="majorHAnsi"/>
          <w:sz w:val="16"/>
        </w:rPr>
        <w:t xml:space="preserve">Moreover, </w:t>
      </w:r>
      <w:r w:rsidRPr="00932813">
        <w:rPr>
          <w:rStyle w:val="StyleUnderline"/>
          <w:rFonts w:asciiTheme="majorHAnsi" w:hAnsiTheme="majorHAnsi" w:cstheme="majorHAnsi"/>
        </w:rPr>
        <w:t xml:space="preserve">these </w:t>
      </w:r>
      <w:r w:rsidRPr="00932813">
        <w:rPr>
          <w:rStyle w:val="StyleUnderline"/>
          <w:rFonts w:asciiTheme="majorHAnsi" w:hAnsiTheme="majorHAnsi" w:cstheme="majorHAnsi"/>
          <w:highlight w:val="cyan"/>
        </w:rPr>
        <w:t xml:space="preserve">risks </w:t>
      </w:r>
      <w:r w:rsidRPr="00932813">
        <w:rPr>
          <w:rStyle w:val="StyleUnderline"/>
          <w:rFonts w:asciiTheme="majorHAnsi" w:hAnsiTheme="majorHAnsi" w:cstheme="majorHAnsi"/>
        </w:rPr>
        <w:t>are</w:t>
      </w:r>
      <w:r w:rsidRPr="00932813">
        <w:rPr>
          <w:rFonts w:asciiTheme="majorHAnsi" w:hAnsiTheme="majorHAnsi" w:cstheme="majorHAnsi"/>
          <w:sz w:val="16"/>
        </w:rPr>
        <w:t xml:space="preserve"> currently </w:t>
      </w:r>
      <w:proofErr w:type="spellStart"/>
      <w:r w:rsidRPr="00932813">
        <w:rPr>
          <w:rStyle w:val="Emphasis"/>
          <w:rFonts w:asciiTheme="majorHAnsi" w:hAnsiTheme="majorHAnsi" w:cstheme="majorHAnsi"/>
          <w:highlight w:val="cyan"/>
        </w:rPr>
        <w:t>underregulated</w:t>
      </w:r>
      <w:proofErr w:type="spellEnd"/>
      <w:r w:rsidRPr="00932813">
        <w:rPr>
          <w:rFonts w:asciiTheme="majorHAnsi" w:hAnsiTheme="majorHAnsi" w:cstheme="majorHAnsi"/>
          <w:sz w:val="16"/>
        </w:rPr>
        <w:t xml:space="preserve">, for a number of reasons. </w:t>
      </w:r>
      <w:r w:rsidRPr="00932813">
        <w:rPr>
          <w:rStyle w:val="StyleUnderline"/>
          <w:rFonts w:asciiTheme="majorHAnsi" w:hAnsiTheme="majorHAnsi" w:cstheme="majorHAnsi"/>
        </w:rPr>
        <w:t xml:space="preserve">Protection against such risks is a </w:t>
      </w:r>
      <w:r w:rsidRPr="00932813">
        <w:rPr>
          <w:rStyle w:val="Emphasis"/>
          <w:rFonts w:asciiTheme="majorHAnsi" w:hAnsiTheme="majorHAnsi" w:cstheme="majorHAnsi"/>
          <w:highlight w:val="cyan"/>
        </w:rPr>
        <w:t>global</w:t>
      </w:r>
      <w:r w:rsidRPr="00932813">
        <w:rPr>
          <w:rStyle w:val="StyleUnderline"/>
          <w:rFonts w:asciiTheme="majorHAnsi" w:hAnsiTheme="majorHAnsi" w:cstheme="majorHAnsi"/>
          <w:highlight w:val="cyan"/>
        </w:rPr>
        <w:t xml:space="preserve"> </w:t>
      </w:r>
      <w:r w:rsidRPr="00932813">
        <w:rPr>
          <w:rStyle w:val="Emphasis"/>
          <w:rFonts w:asciiTheme="majorHAnsi" w:hAnsiTheme="majorHAnsi" w:cstheme="majorHAnsi"/>
          <w:highlight w:val="cyan"/>
        </w:rPr>
        <w:t>public</w:t>
      </w:r>
      <w:r w:rsidRPr="00932813">
        <w:rPr>
          <w:rStyle w:val="StyleUnderline"/>
          <w:rFonts w:asciiTheme="majorHAnsi" w:hAnsiTheme="majorHAnsi" w:cstheme="majorHAnsi"/>
          <w:highlight w:val="cyan"/>
        </w:rPr>
        <w:t xml:space="preserve"> </w:t>
      </w:r>
      <w:r w:rsidRPr="00932813">
        <w:rPr>
          <w:rStyle w:val="Emphasis"/>
          <w:rFonts w:asciiTheme="majorHAnsi" w:hAnsiTheme="majorHAnsi" w:cstheme="majorHAnsi"/>
          <w:highlight w:val="cyan"/>
        </w:rPr>
        <w:t>good</w:t>
      </w:r>
      <w:r w:rsidRPr="00932813">
        <w:rPr>
          <w:rStyle w:val="StyleUnderline"/>
          <w:rFonts w:asciiTheme="majorHAnsi" w:hAnsiTheme="majorHAnsi" w:cstheme="majorHAnsi"/>
        </w:rPr>
        <w:t xml:space="preserve"> and</w:t>
      </w:r>
      <w:r w:rsidRPr="00932813">
        <w:rPr>
          <w:rFonts w:asciiTheme="majorHAnsi" w:hAnsiTheme="majorHAnsi" w:cstheme="majorHAnsi"/>
          <w:sz w:val="16"/>
        </w:rPr>
        <w:t xml:space="preserve"> thus </w:t>
      </w:r>
      <w:r w:rsidRPr="00932813">
        <w:rPr>
          <w:rStyle w:val="StyleUnderline"/>
          <w:rFonts w:asciiTheme="majorHAnsi" w:hAnsiTheme="majorHAnsi" w:cstheme="majorHAnsi"/>
          <w:highlight w:val="cyan"/>
        </w:rPr>
        <w:t>undersupplied</w:t>
      </w:r>
      <w:r w:rsidRPr="00932813">
        <w:rPr>
          <w:rStyle w:val="StyleUnderline"/>
          <w:rFonts w:asciiTheme="majorHAnsi" w:hAnsiTheme="majorHAnsi" w:cstheme="majorHAnsi"/>
        </w:rPr>
        <w:t xml:space="preserve"> by the market. Implementation</w:t>
      </w:r>
      <w:r w:rsidRPr="00932813">
        <w:rPr>
          <w:rFonts w:asciiTheme="majorHAnsi" w:hAnsiTheme="majorHAnsi" w:cstheme="majorHAnsi"/>
          <w:sz w:val="16"/>
        </w:rPr>
        <w:t xml:space="preserve"> often </w:t>
      </w:r>
      <w:r w:rsidRPr="00932813">
        <w:rPr>
          <w:rStyle w:val="StyleUnderline"/>
          <w:rFonts w:asciiTheme="majorHAnsi" w:hAnsiTheme="majorHAnsi" w:cstheme="majorHAnsi"/>
        </w:rPr>
        <w:t>requires</w:t>
      </w:r>
      <w:r w:rsidRPr="00932813">
        <w:rPr>
          <w:rStyle w:val="Emphasis"/>
          <w:rFonts w:asciiTheme="majorHAnsi" w:hAnsiTheme="majorHAnsi" w:cstheme="majorHAnsi"/>
        </w:rPr>
        <w:t xml:space="preserve"> </w:t>
      </w:r>
      <w:r w:rsidRPr="00932813">
        <w:rPr>
          <w:rStyle w:val="Emphasis"/>
          <w:rFonts w:asciiTheme="majorHAnsi" w:hAnsiTheme="majorHAnsi" w:cstheme="majorHAnsi"/>
          <w:highlight w:val="cyan"/>
        </w:rPr>
        <w:t>cooperation among</w:t>
      </w:r>
      <w:r w:rsidRPr="00932813">
        <w:rPr>
          <w:rStyle w:val="Emphasis"/>
          <w:rFonts w:asciiTheme="majorHAnsi" w:hAnsiTheme="majorHAnsi" w:cstheme="majorHAnsi"/>
        </w:rPr>
        <w:t xml:space="preserve"> many </w:t>
      </w:r>
      <w:r w:rsidRPr="00932813">
        <w:rPr>
          <w:rStyle w:val="Emphasis"/>
          <w:rFonts w:asciiTheme="majorHAnsi" w:hAnsiTheme="majorHAnsi" w:cstheme="majorHAnsi"/>
          <w:highlight w:val="cyan"/>
        </w:rPr>
        <w:t>governments</w:t>
      </w:r>
      <w:r w:rsidRPr="00932813">
        <w:rPr>
          <w:rStyle w:val="StyleUnderline"/>
          <w:rFonts w:asciiTheme="majorHAnsi" w:hAnsiTheme="majorHAnsi" w:cstheme="majorHAnsi"/>
        </w:rPr>
        <w:t xml:space="preserve">, which </w:t>
      </w:r>
      <w:r w:rsidRPr="00932813">
        <w:rPr>
          <w:rStyle w:val="StyleUnderline"/>
          <w:rFonts w:asciiTheme="majorHAnsi" w:hAnsiTheme="majorHAnsi" w:cstheme="majorHAnsi"/>
          <w:highlight w:val="cyan"/>
        </w:rPr>
        <w:t>adds</w:t>
      </w:r>
      <w:r w:rsidRPr="00932813">
        <w:rPr>
          <w:rStyle w:val="StyleUnderline"/>
          <w:rFonts w:asciiTheme="majorHAnsi" w:hAnsiTheme="majorHAnsi" w:cstheme="majorHAnsi"/>
        </w:rPr>
        <w:t xml:space="preserve"> political </w:t>
      </w:r>
      <w:r w:rsidRPr="00932813">
        <w:rPr>
          <w:rStyle w:val="StyleUnderline"/>
          <w:rFonts w:asciiTheme="majorHAnsi" w:hAnsiTheme="majorHAnsi" w:cstheme="majorHAnsi"/>
          <w:highlight w:val="cyan"/>
        </w:rPr>
        <w:t>complexity</w:t>
      </w:r>
      <w:r w:rsidRPr="00932813">
        <w:rPr>
          <w:rStyle w:val="StyleUnderline"/>
          <w:rFonts w:asciiTheme="majorHAnsi" w:hAnsiTheme="majorHAnsi" w:cstheme="majorHAnsi"/>
        </w:rPr>
        <w:t xml:space="preserve">. Due to the </w:t>
      </w:r>
      <w:r w:rsidRPr="00932813">
        <w:rPr>
          <w:rStyle w:val="Emphasis"/>
          <w:rFonts w:asciiTheme="majorHAnsi" w:hAnsiTheme="majorHAnsi" w:cstheme="majorHAnsi"/>
        </w:rPr>
        <w:t>unprecedented</w:t>
      </w:r>
      <w:r w:rsidRPr="00932813">
        <w:rPr>
          <w:rStyle w:val="StyleUnderline"/>
          <w:rFonts w:asciiTheme="majorHAnsi" w:hAnsiTheme="majorHAnsi" w:cstheme="majorHAnsi"/>
        </w:rPr>
        <w:t xml:space="preserve"> </w:t>
      </w:r>
      <w:r w:rsidRPr="00932813">
        <w:rPr>
          <w:rStyle w:val="Emphasis"/>
          <w:rFonts w:asciiTheme="majorHAnsi" w:hAnsiTheme="majorHAnsi" w:cstheme="majorHAnsi"/>
        </w:rPr>
        <w:t>nature</w:t>
      </w:r>
      <w:r w:rsidRPr="00932813">
        <w:rPr>
          <w:rStyle w:val="StyleUnderline"/>
          <w:rFonts w:asciiTheme="majorHAnsi" w:hAnsiTheme="majorHAnsi" w:cstheme="majorHAnsi"/>
        </w:rPr>
        <w:t xml:space="preserve"> of</w:t>
      </w:r>
      <w:r w:rsidRPr="00932813">
        <w:rPr>
          <w:rFonts w:asciiTheme="majorHAnsi" w:hAnsiTheme="majorHAnsi" w:cstheme="majorHAnsi"/>
          <w:sz w:val="16"/>
        </w:rPr>
        <w:t xml:space="preserve"> the </w:t>
      </w:r>
      <w:r w:rsidRPr="00932813">
        <w:rPr>
          <w:rStyle w:val="StyleUnderline"/>
          <w:rFonts w:asciiTheme="majorHAnsi" w:hAnsiTheme="majorHAnsi" w:cstheme="majorHAnsi"/>
        </w:rPr>
        <w:t xml:space="preserve">risks, </w:t>
      </w:r>
      <w:r w:rsidRPr="00932813">
        <w:rPr>
          <w:rStyle w:val="StyleUnderline"/>
          <w:rFonts w:asciiTheme="majorHAnsi" w:hAnsiTheme="majorHAnsi" w:cstheme="majorHAnsi"/>
          <w:highlight w:val="cyan"/>
        </w:rPr>
        <w:t xml:space="preserve">there is </w:t>
      </w:r>
      <w:r w:rsidRPr="00932813">
        <w:rPr>
          <w:rStyle w:val="Emphasis"/>
          <w:rFonts w:asciiTheme="majorHAnsi" w:hAnsiTheme="majorHAnsi" w:cstheme="majorHAnsi"/>
          <w:highlight w:val="cyan"/>
        </w:rPr>
        <w:t>little</w:t>
      </w:r>
      <w:r w:rsidRPr="00932813">
        <w:rPr>
          <w:rFonts w:asciiTheme="majorHAnsi" w:hAnsiTheme="majorHAnsi" w:cstheme="majorHAnsi"/>
          <w:sz w:val="16"/>
        </w:rPr>
        <w:t xml:space="preserve"> or no </w:t>
      </w:r>
      <w:r w:rsidRPr="00932813">
        <w:rPr>
          <w:rStyle w:val="Emphasis"/>
          <w:rFonts w:asciiTheme="majorHAnsi" w:hAnsiTheme="majorHAnsi" w:cstheme="majorHAnsi"/>
          <w:highlight w:val="cyan"/>
        </w:rPr>
        <w:t>previous</w:t>
      </w:r>
      <w:r w:rsidRPr="00932813">
        <w:rPr>
          <w:rStyle w:val="StyleUnderline"/>
          <w:rFonts w:asciiTheme="majorHAnsi" w:hAnsiTheme="majorHAnsi" w:cstheme="majorHAnsi"/>
          <w:highlight w:val="cyan"/>
        </w:rPr>
        <w:t xml:space="preserve"> </w:t>
      </w:r>
      <w:r w:rsidRPr="00932813">
        <w:rPr>
          <w:rStyle w:val="Emphasis"/>
          <w:rFonts w:asciiTheme="majorHAnsi" w:hAnsiTheme="majorHAnsi" w:cstheme="majorHAnsi"/>
          <w:highlight w:val="cyan"/>
        </w:rPr>
        <w:t>experience</w:t>
      </w:r>
      <w:r w:rsidRPr="00932813">
        <w:rPr>
          <w:rStyle w:val="StyleUnderline"/>
          <w:rFonts w:asciiTheme="majorHAnsi" w:hAnsiTheme="majorHAnsi" w:cstheme="majorHAnsi"/>
        </w:rPr>
        <w:t xml:space="preserve"> from which to draw lessons and form policy.</w:t>
      </w:r>
      <w:r w:rsidRPr="00932813">
        <w:rPr>
          <w:rFonts w:asciiTheme="majorHAnsi" w:hAnsiTheme="majorHAnsi" w:cstheme="majorHAnsi"/>
          <w:sz w:val="16"/>
        </w:rPr>
        <w:t xml:space="preserve"> And </w:t>
      </w:r>
      <w:r w:rsidRPr="00932813">
        <w:rPr>
          <w:rStyle w:val="StyleUnderline"/>
          <w:rFonts w:asciiTheme="majorHAnsi" w:hAnsiTheme="majorHAnsi" w:cstheme="majorHAnsi"/>
        </w:rPr>
        <w:t xml:space="preserve">the </w:t>
      </w:r>
      <w:r w:rsidRPr="00932813">
        <w:rPr>
          <w:rStyle w:val="Emphasis"/>
          <w:rFonts w:asciiTheme="majorHAnsi" w:hAnsiTheme="majorHAnsi" w:cstheme="majorHAnsi"/>
          <w:highlight w:val="cyan"/>
        </w:rPr>
        <w:t>beneficiaries</w:t>
      </w:r>
      <w:r w:rsidRPr="00932813">
        <w:rPr>
          <w:rStyle w:val="StyleUnderline"/>
          <w:rFonts w:asciiTheme="majorHAnsi" w:hAnsiTheme="majorHAnsi" w:cstheme="majorHAnsi"/>
        </w:rPr>
        <w:t xml:space="preserve"> of preventative policy include</w:t>
      </w:r>
      <w:r w:rsidRPr="00932813">
        <w:rPr>
          <w:rStyle w:val="Emphasis"/>
          <w:rFonts w:asciiTheme="majorHAnsi" w:hAnsiTheme="majorHAnsi" w:cstheme="majorHAnsi"/>
        </w:rPr>
        <w:t xml:space="preserve"> people who </w:t>
      </w:r>
      <w:r w:rsidRPr="00932813">
        <w:rPr>
          <w:rStyle w:val="Emphasis"/>
          <w:rFonts w:asciiTheme="majorHAnsi" w:hAnsiTheme="majorHAnsi" w:cstheme="majorHAnsi"/>
          <w:highlight w:val="cyan"/>
        </w:rPr>
        <w:t>have no sway over current</w:t>
      </w:r>
      <w:r w:rsidRPr="00932813">
        <w:rPr>
          <w:rStyle w:val="Emphasis"/>
          <w:rFonts w:asciiTheme="majorHAnsi" w:hAnsiTheme="majorHAnsi" w:cstheme="majorHAnsi"/>
        </w:rPr>
        <w:t xml:space="preserve"> political </w:t>
      </w:r>
      <w:r w:rsidRPr="00932813">
        <w:rPr>
          <w:rStyle w:val="Emphasis"/>
          <w:rFonts w:asciiTheme="majorHAnsi" w:hAnsiTheme="majorHAnsi" w:cstheme="majorHAnsi"/>
          <w:highlight w:val="cyan"/>
        </w:rPr>
        <w:t>processes</w:t>
      </w:r>
      <w:r w:rsidRPr="00932813">
        <w:rPr>
          <w:rStyle w:val="StyleUnderline"/>
          <w:rFonts w:asciiTheme="majorHAnsi" w:hAnsiTheme="majorHAnsi" w:cstheme="majorHAnsi"/>
        </w:rPr>
        <w:t xml:space="preserve"> — our children and grandchildren.</w:t>
      </w:r>
    </w:p>
    <w:p w14:paraId="17E57C5A" w14:textId="77777777" w:rsidR="00F568F8" w:rsidRPr="00932813" w:rsidRDefault="00F568F8" w:rsidP="00F568F8">
      <w:pPr>
        <w:rPr>
          <w:rFonts w:asciiTheme="majorHAnsi" w:hAnsiTheme="majorHAnsi" w:cstheme="majorHAnsi"/>
          <w:u w:val="single"/>
        </w:rPr>
      </w:pPr>
      <w:r w:rsidRPr="00932813">
        <w:rPr>
          <w:rFonts w:asciiTheme="majorHAnsi" w:hAnsiTheme="majorHAnsi" w:cstheme="majorHAnsi"/>
          <w:sz w:val="16"/>
        </w:rPr>
        <w:t xml:space="preserve">Given the unpredictable nature of technological progress, </w:t>
      </w:r>
      <w:r w:rsidRPr="00932813">
        <w:rPr>
          <w:rStyle w:val="StyleUnderline"/>
          <w:rFonts w:asciiTheme="majorHAnsi" w:hAnsiTheme="majorHAnsi" w:cstheme="majorHAnsi"/>
          <w:highlight w:val="cyan"/>
        </w:rPr>
        <w:t>development</w:t>
      </w:r>
      <w:r w:rsidRPr="00932813">
        <w:rPr>
          <w:rStyle w:val="StyleUnderline"/>
          <w:rFonts w:asciiTheme="majorHAnsi" w:hAnsiTheme="majorHAnsi" w:cstheme="majorHAnsi"/>
        </w:rPr>
        <w:t xml:space="preserve"> of</w:t>
      </w:r>
      <w:r w:rsidRPr="00932813">
        <w:rPr>
          <w:rFonts w:asciiTheme="majorHAnsi" w:hAnsiTheme="majorHAnsi" w:cstheme="majorHAnsi"/>
          <w:sz w:val="16"/>
        </w:rPr>
        <w:t xml:space="preserve"> these </w:t>
      </w:r>
      <w:r w:rsidRPr="00932813">
        <w:rPr>
          <w:rStyle w:val="StyleUnderline"/>
          <w:rFonts w:asciiTheme="majorHAnsi" w:hAnsiTheme="majorHAnsi" w:cstheme="majorHAnsi"/>
        </w:rPr>
        <w:t xml:space="preserve">technologies </w:t>
      </w:r>
      <w:r w:rsidRPr="00932813">
        <w:rPr>
          <w:rStyle w:val="StyleUnderline"/>
          <w:rFonts w:asciiTheme="majorHAnsi" w:hAnsiTheme="majorHAnsi" w:cstheme="majorHAnsi"/>
          <w:highlight w:val="cyan"/>
        </w:rPr>
        <w:t>may be</w:t>
      </w:r>
      <w:r w:rsidRPr="00932813">
        <w:rPr>
          <w:rStyle w:val="StyleUnderline"/>
          <w:rFonts w:asciiTheme="majorHAnsi" w:hAnsiTheme="majorHAnsi" w:cstheme="majorHAnsi"/>
        </w:rPr>
        <w:t xml:space="preserve"> </w:t>
      </w:r>
      <w:r w:rsidRPr="00932813">
        <w:rPr>
          <w:rStyle w:val="Emphasis"/>
          <w:rFonts w:asciiTheme="majorHAnsi" w:hAnsiTheme="majorHAnsi" w:cstheme="majorHAnsi"/>
        </w:rPr>
        <w:t>unexpectedly</w:t>
      </w:r>
      <w:r w:rsidRPr="00932813">
        <w:rPr>
          <w:rStyle w:val="StyleUnderline"/>
          <w:rFonts w:asciiTheme="majorHAnsi" w:hAnsiTheme="majorHAnsi" w:cstheme="majorHAnsi"/>
        </w:rPr>
        <w:t xml:space="preserve"> </w:t>
      </w:r>
      <w:r w:rsidRPr="00932813">
        <w:rPr>
          <w:rStyle w:val="Emphasis"/>
          <w:rFonts w:asciiTheme="majorHAnsi" w:hAnsiTheme="majorHAnsi" w:cstheme="majorHAnsi"/>
          <w:highlight w:val="cyan"/>
        </w:rPr>
        <w:t>rapid</w:t>
      </w:r>
      <w:r w:rsidRPr="00932813">
        <w:rPr>
          <w:rStyle w:val="StyleUnderline"/>
          <w:rFonts w:asciiTheme="majorHAnsi" w:hAnsiTheme="majorHAnsi" w:cstheme="majorHAnsi"/>
        </w:rPr>
        <w:t xml:space="preserve">. A </w:t>
      </w:r>
      <w:r w:rsidRPr="00932813">
        <w:rPr>
          <w:rStyle w:val="StyleUnderline"/>
          <w:rFonts w:asciiTheme="majorHAnsi" w:hAnsiTheme="majorHAnsi" w:cstheme="majorHAnsi"/>
          <w:highlight w:val="cyan"/>
        </w:rPr>
        <w:t>political reaction</w:t>
      </w:r>
      <w:r w:rsidRPr="00932813">
        <w:rPr>
          <w:rStyle w:val="StyleUnderline"/>
          <w:rFonts w:asciiTheme="majorHAnsi" w:hAnsiTheme="majorHAnsi" w:cstheme="majorHAnsi"/>
        </w:rPr>
        <w:t xml:space="preserve"> to these technologies only</w:t>
      </w:r>
      <w:r w:rsidRPr="00932813">
        <w:rPr>
          <w:rFonts w:asciiTheme="majorHAnsi" w:hAnsiTheme="majorHAnsi" w:cstheme="majorHAnsi"/>
          <w:sz w:val="16"/>
        </w:rPr>
        <w:t xml:space="preserve"> when they are already</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on the brink</w:t>
      </w:r>
      <w:r w:rsidRPr="00932813">
        <w:rPr>
          <w:rStyle w:val="StyleUnderline"/>
          <w:rFonts w:asciiTheme="majorHAnsi" w:hAnsiTheme="majorHAnsi" w:cstheme="majorHAnsi"/>
        </w:rPr>
        <w:t xml:space="preserve"> of development </w:t>
      </w:r>
      <w:r w:rsidRPr="00932813">
        <w:rPr>
          <w:rStyle w:val="Emphasis"/>
          <w:rFonts w:asciiTheme="majorHAnsi" w:hAnsiTheme="majorHAnsi" w:cstheme="majorHAnsi"/>
          <w:highlight w:val="cyan"/>
        </w:rPr>
        <w:t>may</w:t>
      </w:r>
      <w:r w:rsidRPr="00932813">
        <w:rPr>
          <w:rFonts w:asciiTheme="majorHAnsi" w:hAnsiTheme="majorHAnsi" w:cstheme="majorHAnsi"/>
          <w:sz w:val="16"/>
        </w:rPr>
        <w:t xml:space="preserve"> therefore </w:t>
      </w:r>
      <w:r w:rsidRPr="00932813">
        <w:rPr>
          <w:rStyle w:val="Emphasis"/>
          <w:rFonts w:asciiTheme="majorHAnsi" w:hAnsiTheme="majorHAnsi" w:cstheme="majorHAnsi"/>
          <w:highlight w:val="cyan"/>
        </w:rPr>
        <w:t xml:space="preserve">be too late. </w:t>
      </w:r>
      <w:r w:rsidRPr="00932813">
        <w:rPr>
          <w:rStyle w:val="StyleUnderline"/>
          <w:rFonts w:asciiTheme="majorHAnsi" w:hAnsiTheme="majorHAnsi" w:cstheme="majorHAnsi"/>
          <w:highlight w:val="cyan"/>
        </w:rPr>
        <w:t>We need</w:t>
      </w:r>
      <w:r w:rsidRPr="00932813">
        <w:rPr>
          <w:rFonts w:asciiTheme="majorHAnsi" w:hAnsiTheme="majorHAnsi" w:cstheme="majorHAnsi"/>
          <w:sz w:val="16"/>
        </w:rPr>
        <w:t xml:space="preserve"> to implement </w:t>
      </w:r>
      <w:r w:rsidRPr="00932813">
        <w:rPr>
          <w:rStyle w:val="Emphasis"/>
          <w:rFonts w:asciiTheme="majorHAnsi" w:hAnsiTheme="majorHAnsi" w:cstheme="majorHAnsi"/>
          <w:highlight w:val="cyan"/>
          <w:bdr w:val="single" w:sz="4" w:space="0" w:color="auto"/>
        </w:rPr>
        <w:t>prudent</w:t>
      </w:r>
      <w:r w:rsidRPr="00932813">
        <w:rPr>
          <w:rStyle w:val="StyleUnderline"/>
          <w:rFonts w:asciiTheme="majorHAnsi" w:hAnsiTheme="majorHAnsi" w:cstheme="majorHAnsi"/>
          <w:highlight w:val="cyan"/>
          <w:bdr w:val="single" w:sz="4" w:space="0" w:color="auto"/>
        </w:rPr>
        <w:t xml:space="preserve"> </w:t>
      </w:r>
      <w:r w:rsidRPr="00932813">
        <w:rPr>
          <w:rStyle w:val="Emphasis"/>
          <w:rFonts w:asciiTheme="majorHAnsi" w:hAnsiTheme="majorHAnsi" w:cstheme="majorHAnsi"/>
          <w:highlight w:val="cyan"/>
          <w:bdr w:val="single" w:sz="4" w:space="0" w:color="auto"/>
        </w:rPr>
        <w:t>and</w:t>
      </w:r>
      <w:r w:rsidRPr="00932813">
        <w:rPr>
          <w:rStyle w:val="StyleUnderline"/>
          <w:rFonts w:asciiTheme="majorHAnsi" w:hAnsiTheme="majorHAnsi" w:cstheme="majorHAnsi"/>
          <w:highlight w:val="cyan"/>
          <w:bdr w:val="single" w:sz="4" w:space="0" w:color="auto"/>
        </w:rPr>
        <w:t xml:space="preserve"> </w:t>
      </w:r>
      <w:r w:rsidRPr="00932813">
        <w:rPr>
          <w:rStyle w:val="Emphasis"/>
          <w:rFonts w:asciiTheme="majorHAnsi" w:hAnsiTheme="majorHAnsi" w:cstheme="majorHAnsi"/>
          <w:highlight w:val="cyan"/>
          <w:bdr w:val="single" w:sz="4" w:space="0" w:color="auto"/>
        </w:rPr>
        <w:t>proactive policy</w:t>
      </w:r>
      <w:r w:rsidRPr="00932813">
        <w:rPr>
          <w:rStyle w:val="Emphasis"/>
          <w:rFonts w:asciiTheme="majorHAnsi" w:hAnsiTheme="majorHAnsi" w:cstheme="majorHAnsi"/>
          <w:bdr w:val="single" w:sz="4" w:space="0" w:color="auto"/>
        </w:rPr>
        <w:t xml:space="preserve"> measures</w:t>
      </w:r>
      <w:r w:rsidRPr="00932813">
        <w:rPr>
          <w:rStyle w:val="StyleUnderline"/>
          <w:rFonts w:asciiTheme="majorHAnsi" w:hAnsiTheme="majorHAnsi" w:cstheme="majorHAnsi"/>
        </w:rPr>
        <w:t xml:space="preserve"> in the near future, even if no</w:t>
      </w:r>
      <w:r w:rsidRPr="00932813">
        <w:rPr>
          <w:rFonts w:asciiTheme="majorHAnsi" w:hAnsiTheme="majorHAnsi" w:cstheme="majorHAnsi"/>
          <w:sz w:val="16"/>
        </w:rPr>
        <w:t xml:space="preserve"> such </w:t>
      </w:r>
      <w:r w:rsidRPr="00932813">
        <w:rPr>
          <w:rStyle w:val="StyleUnderline"/>
          <w:rFonts w:asciiTheme="majorHAnsi" w:hAnsiTheme="majorHAnsi" w:cstheme="majorHAnsi"/>
        </w:rPr>
        <w:t>breakthroughs currently appear imminent.</w:t>
      </w:r>
      <w:bookmarkEnd w:id="0"/>
    </w:p>
    <w:p w14:paraId="59E04EE7" w14:textId="77777777" w:rsidR="00F568F8" w:rsidRPr="00932813" w:rsidRDefault="00F568F8" w:rsidP="00F568F8">
      <w:pPr>
        <w:pStyle w:val="Heading4"/>
        <w:rPr>
          <w:rFonts w:asciiTheme="majorHAnsi" w:hAnsiTheme="majorHAnsi" w:cstheme="majorHAnsi"/>
        </w:rPr>
      </w:pPr>
      <w:r w:rsidRPr="00932813">
        <w:rPr>
          <w:rFonts w:asciiTheme="majorHAnsi" w:hAnsiTheme="majorHAnsi" w:cstheme="majorHAnsi"/>
        </w:rPr>
        <w:t>Maintaining sustainable use of outer space is key to future generations</w:t>
      </w:r>
    </w:p>
    <w:p w14:paraId="0D3FD554" w14:textId="77777777" w:rsidR="00F568F8" w:rsidRPr="00932813" w:rsidRDefault="00F568F8" w:rsidP="00F568F8">
      <w:pPr>
        <w:rPr>
          <w:rFonts w:asciiTheme="majorHAnsi" w:hAnsiTheme="majorHAnsi" w:cstheme="majorHAnsi"/>
        </w:rPr>
      </w:pPr>
      <w:r w:rsidRPr="00932813">
        <w:rPr>
          <w:rFonts w:asciiTheme="majorHAnsi" w:eastAsiaTheme="majorEastAsia" w:hAnsiTheme="majorHAnsi" w:cstheme="majorHAnsi"/>
          <w:b/>
          <w:iCs/>
          <w:sz w:val="26"/>
        </w:rPr>
        <w:t>Islam 18</w:t>
      </w:r>
      <w:r w:rsidRPr="00932813">
        <w:rPr>
          <w:rFonts w:asciiTheme="majorHAnsi" w:hAnsiTheme="majorHAnsi" w:cstheme="majorHAnsi"/>
        </w:rPr>
        <w:t xml:space="preserve"> [Mohammad </w:t>
      </w:r>
      <w:proofErr w:type="spellStart"/>
      <w:r w:rsidRPr="00932813">
        <w:rPr>
          <w:rFonts w:asciiTheme="majorHAnsi" w:hAnsiTheme="majorHAnsi" w:cstheme="majorHAnsi"/>
        </w:rPr>
        <w:t>Saiful</w:t>
      </w:r>
      <w:proofErr w:type="spellEnd"/>
      <w:r w:rsidRPr="00932813">
        <w:rPr>
          <w:rFonts w:asciiTheme="majorHAnsi" w:hAnsiTheme="majorHAnsi" w:cstheme="majorHAnsi"/>
        </w:rPr>
        <w:t xml:space="preserve"> Islam, Mohammad works for the Institute of Advanced Judicial Studies and the Beijing Institute of Technology. 4-27-2018, "The Sustainable Use of Outer Space: Complications and Legal Challenges to the Peaceful Uses and Benefit of Humankind," Beijing Law Review, </w:t>
      </w:r>
      <w:hyperlink r:id="rId9" w:history="1">
        <w:r w:rsidRPr="00932813">
          <w:rPr>
            <w:rStyle w:val="Hyperlink"/>
            <w:rFonts w:asciiTheme="majorHAnsi" w:hAnsiTheme="majorHAnsi" w:cstheme="majorHAnsi"/>
          </w:rPr>
          <w:t>https://www.scirp.org/journal/paperinformation.aspx?paperid=85201</w:t>
        </w:r>
      </w:hyperlink>
      <w:r w:rsidRPr="00932813">
        <w:rPr>
          <w:rFonts w:asciiTheme="majorHAnsi" w:hAnsiTheme="majorHAnsi" w:cstheme="majorHAnsi"/>
        </w:rPr>
        <w:t xml:space="preserve"> accessed 12/12/21] Adam</w:t>
      </w:r>
    </w:p>
    <w:p w14:paraId="64E7B016" w14:textId="77777777" w:rsidR="00F568F8" w:rsidRPr="00932813" w:rsidRDefault="00F568F8" w:rsidP="00F568F8">
      <w:pPr>
        <w:rPr>
          <w:rStyle w:val="StyleUnderline"/>
          <w:rFonts w:asciiTheme="majorHAnsi" w:hAnsiTheme="majorHAnsi" w:cstheme="majorHAnsi"/>
        </w:rPr>
      </w:pPr>
      <w:r w:rsidRPr="00932813">
        <w:rPr>
          <w:rFonts w:asciiTheme="majorHAnsi" w:hAnsiTheme="majorHAnsi" w:cstheme="majorHAnsi"/>
        </w:rPr>
        <w:t xml:space="preserve">4.2. </w:t>
      </w:r>
      <w:r w:rsidRPr="00932813">
        <w:rPr>
          <w:rStyle w:val="StyleUnderline"/>
          <w:rFonts w:asciiTheme="majorHAnsi" w:hAnsiTheme="majorHAnsi" w:cstheme="majorHAnsi"/>
        </w:rPr>
        <w:t>Ensure the Rights of Future Generations in Outer Space</w:t>
      </w:r>
    </w:p>
    <w:p w14:paraId="5DD636DB" w14:textId="780F2E6A" w:rsidR="00F568F8" w:rsidRPr="00F568F8" w:rsidRDefault="00F568F8" w:rsidP="00C41F02">
      <w:r w:rsidRPr="00932813">
        <w:rPr>
          <w:rStyle w:val="StyleUnderline"/>
          <w:rFonts w:asciiTheme="majorHAnsi" w:hAnsiTheme="majorHAnsi" w:cstheme="majorHAnsi"/>
        </w:rPr>
        <w:t xml:space="preserve">Sustainable development is the </w:t>
      </w:r>
      <w:r w:rsidRPr="00932813">
        <w:rPr>
          <w:rStyle w:val="StyleUnderline"/>
          <w:rFonts w:asciiTheme="majorHAnsi" w:hAnsiTheme="majorHAnsi" w:cstheme="majorHAnsi"/>
          <w:highlight w:val="cyan"/>
        </w:rPr>
        <w:t>establishing</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principle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for</w:t>
      </w:r>
      <w:r w:rsidRPr="00932813">
        <w:rPr>
          <w:rStyle w:val="StyleUnderline"/>
          <w:rFonts w:asciiTheme="majorHAnsi" w:hAnsiTheme="majorHAnsi" w:cstheme="majorHAnsi"/>
        </w:rPr>
        <w:t xml:space="preserve"> achieving </w:t>
      </w:r>
      <w:r w:rsidRPr="00932813">
        <w:rPr>
          <w:rStyle w:val="StyleUnderline"/>
          <w:rFonts w:asciiTheme="majorHAnsi" w:hAnsiTheme="majorHAnsi" w:cstheme="majorHAnsi"/>
          <w:highlight w:val="cyan"/>
        </w:rPr>
        <w:t>present</w:t>
      </w:r>
      <w:r w:rsidRPr="00932813">
        <w:rPr>
          <w:rStyle w:val="StyleUnderline"/>
          <w:rFonts w:asciiTheme="majorHAnsi" w:hAnsiTheme="majorHAnsi" w:cstheme="majorHAnsi"/>
        </w:rPr>
        <w:t xml:space="preserve"> human </w:t>
      </w:r>
      <w:r w:rsidRPr="00932813">
        <w:rPr>
          <w:rStyle w:val="StyleUnderline"/>
          <w:rFonts w:asciiTheme="majorHAnsi" w:hAnsiTheme="majorHAnsi" w:cstheme="majorHAnsi"/>
          <w:highlight w:val="cyan"/>
        </w:rPr>
        <w:t>needs</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without</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damaging</w:t>
      </w:r>
      <w:r w:rsidRPr="00932813">
        <w:rPr>
          <w:rStyle w:val="StyleUnderline"/>
          <w:rFonts w:asciiTheme="majorHAnsi" w:hAnsiTheme="majorHAnsi" w:cstheme="majorHAnsi"/>
        </w:rPr>
        <w:t xml:space="preserve"> the demands of </w:t>
      </w:r>
      <w:r w:rsidRPr="00932813">
        <w:rPr>
          <w:rStyle w:val="StyleUnderline"/>
          <w:rFonts w:asciiTheme="majorHAnsi" w:hAnsiTheme="majorHAnsi" w:cstheme="majorHAnsi"/>
          <w:highlight w:val="cyan"/>
        </w:rPr>
        <w:t>future generations</w:t>
      </w:r>
      <w:r w:rsidRPr="00932813">
        <w:rPr>
          <w:rStyle w:val="StyleUnderline"/>
          <w:rFonts w:asciiTheme="majorHAnsi" w:hAnsiTheme="majorHAnsi" w:cstheme="majorHAnsi"/>
        </w:rPr>
        <w:t xml:space="preserve"> maintaining integrity and constancy of the natural systems.</w:t>
      </w:r>
      <w:r w:rsidRPr="00932813">
        <w:rPr>
          <w:rFonts w:asciiTheme="majorHAnsi" w:hAnsiTheme="majorHAnsi" w:cstheme="majorHAnsi"/>
        </w:rPr>
        <w:t xml:space="preserve"> The </w:t>
      </w:r>
      <w:r w:rsidRPr="00932813">
        <w:rPr>
          <w:rStyle w:val="StyleUnderline"/>
          <w:rFonts w:asciiTheme="majorHAnsi" w:hAnsiTheme="majorHAnsi" w:cstheme="majorHAnsi"/>
        </w:rPr>
        <w:t xml:space="preserve">modern idea of sustainable development is derived from the </w:t>
      </w:r>
      <w:proofErr w:type="spellStart"/>
      <w:r w:rsidRPr="00932813">
        <w:rPr>
          <w:rStyle w:val="StyleUnderline"/>
          <w:rFonts w:asciiTheme="majorHAnsi" w:hAnsiTheme="majorHAnsi" w:cstheme="majorHAnsi"/>
        </w:rPr>
        <w:t>Brundtland</w:t>
      </w:r>
      <w:proofErr w:type="spellEnd"/>
      <w:r w:rsidRPr="00932813">
        <w:rPr>
          <w:rStyle w:val="StyleUnderline"/>
          <w:rFonts w:asciiTheme="majorHAnsi" w:hAnsiTheme="majorHAnsi" w:cstheme="majorHAnsi"/>
        </w:rPr>
        <w:t xml:space="preserve"> Report in 1987.</w:t>
      </w:r>
      <w:r w:rsidRPr="00932813">
        <w:rPr>
          <w:rFonts w:asciiTheme="majorHAnsi" w:hAnsiTheme="majorHAnsi" w:cstheme="majorHAnsi"/>
        </w:rPr>
        <w:t xml:space="preserve"> Generally considered in </w:t>
      </w:r>
      <w:r w:rsidRPr="00932813">
        <w:rPr>
          <w:rStyle w:val="StyleUnderline"/>
          <w:rFonts w:asciiTheme="majorHAnsi" w:hAnsiTheme="majorHAnsi" w:cstheme="majorHAnsi"/>
        </w:rPr>
        <w:t xml:space="preserve">modern </w:t>
      </w:r>
      <w:r w:rsidRPr="00932813">
        <w:rPr>
          <w:rStyle w:val="StyleUnderline"/>
          <w:rFonts w:asciiTheme="majorHAnsi" w:hAnsiTheme="majorHAnsi" w:cstheme="majorHAnsi"/>
          <w:highlight w:val="cyan"/>
        </w:rPr>
        <w:t>application and exploration of outer space</w:t>
      </w:r>
      <w:r w:rsidRPr="00932813">
        <w:rPr>
          <w:rStyle w:val="StyleUnderline"/>
          <w:rFonts w:asciiTheme="majorHAnsi" w:hAnsiTheme="majorHAnsi" w:cstheme="majorHAnsi"/>
        </w:rPr>
        <w:t xml:space="preserve">, fundamental elements are the area </w:t>
      </w:r>
      <w:r w:rsidRPr="00932813">
        <w:rPr>
          <w:rStyle w:val="StyleUnderline"/>
          <w:rFonts w:asciiTheme="majorHAnsi" w:hAnsiTheme="majorHAnsi" w:cstheme="majorHAnsi"/>
          <w:highlight w:val="cyan"/>
        </w:rPr>
        <w:t>must</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be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dedicated</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to</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peace</w:t>
      </w:r>
      <w:r w:rsidRPr="00932813">
        <w:rPr>
          <w:rStyle w:val="StyleUnderline"/>
          <w:rFonts w:asciiTheme="majorHAnsi" w:hAnsiTheme="majorHAnsi" w:cstheme="majorHAnsi"/>
        </w:rPr>
        <w:t>ful purposes</w:t>
      </w:r>
      <w:r w:rsidRPr="00932813">
        <w:rPr>
          <w:rFonts w:asciiTheme="majorHAnsi" w:hAnsiTheme="majorHAnsi" w:cstheme="majorHAnsi"/>
        </w:rPr>
        <w:t xml:space="preserve">; and the </w:t>
      </w:r>
      <w:r w:rsidRPr="00932813">
        <w:rPr>
          <w:rStyle w:val="StyleUnderline"/>
          <w:rFonts w:asciiTheme="majorHAnsi" w:hAnsiTheme="majorHAnsi" w:cstheme="majorHAnsi"/>
        </w:rPr>
        <w:t xml:space="preserve">area must be </w:t>
      </w:r>
      <w:r w:rsidRPr="00932813">
        <w:rPr>
          <w:rStyle w:val="StyleUnderline"/>
          <w:rFonts w:asciiTheme="majorHAnsi" w:hAnsiTheme="majorHAnsi" w:cstheme="majorHAnsi"/>
          <w:highlight w:val="cyan"/>
        </w:rPr>
        <w:t>preserved</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for</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future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generations</w:t>
      </w:r>
      <w:r w:rsidRPr="00932813">
        <w:rPr>
          <w:rStyle w:val="StyleUnderline"/>
          <w:rFonts w:asciiTheme="majorHAnsi" w:hAnsiTheme="majorHAnsi" w:cstheme="majorHAnsi"/>
        </w:rPr>
        <w:t> </w:t>
      </w:r>
      <w:hyperlink r:id="rId10" w:anchor="ref17" w:tgtFrame="_self" w:history="1">
        <w:r w:rsidRPr="00932813">
          <w:rPr>
            <w:rStyle w:val="Hyperlink"/>
            <w:rFonts w:asciiTheme="majorHAnsi" w:hAnsiTheme="majorHAnsi" w:cstheme="majorHAnsi"/>
          </w:rPr>
          <w:t>(Heim, 1990) </w:t>
        </w:r>
      </w:hyperlink>
      <w:r w:rsidRPr="00932813">
        <w:rPr>
          <w:rFonts w:asciiTheme="majorHAnsi" w:hAnsiTheme="majorHAnsi" w:cstheme="majorHAnsi"/>
        </w:rPr>
        <w:t xml:space="preserve">. It is an </w:t>
      </w:r>
      <w:r w:rsidRPr="00932813">
        <w:rPr>
          <w:rStyle w:val="StyleUnderline"/>
          <w:rFonts w:asciiTheme="majorHAnsi" w:hAnsiTheme="majorHAnsi" w:cstheme="majorHAnsi"/>
        </w:rPr>
        <w:t xml:space="preserve">indispensable and inordinate challenge to confirm </w:t>
      </w:r>
      <w:r w:rsidRPr="00932813">
        <w:rPr>
          <w:rStyle w:val="StyleUnderline"/>
          <w:rFonts w:asciiTheme="majorHAnsi" w:hAnsiTheme="majorHAnsi" w:cstheme="majorHAnsi"/>
          <w:highlight w:val="cyan"/>
        </w:rPr>
        <w:t>uphold</w:t>
      </w:r>
      <w:r w:rsidRPr="00932813">
        <w:rPr>
          <w:rStyle w:val="StyleUnderline"/>
          <w:rFonts w:asciiTheme="majorHAnsi" w:hAnsiTheme="majorHAnsi" w:cstheme="majorHAnsi"/>
        </w:rPr>
        <w:t xml:space="preserve"> the </w:t>
      </w:r>
      <w:r w:rsidRPr="00932813">
        <w:rPr>
          <w:rStyle w:val="StyleUnderline"/>
          <w:rFonts w:asciiTheme="majorHAnsi" w:hAnsiTheme="majorHAnsi" w:cstheme="majorHAnsi"/>
          <w:highlight w:val="cyan"/>
        </w:rPr>
        <w:t>healthy environment</w:t>
      </w:r>
      <w:r w:rsidRPr="00932813">
        <w:rPr>
          <w:rStyle w:val="StyleUnderline"/>
          <w:rFonts w:asciiTheme="majorHAnsi" w:hAnsiTheme="majorHAnsi" w:cstheme="majorHAnsi"/>
        </w:rPr>
        <w:t xml:space="preserve"> and make sure development </w:t>
      </w:r>
      <w:r w:rsidRPr="00932813">
        <w:rPr>
          <w:rStyle w:val="StyleUnderline"/>
          <w:rFonts w:asciiTheme="majorHAnsi" w:hAnsiTheme="majorHAnsi" w:cstheme="majorHAnsi"/>
          <w:highlight w:val="cyan"/>
        </w:rPr>
        <w:t>without</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destroying</w:t>
      </w:r>
      <w:r w:rsidRPr="00932813">
        <w:rPr>
          <w:rStyle w:val="StyleUnderline"/>
          <w:rFonts w:asciiTheme="majorHAnsi" w:hAnsiTheme="majorHAnsi" w:cstheme="majorHAnsi"/>
        </w:rPr>
        <w:t xml:space="preserve"> the rights of </w:t>
      </w:r>
      <w:r w:rsidRPr="00932813">
        <w:rPr>
          <w:rStyle w:val="StyleUnderline"/>
          <w:rFonts w:asciiTheme="majorHAnsi" w:hAnsiTheme="majorHAnsi" w:cstheme="majorHAnsi"/>
          <w:highlight w:val="cyan"/>
        </w:rPr>
        <w:t>future generations</w:t>
      </w:r>
      <w:r w:rsidRPr="00932813">
        <w:rPr>
          <w:rStyle w:val="StyleUnderline"/>
          <w:rFonts w:asciiTheme="majorHAnsi" w:hAnsiTheme="majorHAnsi" w:cstheme="majorHAnsi"/>
        </w:rPr>
        <w:t xml:space="preserve"> in space</w:t>
      </w:r>
      <w:r w:rsidRPr="00932813">
        <w:rPr>
          <w:rFonts w:asciiTheme="majorHAnsi" w:hAnsiTheme="majorHAnsi" w:cstheme="majorHAnsi"/>
        </w:rPr>
        <w:t xml:space="preserve">. </w:t>
      </w:r>
      <w:r w:rsidRPr="00932813">
        <w:rPr>
          <w:rStyle w:val="StyleUnderline"/>
          <w:rFonts w:asciiTheme="majorHAnsi" w:hAnsiTheme="majorHAnsi" w:cstheme="majorHAnsi"/>
        </w:rPr>
        <w:t xml:space="preserve">Article IX of The Outer Space Treaty provided, in the exploration and use of outer space, </w:t>
      </w:r>
      <w:r w:rsidRPr="00932813">
        <w:rPr>
          <w:rStyle w:val="StyleUnderline"/>
          <w:rFonts w:asciiTheme="majorHAnsi" w:hAnsiTheme="majorHAnsi" w:cstheme="majorHAnsi"/>
          <w:highlight w:val="cyan"/>
        </w:rPr>
        <w:t>States should</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pursue</w:t>
      </w:r>
      <w:r w:rsidRPr="00932813">
        <w:rPr>
          <w:rStyle w:val="StyleUnderline"/>
          <w:rFonts w:asciiTheme="majorHAnsi" w:hAnsiTheme="majorHAnsi" w:cstheme="majorHAnsi"/>
        </w:rPr>
        <w:t xml:space="preserve"> studies and conduct </w:t>
      </w:r>
      <w:r w:rsidRPr="00932813">
        <w:rPr>
          <w:rStyle w:val="StyleUnderline"/>
          <w:rFonts w:asciiTheme="majorHAnsi" w:hAnsiTheme="majorHAnsi" w:cstheme="majorHAnsi"/>
          <w:highlight w:val="cyan"/>
        </w:rPr>
        <w:t>exploration of outer space</w:t>
      </w:r>
      <w:r w:rsidRPr="00932813">
        <w:rPr>
          <w:rStyle w:val="StyleUnderline"/>
          <w:rFonts w:asciiTheme="majorHAnsi" w:hAnsiTheme="majorHAnsi" w:cstheme="majorHAnsi"/>
        </w:rPr>
        <w:t xml:space="preserve"> so as </w:t>
      </w:r>
      <w:r w:rsidRPr="00932813">
        <w:rPr>
          <w:rStyle w:val="StyleUnderline"/>
          <w:rFonts w:asciiTheme="majorHAnsi" w:hAnsiTheme="majorHAnsi" w:cstheme="majorHAnsi"/>
          <w:highlight w:val="cyan"/>
        </w:rPr>
        <w:t>to</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avoid harmful contamination</w:t>
      </w:r>
      <w:r w:rsidRPr="00932813">
        <w:rPr>
          <w:rStyle w:val="StyleUnderline"/>
          <w:rFonts w:asciiTheme="majorHAnsi" w:hAnsiTheme="majorHAnsi" w:cstheme="majorHAnsi"/>
        </w:rPr>
        <w:t xml:space="preserve"> and also adverse changes in the environment of the Earth </w:t>
      </w:r>
      <w:hyperlink r:id="rId11" w:anchor="ref35" w:tgtFrame="_self" w:history="1">
        <w:r w:rsidRPr="00932813">
          <w:rPr>
            <w:rStyle w:val="StyleUnderline"/>
            <w:rFonts w:asciiTheme="majorHAnsi" w:hAnsiTheme="majorHAnsi" w:cstheme="majorHAnsi"/>
          </w:rPr>
          <w:t>(Outer Space Treaty, 1967)</w:t>
        </w:r>
        <w:r w:rsidRPr="00932813">
          <w:rPr>
            <w:rStyle w:val="Hyperlink"/>
            <w:rFonts w:asciiTheme="majorHAnsi" w:hAnsiTheme="majorHAnsi" w:cstheme="majorHAnsi"/>
          </w:rPr>
          <w:t> </w:t>
        </w:r>
      </w:hyperlink>
      <w:r w:rsidRPr="00932813">
        <w:rPr>
          <w:rFonts w:asciiTheme="majorHAnsi" w:hAnsiTheme="majorHAnsi" w:cstheme="majorHAnsi"/>
        </w:rPr>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12" w:anchor="ref38" w:tgtFrame="_self" w:history="1">
        <w:r w:rsidRPr="00932813">
          <w:rPr>
            <w:rStyle w:val="Hyperlink"/>
            <w:rFonts w:asciiTheme="majorHAnsi" w:hAnsiTheme="majorHAnsi" w:cstheme="majorHAnsi"/>
          </w:rPr>
          <w:t>(Robinson, 2005) </w:t>
        </w:r>
      </w:hyperlink>
      <w:r w:rsidRPr="00932813">
        <w:rPr>
          <w:rFonts w:asciiTheme="majorHAnsi" w:hAnsiTheme="majorHAnsi" w:cstheme="majorHAnsi"/>
        </w:rPr>
        <w:t xml:space="preserve">. As a result of multifaceted political, economic, scientific, technological, educational, and other global problems, </w:t>
      </w:r>
      <w:r w:rsidRPr="00932813">
        <w:rPr>
          <w:rStyle w:val="StyleUnderline"/>
          <w:rFonts w:asciiTheme="majorHAnsi" w:hAnsiTheme="majorHAnsi" w:cstheme="majorHAnsi"/>
        </w:rPr>
        <w:t>there has been practicing exclusively only international cooperation for sustainable space development among the developed countries </w:t>
      </w:r>
      <w:hyperlink r:id="rId13" w:anchor="ref34" w:tgtFrame="_self" w:history="1">
        <w:r w:rsidRPr="00932813">
          <w:rPr>
            <w:rStyle w:val="StyleUnderline"/>
            <w:rFonts w:asciiTheme="majorHAnsi" w:hAnsiTheme="majorHAnsi" w:cstheme="majorHAnsi"/>
          </w:rPr>
          <w:t>(</w:t>
        </w:r>
        <w:proofErr w:type="spellStart"/>
        <w:r w:rsidRPr="00932813">
          <w:rPr>
            <w:rStyle w:val="StyleUnderline"/>
            <w:rFonts w:asciiTheme="majorHAnsi" w:hAnsiTheme="majorHAnsi" w:cstheme="majorHAnsi"/>
          </w:rPr>
          <w:t>Noichim</w:t>
        </w:r>
        <w:proofErr w:type="spellEnd"/>
        <w:r w:rsidRPr="00932813">
          <w:rPr>
            <w:rStyle w:val="StyleUnderline"/>
            <w:rFonts w:asciiTheme="majorHAnsi" w:hAnsiTheme="majorHAnsi" w:cstheme="majorHAnsi"/>
          </w:rPr>
          <w:t>, 2005) </w:t>
        </w:r>
      </w:hyperlink>
      <w:r w:rsidRPr="00932813">
        <w:rPr>
          <w:rStyle w:val="StyleUnderline"/>
          <w:rFonts w:asciiTheme="majorHAnsi" w:hAnsiTheme="majorHAnsi" w:cstheme="majorHAnsi"/>
        </w:rPr>
        <w:t xml:space="preserve">. </w:t>
      </w:r>
      <w:r w:rsidRPr="00932813">
        <w:rPr>
          <w:rFonts w:asciiTheme="majorHAnsi" w:hAnsiTheme="majorHAnsi" w:cstheme="majorHAnsi"/>
        </w:rPr>
        <w:t xml:space="preserve">The </w:t>
      </w:r>
      <w:r w:rsidRPr="00932813">
        <w:rPr>
          <w:rStyle w:val="StyleUnderline"/>
          <w:rFonts w:asciiTheme="majorHAnsi" w:hAnsiTheme="majorHAnsi" w:cstheme="majorHAnsi"/>
        </w:rPr>
        <w:t xml:space="preserve">space faring nations should </w:t>
      </w:r>
      <w:r w:rsidRPr="00932813">
        <w:rPr>
          <w:rStyle w:val="StyleUnderline"/>
          <w:rFonts w:asciiTheme="majorHAnsi" w:hAnsiTheme="majorHAnsi" w:cstheme="majorHAnsi"/>
          <w:highlight w:val="cyan"/>
        </w:rPr>
        <w:t>promote</w:t>
      </w:r>
      <w:r w:rsidRPr="00932813">
        <w:rPr>
          <w:rStyle w:val="StyleUnderline"/>
          <w:rFonts w:asciiTheme="majorHAnsi" w:hAnsiTheme="majorHAnsi" w:cstheme="majorHAnsi"/>
        </w:rPr>
        <w:t xml:space="preserve"> a supportive environment for </w:t>
      </w:r>
      <w:r w:rsidRPr="00932813">
        <w:rPr>
          <w:rStyle w:val="StyleUnderline"/>
          <w:rFonts w:asciiTheme="majorHAnsi" w:hAnsiTheme="majorHAnsi" w:cstheme="majorHAnsi"/>
          <w:highlight w:val="cyan"/>
        </w:rPr>
        <w:t>peaceful</w:t>
      </w:r>
      <w:r w:rsidRPr="00932813">
        <w:rPr>
          <w:rStyle w:val="StyleUnderline"/>
          <w:rFonts w:asciiTheme="majorHAnsi" w:hAnsiTheme="majorHAnsi" w:cstheme="majorHAnsi"/>
        </w:rPr>
        <w:t xml:space="preserve"> and </w:t>
      </w:r>
      <w:r w:rsidRPr="00932813">
        <w:rPr>
          <w:rStyle w:val="StyleUnderline"/>
          <w:rFonts w:asciiTheme="majorHAnsi" w:hAnsiTheme="majorHAnsi" w:cstheme="majorHAnsi"/>
          <w:highlight w:val="cyan"/>
        </w:rPr>
        <w:t>sustainable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use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of</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space</w:t>
      </w:r>
      <w:r w:rsidRPr="00932813">
        <w:rPr>
          <w:rStyle w:val="StyleUnderline"/>
          <w:rFonts w:asciiTheme="majorHAnsi" w:hAnsiTheme="majorHAnsi" w:cstheme="majorHAnsi"/>
        </w:rPr>
        <w:t>, decrease environmental effects on Earth and protect the terrestrial environment</w:t>
      </w:r>
      <w:r w:rsidRPr="00932813">
        <w:rPr>
          <w:rFonts w:asciiTheme="majorHAnsi" w:hAnsiTheme="majorHAnsi" w:cstheme="majorHAnsi"/>
        </w:rPr>
        <w:t>. We should escape a regime that will ultimately reflect the over-exploitation of resources and environmental havoc </w:t>
      </w:r>
      <w:hyperlink r:id="rId14" w:anchor="ref9" w:tgtFrame="_self" w:history="1">
        <w:r w:rsidRPr="00932813">
          <w:rPr>
            <w:rStyle w:val="Hyperlink"/>
            <w:rFonts w:asciiTheme="majorHAnsi" w:hAnsiTheme="majorHAnsi" w:cstheme="majorHAnsi"/>
          </w:rPr>
          <w:t>(Fountain, 2002) </w:t>
        </w:r>
      </w:hyperlink>
      <w:r w:rsidRPr="00932813">
        <w:rPr>
          <w:rFonts w:asciiTheme="majorHAnsi" w:hAnsiTheme="majorHAnsi" w:cstheme="majorHAnsi"/>
        </w:rPr>
        <w:t>.</w:t>
      </w:r>
      <w:r w:rsidR="00C41F02" w:rsidRPr="00F568F8">
        <w:t xml:space="preserve"> </w:t>
      </w:r>
    </w:p>
    <w:p w14:paraId="6D2D74DE" w14:textId="77777777" w:rsidR="00F568F8" w:rsidRPr="00932813" w:rsidRDefault="00F568F8" w:rsidP="00F568F8">
      <w:pPr>
        <w:rPr>
          <w:rFonts w:asciiTheme="majorHAnsi" w:hAnsiTheme="majorHAnsi" w:cstheme="majorHAnsi"/>
        </w:rPr>
      </w:pPr>
    </w:p>
    <w:p w14:paraId="47F3920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1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
    <w:docVar w:name="RibbonPointer" w:val="1848561730464"/>
    <w:docVar w:name="VerbatimMac" w:val="True"/>
    <w:docVar w:name="VerbatimVersion" w:val="5.0"/>
  </w:docVars>
  <w:rsids>
    <w:rsidRoot w:val="00F568F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8BF"/>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468"/>
    <w:rsid w:val="001A25FD"/>
    <w:rsid w:val="001A2F1A"/>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17E07"/>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236"/>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2124"/>
    <w:rsid w:val="006438CB"/>
    <w:rsid w:val="006529B9"/>
    <w:rsid w:val="00654695"/>
    <w:rsid w:val="0065500A"/>
    <w:rsid w:val="00655217"/>
    <w:rsid w:val="0065727C"/>
    <w:rsid w:val="00674A78"/>
    <w:rsid w:val="00696A16"/>
    <w:rsid w:val="006A4840"/>
    <w:rsid w:val="006A52A0"/>
    <w:rsid w:val="006A7E1D"/>
    <w:rsid w:val="006C3A56"/>
    <w:rsid w:val="006D13F4"/>
    <w:rsid w:val="006D4EB2"/>
    <w:rsid w:val="006D6AED"/>
    <w:rsid w:val="006E6D0B"/>
    <w:rsid w:val="006F126E"/>
    <w:rsid w:val="006F32C9"/>
    <w:rsid w:val="006F3834"/>
    <w:rsid w:val="006F5693"/>
    <w:rsid w:val="006F5D4C"/>
    <w:rsid w:val="0070068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0AF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1F0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68F8"/>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A65BAF"/>
  <w14:defaultImageDpi w14:val="300"/>
  <w15:docId w15:val="{9142270E-65AC-3F40-B69C-B4E48F463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0938BF"/>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0938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938B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938B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small space,Big card,Normal Tag,heading 2, Ch,small text,Ch,No Spacing211,No Spacing12,no read,No Spacing2111,No Spacing4,No Spacing11111,tags,No Spacing5,No Spacing21,ta,TAG,T,t,Tag1,Heading 2 Char2 Char,No Spacing2,No Spacing1,Ch1"/>
    <w:basedOn w:val="Normal"/>
    <w:next w:val="Normal"/>
    <w:link w:val="Heading4Char"/>
    <w:uiPriority w:val="3"/>
    <w:unhideWhenUsed/>
    <w:qFormat/>
    <w:rsid w:val="000938B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938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38BF"/>
  </w:style>
  <w:style w:type="character" w:customStyle="1" w:styleId="Heading1Char">
    <w:name w:val="Heading 1 Char"/>
    <w:aliases w:val="Pocket Char"/>
    <w:basedOn w:val="DefaultParagraphFont"/>
    <w:link w:val="Heading1"/>
    <w:rsid w:val="000938B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938B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938BF"/>
    <w:rPr>
      <w:rFonts w:ascii="Calibri" w:eastAsiaTheme="majorEastAsia" w:hAnsi="Calibri" w:cstheme="majorBidi"/>
      <w:b/>
      <w:sz w:val="32"/>
      <w:u w:val="single"/>
    </w:rPr>
  </w:style>
  <w:style w:type="character" w:customStyle="1" w:styleId="Heading4Char">
    <w:name w:val="Heading 4 Char"/>
    <w:aliases w:val="Tag Char,body Char,small space Char,Big card Char,Normal Tag Char,heading 2 Char, Ch Char,small text Char,Ch Char,No Spacing211 Char,No Spacing12 Char,no read Char,No Spacing2111 Char,No Spacing4 Char,No Spacing11111 Char,tags Char,T Char"/>
    <w:basedOn w:val="DefaultParagraphFont"/>
    <w:link w:val="Heading4"/>
    <w:uiPriority w:val="3"/>
    <w:rsid w:val="000938BF"/>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938BF"/>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0938BF"/>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
    <w:basedOn w:val="DefaultParagraphFont"/>
    <w:link w:val="textbold"/>
    <w:uiPriority w:val="7"/>
    <w:qFormat/>
    <w:rsid w:val="000938B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938BF"/>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0938BF"/>
    <w:rPr>
      <w:color w:val="auto"/>
      <w:u w:val="none"/>
    </w:rPr>
  </w:style>
  <w:style w:type="paragraph" w:styleId="DocumentMap">
    <w:name w:val="Document Map"/>
    <w:basedOn w:val="Normal"/>
    <w:link w:val="DocumentMapChar"/>
    <w:uiPriority w:val="99"/>
    <w:semiHidden/>
    <w:unhideWhenUsed/>
    <w:rsid w:val="00F568F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68F8"/>
    <w:rPr>
      <w:rFonts w:ascii="Lucida Grande" w:hAnsi="Lucida Grande" w:cs="Lucida Grande"/>
    </w:rPr>
  </w:style>
  <w:style w:type="paragraph" w:customStyle="1" w:styleId="textbold">
    <w:name w:val="text bold"/>
    <w:basedOn w:val="Normal"/>
    <w:link w:val="Emphasis"/>
    <w:autoRedefine/>
    <w:uiPriority w:val="7"/>
    <w:qFormat/>
    <w:rsid w:val="00F568F8"/>
    <w:pPr>
      <w:pBdr>
        <w:top w:val="single" w:sz="18" w:space="1" w:color="auto"/>
        <w:left w:val="single" w:sz="18" w:space="4" w:color="auto"/>
        <w:bottom w:val="single" w:sz="18" w:space="1" w:color="auto"/>
        <w:right w:val="single" w:sz="18" w:space="4" w:color="auto"/>
      </w:pBdr>
      <w:ind w:left="720"/>
      <w:jc w:val="both"/>
    </w:pPr>
    <w:rPr>
      <w:rFonts w:eastAsiaTheme="minorEastAsia"/>
      <w:b/>
      <w:iCs/>
      <w:szCs w:val="24"/>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s,tag,Card"/>
    <w:basedOn w:val="Heading1"/>
    <w:link w:val="Hyperlink"/>
    <w:autoRedefine/>
    <w:uiPriority w:val="99"/>
    <w:qFormat/>
    <w:rsid w:val="00F568F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paragraph" w:customStyle="1" w:styleId="UnderlinePara">
    <w:name w:val="Underline Para"/>
    <w:basedOn w:val="Normal"/>
    <w:uiPriority w:val="6"/>
    <w:qFormat/>
    <w:rsid w:val="001A2F1A"/>
    <w:pPr>
      <w:widowControl w:val="0"/>
      <w:suppressAutoHyphens/>
      <w:spacing w:after="200"/>
      <w:contextualSpacing/>
    </w:pPr>
    <w:rPr>
      <w:rFonts w:asciiTheme="minorHAnsi" w:eastAsiaTheme="minorEastAsia" w:hAnsiTheme="minorHAnsi"/>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rp.org/journal/paperinformation.aspx?paperid=8520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rp.org/journal/paperinformation.aspx?paperid=8520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rp.org/journal/paperinformation.aspx?paperid=8520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scirp.org/journal/paperinformation.aspx?paperid=85201" TargetMode="External"/><Relationship Id="rId4" Type="http://schemas.openxmlformats.org/officeDocument/2006/relationships/customXml" Target="../customXml/item4.xml"/><Relationship Id="rId9" Type="http://schemas.openxmlformats.org/officeDocument/2006/relationships/hyperlink" Target="https://www.scirp.org/journal/paperinformation.aspx?paperid=85201" TargetMode="External"/><Relationship Id="rId14" Type="http://schemas.openxmlformats.org/officeDocument/2006/relationships/hyperlink" Target="https://www.scirp.org/journal/paperinformation.aspx?paperid=852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ve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infopath/2007/PartnerControls"/>
    <ds:schemaRef ds:uri="http://purl.org/dc/dcmitype/"/>
    <ds:schemaRef ds:uri="http://schemas.openxmlformats.org/package/2006/metadata/core-properties"/>
    <ds:schemaRef ds:uri="http://www.w3.org/XML/1998/namespace"/>
    <ds:schemaRef ds:uri="http://purl.org/dc/elements/1.1/"/>
    <ds:schemaRef ds:uri="http://schemas.microsoft.com/office/2006/documentManagement/types"/>
    <ds:schemaRef ds:uri="http://purl.org/dc/terms/"/>
    <ds:schemaRef ds:uri="http://schemas.microsoft.com/office/2006/metadata/propertie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FE06991-158A-4DF2-A5D9-B12F9D79C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5213</Words>
  <Characters>29720</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34864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Harvey Zhu</cp:lastModifiedBy>
  <cp:revision>2</cp:revision>
  <dcterms:created xsi:type="dcterms:W3CDTF">2022-01-08T21:21:00Z</dcterms:created>
  <dcterms:modified xsi:type="dcterms:W3CDTF">2022-01-08T21:21:00Z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