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51DA43" w14:textId="2B38169A" w:rsidR="00216B6D" w:rsidRDefault="00216B6D" w:rsidP="00216B6D">
      <w:pPr>
        <w:pStyle w:val="Heading1"/>
      </w:pPr>
      <w:bookmarkStart w:id="0" w:name="_GoBack"/>
      <w:bookmarkEnd w:id="0"/>
      <w:r>
        <w:t xml:space="preserve">1AC </w:t>
      </w:r>
      <w:r w:rsidR="004839BB">
        <w:t>R1 Yale</w:t>
      </w:r>
    </w:p>
    <w:p w14:paraId="272F1DD3" w14:textId="77777777" w:rsidR="00216B6D" w:rsidRDefault="00216B6D" w:rsidP="00216B6D">
      <w:pPr>
        <w:pStyle w:val="Heading2"/>
      </w:pPr>
      <w:r>
        <w:t>1AC</w:t>
      </w:r>
    </w:p>
    <w:p w14:paraId="5597E731" w14:textId="77777777" w:rsidR="00216B6D" w:rsidRPr="00976E44" w:rsidRDefault="00216B6D" w:rsidP="00216B6D">
      <w:pPr>
        <w:pStyle w:val="Heading3"/>
        <w:rPr>
          <w:rFonts w:cs="Calibri"/>
        </w:rPr>
      </w:pPr>
      <w:r w:rsidRPr="00976E44">
        <w:rPr>
          <w:rFonts w:cs="Calibri"/>
        </w:rPr>
        <w:t>1AC – Adv – Vaccine Diplomacy</w:t>
      </w:r>
    </w:p>
    <w:p w14:paraId="3F8D1DD7" w14:textId="77777777" w:rsidR="00216B6D" w:rsidRPr="00976E44" w:rsidRDefault="00216B6D" w:rsidP="00216B6D">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23BE8F2F" w14:textId="77777777" w:rsidR="00216B6D" w:rsidRPr="00976E44" w:rsidRDefault="00216B6D" w:rsidP="00216B6D">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5" w:history="1">
        <w:r w:rsidRPr="00976E44">
          <w:rPr>
            <w:rStyle w:val="Hyperlink"/>
          </w:rPr>
          <w:t>https://theglobalamericans.org/2021/06/a-u-s-vaccine-diplomacy-strategy-for-latin-america-and-the-caribbean/</w:t>
        </w:r>
      </w:hyperlink>
      <w:r w:rsidRPr="00976E44">
        <w:t xml:space="preserve">] Justin </w:t>
      </w:r>
    </w:p>
    <w:p w14:paraId="6087BBE3" w14:textId="77777777" w:rsidR="00216B6D" w:rsidRPr="00976E44" w:rsidRDefault="00216B6D" w:rsidP="00216B6D">
      <w:pPr>
        <w:rPr>
          <w:sz w:val="16"/>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470C63">
        <w:rPr>
          <w:rStyle w:val="Emphasis"/>
        </w:rPr>
        <w:t>intellectual property</w:t>
      </w:r>
      <w:r w:rsidRPr="00976E44">
        <w:rPr>
          <w:sz w:val="16"/>
        </w:rPr>
        <w:t xml:space="preserve"> (</w:t>
      </w:r>
      <w:r w:rsidRPr="00470C63">
        <w:rPr>
          <w:rStyle w:val="Emphasis"/>
          <w:highlight w:val="green"/>
        </w:rPr>
        <w:t>IP</w:t>
      </w:r>
      <w:r w:rsidRPr="00976E44">
        <w:rPr>
          <w:sz w:val="16"/>
        </w:rPr>
        <w:t xml:space="preserve">)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r>
        <w:rPr>
          <w:rStyle w:val="Emphasis"/>
        </w:rPr>
        <w:t xml:space="preserve"> </w:t>
      </w: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r>
        <w:rPr>
          <w:sz w:val="16"/>
        </w:rPr>
        <w:t xml:space="preserve"> </w:t>
      </w:r>
      <w:r w:rsidRPr="00976E44">
        <w:rPr>
          <w:sz w:val="16"/>
        </w:rPr>
        <w:t>History repeats itself</w:t>
      </w:r>
      <w:r>
        <w:rPr>
          <w:sz w:val="16"/>
        </w:rPr>
        <w:t xml:space="preserve"> </w:t>
      </w: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r>
        <w:rPr>
          <w:sz w:val="16"/>
        </w:rPr>
        <w:t xml:space="preserve"> </w:t>
      </w: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r>
        <w:rPr>
          <w:sz w:val="16"/>
        </w:rPr>
        <w:t xml:space="preserve"> </w:t>
      </w: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r>
        <w:rPr>
          <w:sz w:val="16"/>
        </w:rPr>
        <w:t xml:space="preserve"> </w:t>
      </w: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r>
        <w:rPr>
          <w:sz w:val="16"/>
        </w:rPr>
        <w:t xml:space="preserve"> </w:t>
      </w: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r>
        <w:rPr>
          <w:sz w:val="16"/>
        </w:rPr>
        <w:t xml:space="preserve"> </w:t>
      </w: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r>
        <w:rPr>
          <w:sz w:val="16"/>
        </w:rPr>
        <w:t xml:space="preserve"> </w:t>
      </w:r>
      <w:r w:rsidRPr="00976E44">
        <w:rPr>
          <w:sz w:val="16"/>
        </w:rPr>
        <w:t xml:space="preserve">However, unlike the unipolarity that characterized the 1990s and early </w:t>
      </w:r>
      <w:r w:rsidRPr="00470C63">
        <w:rPr>
          <w:sz w:val="16"/>
        </w:rPr>
        <w:t xml:space="preserve">2000s, </w:t>
      </w:r>
      <w:r w:rsidRPr="00470C63">
        <w:rPr>
          <w:u w:val="single"/>
        </w:rPr>
        <w:t xml:space="preserve">the U.S. is </w:t>
      </w:r>
      <w:r w:rsidRPr="00470C63">
        <w:rPr>
          <w:rStyle w:val="Emphasis"/>
        </w:rPr>
        <w:t>no longer the only global superpower, and the humanitarian decisions it makes now</w:t>
      </w:r>
      <w:r w:rsidRPr="00470C63">
        <w:rPr>
          <w:sz w:val="16"/>
        </w:rPr>
        <w:t>—during a new global health crisis—</w:t>
      </w:r>
      <w:r w:rsidRPr="00470C63">
        <w:rPr>
          <w:u w:val="single"/>
        </w:rPr>
        <w:t xml:space="preserve">have the potential to be </w:t>
      </w:r>
      <w:r w:rsidRPr="00470C63">
        <w:rPr>
          <w:rStyle w:val="Emphasis"/>
        </w:rPr>
        <w:t>hugely consequential for the country’s influence and image</w:t>
      </w:r>
      <w:r w:rsidRPr="00470C63">
        <w:rPr>
          <w:sz w:val="16"/>
        </w:rPr>
        <w:t xml:space="preserve">. Similar to its trajectory at the height of the AIDS crisis, </w:t>
      </w:r>
      <w:r w:rsidRPr="00470C63">
        <w:rPr>
          <w:u w:val="single"/>
        </w:rPr>
        <w:t>Washington only recently voiced its desire to back the WTO patent waiver proposal, having come under tremendous international pressure</w:t>
      </w:r>
      <w:r w:rsidRPr="00470C63">
        <w:rPr>
          <w:sz w:val="16"/>
        </w:rPr>
        <w:t>. Granted, the U.S. backed a patent waiver</w:t>
      </w:r>
      <w:r w:rsidRPr="00976E44">
        <w:rPr>
          <w:sz w:val="16"/>
        </w:rPr>
        <w:t xml:space="preserve">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en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r>
        <w:rPr>
          <w:sz w:val="16"/>
        </w:rPr>
        <w:t xml:space="preserve"> </w:t>
      </w: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Pr>
          <w:sz w:val="16"/>
        </w:rPr>
        <w:t xml:space="preserve"> </w:t>
      </w: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r>
        <w:rPr>
          <w:sz w:val="16"/>
        </w:rPr>
        <w:t xml:space="preserve"> </w:t>
      </w: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Pr>
          <w:sz w:val="16"/>
        </w:rPr>
        <w:t xml:space="preserve"> </w:t>
      </w: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w:t>
      </w:r>
      <w:r w:rsidRPr="00470C63">
        <w:rPr>
          <w:sz w:val="16"/>
        </w:rPr>
        <w:t xml:space="preserve">Russian and </w:t>
      </w:r>
      <w:r w:rsidRPr="00470C63">
        <w:rPr>
          <w:rStyle w:val="Emphasis"/>
        </w:rPr>
        <w:t>Chinese</w:t>
      </w:r>
      <w:r w:rsidRPr="00470C63">
        <w:rPr>
          <w:u w:val="single"/>
        </w:rPr>
        <w:t xml:space="preserve"> </w:t>
      </w:r>
      <w:r w:rsidRPr="00470C63">
        <w:rPr>
          <w:rStyle w:val="Emphasis"/>
        </w:rPr>
        <w:t>vaccine diplomacy have already led to economic, diplomatic, and political losses being felt by Washington</w:t>
      </w:r>
      <w:r w:rsidRPr="00470C63">
        <w:rPr>
          <w:u w:val="single"/>
        </w:rPr>
        <w:t>; this trend</w:t>
      </w:r>
      <w:r w:rsidRPr="00470C63">
        <w:rPr>
          <w:sz w:val="16"/>
        </w:rPr>
        <w:t xml:space="preserve">, if allowed to continue, </w:t>
      </w:r>
      <w:r w:rsidRPr="00470C63">
        <w:rPr>
          <w:u w:val="single"/>
        </w:rPr>
        <w:t>will</w:t>
      </w:r>
      <w:r w:rsidRPr="00976E44">
        <w:rPr>
          <w:u w:val="single"/>
        </w:rPr>
        <w:t xml:space="preserve">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r>
        <w:rPr>
          <w:u w:val="single"/>
        </w:rPr>
        <w:t xml:space="preserve"> </w:t>
      </w:r>
      <w:r w:rsidRPr="00976E44">
        <w:rPr>
          <w:sz w:val="16"/>
        </w:rPr>
        <w:t>A lack of strategy and political will</w:t>
      </w:r>
      <w:r>
        <w:rPr>
          <w:sz w:val="16"/>
        </w:rPr>
        <w:t xml:space="preserve"> </w:t>
      </w: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r>
        <w:rPr>
          <w:sz w:val="16"/>
        </w:rPr>
        <w:t xml:space="preserve"> </w:t>
      </w: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470C63">
        <w:rPr>
          <w:rStyle w:val="Emphasis"/>
        </w:rPr>
        <w:t xml:space="preserve">over </w:t>
      </w:r>
      <w:r w:rsidRPr="00976E44">
        <w:rPr>
          <w:rStyle w:val="Emphasis"/>
          <w:highlight w:val="green"/>
        </w:rPr>
        <w:t xml:space="preserve">165 million </w:t>
      </w:r>
      <w:r w:rsidRPr="00470C63">
        <w:rPr>
          <w:rStyle w:val="Emphasis"/>
        </w:rPr>
        <w:t>vaccines</w:t>
      </w:r>
      <w:r w:rsidRPr="00976E44">
        <w:rPr>
          <w:u w:val="single"/>
        </w:rPr>
        <w:t xml:space="preserve"> to Latin America, with countries like Chile and Uruguay having vaccinated 80 and 63 percent of their populations, respectively, with Chinese vaccines.</w:t>
      </w:r>
      <w:r>
        <w:rPr>
          <w:u w:val="single"/>
        </w:rPr>
        <w:t xml:space="preserve"> </w:t>
      </w: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r>
        <w:rPr>
          <w:sz w:val="16"/>
        </w:rPr>
        <w:t xml:space="preserve"> </w:t>
      </w: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w:t>
      </w:r>
      <w:r w:rsidRPr="00470C63">
        <w:rPr>
          <w:sz w:val="16"/>
        </w:rPr>
        <w:t xml:space="preserve">a </w:t>
      </w:r>
      <w:r w:rsidRPr="00470C63">
        <w:rPr>
          <w:rStyle w:val="Emphasis"/>
        </w:rPr>
        <w:t>lack of vaccine support and assurance from Washington</w:t>
      </w:r>
      <w:r w:rsidRPr="00470C63">
        <w:rPr>
          <w:u w:val="single"/>
        </w:rPr>
        <w:t xml:space="preserve">, countries are </w:t>
      </w:r>
      <w:r w:rsidRPr="00470C63">
        <w:rPr>
          <w:rStyle w:val="Emphasis"/>
        </w:rPr>
        <w:t>growing closer to Beijing and Moscow</w:t>
      </w:r>
      <w:r w:rsidRPr="00470C63">
        <w:rPr>
          <w:u w:val="single"/>
        </w:rPr>
        <w:t xml:space="preserve">, succumbing to rival geopolitical powers that do not align with the diplomatic and economic interests of the United States. Brazil remains one of the countries </w:t>
      </w:r>
      <w:r w:rsidRPr="00470C63">
        <w:rPr>
          <w:rStyle w:val="Emphasis"/>
        </w:rPr>
        <w:t>hardest hit by the COVID-19 pandemic</w:t>
      </w:r>
      <w:r w:rsidRPr="00470C63">
        <w:rPr>
          <w:sz w:val="16"/>
        </w:rPr>
        <w:t xml:space="preserve">. Despite President Jair </w:t>
      </w:r>
      <w:proofErr w:type="spellStart"/>
      <w:r w:rsidRPr="00470C63">
        <w:rPr>
          <w:sz w:val="16"/>
        </w:rPr>
        <w:t>Bolsanaro’s</w:t>
      </w:r>
      <w:proofErr w:type="spellEnd"/>
      <w:r w:rsidRPr="00470C63">
        <w:rPr>
          <w:sz w:val="16"/>
        </w:rPr>
        <w:t xml:space="preserve"> anti-science tendencies and hawkish stance towards Beijing, however, his government has still proven susceptible</w:t>
      </w:r>
      <w:r w:rsidRPr="00976E44">
        <w:rPr>
          <w:sz w:val="16"/>
        </w:rPr>
        <w:t xml:space="preserv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r>
        <w:rPr>
          <w:sz w:val="16"/>
        </w:rPr>
        <w:t xml:space="preserve"> </w:t>
      </w: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r>
        <w:rPr>
          <w:sz w:val="16"/>
        </w:rPr>
        <w:t xml:space="preserve"> </w:t>
      </w: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r>
        <w:rPr>
          <w:sz w:val="16"/>
        </w:rPr>
        <w:t xml:space="preserve"> </w:t>
      </w: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r>
        <w:rPr>
          <w:sz w:val="16"/>
        </w:rPr>
        <w:t xml:space="preserve"> </w:t>
      </w: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r>
        <w:rPr>
          <w:sz w:val="16"/>
        </w:rPr>
        <w:t xml:space="preserve"> </w:t>
      </w:r>
      <w:r w:rsidRPr="00976E44">
        <w:rPr>
          <w:sz w:val="16"/>
        </w:rPr>
        <w:t>A forward-thinking strategy</w:t>
      </w:r>
      <w:r>
        <w:rPr>
          <w:sz w:val="16"/>
        </w:rPr>
        <w:t xml:space="preserve"> </w:t>
      </w: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r>
        <w:rPr>
          <w:u w:val="single"/>
        </w:rPr>
        <w:t xml:space="preserve"> </w:t>
      </w: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r>
        <w:rPr>
          <w:sz w:val="16"/>
        </w:rPr>
        <w:t xml:space="preserve"> </w:t>
      </w: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523FEE0C" w14:textId="77777777" w:rsidR="00216B6D" w:rsidRPr="00976E44" w:rsidRDefault="00216B6D" w:rsidP="00216B6D"/>
    <w:p w14:paraId="799C227D" w14:textId="77777777" w:rsidR="00216B6D" w:rsidRPr="00976E44" w:rsidRDefault="00216B6D" w:rsidP="00216B6D">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75E41755" w14:textId="77777777" w:rsidR="00216B6D" w:rsidRPr="00976E44" w:rsidRDefault="00216B6D" w:rsidP="00216B6D">
      <w:proofErr w:type="spellStart"/>
      <w:r w:rsidRPr="00976E44">
        <w:rPr>
          <w:rStyle w:val="Style13ptBold"/>
        </w:rPr>
        <w:t>Kneip</w:t>
      </w:r>
      <w:proofErr w:type="spellEnd"/>
      <w:r w:rsidRPr="00976E44">
        <w:rPr>
          <w:rStyle w:val="Style13ptBold"/>
        </w:rPr>
        <w:t xml:space="preserve">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6" w:history="1">
        <w:r w:rsidRPr="00976E44">
          <w:rPr>
            <w:rStyle w:val="Hyperlink"/>
          </w:rPr>
          <w:t>https://thediplomat.com/2021/08/chinas-vaccine-diplomacy-in-latin-america/</w:t>
        </w:r>
      </w:hyperlink>
      <w:r w:rsidRPr="00976E44">
        <w:t>] Justin</w:t>
      </w:r>
    </w:p>
    <w:p w14:paraId="4A6016E2" w14:textId="77777777" w:rsidR="00216B6D" w:rsidRPr="00976E44" w:rsidRDefault="00216B6D" w:rsidP="00216B6D">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635AB171" w14:textId="77777777" w:rsidR="00216B6D" w:rsidRPr="00976E44" w:rsidRDefault="00216B6D" w:rsidP="00216B6D">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295637FC" w14:textId="77777777" w:rsidR="00216B6D" w:rsidRPr="00976E44" w:rsidRDefault="00216B6D" w:rsidP="00216B6D">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470C63">
        <w:rPr>
          <w:u w:val="single"/>
        </w:rPr>
        <w:t xml:space="preserve">much </w:t>
      </w:r>
      <w:r w:rsidRPr="00976E44">
        <w:rPr>
          <w:highlight w:val="green"/>
          <w:u w:val="single"/>
        </w:rPr>
        <w:t>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470C63">
        <w:rPr>
          <w:u w:val="single"/>
        </w:rPr>
        <w:t xml:space="preserve">there are </w:t>
      </w:r>
      <w:r w:rsidRPr="00976E44">
        <w:rPr>
          <w:rStyle w:val="Emphasis"/>
          <w:highlight w:val="green"/>
        </w:rPr>
        <w:t xml:space="preserve">few alternatives </w:t>
      </w:r>
      <w:r w:rsidRPr="00976E44">
        <w:rPr>
          <w:rStyle w:val="Emphasis"/>
        </w:rPr>
        <w:t>on offer.</w:t>
      </w:r>
    </w:p>
    <w:p w14:paraId="6BAE82A8" w14:textId="77777777" w:rsidR="00216B6D" w:rsidRPr="00976E44" w:rsidRDefault="00216B6D" w:rsidP="00216B6D">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w:t>
      </w:r>
      <w:r w:rsidRPr="00470C63">
        <w:rPr>
          <w:u w:val="single"/>
        </w:rPr>
        <w:t xml:space="preserve">China has </w:t>
      </w:r>
      <w:r w:rsidRPr="00976E44">
        <w:rPr>
          <w:highlight w:val="green"/>
          <w:u w:val="single"/>
        </w:rPr>
        <w:t xml:space="preserve">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20D74525" w14:textId="77777777" w:rsidR="00216B6D" w:rsidRPr="00976E44" w:rsidRDefault="00216B6D" w:rsidP="00216B6D">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7D84554F" w14:textId="77777777" w:rsidR="00216B6D" w:rsidRPr="00976E44" w:rsidRDefault="00216B6D" w:rsidP="00216B6D"/>
    <w:p w14:paraId="58C9B2BB" w14:textId="77777777" w:rsidR="00216B6D" w:rsidRPr="00976E44" w:rsidRDefault="00216B6D" w:rsidP="00216B6D">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4CDA93AA" w14:textId="77777777" w:rsidR="00216B6D" w:rsidRPr="00976E44" w:rsidRDefault="00216B6D" w:rsidP="00216B6D">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7" w:history="1">
        <w:r w:rsidRPr="00976E44">
          <w:rPr>
            <w:rStyle w:val="Hyperlink"/>
          </w:rPr>
          <w:t>https://scroll.in/article/1000114/in-latin-america-chinese-vaccine-diplomacy-is-directly-challenging-uss-declining-authority</w:t>
        </w:r>
      </w:hyperlink>
      <w:r w:rsidRPr="00976E44">
        <w:t>] Justin</w:t>
      </w:r>
    </w:p>
    <w:p w14:paraId="785FB187" w14:textId="77777777" w:rsidR="00216B6D" w:rsidRPr="00976E44" w:rsidRDefault="00216B6D" w:rsidP="00216B6D">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0A2A80E8" w14:textId="77777777" w:rsidR="00216B6D" w:rsidRPr="00976E44" w:rsidRDefault="00216B6D" w:rsidP="00216B6D">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1B9FF74F" w14:textId="77777777" w:rsidR="00216B6D" w:rsidRPr="00976E44" w:rsidRDefault="00216B6D" w:rsidP="00216B6D">
      <w:pPr>
        <w:rPr>
          <w:sz w:val="16"/>
        </w:rPr>
      </w:pPr>
      <w:r w:rsidRPr="00976E44">
        <w:rPr>
          <w:sz w:val="16"/>
        </w:rPr>
        <w:t>During a global vaccine shortage, China has been able to provide 252 million doses to the world. This includes the majority of total doses made available to Latin American countries.</w:t>
      </w:r>
    </w:p>
    <w:p w14:paraId="62DF5FEC" w14:textId="77777777" w:rsidR="00216B6D" w:rsidRPr="00976E44" w:rsidRDefault="00216B6D" w:rsidP="00216B6D">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2E6FD2DA" w14:textId="77777777" w:rsidR="00216B6D" w:rsidRPr="00976E44" w:rsidRDefault="00216B6D" w:rsidP="00216B6D">
      <w:pPr>
        <w:rPr>
          <w:sz w:val="16"/>
        </w:rPr>
      </w:pPr>
      <w:r w:rsidRPr="00976E44">
        <w:rPr>
          <w:sz w:val="16"/>
        </w:rPr>
        <w:t>As of May, no other country can match this figure. Most countries are focused primarily on achieving their own herd immunity first.</w:t>
      </w:r>
    </w:p>
    <w:p w14:paraId="12F8C12D" w14:textId="77777777" w:rsidR="00216B6D" w:rsidRPr="00976E44" w:rsidRDefault="00216B6D" w:rsidP="00216B6D">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6C1795DD" w14:textId="77777777" w:rsidR="00216B6D" w:rsidRPr="00976E44" w:rsidRDefault="00216B6D" w:rsidP="00216B6D">
      <w:pPr>
        <w:rPr>
          <w:u w:val="single"/>
        </w:rPr>
      </w:pPr>
      <w:r w:rsidRPr="00976E44">
        <w:rPr>
          <w:u w:val="single"/>
        </w:rPr>
        <w:t xml:space="preserve">Declining </w:t>
      </w:r>
      <w:r w:rsidRPr="00976E44">
        <w:rPr>
          <w:rStyle w:val="Emphasis"/>
        </w:rPr>
        <w:t>‘Washington Consensus’</w:t>
      </w:r>
    </w:p>
    <w:p w14:paraId="5FDD3A2A" w14:textId="77777777" w:rsidR="00216B6D" w:rsidRPr="00976E44" w:rsidRDefault="00216B6D" w:rsidP="00216B6D">
      <w:pPr>
        <w:rPr>
          <w:u w:val="single"/>
        </w:rPr>
      </w:pPr>
      <w:r w:rsidRPr="00976E4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450D5944" w14:textId="77777777" w:rsidR="00216B6D" w:rsidRPr="00976E44" w:rsidRDefault="00216B6D" w:rsidP="00216B6D">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2C2650C8" w14:textId="77777777" w:rsidR="00216B6D" w:rsidRPr="00976E44" w:rsidRDefault="00216B6D" w:rsidP="00216B6D">
      <w:pPr>
        <w:rPr>
          <w:sz w:val="16"/>
        </w:rPr>
      </w:pPr>
      <w:r w:rsidRPr="00976E4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54F5E2A5" w14:textId="77777777" w:rsidR="00216B6D" w:rsidRPr="00976E44" w:rsidRDefault="00216B6D" w:rsidP="00216B6D">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7804B38C" w14:textId="77777777" w:rsidR="00216B6D" w:rsidRPr="00976E44" w:rsidRDefault="00216B6D" w:rsidP="00216B6D">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6768F95E" w14:textId="77777777" w:rsidR="00216B6D" w:rsidRPr="00976E44" w:rsidRDefault="00216B6D" w:rsidP="00216B6D">
      <w:pPr>
        <w:rPr>
          <w:sz w:val="16"/>
        </w:rPr>
      </w:pPr>
      <w:r w:rsidRPr="00976E44">
        <w:rPr>
          <w:sz w:val="16"/>
        </w:rPr>
        <w:t>Rising Chinese power</w:t>
      </w:r>
    </w:p>
    <w:p w14:paraId="41338090" w14:textId="77777777" w:rsidR="00216B6D" w:rsidRPr="00976E44" w:rsidRDefault="00216B6D" w:rsidP="00216B6D">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6FD7DFFD" w14:textId="77777777" w:rsidR="00216B6D" w:rsidRPr="00976E44" w:rsidRDefault="00216B6D" w:rsidP="00216B6D">
      <w:pPr>
        <w:rPr>
          <w:sz w:val="16"/>
        </w:rPr>
      </w:pPr>
      <w:r w:rsidRPr="00976E44">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47B8D848" w14:textId="77777777" w:rsidR="00216B6D" w:rsidRPr="00976E44" w:rsidRDefault="00216B6D" w:rsidP="00216B6D">
      <w:pPr>
        <w:rPr>
          <w:sz w:val="16"/>
        </w:rPr>
      </w:pPr>
      <w:r w:rsidRPr="00976E44">
        <w:rPr>
          <w:sz w:val="16"/>
        </w:rPr>
        <w:t>The US and Chinese tools for economic diplomacy are very similar in practice, yet fundamentally different in philosophy.</w:t>
      </w:r>
    </w:p>
    <w:p w14:paraId="194E273D" w14:textId="77777777" w:rsidR="00216B6D" w:rsidRPr="00976E44" w:rsidRDefault="00216B6D" w:rsidP="00216B6D">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economically successful by working hard to realise our individuality</w:t>
      </w:r>
      <w:r w:rsidRPr="00976E44">
        <w:rPr>
          <w:u w:val="single"/>
        </w:rPr>
        <w:t>... We will export the idea that this is the best possible system through soft power and economic cooperation.</w:t>
      </w:r>
    </w:p>
    <w:p w14:paraId="664403E8" w14:textId="77777777" w:rsidR="00216B6D" w:rsidRPr="00976E44" w:rsidRDefault="00216B6D" w:rsidP="00216B6D">
      <w:pPr>
        <w:rPr>
          <w:sz w:val="16"/>
        </w:rPr>
      </w:pPr>
      <w:r w:rsidRPr="00976E44">
        <w:rPr>
          <w:sz w:val="16"/>
        </w:rPr>
        <w:t xml:space="preserve">In contrast, </w:t>
      </w:r>
      <w:r w:rsidRPr="00976E44">
        <w:rPr>
          <w:u w:val="single"/>
        </w:rPr>
        <w:t xml:space="preserve">Chinese economic diplomacy is an extension of a collective dream where individuals work hard to </w:t>
      </w:r>
      <w:r w:rsidRPr="00976E44">
        <w:rPr>
          <w:rStyle w:val="Emphasis"/>
        </w:rPr>
        <w:t>realise the success of the collectivity: everybody in their community and the world.</w:t>
      </w:r>
    </w:p>
    <w:p w14:paraId="5A56D6B0" w14:textId="77777777" w:rsidR="00216B6D" w:rsidRPr="00976E44" w:rsidRDefault="00216B6D" w:rsidP="00216B6D">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r w:rsidRPr="00976E44">
        <w:rPr>
          <w:rStyle w:val="Emphasis"/>
          <w:highlight w:val="green"/>
        </w:rPr>
        <w:t xml:space="preserve">favour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5076FDFF" w14:textId="77777777" w:rsidR="00216B6D" w:rsidRPr="00976E44" w:rsidRDefault="00216B6D" w:rsidP="00216B6D">
      <w:pPr>
        <w:rPr>
          <w:sz w:val="16"/>
        </w:rPr>
      </w:pPr>
      <w:r w:rsidRPr="00976E44">
        <w:rPr>
          <w:sz w:val="16"/>
        </w:rPr>
        <w:t>Old international order</w:t>
      </w:r>
    </w:p>
    <w:p w14:paraId="7FFAF43A" w14:textId="77777777" w:rsidR="00216B6D" w:rsidRPr="00976E44" w:rsidRDefault="00216B6D" w:rsidP="00216B6D">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5978580B" w14:textId="77777777" w:rsidR="00216B6D" w:rsidRPr="00976E44" w:rsidRDefault="00216B6D" w:rsidP="00216B6D">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78D68B50" w14:textId="77777777" w:rsidR="00216B6D" w:rsidRPr="00976E44" w:rsidRDefault="00216B6D" w:rsidP="00216B6D">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59AB7CCA" w14:textId="77777777" w:rsidR="00216B6D" w:rsidRPr="00976E44" w:rsidRDefault="00216B6D" w:rsidP="00216B6D"/>
    <w:p w14:paraId="22DF2D9F" w14:textId="77777777" w:rsidR="00216B6D" w:rsidRPr="00976E44" w:rsidRDefault="00216B6D" w:rsidP="00216B6D">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66E5F73D" w14:textId="77777777" w:rsidR="00216B6D" w:rsidRPr="00976E44" w:rsidRDefault="00216B6D" w:rsidP="00216B6D">
      <w:proofErr w:type="spellStart"/>
      <w:r w:rsidRPr="00976E44">
        <w:rPr>
          <w:rStyle w:val="Style13ptBold"/>
        </w:rPr>
        <w:t>Yulis</w:t>
      </w:r>
      <w:proofErr w:type="spellEnd"/>
      <w:r w:rsidRPr="00976E44">
        <w:rPr>
          <w:rStyle w:val="Style13ptBold"/>
        </w:rPr>
        <w:t xml:space="preserve"> 17</w:t>
      </w:r>
      <w:r w:rsidRPr="00976E44">
        <w:t xml:space="preserve"> [Max; Major in PoliSci, Penn Political Review; “In Defense of Liberal Internationalism,” Penn Political Review; 4/8/17; </w:t>
      </w:r>
      <w:hyperlink r:id="rId8" w:history="1">
        <w:r w:rsidRPr="00976E44">
          <w:rPr>
            <w:rStyle w:val="Hyperlink"/>
          </w:rPr>
          <w:t>http://pennpoliticalreview.org/2017/04/in-defense-of-liberal-internationalism/</w:t>
        </w:r>
      </w:hyperlink>
      <w:r w:rsidRPr="00976E44">
        <w:t>] // Re-Cut Justin</w:t>
      </w:r>
    </w:p>
    <w:p w14:paraId="1F4ACE22" w14:textId="77777777" w:rsidR="00216B6D" w:rsidRPr="00976E44" w:rsidRDefault="00216B6D" w:rsidP="00216B6D">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13D2A234" w14:textId="77777777" w:rsidR="00216B6D" w:rsidRPr="00976E44" w:rsidRDefault="00216B6D" w:rsidP="00216B6D">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12A5730B" w14:textId="77777777" w:rsidR="00216B6D" w:rsidRPr="00976E44" w:rsidRDefault="00216B6D" w:rsidP="00216B6D">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703B31C7" w14:textId="77777777" w:rsidR="00216B6D" w:rsidRPr="00976E44" w:rsidRDefault="00216B6D" w:rsidP="00216B6D"/>
    <w:p w14:paraId="29F195C2" w14:textId="77777777" w:rsidR="00216B6D" w:rsidRPr="00976E44" w:rsidRDefault="00216B6D" w:rsidP="00216B6D">
      <w:pPr>
        <w:pStyle w:val="Heading4"/>
        <w:rPr>
          <w:rFonts w:cs="Calibri"/>
        </w:rPr>
      </w:pPr>
      <w:r w:rsidRPr="00976E44">
        <w:rPr>
          <w:rFonts w:cs="Calibri"/>
        </w:rPr>
        <w:t xml:space="preserve">Yes transition wars---both sides </w:t>
      </w:r>
      <w:r w:rsidRPr="00976E44">
        <w:rPr>
          <w:rFonts w:cs="Calibri"/>
          <w:u w:val="single"/>
        </w:rPr>
        <w:t>miscalculate</w:t>
      </w:r>
      <w:r w:rsidRPr="00976E44">
        <w:rPr>
          <w:rFonts w:cs="Calibri"/>
        </w:rPr>
        <w:t>.</w:t>
      </w:r>
    </w:p>
    <w:p w14:paraId="340AEDB2" w14:textId="77777777" w:rsidR="00216B6D" w:rsidRPr="00976E44" w:rsidRDefault="00216B6D" w:rsidP="00216B6D">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9" w:history="1">
        <w:r w:rsidRPr="00976E44">
          <w:rPr>
            <w:rStyle w:val="Hyperlink"/>
          </w:rPr>
          <w:t>https://www.emerald.com/insight/content/doi/10.1108/ITPD-02-2019-003/full/html</w:t>
        </w:r>
      </w:hyperlink>
      <w:r w:rsidRPr="00976E44">
        <w:rPr>
          <w:rStyle w:val="Hyperlink"/>
        </w:rPr>
        <w:t xml:space="preserve"> // Re-Cut Justin</w:t>
      </w:r>
    </w:p>
    <w:p w14:paraId="224DA4AD" w14:textId="77777777" w:rsidR="00216B6D" w:rsidRPr="00976E44" w:rsidRDefault="00216B6D" w:rsidP="00216B6D">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(i.e.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w:t>
      </w:r>
      <w:proofErr w:type="spellStart"/>
      <w:r w:rsidRPr="00976E44">
        <w:rPr>
          <w:sz w:val="14"/>
        </w:rPr>
        <w:t>Kugler</w:t>
      </w:r>
      <w:proofErr w:type="spellEnd"/>
      <w:r w:rsidRPr="00976E44">
        <w:rPr>
          <w:sz w:val="14"/>
        </w:rPr>
        <w:t xml:space="preserve">, 1980, pp. 19-20)[5].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Shirk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17B3409D" w14:textId="77777777" w:rsidR="00216B6D" w:rsidRDefault="00216B6D" w:rsidP="00216B6D"/>
    <w:p w14:paraId="52C2909D" w14:textId="77777777" w:rsidR="00216B6D" w:rsidRDefault="00216B6D" w:rsidP="00216B6D">
      <w:pPr>
        <w:pStyle w:val="Heading3"/>
      </w:pPr>
      <w:r>
        <w:t>1AC – Adv – Pandemics</w:t>
      </w:r>
    </w:p>
    <w:p w14:paraId="0D32BF1D" w14:textId="77777777" w:rsidR="00216B6D" w:rsidRPr="00361031" w:rsidRDefault="00216B6D" w:rsidP="00216B6D">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6EDA7A79" w14:textId="77777777" w:rsidR="00216B6D" w:rsidRPr="00361031" w:rsidRDefault="00216B6D" w:rsidP="00216B6D">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361031">
          <w:rPr>
            <w:rStyle w:val="Hyperlink"/>
          </w:rPr>
          <w:t>https://idsa.in/issuebrief/wto-trips-waiver-covid-vaccine-rkumar-120721</w:t>
        </w:r>
      </w:hyperlink>
      <w:r w:rsidRPr="00361031">
        <w:t>] Justin</w:t>
      </w:r>
    </w:p>
    <w:p w14:paraId="4E9963F9" w14:textId="77777777" w:rsidR="00216B6D" w:rsidRPr="00361031" w:rsidRDefault="00216B6D" w:rsidP="00216B6D">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6D9D3693" w14:textId="77777777" w:rsidR="00216B6D" w:rsidRPr="00361031" w:rsidRDefault="00216B6D" w:rsidP="00216B6D">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43438D8E" w14:textId="77777777" w:rsidR="00216B6D" w:rsidRPr="00361031" w:rsidRDefault="00216B6D" w:rsidP="00216B6D">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119A46A6" w14:textId="77777777" w:rsidR="00216B6D" w:rsidRPr="00361031" w:rsidRDefault="00216B6D" w:rsidP="00216B6D">
      <w:pPr>
        <w:rPr>
          <w:u w:val="single"/>
        </w:rPr>
      </w:pPr>
      <w:r w:rsidRPr="00361031">
        <w:rPr>
          <w:u w:val="single"/>
        </w:rPr>
        <w:t xml:space="preserve">TRIPS: </w:t>
      </w:r>
      <w:r w:rsidRPr="00361031">
        <w:rPr>
          <w:rStyle w:val="Emphasis"/>
        </w:rPr>
        <w:t>Barrier to Equitable Health Care Access</w:t>
      </w:r>
    </w:p>
    <w:p w14:paraId="6694FB69" w14:textId="77777777" w:rsidR="00216B6D" w:rsidRPr="00361031" w:rsidRDefault="00216B6D" w:rsidP="00216B6D">
      <w:pPr>
        <w:rPr>
          <w:sz w:val="16"/>
        </w:rPr>
      </w:pP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7C7DD251" w14:textId="77777777" w:rsidR="00216B6D" w:rsidRPr="00361031" w:rsidRDefault="00216B6D" w:rsidP="00216B6D">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01FA7234" w14:textId="77777777" w:rsidR="00216B6D" w:rsidRPr="00361031" w:rsidRDefault="00216B6D" w:rsidP="00216B6D">
      <w:pPr>
        <w:rPr>
          <w:sz w:val="16"/>
        </w:rPr>
      </w:pPr>
      <w:r w:rsidRPr="00361031">
        <w:rPr>
          <w:sz w:val="16"/>
        </w:rPr>
        <w:t xml:space="preserve">A recent document by </w:t>
      </w:r>
      <w:proofErr w:type="spellStart"/>
      <w:r w:rsidRPr="00361031">
        <w:rPr>
          <w:sz w:val="16"/>
        </w:rPr>
        <w:t>Médecins</w:t>
      </w:r>
      <w:proofErr w:type="spellEnd"/>
      <w:r w:rsidRPr="00361031">
        <w:rPr>
          <w:sz w:val="16"/>
        </w:rPr>
        <w:t xml:space="preserve"> Sans </w:t>
      </w:r>
      <w:proofErr w:type="spellStart"/>
      <w:r w:rsidRPr="00361031">
        <w:rPr>
          <w:sz w:val="16"/>
        </w:rPr>
        <w:t>Frontières</w:t>
      </w:r>
      <w:proofErr w:type="spellEnd"/>
      <w:r w:rsidRPr="00361031">
        <w:rPr>
          <w:sz w:val="16"/>
        </w:rPr>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7FFBE345" w14:textId="77777777" w:rsidR="00216B6D" w:rsidRPr="00361031" w:rsidRDefault="00216B6D" w:rsidP="00216B6D">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7D4AB89D" w14:textId="77777777" w:rsidR="00216B6D" w:rsidRPr="00361031" w:rsidRDefault="00216B6D" w:rsidP="00216B6D">
      <w:pPr>
        <w:rPr>
          <w:sz w:val="16"/>
        </w:rPr>
      </w:pP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6995B31" w14:textId="77777777" w:rsidR="00216B6D" w:rsidRPr="00361031" w:rsidRDefault="00216B6D" w:rsidP="00216B6D">
      <w:pPr>
        <w:rPr>
          <w:sz w:val="16"/>
        </w:rPr>
      </w:pP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p>
    <w:p w14:paraId="344C3FE4" w14:textId="77777777" w:rsidR="00216B6D" w:rsidRPr="00361031" w:rsidRDefault="00216B6D" w:rsidP="00216B6D">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6C3BE68A" w14:textId="77777777" w:rsidR="00216B6D" w:rsidRPr="00361031" w:rsidRDefault="00216B6D" w:rsidP="00216B6D">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w:t>
      </w:r>
      <w:proofErr w:type="spellStart"/>
      <w:r w:rsidRPr="00361031">
        <w:rPr>
          <w:sz w:val="16"/>
        </w:rPr>
        <w:t>Biotechnics</w:t>
      </w:r>
      <w:proofErr w:type="spellEnd"/>
      <w:r w:rsidRPr="00361031">
        <w:rPr>
          <w:sz w:val="16"/>
        </w:rPr>
        <w:t xml:space="preserve">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proofErr w:type="spellStart"/>
      <w:r w:rsidRPr="00361031">
        <w:rPr>
          <w:highlight w:val="green"/>
          <w:u w:val="single"/>
        </w:rPr>
        <w:t>Biotechnics</w:t>
      </w:r>
      <w:proofErr w:type="spellEnd"/>
      <w:r w:rsidRPr="00361031">
        <w:rPr>
          <w:highlight w:val="green"/>
          <w:u w:val="single"/>
        </w:rPr>
        <w:t xml:space="preserve"> </w:t>
      </w:r>
      <w:r w:rsidRPr="00361031">
        <w:rPr>
          <w:rStyle w:val="Emphasis"/>
        </w:rPr>
        <w:t>developed its own vaccine at $1 per dose</w:t>
      </w:r>
      <w:r w:rsidRPr="00361031">
        <w:rPr>
          <w:u w:val="single"/>
        </w:rPr>
        <w:t xml:space="preserve">, and the UNICEF (United Nations Children’s Emergency Fund) mass inoculation programme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p>
    <w:p w14:paraId="51083EBB" w14:textId="77777777" w:rsidR="00216B6D" w:rsidRPr="00361031" w:rsidRDefault="00216B6D" w:rsidP="00216B6D">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445B7CDA" w14:textId="77777777" w:rsidR="00216B6D" w:rsidRPr="00361031" w:rsidRDefault="00216B6D" w:rsidP="00216B6D">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04D186C6" w14:textId="77777777" w:rsidR="00216B6D" w:rsidRPr="00361031" w:rsidRDefault="00216B6D" w:rsidP="00216B6D">
      <w:pPr>
        <w:rPr>
          <w:sz w:val="16"/>
          <w:szCs w:val="16"/>
        </w:rPr>
      </w:pP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752C09A8" w14:textId="77777777" w:rsidR="00216B6D" w:rsidRPr="00361031" w:rsidRDefault="00216B6D" w:rsidP="00216B6D">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357B66EC" w14:textId="77777777" w:rsidR="00216B6D" w:rsidRPr="00361031" w:rsidRDefault="00216B6D" w:rsidP="00216B6D">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1" w:history="1">
        <w:r w:rsidRPr="00361031">
          <w:rPr>
            <w:rStyle w:val="Hyperlink"/>
          </w:rPr>
          <w:t>https://www.statnews.com/2021/05/19/beyond-a-symbolic-gesture-whats-needed-to-turn-the-ip-waiver-into-covid-19-vaccines/</w:t>
        </w:r>
      </w:hyperlink>
      <w:r w:rsidRPr="00361031">
        <w:t>] Justin</w:t>
      </w:r>
    </w:p>
    <w:p w14:paraId="5A282CFF" w14:textId="77777777" w:rsidR="00216B6D" w:rsidRPr="00361031" w:rsidRDefault="00216B6D" w:rsidP="00216B6D">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253147E" w14:textId="77777777" w:rsidR="00216B6D" w:rsidRPr="00361031" w:rsidRDefault="00216B6D" w:rsidP="00216B6D">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58460827" w14:textId="77777777" w:rsidR="00216B6D" w:rsidRPr="00361031" w:rsidRDefault="00216B6D" w:rsidP="00216B6D">
      <w:pPr>
        <w:rPr>
          <w:rStyle w:val="Emphasis"/>
        </w:rPr>
      </w:pPr>
      <w:r w:rsidRPr="00361031">
        <w:rPr>
          <w:u w:val="single"/>
        </w:rPr>
        <w:t xml:space="preserve">Both truths suggest that we </w:t>
      </w:r>
      <w:r w:rsidRPr="00361031">
        <w:rPr>
          <w:rStyle w:val="Emphasis"/>
        </w:rPr>
        <w:t>pass the blueprint and build the kitchen.</w:t>
      </w:r>
    </w:p>
    <w:p w14:paraId="11B3ACF8" w14:textId="77777777" w:rsidR="00216B6D" w:rsidRPr="00361031" w:rsidRDefault="00216B6D" w:rsidP="00216B6D">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34FF4FAE" w14:textId="77777777" w:rsidR="00216B6D" w:rsidRPr="00361031" w:rsidRDefault="00216B6D" w:rsidP="00216B6D"/>
    <w:p w14:paraId="41A098C8" w14:textId="77777777" w:rsidR="00216B6D" w:rsidRPr="00361031" w:rsidRDefault="00216B6D" w:rsidP="00216B6D">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491210F0" w14:textId="77777777" w:rsidR="00216B6D" w:rsidRPr="00361031" w:rsidRDefault="00216B6D" w:rsidP="00216B6D">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2" w:anchor="Sec4" w:history="1">
        <w:r w:rsidRPr="00361031">
          <w:rPr>
            <w:rStyle w:val="Hyperlink"/>
          </w:rPr>
          <w:t>https://link.springer.com/article/10.1007/s40319-020-00985-0#Sec4</w:t>
        </w:r>
      </w:hyperlink>
      <w:r w:rsidRPr="00361031">
        <w:t>] Justin</w:t>
      </w:r>
    </w:p>
    <w:p w14:paraId="5520B0B0" w14:textId="77777777" w:rsidR="00216B6D" w:rsidRPr="00361031" w:rsidRDefault="00216B6D" w:rsidP="00216B6D">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xml:space="preserve">, leading to </w:t>
      </w:r>
      <w:proofErr w:type="spellStart"/>
      <w:r w:rsidRPr="00361031">
        <w:rPr>
          <w:u w:val="single"/>
        </w:rPr>
        <w:t>unaffordably</w:t>
      </w:r>
      <w:proofErr w:type="spellEnd"/>
      <w:r w:rsidRPr="00361031">
        <w:rPr>
          <w:u w:val="single"/>
        </w:rPr>
        <w:t xml:space="preserve">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4D4D43">
        <w:rPr>
          <w:sz w:val="8"/>
        </w:rPr>
        <w:t>maximised</w:t>
      </w:r>
      <w:proofErr w:type="spellEnd"/>
      <w:r w:rsidRPr="004D4D43">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w:t>
      </w:r>
      <w:proofErr w:type="spellStart"/>
      <w:r w:rsidRPr="004D4D43">
        <w:rPr>
          <w:sz w:val="8"/>
        </w:rPr>
        <w:t>authorisations</w:t>
      </w:r>
      <w:proofErr w:type="spellEnd"/>
      <w:r w:rsidRPr="004D4D43">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4D4D43">
        <w:rPr>
          <w:sz w:val="8"/>
        </w:rPr>
        <w:t>incentivise</w:t>
      </w:r>
      <w:proofErr w:type="spellEnd"/>
      <w:r w:rsidRPr="004D4D43">
        <w:rPr>
          <w:sz w:val="8"/>
        </w:rPr>
        <w:t xml:space="preserv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w:t>
      </w:r>
      <w:proofErr w:type="spellStart"/>
      <w:r w:rsidRPr="004D4D43">
        <w:rPr>
          <w:sz w:val="8"/>
        </w:rPr>
        <w:t>Sloper</w:t>
      </w:r>
      <w:proofErr w:type="spellEnd"/>
      <w:r w:rsidRPr="004D4D43">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in AstraZeneca the General Court considered that 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w:t>
      </w:r>
      <w:proofErr w:type="spellStart"/>
      <w:r w:rsidRPr="004D4D43">
        <w:rPr>
          <w:sz w:val="8"/>
        </w:rPr>
        <w:t>incentivising</w:t>
      </w:r>
      <w:proofErr w:type="spellEnd"/>
      <w:r w:rsidRPr="004D4D43">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w:t>
      </w:r>
      <w:proofErr w:type="spellStart"/>
      <w:r w:rsidRPr="004D4D43">
        <w:rPr>
          <w:sz w:val="8"/>
        </w:rPr>
        <w:t>emphasises</w:t>
      </w:r>
      <w:proofErr w:type="spellEnd"/>
      <w:r w:rsidRPr="004D4D43">
        <w:rPr>
          <w:sz w:val="8"/>
        </w:rPr>
        <w:t xml:space="preserve"> the importance of competition for the incentives to innovate, stating that: “[r]</w:t>
      </w:r>
      <w:proofErr w:type="spellStart"/>
      <w:r w:rsidRPr="004D4D43">
        <w:rPr>
          <w:sz w:val="8"/>
        </w:rPr>
        <w:t>ivalry</w:t>
      </w:r>
      <w:proofErr w:type="spellEnd"/>
      <w:r w:rsidRPr="004D4D43">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4D4D43">
        <w:rPr>
          <w:sz w:val="8"/>
        </w:rPr>
        <w:t>ile</w:t>
      </w:r>
      <w:proofErr w:type="spellEnd"/>
      <w:r w:rsidRPr="004D4D43">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 xml:space="preserve">.Footnote96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4D4D43">
        <w:rPr>
          <w:sz w:val="8"/>
        </w:rPr>
        <w:t>Maggiolino</w:t>
      </w:r>
      <w:proofErr w:type="spellEnd"/>
      <w:r w:rsidRPr="004D4D43">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6227202F" w14:textId="77777777" w:rsidR="00216B6D" w:rsidRPr="00361031" w:rsidRDefault="00216B6D" w:rsidP="00216B6D"/>
    <w:p w14:paraId="120A9986" w14:textId="77777777" w:rsidR="00216B6D" w:rsidRPr="00361031" w:rsidRDefault="00216B6D" w:rsidP="00216B6D">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3BB0531E" w14:textId="77777777" w:rsidR="00216B6D" w:rsidRPr="00361031" w:rsidRDefault="00216B6D" w:rsidP="00216B6D">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3" w:history="1">
        <w:r w:rsidRPr="00361031">
          <w:rPr>
            <w:rStyle w:val="Hyperlink"/>
          </w:rPr>
          <w:t>https://www.tandfonline.com/doi/full/10.1080/25751654.2021.1890867</w:t>
        </w:r>
      </w:hyperlink>
      <w:r w:rsidRPr="00361031">
        <w:t>] Justin</w:t>
      </w:r>
    </w:p>
    <w:p w14:paraId="76716A88" w14:textId="77777777" w:rsidR="00216B6D" w:rsidRPr="00361031" w:rsidRDefault="00216B6D" w:rsidP="00216B6D">
      <w:pPr>
        <w:rPr>
          <w:rStyle w:val="Emphasis"/>
        </w:rPr>
      </w:pPr>
      <w:r w:rsidRPr="00361031">
        <w:rPr>
          <w:sz w:val="16"/>
        </w:rPr>
        <w:t xml:space="preserve">The Challenge: </w:t>
      </w:r>
      <w:r w:rsidRPr="00361031">
        <w:rPr>
          <w:rStyle w:val="Emphasis"/>
        </w:rPr>
        <w:t xml:space="preserve">Multiple </w:t>
      </w:r>
      <w:r w:rsidRPr="00361031">
        <w:rPr>
          <w:rStyle w:val="Emphasis"/>
          <w:highlight w:val="green"/>
        </w:rPr>
        <w:t>Existential Threats</w:t>
      </w:r>
    </w:p>
    <w:p w14:paraId="7810CBEE" w14:textId="77777777" w:rsidR="00216B6D" w:rsidRPr="00361031" w:rsidRDefault="00216B6D" w:rsidP="00216B6D">
      <w:pPr>
        <w:rPr>
          <w:sz w:val="16"/>
        </w:rPr>
      </w:pPr>
      <w:r w:rsidRPr="00361031">
        <w:rPr>
          <w:sz w:val="16"/>
        </w:rPr>
        <w:t xml:space="preserve">The relationship between pandemics and war is as long as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376C5249" w14:textId="77777777" w:rsidR="00216B6D" w:rsidRPr="00361031" w:rsidRDefault="00216B6D" w:rsidP="00216B6D">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519D98DA" w14:textId="77777777" w:rsidR="00216B6D" w:rsidRPr="00361031" w:rsidRDefault="00216B6D" w:rsidP="00216B6D">
      <w:pPr>
        <w:rPr>
          <w:rStyle w:val="Emphasis"/>
        </w:rPr>
      </w:pPr>
      <w:r w:rsidRPr="00361031">
        <w:rPr>
          <w:sz w:val="16"/>
        </w:rPr>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25FDD756" w14:textId="77777777" w:rsidR="00216B6D" w:rsidRPr="00361031" w:rsidRDefault="00216B6D" w:rsidP="00216B6D">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163AC68D" w14:textId="77777777" w:rsidR="00216B6D" w:rsidRPr="00361031" w:rsidRDefault="00216B6D" w:rsidP="00216B6D">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67DFCD90" w14:textId="77777777" w:rsidR="00216B6D" w:rsidRPr="00361031" w:rsidRDefault="00216B6D" w:rsidP="00216B6D">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0FDDEBF3" w14:textId="77777777" w:rsidR="00216B6D" w:rsidRPr="00361031" w:rsidRDefault="00216B6D" w:rsidP="00216B6D">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4FB18C90" w14:textId="77777777" w:rsidR="00216B6D" w:rsidRDefault="00216B6D" w:rsidP="00216B6D">
      <w:pPr>
        <w:rPr>
          <w:rStyle w:val="Emphasis"/>
          <w:rFonts w:eastAsiaTheme="majorEastAsia"/>
          <w:iCs w:val="0"/>
          <w:sz w:val="32"/>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iCs w:val="0"/>
          <w:sz w:val="32"/>
        </w:rPr>
        <w:t>cascading effects on the risk of nuclear war.</w:t>
      </w:r>
    </w:p>
    <w:p w14:paraId="696A4E7F" w14:textId="77777777" w:rsidR="00216B6D" w:rsidRPr="00361031" w:rsidRDefault="00216B6D" w:rsidP="00216B6D">
      <w:pPr>
        <w:rPr>
          <w:u w:val="single"/>
        </w:rPr>
      </w:pPr>
    </w:p>
    <w:p w14:paraId="2E524457" w14:textId="77777777" w:rsidR="00216B6D" w:rsidRDefault="00216B6D" w:rsidP="00216B6D">
      <w:pPr>
        <w:pStyle w:val="Heading3"/>
      </w:pPr>
      <w:r>
        <w:t>1AC – Plan</w:t>
      </w:r>
    </w:p>
    <w:p w14:paraId="25148E28" w14:textId="77777777" w:rsidR="00216B6D" w:rsidRPr="00361031" w:rsidRDefault="00216B6D" w:rsidP="00216B6D">
      <w:pPr>
        <w:pStyle w:val="Heading4"/>
        <w:rPr>
          <w:rFonts w:cs="Calibri"/>
        </w:rPr>
      </w:pPr>
      <w:r w:rsidRPr="00361031">
        <w:rPr>
          <w:rFonts w:cs="Calibri"/>
        </w:rPr>
        <w:t>Plan text: The member nations of the World Trade Organization ought to reduce intellectual property protections for medicines during pandemics.</w:t>
      </w:r>
    </w:p>
    <w:p w14:paraId="209E5220" w14:textId="77777777" w:rsidR="00216B6D" w:rsidRPr="00361031" w:rsidRDefault="00216B6D" w:rsidP="00216B6D"/>
    <w:p w14:paraId="74C154F0" w14:textId="77777777" w:rsidR="00216B6D" w:rsidRPr="00361031" w:rsidRDefault="00216B6D" w:rsidP="00216B6D">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37E467AF" w14:textId="77777777" w:rsidR="00216B6D" w:rsidRPr="00361031" w:rsidRDefault="00216B6D" w:rsidP="00216B6D">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4" w:history="1">
        <w:r w:rsidRPr="00361031">
          <w:rPr>
            <w:rStyle w:val="Hyperlink"/>
          </w:rPr>
          <w:t>https://www.ipwatchdog.com/2021/07/21/third-option-limited-ip-waiver-solve-pandemic-vaccine-problems/id=135732/</w:t>
        </w:r>
      </w:hyperlink>
      <w:r w:rsidRPr="00361031">
        <w:t>] Justin</w:t>
      </w:r>
    </w:p>
    <w:p w14:paraId="506A7F03" w14:textId="77777777" w:rsidR="00216B6D" w:rsidRPr="00361031" w:rsidRDefault="00216B6D" w:rsidP="00216B6D">
      <w:pPr>
        <w:rPr>
          <w:u w:val="single"/>
        </w:rPr>
      </w:pPr>
      <w:r w:rsidRPr="00361031">
        <w:rPr>
          <w:highlight w:val="green"/>
          <w:u w:val="single"/>
        </w:rPr>
        <w:t>Limited Waiver</w:t>
      </w:r>
      <w:r w:rsidRPr="00361031">
        <w:rPr>
          <w:u w:val="single"/>
        </w:rPr>
        <w:t xml:space="preserve"> Approach</w:t>
      </w:r>
    </w:p>
    <w:p w14:paraId="20977926" w14:textId="77777777" w:rsidR="00216B6D" w:rsidRPr="00361031" w:rsidRDefault="00216B6D" w:rsidP="00216B6D">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6E0F5F39" w14:textId="77777777" w:rsidR="00216B6D" w:rsidRPr="00361031" w:rsidRDefault="00216B6D" w:rsidP="00216B6D">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In particular, </w:t>
      </w:r>
      <w:r w:rsidRPr="00361031">
        <w:rPr>
          <w:u w:val="single"/>
        </w:rPr>
        <w:t xml:space="preserve">patents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5EC5054B" w14:textId="77777777" w:rsidR="00216B6D" w:rsidRPr="00361031" w:rsidRDefault="00216B6D" w:rsidP="00216B6D">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4768E430" w14:textId="77777777" w:rsidR="00216B6D" w:rsidRPr="00361031" w:rsidRDefault="00216B6D" w:rsidP="00216B6D">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a period of time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1E06EC64" w14:textId="77777777" w:rsidR="00216B6D" w:rsidRPr="00361031" w:rsidRDefault="00216B6D" w:rsidP="00216B6D">
      <w:pPr>
        <w:rPr>
          <w:sz w:val="16"/>
        </w:rPr>
      </w:pPr>
      <w:r w:rsidRPr="00361031">
        <w:rPr>
          <w:sz w:val="16"/>
        </w:rPr>
        <w:t>Let’s Not Repeat Past Mistakes</w:t>
      </w:r>
    </w:p>
    <w:p w14:paraId="0AA781D6" w14:textId="77777777" w:rsidR="00216B6D" w:rsidRPr="00361031" w:rsidRDefault="00216B6D" w:rsidP="00216B6D">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572CA97C" w14:textId="7C576168" w:rsidR="00216B6D" w:rsidRDefault="00216B6D" w:rsidP="00216B6D"/>
    <w:p w14:paraId="35E4F41E" w14:textId="77777777" w:rsidR="00216B6D" w:rsidRPr="00976E44" w:rsidRDefault="00216B6D" w:rsidP="00216B6D">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2B75FCF7" w14:textId="77777777" w:rsidR="00216B6D" w:rsidRPr="00976E44" w:rsidRDefault="00216B6D" w:rsidP="00216B6D">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5" w:history="1">
        <w:r w:rsidRPr="00976E44">
          <w:rPr>
            <w:rStyle w:val="Hyperlink"/>
          </w:rPr>
          <w:t>https://www.helsinkitimes.fi/columns/columns/viewpoint/18561-science-has-delivered-will-the-wto-deliver.html</w:t>
        </w:r>
      </w:hyperlink>
      <w:r w:rsidRPr="00976E44">
        <w:t>] Justin</w:t>
      </w:r>
    </w:p>
    <w:p w14:paraId="68764FF1" w14:textId="77777777" w:rsidR="00216B6D" w:rsidRPr="00976E44" w:rsidRDefault="00216B6D" w:rsidP="00216B6D">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1DE5C3F1" w14:textId="77777777" w:rsidR="00216B6D" w:rsidRPr="00976E44" w:rsidRDefault="00216B6D" w:rsidP="00216B6D">
      <w:pPr>
        <w:rPr>
          <w:u w:val="single"/>
        </w:rPr>
      </w:pP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129AC3E7" w14:textId="77777777" w:rsidR="00216B6D" w:rsidRPr="00976E44" w:rsidRDefault="00216B6D" w:rsidP="00216B6D">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565A361B" w14:textId="77777777" w:rsidR="00216B6D" w:rsidRPr="00976E44" w:rsidRDefault="00216B6D" w:rsidP="00216B6D">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r w:rsidRPr="00976E44">
        <w:rPr>
          <w:sz w:val="16"/>
        </w:rPr>
        <w:t>pandemic.International</w:t>
      </w:r>
      <w:proofErr w:type="spell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5DDA84B2" w14:textId="77777777" w:rsidR="00216B6D" w:rsidRPr="00976E44" w:rsidRDefault="00216B6D" w:rsidP="00216B6D">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2321872B" w14:textId="77777777" w:rsidR="00216B6D" w:rsidRPr="00976E44" w:rsidRDefault="00216B6D" w:rsidP="00216B6D">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584B42AE" w14:textId="77777777" w:rsidR="00216B6D" w:rsidRPr="00976E44" w:rsidRDefault="00216B6D" w:rsidP="00216B6D">
      <w:pPr>
        <w:rPr>
          <w:sz w:val="16"/>
        </w:rPr>
      </w:pPr>
      <w:r w:rsidRPr="00976E44">
        <w:rPr>
          <w:sz w:val="16"/>
        </w:rPr>
        <w:t>Why existing flexibilities under the TRIPS Agreement are not enough</w:t>
      </w:r>
    </w:p>
    <w:p w14:paraId="5A49E0AE" w14:textId="77777777" w:rsidR="00216B6D" w:rsidRPr="00976E44" w:rsidRDefault="00216B6D" w:rsidP="00216B6D">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5F3D5A63" w14:textId="77777777" w:rsidR="00216B6D" w:rsidRPr="00976E44" w:rsidRDefault="00216B6D" w:rsidP="00216B6D">
      <w:pPr>
        <w:rPr>
          <w:sz w:val="16"/>
        </w:rPr>
      </w:pPr>
      <w:r w:rsidRPr="00976E44">
        <w:rPr>
          <w:sz w:val="16"/>
        </w:rPr>
        <w:t>Why is there a need to go beyond existing global cooperation initiatives?</w:t>
      </w:r>
    </w:p>
    <w:p w14:paraId="4FC16660" w14:textId="77777777" w:rsidR="00216B6D" w:rsidRPr="00976E44" w:rsidRDefault="00216B6D" w:rsidP="00216B6D">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4981459E" w14:textId="77777777" w:rsidR="00216B6D" w:rsidRPr="00976E44" w:rsidRDefault="00216B6D" w:rsidP="00216B6D">
      <w:pPr>
        <w:rPr>
          <w:sz w:val="16"/>
        </w:rPr>
      </w:pPr>
      <w:r w:rsidRPr="00976E44">
        <w:rPr>
          <w:sz w:val="16"/>
        </w:rPr>
        <w:t>Past experience</w:t>
      </w:r>
    </w:p>
    <w:p w14:paraId="7F58A8F1" w14:textId="77777777" w:rsidR="00216B6D" w:rsidRPr="00976E44" w:rsidRDefault="00216B6D" w:rsidP="00216B6D">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075630FF" w14:textId="77777777" w:rsidR="00216B6D" w:rsidRPr="00976E44" w:rsidRDefault="00216B6D" w:rsidP="00216B6D">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10A25B77" w14:textId="77777777" w:rsidR="00216B6D" w:rsidRPr="00976E44" w:rsidRDefault="00216B6D" w:rsidP="00216B6D">
      <w:pPr>
        <w:rPr>
          <w:sz w:val="16"/>
        </w:rPr>
      </w:pPr>
      <w:r w:rsidRPr="00976E44">
        <w:rPr>
          <w:sz w:val="16"/>
        </w:rPr>
        <w:t>Way forward</w:t>
      </w:r>
    </w:p>
    <w:p w14:paraId="3F9B99E1" w14:textId="77777777" w:rsidR="00216B6D" w:rsidRPr="00976E44" w:rsidRDefault="00216B6D" w:rsidP="00216B6D">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4F6B28AD" w14:textId="77777777" w:rsidR="00216B6D" w:rsidRPr="00976E44" w:rsidRDefault="00216B6D" w:rsidP="00216B6D">
      <w:pPr>
        <w:rPr>
          <w:sz w:val="16"/>
        </w:rPr>
      </w:pP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5D0449D1" w14:textId="77777777" w:rsidR="00216B6D" w:rsidRPr="00976E44" w:rsidRDefault="00216B6D" w:rsidP="00216B6D">
      <w:pPr>
        <w:rPr>
          <w:sz w:val="16"/>
        </w:rPr>
      </w:pPr>
    </w:p>
    <w:p w14:paraId="0890B005" w14:textId="77777777" w:rsidR="00216B6D" w:rsidRPr="00976E44" w:rsidRDefault="00216B6D" w:rsidP="00216B6D">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31BD622B" w14:textId="77777777" w:rsidR="00216B6D" w:rsidRPr="00976E44" w:rsidRDefault="00216B6D" w:rsidP="00216B6D">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496BE7DC" w14:textId="77777777" w:rsidR="00216B6D" w:rsidRPr="00976E44" w:rsidRDefault="00216B6D" w:rsidP="00216B6D">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3F40D981" w14:textId="77777777" w:rsidR="00216B6D" w:rsidRDefault="00216B6D" w:rsidP="00216B6D"/>
    <w:p w14:paraId="676EE378" w14:textId="77777777" w:rsidR="00216B6D" w:rsidRDefault="00216B6D" w:rsidP="00216B6D">
      <w:pPr>
        <w:pStyle w:val="Heading3"/>
      </w:pPr>
      <w:r>
        <w:t>1AC – FW</w:t>
      </w:r>
    </w:p>
    <w:p w14:paraId="2419623D" w14:textId="77777777" w:rsidR="00216B6D" w:rsidRPr="00192D33" w:rsidRDefault="00216B6D" w:rsidP="00216B6D">
      <w:pPr>
        <w:pStyle w:val="Heading4"/>
      </w:pPr>
      <w:r>
        <w:t>The standard is maximizing expected well-being, or hedonistic act utilitarianism.</w:t>
      </w:r>
    </w:p>
    <w:p w14:paraId="7CDA8A5C" w14:textId="77777777" w:rsidR="00216B6D" w:rsidRPr="00A3034A" w:rsidRDefault="00216B6D" w:rsidP="00216B6D">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66FAE135" w14:textId="77777777" w:rsidR="00216B6D" w:rsidRPr="00192D33" w:rsidRDefault="00216B6D" w:rsidP="00216B6D">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w:t>
      </w:r>
      <w:proofErr w:type="spellStart"/>
      <w:r w:rsidRPr="00192D33">
        <w:rPr>
          <w:rFonts w:asciiTheme="minorHAnsi" w:hAnsiTheme="minorHAnsi" w:cstheme="minorHAnsi"/>
        </w:rPr>
        <w:t>Rajendra</w:t>
      </w:r>
      <w:proofErr w:type="spellEnd"/>
      <w:r w:rsidRPr="00192D33">
        <w:rPr>
          <w:rFonts w:asciiTheme="minorHAnsi" w:hAnsiTheme="minorHAnsi" w:cstheme="minorHAnsi"/>
        </w:rPr>
        <w:t xml:space="preserve">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419E9CC6" w14:textId="77777777" w:rsidR="00216B6D" w:rsidRPr="00470C63" w:rsidRDefault="00216B6D" w:rsidP="00216B6D">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is organized like a computer keyboard, with particular stimulus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amygdala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CF12EB1" w14:textId="77777777" w:rsidR="00216B6D" w:rsidRDefault="00216B6D" w:rsidP="00216B6D">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4B99498A" w14:textId="77777777" w:rsidR="00216B6D" w:rsidRDefault="00216B6D" w:rsidP="00216B6D">
      <w:pPr>
        <w:pStyle w:val="Heading4"/>
      </w:pPr>
      <w:r>
        <w:t xml:space="preserve">3] No </w:t>
      </w:r>
      <w:r w:rsidRPr="00192D33">
        <w:rPr>
          <w:u w:val="single"/>
        </w:rPr>
        <w:t>intent-foresight</w:t>
      </w:r>
      <w:r>
        <w:t xml:space="preserve"> distinction for states.</w:t>
      </w:r>
    </w:p>
    <w:p w14:paraId="52A71C1B" w14:textId="77777777" w:rsidR="00216B6D" w:rsidRPr="00152744" w:rsidRDefault="00216B6D" w:rsidP="00216B6D">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6FEE2401" w14:textId="77777777" w:rsidR="00216B6D" w:rsidRPr="006754BB" w:rsidRDefault="00216B6D" w:rsidP="00216B6D">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1DE81F4B" w14:textId="77777777" w:rsidR="00216B6D" w:rsidRPr="00361031" w:rsidRDefault="00216B6D" w:rsidP="00216B6D">
      <w:pPr>
        <w:pStyle w:val="Heading4"/>
        <w:rPr>
          <w:rFonts w:cs="Calibri"/>
        </w:rPr>
      </w:pPr>
      <w:r>
        <w:rPr>
          <w:rFonts w:cs="Calibri"/>
        </w:rPr>
        <w:t xml:space="preserve">4] </w:t>
      </w:r>
      <w:r w:rsidRPr="00361031">
        <w:rPr>
          <w:rFonts w:cs="Calibri"/>
        </w:rPr>
        <w:t xml:space="preserve">Util is key to </w:t>
      </w:r>
      <w:r w:rsidRPr="00361031">
        <w:rPr>
          <w:rFonts w:cs="Calibri"/>
          <w:u w:val="single"/>
        </w:rPr>
        <w:t>debates about IP</w:t>
      </w:r>
      <w:r w:rsidRPr="00361031">
        <w:rPr>
          <w:rFonts w:cs="Calibri"/>
        </w:rPr>
        <w:t>.</w:t>
      </w:r>
    </w:p>
    <w:p w14:paraId="6D054D7F" w14:textId="77777777" w:rsidR="00216B6D" w:rsidRPr="00361031" w:rsidRDefault="00216B6D" w:rsidP="00216B6D">
      <w:r w:rsidRPr="00361031">
        <w:rPr>
          <w:rStyle w:val="Style13ptBold"/>
        </w:rPr>
        <w:t>Kar 19</w:t>
      </w:r>
      <w:r w:rsidRPr="00361031">
        <w:t xml:space="preserve"> [Mohit; Writer at the Original Position; “Utilitarianism in the Context of Intellectual Property,” The Original Position; 9/18/19; </w:t>
      </w:r>
      <w:hyperlink r:id="rId17" w:history="1">
        <w:r w:rsidRPr="00361031">
          <w:rPr>
            <w:rStyle w:val="Hyperlink"/>
          </w:rPr>
          <w:t>https://originalpositionnluj.wordpress.com/2019/09/18/utilitarianism-in-the-context-of-intellectual-property/</w:t>
        </w:r>
      </w:hyperlink>
      <w:r w:rsidRPr="00361031">
        <w:t>] Justin</w:t>
      </w:r>
    </w:p>
    <w:p w14:paraId="7F7AE563" w14:textId="77777777" w:rsidR="00216B6D" w:rsidRPr="00361031" w:rsidRDefault="00216B6D" w:rsidP="00216B6D">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r>
        <w:rPr>
          <w:rStyle w:val="Emphasis"/>
        </w:rPr>
        <w:t xml:space="preserve"> </w:t>
      </w:r>
      <w:r w:rsidRPr="00361031">
        <w:rPr>
          <w:sz w:val="16"/>
        </w:rPr>
        <w:t xml:space="preserve">According to </w:t>
      </w:r>
      <w:proofErr w:type="spellStart"/>
      <w:r w:rsidRPr="00361031">
        <w:rPr>
          <w:sz w:val="16"/>
        </w:rPr>
        <w:t>utilitarians</w:t>
      </w:r>
      <w:proofErr w:type="spellEnd"/>
      <w:r w:rsidRPr="00361031">
        <w:rPr>
          <w:sz w:val="16"/>
        </w:rPr>
        <w:t xml:space="preserve">,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well-being</w:t>
      </w:r>
      <w:r w:rsidRPr="00361031">
        <w:rPr>
          <w:sz w:val="16"/>
        </w:rPr>
        <w:t xml:space="preserve">.[i]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society</w:t>
      </w:r>
      <w:r w:rsidRPr="00361031">
        <w:rPr>
          <w:sz w:val="16"/>
        </w:rPr>
        <w:t>.[ii]</w:t>
      </w:r>
      <w:r>
        <w:rPr>
          <w:sz w:val="16"/>
        </w:rPr>
        <w:t xml:space="preserve"> </w:t>
      </w:r>
      <w:r w:rsidRPr="00361031">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r>
        <w:rPr>
          <w:sz w:val="16"/>
        </w:rPr>
        <w:t xml:space="preserve"> </w:t>
      </w:r>
      <w:r w:rsidRPr="00361031">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r>
        <w:rPr>
          <w:sz w:val="16"/>
        </w:rPr>
        <w:t xml:space="preserve"> </w:t>
      </w: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between, the monopoly of rights to stimulate creation and giving access to the</w:t>
      </w:r>
      <w:r w:rsidRPr="00361031">
        <w:rPr>
          <w:rStyle w:val="Emphasis"/>
        </w:rPr>
        <w:t xml:space="preserve"> population to inventions</w:t>
      </w:r>
      <w:r w:rsidRPr="00361031">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r>
        <w:rPr>
          <w:sz w:val="16"/>
        </w:rPr>
        <w:t xml:space="preserve"> </w:t>
      </w:r>
      <w:r w:rsidRPr="00361031">
        <w:rPr>
          <w:sz w:val="16"/>
        </w:rPr>
        <w:t xml:space="preserve">The contemporary version of this theory has been presented to us by William </w:t>
      </w:r>
      <w:proofErr w:type="spellStart"/>
      <w:r w:rsidRPr="00361031">
        <w:rPr>
          <w:sz w:val="16"/>
        </w:rPr>
        <w:t>Landes</w:t>
      </w:r>
      <w:proofErr w:type="spellEnd"/>
      <w:r w:rsidRPr="00361031">
        <w:rPr>
          <w:sz w:val="16"/>
        </w:rPr>
        <w:t xml:space="preserve"> and Richard Posner in two separate works, one on copyright and the </w:t>
      </w:r>
      <w:r w:rsidRPr="004D4D43">
        <w:rPr>
          <w:sz w:val="16"/>
        </w:rPr>
        <w:t xml:space="preserve">other on trademark law.[ix]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r>
        <w:rPr>
          <w:rStyle w:val="Emphasis"/>
        </w:rPr>
        <w:t xml:space="preserve"> </w:t>
      </w:r>
      <w:r w:rsidRPr="004D4D43">
        <w:rPr>
          <w:sz w:val="16"/>
        </w:rPr>
        <w:t xml:space="preserve">William </w:t>
      </w:r>
      <w:proofErr w:type="spellStart"/>
      <w:r w:rsidRPr="004D4D43">
        <w:rPr>
          <w:sz w:val="16"/>
        </w:rPr>
        <w:t>Landes</w:t>
      </w:r>
      <w:proofErr w:type="spellEnd"/>
      <w:r w:rsidRPr="004D4D43">
        <w:rPr>
          <w:sz w:val="16"/>
        </w:rPr>
        <w:t xml:space="preserve">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4D4D43">
        <w:rPr>
          <w:sz w:val="16"/>
        </w:rPr>
        <w:t>Landes</w:t>
      </w:r>
      <w:proofErr w:type="spellEnd"/>
      <w:r w:rsidRPr="004D4D43">
        <w:rPr>
          <w:sz w:val="16"/>
        </w:rPr>
        <w:t xml:space="preserve"> and Posner believe that the brands create new words that end up being incorporated in the lexicon of the language.[xii]</w:t>
      </w:r>
      <w:r>
        <w:rPr>
          <w:sz w:val="16"/>
        </w:rPr>
        <w:t xml:space="preserve"> </w:t>
      </w:r>
      <w:r w:rsidRPr="004D4D43">
        <w:rPr>
          <w:u w:val="single"/>
        </w:rPr>
        <w:t xml:space="preserve">Suppose the utilitarian theory – that of Bentham, or Posner’ and </w:t>
      </w:r>
      <w:proofErr w:type="spellStart"/>
      <w:r w:rsidRPr="004D4D43">
        <w:rPr>
          <w:u w:val="single"/>
        </w:rPr>
        <w:t>Landes</w:t>
      </w:r>
      <w:proofErr w:type="spellEnd"/>
      <w:r w:rsidRPr="004D4D43">
        <w:rPr>
          <w:u w:val="single"/>
        </w:rPr>
        <w:t xml:space="preserve">’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r>
        <w:rPr>
          <w:sz w:val="16"/>
        </w:rPr>
        <w:t xml:space="preserve"> </w:t>
      </w:r>
      <w:r w:rsidRPr="004D4D43">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r>
        <w:rPr>
          <w:sz w:val="16"/>
        </w:rPr>
        <w:t xml:space="preserve"> </w:t>
      </w: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r>
        <w:rPr>
          <w:sz w:val="16"/>
        </w:rPr>
        <w:t xml:space="preserve"> </w:t>
      </w:r>
      <w:r w:rsidRPr="004D4D43">
        <w:rPr>
          <w:sz w:val="16"/>
        </w:rPr>
        <w:t>CONCLUSION</w:t>
      </w:r>
      <w:r>
        <w:rPr>
          <w:sz w:val="16"/>
        </w:rPr>
        <w:t xml:space="preserve"> </w:t>
      </w:r>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28BF08AB" w14:textId="77777777" w:rsidR="00216B6D" w:rsidRPr="00976E44" w:rsidRDefault="00216B6D" w:rsidP="00216B6D">
      <w:pPr>
        <w:pStyle w:val="Heading4"/>
        <w:rPr>
          <w:rFonts w:cs="Calibri"/>
          <w:color w:val="000000" w:themeColor="text1"/>
        </w:rPr>
      </w:pPr>
      <w:r w:rsidRPr="00976E44">
        <w:rPr>
          <w:rFonts w:cs="Calibri"/>
          <w:color w:val="000000" w:themeColor="text1"/>
        </w:rPr>
        <w:t xml:space="preserve">Outweighs – </w:t>
      </w:r>
    </w:p>
    <w:p w14:paraId="43BC4BC8" w14:textId="77777777" w:rsidR="00216B6D" w:rsidRPr="00976E44" w:rsidRDefault="00216B6D" w:rsidP="00216B6D">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29B41252" w14:textId="77777777" w:rsidR="00216B6D" w:rsidRPr="00976E44" w:rsidRDefault="00216B6D" w:rsidP="00216B6D">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58513D4F" w14:textId="77777777" w:rsidR="00216B6D" w:rsidRDefault="00216B6D" w:rsidP="00216B6D"/>
    <w:p w14:paraId="3FA9F171" w14:textId="77777777" w:rsidR="00216B6D" w:rsidRDefault="00216B6D" w:rsidP="00216B6D">
      <w:pPr>
        <w:pStyle w:val="Heading4"/>
      </w:pPr>
      <w:r>
        <w:t xml:space="preserve">Impact calc – </w:t>
      </w:r>
    </w:p>
    <w:p w14:paraId="75A04B8C" w14:textId="77777777" w:rsidR="00216B6D" w:rsidRDefault="00216B6D" w:rsidP="00216B6D">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217F2F59" w14:textId="77777777" w:rsidR="00216B6D" w:rsidRDefault="00216B6D" w:rsidP="00216B6D">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1931CD13" w14:textId="77777777" w:rsidR="00216B6D" w:rsidRPr="00CC3DA6" w:rsidRDefault="00216B6D" w:rsidP="00216B6D"/>
    <w:p w14:paraId="269510EB" w14:textId="77777777" w:rsidR="00216B6D" w:rsidRDefault="00216B6D" w:rsidP="00216B6D">
      <w:pPr>
        <w:pStyle w:val="Heading3"/>
      </w:pPr>
      <w:r>
        <w:t>1AC – Underview</w:t>
      </w:r>
    </w:p>
    <w:p w14:paraId="3FB6D7FF" w14:textId="77777777" w:rsidR="00216B6D" w:rsidRDefault="00216B6D" w:rsidP="00216B6D">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64891632" w14:textId="77777777" w:rsidR="00216B6D" w:rsidRDefault="00216B6D" w:rsidP="00216B6D"/>
    <w:p w14:paraId="7A255DB8" w14:textId="77777777" w:rsidR="00216B6D" w:rsidRDefault="00216B6D" w:rsidP="00216B6D">
      <w:pPr>
        <w:pStyle w:val="Heading4"/>
      </w:pPr>
      <w:r>
        <w:t>2] Reasonability on 1NC theory with the brightline of link and impact turn ground – there are infinite bidirectional interps that I can never meet – the four minute 1AR doesn’t have enough time to line by line every argument, make offense, and go for substance.</w:t>
      </w:r>
    </w:p>
    <w:p w14:paraId="1C47D1B3" w14:textId="77777777" w:rsidR="00425AB6" w:rsidRDefault="00425AB6"/>
    <w:sectPr w:rsidR="00425A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B6D"/>
    <w:rsid w:val="00216B6D"/>
    <w:rsid w:val="00241F8C"/>
    <w:rsid w:val="00425AB6"/>
    <w:rsid w:val="004839BB"/>
    <w:rsid w:val="005F5434"/>
    <w:rsid w:val="007C33E0"/>
    <w:rsid w:val="00B81A65"/>
    <w:rsid w:val="00C0680D"/>
    <w:rsid w:val="00C234AA"/>
    <w:rsid w:val="00D27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3E1F0"/>
  <w15:chartTrackingRefBased/>
  <w15:docId w15:val="{40C72B10-7BDF-443D-83E9-214ED9867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16B6D"/>
    <w:rPr>
      <w:rFonts w:ascii="Calibri" w:hAnsi="Calibri" w:cs="Calibri"/>
    </w:rPr>
  </w:style>
  <w:style w:type="paragraph" w:styleId="Heading1">
    <w:name w:val="heading 1"/>
    <w:aliases w:val="Pocket"/>
    <w:basedOn w:val="Normal"/>
    <w:next w:val="Normal"/>
    <w:link w:val="Heading1Char"/>
    <w:qFormat/>
    <w:rsid w:val="00216B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6B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16B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16B6D"/>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216B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6B6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16B6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16B6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216B6D"/>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16B6D"/>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216B6D"/>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16B6D"/>
  </w:style>
  <w:style w:type="character" w:styleId="FollowedHyperlink">
    <w:name w:val="FollowedHyperlink"/>
    <w:basedOn w:val="DefaultParagraphFont"/>
    <w:uiPriority w:val="99"/>
    <w:semiHidden/>
    <w:unhideWhenUsed/>
    <w:rsid w:val="00216B6D"/>
    <w:rPr>
      <w:color w:val="auto"/>
      <w:u w:val="none"/>
    </w:rPr>
  </w:style>
  <w:style w:type="paragraph" w:customStyle="1" w:styleId="textbold">
    <w:name w:val="text bold"/>
    <w:basedOn w:val="Normal"/>
    <w:link w:val="Emphasis"/>
    <w:uiPriority w:val="7"/>
    <w:qFormat/>
    <w:rsid w:val="00216B6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16B6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ennpoliticalreview.org/2017/04/in-defense-of-liberal-internationalism/" TargetMode="External"/><Relationship Id="rId13" Type="http://schemas.openxmlformats.org/officeDocument/2006/relationships/hyperlink" Target="https://www.tandfonline.com/doi/full/10.1080/25751654.2021.1890867"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croll.in/article/1000114/in-latin-america-chinese-vaccine-diplomacy-is-directly-challenging-uss-declining-authority" TargetMode="External"/><Relationship Id="rId12" Type="http://schemas.openxmlformats.org/officeDocument/2006/relationships/hyperlink" Target="https://link.springer.com/article/10.1007/s40319-020-00985-0" TargetMode="External"/><Relationship Id="rId17" Type="http://schemas.openxmlformats.org/officeDocument/2006/relationships/hyperlink" Target="https://originalpositionnluj.wordpress.com/2019/09/18/utilitarianism-in-the-context-of-intellectual-property/" TargetMode="External"/><Relationship Id="rId2" Type="http://schemas.openxmlformats.org/officeDocument/2006/relationships/styles" Target="styles.xml"/><Relationship Id="rId16" Type="http://schemas.openxmlformats.org/officeDocument/2006/relationships/hyperlink" Target="https://www.ncbi.nlm.nih.gov/pmc/articles/PMC6446569/" TargetMode="External"/><Relationship Id="rId1" Type="http://schemas.openxmlformats.org/officeDocument/2006/relationships/numbering" Target="numbering.xml"/><Relationship Id="rId6" Type="http://schemas.openxmlformats.org/officeDocument/2006/relationships/hyperlink" Target="https://thediplomat.com/2021/08/chinas-vaccine-diplomacy-in-latin-america/" TargetMode="External"/><Relationship Id="rId11" Type="http://schemas.openxmlformats.org/officeDocument/2006/relationships/hyperlink" Target="https://www.statnews.com/2021/05/19/beyond-a-symbolic-gesture-whats-needed-to-turn-the-ip-waiver-into-covid-19-vaccines/" TargetMode="External"/><Relationship Id="rId5" Type="http://schemas.openxmlformats.org/officeDocument/2006/relationships/hyperlink" Target="https://theglobalamericans.org/2021/06/a-u-s-vaccine-diplomacy-strategy-for-latin-america-and-the-caribbean/" TargetMode="External"/><Relationship Id="rId15" Type="http://schemas.openxmlformats.org/officeDocument/2006/relationships/hyperlink" Target="https://www.helsinkitimes.fi/columns/columns/viewpoint/18561-science-has-delivered-will-the-wto-deliver.html"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merald.com/insight/content/doi/10.1108/ITPD-02-2019-003/full/html" TargetMode="External"/><Relationship Id="rId14" Type="http://schemas.openxmlformats.org/officeDocument/2006/relationships/hyperlink" Target="https://www.ipwatchdog.com/2021/07/21/third-option-limited-ip-waiver-solve-pandemic-vaccine-problems/id=1357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22204</Words>
  <Characters>126566</Characters>
  <Application>Microsoft Office Word</Application>
  <DocSecurity>0</DocSecurity>
  <Lines>1054</Lines>
  <Paragraphs>296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Harvey Zhu</cp:lastModifiedBy>
  <cp:revision>9</cp:revision>
  <dcterms:created xsi:type="dcterms:W3CDTF">2021-09-17T20:36:00Z</dcterms:created>
  <dcterms:modified xsi:type="dcterms:W3CDTF">2021-09-17T21:55:00Z</dcterms:modified>
</cp:coreProperties>
</file>