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51DA43" w14:textId="589BA3B8" w:rsidR="00216B6D" w:rsidRDefault="00216B6D" w:rsidP="00216B6D">
      <w:pPr>
        <w:pStyle w:val="Heading1"/>
      </w:pPr>
      <w:bookmarkStart w:id="0" w:name="_GoBack"/>
      <w:bookmarkEnd w:id="0"/>
      <w:r>
        <w:t xml:space="preserve">1AC </w:t>
      </w:r>
      <w:r w:rsidR="004839BB">
        <w:t>R</w:t>
      </w:r>
      <w:r w:rsidR="00045273">
        <w:t>2 Dulles</w:t>
      </w:r>
    </w:p>
    <w:p w14:paraId="5D28A1B6" w14:textId="77777777" w:rsidR="0020489F" w:rsidRPr="0020489F" w:rsidRDefault="0020489F" w:rsidP="0020489F"/>
    <w:p w14:paraId="272F1DD3" w14:textId="77777777" w:rsidR="00216B6D" w:rsidRDefault="00216B6D" w:rsidP="00216B6D">
      <w:pPr>
        <w:pStyle w:val="Heading2"/>
      </w:pPr>
      <w:r>
        <w:t>1AC</w:t>
      </w:r>
    </w:p>
    <w:p w14:paraId="5597E731" w14:textId="4D8044EA" w:rsidR="00216B6D" w:rsidRPr="00976E44" w:rsidRDefault="00216B6D" w:rsidP="00216B6D">
      <w:pPr>
        <w:pStyle w:val="Heading3"/>
        <w:rPr>
          <w:rFonts w:cs="Calibri"/>
        </w:rPr>
      </w:pPr>
      <w:r w:rsidRPr="00976E44">
        <w:rPr>
          <w:rFonts w:cs="Calibri"/>
        </w:rPr>
        <w:t xml:space="preserve">1AC – </w:t>
      </w:r>
      <w:proofErr w:type="spellStart"/>
      <w:r w:rsidRPr="00976E44">
        <w:rPr>
          <w:rFonts w:cs="Calibri"/>
        </w:rPr>
        <w:t>Adv</w:t>
      </w:r>
      <w:proofErr w:type="spellEnd"/>
      <w:r w:rsidRPr="00976E44">
        <w:rPr>
          <w:rFonts w:cs="Calibri"/>
        </w:rPr>
        <w:t xml:space="preserve"> – Vaccine Diplomacy</w:t>
      </w:r>
    </w:p>
    <w:p w14:paraId="3F8D1DD7" w14:textId="77777777" w:rsidR="00216B6D" w:rsidRPr="00976E44" w:rsidRDefault="00216B6D" w:rsidP="00216B6D">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23BE8F2F" w14:textId="77777777" w:rsidR="00216B6D" w:rsidRPr="00976E44" w:rsidRDefault="00216B6D" w:rsidP="00216B6D">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5" w:history="1">
        <w:r w:rsidRPr="00976E44">
          <w:rPr>
            <w:rStyle w:val="Hyperlink"/>
          </w:rPr>
          <w:t>https://theglobalamericans.org/2021/06/a-u-s-vaccine-diplomacy-strategy-for-latin-america-and-the-caribbean/</w:t>
        </w:r>
      </w:hyperlink>
      <w:r w:rsidRPr="00976E44">
        <w:t xml:space="preserve">] Justin </w:t>
      </w:r>
    </w:p>
    <w:p w14:paraId="6087BBE3" w14:textId="77777777" w:rsidR="00216B6D" w:rsidRPr="00976E44" w:rsidRDefault="00216B6D" w:rsidP="00216B6D">
      <w:pPr>
        <w:rPr>
          <w:sz w:val="16"/>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470C63">
        <w:rPr>
          <w:rStyle w:val="Emphasis"/>
        </w:rPr>
        <w:t>intellectual property</w:t>
      </w:r>
      <w:r w:rsidRPr="00976E44">
        <w:rPr>
          <w:sz w:val="16"/>
        </w:rPr>
        <w:t xml:space="preserve"> (</w:t>
      </w:r>
      <w:r w:rsidRPr="00470C63">
        <w:rPr>
          <w:rStyle w:val="Emphasis"/>
          <w:highlight w:val="green"/>
        </w:rPr>
        <w:t>IP</w:t>
      </w:r>
      <w:r w:rsidRPr="00976E44">
        <w:rPr>
          <w:sz w:val="16"/>
        </w:rPr>
        <w:t xml:space="preserve">)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r>
        <w:rPr>
          <w:rStyle w:val="Emphasis"/>
        </w:rPr>
        <w:t xml:space="preserve"> </w:t>
      </w: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r>
        <w:rPr>
          <w:sz w:val="16"/>
        </w:rPr>
        <w:t xml:space="preserve"> </w:t>
      </w:r>
      <w:r w:rsidRPr="00976E44">
        <w:rPr>
          <w:sz w:val="16"/>
        </w:rPr>
        <w:t>History repeats itself</w:t>
      </w:r>
      <w:r>
        <w:rPr>
          <w:sz w:val="16"/>
        </w:rPr>
        <w:t xml:space="preserve"> </w:t>
      </w: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r>
        <w:rPr>
          <w:sz w:val="16"/>
        </w:rPr>
        <w:t xml:space="preserve"> </w:t>
      </w: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r>
        <w:rPr>
          <w:sz w:val="16"/>
        </w:rPr>
        <w:t xml:space="preserve"> </w:t>
      </w: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r>
        <w:rPr>
          <w:sz w:val="16"/>
        </w:rPr>
        <w:t xml:space="preserve"> </w:t>
      </w: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r>
        <w:rPr>
          <w:sz w:val="16"/>
        </w:rPr>
        <w:t xml:space="preserve"> </w:t>
      </w:r>
      <w:r w:rsidRPr="00976E44">
        <w:rPr>
          <w:sz w:val="16"/>
        </w:rPr>
        <w:t xml:space="preserve">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r>
        <w:rPr>
          <w:sz w:val="16"/>
        </w:rPr>
        <w:t xml:space="preserve"> </w:t>
      </w: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r>
        <w:rPr>
          <w:sz w:val="16"/>
        </w:rPr>
        <w:t xml:space="preserve"> </w:t>
      </w:r>
      <w:r w:rsidRPr="00976E44">
        <w:rPr>
          <w:sz w:val="16"/>
        </w:rPr>
        <w:t xml:space="preserve">However, unlike the unipolarity that characterized the 1990s and early </w:t>
      </w:r>
      <w:r w:rsidRPr="00470C63">
        <w:rPr>
          <w:sz w:val="16"/>
        </w:rPr>
        <w:t xml:space="preserve">2000s, </w:t>
      </w:r>
      <w:r w:rsidRPr="00470C63">
        <w:rPr>
          <w:u w:val="single"/>
        </w:rPr>
        <w:t xml:space="preserve">the U.S. is </w:t>
      </w:r>
      <w:r w:rsidRPr="00470C63">
        <w:rPr>
          <w:rStyle w:val="Emphasis"/>
        </w:rPr>
        <w:t>no longer the only global superpower, and the humanitarian decisions it makes now</w:t>
      </w:r>
      <w:r w:rsidRPr="00470C63">
        <w:rPr>
          <w:sz w:val="16"/>
        </w:rPr>
        <w:t>—during a new global health crisis—</w:t>
      </w:r>
      <w:r w:rsidRPr="00470C63">
        <w:rPr>
          <w:u w:val="single"/>
        </w:rPr>
        <w:t xml:space="preserve">have the potential to be </w:t>
      </w:r>
      <w:r w:rsidRPr="00470C63">
        <w:rPr>
          <w:rStyle w:val="Emphasis"/>
        </w:rPr>
        <w:t>hugely consequential for the country’s influence and image</w:t>
      </w:r>
      <w:r w:rsidRPr="00470C63">
        <w:rPr>
          <w:sz w:val="16"/>
        </w:rPr>
        <w:t xml:space="preserve">. Similar to its trajectory at the height of the AIDS crisis, </w:t>
      </w:r>
      <w:r w:rsidRPr="00470C63">
        <w:rPr>
          <w:u w:val="single"/>
        </w:rPr>
        <w:t>Washington only recently voiced its desire to back the WTO patent waiver proposal, having come under tremendous international pressure</w:t>
      </w:r>
      <w:r w:rsidRPr="00470C63">
        <w:rPr>
          <w:sz w:val="16"/>
        </w:rPr>
        <w:t>. Granted, the U.S. backed a patent waiver</w:t>
      </w:r>
      <w:r w:rsidRPr="00976E44">
        <w:rPr>
          <w:sz w:val="16"/>
        </w:rPr>
        <w:t xml:space="preserve">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en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r>
        <w:rPr>
          <w:sz w:val="16"/>
        </w:rPr>
        <w:t xml:space="preserve"> </w:t>
      </w: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r>
        <w:rPr>
          <w:sz w:val="16"/>
        </w:rPr>
        <w:t xml:space="preserve"> </w:t>
      </w: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r>
        <w:rPr>
          <w:sz w:val="16"/>
        </w:rPr>
        <w:t xml:space="preserve"> </w:t>
      </w: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r>
        <w:rPr>
          <w:sz w:val="16"/>
        </w:rPr>
        <w:t xml:space="preserve"> </w:t>
      </w: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w:t>
      </w:r>
      <w:r w:rsidRPr="00470C63">
        <w:rPr>
          <w:sz w:val="16"/>
        </w:rPr>
        <w:t xml:space="preserve">Russian and </w:t>
      </w:r>
      <w:r w:rsidRPr="00470C63">
        <w:rPr>
          <w:rStyle w:val="Emphasis"/>
        </w:rPr>
        <w:t>Chinese</w:t>
      </w:r>
      <w:r w:rsidRPr="00470C63">
        <w:rPr>
          <w:u w:val="single"/>
        </w:rPr>
        <w:t xml:space="preserve"> </w:t>
      </w:r>
      <w:r w:rsidRPr="00470C63">
        <w:rPr>
          <w:rStyle w:val="Emphasis"/>
        </w:rPr>
        <w:t>vaccine diplomacy have already led to economic, diplomatic, and political losses being felt by Washington</w:t>
      </w:r>
      <w:r w:rsidRPr="00470C63">
        <w:rPr>
          <w:u w:val="single"/>
        </w:rPr>
        <w:t>; this trend</w:t>
      </w:r>
      <w:r w:rsidRPr="00470C63">
        <w:rPr>
          <w:sz w:val="16"/>
        </w:rPr>
        <w:t xml:space="preserve">, if allowed to continue, </w:t>
      </w:r>
      <w:r w:rsidRPr="00470C63">
        <w:rPr>
          <w:u w:val="single"/>
        </w:rPr>
        <w:t>will</w:t>
      </w:r>
      <w:r w:rsidRPr="00976E44">
        <w:rPr>
          <w:u w:val="single"/>
        </w:rPr>
        <w:t xml:space="preserve">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r>
        <w:rPr>
          <w:u w:val="single"/>
        </w:rPr>
        <w:t xml:space="preserve"> </w:t>
      </w:r>
      <w:r w:rsidRPr="00976E44">
        <w:rPr>
          <w:sz w:val="16"/>
        </w:rPr>
        <w:t>A lack of strategy and political will</w:t>
      </w:r>
      <w:r>
        <w:rPr>
          <w:sz w:val="16"/>
        </w:rPr>
        <w:t xml:space="preserve"> </w:t>
      </w: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r>
        <w:rPr>
          <w:sz w:val="16"/>
        </w:rPr>
        <w:t xml:space="preserve"> </w:t>
      </w: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470C63">
        <w:rPr>
          <w:rStyle w:val="Emphasis"/>
        </w:rPr>
        <w:t xml:space="preserve">over </w:t>
      </w:r>
      <w:r w:rsidRPr="00976E44">
        <w:rPr>
          <w:rStyle w:val="Emphasis"/>
          <w:highlight w:val="green"/>
        </w:rPr>
        <w:t xml:space="preserve">165 million </w:t>
      </w:r>
      <w:r w:rsidRPr="00470C63">
        <w:rPr>
          <w:rStyle w:val="Emphasis"/>
        </w:rPr>
        <w:t>vaccines</w:t>
      </w:r>
      <w:r w:rsidRPr="00976E44">
        <w:rPr>
          <w:u w:val="single"/>
        </w:rPr>
        <w:t xml:space="preserve"> to Latin America, with countries like Chile and Uruguay having vaccinated 80 and 63 percent of their populations, respectively, with Chinese vaccines.</w:t>
      </w:r>
      <w:r>
        <w:rPr>
          <w:u w:val="single"/>
        </w:rPr>
        <w:t xml:space="preserve"> </w:t>
      </w: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r>
        <w:rPr>
          <w:sz w:val="16"/>
        </w:rPr>
        <w:t xml:space="preserve"> </w:t>
      </w: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w:t>
      </w:r>
      <w:r w:rsidRPr="00470C63">
        <w:rPr>
          <w:sz w:val="16"/>
        </w:rPr>
        <w:t xml:space="preserve">a </w:t>
      </w:r>
      <w:r w:rsidRPr="00470C63">
        <w:rPr>
          <w:rStyle w:val="Emphasis"/>
        </w:rPr>
        <w:t>lack of vaccine support and assurance from Washington</w:t>
      </w:r>
      <w:r w:rsidRPr="00470C63">
        <w:rPr>
          <w:u w:val="single"/>
        </w:rPr>
        <w:t xml:space="preserve">, countries are </w:t>
      </w:r>
      <w:r w:rsidRPr="00470C63">
        <w:rPr>
          <w:rStyle w:val="Emphasis"/>
        </w:rPr>
        <w:t>growing closer to Beijing and Moscow</w:t>
      </w:r>
      <w:r w:rsidRPr="00470C63">
        <w:rPr>
          <w:u w:val="single"/>
        </w:rPr>
        <w:t xml:space="preserve">, succumbing to rival geopolitical powers that do not align with the diplomatic and economic interests of the United States. Brazil remains one of the countries </w:t>
      </w:r>
      <w:r w:rsidRPr="00470C63">
        <w:rPr>
          <w:rStyle w:val="Emphasis"/>
        </w:rPr>
        <w:t>hardest hit by the COVID-19 pandemic</w:t>
      </w:r>
      <w:r w:rsidRPr="00470C63">
        <w:rPr>
          <w:sz w:val="16"/>
        </w:rPr>
        <w:t xml:space="preserve">. Despite President Jair </w:t>
      </w:r>
      <w:proofErr w:type="spellStart"/>
      <w:r w:rsidRPr="00470C63">
        <w:rPr>
          <w:sz w:val="16"/>
        </w:rPr>
        <w:t>Bolsanaro’s</w:t>
      </w:r>
      <w:proofErr w:type="spellEnd"/>
      <w:r w:rsidRPr="00470C63">
        <w:rPr>
          <w:sz w:val="16"/>
        </w:rPr>
        <w:t xml:space="preserve"> anti-science tendencies and hawkish stance towards Beijing, however, his government has still proven susceptible</w:t>
      </w:r>
      <w:r w:rsidRPr="00976E44">
        <w:rPr>
          <w:sz w:val="16"/>
        </w:rPr>
        <w:t xml:space="preserv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76E44">
        <w:rPr>
          <w:sz w:val="16"/>
        </w:rPr>
        <w:t>Fábio</w:t>
      </w:r>
      <w:proofErr w:type="spellEnd"/>
      <w:r w:rsidRPr="00976E44">
        <w:rPr>
          <w:sz w:val="16"/>
        </w:rPr>
        <w:t xml:space="preserve"> </w:t>
      </w:r>
      <w:proofErr w:type="spellStart"/>
      <w:r w:rsidRPr="00976E44">
        <w:rPr>
          <w:sz w:val="16"/>
        </w:rPr>
        <w:t>Faria</w:t>
      </w:r>
      <w:proofErr w:type="spellEnd"/>
      <w:r w:rsidRPr="00976E44">
        <w:rPr>
          <w:sz w:val="16"/>
        </w:rPr>
        <w:t xml:space="preserve">, traveled to Beijing to meet with Huawei executives. Recounting his trip, </w:t>
      </w:r>
      <w:proofErr w:type="spellStart"/>
      <w:r w:rsidRPr="00976E44">
        <w:rPr>
          <w:sz w:val="16"/>
        </w:rPr>
        <w:t>Faria</w:t>
      </w:r>
      <w:proofErr w:type="spellEnd"/>
      <w:r w:rsidRPr="00976E4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r>
        <w:rPr>
          <w:sz w:val="16"/>
        </w:rPr>
        <w:t xml:space="preserve"> </w:t>
      </w: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r>
        <w:rPr>
          <w:sz w:val="16"/>
        </w:rPr>
        <w:t xml:space="preserve"> </w:t>
      </w: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r>
        <w:rPr>
          <w:sz w:val="16"/>
        </w:rPr>
        <w:t xml:space="preserve"> </w:t>
      </w: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r>
        <w:rPr>
          <w:sz w:val="16"/>
        </w:rPr>
        <w:t xml:space="preserve"> </w:t>
      </w: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r>
        <w:rPr>
          <w:sz w:val="16"/>
        </w:rPr>
        <w:t xml:space="preserve"> </w:t>
      </w:r>
      <w:r w:rsidRPr="00976E44">
        <w:rPr>
          <w:sz w:val="16"/>
        </w:rPr>
        <w:t>A forward-thinking strategy</w:t>
      </w:r>
      <w:r>
        <w:rPr>
          <w:sz w:val="16"/>
        </w:rPr>
        <w:t xml:space="preserve"> </w:t>
      </w: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more readily extend a helping hand.</w:t>
      </w:r>
      <w:r>
        <w:rPr>
          <w:u w:val="single"/>
        </w:rPr>
        <w:t xml:space="preserve"> </w:t>
      </w:r>
      <w:r w:rsidRPr="00976E44">
        <w:rPr>
          <w:sz w:val="16"/>
        </w:rPr>
        <w:t xml:space="preserve">As the war against COVID-19 reaches a détente in the U.S., </w:t>
      </w:r>
      <w:r w:rsidRPr="00976E44">
        <w:rPr>
          <w:rStyle w:val="Emphasis"/>
        </w:rPr>
        <w:t>the Biden administration should make this issue a top priority</w:t>
      </w:r>
      <w:r w:rsidRPr="00976E44">
        <w:rPr>
          <w:sz w:val="16"/>
        </w:rPr>
        <w:t xml:space="preserve">. First, the U.S. needs to aggressively push its Western partners to </w:t>
      </w:r>
      <w:r w:rsidRPr="00976E44">
        <w:rPr>
          <w:u w:val="single"/>
        </w:rPr>
        <w:t xml:space="preserve">back the </w:t>
      </w:r>
      <w:r w:rsidRPr="00976E44">
        <w:rPr>
          <w:highlight w:val="green"/>
          <w:u w:val="single"/>
        </w:rPr>
        <w:t xml:space="preserve">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patent proposal that will </w:t>
      </w:r>
      <w:r w:rsidRPr="00976E44">
        <w:rPr>
          <w:highlight w:val="green"/>
          <w:u w:val="single"/>
        </w:rPr>
        <w:t>help</w:t>
      </w:r>
      <w:r w:rsidRPr="00976E44">
        <w:rPr>
          <w:u w:val="single"/>
        </w:rPr>
        <w:t xml:space="preserve"> increase </w:t>
      </w:r>
      <w:r w:rsidRPr="00976E44">
        <w:rPr>
          <w:highlight w:val="green"/>
          <w:u w:val="single"/>
        </w:rPr>
        <w:t>vaccine production</w:t>
      </w:r>
      <w:r w:rsidRPr="00976E44">
        <w:rPr>
          <w:u w:val="single"/>
        </w:rPr>
        <w:t xml:space="preserve"> capacity worldwide. Doing so will </w:t>
      </w:r>
      <w:r w:rsidRPr="00976E44">
        <w:rPr>
          <w:rStyle w:val="Emphasis"/>
          <w:highlight w:val="green"/>
        </w:rPr>
        <w:t>demonstrate</w:t>
      </w:r>
      <w:r w:rsidRPr="00976E44">
        <w:rPr>
          <w:rStyle w:val="Emphasis"/>
        </w:rPr>
        <w:t xml:space="preserve"> to the world that Washington has the </w:t>
      </w:r>
      <w:r w:rsidRPr="00976E44">
        <w:rPr>
          <w:rStyle w:val="Emphasis"/>
          <w:highlight w:val="green"/>
        </w:rPr>
        <w:t>political will</w:t>
      </w:r>
      <w:r w:rsidRPr="00976E44">
        <w:rPr>
          <w:u w:val="single"/>
        </w:rPr>
        <w:t xml:space="preserve"> to defy the wishes of the powerful pharmaceutical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r>
        <w:rPr>
          <w:sz w:val="16"/>
        </w:rPr>
        <w:t xml:space="preserve"> </w:t>
      </w:r>
      <w:r w:rsidRPr="00976E44">
        <w:rPr>
          <w:sz w:val="16"/>
        </w:rPr>
        <w:t xml:space="preserve">Second, in order to counter its geopolitical rivals and restore its moral standing, </w:t>
      </w:r>
      <w:r w:rsidRPr="00976E44">
        <w:rPr>
          <w:u w:val="single"/>
        </w:rPr>
        <w:t xml:space="preserve">the Biden administration will </w:t>
      </w:r>
      <w:r w:rsidRPr="00976E44">
        <w:rPr>
          <w:rStyle w:val="Emphasis"/>
        </w:rPr>
        <w:t>need to be more “present”</w:t>
      </w:r>
      <w:r w:rsidRPr="00976E44">
        <w:rPr>
          <w:sz w:val="16"/>
        </w:rPr>
        <w:t xml:space="preserve"> in regional vaccine distribution, demonstrated through a vigorous campaign of public diplomacy.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Adopting this strategy would help convey the message that vaccines are coming from the American people, rather than from faceless multinational corporations, and help rebuild moral standing for the U.S. among Latin American and Caribbean citizenries. Public-private partnerships with these companies would allow the U.S. to obtain more accountability with respect to international vaccine distribution; previous agreements have proven successful in achieving similar public perceptions of transparency and accountability.</w:t>
      </w:r>
    </w:p>
    <w:p w14:paraId="523FEE0C" w14:textId="77777777" w:rsidR="00216B6D" w:rsidRPr="00976E44" w:rsidRDefault="00216B6D" w:rsidP="00216B6D"/>
    <w:p w14:paraId="799C227D" w14:textId="77777777" w:rsidR="00216B6D" w:rsidRPr="00976E44" w:rsidRDefault="00216B6D" w:rsidP="00216B6D">
      <w:pPr>
        <w:pStyle w:val="Heading4"/>
        <w:jc w:val="both"/>
        <w:rPr>
          <w:rFonts w:cs="Calibri"/>
        </w:rPr>
      </w:pPr>
      <w:r w:rsidRPr="00976E44">
        <w:rPr>
          <w:rFonts w:cs="Calibri"/>
        </w:rPr>
        <w:t xml:space="preserve">It's </w:t>
      </w:r>
      <w:r w:rsidRPr="00976E44">
        <w:rPr>
          <w:rFonts w:cs="Calibri"/>
          <w:u w:val="single"/>
        </w:rPr>
        <w:t>not over</w:t>
      </w:r>
      <w:r w:rsidRPr="00976E44">
        <w:rPr>
          <w:rFonts w:cs="Calibri"/>
        </w:rPr>
        <w:t xml:space="preserve"> – Latin America is still </w:t>
      </w:r>
      <w:r w:rsidRPr="00976E44">
        <w:rPr>
          <w:rFonts w:cs="Calibri"/>
          <w:u w:val="single"/>
        </w:rPr>
        <w:t>skeptical of Chinese aid</w:t>
      </w:r>
      <w:r w:rsidRPr="00976E44">
        <w:rPr>
          <w:rFonts w:cs="Calibri"/>
        </w:rPr>
        <w:t xml:space="preserve"> but lack of US presence means it’s the </w:t>
      </w:r>
      <w:r w:rsidRPr="00976E44">
        <w:rPr>
          <w:rFonts w:cs="Calibri"/>
          <w:u w:val="single"/>
        </w:rPr>
        <w:t>only choice</w:t>
      </w:r>
      <w:r w:rsidRPr="00976E44">
        <w:rPr>
          <w:rFonts w:cs="Calibri"/>
        </w:rPr>
        <w:t xml:space="preserve"> – try or die to </w:t>
      </w:r>
      <w:r w:rsidRPr="00976E44">
        <w:rPr>
          <w:rFonts w:cs="Calibri"/>
          <w:u w:val="single"/>
        </w:rPr>
        <w:t>capitalize</w:t>
      </w:r>
      <w:r w:rsidRPr="00976E44">
        <w:rPr>
          <w:rFonts w:cs="Calibri"/>
        </w:rPr>
        <w:t xml:space="preserve"> on this weakness.</w:t>
      </w:r>
    </w:p>
    <w:p w14:paraId="75E41755" w14:textId="77777777" w:rsidR="00216B6D" w:rsidRPr="00976E44" w:rsidRDefault="00216B6D" w:rsidP="00216B6D">
      <w:proofErr w:type="spellStart"/>
      <w:r w:rsidRPr="00976E44">
        <w:rPr>
          <w:rStyle w:val="Style13ptBold"/>
        </w:rPr>
        <w:t>Kneip</w:t>
      </w:r>
      <w:proofErr w:type="spellEnd"/>
      <w:r w:rsidRPr="00976E44">
        <w:rPr>
          <w:rStyle w:val="Style13ptBold"/>
        </w:rPr>
        <w:t xml:space="preserve"> 8/10</w:t>
      </w:r>
      <w:r w:rsidRPr="00976E44">
        <w:t xml:space="preserve"> [Lucie; Student at the University of Notre Dame studying Political Science and Global Affairs. Her research interests include U.S. foreign policy and democratization, civil and criminal warfare, and the intersection of religion and politics; “China’s Vaccine Diplomacy in Latin America,” The Diplomat; 8/10/21; </w:t>
      </w:r>
      <w:hyperlink r:id="rId6" w:history="1">
        <w:r w:rsidRPr="00976E44">
          <w:rPr>
            <w:rStyle w:val="Hyperlink"/>
          </w:rPr>
          <w:t>https://thediplomat.com/2021/08/chinas-vaccine-diplomacy-in-latin-america/</w:t>
        </w:r>
      </w:hyperlink>
      <w:r w:rsidRPr="00976E44">
        <w:t>] Justin</w:t>
      </w:r>
    </w:p>
    <w:p w14:paraId="4A6016E2" w14:textId="77777777" w:rsidR="00216B6D" w:rsidRPr="00976E44" w:rsidRDefault="00216B6D" w:rsidP="00216B6D">
      <w:pPr>
        <w:rPr>
          <w:sz w:val="16"/>
        </w:rPr>
      </w:pPr>
      <w:r w:rsidRPr="00976E44">
        <w:rPr>
          <w:u w:val="single"/>
        </w:rPr>
        <w:t xml:space="preserve">Chinese </w:t>
      </w:r>
      <w:r w:rsidRPr="00976E44">
        <w:rPr>
          <w:rStyle w:val="Emphasis"/>
        </w:rPr>
        <w:t>vaccine diplomacy in Latin America has skyrocketed in recent months</w:t>
      </w:r>
      <w:r w:rsidRPr="00976E44">
        <w:rPr>
          <w:u w:val="single"/>
        </w:rPr>
        <w:t xml:space="preserve">. In </w:t>
      </w:r>
      <w:r w:rsidRPr="00976E44">
        <w:rPr>
          <w:rStyle w:val="Emphasis"/>
        </w:rPr>
        <w:t>preparation</w:t>
      </w:r>
      <w:r w:rsidRPr="00976E44">
        <w:rPr>
          <w:u w:val="single"/>
        </w:rPr>
        <w:t xml:space="preserve"> for the Copa America tournament, Sinovac donated 50,000 vaccines to the South American football governing body</w:t>
      </w:r>
      <w:r w:rsidRPr="00976E44">
        <w:rPr>
          <w:sz w:val="16"/>
        </w:rPr>
        <w:t xml:space="preserve"> CONMEBOL. </w:t>
      </w:r>
      <w:r w:rsidRPr="00976E44">
        <w:rPr>
          <w:u w:val="single"/>
        </w:rPr>
        <w:t xml:space="preserve">Beijing is investing in vaccine diplomacy to enhance its </w:t>
      </w:r>
      <w:r w:rsidRPr="00976E44">
        <w:rPr>
          <w:rStyle w:val="Emphasis"/>
        </w:rPr>
        <w:t>regional soft power</w:t>
      </w:r>
      <w:r w:rsidRPr="00976E44">
        <w:rPr>
          <w:sz w:val="16"/>
        </w:rPr>
        <w:t>. It’s time for the United States to pay more attention to a region that it often takes for granted.</w:t>
      </w:r>
    </w:p>
    <w:p w14:paraId="635AB171" w14:textId="77777777" w:rsidR="00216B6D" w:rsidRPr="00976E44" w:rsidRDefault="00216B6D" w:rsidP="00216B6D">
      <w:pPr>
        <w:rPr>
          <w:u w:val="single"/>
        </w:rPr>
      </w:pPr>
      <w:r w:rsidRPr="00976E44">
        <w:rPr>
          <w:u w:val="single"/>
        </w:rPr>
        <w:t>Latin America and the Caribbean have registered over a million deaths from COVID-19, and new variants continue to drive economic shutdowns</w:t>
      </w:r>
      <w:r w:rsidRPr="00976E44">
        <w:rPr>
          <w:sz w:val="16"/>
        </w:rPr>
        <w:t xml:space="preserve"> in Colombia and Trinidad and Tobago. While the United States’ $4 billion commitment to the World Health Organization’s COVAX initiative outstrips every other international donor, </w:t>
      </w:r>
      <w:r w:rsidRPr="00976E44">
        <w:rPr>
          <w:u w:val="single"/>
        </w:rPr>
        <w:t>logistical obstacles and Western pharmaceutical companies’ need to prioritize U.S. government contracts have slowed down vaccine distribution.</w:t>
      </w:r>
    </w:p>
    <w:p w14:paraId="295637FC" w14:textId="77777777" w:rsidR="00216B6D" w:rsidRPr="00976E44" w:rsidRDefault="00216B6D" w:rsidP="00216B6D">
      <w:pPr>
        <w:rPr>
          <w:rStyle w:val="Emphasis"/>
        </w:rPr>
      </w:pPr>
      <w:r w:rsidRPr="00976E44">
        <w:rPr>
          <w:sz w:val="16"/>
        </w:rPr>
        <w:t xml:space="preserve">Meanwhile, China </w:t>
      </w:r>
      <w:r w:rsidRPr="00976E44">
        <w:rPr>
          <w:u w:val="single"/>
        </w:rPr>
        <w:t>has raced to fill the vaccine gap, and they’ve been successful</w:t>
      </w:r>
      <w:r w:rsidRPr="00976E44">
        <w:rPr>
          <w:sz w:val="16"/>
        </w:rPr>
        <w:t xml:space="preserve">. According to the Council of Americas, </w:t>
      </w:r>
      <w:r w:rsidRPr="00976E44">
        <w:rPr>
          <w:u w:val="single"/>
        </w:rPr>
        <w:t xml:space="preserve">the majority of all vaccines administered in </w:t>
      </w:r>
      <w:r w:rsidRPr="00976E44">
        <w:rPr>
          <w:highlight w:val="green"/>
          <w:u w:val="single"/>
        </w:rPr>
        <w:t>Latin America</w:t>
      </w:r>
      <w:r w:rsidRPr="00976E44">
        <w:rPr>
          <w:u w:val="single"/>
        </w:rPr>
        <w:t xml:space="preserve"> are sourced from Beijing. True, </w:t>
      </w:r>
      <w:r w:rsidRPr="00976E44">
        <w:rPr>
          <w:rStyle w:val="Emphasis"/>
        </w:rPr>
        <w:t>Uruguay, Costa Rica, and the Dominican Republic</w:t>
      </w:r>
      <w:r w:rsidRPr="00976E44">
        <w:rPr>
          <w:u w:val="single"/>
        </w:rPr>
        <w:t xml:space="preserve"> have </w:t>
      </w:r>
      <w:r w:rsidRPr="00976E44">
        <w:rPr>
          <w:highlight w:val="green"/>
          <w:u w:val="single"/>
        </w:rPr>
        <w:t>questioned</w:t>
      </w:r>
      <w:r w:rsidRPr="00976E44">
        <w:rPr>
          <w:u w:val="single"/>
        </w:rPr>
        <w:t xml:space="preserve"> the </w:t>
      </w:r>
      <w:r w:rsidRPr="00976E44">
        <w:rPr>
          <w:rStyle w:val="Emphasis"/>
          <w:highlight w:val="green"/>
        </w:rPr>
        <w:t xml:space="preserve">efficacy </w:t>
      </w:r>
      <w:r w:rsidRPr="00976E44">
        <w:rPr>
          <w:rStyle w:val="Emphasis"/>
        </w:rPr>
        <w:t>of Chinese Sinovac inoculations</w:t>
      </w:r>
      <w:r w:rsidRPr="00976E44">
        <w:rPr>
          <w:u w:val="single"/>
        </w:rPr>
        <w:t>, and a Chilean study found that Sinovac was only 54 percent effective</w:t>
      </w:r>
      <w:r w:rsidRPr="00976E44">
        <w:rPr>
          <w:sz w:val="16"/>
        </w:rPr>
        <w:t xml:space="preserve"> in preventing contagion, </w:t>
      </w:r>
      <w:r w:rsidRPr="00976E44">
        <w:rPr>
          <w:u w:val="single"/>
        </w:rPr>
        <w:t xml:space="preserve">while </w:t>
      </w:r>
      <w:r w:rsidRPr="00976E44">
        <w:rPr>
          <w:highlight w:val="green"/>
          <w:u w:val="single"/>
        </w:rPr>
        <w:t>Pfizer and Moderna</w:t>
      </w:r>
      <w:r w:rsidRPr="00976E44">
        <w:rPr>
          <w:u w:val="single"/>
        </w:rPr>
        <w:t xml:space="preserve"> record </w:t>
      </w:r>
      <w:r w:rsidRPr="00470C63">
        <w:rPr>
          <w:u w:val="single"/>
        </w:rPr>
        <w:t xml:space="preserve">much </w:t>
      </w:r>
      <w:r w:rsidRPr="00976E44">
        <w:rPr>
          <w:highlight w:val="green"/>
          <w:u w:val="single"/>
        </w:rPr>
        <w:t>higher efficacy. Yet</w:t>
      </w:r>
      <w:r w:rsidRPr="00976E44">
        <w:rPr>
          <w:u w:val="single"/>
        </w:rPr>
        <w:t xml:space="preserve"> the speed and scale of Beijing’s vaccine campaign has forced governments to </w:t>
      </w:r>
      <w:r w:rsidRPr="00976E44">
        <w:rPr>
          <w:rStyle w:val="Emphasis"/>
        </w:rPr>
        <w:t>accept</w:t>
      </w:r>
      <w:r w:rsidRPr="00976E44">
        <w:rPr>
          <w:u w:val="single"/>
        </w:rPr>
        <w:t xml:space="preserve"> the less-effective Chinese vaccine; </w:t>
      </w:r>
      <w:r w:rsidRPr="00470C63">
        <w:rPr>
          <w:u w:val="single"/>
        </w:rPr>
        <w:t xml:space="preserve">there are </w:t>
      </w:r>
      <w:r w:rsidRPr="00976E44">
        <w:rPr>
          <w:rStyle w:val="Emphasis"/>
          <w:highlight w:val="green"/>
        </w:rPr>
        <w:t xml:space="preserve">few alternatives </w:t>
      </w:r>
      <w:r w:rsidRPr="00976E44">
        <w:rPr>
          <w:rStyle w:val="Emphasis"/>
        </w:rPr>
        <w:t>on offer.</w:t>
      </w:r>
    </w:p>
    <w:p w14:paraId="6BAE82A8" w14:textId="77777777" w:rsidR="00216B6D" w:rsidRPr="00976E44" w:rsidRDefault="00216B6D" w:rsidP="00216B6D">
      <w:pPr>
        <w:rPr>
          <w:u w:val="single"/>
        </w:rPr>
      </w:pPr>
      <w:r w:rsidRPr="00976E44">
        <w:rPr>
          <w:u w:val="single"/>
        </w:rPr>
        <w:t xml:space="preserve">President Xi Jinping is already using </w:t>
      </w:r>
      <w:r w:rsidRPr="00976E44">
        <w:rPr>
          <w:highlight w:val="green"/>
          <w:u w:val="single"/>
        </w:rPr>
        <w:t>vaccine diplomacy</w:t>
      </w:r>
      <w:r w:rsidRPr="00976E44">
        <w:rPr>
          <w:u w:val="single"/>
        </w:rPr>
        <w:t xml:space="preserve"> to </w:t>
      </w:r>
      <w:r w:rsidRPr="00976E44">
        <w:rPr>
          <w:rStyle w:val="Emphasis"/>
          <w:highlight w:val="green"/>
        </w:rPr>
        <w:t>advance</w:t>
      </w:r>
      <w:r w:rsidRPr="00976E44">
        <w:rPr>
          <w:rStyle w:val="Emphasis"/>
        </w:rPr>
        <w:t xml:space="preserve"> other Chinese </w:t>
      </w:r>
      <w:r w:rsidRPr="00976E44">
        <w:rPr>
          <w:rStyle w:val="Emphasis"/>
          <w:highlight w:val="green"/>
        </w:rPr>
        <w:t>interests</w:t>
      </w:r>
      <w:r w:rsidRPr="00976E44">
        <w:rPr>
          <w:highlight w:val="green"/>
          <w:u w:val="single"/>
        </w:rPr>
        <w:t xml:space="preserve">. </w:t>
      </w:r>
      <w:r w:rsidRPr="00470C63">
        <w:rPr>
          <w:u w:val="single"/>
        </w:rPr>
        <w:t xml:space="preserve">China has </w:t>
      </w:r>
      <w:r w:rsidRPr="00976E44">
        <w:rPr>
          <w:highlight w:val="green"/>
          <w:u w:val="single"/>
        </w:rPr>
        <w:t xml:space="preserve">pressured </w:t>
      </w:r>
      <w:r w:rsidRPr="00976E44">
        <w:rPr>
          <w:rStyle w:val="Emphasis"/>
          <w:highlight w:val="green"/>
        </w:rPr>
        <w:t>Honduras</w:t>
      </w:r>
      <w:r w:rsidRPr="00976E44">
        <w:rPr>
          <w:highlight w:val="green"/>
          <w:u w:val="single"/>
        </w:rPr>
        <w:t xml:space="preserve"> and </w:t>
      </w:r>
      <w:r w:rsidRPr="00976E44">
        <w:rPr>
          <w:rStyle w:val="Emphasis"/>
          <w:highlight w:val="green"/>
        </w:rPr>
        <w:t>Paraguay</w:t>
      </w:r>
      <w:r w:rsidRPr="00976E44">
        <w:rPr>
          <w:u w:val="single"/>
        </w:rPr>
        <w:t xml:space="preserve"> to sever diplomatic ties with Taiwan in order to receive Chinese vaccines, and successfully </w:t>
      </w:r>
      <w:r w:rsidRPr="00976E44">
        <w:rPr>
          <w:highlight w:val="green"/>
          <w:u w:val="single"/>
        </w:rPr>
        <w:t xml:space="preserve">pushed </w:t>
      </w:r>
      <w:r w:rsidRPr="00976E44">
        <w:rPr>
          <w:rStyle w:val="Emphasis"/>
          <w:highlight w:val="green"/>
        </w:rPr>
        <w:t>Brazil</w:t>
      </w:r>
      <w:r w:rsidRPr="00976E44">
        <w:rPr>
          <w:highlight w:val="green"/>
          <w:u w:val="single"/>
        </w:rPr>
        <w:t xml:space="preserve"> </w:t>
      </w:r>
      <w:r w:rsidRPr="00976E44">
        <w:rPr>
          <w:u w:val="single"/>
        </w:rPr>
        <w:t>to reverse its ban on telecom giant Huawei’s 5G network project.</w:t>
      </w:r>
    </w:p>
    <w:p w14:paraId="20D74525" w14:textId="77777777" w:rsidR="00216B6D" w:rsidRPr="00976E44" w:rsidRDefault="00216B6D" w:rsidP="00216B6D">
      <w:pPr>
        <w:rPr>
          <w:sz w:val="16"/>
        </w:rPr>
      </w:pPr>
      <w:r w:rsidRPr="00976E44">
        <w:rPr>
          <w:sz w:val="16"/>
        </w:rPr>
        <w:t xml:space="preserve">Vaccine diplomacy is only the newest instance of increased Chinese trade and investment in Latin America. Meanwhile, </w:t>
      </w:r>
      <w:r w:rsidRPr="00976E44">
        <w:rPr>
          <w:u w:val="single"/>
        </w:rPr>
        <w:t>Washington continues to entangle itself in exploits in distant regions rather than prioritizing ties</w:t>
      </w:r>
      <w:r w:rsidRPr="00976E44">
        <w:rPr>
          <w:sz w:val="16"/>
        </w:rPr>
        <w:t xml:space="preserve"> in its own neighborhood. </w:t>
      </w:r>
      <w:r w:rsidRPr="00976E44">
        <w:rPr>
          <w:rStyle w:val="Emphasis"/>
          <w:highlight w:val="green"/>
        </w:rPr>
        <w:t>Latin America</w:t>
      </w:r>
      <w:r w:rsidRPr="00976E44">
        <w:rPr>
          <w:rStyle w:val="Emphasis"/>
        </w:rPr>
        <w:t xml:space="preserve">n policymakers are growing increasingly </w:t>
      </w:r>
      <w:r w:rsidRPr="00976E44">
        <w:rPr>
          <w:rStyle w:val="Emphasis"/>
          <w:highlight w:val="green"/>
        </w:rPr>
        <w:t>disillusioned with Washington</w:t>
      </w:r>
      <w:r w:rsidRPr="00976E44">
        <w:rPr>
          <w:rStyle w:val="Emphasis"/>
        </w:rPr>
        <w:t>’s</w:t>
      </w:r>
      <w:r w:rsidRPr="00976E44">
        <w:rPr>
          <w:u w:val="single"/>
        </w:rPr>
        <w:t xml:space="preserve"> inattention to regional development and progress</w:t>
      </w:r>
      <w:r w:rsidRPr="00976E44">
        <w:rPr>
          <w:sz w:val="16"/>
        </w:rPr>
        <w:t>. Honduran chief cabinet coordinator Carlos Alberto Madero sums up the increasing frustration: “</w:t>
      </w:r>
      <w:r w:rsidRPr="00976E44">
        <w:rPr>
          <w:u w:val="single"/>
        </w:rPr>
        <w:t xml:space="preserve">The Honduran people… see that China is helping its allies and we start to ask ourselves why </w:t>
      </w:r>
      <w:r w:rsidRPr="00976E44">
        <w:rPr>
          <w:rStyle w:val="Emphasis"/>
        </w:rPr>
        <w:t>ours are not helping us</w:t>
      </w:r>
      <w:r w:rsidRPr="00976E44">
        <w:rPr>
          <w:sz w:val="16"/>
        </w:rPr>
        <w:t>.” The pandemic is still raging in the region, and Washington has an opportunity to rebound by increasing the pace of vaccine donations.</w:t>
      </w:r>
    </w:p>
    <w:p w14:paraId="7D84554F" w14:textId="77777777" w:rsidR="00216B6D" w:rsidRPr="00976E44" w:rsidRDefault="00216B6D" w:rsidP="00216B6D"/>
    <w:p w14:paraId="58C9B2BB" w14:textId="77777777" w:rsidR="00216B6D" w:rsidRPr="00976E44" w:rsidRDefault="00216B6D" w:rsidP="00216B6D">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4CDA93AA" w14:textId="77777777" w:rsidR="00216B6D" w:rsidRPr="00976E44" w:rsidRDefault="00216B6D" w:rsidP="00216B6D">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7" w:history="1">
        <w:r w:rsidRPr="00976E44">
          <w:rPr>
            <w:rStyle w:val="Hyperlink"/>
          </w:rPr>
          <w:t>https://scroll.in/article/1000114/in-latin-america-chinese-vaccine-diplomacy-is-directly-challenging-uss-declining-authority</w:t>
        </w:r>
      </w:hyperlink>
      <w:r w:rsidRPr="00976E44">
        <w:t>] Justin</w:t>
      </w:r>
    </w:p>
    <w:p w14:paraId="785FB187" w14:textId="77777777" w:rsidR="00216B6D" w:rsidRPr="00976E44" w:rsidRDefault="00216B6D" w:rsidP="00216B6D">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0A2A80E8" w14:textId="77777777" w:rsidR="00216B6D" w:rsidRPr="00976E44" w:rsidRDefault="00216B6D" w:rsidP="00216B6D">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1B9FF74F" w14:textId="77777777" w:rsidR="00216B6D" w:rsidRPr="00976E44" w:rsidRDefault="00216B6D" w:rsidP="00216B6D">
      <w:pPr>
        <w:rPr>
          <w:sz w:val="16"/>
        </w:rPr>
      </w:pPr>
      <w:r w:rsidRPr="00976E44">
        <w:rPr>
          <w:sz w:val="16"/>
        </w:rPr>
        <w:t>During a global vaccine shortage, China has been able to provide 252 million doses to the world. This includes the majority of total doses made available to Latin American countries.</w:t>
      </w:r>
    </w:p>
    <w:p w14:paraId="62DF5FEC" w14:textId="77777777" w:rsidR="00216B6D" w:rsidRPr="00976E44" w:rsidRDefault="00216B6D" w:rsidP="00216B6D">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2E6FD2DA" w14:textId="77777777" w:rsidR="00216B6D" w:rsidRPr="00976E44" w:rsidRDefault="00216B6D" w:rsidP="00216B6D">
      <w:pPr>
        <w:rPr>
          <w:sz w:val="16"/>
        </w:rPr>
      </w:pPr>
      <w:r w:rsidRPr="00976E44">
        <w:rPr>
          <w:sz w:val="16"/>
        </w:rPr>
        <w:t>As of May, no other country can match this figure. Most countries are focused primarily on achieving their own herd immunity first.</w:t>
      </w:r>
    </w:p>
    <w:p w14:paraId="12F8C12D" w14:textId="77777777" w:rsidR="00216B6D" w:rsidRPr="00976E44" w:rsidRDefault="00216B6D" w:rsidP="00216B6D">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6C1795DD" w14:textId="77777777" w:rsidR="00216B6D" w:rsidRPr="00976E44" w:rsidRDefault="00216B6D" w:rsidP="00216B6D">
      <w:pPr>
        <w:rPr>
          <w:u w:val="single"/>
        </w:rPr>
      </w:pPr>
      <w:r w:rsidRPr="00976E44">
        <w:rPr>
          <w:u w:val="single"/>
        </w:rPr>
        <w:t xml:space="preserve">Declining </w:t>
      </w:r>
      <w:r w:rsidRPr="00976E44">
        <w:rPr>
          <w:rStyle w:val="Emphasis"/>
        </w:rPr>
        <w:t>‘Washington Consensus’</w:t>
      </w:r>
    </w:p>
    <w:p w14:paraId="5FDD3A2A" w14:textId="77777777" w:rsidR="00216B6D" w:rsidRPr="00976E44" w:rsidRDefault="00216B6D" w:rsidP="00216B6D">
      <w:pPr>
        <w:rPr>
          <w:u w:val="single"/>
        </w:rPr>
      </w:pPr>
      <w:r w:rsidRPr="00976E44">
        <w:rPr>
          <w:sz w:val="16"/>
        </w:rPr>
        <w:t xml:space="preserve">The rationale behind American policy towards Latin America has long been that unstable neighbours (especially Communist ones) destabilise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450D5944" w14:textId="77777777" w:rsidR="00216B6D" w:rsidRPr="00976E44" w:rsidRDefault="00216B6D" w:rsidP="00216B6D">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2C2650C8" w14:textId="77777777" w:rsidR="00216B6D" w:rsidRPr="00976E44" w:rsidRDefault="00216B6D" w:rsidP="00216B6D">
      <w:pPr>
        <w:rPr>
          <w:sz w:val="16"/>
        </w:rPr>
      </w:pPr>
      <w:r w:rsidRPr="00976E44">
        <w:rPr>
          <w:sz w:val="16"/>
        </w:rPr>
        <w:t>Despite good intentions, the International Monetary Fund and World Bank programmes did not alleviate Latin America’s problems. On the contrary, the Washington Consensus is often cited as having fuelled a resurgence of populism in Latin America. It is also held responsible for the succession of left-wing governments in the 1990s known as the Pink Tide.</w:t>
      </w:r>
    </w:p>
    <w:p w14:paraId="54F5E2A5" w14:textId="77777777" w:rsidR="00216B6D" w:rsidRPr="00976E44" w:rsidRDefault="00216B6D" w:rsidP="00216B6D">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7804B38C" w14:textId="77777777" w:rsidR="00216B6D" w:rsidRPr="00976E44" w:rsidRDefault="00216B6D" w:rsidP="00216B6D">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6768F95E" w14:textId="77777777" w:rsidR="00216B6D" w:rsidRPr="00976E44" w:rsidRDefault="00216B6D" w:rsidP="00216B6D">
      <w:pPr>
        <w:rPr>
          <w:sz w:val="16"/>
        </w:rPr>
      </w:pPr>
      <w:r w:rsidRPr="00976E44">
        <w:rPr>
          <w:sz w:val="16"/>
        </w:rPr>
        <w:t>Rising Chinese power</w:t>
      </w:r>
    </w:p>
    <w:p w14:paraId="41338090" w14:textId="77777777" w:rsidR="00216B6D" w:rsidRPr="00976E44" w:rsidRDefault="00216B6D" w:rsidP="00216B6D">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6FD7DFFD" w14:textId="77777777" w:rsidR="00216B6D" w:rsidRPr="00976E44" w:rsidRDefault="00216B6D" w:rsidP="00216B6D">
      <w:pPr>
        <w:rPr>
          <w:sz w:val="16"/>
        </w:rPr>
      </w:pPr>
      <w:r w:rsidRPr="00976E44">
        <w:rPr>
          <w:sz w:val="16"/>
        </w:rPr>
        <w:t>A scheduled $8 trillion for project infrastructure in sixty-eight countries through the New Silk Road programme vividly captures its approach. Brazil, Venezuela, Ecuador and Bolivia already have partnership projects with China and Mexico is considering joining one.</w:t>
      </w:r>
    </w:p>
    <w:p w14:paraId="47B8D848" w14:textId="77777777" w:rsidR="00216B6D" w:rsidRPr="00976E44" w:rsidRDefault="00216B6D" w:rsidP="00216B6D">
      <w:pPr>
        <w:rPr>
          <w:sz w:val="16"/>
        </w:rPr>
      </w:pPr>
      <w:r w:rsidRPr="00976E44">
        <w:rPr>
          <w:sz w:val="16"/>
        </w:rPr>
        <w:t>The US and Chinese tools for economic diplomacy are very similar in practice, yet fundamentally different in philosophy.</w:t>
      </w:r>
    </w:p>
    <w:p w14:paraId="194E273D" w14:textId="77777777" w:rsidR="00216B6D" w:rsidRPr="00976E44" w:rsidRDefault="00216B6D" w:rsidP="00216B6D">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economically successful by working hard to realise our individuality</w:t>
      </w:r>
      <w:r w:rsidRPr="00976E44">
        <w:rPr>
          <w:u w:val="single"/>
        </w:rPr>
        <w:t>... We will export the idea that this is the best possible system through soft power and economic cooperation.</w:t>
      </w:r>
    </w:p>
    <w:p w14:paraId="664403E8" w14:textId="77777777" w:rsidR="00216B6D" w:rsidRPr="00976E44" w:rsidRDefault="00216B6D" w:rsidP="00216B6D">
      <w:pPr>
        <w:rPr>
          <w:sz w:val="16"/>
        </w:rPr>
      </w:pPr>
      <w:r w:rsidRPr="00976E44">
        <w:rPr>
          <w:sz w:val="16"/>
        </w:rPr>
        <w:t xml:space="preserve">In contrast, </w:t>
      </w:r>
      <w:r w:rsidRPr="00976E44">
        <w:rPr>
          <w:u w:val="single"/>
        </w:rPr>
        <w:t xml:space="preserve">Chinese economic diplomacy is an extension of a collective dream where individuals work hard to </w:t>
      </w:r>
      <w:r w:rsidRPr="00976E44">
        <w:rPr>
          <w:rStyle w:val="Emphasis"/>
        </w:rPr>
        <w:t>realise the success of the collectivity: everybody in their community and the world.</w:t>
      </w:r>
    </w:p>
    <w:p w14:paraId="5A56D6B0" w14:textId="77777777" w:rsidR="00216B6D" w:rsidRPr="00976E44" w:rsidRDefault="00216B6D" w:rsidP="00216B6D">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r w:rsidRPr="00976E44">
        <w:rPr>
          <w:rStyle w:val="Emphasis"/>
          <w:highlight w:val="green"/>
        </w:rPr>
        <w:t xml:space="preserve">favour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5076FDFF" w14:textId="77777777" w:rsidR="00216B6D" w:rsidRPr="00976E44" w:rsidRDefault="00216B6D" w:rsidP="00216B6D">
      <w:pPr>
        <w:rPr>
          <w:sz w:val="16"/>
        </w:rPr>
      </w:pPr>
      <w:r w:rsidRPr="00976E44">
        <w:rPr>
          <w:sz w:val="16"/>
        </w:rPr>
        <w:t>Old international order</w:t>
      </w:r>
    </w:p>
    <w:p w14:paraId="7FFAF43A" w14:textId="77777777" w:rsidR="00216B6D" w:rsidRPr="00976E44" w:rsidRDefault="00216B6D" w:rsidP="00216B6D">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5978580B" w14:textId="77777777" w:rsidR="00216B6D" w:rsidRPr="00976E44" w:rsidRDefault="00216B6D" w:rsidP="00216B6D">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78D68B50" w14:textId="77777777" w:rsidR="00216B6D" w:rsidRPr="00976E44" w:rsidRDefault="00216B6D" w:rsidP="00216B6D">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59AB7CCA" w14:textId="77777777" w:rsidR="00216B6D" w:rsidRPr="00976E44" w:rsidRDefault="00216B6D" w:rsidP="00216B6D"/>
    <w:p w14:paraId="22DF2D9F" w14:textId="77777777" w:rsidR="00216B6D" w:rsidRPr="00976E44" w:rsidRDefault="00216B6D" w:rsidP="00216B6D">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66E5F73D" w14:textId="77777777" w:rsidR="00216B6D" w:rsidRPr="00976E44" w:rsidRDefault="00216B6D" w:rsidP="00216B6D">
      <w:proofErr w:type="spellStart"/>
      <w:r w:rsidRPr="00976E44">
        <w:rPr>
          <w:rStyle w:val="Style13ptBold"/>
        </w:rPr>
        <w:t>Yulis</w:t>
      </w:r>
      <w:proofErr w:type="spellEnd"/>
      <w:r w:rsidRPr="00976E44">
        <w:rPr>
          <w:rStyle w:val="Style13ptBold"/>
        </w:rPr>
        <w:t xml:space="preserve"> 17</w:t>
      </w:r>
      <w:r w:rsidRPr="00976E44">
        <w:t xml:space="preserve"> [Max; Major in PoliSci, Penn Political Review; “In Defense of Liberal Internationalism,” Penn Political Review; 4/8/17; </w:t>
      </w:r>
      <w:hyperlink r:id="rId8" w:history="1">
        <w:r w:rsidRPr="00976E44">
          <w:rPr>
            <w:rStyle w:val="Hyperlink"/>
          </w:rPr>
          <w:t>http://pennpoliticalreview.org/2017/04/in-defense-of-liberal-internationalism/</w:t>
        </w:r>
      </w:hyperlink>
      <w:r w:rsidRPr="00976E44">
        <w:t>] // Re-Cut Justin</w:t>
      </w:r>
    </w:p>
    <w:p w14:paraId="1F4ACE22" w14:textId="77777777" w:rsidR="00216B6D" w:rsidRPr="00976E44" w:rsidRDefault="00216B6D" w:rsidP="00216B6D">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13D2A234" w14:textId="77777777" w:rsidR="00216B6D" w:rsidRPr="00976E44" w:rsidRDefault="00216B6D" w:rsidP="00216B6D">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12A5730B" w14:textId="77777777" w:rsidR="00216B6D" w:rsidRPr="00976E44" w:rsidRDefault="00216B6D" w:rsidP="00216B6D">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703B31C7" w14:textId="77777777" w:rsidR="00216B6D" w:rsidRPr="00976E44" w:rsidRDefault="00216B6D" w:rsidP="00216B6D"/>
    <w:p w14:paraId="29F195C2" w14:textId="77777777" w:rsidR="00216B6D" w:rsidRPr="00976E44" w:rsidRDefault="00216B6D" w:rsidP="00216B6D">
      <w:pPr>
        <w:pStyle w:val="Heading4"/>
        <w:rPr>
          <w:rFonts w:cs="Calibri"/>
        </w:rPr>
      </w:pPr>
      <w:r w:rsidRPr="00976E44">
        <w:rPr>
          <w:rFonts w:cs="Calibri"/>
        </w:rPr>
        <w:t xml:space="preserve">Yes transition wars---both sides </w:t>
      </w:r>
      <w:r w:rsidRPr="00976E44">
        <w:rPr>
          <w:rFonts w:cs="Calibri"/>
          <w:u w:val="single"/>
        </w:rPr>
        <w:t>miscalculate</w:t>
      </w:r>
      <w:r w:rsidRPr="00976E44">
        <w:rPr>
          <w:rFonts w:cs="Calibri"/>
        </w:rPr>
        <w:t>.</w:t>
      </w:r>
    </w:p>
    <w:p w14:paraId="340AEDB2" w14:textId="77777777" w:rsidR="00216B6D" w:rsidRPr="00976E44" w:rsidRDefault="00216B6D" w:rsidP="00216B6D">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9" w:history="1">
        <w:r w:rsidRPr="00976E44">
          <w:rPr>
            <w:rStyle w:val="Hyperlink"/>
          </w:rPr>
          <w:t>https://www.emerald.com/insight/content/doi/10.1108/ITPD-02-2019-003/full/html</w:t>
        </w:r>
      </w:hyperlink>
      <w:r w:rsidRPr="00976E44">
        <w:rPr>
          <w:rStyle w:val="Hyperlink"/>
        </w:rPr>
        <w:t xml:space="preserve"> // Re-Cut Justin</w:t>
      </w:r>
    </w:p>
    <w:p w14:paraId="224DA4AD" w14:textId="77777777" w:rsidR="00216B6D" w:rsidRPr="00976E44" w:rsidRDefault="00216B6D" w:rsidP="00216B6D">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(i.e.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w:t>
      </w:r>
      <w:proofErr w:type="spellStart"/>
      <w:r w:rsidRPr="00976E44">
        <w:rPr>
          <w:sz w:val="14"/>
        </w:rPr>
        <w:t>Organski</w:t>
      </w:r>
      <w:proofErr w:type="spellEnd"/>
      <w:r w:rsidRPr="00976E44">
        <w:rPr>
          <w:sz w:val="14"/>
        </w:rPr>
        <w:t xml:space="preserve"> and </w:t>
      </w:r>
      <w:proofErr w:type="spellStart"/>
      <w:r w:rsidRPr="00976E44">
        <w:rPr>
          <w:sz w:val="14"/>
        </w:rPr>
        <w:t>Kugler</w:t>
      </w:r>
      <w:proofErr w:type="spellEnd"/>
      <w:r w:rsidRPr="00976E44">
        <w:rPr>
          <w:sz w:val="14"/>
        </w:rPr>
        <w:t xml:space="preserve">, 1980, pp. 19-20)[5].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Shirk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in the near future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17B3409D" w14:textId="77777777" w:rsidR="00216B6D" w:rsidRDefault="00216B6D" w:rsidP="00216B6D"/>
    <w:p w14:paraId="52C2909D" w14:textId="77777777" w:rsidR="00216B6D" w:rsidRDefault="00216B6D" w:rsidP="00216B6D">
      <w:pPr>
        <w:pStyle w:val="Heading3"/>
      </w:pPr>
      <w:r>
        <w:t>1AC – Adv – Pandemics</w:t>
      </w:r>
    </w:p>
    <w:p w14:paraId="0D32BF1D" w14:textId="77777777" w:rsidR="00216B6D" w:rsidRPr="00361031" w:rsidRDefault="00216B6D" w:rsidP="00216B6D">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6EDA7A79" w14:textId="77777777" w:rsidR="00216B6D" w:rsidRPr="00361031" w:rsidRDefault="00216B6D" w:rsidP="00216B6D">
      <w:r w:rsidRPr="00361031">
        <w:rPr>
          <w:rStyle w:val="Style13ptBold"/>
        </w:rPr>
        <w:t>Kumar 21</w:t>
      </w:r>
      <w:r w:rsidRPr="00361031">
        <w:t xml:space="preserve"> [</w:t>
      </w:r>
      <w:proofErr w:type="spellStart"/>
      <w:r w:rsidRPr="00361031">
        <w:t>Rajeesh</w:t>
      </w:r>
      <w:proofErr w:type="spellEnd"/>
      <w:r w:rsidRPr="00361031">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361031">
        <w:t>JamiaMilliaIslamia</w:t>
      </w:r>
      <w:proofErr w:type="spellEnd"/>
      <w:r w:rsidRPr="00361031">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361031">
        <w:t>books;Eurozone</w:t>
      </w:r>
      <w:proofErr w:type="spellEnd"/>
      <w:r w:rsidRPr="00361031">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0" w:history="1">
        <w:r w:rsidRPr="00361031">
          <w:rPr>
            <w:rStyle w:val="Hyperlink"/>
          </w:rPr>
          <w:t>https://idsa.in/issuebrief/wto-trips-waiver-covid-vaccine-rkumar-120721</w:t>
        </w:r>
      </w:hyperlink>
      <w:r w:rsidRPr="00361031">
        <w:t>] Justin</w:t>
      </w:r>
    </w:p>
    <w:p w14:paraId="4E9963F9" w14:textId="77777777" w:rsidR="00216B6D" w:rsidRPr="00361031" w:rsidRDefault="00216B6D" w:rsidP="00216B6D">
      <w:pPr>
        <w:rPr>
          <w:sz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6D9D3693" w14:textId="77777777" w:rsidR="00216B6D" w:rsidRPr="00361031" w:rsidRDefault="00216B6D" w:rsidP="00216B6D">
      <w:pPr>
        <w:rPr>
          <w:u w:val="single"/>
        </w:rPr>
      </w:pP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p>
    <w:p w14:paraId="43438D8E" w14:textId="77777777" w:rsidR="00216B6D" w:rsidRPr="00361031" w:rsidRDefault="00216B6D" w:rsidP="00216B6D">
      <w:pPr>
        <w:rPr>
          <w:sz w:val="16"/>
        </w:rPr>
      </w:pP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LICs could be </w:t>
      </w:r>
      <w:r w:rsidRPr="00361031">
        <w:rPr>
          <w:rStyle w:val="Emphasis"/>
        </w:rPr>
        <w:t>waiting until 2025 for vaccinating</w:t>
      </w:r>
      <w:r w:rsidRPr="00361031">
        <w:rPr>
          <w:u w:val="single"/>
        </w:rPr>
        <w:t xml:space="preserve"> half of their people. Allowing most of the world’s population to go unvaccinated will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119A46A6" w14:textId="77777777" w:rsidR="00216B6D" w:rsidRPr="00361031" w:rsidRDefault="00216B6D" w:rsidP="00216B6D">
      <w:pPr>
        <w:rPr>
          <w:u w:val="single"/>
        </w:rPr>
      </w:pPr>
      <w:r w:rsidRPr="00361031">
        <w:rPr>
          <w:u w:val="single"/>
        </w:rPr>
        <w:t xml:space="preserve">TRIPS: </w:t>
      </w:r>
      <w:r w:rsidRPr="00361031">
        <w:rPr>
          <w:rStyle w:val="Emphasis"/>
        </w:rPr>
        <w:t>Barrier to Equitable Health Care Access</w:t>
      </w:r>
    </w:p>
    <w:p w14:paraId="6694FB69" w14:textId="77777777" w:rsidR="00216B6D" w:rsidRPr="00361031" w:rsidRDefault="00216B6D" w:rsidP="00216B6D">
      <w:pPr>
        <w:rPr>
          <w:sz w:val="16"/>
        </w:rPr>
      </w:pPr>
      <w:r w:rsidRPr="00361031">
        <w:rPr>
          <w:u w:val="single"/>
        </w:rPr>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p>
    <w:p w14:paraId="7C7DD251" w14:textId="77777777" w:rsidR="00216B6D" w:rsidRPr="00361031" w:rsidRDefault="00216B6D" w:rsidP="00216B6D">
      <w:pPr>
        <w:rPr>
          <w:sz w:val="16"/>
        </w:rPr>
      </w:pP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01FA7234" w14:textId="77777777" w:rsidR="00216B6D" w:rsidRPr="00361031" w:rsidRDefault="00216B6D" w:rsidP="00216B6D">
      <w:pPr>
        <w:rPr>
          <w:sz w:val="16"/>
        </w:rPr>
      </w:pPr>
      <w:r w:rsidRPr="00361031">
        <w:rPr>
          <w:sz w:val="16"/>
        </w:rPr>
        <w:t xml:space="preserve">A recent document by </w:t>
      </w:r>
      <w:proofErr w:type="spellStart"/>
      <w:r w:rsidRPr="00361031">
        <w:rPr>
          <w:sz w:val="16"/>
        </w:rPr>
        <w:t>Médecins</w:t>
      </w:r>
      <w:proofErr w:type="spellEnd"/>
      <w:r w:rsidRPr="00361031">
        <w:rPr>
          <w:sz w:val="16"/>
        </w:rPr>
        <w:t xml:space="preserve"> Sans </w:t>
      </w:r>
      <w:proofErr w:type="spellStart"/>
      <w:r w:rsidRPr="00361031">
        <w:rPr>
          <w:sz w:val="16"/>
        </w:rPr>
        <w:t>Frontières</w:t>
      </w:r>
      <w:proofErr w:type="spellEnd"/>
      <w:r w:rsidRPr="00361031">
        <w:rPr>
          <w:sz w:val="16"/>
        </w:rPr>
        <w:t xml:space="preserve">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r w:rsidRPr="00361031">
        <w:rPr>
          <w:rStyle w:val="Emphasis"/>
        </w:rPr>
        <w:t>treatments</w:t>
      </w:r>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7FFBE345" w14:textId="77777777" w:rsidR="00216B6D" w:rsidRPr="00361031" w:rsidRDefault="00216B6D" w:rsidP="00216B6D">
      <w:pPr>
        <w:rPr>
          <w:sz w:val="16"/>
        </w:rPr>
      </w:pP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7D4AB89D" w14:textId="77777777" w:rsidR="00216B6D" w:rsidRPr="00361031" w:rsidRDefault="00216B6D" w:rsidP="00216B6D">
      <w:pPr>
        <w:rPr>
          <w:sz w:val="16"/>
        </w:rPr>
      </w:pPr>
      <w:r w:rsidRPr="00361031">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36995B31" w14:textId="77777777" w:rsidR="00216B6D" w:rsidRPr="00361031" w:rsidRDefault="00216B6D" w:rsidP="00216B6D">
      <w:pPr>
        <w:rPr>
          <w:sz w:val="16"/>
        </w:rPr>
      </w:pPr>
      <w:r w:rsidRPr="00361031">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61031">
        <w:rPr>
          <w:sz w:val="16"/>
        </w:rPr>
        <w:t>favouring</w:t>
      </w:r>
      <w:proofErr w:type="spellEnd"/>
      <w:r w:rsidRPr="00361031">
        <w:rPr>
          <w:sz w:val="16"/>
        </w:rPr>
        <w:t xml:space="preserve"> developing countries’ products against this promise of technology transfer.</w:t>
      </w:r>
    </w:p>
    <w:p w14:paraId="344C3FE4" w14:textId="77777777" w:rsidR="00216B6D" w:rsidRPr="00361031" w:rsidRDefault="00216B6D" w:rsidP="00216B6D">
      <w:pPr>
        <w:rPr>
          <w:rStyle w:val="Emphasis"/>
        </w:rPr>
      </w:pP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361031">
        <w:rPr>
          <w:rStyle w:val="Emphasis"/>
          <w:highlight w:val="green"/>
        </w:rPr>
        <w:t>export</w:t>
      </w:r>
      <w:r w:rsidRPr="00361031">
        <w:rPr>
          <w:rStyle w:val="Emphasis"/>
        </w:rPr>
        <w:t xml:space="preserve"> COVID-19 vaccine-related 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market for vaccine materials includes consumables, single-use reactors bags, filters, 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361031">
        <w:rPr>
          <w:u w:val="single"/>
        </w:rPr>
        <w:t xml:space="preserve">governments and companies will invest in </w:t>
      </w:r>
      <w:r w:rsidRPr="00361031">
        <w:rPr>
          <w:rStyle w:val="Emphasis"/>
          <w:highlight w:val="green"/>
        </w:rPr>
        <w:t>repurposing</w:t>
      </w:r>
      <w:r w:rsidRPr="00361031">
        <w:rPr>
          <w:rStyle w:val="Emphasis"/>
        </w:rPr>
        <w:t xml:space="preserve"> their </w:t>
      </w:r>
      <w:r w:rsidRPr="00361031">
        <w:rPr>
          <w:rStyle w:val="Emphasis"/>
          <w:highlight w:val="green"/>
        </w:rPr>
        <w:t>facilities</w:t>
      </w:r>
      <w:r w:rsidRPr="00361031">
        <w:rPr>
          <w:rStyle w:val="Emphasis"/>
        </w:rPr>
        <w:t>.</w:t>
      </w:r>
    </w:p>
    <w:p w14:paraId="6C3BE68A" w14:textId="77777777" w:rsidR="00216B6D" w:rsidRPr="00361031" w:rsidRDefault="00216B6D" w:rsidP="00216B6D">
      <w:pPr>
        <w:rPr>
          <w:u w:val="single"/>
        </w:rPr>
      </w:pP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w:t>
      </w:r>
      <w:proofErr w:type="spellStart"/>
      <w:r w:rsidRPr="00361031">
        <w:rPr>
          <w:u w:val="single"/>
        </w:rPr>
        <w:t>jeopardise</w:t>
      </w:r>
      <w:proofErr w:type="spellEnd"/>
      <w:r w:rsidRPr="00361031">
        <w:rPr>
          <w:u w:val="single"/>
        </w:rPr>
        <w:t xml:space="preserv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w:t>
      </w:r>
      <w:proofErr w:type="spellStart"/>
      <w:r w:rsidRPr="00361031">
        <w:rPr>
          <w:sz w:val="16"/>
        </w:rPr>
        <w:t>Shantha</w:t>
      </w:r>
      <w:proofErr w:type="spellEnd"/>
      <w:r w:rsidRPr="00361031">
        <w:rPr>
          <w:sz w:val="16"/>
        </w:rPr>
        <w:t xml:space="preserve"> </w:t>
      </w:r>
      <w:proofErr w:type="spellStart"/>
      <w:r w:rsidRPr="00361031">
        <w:rPr>
          <w:sz w:val="16"/>
        </w:rPr>
        <w:t>Biotechnics</w:t>
      </w:r>
      <w:proofErr w:type="spellEnd"/>
      <w:r w:rsidRPr="00361031">
        <w:rPr>
          <w:sz w:val="16"/>
        </w:rPr>
        <w:t xml:space="preserve">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361031">
        <w:rPr>
          <w:u w:val="single"/>
        </w:rPr>
        <w:t>Shantha</w:t>
      </w:r>
      <w:proofErr w:type="spellEnd"/>
      <w:r w:rsidRPr="00361031">
        <w:rPr>
          <w:u w:val="single"/>
        </w:rPr>
        <w:t xml:space="preserve"> </w:t>
      </w:r>
      <w:proofErr w:type="spellStart"/>
      <w:r w:rsidRPr="00361031">
        <w:rPr>
          <w:highlight w:val="green"/>
          <w:u w:val="single"/>
        </w:rPr>
        <w:t>Biotechnics</w:t>
      </w:r>
      <w:proofErr w:type="spellEnd"/>
      <w:r w:rsidRPr="00361031">
        <w:rPr>
          <w:highlight w:val="green"/>
          <w:u w:val="single"/>
        </w:rPr>
        <w:t xml:space="preserve"> </w:t>
      </w:r>
      <w:r w:rsidRPr="00361031">
        <w:rPr>
          <w:rStyle w:val="Emphasis"/>
        </w:rPr>
        <w:t>developed its own vaccine at $1 per dose</w:t>
      </w:r>
      <w:r w:rsidRPr="00361031">
        <w:rPr>
          <w:u w:val="single"/>
        </w:rPr>
        <w:t xml:space="preserve">, and the UNICEF (United Nations Children’s Emergency Fund) mass inoculation programme uses this vaccine against Hepatitis B. In 2009, </w:t>
      </w:r>
      <w:proofErr w:type="spellStart"/>
      <w:r w:rsidRPr="00361031">
        <w:rPr>
          <w:u w:val="single"/>
        </w:rPr>
        <w:t>Shantha</w:t>
      </w:r>
      <w:proofErr w:type="spellEnd"/>
      <w:r w:rsidRPr="00361031">
        <w:rPr>
          <w:u w:val="single"/>
        </w:rPr>
        <w:t xml:space="preserve"> sold over 120 million doses of vaccines globally.</w:t>
      </w:r>
    </w:p>
    <w:p w14:paraId="51083EBB" w14:textId="77777777" w:rsidR="00216B6D" w:rsidRPr="00361031" w:rsidRDefault="00216B6D" w:rsidP="00216B6D">
      <w:pPr>
        <w:rPr>
          <w:sz w:val="16"/>
        </w:rPr>
      </w:pP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once it obtains vaccine patents</w:t>
      </w:r>
      <w:r w:rsidRPr="00361031">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445B7CDA" w14:textId="77777777" w:rsidR="00216B6D" w:rsidRPr="00361031" w:rsidRDefault="00216B6D" w:rsidP="00216B6D">
      <w:pPr>
        <w:rPr>
          <w:sz w:val="16"/>
        </w:rPr>
      </w:pP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361031">
        <w:rPr>
          <w:u w:val="single"/>
        </w:rPr>
        <w:t xml:space="preserve">What is more important here is to share the technical </w:t>
      </w:r>
      <w:r w:rsidRPr="00361031">
        <w:rPr>
          <w:rStyle w:val="Emphasis"/>
        </w:rPr>
        <w:t>know-how and information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p>
    <w:p w14:paraId="04D186C6" w14:textId="77777777" w:rsidR="00216B6D" w:rsidRPr="00361031" w:rsidRDefault="00216B6D" w:rsidP="00216B6D">
      <w:pPr>
        <w:rPr>
          <w:sz w:val="16"/>
          <w:szCs w:val="16"/>
        </w:rPr>
      </w:pPr>
      <w:r w:rsidRPr="00361031">
        <w:rPr>
          <w:sz w:val="16"/>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361031">
        <w:rPr>
          <w:sz w:val="16"/>
          <w:szCs w:val="16"/>
        </w:rPr>
        <w:t>Maitri</w:t>
      </w:r>
      <w:proofErr w:type="spellEnd"/>
      <w:r w:rsidRPr="00361031">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61031">
        <w:rPr>
          <w:sz w:val="16"/>
          <w:szCs w:val="16"/>
        </w:rPr>
        <w:t>Covaxin</w:t>
      </w:r>
      <w:proofErr w:type="spellEnd"/>
      <w:r w:rsidRPr="00361031">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361031">
        <w:rPr>
          <w:sz w:val="16"/>
          <w:szCs w:val="16"/>
        </w:rPr>
        <w:t>Maitri</w:t>
      </w:r>
      <w:proofErr w:type="spellEnd"/>
      <w:r w:rsidRPr="00361031">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61031">
        <w:rPr>
          <w:sz w:val="16"/>
          <w:szCs w:val="16"/>
        </w:rPr>
        <w:t>pressurising</w:t>
      </w:r>
      <w:proofErr w:type="spellEnd"/>
      <w:r w:rsidRPr="00361031">
        <w:rPr>
          <w:sz w:val="16"/>
          <w:szCs w:val="16"/>
        </w:rPr>
        <w:t>, to make the waiver happen.</w:t>
      </w:r>
    </w:p>
    <w:p w14:paraId="752C09A8" w14:textId="77777777" w:rsidR="00216B6D" w:rsidRPr="00361031" w:rsidRDefault="00216B6D" w:rsidP="00216B6D">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357B66EC" w14:textId="77777777" w:rsidR="00216B6D" w:rsidRPr="00361031" w:rsidRDefault="00216B6D" w:rsidP="00216B6D">
      <w:proofErr w:type="spellStart"/>
      <w:r w:rsidRPr="00361031">
        <w:rPr>
          <w:rStyle w:val="Style13ptBold"/>
        </w:rPr>
        <w:t>Erfani</w:t>
      </w:r>
      <w:proofErr w:type="spellEnd"/>
      <w:r w:rsidRPr="00361031">
        <w:rPr>
          <w:rStyle w:val="Style13ptBold"/>
        </w:rPr>
        <w:t xml:space="preserve"> et al 21</w:t>
      </w:r>
      <w:r w:rsidRPr="00361031">
        <w:t xml:space="preserve"> [</w:t>
      </w:r>
      <w:proofErr w:type="spellStart"/>
      <w:r w:rsidRPr="00361031">
        <w:t>Parsa</w:t>
      </w:r>
      <w:proofErr w:type="spellEnd"/>
      <w:r w:rsidRPr="00361031">
        <w:t xml:space="preserve">; Lawrence </w:t>
      </w:r>
      <w:proofErr w:type="spellStart"/>
      <w:r w:rsidRPr="00361031">
        <w:t>Gostin</w:t>
      </w:r>
      <w:proofErr w:type="spellEnd"/>
      <w:r w:rsidRPr="00361031">
        <w:t xml:space="preserve">; Vanessa Kerry; </w:t>
      </w:r>
      <w:proofErr w:type="spellStart"/>
      <w:r w:rsidRPr="00361031">
        <w:t>Parsa</w:t>
      </w:r>
      <w:proofErr w:type="spellEnd"/>
      <w:r w:rsidRPr="00361031">
        <w:t xml:space="preserve"> </w:t>
      </w:r>
      <w:proofErr w:type="spellStart"/>
      <w:r w:rsidRPr="00361031">
        <w:t>Erfani</w:t>
      </w:r>
      <w:proofErr w:type="spellEnd"/>
      <w:r w:rsidRPr="00361031">
        <w:t xml:space="preserve"> is a Fogarty Global Health Scholar at Harvard Medical School and the University of Global Health Equity. Lawrence </w:t>
      </w:r>
      <w:proofErr w:type="spellStart"/>
      <w:r w:rsidRPr="00361031">
        <w:t>Gostin</w:t>
      </w:r>
      <w:proofErr w:type="spellEnd"/>
      <w:r w:rsidRPr="00361031">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1" w:history="1">
        <w:r w:rsidRPr="00361031">
          <w:rPr>
            <w:rStyle w:val="Hyperlink"/>
          </w:rPr>
          <w:t>https://www.statnews.com/2021/05/19/beyond-a-symbolic-gesture-whats-needed-to-turn-the-ip-waiver-into-covid-19-vaccines/</w:t>
        </w:r>
      </w:hyperlink>
      <w:r w:rsidRPr="00361031">
        <w:t>] Justin</w:t>
      </w:r>
    </w:p>
    <w:p w14:paraId="5A282CFF" w14:textId="77777777" w:rsidR="00216B6D" w:rsidRPr="00361031" w:rsidRDefault="00216B6D" w:rsidP="00216B6D">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5253147E" w14:textId="77777777" w:rsidR="00216B6D" w:rsidRPr="00361031" w:rsidRDefault="00216B6D" w:rsidP="00216B6D">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58460827" w14:textId="77777777" w:rsidR="00216B6D" w:rsidRPr="00361031" w:rsidRDefault="00216B6D" w:rsidP="00216B6D">
      <w:pPr>
        <w:rPr>
          <w:rStyle w:val="Emphasis"/>
        </w:rPr>
      </w:pPr>
      <w:r w:rsidRPr="00361031">
        <w:rPr>
          <w:u w:val="single"/>
        </w:rPr>
        <w:t xml:space="preserve">Both truths suggest that we </w:t>
      </w:r>
      <w:r w:rsidRPr="00361031">
        <w:rPr>
          <w:rStyle w:val="Emphasis"/>
        </w:rPr>
        <w:t>pass the blueprint and build the kitchen.</w:t>
      </w:r>
    </w:p>
    <w:p w14:paraId="11B3ACF8" w14:textId="77777777" w:rsidR="00216B6D" w:rsidRPr="00361031" w:rsidRDefault="00216B6D" w:rsidP="00216B6D">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34FF4FAE" w14:textId="77777777" w:rsidR="00216B6D" w:rsidRPr="00361031" w:rsidRDefault="00216B6D" w:rsidP="00216B6D"/>
    <w:p w14:paraId="41A098C8" w14:textId="77777777" w:rsidR="00216B6D" w:rsidRPr="00361031" w:rsidRDefault="00216B6D" w:rsidP="00216B6D">
      <w:pPr>
        <w:pStyle w:val="Heading4"/>
        <w:jc w:val="both"/>
        <w:rPr>
          <w:rFonts w:cs="Calibri"/>
        </w:rPr>
      </w:pPr>
      <w:r w:rsidRPr="00361031">
        <w:rPr>
          <w:rFonts w:cs="Calibri"/>
        </w:rPr>
        <w:t xml:space="preserve">Independently </w:t>
      </w:r>
      <w:r w:rsidRPr="00361031">
        <w:rPr>
          <w:rFonts w:cs="Calibri"/>
          <w:u w:val="single"/>
        </w:rPr>
        <w:t>strategic patenting</w:t>
      </w:r>
      <w:r w:rsidRPr="00361031">
        <w:rPr>
          <w:rFonts w:cs="Calibri"/>
        </w:rPr>
        <w:t xml:space="preserve"> harms innovation incentives during </w:t>
      </w:r>
      <w:r w:rsidRPr="00361031">
        <w:rPr>
          <w:rFonts w:cs="Calibri"/>
          <w:u w:val="single"/>
        </w:rPr>
        <w:t>pandemics</w:t>
      </w:r>
      <w:r w:rsidRPr="00361031">
        <w:rPr>
          <w:rFonts w:cs="Calibri"/>
        </w:rPr>
        <w:t xml:space="preserve"> – encourages </w:t>
      </w:r>
      <w:r w:rsidRPr="00361031">
        <w:rPr>
          <w:rFonts w:cs="Calibri"/>
          <w:u w:val="single"/>
        </w:rPr>
        <w:t>reproduction of generics</w:t>
      </w:r>
      <w:r w:rsidRPr="00361031">
        <w:rPr>
          <w:rFonts w:cs="Calibri"/>
        </w:rPr>
        <w:t xml:space="preserve"> and </w:t>
      </w:r>
      <w:r w:rsidRPr="00361031">
        <w:rPr>
          <w:rFonts w:cs="Calibri"/>
          <w:u w:val="single"/>
        </w:rPr>
        <w:t>decrease breakthroughs</w:t>
      </w:r>
      <w:r w:rsidRPr="00361031">
        <w:rPr>
          <w:rFonts w:cs="Calibri"/>
        </w:rPr>
        <w:t>.</w:t>
      </w:r>
    </w:p>
    <w:p w14:paraId="491210F0" w14:textId="77777777" w:rsidR="00216B6D" w:rsidRPr="00361031" w:rsidRDefault="00216B6D" w:rsidP="00216B6D">
      <w:r w:rsidRPr="00361031">
        <w:rPr>
          <w:rStyle w:val="Style13ptBold"/>
        </w:rPr>
        <w:t>Gurgula 20</w:t>
      </w:r>
      <w:r w:rsidRPr="00361031">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2" w:anchor="Sec4" w:history="1">
        <w:r w:rsidRPr="00361031">
          <w:rPr>
            <w:rStyle w:val="Hyperlink"/>
          </w:rPr>
          <w:t>https://link.springer.com/article/10.1007/s40319-020-00985-0#Sec4</w:t>
        </w:r>
      </w:hyperlink>
      <w:r w:rsidRPr="00361031">
        <w:t>] Justin</w:t>
      </w:r>
    </w:p>
    <w:p w14:paraId="5520B0B0" w14:textId="77777777" w:rsidR="00216B6D" w:rsidRPr="00361031" w:rsidRDefault="00216B6D" w:rsidP="00216B6D">
      <w:pPr>
        <w:rPr>
          <w:sz w:val="16"/>
        </w:rPr>
      </w:pPr>
      <w:r w:rsidRPr="004D4D43">
        <w:rPr>
          <w:sz w:val="8"/>
        </w:rPr>
        <w:t xml:space="preserve">As the COVID-19 pandemic is sweeping through the world, thousands of people urgently need access to affordable medicines. </w:t>
      </w:r>
      <w:r w:rsidRPr="00361031">
        <w:rPr>
          <w:u w:val="single"/>
        </w:rPr>
        <w:t xml:space="preserve">Based on </w:t>
      </w:r>
      <w:r w:rsidRPr="00361031">
        <w:rPr>
          <w:rStyle w:val="Emphasis"/>
        </w:rPr>
        <w:t>past experience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xml:space="preserve">, leading to </w:t>
      </w:r>
      <w:proofErr w:type="spellStart"/>
      <w:r w:rsidRPr="00361031">
        <w:rPr>
          <w:u w:val="single"/>
        </w:rPr>
        <w:t>unaffordably</w:t>
      </w:r>
      <w:proofErr w:type="spellEnd"/>
      <w:r w:rsidRPr="00361031">
        <w:rPr>
          <w:u w:val="single"/>
        </w:rPr>
        <w:t xml:space="preserve">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361031">
        <w:rPr>
          <w:rStyle w:val="Emphasis"/>
          <w:highlight w:val="green"/>
        </w:rPr>
        <w:t>breakthrough</w:t>
      </w:r>
      <w:r w:rsidRPr="00361031">
        <w:rPr>
          <w:rStyle w:val="Emphasis"/>
        </w:rPr>
        <w:t xml:space="preserve"> medicines </w:t>
      </w:r>
      <w:r w:rsidRPr="00361031">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361031">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361031">
        <w:rPr>
          <w:u w:val="single"/>
        </w:rPr>
        <w:t xml:space="preserve">strategic patenting also affects </w:t>
      </w:r>
      <w:r w:rsidRPr="00361031">
        <w:rPr>
          <w:rStyle w:val="Emphasis"/>
        </w:rPr>
        <w:t xml:space="preserve">dynamic competition by </w:t>
      </w:r>
      <w:r w:rsidRPr="00361031">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originators, but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lawful, and will provide arguments for the intervention of competition law. </w:t>
      </w:r>
      <w:r w:rsidRPr="00361031">
        <w:rPr>
          <w:u w:val="single"/>
        </w:rPr>
        <w:t xml:space="preserve">This, in turn, will open the </w:t>
      </w:r>
      <w:r w:rsidRPr="00361031">
        <w:rPr>
          <w:rStyle w:val="Emphasis"/>
        </w:rPr>
        <w:t>possibility for competition authorities to investigate this practice in order to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inventions,Footnote13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4D4D43">
        <w:rPr>
          <w:sz w:val="8"/>
        </w:rPr>
        <w:t>maximised</w:t>
      </w:r>
      <w:proofErr w:type="spellEnd"/>
      <w:r w:rsidRPr="004D4D43">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w:t>
      </w:r>
      <w:proofErr w:type="spellStart"/>
      <w:r w:rsidRPr="004D4D43">
        <w:rPr>
          <w:sz w:val="8"/>
        </w:rPr>
        <w:t>authorisations</w:t>
      </w:r>
      <w:proofErr w:type="spellEnd"/>
      <w:r w:rsidRPr="004D4D43">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4D4D43">
        <w:rPr>
          <w:sz w:val="8"/>
        </w:rPr>
        <w:t>incentivise</w:t>
      </w:r>
      <w:proofErr w:type="spellEnd"/>
      <w:r w:rsidRPr="004D4D43">
        <w:rPr>
          <w:sz w:val="8"/>
        </w:rPr>
        <w:t xml:space="preserv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361031">
        <w:rPr>
          <w:highlight w:val="green"/>
          <w:u w:val="single"/>
        </w:rPr>
        <w:t xml:space="preserve">seek </w:t>
      </w:r>
      <w:r w:rsidRPr="00361031">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361031">
        <w:rPr>
          <w:rStyle w:val="Emphasis"/>
          <w:highlight w:val="green"/>
        </w:rPr>
        <w:t>result in</w:t>
      </w:r>
      <w:r w:rsidRPr="00361031">
        <w:rPr>
          <w:rStyle w:val="Emphasis"/>
        </w:rPr>
        <w:t xml:space="preserve"> the </w:t>
      </w:r>
      <w:r w:rsidRPr="00361031">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361031">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361031">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361031">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when a basic patent on an active ingredient expires, other companies can develop alternative methods of production, forms or formulations</w:t>
      </w:r>
      <w:r w:rsidRPr="004D4D43">
        <w:rPr>
          <w:sz w:val="8"/>
        </w:rPr>
        <w:t xml:space="preserve"> of this active compound and start competing with the originator company.Footnote33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361031">
        <w:rPr>
          <w:rStyle w:val="Emphasis"/>
          <w:highlight w:val="green"/>
        </w:rPr>
        <w:t xml:space="preserve"> prevents</w:t>
      </w:r>
      <w:r w:rsidRPr="00361031">
        <w:rPr>
          <w:rStyle w:val="Emphasis"/>
        </w:rPr>
        <w:t xml:space="preserve"> generic </w:t>
      </w:r>
      <w:r w:rsidRPr="00361031">
        <w:rPr>
          <w:rStyle w:val="Emphasis"/>
          <w:highlight w:val="green"/>
        </w:rPr>
        <w:t>competition</w:t>
      </w:r>
      <w:r w:rsidRPr="00361031">
        <w:rPr>
          <w:rStyle w:val="Emphasis"/>
        </w:rPr>
        <w:t xml:space="preserve"> and results in an extension of their market monopoly</w:t>
      </w:r>
      <w:r w:rsidRPr="004D4D43">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w:t>
      </w:r>
      <w:proofErr w:type="spellStart"/>
      <w:r w:rsidRPr="004D4D43">
        <w:rPr>
          <w:sz w:val="8"/>
        </w:rPr>
        <w:t>Sloper</w:t>
      </w:r>
      <w:proofErr w:type="spellEnd"/>
      <w:r w:rsidRPr="004D4D43">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critics have characterised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361031">
        <w:rPr>
          <w:rStyle w:val="Emphasis"/>
          <w:highlight w:val="green"/>
        </w:rPr>
        <w:t>provide</w:t>
      </w:r>
      <w:r w:rsidRPr="00361031">
        <w:rPr>
          <w:rStyle w:val="Emphasis"/>
        </w:rPr>
        <w:t xml:space="preserve"> little or </w:t>
      </w:r>
      <w:r w:rsidRPr="00361031">
        <w:rPr>
          <w:rStyle w:val="Emphasis"/>
          <w:highlight w:val="green"/>
        </w:rPr>
        <w:t>no</w:t>
      </w:r>
      <w:r w:rsidRPr="00361031">
        <w:rPr>
          <w:rStyle w:val="Emphasis"/>
        </w:rPr>
        <w:t xml:space="preserve"> therapeutic </w:t>
      </w:r>
      <w:r w:rsidRPr="00361031">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the success of a company is based on its business performance</w:t>
      </w:r>
      <w:r w:rsidRPr="004D4D43">
        <w:rPr>
          <w:sz w:val="8"/>
        </w:rPr>
        <w:t xml:space="preserve">.Footnote52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firms must innovate. Realising the importance of protecting innovation, which is considered to be the main driver of economic growth</w:t>
      </w:r>
      <w:r w:rsidRPr="004D4D43">
        <w:rPr>
          <w:sz w:val="8"/>
        </w:rPr>
        <w:t xml:space="preserve">,Footnote54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in AstraZeneca the General Court considered that the company’s practice of misusing the patent system had the potential of reducing its incentives to innovate and was anticompetitive</w:t>
      </w:r>
      <w:r w:rsidRPr="004D4D43">
        <w:rPr>
          <w:sz w:val="8"/>
        </w:rPr>
        <w:t xml:space="preserve">.Footnote70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innovate,Footnote81 this article asserts that </w:t>
      </w:r>
      <w:r w:rsidRPr="00361031">
        <w:rPr>
          <w:u w:val="single"/>
        </w:rPr>
        <w:t>strategic patenting itself reduces originators’ incentives</w:t>
      </w:r>
      <w:r w:rsidRPr="004D4D43">
        <w:rPr>
          <w:sz w:val="8"/>
        </w:rPr>
        <w:t xml:space="preserve">. Thus, in a properly functioning system, </w:t>
      </w:r>
      <w:r w:rsidRPr="00361031">
        <w:rPr>
          <w:highlight w:val="green"/>
          <w:u w:val="single"/>
        </w:rPr>
        <w:t xml:space="preserve">when a </w:t>
      </w:r>
      <w:r w:rsidRPr="00361031">
        <w:rPr>
          <w:rStyle w:val="Emphasis"/>
          <w:highlight w:val="green"/>
        </w:rPr>
        <w:t>patent</w:t>
      </w:r>
      <w:r w:rsidRPr="00361031">
        <w:rPr>
          <w:rStyle w:val="Emphasis"/>
        </w:rPr>
        <w:t xml:space="preserve"> protecting a product is close to </w:t>
      </w:r>
      <w:r w:rsidRPr="00361031">
        <w:rPr>
          <w:rStyle w:val="Emphasis"/>
          <w:highlight w:val="green"/>
        </w:rPr>
        <w:t>expir</w:t>
      </w:r>
      <w:r w:rsidRPr="00361031">
        <w:rPr>
          <w:rStyle w:val="Emphasis"/>
        </w:rPr>
        <w:t xml:space="preserve">ation the </w:t>
      </w:r>
      <w:r w:rsidRPr="00361031">
        <w:rPr>
          <w:rStyle w:val="Emphasis"/>
          <w:highlight w:val="green"/>
        </w:rPr>
        <w:t>originator</w:t>
      </w:r>
      <w:r w:rsidRPr="00361031">
        <w:rPr>
          <w:u w:val="single"/>
        </w:rPr>
        <w:t xml:space="preserve"> would be </w:t>
      </w:r>
      <w:r w:rsidRPr="00361031">
        <w:rPr>
          <w:rStyle w:val="Emphasis"/>
          <w:highlight w:val="green"/>
        </w:rPr>
        <w:t>encouraged to innovate</w:t>
      </w:r>
      <w:r w:rsidRPr="00361031">
        <w:rPr>
          <w:u w:val="single"/>
        </w:rPr>
        <w:t xml:space="preserve"> further in order to introduce a new product on the market and maintain its competitive position. However, by engaging in </w:t>
      </w:r>
      <w:r w:rsidRPr="00361031">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361031">
        <w:rPr>
          <w:rStyle w:val="Emphasis"/>
          <w:highlight w:val="green"/>
        </w:rPr>
        <w:t>enjoys</w:t>
      </w:r>
      <w:r w:rsidRPr="00361031">
        <w:rPr>
          <w:rStyle w:val="Emphasis"/>
        </w:rPr>
        <w:t xml:space="preserve"> its </w:t>
      </w:r>
      <w:r w:rsidRPr="00361031">
        <w:rPr>
          <w:rStyle w:val="Emphasis"/>
          <w:highlight w:val="green"/>
        </w:rPr>
        <w:t>monopoly position by</w:t>
      </w:r>
      <w:r w:rsidRPr="00361031">
        <w:rPr>
          <w:rStyle w:val="Emphasis"/>
        </w:rPr>
        <w:t xml:space="preserve"> merely </w:t>
      </w:r>
      <w:r w:rsidRPr="00361031">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361031">
        <w:rPr>
          <w:highlight w:val="green"/>
          <w:u w:val="single"/>
        </w:rPr>
        <w:t>protecting</w:t>
      </w:r>
      <w:r w:rsidRPr="00361031">
        <w:rPr>
          <w:u w:val="single"/>
        </w:rPr>
        <w:t xml:space="preserve"> themselves </w:t>
      </w:r>
      <w:r w:rsidRPr="00361031">
        <w:rPr>
          <w:highlight w:val="green"/>
          <w:u w:val="single"/>
        </w:rPr>
        <w:t>from</w:t>
      </w:r>
      <w:r w:rsidRPr="00361031">
        <w:rPr>
          <w:u w:val="single"/>
        </w:rPr>
        <w:t xml:space="preserve"> the </w:t>
      </w:r>
      <w:r w:rsidRPr="004D4D43">
        <w:rPr>
          <w:rStyle w:val="Emphasis"/>
        </w:rPr>
        <w:t xml:space="preserve">competitive </w:t>
      </w:r>
      <w:r w:rsidRPr="00361031">
        <w:rPr>
          <w:rStyle w:val="Emphasis"/>
          <w:highlight w:val="green"/>
        </w:rPr>
        <w:t>pressur</w:t>
      </w:r>
      <w:r w:rsidRPr="00361031">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w:t>
      </w:r>
      <w:proofErr w:type="spellStart"/>
      <w:r w:rsidRPr="004D4D43">
        <w:rPr>
          <w:sz w:val="8"/>
        </w:rPr>
        <w:t>incentivising</w:t>
      </w:r>
      <w:proofErr w:type="spellEnd"/>
      <w:r w:rsidRPr="004D4D43">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361031">
        <w:rPr>
          <w:rStyle w:val="Emphasis"/>
          <w:highlight w:val="green"/>
        </w:rPr>
        <w:t>less 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w:t>
      </w:r>
      <w:proofErr w:type="spellStart"/>
      <w:r w:rsidRPr="004D4D43">
        <w:rPr>
          <w:sz w:val="8"/>
        </w:rPr>
        <w:t>emphasises</w:t>
      </w:r>
      <w:proofErr w:type="spellEnd"/>
      <w:r w:rsidRPr="004D4D43">
        <w:rPr>
          <w:sz w:val="8"/>
        </w:rPr>
        <w:t xml:space="preserve"> the importance of competition for the incentives to innovate, stating that: “[r]</w:t>
      </w:r>
      <w:proofErr w:type="spellStart"/>
      <w:r w:rsidRPr="004D4D43">
        <w:rPr>
          <w:sz w:val="8"/>
        </w:rPr>
        <w:t>ivalry</w:t>
      </w:r>
      <w:proofErr w:type="spellEnd"/>
      <w:r w:rsidRPr="004D4D43">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4D4D43">
        <w:rPr>
          <w:sz w:val="8"/>
        </w:rPr>
        <w:t>ile</w:t>
      </w:r>
      <w:proofErr w:type="spellEnd"/>
      <w:r w:rsidRPr="004D4D43">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361031">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361031">
        <w:rPr>
          <w:rStyle w:val="Emphasis"/>
          <w:highlight w:val="green"/>
        </w:rPr>
        <w:t>discourage generics</w:t>
      </w:r>
      <w:r w:rsidRPr="00361031">
        <w:rPr>
          <w:rStyle w:val="Emphasis"/>
        </w:rPr>
        <w:t xml:space="preserve"> from engaging in </w:t>
      </w:r>
      <w:r w:rsidRPr="00361031">
        <w:rPr>
          <w:rStyle w:val="Emphasis"/>
          <w:highlight w:val="green"/>
        </w:rPr>
        <w:t>follow-on innovation</w:t>
      </w:r>
      <w:r w:rsidRPr="00361031">
        <w:rPr>
          <w:rStyle w:val="Emphasis"/>
        </w:rPr>
        <w:t xml:space="preserve"> because of the uncertainty about the patent protection and a fear of infringing on one of the numerous patents</w:t>
      </w:r>
      <w:r w:rsidRPr="004D4D43">
        <w:rPr>
          <w:sz w:val="8"/>
        </w:rPr>
        <w:t xml:space="preserve">.Footnote96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4D4D43">
        <w:rPr>
          <w:sz w:val="8"/>
        </w:rPr>
        <w:t>Maggiolino</w:t>
      </w:r>
      <w:proofErr w:type="spellEnd"/>
      <w:r w:rsidRPr="004D4D43">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6227202F" w14:textId="77777777" w:rsidR="00216B6D" w:rsidRPr="00361031" w:rsidRDefault="00216B6D" w:rsidP="00216B6D"/>
    <w:p w14:paraId="120A9986" w14:textId="77777777" w:rsidR="00216B6D" w:rsidRPr="00361031" w:rsidRDefault="00216B6D" w:rsidP="00216B6D">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3BB0531E" w14:textId="77777777" w:rsidR="00216B6D" w:rsidRPr="00361031" w:rsidRDefault="00216B6D" w:rsidP="00216B6D">
      <w:r w:rsidRPr="00361031">
        <w:rPr>
          <w:rStyle w:val="Style13ptBold"/>
        </w:rPr>
        <w:t>Recna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13" w:history="1">
        <w:r w:rsidRPr="00361031">
          <w:rPr>
            <w:rStyle w:val="Hyperlink"/>
          </w:rPr>
          <w:t>https://www.tandfonline.com/doi/full/10.1080/25751654.2021.1890867</w:t>
        </w:r>
      </w:hyperlink>
      <w:r w:rsidRPr="00361031">
        <w:t>] Justin</w:t>
      </w:r>
    </w:p>
    <w:p w14:paraId="76716A88" w14:textId="77777777" w:rsidR="00216B6D" w:rsidRPr="00361031" w:rsidRDefault="00216B6D" w:rsidP="00216B6D">
      <w:pPr>
        <w:rPr>
          <w:rStyle w:val="Emphasis"/>
        </w:rPr>
      </w:pPr>
      <w:r w:rsidRPr="00361031">
        <w:rPr>
          <w:sz w:val="16"/>
        </w:rPr>
        <w:t xml:space="preserve">The Challenge: </w:t>
      </w:r>
      <w:r w:rsidRPr="00361031">
        <w:rPr>
          <w:rStyle w:val="Emphasis"/>
        </w:rPr>
        <w:t xml:space="preserve">Multiple </w:t>
      </w:r>
      <w:r w:rsidRPr="00361031">
        <w:rPr>
          <w:rStyle w:val="Emphasis"/>
          <w:highlight w:val="green"/>
        </w:rPr>
        <w:t>Existential Threats</w:t>
      </w:r>
    </w:p>
    <w:p w14:paraId="7810CBEE" w14:textId="77777777" w:rsidR="00216B6D" w:rsidRPr="00361031" w:rsidRDefault="00216B6D" w:rsidP="00216B6D">
      <w:pPr>
        <w:rPr>
          <w:sz w:val="16"/>
        </w:rPr>
      </w:pPr>
      <w:r w:rsidRPr="00361031">
        <w:rPr>
          <w:sz w:val="16"/>
        </w:rPr>
        <w:t xml:space="preserve">The relationship between pandemics and war is as long as human history. Past </w:t>
      </w:r>
      <w:r w:rsidRPr="00361031">
        <w:rPr>
          <w:highlight w:val="green"/>
          <w:u w:val="single"/>
        </w:rPr>
        <w:t>pandemics</w:t>
      </w:r>
      <w:r w:rsidRPr="00361031">
        <w:rPr>
          <w:u w:val="single"/>
        </w:rPr>
        <w:t xml:space="preserve"> have </w:t>
      </w:r>
      <w:r w:rsidRPr="00361031">
        <w:rPr>
          <w:rStyle w:val="Emphasis"/>
        </w:rPr>
        <w:t>set the scene for wars</w:t>
      </w:r>
      <w:r w:rsidRPr="00361031">
        <w:rPr>
          <w:u w:val="single"/>
        </w:rPr>
        <w:t xml:space="preserve"> by </w:t>
      </w:r>
      <w:r w:rsidRPr="00361031">
        <w:rPr>
          <w:rStyle w:val="Emphasis"/>
          <w:highlight w:val="green"/>
        </w:rPr>
        <w:t>weaken</w:t>
      </w:r>
      <w:r w:rsidRPr="00361031">
        <w:rPr>
          <w:rStyle w:val="Emphasis"/>
        </w:rPr>
        <w:t xml:space="preserve">ing </w:t>
      </w:r>
      <w:r w:rsidRPr="00361031">
        <w:rPr>
          <w:rStyle w:val="Emphasis"/>
          <w:highlight w:val="green"/>
        </w:rPr>
        <w:t>societies</w:t>
      </w:r>
      <w:r w:rsidRPr="00361031">
        <w:rPr>
          <w:u w:val="single"/>
        </w:rPr>
        <w:t xml:space="preserve">, undermining </w:t>
      </w:r>
      <w:r w:rsidRPr="00361031">
        <w:rPr>
          <w:rStyle w:val="Emphasis"/>
        </w:rPr>
        <w:t>resilience</w:t>
      </w:r>
      <w:r w:rsidRPr="00361031">
        <w:rPr>
          <w:u w:val="single"/>
        </w:rPr>
        <w:t xml:space="preserve">, and </w:t>
      </w:r>
      <w:r w:rsidRPr="00361031">
        <w:rPr>
          <w:rStyle w:val="Emphasis"/>
          <w:highlight w:val="green"/>
        </w:rPr>
        <w:t>exacerbating</w:t>
      </w:r>
      <w:r w:rsidRPr="00361031">
        <w:rPr>
          <w:rStyle w:val="Emphasis"/>
        </w:rPr>
        <w:t xml:space="preserve"> civil and inter-state </w:t>
      </w:r>
      <w:r w:rsidRPr="00361031">
        <w:rPr>
          <w:rStyle w:val="Emphasis"/>
          <w:highlight w:val="green"/>
        </w:rPr>
        <w:t>conflict</w:t>
      </w:r>
      <w:r w:rsidRPr="00361031">
        <w:rPr>
          <w:u w:val="single"/>
        </w:rPr>
        <w:t>.</w:t>
      </w:r>
      <w:r w:rsidRPr="0036103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376C5249" w14:textId="77777777" w:rsidR="00216B6D" w:rsidRPr="00361031" w:rsidRDefault="00216B6D" w:rsidP="00216B6D">
      <w:pPr>
        <w:rPr>
          <w:rStyle w:val="Emphasis"/>
        </w:rPr>
      </w:pPr>
      <w:r w:rsidRPr="00361031">
        <w:rPr>
          <w:u w:val="single"/>
        </w:rPr>
        <w:t xml:space="preserve">The COVID-19 is the most </w:t>
      </w:r>
      <w:r w:rsidRPr="00361031">
        <w:rPr>
          <w:rStyle w:val="Emphasis"/>
        </w:rPr>
        <w:t>demonic pandemic threat in modern history</w:t>
      </w:r>
      <w:r w:rsidRPr="0036103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361031">
        <w:rPr>
          <w:rStyle w:val="Emphasis"/>
        </w:rPr>
        <w:t>increase or decrease the risks associated with these twin threats, climate change effects, and the next use of nuclear weapons in war.5</w:t>
      </w:r>
    </w:p>
    <w:p w14:paraId="519D98DA" w14:textId="77777777" w:rsidR="00216B6D" w:rsidRPr="00361031" w:rsidRDefault="00216B6D" w:rsidP="00216B6D">
      <w:pPr>
        <w:rPr>
          <w:rStyle w:val="Emphasis"/>
        </w:rPr>
      </w:pPr>
      <w:r w:rsidRPr="00361031">
        <w:rPr>
          <w:sz w:val="16"/>
        </w:rPr>
        <w:t xml:space="preserve">Today, the nine </w:t>
      </w:r>
      <w:r w:rsidRPr="00361031">
        <w:rPr>
          <w:rStyle w:val="Emphasis"/>
          <w:highlight w:val="green"/>
        </w:rPr>
        <w:t>nuc</w:t>
      </w:r>
      <w:r w:rsidRPr="004D4D43">
        <w:rPr>
          <w:rStyle w:val="Emphasis"/>
        </w:rPr>
        <w:t>lear weapons</w:t>
      </w:r>
      <w:r w:rsidRPr="00361031">
        <w:rPr>
          <w:rStyle w:val="Emphasis"/>
        </w:rPr>
        <w:t xml:space="preserve"> arsenals</w:t>
      </w:r>
      <w:r w:rsidRPr="00361031">
        <w:rPr>
          <w:u w:val="single"/>
        </w:rPr>
        <w:t xml:space="preserve"> not only can </w:t>
      </w:r>
      <w:r w:rsidRPr="00361031">
        <w:rPr>
          <w:rStyle w:val="Heading3Char"/>
          <w:rFonts w:cs="Calibri"/>
          <w:sz w:val="22"/>
          <w:szCs w:val="22"/>
          <w:highlight w:val="green"/>
        </w:rPr>
        <w:t>annihilate</w:t>
      </w:r>
      <w:r w:rsidRPr="00361031">
        <w:rPr>
          <w:rStyle w:val="Heading3Char"/>
          <w:rFonts w:cs="Calibri"/>
          <w:sz w:val="22"/>
          <w:szCs w:val="22"/>
        </w:rPr>
        <w:t xml:space="preserve"> hundreds of </w:t>
      </w:r>
      <w:r w:rsidRPr="00361031">
        <w:rPr>
          <w:rStyle w:val="Heading3Char"/>
          <w:rFonts w:cs="Calibri"/>
          <w:sz w:val="22"/>
          <w:szCs w:val="22"/>
          <w:highlight w:val="green"/>
        </w:rPr>
        <w:t>cities</w:t>
      </w:r>
      <w:r w:rsidRPr="00361031">
        <w:rPr>
          <w:u w:val="single"/>
        </w:rPr>
        <w:t xml:space="preserve">, but also </w:t>
      </w:r>
      <w:r w:rsidRPr="00361031">
        <w:rPr>
          <w:highlight w:val="green"/>
          <w:u w:val="single"/>
        </w:rPr>
        <w:t xml:space="preserve">cause </w:t>
      </w:r>
      <w:r w:rsidRPr="00361031">
        <w:rPr>
          <w:rStyle w:val="Emphasis"/>
        </w:rPr>
        <w:t xml:space="preserve">nuclear </w:t>
      </w:r>
      <w:r w:rsidRPr="00361031">
        <w:rPr>
          <w:rStyle w:val="Emphasis"/>
          <w:highlight w:val="green"/>
        </w:rPr>
        <w:t xml:space="preserve">winter and </w:t>
      </w:r>
      <w:r w:rsidRPr="00361031">
        <w:rPr>
          <w:rStyle w:val="Emphasis"/>
        </w:rPr>
        <w:t xml:space="preserve">mass </w:t>
      </w:r>
      <w:r w:rsidRPr="00361031">
        <w:rPr>
          <w:rStyle w:val="Emphasis"/>
          <w:highlight w:val="green"/>
        </w:rPr>
        <w:t>starvation</w:t>
      </w:r>
      <w:r w:rsidRPr="00361031">
        <w:rPr>
          <w:highlight w:val="green"/>
          <w:u w:val="single"/>
        </w:rPr>
        <w:t xml:space="preserve"> of</w:t>
      </w:r>
      <w:r w:rsidRPr="00361031">
        <w:rPr>
          <w:u w:val="single"/>
        </w:rPr>
        <w:t xml:space="preserve"> a billion or more people, if not </w:t>
      </w:r>
      <w:r w:rsidRPr="00361031">
        <w:rPr>
          <w:highlight w:val="green"/>
          <w:u w:val="single"/>
        </w:rPr>
        <w:t xml:space="preserve">the </w:t>
      </w:r>
      <w:r w:rsidRPr="00361031">
        <w:rPr>
          <w:rStyle w:val="Heading3Char"/>
          <w:rFonts w:cs="Calibri"/>
          <w:sz w:val="22"/>
          <w:szCs w:val="22"/>
          <w:highlight w:val="green"/>
        </w:rPr>
        <w:t>entire</w:t>
      </w:r>
      <w:r w:rsidRPr="00361031">
        <w:rPr>
          <w:rStyle w:val="Heading3Char"/>
          <w:rFonts w:cs="Calibri"/>
          <w:sz w:val="22"/>
          <w:szCs w:val="22"/>
        </w:rPr>
        <w:t xml:space="preserve"> human </w:t>
      </w:r>
      <w:r w:rsidRPr="00361031">
        <w:rPr>
          <w:rStyle w:val="Heading3Char"/>
          <w:rFonts w:cs="Calibri"/>
          <w:sz w:val="22"/>
          <w:szCs w:val="22"/>
          <w:highlight w:val="green"/>
        </w:rPr>
        <w:t>species</w:t>
      </w:r>
      <w:r w:rsidRPr="00361031">
        <w:rPr>
          <w:u w:val="single"/>
        </w:rPr>
        <w:t xml:space="preserve">. </w:t>
      </w:r>
      <w:r w:rsidRPr="00361031">
        <w:rPr>
          <w:sz w:val="16"/>
        </w:rPr>
        <w:t xml:space="preserve">Concurrently, </w:t>
      </w:r>
      <w:r w:rsidRPr="00361031">
        <w:rPr>
          <w:u w:val="single"/>
        </w:rPr>
        <w:t xml:space="preserve">climate change is </w:t>
      </w:r>
      <w:r w:rsidRPr="00361031">
        <w:rPr>
          <w:rStyle w:val="Emphasis"/>
        </w:rPr>
        <w:t>enveloping the planet with more frequent</w:t>
      </w:r>
      <w:r w:rsidRPr="00361031">
        <w:rPr>
          <w:u w:val="single"/>
        </w:rPr>
        <w:t xml:space="preserve"> and </w:t>
      </w:r>
      <w:r w:rsidRPr="00361031">
        <w:rPr>
          <w:rStyle w:val="Emphasis"/>
        </w:rPr>
        <w:t>intense storms</w:t>
      </w:r>
      <w:r w:rsidRPr="00361031">
        <w:rPr>
          <w:u w:val="single"/>
        </w:rPr>
        <w:t xml:space="preserve">, accelerating </w:t>
      </w:r>
      <w:r w:rsidRPr="00361031">
        <w:rPr>
          <w:rStyle w:val="Emphasis"/>
        </w:rPr>
        <w:t>sea level rise</w:t>
      </w:r>
      <w:r w:rsidRPr="00361031">
        <w:rPr>
          <w:u w:val="single"/>
        </w:rPr>
        <w:t xml:space="preserve">, and advancing </w:t>
      </w:r>
      <w:r w:rsidRPr="00361031">
        <w:rPr>
          <w:rStyle w:val="Emphasis"/>
        </w:rPr>
        <w:t>rapid ecological change</w:t>
      </w:r>
      <w:r w:rsidRPr="00361031">
        <w:rPr>
          <w:u w:val="single"/>
        </w:rPr>
        <w:t xml:space="preserve">, expressed in </w:t>
      </w:r>
      <w:r w:rsidRPr="00361031">
        <w:rPr>
          <w:rStyle w:val="Emphasis"/>
        </w:rPr>
        <w:t>unprecedented forest fires</w:t>
      </w:r>
      <w:r w:rsidRPr="00361031">
        <w:rPr>
          <w:u w:val="single"/>
        </w:rPr>
        <w:t xml:space="preserve"> across the world</w:t>
      </w:r>
      <w:r w:rsidRPr="00361031">
        <w:rPr>
          <w:sz w:val="16"/>
        </w:rPr>
        <w:t xml:space="preserve">. </w:t>
      </w:r>
      <w:r w:rsidRPr="00361031">
        <w:rPr>
          <w:u w:val="single"/>
        </w:rPr>
        <w:t xml:space="preserve">Already </w:t>
      </w:r>
      <w:r w:rsidRPr="00361031">
        <w:rPr>
          <w:rStyle w:val="Emphasis"/>
        </w:rPr>
        <w:t>stretched</w:t>
      </w:r>
      <w:r w:rsidRPr="00361031">
        <w:rPr>
          <w:u w:val="single"/>
        </w:rPr>
        <w:t xml:space="preserve"> to a breaking point</w:t>
      </w:r>
      <w:r w:rsidRPr="00361031">
        <w:rPr>
          <w:sz w:val="16"/>
        </w:rPr>
        <w:t xml:space="preserve"> in many countries, </w:t>
      </w:r>
      <w:r w:rsidRPr="00361031">
        <w:rPr>
          <w:u w:val="single"/>
        </w:rPr>
        <w:t xml:space="preserve">the current pandemic may overcome resilience to the point of near or </w:t>
      </w:r>
      <w:r w:rsidRPr="00361031">
        <w:rPr>
          <w:rStyle w:val="Emphasis"/>
        </w:rPr>
        <w:t>actual collapse of social, economic, and political order.</w:t>
      </w:r>
    </w:p>
    <w:p w14:paraId="25FDD756" w14:textId="77777777" w:rsidR="00216B6D" w:rsidRPr="00361031" w:rsidRDefault="00216B6D" w:rsidP="00216B6D">
      <w:pPr>
        <w:rPr>
          <w:u w:val="single"/>
        </w:rPr>
      </w:pPr>
      <w:r w:rsidRPr="00361031">
        <w:rPr>
          <w:sz w:val="16"/>
        </w:rPr>
        <w:t xml:space="preserve">In this extraordinary moment, </w:t>
      </w:r>
      <w:r w:rsidRPr="00361031">
        <w:rPr>
          <w:u w:val="single"/>
        </w:rPr>
        <w:t xml:space="preserve">it is timely to </w:t>
      </w:r>
      <w:r w:rsidRPr="00361031">
        <w:rPr>
          <w:rStyle w:val="Emphasis"/>
        </w:rPr>
        <w:t>reflect</w:t>
      </w:r>
      <w:r w:rsidRPr="00361031">
        <w:rPr>
          <w:u w:val="single"/>
        </w:rPr>
        <w:t xml:space="preserve"> on the existence and </w:t>
      </w:r>
      <w:r w:rsidRPr="00361031">
        <w:rPr>
          <w:rStyle w:val="Emphasis"/>
        </w:rPr>
        <w:t xml:space="preserve">possible uses of </w:t>
      </w:r>
      <w:r w:rsidRPr="00361031">
        <w:rPr>
          <w:rStyle w:val="Emphasis"/>
          <w:highlight w:val="green"/>
        </w:rPr>
        <w:t>w</w:t>
      </w:r>
      <w:r w:rsidRPr="00361031">
        <w:rPr>
          <w:rStyle w:val="Emphasis"/>
        </w:rPr>
        <w:t xml:space="preserve">eapons of </w:t>
      </w:r>
      <w:r w:rsidRPr="00361031">
        <w:rPr>
          <w:rStyle w:val="Emphasis"/>
          <w:highlight w:val="green"/>
        </w:rPr>
        <w:t>m</w:t>
      </w:r>
      <w:r w:rsidRPr="00361031">
        <w:rPr>
          <w:rStyle w:val="Emphasis"/>
        </w:rPr>
        <w:t xml:space="preserve">ass </w:t>
      </w:r>
      <w:r w:rsidRPr="004D4D43">
        <w:rPr>
          <w:rStyle w:val="Emphasis"/>
        </w:rPr>
        <w:t>destruction under pandemic conditions</w:t>
      </w:r>
      <w:r w:rsidRPr="004D4D43">
        <w:rPr>
          <w:sz w:val="16"/>
        </w:rPr>
        <w:t xml:space="preserve"> – m</w:t>
      </w:r>
      <w:r w:rsidRPr="00361031">
        <w:rPr>
          <w:sz w:val="16"/>
        </w:rPr>
        <w:t xml:space="preserve">ost importantly, </w:t>
      </w:r>
      <w:r w:rsidRPr="00361031">
        <w:rPr>
          <w:rStyle w:val="Emphasis"/>
        </w:rPr>
        <w:t>nuclear weapons</w:t>
      </w:r>
      <w:r w:rsidRPr="00361031">
        <w:rPr>
          <w:u w:val="single"/>
        </w:rPr>
        <w:t xml:space="preserve">, but also </w:t>
      </w:r>
      <w:r w:rsidRPr="00361031">
        <w:rPr>
          <w:rStyle w:val="Emphasis"/>
        </w:rPr>
        <w:t>chemical</w:t>
      </w:r>
      <w:r w:rsidRPr="00361031">
        <w:rPr>
          <w:u w:val="single"/>
        </w:rPr>
        <w:t xml:space="preserve"> and </w:t>
      </w:r>
      <w:r w:rsidRPr="00361031">
        <w:rPr>
          <w:rStyle w:val="Emphasis"/>
        </w:rPr>
        <w:t>biological</w:t>
      </w:r>
      <w:r w:rsidRPr="00361031">
        <w:rPr>
          <w:u w:val="single"/>
        </w:rPr>
        <w:t xml:space="preserve"> weapons</w:t>
      </w:r>
      <w:r w:rsidRPr="00361031">
        <w:rPr>
          <w:sz w:val="16"/>
        </w:rPr>
        <w:t xml:space="preserve">. Moments of </w:t>
      </w:r>
      <w:r w:rsidRPr="00361031">
        <w:rPr>
          <w:rStyle w:val="Emphasis"/>
        </w:rPr>
        <w:t xml:space="preserve">extreme </w:t>
      </w:r>
      <w:r w:rsidRPr="004D4D43">
        <w:rPr>
          <w:rStyle w:val="Emphasis"/>
        </w:rPr>
        <w:t xml:space="preserve">crisis </w:t>
      </w:r>
      <w:r w:rsidRPr="00361031">
        <w:rPr>
          <w:rStyle w:val="Emphasis"/>
        </w:rPr>
        <w:t>and vulnerability</w:t>
      </w:r>
      <w:r w:rsidRPr="00361031">
        <w:rPr>
          <w:u w:val="single"/>
        </w:rPr>
        <w:t xml:space="preserve"> can </w:t>
      </w:r>
      <w:r w:rsidRPr="004D4D43">
        <w:rPr>
          <w:u w:val="single"/>
        </w:rPr>
        <w:t xml:space="preserve">prompt </w:t>
      </w:r>
      <w:r w:rsidRPr="00361031">
        <w:rPr>
          <w:rStyle w:val="Emphasis"/>
          <w:highlight w:val="green"/>
        </w:rPr>
        <w:t>aggressive</w:t>
      </w:r>
      <w:r w:rsidRPr="00361031">
        <w:rPr>
          <w:u w:val="single"/>
        </w:rPr>
        <w:t xml:space="preserve"> and counterintuitive </w:t>
      </w:r>
      <w:r w:rsidRPr="00361031">
        <w:rPr>
          <w:rStyle w:val="Emphasis"/>
          <w:highlight w:val="green"/>
        </w:rPr>
        <w:t>actions</w:t>
      </w:r>
      <w:r w:rsidRPr="00361031">
        <w:rPr>
          <w:u w:val="single"/>
        </w:rPr>
        <w:t xml:space="preserve"> that in turn may destabilize already precariously balanced threat systems, underpinned by conventional and nuclear weapons, as well as the threat of weaponized </w:t>
      </w:r>
      <w:r w:rsidRPr="00361031">
        <w:rPr>
          <w:rStyle w:val="Emphasis"/>
        </w:rPr>
        <w:t>chemical and biological technologies</w:t>
      </w:r>
      <w:r w:rsidRPr="00361031">
        <w:rPr>
          <w:sz w:val="16"/>
        </w:rPr>
        <w:t xml:space="preserve">. Consequently, </w:t>
      </w:r>
      <w:r w:rsidRPr="00361031">
        <w:rPr>
          <w:u w:val="single"/>
        </w:rPr>
        <w:t xml:space="preserve">the </w:t>
      </w:r>
      <w:r w:rsidRPr="00361031">
        <w:rPr>
          <w:rStyle w:val="Emphasis"/>
          <w:highlight w:val="green"/>
        </w:rPr>
        <w:t>risk</w:t>
      </w:r>
      <w:r w:rsidRPr="00361031">
        <w:rPr>
          <w:rStyle w:val="Emphasis"/>
        </w:rPr>
        <w:t xml:space="preserve"> of the use of weapons of mass destruction</w:t>
      </w:r>
      <w:r w:rsidRPr="00361031">
        <w:rPr>
          <w:u w:val="single"/>
        </w:rPr>
        <w:t xml:space="preserve"> (WMD), especially nuclear weapons, </w:t>
      </w:r>
      <w:r w:rsidRPr="00361031">
        <w:rPr>
          <w:rStyle w:val="Emphasis"/>
          <w:highlight w:val="green"/>
        </w:rPr>
        <w:t>increases</w:t>
      </w:r>
      <w:r w:rsidRPr="00361031">
        <w:rPr>
          <w:u w:val="single"/>
        </w:rPr>
        <w:t xml:space="preserve"> at such times, possibly sharply.</w:t>
      </w:r>
    </w:p>
    <w:p w14:paraId="163AC68D" w14:textId="77777777" w:rsidR="00216B6D" w:rsidRPr="00361031" w:rsidRDefault="00216B6D" w:rsidP="00216B6D">
      <w:pPr>
        <w:rPr>
          <w:u w:val="single"/>
        </w:rPr>
      </w:pPr>
      <w:r w:rsidRPr="00361031">
        <w:rPr>
          <w:sz w:val="16"/>
        </w:rPr>
        <w:t xml:space="preserve">The </w:t>
      </w:r>
      <w:r w:rsidRPr="00361031">
        <w:rPr>
          <w:u w:val="single"/>
        </w:rPr>
        <w:t xml:space="preserve">COVID-19 pandemic is </w:t>
      </w:r>
      <w:r w:rsidRPr="00361031">
        <w:rPr>
          <w:rStyle w:val="Emphasis"/>
        </w:rPr>
        <w:t>clearly driving massive, rapid, and unpredictable changes</w:t>
      </w:r>
      <w:r w:rsidRPr="00361031">
        <w:rPr>
          <w:u w:val="single"/>
        </w:rPr>
        <w:t xml:space="preserve"> that will </w:t>
      </w:r>
      <w:r w:rsidRPr="00361031">
        <w:rPr>
          <w:rStyle w:val="Emphasis"/>
        </w:rPr>
        <w:t>redefine every aspect of the human condition</w:t>
      </w:r>
      <w:r w:rsidRPr="00361031">
        <w:rPr>
          <w:u w:val="single"/>
        </w:rPr>
        <w:t xml:space="preserve">, including </w:t>
      </w:r>
      <w:r w:rsidRPr="00361031">
        <w:rPr>
          <w:rStyle w:val="Emphasis"/>
        </w:rPr>
        <w:t>WMD</w:t>
      </w:r>
      <w:r w:rsidRPr="0036103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361031">
        <w:rPr>
          <w:u w:val="single"/>
        </w:rPr>
        <w:t xml:space="preserve">In a world </w:t>
      </w:r>
      <w:r w:rsidRPr="00361031">
        <w:rPr>
          <w:rStyle w:val="Emphasis"/>
        </w:rPr>
        <w:t>reshaped by pandemics</w:t>
      </w:r>
      <w:r w:rsidRPr="00361031">
        <w:rPr>
          <w:u w:val="single"/>
        </w:rPr>
        <w:t xml:space="preserve">, </w:t>
      </w:r>
      <w:r w:rsidRPr="00361031">
        <w:rPr>
          <w:rStyle w:val="Emphasis"/>
        </w:rPr>
        <w:t>nuclear weapons</w:t>
      </w:r>
      <w:r w:rsidRPr="00361031">
        <w:rPr>
          <w:u w:val="single"/>
        </w:rPr>
        <w:t xml:space="preserve"> – as well as correlated </w:t>
      </w:r>
      <w:r w:rsidRPr="00361031">
        <w:rPr>
          <w:rStyle w:val="Emphasis"/>
        </w:rPr>
        <w:t>non-nuclear WMD</w:t>
      </w:r>
      <w:r w:rsidRPr="00361031">
        <w:rPr>
          <w:u w:val="single"/>
        </w:rPr>
        <w:t xml:space="preserve">, </w:t>
      </w:r>
      <w:r w:rsidRPr="00361031">
        <w:rPr>
          <w:rStyle w:val="Emphasis"/>
        </w:rPr>
        <w:t>nuclear alliances</w:t>
      </w:r>
      <w:r w:rsidRPr="00361031">
        <w:rPr>
          <w:u w:val="single"/>
        </w:rPr>
        <w:t xml:space="preserve">, </w:t>
      </w:r>
      <w:r w:rsidRPr="00361031">
        <w:rPr>
          <w:rStyle w:val="Emphasis"/>
        </w:rPr>
        <w:t>“deterrence” doctrines</w:t>
      </w:r>
      <w:r w:rsidRPr="00361031">
        <w:rPr>
          <w:u w:val="single"/>
        </w:rPr>
        <w:t xml:space="preserve">, operational and </w:t>
      </w:r>
      <w:r w:rsidRPr="00361031">
        <w:rPr>
          <w:rStyle w:val="Emphasis"/>
        </w:rPr>
        <w:t>declaratory policies</w:t>
      </w:r>
      <w:r w:rsidRPr="00361031">
        <w:rPr>
          <w:u w:val="single"/>
        </w:rPr>
        <w:t xml:space="preserve">, nuclear </w:t>
      </w:r>
      <w:r w:rsidRPr="00361031">
        <w:rPr>
          <w:rStyle w:val="Emphasis"/>
        </w:rPr>
        <w:t>extended deterrence</w:t>
      </w:r>
      <w:r w:rsidRPr="00361031">
        <w:rPr>
          <w:u w:val="single"/>
        </w:rPr>
        <w:t xml:space="preserve">, organizational practices, and the </w:t>
      </w:r>
      <w:r w:rsidRPr="00361031">
        <w:rPr>
          <w:rFonts w:eastAsiaTheme="majorEastAsia"/>
          <w:b/>
          <w:sz w:val="32"/>
          <w:u w:val="single"/>
        </w:rPr>
        <w:t>existential risks</w:t>
      </w:r>
      <w:r w:rsidRPr="00361031">
        <w:rPr>
          <w:u w:val="single"/>
        </w:rPr>
        <w:t xml:space="preserve"> posed by retaining these capabilities – are all up for redefinition.</w:t>
      </w:r>
    </w:p>
    <w:p w14:paraId="67DFCD90" w14:textId="77777777" w:rsidR="00216B6D" w:rsidRPr="00361031" w:rsidRDefault="00216B6D" w:rsidP="00216B6D">
      <w:pPr>
        <w:rPr>
          <w:sz w:val="16"/>
        </w:rPr>
      </w:pPr>
      <w:r w:rsidRPr="00361031">
        <w:rPr>
          <w:sz w:val="16"/>
        </w:rPr>
        <w:t xml:space="preserve">A </w:t>
      </w:r>
      <w:r w:rsidRPr="004D4D43">
        <w:rPr>
          <w:u w:val="single"/>
        </w:rPr>
        <w:t xml:space="preserve">pandemic has potential to </w:t>
      </w:r>
      <w:r w:rsidRPr="004D4D43">
        <w:rPr>
          <w:rStyle w:val="Emphasis"/>
        </w:rPr>
        <w:t>destabilize a nuclear-prone</w:t>
      </w:r>
      <w:r w:rsidRPr="00361031">
        <w:rPr>
          <w:rStyle w:val="Emphasis"/>
        </w:rPr>
        <w:t xml:space="preserve"> conflict by </w:t>
      </w:r>
      <w:r w:rsidRPr="00361031">
        <w:rPr>
          <w:rStyle w:val="Emphasis"/>
          <w:highlight w:val="green"/>
        </w:rPr>
        <w:t>incapacitating</w:t>
      </w:r>
      <w:r w:rsidRPr="00361031">
        <w:rPr>
          <w:u w:val="single"/>
        </w:rPr>
        <w:t xml:space="preserve"> the supreme nuclear commander or </w:t>
      </w:r>
      <w:r w:rsidRPr="00361031">
        <w:rPr>
          <w:rStyle w:val="Emphasis"/>
          <w:highlight w:val="green"/>
        </w:rPr>
        <w:t>commanders</w:t>
      </w:r>
      <w:r w:rsidRPr="00361031">
        <w:rPr>
          <w:highlight w:val="green"/>
          <w:u w:val="single"/>
        </w:rPr>
        <w:t xml:space="preserve"> who</w:t>
      </w:r>
      <w:r w:rsidRPr="00361031">
        <w:rPr>
          <w:u w:val="single"/>
        </w:rPr>
        <w:t xml:space="preserve"> have to </w:t>
      </w:r>
      <w:r w:rsidRPr="00361031">
        <w:rPr>
          <w:rStyle w:val="Emphasis"/>
          <w:highlight w:val="green"/>
        </w:rPr>
        <w:t>issue nuclear strike</w:t>
      </w:r>
      <w:r w:rsidRPr="00361031">
        <w:rPr>
          <w:rStyle w:val="Emphasis"/>
        </w:rPr>
        <w:t xml:space="preserve"> orders</w:t>
      </w:r>
      <w:r w:rsidRPr="00361031">
        <w:rPr>
          <w:u w:val="single"/>
        </w:rPr>
        <w:t xml:space="preserve">, creating </w:t>
      </w:r>
      <w:r w:rsidRPr="00361031">
        <w:rPr>
          <w:highlight w:val="green"/>
          <w:u w:val="single"/>
        </w:rPr>
        <w:t>uncertainty</w:t>
      </w:r>
      <w:r w:rsidRPr="00361031">
        <w:rPr>
          <w:u w:val="single"/>
        </w:rPr>
        <w:t xml:space="preserve"> as to who is in charge, how to handle nuclear mistakes</w:t>
      </w:r>
      <w:r w:rsidRPr="00361031">
        <w:rPr>
          <w:sz w:val="16"/>
        </w:rPr>
        <w:t xml:space="preserve"> (such as errors, accidents, technological failures, and entanglement with conventional operations gone awry), </w:t>
      </w:r>
      <w:r w:rsidRPr="00361031">
        <w:rPr>
          <w:u w:val="single"/>
        </w:rPr>
        <w:t xml:space="preserve">and opening a brief opportunity </w:t>
      </w:r>
      <w:r w:rsidRPr="004D4D43">
        <w:rPr>
          <w:u w:val="single"/>
        </w:rPr>
        <w:t>for a first strike</w:t>
      </w:r>
      <w:r w:rsidRPr="004D4D43">
        <w:rPr>
          <w:sz w:val="16"/>
        </w:rPr>
        <w:t xml:space="preserve"> at a time when the COVID-infected state may not be able to retaliate efficiently – or at all – </w:t>
      </w:r>
      <w:r w:rsidRPr="004D4D43">
        <w:rPr>
          <w:u w:val="single"/>
        </w:rPr>
        <w:t>due to leadership confusion.</w:t>
      </w:r>
      <w:r w:rsidRPr="004D4D43">
        <w:rPr>
          <w:sz w:val="16"/>
        </w:rPr>
        <w:t xml:space="preserve"> In some nuclear-laden conflicts, </w:t>
      </w:r>
      <w:r w:rsidRPr="004D4D43">
        <w:rPr>
          <w:u w:val="single"/>
        </w:rPr>
        <w:t>a state might</w:t>
      </w:r>
      <w:r w:rsidRPr="00361031">
        <w:rPr>
          <w:u w:val="single"/>
        </w:rPr>
        <w:t xml:space="preserve"> use a </w:t>
      </w:r>
      <w:r w:rsidRPr="00361031">
        <w:rPr>
          <w:highlight w:val="green"/>
          <w:u w:val="single"/>
        </w:rPr>
        <w:t>pandemic</w:t>
      </w:r>
      <w:r w:rsidRPr="00361031">
        <w:rPr>
          <w:u w:val="single"/>
        </w:rPr>
        <w:t xml:space="preserve"> as a </w:t>
      </w:r>
      <w:r w:rsidRPr="00361031">
        <w:rPr>
          <w:highlight w:val="green"/>
          <w:u w:val="single"/>
        </w:rPr>
        <w:t>cover for</w:t>
      </w:r>
      <w:r w:rsidRPr="00361031">
        <w:rPr>
          <w:u w:val="single"/>
        </w:rPr>
        <w:t xml:space="preserve"> political or military </w:t>
      </w:r>
      <w:r w:rsidRPr="00361031">
        <w:rPr>
          <w:highlight w:val="green"/>
          <w:u w:val="single"/>
        </w:rPr>
        <w:t>provocations</w:t>
      </w:r>
      <w:r w:rsidRPr="00361031">
        <w:rPr>
          <w:u w:val="single"/>
        </w:rPr>
        <w:t xml:space="preserve"> in the belief that </w:t>
      </w:r>
      <w:r w:rsidRPr="004D4D43">
        <w:rPr>
          <w:u w:val="single"/>
        </w:rPr>
        <w:t>the adversary is distracted and</w:t>
      </w:r>
      <w:r w:rsidRPr="00361031">
        <w:rPr>
          <w:u w:val="single"/>
        </w:rPr>
        <w:t xml:space="preserve"> partly disabled by the pandemic, increasing the risk of war in a nuclear-prone conflict</w:t>
      </w:r>
      <w:r w:rsidRPr="00361031">
        <w:rPr>
          <w:sz w:val="16"/>
        </w:rPr>
        <w:t xml:space="preserve">. At the same time, </w:t>
      </w:r>
      <w:r w:rsidRPr="00361031">
        <w:rPr>
          <w:u w:val="single"/>
        </w:rPr>
        <w:t>a pandemic may lead nuclear armed s</w:t>
      </w:r>
      <w:r w:rsidRPr="004D4D43">
        <w:rPr>
          <w:u w:val="single"/>
        </w:rPr>
        <w:t>tat</w:t>
      </w:r>
      <w:r w:rsidRPr="00361031">
        <w:rPr>
          <w:u w:val="single"/>
        </w:rPr>
        <w:t xml:space="preserve">es to </w:t>
      </w:r>
      <w:r w:rsidRPr="00361031">
        <w:rPr>
          <w:highlight w:val="green"/>
          <w:u w:val="single"/>
        </w:rPr>
        <w:t>increase</w:t>
      </w:r>
      <w:r w:rsidRPr="00361031">
        <w:rPr>
          <w:u w:val="single"/>
        </w:rPr>
        <w:t xml:space="preserve"> the </w:t>
      </w:r>
      <w:r w:rsidRPr="00361031">
        <w:rPr>
          <w:highlight w:val="green"/>
          <w:u w:val="single"/>
        </w:rPr>
        <w:t xml:space="preserve">isolation </w:t>
      </w:r>
      <w:r w:rsidRPr="00361031">
        <w:rPr>
          <w:u w:val="single"/>
        </w:rPr>
        <w:t xml:space="preserve">and </w:t>
      </w:r>
      <w:r w:rsidRPr="00361031">
        <w:rPr>
          <w:highlight w:val="green"/>
          <w:u w:val="single"/>
        </w:rPr>
        <w:t>sanctions</w:t>
      </w:r>
      <w:r w:rsidRPr="00361031">
        <w:rPr>
          <w:sz w:val="16"/>
        </w:rPr>
        <w:t xml:space="preserve"> against a nuclear adversary, making it even harder to stop the spread of the disease, in turn creating a pandemic reservoir and transmission risk back to the nuclear armed state or its allies.</w:t>
      </w:r>
    </w:p>
    <w:p w14:paraId="0FDDEBF3" w14:textId="77777777" w:rsidR="00216B6D" w:rsidRPr="00361031" w:rsidRDefault="00216B6D" w:rsidP="00216B6D">
      <w:pPr>
        <w:rPr>
          <w:sz w:val="16"/>
        </w:rPr>
      </w:pPr>
      <w:r w:rsidRPr="00361031">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61031">
        <w:rPr>
          <w:u w:val="single"/>
        </w:rPr>
        <w:t>militaries may cooperate to control pandemic transmission</w:t>
      </w:r>
      <w:r w:rsidRPr="00361031">
        <w:rPr>
          <w:sz w:val="16"/>
        </w:rPr>
        <w:t>, including by working together against criminal-terrorist non-state actors that are trafficking people or by joining forces to ensure that a new pathogen is not developed as a bioweapon.</w:t>
      </w:r>
    </w:p>
    <w:p w14:paraId="4FB18C90" w14:textId="77777777" w:rsidR="00216B6D" w:rsidRDefault="00216B6D" w:rsidP="00216B6D">
      <w:pPr>
        <w:rPr>
          <w:rStyle w:val="Emphasis"/>
          <w:rFonts w:eastAsiaTheme="majorEastAsia"/>
          <w:iCs w:val="0"/>
          <w:sz w:val="32"/>
        </w:rPr>
      </w:pPr>
      <w:r w:rsidRPr="00361031">
        <w:rPr>
          <w:sz w:val="16"/>
        </w:rPr>
        <w:t xml:space="preserve">To date, </w:t>
      </w:r>
      <w:r w:rsidRPr="00361031">
        <w:rPr>
          <w:u w:val="single"/>
        </w:rPr>
        <w:t xml:space="preserve">however, the COVID-19 pandemic has increased the isolation of some nuclear-armed states and provided a textbook case of the </w:t>
      </w:r>
      <w:r w:rsidRPr="00361031">
        <w:rPr>
          <w:rStyle w:val="Emphasis"/>
          <w:highlight w:val="green"/>
        </w:rPr>
        <w:t xml:space="preserve">failure </w:t>
      </w:r>
      <w:r w:rsidRPr="00361031">
        <w:rPr>
          <w:rStyle w:val="Emphasis"/>
        </w:rPr>
        <w:t xml:space="preserve">of states </w:t>
      </w:r>
      <w:r w:rsidRPr="00361031">
        <w:rPr>
          <w:rStyle w:val="Emphasis"/>
          <w:highlight w:val="green"/>
        </w:rPr>
        <w:t>to cooperate</w:t>
      </w:r>
      <w:r w:rsidRPr="00361031">
        <w:rPr>
          <w:rStyle w:val="Emphasis"/>
        </w:rPr>
        <w:t xml:space="preserve"> to overcome the pandemic</w:t>
      </w:r>
      <w:r w:rsidRPr="00361031">
        <w:rPr>
          <w:u w:val="single"/>
        </w:rPr>
        <w:t>. Borders have slammed shut, trade shut down, and budgets blown out</w:t>
      </w:r>
      <w:r w:rsidRPr="00361031">
        <w:rPr>
          <w:sz w:val="16"/>
        </w:rPr>
        <w:t xml:space="preserve">, creating </w:t>
      </w:r>
      <w:r w:rsidRPr="00361031">
        <w:rPr>
          <w:u w:val="single"/>
        </w:rPr>
        <w:t xml:space="preserve">enormous pressure to focus on immediate domestic priorities. Foreign policies have become markedly more nationalistic. </w:t>
      </w:r>
      <w:r w:rsidRPr="00361031">
        <w:rPr>
          <w:highlight w:val="green"/>
          <w:u w:val="single"/>
        </w:rPr>
        <w:t xml:space="preserve">Dependence on </w:t>
      </w:r>
      <w:r w:rsidRPr="00361031">
        <w:rPr>
          <w:rStyle w:val="Emphasis"/>
          <w:highlight w:val="green"/>
        </w:rPr>
        <w:t>nuclear weapons</w:t>
      </w:r>
      <w:r w:rsidRPr="00361031">
        <w:rPr>
          <w:rStyle w:val="Emphasis"/>
        </w:rPr>
        <w:t xml:space="preserve"> may </w:t>
      </w:r>
      <w:r w:rsidRPr="00361031">
        <w:rPr>
          <w:rStyle w:val="Emphasis"/>
          <w:highlight w:val="green"/>
        </w:rPr>
        <w:t>increase</w:t>
      </w:r>
      <w:r w:rsidRPr="00361031">
        <w:rPr>
          <w:rStyle w:val="Emphasis"/>
        </w:rPr>
        <w:t xml:space="preserve"> as states seek to buttress a global re-spatialization6</w:t>
      </w:r>
      <w:r w:rsidRPr="00361031">
        <w:rPr>
          <w:u w:val="single"/>
        </w:rPr>
        <w:t xml:space="preserve"> of all dimensions of human interaction at all levels to manage pandemics</w:t>
      </w:r>
      <w:r w:rsidRPr="0036103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61031">
        <w:rPr>
          <w:u w:val="single"/>
        </w:rPr>
        <w:t xml:space="preserve">some states may </w:t>
      </w:r>
      <w:r w:rsidRPr="004D4D43">
        <w:rPr>
          <w:rStyle w:val="Emphasis"/>
        </w:rPr>
        <w:t>proliferate</w:t>
      </w:r>
      <w:r w:rsidRPr="00361031">
        <w:rPr>
          <w:u w:val="single"/>
        </w:rPr>
        <w:t xml:space="preserve"> their own nuclear weapons, further reinforcing the spiral of conflicts contained by nuclear threat, with </w:t>
      </w:r>
      <w:r w:rsidRPr="00361031">
        <w:rPr>
          <w:rStyle w:val="Emphasis"/>
          <w:rFonts w:eastAsiaTheme="majorEastAsia"/>
          <w:iCs w:val="0"/>
          <w:sz w:val="32"/>
        </w:rPr>
        <w:t>cascading effects on the risk of nuclear war.</w:t>
      </w:r>
    </w:p>
    <w:p w14:paraId="603AD4BA" w14:textId="77777777" w:rsidR="000750FC" w:rsidRPr="00976E44" w:rsidRDefault="000750FC" w:rsidP="000750FC">
      <w:pPr>
        <w:pStyle w:val="Heading4"/>
        <w:rPr>
          <w:rFonts w:cs="Calibri"/>
        </w:rPr>
      </w:pPr>
      <w:r w:rsidRPr="00976E44">
        <w:rPr>
          <w:rFonts w:cs="Calibri"/>
        </w:rPr>
        <w:t xml:space="preserve">Uneven development causes </w:t>
      </w:r>
      <w:r w:rsidRPr="00976E44">
        <w:rPr>
          <w:rFonts w:cs="Calibri"/>
          <w:u w:val="single"/>
        </w:rPr>
        <w:t>extinction</w:t>
      </w:r>
      <w:r w:rsidRPr="00976E44">
        <w:rPr>
          <w:rFonts w:cs="Calibri"/>
        </w:rPr>
        <w:t xml:space="preserve"> and </w:t>
      </w:r>
      <w:r w:rsidRPr="00976E44">
        <w:rPr>
          <w:rFonts w:cs="Calibri"/>
          <w:u w:val="single"/>
        </w:rPr>
        <w:t>turns every impact</w:t>
      </w:r>
      <w:r w:rsidRPr="00976E44">
        <w:rPr>
          <w:rFonts w:cs="Calibri"/>
        </w:rPr>
        <w:t>.</w:t>
      </w:r>
    </w:p>
    <w:p w14:paraId="4BFFD217" w14:textId="77777777" w:rsidR="000750FC" w:rsidRPr="00976E44" w:rsidRDefault="000750FC" w:rsidP="000750FC">
      <w:r w:rsidRPr="00976E44">
        <w:t xml:space="preserve">Hanna Samir </w:t>
      </w:r>
      <w:proofErr w:type="spellStart"/>
      <w:r w:rsidRPr="00976E44">
        <w:rPr>
          <w:b/>
          <w:bCs/>
          <w:sz w:val="26"/>
        </w:rPr>
        <w:t>Kassab</w:t>
      </w:r>
      <w:proofErr w:type="spellEnd"/>
      <w:r w:rsidRPr="00976E44">
        <w:rPr>
          <w:b/>
          <w:bCs/>
          <w:sz w:val="26"/>
        </w:rPr>
        <w:t xml:space="preserve"> 17</w:t>
      </w:r>
      <w:r w:rsidRPr="00976E44">
        <w:t xml:space="preserve">. Visiting Assistant Professor of Political Science at Northern Michigan University, Prioritization Theory and Defensive Foreign Policy. Springer International Publishing, 2017. </w:t>
      </w:r>
      <w:proofErr w:type="spellStart"/>
      <w:r w:rsidRPr="00976E44">
        <w:t>CrossRef</w:t>
      </w:r>
      <w:proofErr w:type="spellEnd"/>
      <w:r w:rsidRPr="00976E44">
        <w:t>, doi:10.1007/978-3-319-48018-3. // Re-Cut Justin</w:t>
      </w:r>
    </w:p>
    <w:p w14:paraId="302B9320" w14:textId="77777777" w:rsidR="000750FC" w:rsidRPr="00976E44" w:rsidRDefault="000750FC" w:rsidP="000750FC">
      <w:pPr>
        <w:rPr>
          <w:sz w:val="16"/>
        </w:rPr>
      </w:pPr>
      <w:r w:rsidRPr="00976E44">
        <w:rPr>
          <w:rStyle w:val="StyleUnderline"/>
        </w:rPr>
        <w:t xml:space="preserve">Great powers, with all their resources, power and influence, have inherent </w:t>
      </w:r>
      <w:r w:rsidRPr="00976E44">
        <w:rPr>
          <w:rStyle w:val="Emphasis"/>
        </w:rPr>
        <w:t>weaknesses</w:t>
      </w:r>
      <w:r w:rsidRPr="00976E44">
        <w:rPr>
          <w:sz w:val="16"/>
        </w:rPr>
        <w:t xml:space="preserve">. </w:t>
      </w:r>
      <w:r w:rsidRPr="00976E44">
        <w:rPr>
          <w:rStyle w:val="StyleUnderline"/>
        </w:rPr>
        <w:t>These</w:t>
      </w:r>
      <w:r w:rsidRPr="00976E44">
        <w:rPr>
          <w:sz w:val="16"/>
        </w:rPr>
        <w:t xml:space="preserve"> weaknesses are all part of today’s international system as defined by complex interdependence, but they also </w:t>
      </w:r>
      <w:r w:rsidRPr="00976E44">
        <w:rPr>
          <w:rStyle w:val="StyleUnderline"/>
        </w:rPr>
        <w:t xml:space="preserve">emanate from </w:t>
      </w:r>
      <w:r w:rsidRPr="00976E44">
        <w:rPr>
          <w:rStyle w:val="Emphasis"/>
        </w:rPr>
        <w:t>weak states</w:t>
      </w:r>
      <w:r w:rsidRPr="00976E44">
        <w:rPr>
          <w:sz w:val="16"/>
        </w:rPr>
        <w:t xml:space="preserve">. </w:t>
      </w:r>
      <w:r w:rsidRPr="00976E44">
        <w:rPr>
          <w:rStyle w:val="StyleUnderline"/>
        </w:rPr>
        <w:t xml:space="preserve">Because </w:t>
      </w:r>
      <w:r w:rsidRPr="00976E44">
        <w:rPr>
          <w:rStyle w:val="StyleUnderline"/>
          <w:highlight w:val="green"/>
        </w:rPr>
        <w:t>weak states are</w:t>
      </w:r>
      <w:r w:rsidRPr="00976E44">
        <w:rPr>
          <w:sz w:val="16"/>
        </w:rPr>
        <w:t xml:space="preserve"> so </w:t>
      </w:r>
      <w:r w:rsidRPr="00976E44">
        <w:rPr>
          <w:rStyle w:val="Emphasis"/>
          <w:highlight w:val="green"/>
        </w:rPr>
        <w:t>exposed to shock</w:t>
      </w:r>
      <w:r w:rsidRPr="00976E44">
        <w:rPr>
          <w:sz w:val="16"/>
        </w:rPr>
        <w:t xml:space="preserve">, </w:t>
      </w:r>
      <w:r w:rsidRPr="00976E44">
        <w:rPr>
          <w:rStyle w:val="StyleUnderline"/>
          <w:highlight w:val="green"/>
        </w:rPr>
        <w:t>vulnerabilities</w:t>
      </w:r>
      <w:r w:rsidRPr="00976E44">
        <w:rPr>
          <w:rStyle w:val="StyleUnderline"/>
        </w:rPr>
        <w:t xml:space="preserve"> have time to</w:t>
      </w:r>
      <w:r w:rsidRPr="00976E44">
        <w:rPr>
          <w:sz w:val="16"/>
        </w:rPr>
        <w:t xml:space="preserve"> ripen and </w:t>
      </w:r>
      <w:r w:rsidRPr="00976E44">
        <w:rPr>
          <w:rStyle w:val="StyleUnderline"/>
        </w:rPr>
        <w:t xml:space="preserve">become </w:t>
      </w:r>
      <w:r w:rsidRPr="00976E44">
        <w:rPr>
          <w:rStyle w:val="StyleUnderline"/>
          <w:highlight w:val="green"/>
        </w:rPr>
        <w:t xml:space="preserve">part of the </w:t>
      </w:r>
      <w:r w:rsidRPr="00976E44">
        <w:rPr>
          <w:rStyle w:val="Emphasis"/>
          <w:highlight w:val="green"/>
        </w:rPr>
        <w:t>international structure</w:t>
      </w:r>
      <w:r w:rsidRPr="00976E44">
        <w:rPr>
          <w:sz w:val="16"/>
        </w:rPr>
        <w:t xml:space="preserve">, thereby </w:t>
      </w:r>
      <w:r w:rsidRPr="00976E44">
        <w:rPr>
          <w:rStyle w:val="StyleUnderline"/>
        </w:rPr>
        <w:t>having</w:t>
      </w:r>
      <w:r w:rsidRPr="00976E44">
        <w:rPr>
          <w:sz w:val="16"/>
        </w:rPr>
        <w:t xml:space="preserve"> what I call </w:t>
      </w:r>
      <w:r w:rsidRPr="00976E44">
        <w:rPr>
          <w:rStyle w:val="StyleUnderline"/>
        </w:rPr>
        <w:t>systemic reach</w:t>
      </w:r>
      <w:r w:rsidRPr="00976E44">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976E44">
        <w:rPr>
          <w:rStyle w:val="StyleUnderline"/>
        </w:rPr>
        <w:t xml:space="preserve">threats </w:t>
      </w:r>
      <w:r w:rsidRPr="00976E44">
        <w:rPr>
          <w:rStyle w:val="Emphasis"/>
        </w:rPr>
        <w:t>force</w:t>
      </w:r>
      <w:r w:rsidRPr="00976E44">
        <w:rPr>
          <w:sz w:val="16"/>
        </w:rPr>
        <w:t xml:space="preserve">s </w:t>
      </w:r>
      <w:r w:rsidRPr="00976E44">
        <w:rPr>
          <w:rStyle w:val="StyleUnderline"/>
        </w:rPr>
        <w:t>states to act to bolster their chances of survival</w:t>
      </w:r>
      <w:r w:rsidRPr="00976E44">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976E44">
        <w:rPr>
          <w:rStyle w:val="Emphasis"/>
        </w:rPr>
        <w:t xml:space="preserve">positive, long-term, </w:t>
      </w:r>
      <w:r w:rsidRPr="00976E44">
        <w:rPr>
          <w:rStyle w:val="Emphasis"/>
          <w:highlight w:val="green"/>
        </w:rPr>
        <w:t>sustainable</w:t>
      </w:r>
      <w:r w:rsidRPr="00976E44">
        <w:rPr>
          <w:rStyle w:val="Emphasis"/>
        </w:rPr>
        <w:t xml:space="preserve"> economic </w:t>
      </w:r>
      <w:r w:rsidRPr="00976E44">
        <w:rPr>
          <w:rStyle w:val="Emphasis"/>
          <w:highlight w:val="green"/>
        </w:rPr>
        <w:t>development</w:t>
      </w:r>
      <w:r w:rsidRPr="00976E44">
        <w:rPr>
          <w:sz w:val="16"/>
        </w:rPr>
        <w:t xml:space="preserve"> for all states </w:t>
      </w:r>
      <w:r w:rsidRPr="00976E44">
        <w:rPr>
          <w:rStyle w:val="StyleUnderline"/>
        </w:rPr>
        <w:t xml:space="preserve">as [is] the </w:t>
      </w:r>
      <w:r w:rsidRPr="00976E44">
        <w:rPr>
          <w:rStyle w:val="Emphasis"/>
        </w:rPr>
        <w:t>only way</w:t>
      </w:r>
      <w:r w:rsidRPr="00976E44">
        <w:rPr>
          <w:rStyle w:val="StyleUnderline"/>
        </w:rPr>
        <w:t xml:space="preserve"> to correct vulnerabilities. Creating a</w:t>
      </w:r>
      <w:r w:rsidRPr="00976E44">
        <w:rPr>
          <w:sz w:val="16"/>
        </w:rPr>
        <w:t xml:space="preserve"> pragmatic, </w:t>
      </w:r>
      <w:r w:rsidRPr="00976E44">
        <w:rPr>
          <w:rStyle w:val="Emphasis"/>
        </w:rPr>
        <w:t>stable</w:t>
      </w:r>
      <w:r w:rsidRPr="00976E44">
        <w:rPr>
          <w:sz w:val="16"/>
        </w:rPr>
        <w:t xml:space="preserve"> and sound </w:t>
      </w:r>
      <w:r w:rsidRPr="00976E44">
        <w:rPr>
          <w:rStyle w:val="Emphasis"/>
        </w:rPr>
        <w:t>economic policy</w:t>
      </w:r>
      <w:r w:rsidRPr="00976E44">
        <w:rPr>
          <w:sz w:val="16"/>
        </w:rPr>
        <w:t xml:space="preserve"> for all states who are voluntarily open to the system (barring rogue states and peoples who prefer traditional living), </w:t>
      </w:r>
      <w:r w:rsidRPr="00976E44">
        <w:rPr>
          <w:rStyle w:val="StyleUnderline"/>
        </w:rPr>
        <w:t xml:space="preserve">is at the </w:t>
      </w:r>
      <w:r w:rsidRPr="00976E44">
        <w:rPr>
          <w:rStyle w:val="Emphasis"/>
          <w:highlight w:val="green"/>
        </w:rPr>
        <w:t>backbone</w:t>
      </w:r>
      <w:r w:rsidRPr="00976E44">
        <w:rPr>
          <w:rStyle w:val="StyleUnderline"/>
          <w:highlight w:val="green"/>
        </w:rPr>
        <w:t xml:space="preserve"> of neutralizing</w:t>
      </w:r>
      <w:r w:rsidRPr="00976E44">
        <w:rPr>
          <w:rStyle w:val="StyleUnderline"/>
        </w:rPr>
        <w:t xml:space="preserve"> vulnerability</w:t>
      </w:r>
      <w:r w:rsidRPr="00976E44">
        <w:rPr>
          <w:sz w:val="16"/>
        </w:rPr>
        <w:t xml:space="preserve">. </w:t>
      </w:r>
      <w:r w:rsidRPr="00976E44">
        <w:rPr>
          <w:rStyle w:val="StyleUnderline"/>
        </w:rPr>
        <w:t xml:space="preserve">An economically developed nation is more prepared to </w:t>
      </w:r>
      <w:r w:rsidRPr="00976E44">
        <w:rPr>
          <w:rStyle w:val="Emphasis"/>
        </w:rPr>
        <w:t xml:space="preserve">deal with </w:t>
      </w:r>
      <w:r w:rsidRPr="00976E44">
        <w:rPr>
          <w:rStyle w:val="Emphasis"/>
          <w:highlight w:val="green"/>
        </w:rPr>
        <w:t>systemic shock</w:t>
      </w:r>
      <w:r w:rsidRPr="00976E44">
        <w:rPr>
          <w:sz w:val="16"/>
        </w:rPr>
        <w:t xml:space="preserve"> than others </w:t>
      </w:r>
      <w:r w:rsidRPr="00976E44">
        <w:rPr>
          <w:rStyle w:val="StyleUnderline"/>
        </w:rPr>
        <w:t>because it has</w:t>
      </w:r>
      <w:r w:rsidRPr="00976E44">
        <w:rPr>
          <w:sz w:val="16"/>
        </w:rPr>
        <w:t xml:space="preserve"> the </w:t>
      </w:r>
      <w:r w:rsidRPr="00976E44">
        <w:rPr>
          <w:rStyle w:val="Emphasis"/>
        </w:rPr>
        <w:t>resources</w:t>
      </w:r>
      <w:r w:rsidRPr="00976E44">
        <w:rPr>
          <w:sz w:val="16"/>
        </w:rPr>
        <w:t xml:space="preserve"> to do so. </w:t>
      </w:r>
      <w:r w:rsidRPr="00976E44">
        <w:rPr>
          <w:rStyle w:val="StyleUnderline"/>
        </w:rPr>
        <w:t>Developed countries are more prepared</w:t>
      </w:r>
      <w:r w:rsidRPr="00976E44">
        <w:rPr>
          <w:sz w:val="16"/>
        </w:rPr>
        <w:t xml:space="preserve"> than others </w:t>
      </w:r>
      <w:r w:rsidRPr="00976E44">
        <w:rPr>
          <w:rStyle w:val="StyleUnderline"/>
        </w:rPr>
        <w:t xml:space="preserve">to </w:t>
      </w:r>
      <w:r w:rsidRPr="00976E44">
        <w:rPr>
          <w:rStyle w:val="StyleUnderline"/>
          <w:highlight w:val="green"/>
        </w:rPr>
        <w:t>deal with</w:t>
      </w:r>
      <w:r w:rsidRPr="00976E44">
        <w:rPr>
          <w:sz w:val="16"/>
        </w:rPr>
        <w:t xml:space="preserve"> outbreaks of </w:t>
      </w:r>
      <w:r w:rsidRPr="00976E44">
        <w:rPr>
          <w:rStyle w:val="Emphasis"/>
          <w:highlight w:val="green"/>
        </w:rPr>
        <w:t>disease</w:t>
      </w:r>
      <w:r w:rsidRPr="00976E44">
        <w:rPr>
          <w:sz w:val="16"/>
          <w:highlight w:val="green"/>
        </w:rPr>
        <w:t xml:space="preserve">, </w:t>
      </w:r>
      <w:r w:rsidRPr="00976E44">
        <w:rPr>
          <w:rStyle w:val="Emphasis"/>
          <w:highlight w:val="green"/>
        </w:rPr>
        <w:t>financial crises</w:t>
      </w:r>
      <w:r w:rsidRPr="00976E44">
        <w:rPr>
          <w:sz w:val="16"/>
        </w:rPr>
        <w:t xml:space="preserve">, </w:t>
      </w:r>
      <w:r w:rsidRPr="00976E44">
        <w:rPr>
          <w:rStyle w:val="StyleUnderline"/>
        </w:rPr>
        <w:t>sudden</w:t>
      </w:r>
      <w:r w:rsidRPr="00976E44">
        <w:rPr>
          <w:sz w:val="16"/>
        </w:rPr>
        <w:t xml:space="preserve"> </w:t>
      </w:r>
      <w:r w:rsidRPr="00976E44">
        <w:rPr>
          <w:rStyle w:val="Emphasis"/>
          <w:highlight w:val="green"/>
        </w:rPr>
        <w:t>environmental disaster</w:t>
      </w:r>
      <w:r w:rsidRPr="00976E44">
        <w:rPr>
          <w:sz w:val="16"/>
          <w:highlight w:val="green"/>
        </w:rPr>
        <w:t xml:space="preserve">, </w:t>
      </w:r>
      <w:r w:rsidRPr="00976E44">
        <w:rPr>
          <w:rStyle w:val="Emphasis"/>
          <w:highlight w:val="green"/>
        </w:rPr>
        <w:t>terrorism</w:t>
      </w:r>
      <w:r w:rsidRPr="00976E44">
        <w:rPr>
          <w:sz w:val="16"/>
          <w:highlight w:val="green"/>
        </w:rPr>
        <w:t xml:space="preserve"> </w:t>
      </w:r>
      <w:r w:rsidRPr="00976E44">
        <w:rPr>
          <w:rStyle w:val="StyleUnderline"/>
          <w:highlight w:val="green"/>
        </w:rPr>
        <w:t>and</w:t>
      </w:r>
      <w:r w:rsidRPr="00976E44">
        <w:rPr>
          <w:sz w:val="16"/>
          <w:highlight w:val="green"/>
        </w:rPr>
        <w:t xml:space="preserve"> </w:t>
      </w:r>
      <w:r w:rsidRPr="00976E44">
        <w:rPr>
          <w:rStyle w:val="Emphasis"/>
          <w:highlight w:val="green"/>
        </w:rPr>
        <w:t>drug trafficking</w:t>
      </w:r>
      <w:r w:rsidRPr="00976E44">
        <w:rPr>
          <w:sz w:val="16"/>
        </w:rPr>
        <w:t xml:space="preserve"> and so on than weaker states because they have the resources to do so. </w:t>
      </w:r>
      <w:r w:rsidRPr="00976E44">
        <w:rPr>
          <w:rStyle w:val="StyleUnderline"/>
        </w:rPr>
        <w:t>Weaker</w:t>
      </w:r>
      <w:r w:rsidRPr="00976E44">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976E44">
        <w:rPr>
          <w:rStyle w:val="StyleUnderline"/>
        </w:rPr>
        <w:t xml:space="preserve">we are </w:t>
      </w:r>
      <w:r w:rsidRPr="00976E44">
        <w:rPr>
          <w:rStyle w:val="Emphasis"/>
        </w:rPr>
        <w:t>all in this together</w:t>
      </w:r>
      <w:r w:rsidRPr="00976E44">
        <w:rPr>
          <w:sz w:val="16"/>
        </w:rPr>
        <w:t xml:space="preserve">. </w:t>
      </w:r>
      <w:r w:rsidRPr="00976E44">
        <w:rPr>
          <w:rStyle w:val="StyleUnderline"/>
        </w:rPr>
        <w:t>While states tend to pursue interests selfishly</w:t>
      </w:r>
      <w:r w:rsidRPr="00976E44">
        <w:rPr>
          <w:sz w:val="16"/>
        </w:rPr>
        <w:t xml:space="preserve">, the fact remains that </w:t>
      </w:r>
      <w:r w:rsidRPr="00976E44">
        <w:rPr>
          <w:rStyle w:val="StyleUnderline"/>
          <w:highlight w:val="green"/>
        </w:rPr>
        <w:t xml:space="preserve">one state’s trouble can </w:t>
      </w:r>
      <w:r w:rsidRPr="00976E44">
        <w:rPr>
          <w:rStyle w:val="Emphasis"/>
          <w:highlight w:val="green"/>
        </w:rPr>
        <w:t xml:space="preserve">spread </w:t>
      </w:r>
      <w:r w:rsidRPr="00976E44">
        <w:rPr>
          <w:rStyle w:val="Emphasis"/>
        </w:rPr>
        <w:t>throughout the globe</w:t>
      </w:r>
      <w:r w:rsidRPr="00976E44">
        <w:rPr>
          <w:sz w:val="16"/>
        </w:rPr>
        <w:t>. States only exist to give people the chance to practice self-determination and to survive against other states. These are all normative statements and do not reflect reality. This book is an attempt to describe reality divorced from traditional understandings of the state, taking into account changes in our world. The realists that stubbornly defend their theories (</w:t>
      </w:r>
      <w:proofErr w:type="spellStart"/>
      <w:r w:rsidRPr="00976E44">
        <w:rPr>
          <w:sz w:val="16"/>
        </w:rPr>
        <w:t>Kassab</w:t>
      </w:r>
      <w:proofErr w:type="spellEnd"/>
      <w:r w:rsidRPr="00976E44">
        <w:rPr>
          <w:sz w:val="16"/>
        </w:rPr>
        <w:t xml:space="preserve"> and Wu 2014) must take these matters seriously.</w:t>
      </w:r>
    </w:p>
    <w:p w14:paraId="12B7F324" w14:textId="77777777" w:rsidR="000750FC" w:rsidRPr="00976E44" w:rsidRDefault="000750FC" w:rsidP="000750FC"/>
    <w:p w14:paraId="696A4E7F" w14:textId="77777777" w:rsidR="00216B6D" w:rsidRPr="00361031" w:rsidRDefault="00216B6D" w:rsidP="00216B6D">
      <w:pPr>
        <w:rPr>
          <w:u w:val="single"/>
        </w:rPr>
      </w:pPr>
    </w:p>
    <w:p w14:paraId="2E524457" w14:textId="77777777" w:rsidR="00216B6D" w:rsidRDefault="00216B6D" w:rsidP="00216B6D">
      <w:pPr>
        <w:pStyle w:val="Heading3"/>
      </w:pPr>
      <w:r>
        <w:t>1AC – Plan</w:t>
      </w:r>
    </w:p>
    <w:p w14:paraId="25148E28" w14:textId="77777777" w:rsidR="00216B6D" w:rsidRPr="00361031" w:rsidRDefault="00216B6D" w:rsidP="00216B6D">
      <w:pPr>
        <w:pStyle w:val="Heading4"/>
        <w:rPr>
          <w:rFonts w:cs="Calibri"/>
        </w:rPr>
      </w:pPr>
      <w:r w:rsidRPr="00361031">
        <w:rPr>
          <w:rFonts w:cs="Calibri"/>
        </w:rPr>
        <w:t>Plan text: The member nations of the World Trade Organization ought to reduce intellectual property protections for medicines during pandemics.</w:t>
      </w:r>
    </w:p>
    <w:p w14:paraId="209E5220" w14:textId="77777777" w:rsidR="00216B6D" w:rsidRPr="00361031" w:rsidRDefault="00216B6D" w:rsidP="00216B6D"/>
    <w:p w14:paraId="74C154F0" w14:textId="77777777" w:rsidR="00216B6D" w:rsidRPr="00361031" w:rsidRDefault="00216B6D" w:rsidP="00216B6D">
      <w:pPr>
        <w:pStyle w:val="Heading4"/>
        <w:rPr>
          <w:rFonts w:cs="Calibri"/>
        </w:rPr>
      </w:pPr>
      <w:r w:rsidRPr="00361031">
        <w:rPr>
          <w:rFonts w:cs="Calibri"/>
        </w:rPr>
        <w:t xml:space="preserve">Enforcement through </w:t>
      </w:r>
      <w:r w:rsidRPr="00361031">
        <w:rPr>
          <w:rFonts w:cs="Calibri"/>
          <w:u w:val="single"/>
        </w:rPr>
        <w:t>limited IP waivers solve</w:t>
      </w:r>
      <w:r w:rsidRPr="00361031">
        <w:rPr>
          <w:rFonts w:cs="Calibri"/>
        </w:rPr>
        <w:t xml:space="preserve"> – patent term extensions are normal means and solves </w:t>
      </w:r>
      <w:r w:rsidRPr="00361031">
        <w:rPr>
          <w:rFonts w:cs="Calibri"/>
          <w:u w:val="single"/>
        </w:rPr>
        <w:t>innovation</w:t>
      </w:r>
      <w:r w:rsidRPr="00361031">
        <w:rPr>
          <w:rFonts w:cs="Calibri"/>
        </w:rPr>
        <w:t xml:space="preserve"> and </w:t>
      </w:r>
      <w:r w:rsidRPr="00361031">
        <w:rPr>
          <w:rFonts w:cs="Calibri"/>
          <w:u w:val="single"/>
        </w:rPr>
        <w:t>scale-up</w:t>
      </w:r>
      <w:r w:rsidRPr="00361031">
        <w:rPr>
          <w:rFonts w:cs="Calibri"/>
        </w:rPr>
        <w:t>.</w:t>
      </w:r>
    </w:p>
    <w:p w14:paraId="37E467AF" w14:textId="77777777" w:rsidR="00216B6D" w:rsidRPr="00361031" w:rsidRDefault="00216B6D" w:rsidP="00216B6D">
      <w:r w:rsidRPr="00361031">
        <w:rPr>
          <w:rStyle w:val="Style13ptBold"/>
        </w:rPr>
        <w:t>Young and Potts-Szeliga 21</w:t>
      </w:r>
      <w:r w:rsidRPr="00361031">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4" w:history="1">
        <w:r w:rsidRPr="00361031">
          <w:rPr>
            <w:rStyle w:val="Hyperlink"/>
          </w:rPr>
          <w:t>https://www.ipwatchdog.com/2021/07/21/third-option-limited-ip-waiver-solve-pandemic-vaccine-problems/id=135732/</w:t>
        </w:r>
      </w:hyperlink>
      <w:r w:rsidRPr="00361031">
        <w:t>] Justin</w:t>
      </w:r>
    </w:p>
    <w:p w14:paraId="506A7F03" w14:textId="77777777" w:rsidR="00216B6D" w:rsidRPr="00361031" w:rsidRDefault="00216B6D" w:rsidP="00216B6D">
      <w:pPr>
        <w:rPr>
          <w:u w:val="single"/>
        </w:rPr>
      </w:pPr>
      <w:r w:rsidRPr="00361031">
        <w:rPr>
          <w:highlight w:val="green"/>
          <w:u w:val="single"/>
        </w:rPr>
        <w:t>Limited Waiver</w:t>
      </w:r>
      <w:r w:rsidRPr="00361031">
        <w:rPr>
          <w:u w:val="single"/>
        </w:rPr>
        <w:t xml:space="preserve"> Approach</w:t>
      </w:r>
    </w:p>
    <w:p w14:paraId="20977926" w14:textId="77777777" w:rsidR="00216B6D" w:rsidRPr="00361031" w:rsidRDefault="00216B6D" w:rsidP="00216B6D">
      <w:pPr>
        <w:rPr>
          <w:rStyle w:val="Emphasis"/>
        </w:rPr>
      </w:pPr>
      <w:r w:rsidRPr="00361031">
        <w:rPr>
          <w:sz w:val="16"/>
        </w:rPr>
        <w:t xml:space="preserve">This article suggests a third option, between voluntary vaccine donation and the full IP waiver proposal, that may offer a way forward. </w:t>
      </w:r>
      <w:r w:rsidRPr="00361031">
        <w:rPr>
          <w:u w:val="single"/>
        </w:rPr>
        <w:t xml:space="preserve">The third proposed solution is incentivized </w:t>
      </w:r>
      <w:r w:rsidRPr="00361031">
        <w:rPr>
          <w:rStyle w:val="Emphasis"/>
        </w:rPr>
        <w:t>limited IP waivers that could encourage</w:t>
      </w:r>
      <w:r w:rsidRPr="00361031">
        <w:rPr>
          <w:sz w:val="16"/>
        </w:rPr>
        <w:t xml:space="preserve"> (or require) </w:t>
      </w:r>
      <w:r w:rsidRPr="00361031">
        <w:rPr>
          <w:u w:val="single"/>
        </w:rPr>
        <w:t xml:space="preserve">private companies to engage in </w:t>
      </w:r>
      <w:r w:rsidRPr="00361031">
        <w:rPr>
          <w:rStyle w:val="Emphasis"/>
        </w:rPr>
        <w:t xml:space="preserve">licensing agreements with nations to </w:t>
      </w:r>
      <w:r w:rsidRPr="00361031">
        <w:rPr>
          <w:rStyle w:val="Emphasis"/>
          <w:highlight w:val="green"/>
        </w:rPr>
        <w:t xml:space="preserve">share </w:t>
      </w:r>
      <w:r w:rsidRPr="00361031">
        <w:rPr>
          <w:rStyle w:val="Emphasis"/>
        </w:rPr>
        <w:t>some</w:t>
      </w:r>
      <w:r w:rsidRPr="00361031">
        <w:rPr>
          <w:u w:val="single"/>
        </w:rPr>
        <w:t xml:space="preserve">, </w:t>
      </w:r>
      <w:r w:rsidRPr="00361031">
        <w:rPr>
          <w:rStyle w:val="Emphasis"/>
        </w:rPr>
        <w:t>but not all, of the knowledge and designs covering the COVID-19 vaccines</w:t>
      </w:r>
      <w:r w:rsidRPr="00361031">
        <w:rPr>
          <w:sz w:val="16"/>
        </w:rPr>
        <w:t xml:space="preserve"> to the developing world. </w:t>
      </w:r>
      <w:r w:rsidRPr="00361031">
        <w:rPr>
          <w:u w:val="single"/>
        </w:rPr>
        <w:t xml:space="preserve">The limited IP waivers could cover the </w:t>
      </w:r>
      <w:r w:rsidRPr="00361031">
        <w:rPr>
          <w:highlight w:val="green"/>
          <w:u w:val="single"/>
        </w:rPr>
        <w:t>minimum</w:t>
      </w:r>
      <w:r w:rsidRPr="00361031">
        <w:rPr>
          <w:u w:val="single"/>
        </w:rPr>
        <w:t xml:space="preserve"> </w:t>
      </w:r>
      <w:r w:rsidRPr="004D4D43">
        <w:rPr>
          <w:u w:val="single"/>
        </w:rPr>
        <w:t>necessary portions of the</w:t>
      </w:r>
      <w:r w:rsidRPr="00361031">
        <w:rPr>
          <w:u w:val="single"/>
        </w:rPr>
        <w:t xml:space="preserve"> </w:t>
      </w:r>
      <w:r w:rsidRPr="00361031">
        <w:rPr>
          <w:highlight w:val="green"/>
          <w:u w:val="single"/>
        </w:rPr>
        <w:t>tech</w:t>
      </w:r>
      <w:r w:rsidRPr="00361031">
        <w:rPr>
          <w:u w:val="single"/>
        </w:rPr>
        <w:t xml:space="preserve">nology </w:t>
      </w:r>
      <w:r w:rsidRPr="00361031">
        <w:rPr>
          <w:highlight w:val="green"/>
          <w:u w:val="single"/>
        </w:rPr>
        <w:t xml:space="preserve">to produce </w:t>
      </w:r>
      <w:r w:rsidRPr="00361031">
        <w:rPr>
          <w:rStyle w:val="Emphasis"/>
          <w:highlight w:val="green"/>
        </w:rPr>
        <w:t>basic</w:t>
      </w:r>
      <w:r w:rsidRPr="00361031">
        <w:rPr>
          <w:u w:val="single"/>
        </w:rPr>
        <w:t xml:space="preserve"> COVID-19 </w:t>
      </w:r>
      <w:r w:rsidRPr="00361031">
        <w:rPr>
          <w:rStyle w:val="Emphasis"/>
          <w:highlight w:val="green"/>
        </w:rPr>
        <w:t>vaccines</w:t>
      </w:r>
      <w:r w:rsidRPr="00361031">
        <w:rPr>
          <w:sz w:val="16"/>
        </w:rPr>
        <w:t xml:space="preserve">. The waivers could be </w:t>
      </w:r>
      <w:r w:rsidRPr="00361031">
        <w:rPr>
          <w:highlight w:val="green"/>
          <w:u w:val="single"/>
        </w:rPr>
        <w:t xml:space="preserve">limited </w:t>
      </w:r>
      <w:r w:rsidRPr="00361031">
        <w:rPr>
          <w:u w:val="single"/>
        </w:rPr>
        <w:t xml:space="preserve">in time </w:t>
      </w:r>
      <w:r w:rsidRPr="00361031">
        <w:rPr>
          <w:highlight w:val="green"/>
          <w:u w:val="single"/>
        </w:rPr>
        <w:t>to</w:t>
      </w:r>
      <w:r w:rsidRPr="00361031">
        <w:rPr>
          <w:u w:val="single"/>
        </w:rPr>
        <w:t xml:space="preserve"> the </w:t>
      </w:r>
      <w:r w:rsidRPr="00361031">
        <w:rPr>
          <w:rStyle w:val="Emphasis"/>
        </w:rPr>
        <w:t xml:space="preserve">duration of </w:t>
      </w:r>
      <w:r w:rsidRPr="004D4D43">
        <w:rPr>
          <w:rStyle w:val="Emphasis"/>
        </w:rPr>
        <w:t xml:space="preserve">the </w:t>
      </w:r>
      <w:r w:rsidRPr="00361031">
        <w:rPr>
          <w:rStyle w:val="Emphasis"/>
          <w:highlight w:val="green"/>
        </w:rPr>
        <w:t>pandemic</w:t>
      </w:r>
      <w:r w:rsidRPr="00361031">
        <w:rPr>
          <w:u w:val="single"/>
        </w:rPr>
        <w:t>, or another term agreed to by the WTO</w:t>
      </w:r>
      <w:r w:rsidRPr="00361031">
        <w:rPr>
          <w:sz w:val="16"/>
        </w:rPr>
        <w:t xml:space="preserve">. The term could also be defined as </w:t>
      </w:r>
      <w:r w:rsidRPr="00361031">
        <w:rPr>
          <w:highlight w:val="green"/>
          <w:u w:val="single"/>
        </w:rPr>
        <w:t>ending when</w:t>
      </w:r>
      <w:r w:rsidRPr="00361031">
        <w:rPr>
          <w:u w:val="single"/>
        </w:rPr>
        <w:t xml:space="preserve"> widespread </w:t>
      </w:r>
      <w:r w:rsidRPr="004D4D43">
        <w:rPr>
          <w:u w:val="single"/>
        </w:rPr>
        <w:t xml:space="preserve">vaccination and immunity </w:t>
      </w:r>
      <w:r w:rsidRPr="004D4D43">
        <w:rPr>
          <w:highlight w:val="green"/>
          <w:u w:val="single"/>
        </w:rPr>
        <w:t>goals</w:t>
      </w:r>
      <w:r w:rsidRPr="00361031">
        <w:rPr>
          <w:u w:val="single"/>
        </w:rPr>
        <w:t xml:space="preserve"> are </w:t>
      </w:r>
      <w:r w:rsidRPr="00361031">
        <w:rPr>
          <w:highlight w:val="green"/>
          <w:u w:val="single"/>
        </w:rPr>
        <w:t>achieved</w:t>
      </w:r>
      <w:r w:rsidRPr="00361031">
        <w:rPr>
          <w:u w:val="single"/>
        </w:rPr>
        <w:t xml:space="preserve">. The incentive for pharmaceutical companies to support such limited IP waivers could be provided in the </w:t>
      </w:r>
      <w:r w:rsidRPr="00361031">
        <w:rPr>
          <w:rStyle w:val="Emphasis"/>
        </w:rPr>
        <w:t xml:space="preserve">form of </w:t>
      </w:r>
      <w:r w:rsidRPr="00361031">
        <w:rPr>
          <w:rStyle w:val="Emphasis"/>
          <w:highlight w:val="green"/>
        </w:rPr>
        <w:t>patent term extensio</w:t>
      </w:r>
      <w:r w:rsidRPr="00361031">
        <w:rPr>
          <w:rStyle w:val="Emphasis"/>
        </w:rPr>
        <w:t>ns for the technology covered by the limited IP waivers.</w:t>
      </w:r>
    </w:p>
    <w:p w14:paraId="6E0F5F39" w14:textId="77777777" w:rsidR="00216B6D" w:rsidRPr="00361031" w:rsidRDefault="00216B6D" w:rsidP="00216B6D">
      <w:pPr>
        <w:rPr>
          <w:sz w:val="16"/>
        </w:rPr>
      </w:pPr>
      <w:r w:rsidRPr="00361031">
        <w:rPr>
          <w:sz w:val="16"/>
        </w:rPr>
        <w:t xml:space="preserve">Extensions of patent term are already known and widely used. In the U.S., </w:t>
      </w:r>
      <w:r w:rsidRPr="00361031">
        <w:rPr>
          <w:u w:val="single"/>
        </w:rPr>
        <w:t xml:space="preserve">patent term adjustments are </w:t>
      </w:r>
      <w:r w:rsidRPr="00361031">
        <w:rPr>
          <w:rStyle w:val="Emphasis"/>
        </w:rPr>
        <w:t xml:space="preserve">automatically </w:t>
      </w:r>
      <w:r w:rsidRPr="00361031">
        <w:rPr>
          <w:rStyle w:val="Emphasis"/>
          <w:highlight w:val="green"/>
        </w:rPr>
        <w:t>added</w:t>
      </w:r>
      <w:r w:rsidRPr="00361031">
        <w:rPr>
          <w:rStyle w:val="Emphasis"/>
        </w:rPr>
        <w:t xml:space="preserve"> on </w:t>
      </w:r>
      <w:r w:rsidRPr="004D4D43">
        <w:rPr>
          <w:rStyle w:val="Emphasis"/>
        </w:rPr>
        <w:t>to the patent lifespan</w:t>
      </w:r>
      <w:r w:rsidRPr="004D4D43">
        <w:rPr>
          <w:u w:val="single"/>
        </w:rPr>
        <w:t xml:space="preserve"> to account for</w:t>
      </w:r>
      <w:r w:rsidRPr="00361031">
        <w:rPr>
          <w:u w:val="single"/>
        </w:rPr>
        <w:t xml:space="preserve"> any delays by the USPTO in the patent prosecution process</w:t>
      </w:r>
      <w:r w:rsidRPr="00361031">
        <w:rPr>
          <w:sz w:val="16"/>
        </w:rPr>
        <w:t xml:space="preserve">. In some cases, these mechanisms may extend the patent term for years. Patent term extensions also are available for regulatory delays (35 U.S.C. § 156). In particular, </w:t>
      </w:r>
      <w:r w:rsidRPr="00361031">
        <w:rPr>
          <w:u w:val="single"/>
        </w:rPr>
        <w:t xml:space="preserve">patents covering, </w:t>
      </w:r>
      <w:r w:rsidRPr="00361031">
        <w:rPr>
          <w:rStyle w:val="Emphasis"/>
        </w:rPr>
        <w:t>inter alia, drug products approved by the United States Food &amp; Drug Administration may be eligible for up to five years</w:t>
      </w:r>
      <w:r w:rsidRPr="00361031">
        <w:rPr>
          <w:u w:val="single"/>
        </w:rPr>
        <w:t xml:space="preserve"> of additional patent term to give back time</w:t>
      </w:r>
      <w:r w:rsidRPr="00361031">
        <w:rPr>
          <w:sz w:val="16"/>
        </w:rPr>
        <w:t xml:space="preserve"> required to complete the regulatory review process. Both </w:t>
      </w:r>
      <w:r w:rsidRPr="00361031">
        <w:rPr>
          <w:u w:val="single"/>
        </w:rPr>
        <w:t xml:space="preserve">patent term adjustments and patent term extensions arise from activities beyond the control of the pharmaceutical companies. A pandemic patent term extension fashioned after such known extensions could be made </w:t>
      </w:r>
      <w:r w:rsidRPr="00361031">
        <w:rPr>
          <w:rStyle w:val="Emphasis"/>
        </w:rPr>
        <w:t xml:space="preserve">used to </w:t>
      </w:r>
      <w:r w:rsidRPr="00361031">
        <w:rPr>
          <w:rStyle w:val="Emphasis"/>
          <w:highlight w:val="green"/>
        </w:rPr>
        <w:t>compensate</w:t>
      </w:r>
      <w:r w:rsidRPr="00361031">
        <w:rPr>
          <w:sz w:val="16"/>
        </w:rPr>
        <w:t xml:space="preserve"> for the current pressing global health needs.</w:t>
      </w:r>
    </w:p>
    <w:p w14:paraId="5EC5054B" w14:textId="77777777" w:rsidR="00216B6D" w:rsidRPr="00361031" w:rsidRDefault="00216B6D" w:rsidP="00216B6D">
      <w:pPr>
        <w:rPr>
          <w:sz w:val="16"/>
        </w:rPr>
      </w:pPr>
      <w:r w:rsidRPr="00361031">
        <w:rPr>
          <w:sz w:val="16"/>
        </w:rPr>
        <w:t xml:space="preserve">This </w:t>
      </w:r>
      <w:r w:rsidRPr="00361031">
        <w:rPr>
          <w:u w:val="single"/>
        </w:rPr>
        <w:t xml:space="preserve">third proposal </w:t>
      </w:r>
      <w:r w:rsidRPr="00361031">
        <w:rPr>
          <w:rStyle w:val="Emphasis"/>
        </w:rPr>
        <w:t xml:space="preserve">may be </w:t>
      </w:r>
      <w:r w:rsidRPr="00361031">
        <w:rPr>
          <w:rStyle w:val="Emphasis"/>
          <w:highlight w:val="green"/>
        </w:rPr>
        <w:t>achievable at the WTO</w:t>
      </w:r>
      <w:r w:rsidRPr="00361031">
        <w:rPr>
          <w:u w:val="single"/>
        </w:rPr>
        <w:t>.</w:t>
      </w:r>
      <w:r w:rsidRPr="00361031">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361031">
        <w:rPr>
          <w:u w:val="single"/>
        </w:rPr>
        <w:t xml:space="preserve">A </w:t>
      </w:r>
      <w:r w:rsidRPr="00361031">
        <w:rPr>
          <w:rStyle w:val="Emphasis"/>
        </w:rPr>
        <w:t>steep hurdle</w:t>
      </w:r>
      <w:r w:rsidRPr="00361031">
        <w:rPr>
          <w:u w:val="single"/>
        </w:rPr>
        <w:t xml:space="preserve"> is that </w:t>
      </w:r>
      <w:r w:rsidRPr="00361031">
        <w:rPr>
          <w:rStyle w:val="Emphasis"/>
        </w:rPr>
        <w:t>mRNA is a new technology</w:t>
      </w:r>
      <w:r w:rsidRPr="00361031">
        <w:rPr>
          <w:u w:val="single"/>
        </w:rPr>
        <w:t xml:space="preserve">, with </w:t>
      </w:r>
      <w:r w:rsidRPr="00361031">
        <w:rPr>
          <w:rStyle w:val="Emphasis"/>
        </w:rPr>
        <w:t>no machines or experts</w:t>
      </w:r>
      <w:r w:rsidRPr="00361031">
        <w:rPr>
          <w:u w:val="single"/>
        </w:rPr>
        <w:t xml:space="preserve"> for hire. Nonetheless, </w:t>
      </w:r>
      <w:r w:rsidRPr="00361031">
        <w:rPr>
          <w:rStyle w:val="Emphasis"/>
        </w:rPr>
        <w:t>the third solution offers hope</w:t>
      </w:r>
      <w:r w:rsidRPr="00361031">
        <w:rPr>
          <w:u w:val="single"/>
        </w:rPr>
        <w:t xml:space="preserve"> to find a middle ground that may begin to be implemented before the end of the current pandemic</w:t>
      </w:r>
      <w:r w:rsidRPr="00361031">
        <w:rPr>
          <w:sz w:val="16"/>
        </w:rPr>
        <w:t xml:space="preserve"> and be in place for the future.</w:t>
      </w:r>
    </w:p>
    <w:p w14:paraId="4768E430" w14:textId="77777777" w:rsidR="00216B6D" w:rsidRPr="00361031" w:rsidRDefault="00216B6D" w:rsidP="00216B6D">
      <w:pPr>
        <w:rPr>
          <w:sz w:val="16"/>
        </w:rPr>
      </w:pPr>
      <w:r w:rsidRPr="00361031">
        <w:rPr>
          <w:u w:val="single"/>
        </w:rPr>
        <w:t>The patent term extension could be provided for countries with patent offices and could be adapted based on laws and conditions in each country. Pandemic-related patent term extensions</w:t>
      </w:r>
      <w:r w:rsidRPr="00361031">
        <w:rPr>
          <w:sz w:val="16"/>
        </w:rPr>
        <w:t xml:space="preserve"> could be given for a period of time that the compulsory license is in force. With </w:t>
      </w:r>
      <w:r w:rsidRPr="00361031">
        <w:rPr>
          <w:rStyle w:val="Emphasis"/>
        </w:rPr>
        <w:t>current pandemic projections of six months to two years</w:t>
      </w:r>
      <w:r w:rsidRPr="00361031">
        <w:rPr>
          <w:u w:val="single"/>
        </w:rPr>
        <w:t xml:space="preserve"> for sufficient distribution, providing a </w:t>
      </w:r>
      <w:r w:rsidRPr="00361031">
        <w:rPr>
          <w:rStyle w:val="Emphasis"/>
        </w:rPr>
        <w:t>patent term extension is reasonable</w:t>
      </w:r>
      <w:r w:rsidRPr="00361031">
        <w:rPr>
          <w:u w:val="single"/>
        </w:rPr>
        <w:t xml:space="preserve"> and </w:t>
      </w:r>
      <w:r w:rsidRPr="00361031">
        <w:rPr>
          <w:rStyle w:val="Emphasis"/>
        </w:rPr>
        <w:t>in line</w:t>
      </w:r>
      <w:r w:rsidRPr="00361031">
        <w:rPr>
          <w:u w:val="single"/>
        </w:rPr>
        <w:t xml:space="preserve"> with the time period of many patent term extensions</w:t>
      </w:r>
      <w:r w:rsidRPr="00361031">
        <w:rPr>
          <w:sz w:val="16"/>
        </w:rPr>
        <w:t>. Given that most pharmaceutical patents are prosecuted in multiple countries, this provides an incentive to participate in a limited waiver program.</w:t>
      </w:r>
    </w:p>
    <w:p w14:paraId="1E06EC64" w14:textId="77777777" w:rsidR="00216B6D" w:rsidRPr="00361031" w:rsidRDefault="00216B6D" w:rsidP="00216B6D">
      <w:pPr>
        <w:rPr>
          <w:sz w:val="16"/>
        </w:rPr>
      </w:pPr>
      <w:r w:rsidRPr="00361031">
        <w:rPr>
          <w:sz w:val="16"/>
        </w:rPr>
        <w:t>Let’s Not Repeat Past Mistakes</w:t>
      </w:r>
    </w:p>
    <w:p w14:paraId="0AA781D6" w14:textId="77777777" w:rsidR="00216B6D" w:rsidRPr="00361031" w:rsidRDefault="00216B6D" w:rsidP="00216B6D">
      <w:pPr>
        <w:rPr>
          <w:sz w:val="16"/>
        </w:rPr>
      </w:pPr>
      <w:r w:rsidRPr="00361031">
        <w:rPr>
          <w:sz w:val="16"/>
        </w:rPr>
        <w:t xml:space="preserve">It’s been a century since the last pandemic devastated the globe and the only certainty is that this will not be the </w:t>
      </w:r>
      <w:r w:rsidRPr="004D4D43">
        <w:rPr>
          <w:sz w:val="16"/>
        </w:rPr>
        <w:t xml:space="preserve">last pandemic. </w:t>
      </w:r>
      <w:r w:rsidRPr="004D4D43">
        <w:rPr>
          <w:u w:val="single"/>
        </w:rPr>
        <w:t xml:space="preserve">Solutions created today lay a </w:t>
      </w:r>
      <w:r w:rsidRPr="004D4D43">
        <w:rPr>
          <w:rStyle w:val="Emphasis"/>
        </w:rPr>
        <w:t>foundation for mitigation of the next pandemic</w:t>
      </w:r>
      <w:r w:rsidRPr="004D4D43">
        <w:rPr>
          <w:sz w:val="16"/>
        </w:rPr>
        <w:t xml:space="preserve">. It’s been said that those who refuse to learn from history are doomed to repeat it, a thought too painful to contemplate with a pandemic. </w:t>
      </w:r>
      <w:r w:rsidRPr="004D4D43">
        <w:rPr>
          <w:u w:val="single"/>
        </w:rPr>
        <w:t xml:space="preserve">The </w:t>
      </w:r>
      <w:r w:rsidRPr="004D4D43">
        <w:rPr>
          <w:rStyle w:val="Emphasis"/>
        </w:rPr>
        <w:t>industrial</w:t>
      </w:r>
      <w:r w:rsidRPr="004D4D43">
        <w:rPr>
          <w:u w:val="single"/>
        </w:rPr>
        <w:t xml:space="preserve"> </w:t>
      </w:r>
      <w:r w:rsidRPr="004D4D43">
        <w:rPr>
          <w:rStyle w:val="Emphasis"/>
        </w:rPr>
        <w:t>nations</w:t>
      </w:r>
      <w:r w:rsidRPr="004D4D43">
        <w:rPr>
          <w:u w:val="single"/>
        </w:rPr>
        <w:t xml:space="preserve"> of the world have technology that others are literally </w:t>
      </w:r>
      <w:r w:rsidRPr="004D4D43">
        <w:rPr>
          <w:rStyle w:val="Emphasis"/>
        </w:rPr>
        <w:t>dying</w:t>
      </w:r>
      <w:r w:rsidRPr="004D4D43">
        <w:rPr>
          <w:u w:val="single"/>
        </w:rPr>
        <w:t xml:space="preserve"> to obtain—a high price to pay. Incentivized limited IP waivers</w:t>
      </w:r>
      <w:r w:rsidRPr="00361031">
        <w:rPr>
          <w:u w:val="single"/>
        </w:rPr>
        <w:t xml:space="preserve"> may offer a compromise to </w:t>
      </w:r>
      <w:r w:rsidRPr="00361031">
        <w:rPr>
          <w:rStyle w:val="Emphasis"/>
          <w:highlight w:val="green"/>
        </w:rPr>
        <w:t>bridge the gap</w:t>
      </w:r>
      <w:r w:rsidRPr="00361031">
        <w:rPr>
          <w:rStyle w:val="Emphasis"/>
        </w:rPr>
        <w:t xml:space="preserve"> between maintaining IP rights</w:t>
      </w:r>
      <w:r w:rsidRPr="00361031">
        <w:rPr>
          <w:sz w:val="16"/>
        </w:rPr>
        <w:t xml:space="preserve"> (and thus relying on charity alone) and arbitrary compulsory licensing that could deter the technological investment to create life-saving solutions in the future.</w:t>
      </w:r>
    </w:p>
    <w:p w14:paraId="31810AA0" w14:textId="77777777" w:rsidR="000750FC" w:rsidRPr="001035E7" w:rsidRDefault="000750FC" w:rsidP="000750FC">
      <w:pPr>
        <w:rPr>
          <w:rFonts w:asciiTheme="minorHAnsi" w:hAnsiTheme="minorHAnsi" w:cstheme="minorHAnsi"/>
          <w:b/>
          <w:iCs/>
          <w:u w:val="single"/>
        </w:rPr>
      </w:pPr>
    </w:p>
    <w:p w14:paraId="3E816721" w14:textId="77777777" w:rsidR="000750FC" w:rsidRPr="001035E7" w:rsidRDefault="000750FC" w:rsidP="000750FC">
      <w:pPr>
        <w:pStyle w:val="Heading4"/>
        <w:rPr>
          <w:rFonts w:asciiTheme="minorHAnsi" w:hAnsiTheme="minorHAnsi" w:cstheme="minorHAnsi"/>
          <w:u w:val="single"/>
        </w:rPr>
      </w:pPr>
      <w:r w:rsidRPr="001035E7">
        <w:rPr>
          <w:rFonts w:asciiTheme="minorHAnsi" w:hAnsiTheme="minorHAnsi" w:cstheme="minorHAnsi"/>
          <w:u w:val="single"/>
        </w:rPr>
        <w:t>Perception</w:t>
      </w:r>
      <w:r w:rsidRPr="001035E7">
        <w:rPr>
          <w:rFonts w:asciiTheme="minorHAnsi" w:hAnsiTheme="minorHAnsi" w:cstheme="minorHAnsi"/>
        </w:rPr>
        <w:t xml:space="preserve"> alone solves, regardless of success, issuing the waiver is a sign of goodwill that </w:t>
      </w:r>
      <w:r w:rsidRPr="001035E7">
        <w:rPr>
          <w:rFonts w:asciiTheme="minorHAnsi" w:hAnsiTheme="minorHAnsi" w:cstheme="minorHAnsi"/>
          <w:u w:val="single"/>
        </w:rPr>
        <w:t>shores up</w:t>
      </w:r>
      <w:r w:rsidRPr="001035E7">
        <w:rPr>
          <w:rFonts w:asciiTheme="minorHAnsi" w:hAnsiTheme="minorHAnsi" w:cstheme="minorHAnsi"/>
        </w:rPr>
        <w:t xml:space="preserve"> legitimacy</w:t>
      </w:r>
    </w:p>
    <w:p w14:paraId="055E3003" w14:textId="77777777" w:rsidR="000750FC" w:rsidRPr="001035E7" w:rsidRDefault="000750FC" w:rsidP="000750FC">
      <w:pPr>
        <w:rPr>
          <w:rFonts w:asciiTheme="minorHAnsi" w:hAnsiTheme="minorHAnsi" w:cstheme="minorHAnsi"/>
        </w:rPr>
      </w:pPr>
      <w:proofErr w:type="spellStart"/>
      <w:r w:rsidRPr="001035E7">
        <w:rPr>
          <w:rStyle w:val="Style13ptBold"/>
          <w:rFonts w:asciiTheme="minorHAnsi" w:hAnsiTheme="minorHAnsi" w:cstheme="minorHAnsi"/>
        </w:rPr>
        <w:t>Winslett</w:t>
      </w:r>
      <w:proofErr w:type="spellEnd"/>
      <w:r w:rsidRPr="001035E7">
        <w:rPr>
          <w:rStyle w:val="Style13ptBold"/>
          <w:rFonts w:asciiTheme="minorHAnsi" w:hAnsiTheme="minorHAnsi" w:cstheme="minorHAnsi"/>
        </w:rPr>
        <w:t xml:space="preserve"> 5-27</w:t>
      </w:r>
      <w:r w:rsidRPr="001035E7">
        <w:rPr>
          <w:rFonts w:asciiTheme="minorHAnsi" w:hAnsiTheme="minorHAnsi" w:cstheme="minorHAnsi"/>
        </w:rPr>
        <w:t xml:space="preserve">, Gary </w:t>
      </w:r>
      <w:proofErr w:type="spellStart"/>
      <w:r w:rsidRPr="001035E7">
        <w:rPr>
          <w:rFonts w:asciiTheme="minorHAnsi" w:hAnsiTheme="minorHAnsi" w:cstheme="minorHAnsi"/>
        </w:rPr>
        <w:t>Winslett</w:t>
      </w:r>
      <w:proofErr w:type="spellEnd"/>
      <w:r w:rsidRPr="001035E7">
        <w:rPr>
          <w:rFonts w:asciiTheme="minorHAnsi" w:hAnsiTheme="minorHAnsi" w:cstheme="minorHAnsi"/>
        </w:rPr>
        <w:t xml:space="preserve"> is an associate fellow for finance and trade at the R Street Institute. He is also an assistant professor of political science at Middlebury College. May 27, 2021. National Interest, “The Political Significance of the TRIPS Waiver” </w:t>
      </w:r>
      <w:hyperlink r:id="rId15" w:history="1">
        <w:r w:rsidRPr="001035E7">
          <w:rPr>
            <w:rStyle w:val="Hyperlink"/>
            <w:rFonts w:asciiTheme="minorHAnsi" w:hAnsiTheme="minorHAnsi" w:cstheme="minorHAnsi"/>
          </w:rPr>
          <w:t>https://nationalinterest.org/feature/political-significance-trips-waiver-186246</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0964A076" w14:textId="77777777" w:rsidR="000750FC" w:rsidRPr="001035E7" w:rsidRDefault="000750FC" w:rsidP="000750FC">
      <w:pPr>
        <w:rPr>
          <w:rFonts w:asciiTheme="minorHAnsi" w:hAnsiTheme="minorHAnsi" w:cstheme="minorHAnsi"/>
          <w:sz w:val="16"/>
        </w:rPr>
      </w:pPr>
      <w:r w:rsidRPr="001035E7">
        <w:rPr>
          <w:rFonts w:asciiTheme="minorHAnsi" w:hAnsiTheme="minorHAnsi" w:cstheme="minorHAnsi"/>
          <w:sz w:val="16"/>
        </w:rPr>
        <w:t xml:space="preserve">Fourth, the U.S. government supporting a limited </w:t>
      </w:r>
      <w:r w:rsidRPr="001035E7">
        <w:rPr>
          <w:rStyle w:val="StyleUnderline"/>
          <w:rFonts w:asciiTheme="minorHAnsi" w:hAnsiTheme="minorHAnsi" w:cstheme="minorHAnsi"/>
          <w:highlight w:val="green"/>
        </w:rPr>
        <w:t xml:space="preserve">TRIPS waiver is a </w:t>
      </w:r>
      <w:r w:rsidRPr="001035E7">
        <w:rPr>
          <w:rStyle w:val="Emphasis"/>
          <w:rFonts w:asciiTheme="minorHAnsi" w:hAnsiTheme="minorHAnsi" w:cstheme="minorHAnsi"/>
          <w:highlight w:val="green"/>
        </w:rPr>
        <w:t>massive step</w:t>
      </w:r>
      <w:r w:rsidRPr="001035E7">
        <w:rPr>
          <w:rStyle w:val="StyleUnderline"/>
          <w:rFonts w:asciiTheme="minorHAnsi" w:hAnsiTheme="minorHAnsi" w:cstheme="minorHAnsi"/>
          <w:highlight w:val="green"/>
        </w:rPr>
        <w:t xml:space="preserve"> toward rebuilding the</w:t>
      </w:r>
      <w:r w:rsidRPr="001035E7">
        <w:rPr>
          <w:rStyle w:val="StyleUnderline"/>
          <w:rFonts w:asciiTheme="minorHAnsi" w:hAnsiTheme="minorHAnsi" w:cstheme="minorHAnsi"/>
        </w:rPr>
        <w:t xml:space="preserve"> </w:t>
      </w:r>
      <w:r w:rsidRPr="001035E7">
        <w:rPr>
          <w:rStyle w:val="Emphasis"/>
          <w:rFonts w:asciiTheme="minorHAnsi" w:hAnsiTheme="minorHAnsi" w:cstheme="minorHAnsi"/>
          <w:highlight w:val="green"/>
        </w:rPr>
        <w:t>perceived legitimacy</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of the WTO</w:t>
      </w:r>
      <w:r w:rsidRPr="001035E7">
        <w:rPr>
          <w:rFonts w:asciiTheme="minorHAnsi" w:hAnsiTheme="minorHAnsi" w:cstheme="minorHAnsi"/>
          <w:sz w:val="16"/>
        </w:rPr>
        <w:t xml:space="preserve">. The </w:t>
      </w:r>
      <w:r w:rsidRPr="001035E7">
        <w:rPr>
          <w:rStyle w:val="StyleUnderline"/>
          <w:rFonts w:asciiTheme="minorHAnsi" w:hAnsiTheme="minorHAnsi" w:cstheme="minorHAnsi"/>
          <w:highlight w:val="green"/>
        </w:rPr>
        <w:t>perception that the WTO was slowing the global response to</w:t>
      </w:r>
      <w:r w:rsidRPr="001035E7">
        <w:rPr>
          <w:rStyle w:val="StyleUnderline"/>
          <w:rFonts w:asciiTheme="minorHAnsi" w:hAnsiTheme="minorHAnsi" w:cstheme="minorHAnsi"/>
        </w:rPr>
        <w:t xml:space="preserve"> the </w:t>
      </w:r>
      <w:r w:rsidRPr="001035E7">
        <w:rPr>
          <w:rStyle w:val="StyleUnderline"/>
          <w:rFonts w:asciiTheme="minorHAnsi" w:hAnsiTheme="minorHAnsi" w:cstheme="minorHAnsi"/>
          <w:highlight w:val="green"/>
        </w:rPr>
        <w:t>corona</w:t>
      </w:r>
      <w:r w:rsidRPr="001035E7">
        <w:rPr>
          <w:rStyle w:val="StyleUnderline"/>
          <w:rFonts w:asciiTheme="minorHAnsi" w:hAnsiTheme="minorHAnsi" w:cstheme="minorHAnsi"/>
        </w:rPr>
        <w:t xml:space="preserve">virus, </w:t>
      </w:r>
      <w:r w:rsidRPr="001035E7">
        <w:rPr>
          <w:rStyle w:val="StyleUnderline"/>
          <w:rFonts w:asciiTheme="minorHAnsi" w:hAnsiTheme="minorHAnsi" w:cstheme="minorHAnsi"/>
          <w:highlight w:val="green"/>
        </w:rPr>
        <w:t>however</w:t>
      </w:r>
      <w:r w:rsidRPr="001035E7">
        <w:rPr>
          <w:rStyle w:val="StyleUnderline"/>
          <w:rFonts w:asciiTheme="minorHAnsi" w:hAnsiTheme="minorHAnsi" w:cstheme="minorHAnsi"/>
        </w:rPr>
        <w:t xml:space="preserve"> oversimplified and </w:t>
      </w:r>
      <w:r w:rsidRPr="001035E7">
        <w:rPr>
          <w:rStyle w:val="StyleUnderline"/>
          <w:rFonts w:asciiTheme="minorHAnsi" w:hAnsiTheme="minorHAnsi" w:cstheme="minorHAnsi"/>
          <w:highlight w:val="green"/>
        </w:rPr>
        <w:t>unfair</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 xml:space="preserve">would have been </w:t>
      </w:r>
      <w:r w:rsidRPr="001035E7">
        <w:rPr>
          <w:rStyle w:val="StyleUnderline"/>
          <w:rFonts w:asciiTheme="minorHAnsi" w:hAnsiTheme="minorHAnsi" w:cstheme="minorHAnsi"/>
        </w:rPr>
        <w:t xml:space="preserve">a potentially </w:t>
      </w:r>
      <w:r w:rsidRPr="001035E7">
        <w:rPr>
          <w:rStyle w:val="Emphasis"/>
          <w:rFonts w:asciiTheme="minorHAnsi" w:hAnsiTheme="minorHAnsi" w:cstheme="minorHAnsi"/>
          <w:highlight w:val="green"/>
        </w:rPr>
        <w:t xml:space="preserve">devastating </w:t>
      </w:r>
      <w:r w:rsidRPr="001035E7">
        <w:rPr>
          <w:rStyle w:val="Emphasis"/>
          <w:rFonts w:asciiTheme="minorHAnsi" w:hAnsiTheme="minorHAnsi" w:cstheme="minorHAnsi"/>
        </w:rPr>
        <w:t>blow</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to an institution</w:t>
      </w:r>
      <w:r w:rsidRPr="001035E7">
        <w:rPr>
          <w:rStyle w:val="StyleUnderline"/>
          <w:rFonts w:asciiTheme="minorHAnsi" w:hAnsiTheme="minorHAnsi" w:cstheme="minorHAnsi"/>
        </w:rPr>
        <w:t xml:space="preserve"> that has </w:t>
      </w:r>
      <w:r w:rsidRPr="001035E7">
        <w:rPr>
          <w:rStyle w:val="StyleUnderline"/>
          <w:rFonts w:asciiTheme="minorHAnsi" w:hAnsiTheme="minorHAnsi" w:cstheme="minorHAnsi"/>
          <w:highlight w:val="green"/>
        </w:rPr>
        <w:t>already</w:t>
      </w:r>
      <w:r w:rsidRPr="001035E7">
        <w:rPr>
          <w:rStyle w:val="StyleUnderline"/>
          <w:rFonts w:asciiTheme="minorHAnsi" w:hAnsiTheme="minorHAnsi" w:cstheme="minorHAnsi"/>
        </w:rPr>
        <w:t xml:space="preserve"> been </w:t>
      </w:r>
      <w:r w:rsidRPr="001035E7">
        <w:rPr>
          <w:rStyle w:val="StyleUnderline"/>
          <w:rFonts w:asciiTheme="minorHAnsi" w:hAnsiTheme="minorHAnsi" w:cstheme="minorHAnsi"/>
          <w:highlight w:val="green"/>
        </w:rPr>
        <w:t>under attack</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A TRIPS waiver buys</w:t>
      </w:r>
      <w:r w:rsidRPr="001035E7">
        <w:rPr>
          <w:rStyle w:val="StyleUnderline"/>
          <w:rFonts w:asciiTheme="minorHAnsi" w:hAnsiTheme="minorHAnsi" w:cstheme="minorHAnsi"/>
        </w:rPr>
        <w:t xml:space="preserve"> </w:t>
      </w:r>
      <w:r w:rsidRPr="001035E7">
        <w:rPr>
          <w:rStyle w:val="Emphasis"/>
          <w:rFonts w:asciiTheme="minorHAnsi" w:hAnsiTheme="minorHAnsi" w:cstheme="minorHAnsi"/>
          <w:highlight w:val="green"/>
        </w:rPr>
        <w:t>considerable goodwill</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from developing countries</w:t>
      </w:r>
      <w:r w:rsidRPr="001035E7">
        <w:rPr>
          <w:rFonts w:asciiTheme="minorHAnsi" w:hAnsiTheme="minorHAnsi" w:cstheme="minorHAnsi"/>
          <w:sz w:val="16"/>
        </w:rPr>
        <w:t xml:space="preserve">.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p>
    <w:p w14:paraId="746C7946" w14:textId="77777777" w:rsidR="000750FC" w:rsidRPr="001035E7" w:rsidRDefault="000750FC" w:rsidP="000750FC">
      <w:pPr>
        <w:rPr>
          <w:rFonts w:asciiTheme="minorHAnsi" w:hAnsiTheme="minorHAnsi" w:cstheme="minorHAnsi"/>
        </w:rPr>
      </w:pPr>
    </w:p>
    <w:p w14:paraId="35E4F41E" w14:textId="77777777" w:rsidR="00216B6D" w:rsidRPr="00976E44" w:rsidRDefault="00216B6D" w:rsidP="00216B6D">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2B75FCF7" w14:textId="77777777" w:rsidR="00216B6D" w:rsidRPr="00976E44" w:rsidRDefault="00216B6D" w:rsidP="00216B6D">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16" w:history="1">
        <w:r w:rsidRPr="00976E44">
          <w:rPr>
            <w:rStyle w:val="Hyperlink"/>
          </w:rPr>
          <w:t>https://www.helsinkitimes.fi/columns/columns/viewpoint/18561-science-has-delivered-will-the-wto-deliver.html</w:t>
        </w:r>
      </w:hyperlink>
      <w:r w:rsidRPr="00976E44">
        <w:t>] Justin</w:t>
      </w:r>
    </w:p>
    <w:p w14:paraId="68764FF1" w14:textId="77777777" w:rsidR="00216B6D" w:rsidRPr="00976E44" w:rsidRDefault="00216B6D" w:rsidP="00216B6D">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p>
    <w:p w14:paraId="1DE5C3F1" w14:textId="77777777" w:rsidR="00216B6D" w:rsidRPr="00976E44" w:rsidRDefault="00216B6D" w:rsidP="00216B6D">
      <w:pPr>
        <w:rPr>
          <w:u w:val="single"/>
        </w:rPr>
      </w:pPr>
      <w:r w:rsidRPr="00976E44">
        <w:rPr>
          <w:u w:val="single"/>
        </w:rPr>
        <w:t xml:space="preserve">A proposal by India, South Africa and eight other countries calls on the World Trade Organisation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known as TRIPS, for a limited period of time.</w:t>
      </w:r>
    </w:p>
    <w:p w14:paraId="129AC3E7" w14:textId="77777777" w:rsidR="00216B6D" w:rsidRPr="00976E44" w:rsidRDefault="00216B6D" w:rsidP="00216B6D">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p>
    <w:p w14:paraId="565A361B" w14:textId="77777777" w:rsidR="00216B6D" w:rsidRPr="00976E44" w:rsidRDefault="00216B6D" w:rsidP="00216B6D">
      <w:pPr>
        <w:rPr>
          <w:sz w:val="16"/>
        </w:rPr>
      </w:pPr>
      <w:r w:rsidRPr="00976E44">
        <w:rPr>
          <w:sz w:val="16"/>
        </w:rPr>
        <w:t xml:space="preserve">Unprecedented times call for unorthodox measures. We saw this in the efficacy of strict lockdowns for a limited period, as a policy intervention, in curtailing the spread of the </w:t>
      </w:r>
      <w:proofErr w:type="spellStart"/>
      <w:r w:rsidRPr="00976E44">
        <w:rPr>
          <w:sz w:val="16"/>
        </w:rPr>
        <w:t>pandemic.International</w:t>
      </w:r>
      <w:proofErr w:type="spell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5DDA84B2" w14:textId="77777777" w:rsidR="00216B6D" w:rsidRPr="00976E44" w:rsidRDefault="00216B6D" w:rsidP="00216B6D">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2321872B" w14:textId="77777777" w:rsidR="00216B6D" w:rsidRPr="00976E44" w:rsidRDefault="00216B6D" w:rsidP="00216B6D">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584B42AE" w14:textId="77777777" w:rsidR="00216B6D" w:rsidRPr="00976E44" w:rsidRDefault="00216B6D" w:rsidP="00216B6D">
      <w:pPr>
        <w:rPr>
          <w:sz w:val="16"/>
        </w:rPr>
      </w:pPr>
      <w:r w:rsidRPr="00976E44">
        <w:rPr>
          <w:sz w:val="16"/>
        </w:rPr>
        <w:t>Why existing flexibilities under the TRIPS Agreement are not enough</w:t>
      </w:r>
    </w:p>
    <w:p w14:paraId="5A49E0AE" w14:textId="77777777" w:rsidR="00216B6D" w:rsidRPr="00976E44" w:rsidRDefault="00216B6D" w:rsidP="00216B6D">
      <w:pPr>
        <w:rPr>
          <w:sz w:val="16"/>
        </w:rPr>
      </w:pP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5F3D5A63" w14:textId="77777777" w:rsidR="00216B6D" w:rsidRPr="00976E44" w:rsidRDefault="00216B6D" w:rsidP="00216B6D">
      <w:pPr>
        <w:rPr>
          <w:sz w:val="16"/>
        </w:rPr>
      </w:pPr>
      <w:r w:rsidRPr="00976E44">
        <w:rPr>
          <w:sz w:val="16"/>
        </w:rPr>
        <w:t>Why is there a need to go beyond existing global cooperation initiatives?</w:t>
      </w:r>
    </w:p>
    <w:p w14:paraId="4FC16660" w14:textId="77777777" w:rsidR="00216B6D" w:rsidRPr="00976E44" w:rsidRDefault="00216B6D" w:rsidP="00216B6D">
      <w:pPr>
        <w:rPr>
          <w:sz w:val="16"/>
        </w:rPr>
      </w:pPr>
      <w:r w:rsidRPr="00976E44">
        <w:rPr>
          <w:sz w:val="16"/>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p>
    <w:p w14:paraId="4981459E" w14:textId="77777777" w:rsidR="00216B6D" w:rsidRPr="00976E44" w:rsidRDefault="00216B6D" w:rsidP="00216B6D">
      <w:pPr>
        <w:rPr>
          <w:sz w:val="16"/>
        </w:rPr>
      </w:pPr>
      <w:r w:rsidRPr="00976E44">
        <w:rPr>
          <w:sz w:val="16"/>
        </w:rPr>
        <w:t>Past experience</w:t>
      </w:r>
    </w:p>
    <w:p w14:paraId="7F58A8F1" w14:textId="77777777" w:rsidR="00216B6D" w:rsidRPr="00976E44" w:rsidRDefault="00216B6D" w:rsidP="00216B6D">
      <w:pPr>
        <w:rPr>
          <w:u w:val="single"/>
        </w:rPr>
      </w:pP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075630FF" w14:textId="77777777" w:rsidR="00216B6D" w:rsidRPr="00976E44" w:rsidRDefault="00216B6D" w:rsidP="00216B6D">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10A25B77" w14:textId="77777777" w:rsidR="00216B6D" w:rsidRPr="00976E44" w:rsidRDefault="00216B6D" w:rsidP="00216B6D">
      <w:pPr>
        <w:rPr>
          <w:sz w:val="16"/>
        </w:rPr>
      </w:pPr>
      <w:r w:rsidRPr="00976E44">
        <w:rPr>
          <w:sz w:val="16"/>
        </w:rPr>
        <w:t>Way forward</w:t>
      </w:r>
    </w:p>
    <w:p w14:paraId="3F9B99E1" w14:textId="77777777" w:rsidR="00216B6D" w:rsidRPr="00976E44" w:rsidRDefault="00216B6D" w:rsidP="00216B6D">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4F6B28AD" w14:textId="77777777" w:rsidR="00216B6D" w:rsidRPr="00976E44" w:rsidRDefault="00216B6D" w:rsidP="00216B6D">
      <w:pPr>
        <w:rPr>
          <w:sz w:val="16"/>
        </w:rPr>
      </w:pPr>
      <w:r w:rsidRPr="00976E44">
        <w:rPr>
          <w:sz w:val="16"/>
        </w:rPr>
        <w:t>While making the vaccines available was a test of science, making them accessible and affordable is going to be a test of humanity. History should remember us for the “AAA rating” i.e. for Availability, Accessibility and Affordability of Covid19 vaccines and treatments and not for a single “A rating” for Availability only. Our future generations deserve nothing less.</w:t>
      </w:r>
    </w:p>
    <w:p w14:paraId="5D0449D1" w14:textId="77777777" w:rsidR="00216B6D" w:rsidRPr="00976E44" w:rsidRDefault="00216B6D" w:rsidP="00216B6D">
      <w:pPr>
        <w:rPr>
          <w:sz w:val="16"/>
        </w:rPr>
      </w:pPr>
    </w:p>
    <w:p w14:paraId="0890B005" w14:textId="77777777" w:rsidR="00216B6D" w:rsidRPr="00976E44" w:rsidRDefault="00216B6D" w:rsidP="00216B6D">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31BD622B" w14:textId="77777777" w:rsidR="00216B6D" w:rsidRPr="00976E44" w:rsidRDefault="00216B6D" w:rsidP="00216B6D">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496BE7DC" w14:textId="77777777" w:rsidR="00216B6D" w:rsidRPr="00976E44" w:rsidRDefault="00216B6D" w:rsidP="00216B6D">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3F40D981" w14:textId="77777777" w:rsidR="00216B6D" w:rsidRDefault="00216B6D" w:rsidP="00216B6D"/>
    <w:p w14:paraId="676EE378" w14:textId="77777777" w:rsidR="00216B6D" w:rsidRDefault="00216B6D" w:rsidP="00216B6D">
      <w:pPr>
        <w:pStyle w:val="Heading3"/>
      </w:pPr>
      <w:r>
        <w:t>1AC – FW</w:t>
      </w:r>
    </w:p>
    <w:p w14:paraId="2419623D" w14:textId="77777777" w:rsidR="00216B6D" w:rsidRPr="00192D33" w:rsidRDefault="00216B6D" w:rsidP="00216B6D">
      <w:pPr>
        <w:pStyle w:val="Heading4"/>
      </w:pPr>
      <w:r>
        <w:t>The standard is maximizing expected well-being, or hedonistic act utilitarianism.</w:t>
      </w:r>
    </w:p>
    <w:p w14:paraId="7CDA8A5C" w14:textId="77777777" w:rsidR="00216B6D" w:rsidRPr="00A3034A" w:rsidRDefault="00216B6D" w:rsidP="00216B6D">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66FAE135" w14:textId="77777777" w:rsidR="00216B6D" w:rsidRPr="00192D33" w:rsidRDefault="00216B6D" w:rsidP="00216B6D">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w:t>
      </w:r>
      <w:proofErr w:type="spellStart"/>
      <w:r w:rsidRPr="00192D33">
        <w:rPr>
          <w:rFonts w:asciiTheme="minorHAnsi" w:hAnsiTheme="minorHAnsi" w:cstheme="minorHAnsi"/>
        </w:rPr>
        <w:t>Rajendra</w:t>
      </w:r>
      <w:proofErr w:type="spellEnd"/>
      <w:r w:rsidRPr="00192D33">
        <w:rPr>
          <w:rFonts w:asciiTheme="minorHAnsi" w:hAnsiTheme="minorHAnsi" w:cstheme="minorHAnsi"/>
        </w:rPr>
        <w:t xml:space="preserve">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419E9CC6" w14:textId="77777777" w:rsidR="00216B6D" w:rsidRPr="00470C63" w:rsidRDefault="00216B6D" w:rsidP="00216B6D">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primary reward functions</w:t>
      </w:r>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first of all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is organized like a computer keyboard, with particular stimulus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amygdala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CF12EB1" w14:textId="77777777" w:rsidR="00216B6D" w:rsidRDefault="00216B6D" w:rsidP="00216B6D">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1DE81F4B" w14:textId="0ABEB558" w:rsidR="00216B6D" w:rsidRPr="00361031" w:rsidRDefault="007011BA" w:rsidP="00216B6D">
      <w:pPr>
        <w:pStyle w:val="Heading4"/>
        <w:rPr>
          <w:rFonts w:cs="Calibri"/>
        </w:rPr>
      </w:pPr>
      <w:r>
        <w:t>3</w:t>
      </w:r>
      <w:r w:rsidR="00216B6D">
        <w:rPr>
          <w:rFonts w:cs="Calibri"/>
        </w:rPr>
        <w:t xml:space="preserve">] </w:t>
      </w:r>
      <w:r w:rsidR="00216B6D" w:rsidRPr="00361031">
        <w:rPr>
          <w:rFonts w:cs="Calibri"/>
        </w:rPr>
        <w:t xml:space="preserve">Util is key to </w:t>
      </w:r>
      <w:r w:rsidR="00216B6D" w:rsidRPr="00361031">
        <w:rPr>
          <w:rFonts w:cs="Calibri"/>
          <w:u w:val="single"/>
        </w:rPr>
        <w:t>debates about IP</w:t>
      </w:r>
      <w:r w:rsidR="00216B6D" w:rsidRPr="00361031">
        <w:rPr>
          <w:rFonts w:cs="Calibri"/>
        </w:rPr>
        <w:t>.</w:t>
      </w:r>
    </w:p>
    <w:p w14:paraId="6D054D7F" w14:textId="77777777" w:rsidR="00216B6D" w:rsidRPr="00361031" w:rsidRDefault="00216B6D" w:rsidP="00216B6D">
      <w:r w:rsidRPr="00361031">
        <w:rPr>
          <w:rStyle w:val="Style13ptBold"/>
        </w:rPr>
        <w:t>Kar 19</w:t>
      </w:r>
      <w:r w:rsidRPr="00361031">
        <w:t xml:space="preserve"> [Mohit; Writer at the Original Position; “Utilitarianism in the Context of Intellectual Property,” The Original Position; 9/18/19; </w:t>
      </w:r>
      <w:hyperlink r:id="rId18" w:history="1">
        <w:r w:rsidRPr="00361031">
          <w:rPr>
            <w:rStyle w:val="Hyperlink"/>
          </w:rPr>
          <w:t>https://originalpositionnluj.wordpress.com/2019/09/18/utilitarianism-in-the-context-of-intellectual-property/</w:t>
        </w:r>
      </w:hyperlink>
      <w:r w:rsidRPr="00361031">
        <w:t>] Justin</w:t>
      </w:r>
    </w:p>
    <w:p w14:paraId="7F7AE563" w14:textId="77777777" w:rsidR="00216B6D" w:rsidRPr="00361031" w:rsidRDefault="00216B6D" w:rsidP="00216B6D">
      <w:r w:rsidRPr="00361031">
        <w:rPr>
          <w:sz w:val="16"/>
        </w:rPr>
        <w:t xml:space="preserve">Jeremy Bentham is known as the founder of modern utilitarianism. He believed in </w:t>
      </w:r>
      <w:r w:rsidRPr="00361031">
        <w:rPr>
          <w:u w:val="single"/>
        </w:rPr>
        <w:t xml:space="preserve">production of the </w:t>
      </w:r>
      <w:r w:rsidRPr="00361031">
        <w:rPr>
          <w:rStyle w:val="Emphasis"/>
        </w:rPr>
        <w:t>greatest possible quantity of happiness</w:t>
      </w:r>
      <w:r w:rsidRPr="00361031">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361031">
        <w:rPr>
          <w:u w:val="single"/>
        </w:rPr>
        <w:t xml:space="preserve">analysis of the </w:t>
      </w:r>
      <w:r w:rsidRPr="00361031">
        <w:rPr>
          <w:highlight w:val="green"/>
          <w:u w:val="single"/>
        </w:rPr>
        <w:t>util</w:t>
      </w:r>
      <w:r w:rsidRPr="004D4D43">
        <w:rPr>
          <w:u w:val="single"/>
        </w:rPr>
        <w:t>itarian theory as pro</w:t>
      </w:r>
      <w:r w:rsidRPr="00361031">
        <w:rPr>
          <w:u w:val="single"/>
        </w:rPr>
        <w:t xml:space="preserve">posed by Jeremy Bentham and its </w:t>
      </w:r>
      <w:r w:rsidRPr="00361031">
        <w:rPr>
          <w:rStyle w:val="Emphasis"/>
          <w:highlight w:val="green"/>
        </w:rPr>
        <w:t>interplay with I</w:t>
      </w:r>
      <w:r w:rsidRPr="004D4D43">
        <w:rPr>
          <w:rStyle w:val="Emphasis"/>
        </w:rPr>
        <w:t>ntellectual</w:t>
      </w:r>
      <w:r w:rsidRPr="00361031">
        <w:rPr>
          <w:rStyle w:val="Emphasis"/>
          <w:highlight w:val="green"/>
        </w:rPr>
        <w:t xml:space="preserve"> P</w:t>
      </w:r>
      <w:r w:rsidRPr="004D4D43">
        <w:rPr>
          <w:rStyle w:val="Emphasis"/>
        </w:rPr>
        <w:t>roperty.</w:t>
      </w:r>
      <w:r>
        <w:rPr>
          <w:rStyle w:val="Emphasis"/>
        </w:rPr>
        <w:t xml:space="preserve"> </w:t>
      </w:r>
      <w:r w:rsidRPr="00361031">
        <w:rPr>
          <w:sz w:val="16"/>
        </w:rPr>
        <w:t xml:space="preserve">According to </w:t>
      </w:r>
      <w:proofErr w:type="spellStart"/>
      <w:r w:rsidRPr="00361031">
        <w:rPr>
          <w:sz w:val="16"/>
        </w:rPr>
        <w:t>utilitarians</w:t>
      </w:r>
      <w:proofErr w:type="spellEnd"/>
      <w:r w:rsidRPr="00361031">
        <w:rPr>
          <w:sz w:val="16"/>
        </w:rPr>
        <w:t xml:space="preserve">, </w:t>
      </w:r>
      <w:r w:rsidRPr="00361031">
        <w:rPr>
          <w:u w:val="single"/>
        </w:rPr>
        <w:t xml:space="preserve">the </w:t>
      </w:r>
      <w:r w:rsidRPr="004D4D43">
        <w:rPr>
          <w:u w:val="single"/>
        </w:rPr>
        <w:t>main purpose of property rights is the</w:t>
      </w:r>
      <w:r w:rsidRPr="00361031">
        <w:rPr>
          <w:u w:val="single"/>
        </w:rPr>
        <w:t xml:space="preserve"> </w:t>
      </w:r>
      <w:r w:rsidRPr="00361031">
        <w:rPr>
          <w:rStyle w:val="Emphasis"/>
          <w:highlight w:val="green"/>
        </w:rPr>
        <w:t>maximization of</w:t>
      </w:r>
      <w:r w:rsidRPr="00361031">
        <w:rPr>
          <w:rStyle w:val="Emphasis"/>
        </w:rPr>
        <w:t xml:space="preserve"> common </w:t>
      </w:r>
      <w:r w:rsidRPr="00361031">
        <w:rPr>
          <w:rStyle w:val="Emphasis"/>
          <w:highlight w:val="green"/>
        </w:rPr>
        <w:t>well-being</w:t>
      </w:r>
      <w:r w:rsidRPr="00361031">
        <w:rPr>
          <w:sz w:val="16"/>
        </w:rPr>
        <w:t xml:space="preserve">.[i] According to Jeremy Bentham, the common well-being here mentioned is the good for the greatest number of people in a population. He defined the principle of </w:t>
      </w:r>
      <w:r w:rsidRPr="00361031">
        <w:rPr>
          <w:highlight w:val="green"/>
          <w:u w:val="single"/>
        </w:rPr>
        <w:t>utility</w:t>
      </w:r>
      <w:r w:rsidRPr="00361031">
        <w:rPr>
          <w:u w:val="single"/>
        </w:rPr>
        <w:t xml:space="preserve"> as carrying an </w:t>
      </w:r>
      <w:r w:rsidRPr="00361031">
        <w:rPr>
          <w:rStyle w:val="Emphasis"/>
        </w:rPr>
        <w:t>object of production</w:t>
      </w:r>
      <w:r w:rsidRPr="00361031">
        <w:rPr>
          <w:u w:val="single"/>
        </w:rPr>
        <w:t xml:space="preserve"> of maximum happiness in a given time in a particular society</w:t>
      </w:r>
      <w:r w:rsidRPr="00361031">
        <w:rPr>
          <w:sz w:val="16"/>
        </w:rPr>
        <w:t>.[ii]</w:t>
      </w:r>
      <w:r>
        <w:rPr>
          <w:sz w:val="16"/>
        </w:rPr>
        <w:t xml:space="preserve"> </w:t>
      </w:r>
      <w:r w:rsidRPr="00361031">
        <w:rPr>
          <w:sz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w:t>
      </w:r>
      <w:r>
        <w:rPr>
          <w:sz w:val="16"/>
        </w:rPr>
        <w:t xml:space="preserve"> </w:t>
      </w:r>
      <w:r w:rsidRPr="00361031">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r>
        <w:rPr>
          <w:sz w:val="16"/>
        </w:rPr>
        <w:t xml:space="preserve"> </w:t>
      </w:r>
      <w:r w:rsidRPr="00361031">
        <w:rPr>
          <w:sz w:val="16"/>
        </w:rPr>
        <w:t xml:space="preserve">Transposing this theory to intellectual property rights, for the maximization of common welfare to be made, </w:t>
      </w:r>
      <w:r w:rsidRPr="00361031">
        <w:rPr>
          <w:u w:val="single"/>
        </w:rPr>
        <w:t xml:space="preserve">the </w:t>
      </w:r>
      <w:r w:rsidRPr="00361031">
        <w:rPr>
          <w:highlight w:val="green"/>
          <w:u w:val="single"/>
        </w:rPr>
        <w:t>legislators</w:t>
      </w:r>
      <w:r w:rsidRPr="00361031">
        <w:rPr>
          <w:u w:val="single"/>
        </w:rPr>
        <w:t xml:space="preserve"> should </w:t>
      </w:r>
      <w:r w:rsidRPr="00361031">
        <w:rPr>
          <w:rStyle w:val="Emphasis"/>
          <w:highlight w:val="green"/>
        </w:rPr>
        <w:t xml:space="preserve">strike a balance </w:t>
      </w:r>
      <w:r w:rsidRPr="004D4D43">
        <w:rPr>
          <w:rStyle w:val="Emphasis"/>
        </w:rPr>
        <w:t>between, the monopoly of rights to stimulate creation and giving access to the</w:t>
      </w:r>
      <w:r w:rsidRPr="00361031">
        <w:rPr>
          <w:rStyle w:val="Emphasis"/>
        </w:rPr>
        <w:t xml:space="preserve"> population to inventions</w:t>
      </w:r>
      <w:r w:rsidRPr="00361031">
        <w:rPr>
          <w:sz w:val="16"/>
        </w:rPr>
        <w:t>.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r>
        <w:rPr>
          <w:sz w:val="16"/>
        </w:rPr>
        <w:t xml:space="preserve"> </w:t>
      </w:r>
      <w:r w:rsidRPr="00361031">
        <w:rPr>
          <w:sz w:val="16"/>
        </w:rPr>
        <w:t xml:space="preserve">The contemporary version of this theory has been presented to us by William </w:t>
      </w:r>
      <w:proofErr w:type="spellStart"/>
      <w:r w:rsidRPr="00361031">
        <w:rPr>
          <w:sz w:val="16"/>
        </w:rPr>
        <w:t>Landes</w:t>
      </w:r>
      <w:proofErr w:type="spellEnd"/>
      <w:r w:rsidRPr="00361031">
        <w:rPr>
          <w:sz w:val="16"/>
        </w:rPr>
        <w:t xml:space="preserve"> and Richard Posner in two separate works, one on copyright and the </w:t>
      </w:r>
      <w:r w:rsidRPr="004D4D43">
        <w:rPr>
          <w:sz w:val="16"/>
        </w:rPr>
        <w:t xml:space="preserve">other on trademark law.[ix] </w:t>
      </w:r>
      <w:r w:rsidRPr="004D4D43">
        <w:rPr>
          <w:rStyle w:val="Emphasis"/>
        </w:rPr>
        <w:t>Economic analysis of intellectual property rights presented by these two authors demonstrates that the protection of intellectual property may be too expensive</w:t>
      </w:r>
      <w:r w:rsidRPr="004D4D43">
        <w:rPr>
          <w:u w:val="single"/>
        </w:rPr>
        <w:t xml:space="preserve"> for society and it limits the use of products</w:t>
      </w:r>
      <w:r w:rsidRPr="004D4D43">
        <w:rPr>
          <w:sz w:val="16"/>
        </w:rPr>
        <w:t xml:space="preserve">. If we extrapolate a little, this contemporary </w:t>
      </w:r>
      <w:r w:rsidRPr="004D4D43">
        <w:rPr>
          <w:u w:val="single"/>
        </w:rPr>
        <w:t xml:space="preserve">utilitarian vision can assert that the products by intellectuals should be easily copied since the copies of a product do not prevent the use of the </w:t>
      </w:r>
      <w:r w:rsidRPr="004D4D43">
        <w:rPr>
          <w:rStyle w:val="Emphasis"/>
        </w:rPr>
        <w:t>same product by several people.</w:t>
      </w:r>
      <w:r>
        <w:rPr>
          <w:rStyle w:val="Emphasis"/>
        </w:rPr>
        <w:t xml:space="preserve"> </w:t>
      </w:r>
      <w:r w:rsidRPr="004D4D43">
        <w:rPr>
          <w:sz w:val="16"/>
        </w:rPr>
        <w:t xml:space="preserve">William </w:t>
      </w:r>
      <w:proofErr w:type="spellStart"/>
      <w:r w:rsidRPr="004D4D43">
        <w:rPr>
          <w:sz w:val="16"/>
        </w:rPr>
        <w:t>Landes</w:t>
      </w:r>
      <w:proofErr w:type="spellEnd"/>
      <w:r w:rsidRPr="004D4D43">
        <w:rPr>
          <w:sz w:val="16"/>
        </w:rPr>
        <w:t xml:space="preserve">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4D4D43">
        <w:rPr>
          <w:sz w:val="16"/>
        </w:rPr>
        <w:t>Landes</w:t>
      </w:r>
      <w:proofErr w:type="spellEnd"/>
      <w:r w:rsidRPr="004D4D43">
        <w:rPr>
          <w:sz w:val="16"/>
        </w:rPr>
        <w:t xml:space="preserve"> and Posner believe that the brands create new words that end up being incorporated in the lexicon of the language.[xii]</w:t>
      </w:r>
      <w:r>
        <w:rPr>
          <w:sz w:val="16"/>
        </w:rPr>
        <w:t xml:space="preserve"> </w:t>
      </w:r>
      <w:r w:rsidRPr="004D4D43">
        <w:rPr>
          <w:u w:val="single"/>
        </w:rPr>
        <w:t xml:space="preserve">Suppose the utilitarian theory – that of Bentham, or Posner’ and </w:t>
      </w:r>
      <w:proofErr w:type="spellStart"/>
      <w:r w:rsidRPr="004D4D43">
        <w:rPr>
          <w:u w:val="single"/>
        </w:rPr>
        <w:t>Landes</w:t>
      </w:r>
      <w:proofErr w:type="spellEnd"/>
      <w:r w:rsidRPr="004D4D43">
        <w:rPr>
          <w:u w:val="single"/>
        </w:rPr>
        <w:t xml:space="preserve">’ – would be applied to intellectual property as it stands today: the </w:t>
      </w:r>
      <w:r w:rsidRPr="004D4D43">
        <w:rPr>
          <w:rStyle w:val="Emphasis"/>
        </w:rPr>
        <w:t>benefits</w:t>
      </w:r>
      <w:r w:rsidRPr="004D4D43">
        <w:rPr>
          <w:u w:val="single"/>
        </w:rPr>
        <w:t xml:space="preserve"> that would be brought to society by this analysis would be the </w:t>
      </w:r>
      <w:r w:rsidRPr="004D4D43">
        <w:rPr>
          <w:rStyle w:val="Emphasis"/>
        </w:rPr>
        <w:t>incentive for creativity</w:t>
      </w:r>
      <w:r w:rsidRPr="004D4D43">
        <w:rPr>
          <w:u w:val="single"/>
        </w:rPr>
        <w:t xml:space="preserve">, the </w:t>
      </w:r>
      <w:r w:rsidRPr="004D4D43">
        <w:rPr>
          <w:rStyle w:val="Emphasis"/>
        </w:rPr>
        <w:t>optimization of production</w:t>
      </w:r>
      <w:r w:rsidRPr="004D4D43">
        <w:rPr>
          <w:u w:val="single"/>
        </w:rPr>
        <w:t xml:space="preserve"> and the </w:t>
      </w:r>
      <w:r w:rsidRPr="004D4D43">
        <w:rPr>
          <w:rStyle w:val="Emphasis"/>
        </w:rPr>
        <w:t>disappearance or diminution of similar inventions</w:t>
      </w:r>
      <w:r w:rsidRPr="004D4D43">
        <w:rPr>
          <w:sz w:val="16"/>
        </w:rPr>
        <w:t xml:space="preserve"> made by different individuals.</w:t>
      </w:r>
      <w:r>
        <w:rPr>
          <w:sz w:val="16"/>
        </w:rPr>
        <w:t xml:space="preserve"> </w:t>
      </w:r>
      <w:r w:rsidRPr="004D4D43">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r>
        <w:rPr>
          <w:sz w:val="16"/>
        </w:rPr>
        <w:t xml:space="preserve"> </w:t>
      </w:r>
      <w:r w:rsidRPr="004D4D43">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r>
        <w:rPr>
          <w:sz w:val="16"/>
        </w:rPr>
        <w:t xml:space="preserve"> </w:t>
      </w:r>
      <w:r w:rsidRPr="004D4D43">
        <w:rPr>
          <w:sz w:val="16"/>
        </w:rPr>
        <w:t>CONCLUSION</w:t>
      </w:r>
      <w:r>
        <w:rPr>
          <w:sz w:val="16"/>
        </w:rPr>
        <w:t xml:space="preserve"> </w:t>
      </w:r>
      <w:r w:rsidRPr="004D4D43">
        <w:rPr>
          <w:u w:val="single"/>
        </w:rPr>
        <w:t>Utilitarianism, as it stands today</w:t>
      </w:r>
      <w:r w:rsidRPr="00361031">
        <w:rPr>
          <w:u w:val="single"/>
        </w:rPr>
        <w:t xml:space="preserve">, is </w:t>
      </w:r>
      <w:r w:rsidRPr="00361031">
        <w:rPr>
          <w:rStyle w:val="Emphasis"/>
          <w:highlight w:val="green"/>
        </w:rPr>
        <w:t>intimately linked to</w:t>
      </w:r>
      <w:r w:rsidRPr="00361031">
        <w:rPr>
          <w:rStyle w:val="Emphasis"/>
        </w:rPr>
        <w:t xml:space="preserve"> the information obtained from the use of </w:t>
      </w:r>
      <w:r w:rsidRPr="00361031">
        <w:rPr>
          <w:rStyle w:val="Emphasis"/>
          <w:highlight w:val="green"/>
        </w:rPr>
        <w:t>intellectual</w:t>
      </w:r>
      <w:r w:rsidRPr="00361031">
        <w:rPr>
          <w:rStyle w:val="Emphasis"/>
        </w:rPr>
        <w:t xml:space="preserve"> property </w:t>
      </w:r>
      <w:r w:rsidRPr="00361031">
        <w:rPr>
          <w:rStyle w:val="Emphasis"/>
          <w:highlight w:val="green"/>
        </w:rPr>
        <w:t>monopolies</w:t>
      </w:r>
      <w:r w:rsidRPr="00361031">
        <w:rPr>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28BF08AB" w14:textId="77777777" w:rsidR="00216B6D" w:rsidRPr="00976E44" w:rsidRDefault="00216B6D" w:rsidP="00216B6D">
      <w:pPr>
        <w:pStyle w:val="Heading4"/>
        <w:rPr>
          <w:rFonts w:cs="Calibri"/>
          <w:color w:val="000000" w:themeColor="text1"/>
        </w:rPr>
      </w:pPr>
      <w:r w:rsidRPr="00976E44">
        <w:rPr>
          <w:rFonts w:cs="Calibri"/>
          <w:color w:val="000000" w:themeColor="text1"/>
        </w:rPr>
        <w:t xml:space="preserve">Outweighs – </w:t>
      </w:r>
    </w:p>
    <w:p w14:paraId="43BC4BC8" w14:textId="77777777" w:rsidR="00216B6D" w:rsidRPr="00976E44" w:rsidRDefault="00216B6D" w:rsidP="00216B6D">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29B41252" w14:textId="77777777" w:rsidR="00216B6D" w:rsidRPr="00976E44" w:rsidRDefault="00216B6D" w:rsidP="00216B6D">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58513D4F" w14:textId="77777777" w:rsidR="00216B6D" w:rsidRDefault="00216B6D" w:rsidP="00216B6D"/>
    <w:p w14:paraId="3FA9F171" w14:textId="77777777" w:rsidR="00216B6D" w:rsidRDefault="00216B6D" w:rsidP="00216B6D">
      <w:pPr>
        <w:pStyle w:val="Heading4"/>
      </w:pPr>
      <w:r>
        <w:t xml:space="preserve">Impact calc – </w:t>
      </w:r>
    </w:p>
    <w:p w14:paraId="75A04B8C" w14:textId="77777777" w:rsidR="00216B6D" w:rsidRDefault="00216B6D" w:rsidP="00216B6D">
      <w:pPr>
        <w:pStyle w:val="Heading4"/>
      </w:pPr>
      <w:r>
        <w:t xml:space="preserve">1] 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basic necessities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p>
    <w:p w14:paraId="217F2F59" w14:textId="77777777" w:rsidR="00216B6D" w:rsidRDefault="00216B6D" w:rsidP="00216B6D">
      <w:pPr>
        <w:pStyle w:val="Heading4"/>
      </w:pPr>
      <w:r>
        <w:t xml:space="preserve">2]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r w:rsidRPr="00660602">
        <w:rPr>
          <w:u w:val="single"/>
        </w:rPr>
        <w:t>Internalism</w:t>
      </w:r>
      <w:r>
        <w:t>-</w:t>
      </w:r>
      <w:r w:rsidRPr="002F1F75">
        <w:t xml:space="preserve"> asking why we value pain and pleasure is nonsensical cuz the answer is intrinsic since we just do, which means we still prefer hedonism despite shortcomings.</w:t>
      </w:r>
    </w:p>
    <w:p w14:paraId="1931CD13" w14:textId="77777777" w:rsidR="00216B6D" w:rsidRPr="00CC3DA6" w:rsidRDefault="00216B6D" w:rsidP="00216B6D"/>
    <w:p w14:paraId="269510EB" w14:textId="77777777" w:rsidR="00216B6D" w:rsidRDefault="00216B6D" w:rsidP="00216B6D">
      <w:pPr>
        <w:pStyle w:val="Heading3"/>
      </w:pPr>
      <w:r>
        <w:t>1AC – Underview</w:t>
      </w:r>
    </w:p>
    <w:p w14:paraId="28A27661" w14:textId="11511170" w:rsidR="0062154A" w:rsidRPr="0062154A" w:rsidRDefault="008E4B6E" w:rsidP="007F68CD">
      <w:pPr>
        <w:pStyle w:val="Heading4"/>
        <w:rPr>
          <w:b w:val="0"/>
          <w:szCs w:val="26"/>
        </w:rPr>
      </w:pPr>
      <w:r>
        <w:t>[</w:t>
      </w:r>
      <w:r w:rsidR="00216B6D" w:rsidRPr="00361031">
        <w:t xml:space="preserve">1] 1AR theory is legit – anything else means </w:t>
      </w:r>
      <w:r w:rsidR="00216B6D" w:rsidRPr="00361031">
        <w:rPr>
          <w:u w:val="single"/>
        </w:rPr>
        <w:t>infinite abuse</w:t>
      </w:r>
      <w:r w:rsidR="00216B6D" w:rsidRPr="00361031">
        <w:t xml:space="preserve"> – drop the debater, competing interps, and the highest layer – 1AR are </w:t>
      </w:r>
      <w:r w:rsidR="00216B6D" w:rsidRPr="00361031">
        <w:rPr>
          <w:u w:val="single"/>
        </w:rPr>
        <w:t>too short</w:t>
      </w:r>
      <w:r w:rsidR="00216B6D" w:rsidRPr="00361031">
        <w:t xml:space="preserve"> to make up for the time trade-off – no RVIs – 6 min 2NR means they can brute force me every time.</w:t>
      </w:r>
      <w:r w:rsidR="008711EF">
        <w:t xml:space="preserve"> 1AR theory first </w:t>
      </w:r>
    </w:p>
    <w:p w14:paraId="194D7806" w14:textId="77777777" w:rsidR="0062154A" w:rsidRPr="0062154A" w:rsidRDefault="0062154A">
      <w:pPr>
        <w:rPr>
          <w:b/>
          <w:sz w:val="26"/>
          <w:szCs w:val="26"/>
        </w:rPr>
      </w:pPr>
    </w:p>
    <w:sectPr w:rsidR="0062154A" w:rsidRPr="006215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1D20C8"/>
    <w:multiLevelType w:val="hybridMultilevel"/>
    <w:tmpl w:val="C7B297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183D5E"/>
    <w:multiLevelType w:val="hybridMultilevel"/>
    <w:tmpl w:val="217A8A1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B6D"/>
    <w:rsid w:val="00045273"/>
    <w:rsid w:val="000750FC"/>
    <w:rsid w:val="00185F59"/>
    <w:rsid w:val="0020489F"/>
    <w:rsid w:val="00216B6D"/>
    <w:rsid w:val="00241F8C"/>
    <w:rsid w:val="002A2790"/>
    <w:rsid w:val="002A32F2"/>
    <w:rsid w:val="003D458F"/>
    <w:rsid w:val="00425AB6"/>
    <w:rsid w:val="00476E26"/>
    <w:rsid w:val="004839BB"/>
    <w:rsid w:val="004A5574"/>
    <w:rsid w:val="005F5434"/>
    <w:rsid w:val="0062154A"/>
    <w:rsid w:val="007011BA"/>
    <w:rsid w:val="007A3E0A"/>
    <w:rsid w:val="007C33E0"/>
    <w:rsid w:val="007E09A3"/>
    <w:rsid w:val="007F68CD"/>
    <w:rsid w:val="00823C14"/>
    <w:rsid w:val="008711EF"/>
    <w:rsid w:val="008E4B6E"/>
    <w:rsid w:val="00961C3D"/>
    <w:rsid w:val="00981D9E"/>
    <w:rsid w:val="0098589C"/>
    <w:rsid w:val="009A0806"/>
    <w:rsid w:val="009B46FF"/>
    <w:rsid w:val="009C7ED8"/>
    <w:rsid w:val="00A1311A"/>
    <w:rsid w:val="00AF403D"/>
    <w:rsid w:val="00B81A65"/>
    <w:rsid w:val="00C0680D"/>
    <w:rsid w:val="00C234AA"/>
    <w:rsid w:val="00C474A8"/>
    <w:rsid w:val="00D27F71"/>
    <w:rsid w:val="00E128DA"/>
    <w:rsid w:val="00E755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3E1F0"/>
  <w15:chartTrackingRefBased/>
  <w15:docId w15:val="{40C72B10-7BDF-443D-83E9-214ED9867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216B6D"/>
    <w:rPr>
      <w:rFonts w:ascii="Calibri" w:hAnsi="Calibri" w:cs="Calibri"/>
    </w:rPr>
  </w:style>
  <w:style w:type="paragraph" w:styleId="Heading1">
    <w:name w:val="heading 1"/>
    <w:aliases w:val="Pocket"/>
    <w:basedOn w:val="Normal"/>
    <w:next w:val="Normal"/>
    <w:link w:val="Heading1Char"/>
    <w:qFormat/>
    <w:rsid w:val="00216B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16B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16B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216B6D"/>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216B6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16B6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16B6D"/>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216B6D"/>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216B6D"/>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16B6D"/>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216B6D"/>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16B6D"/>
  </w:style>
  <w:style w:type="character" w:styleId="FollowedHyperlink">
    <w:name w:val="FollowedHyperlink"/>
    <w:basedOn w:val="DefaultParagraphFont"/>
    <w:uiPriority w:val="99"/>
    <w:semiHidden/>
    <w:unhideWhenUsed/>
    <w:rsid w:val="00216B6D"/>
    <w:rPr>
      <w:color w:val="auto"/>
      <w:u w:val="none"/>
    </w:rPr>
  </w:style>
  <w:style w:type="paragraph" w:customStyle="1" w:styleId="textbold">
    <w:name w:val="text bold"/>
    <w:basedOn w:val="Normal"/>
    <w:link w:val="Emphasis"/>
    <w:uiPriority w:val="7"/>
    <w:qFormat/>
    <w:rsid w:val="00216B6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16B6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8711EF"/>
    <w:pPr>
      <w:ind w:left="720"/>
      <w:contextualSpacing/>
    </w:pPr>
    <w:rPr>
      <w:rFonts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632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ennpoliticalreview.org/2017/04/in-defense-of-liberal-internationalism/" TargetMode="External"/><Relationship Id="rId13" Type="http://schemas.openxmlformats.org/officeDocument/2006/relationships/hyperlink" Target="https://www.tandfonline.com/doi/full/10.1080/25751654.2021.1890867" TargetMode="External"/><Relationship Id="rId18" Type="http://schemas.openxmlformats.org/officeDocument/2006/relationships/hyperlink" Target="https://originalpositionnluj.wordpress.com/2019/09/18/utilitarianism-in-the-context-of-intellectual-property/" TargetMode="External"/><Relationship Id="rId3" Type="http://schemas.openxmlformats.org/officeDocument/2006/relationships/settings" Target="settings.xml"/><Relationship Id="rId7" Type="http://schemas.openxmlformats.org/officeDocument/2006/relationships/hyperlink" Target="https://scroll.in/article/1000114/in-latin-america-chinese-vaccine-diplomacy-is-directly-challenging-uss-declining-authority" TargetMode="External"/><Relationship Id="rId12" Type="http://schemas.openxmlformats.org/officeDocument/2006/relationships/hyperlink" Target="https://link.springer.com/article/10.1007/s40319-020-00985-0" TargetMode="External"/><Relationship Id="rId17" Type="http://schemas.openxmlformats.org/officeDocument/2006/relationships/hyperlink" Target="https://www.ncbi.nlm.nih.gov/pmc/articles/PMC6446569/" TargetMode="External"/><Relationship Id="rId2" Type="http://schemas.openxmlformats.org/officeDocument/2006/relationships/styles" Target="styles.xml"/><Relationship Id="rId16" Type="http://schemas.openxmlformats.org/officeDocument/2006/relationships/hyperlink" Target="https://www.helsinkitimes.fi/columns/columns/viewpoint/18561-science-has-delivered-will-the-wto-deliver.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thediplomat.com/2021/08/chinas-vaccine-diplomacy-in-latin-america/" TargetMode="External"/><Relationship Id="rId11" Type="http://schemas.openxmlformats.org/officeDocument/2006/relationships/hyperlink" Target="https://www.statnews.com/2021/05/19/beyond-a-symbolic-gesture-whats-needed-to-turn-the-ip-waiver-into-covid-19-vaccines/" TargetMode="External"/><Relationship Id="rId5" Type="http://schemas.openxmlformats.org/officeDocument/2006/relationships/hyperlink" Target="https://theglobalamericans.org/2021/06/a-u-s-vaccine-diplomacy-strategy-for-latin-america-and-the-caribbean/" TargetMode="External"/><Relationship Id="rId15" Type="http://schemas.openxmlformats.org/officeDocument/2006/relationships/hyperlink" Target="https://nationalinterest.org/feature/political-significance-trips-waiver-186246" TargetMode="External"/><Relationship Id="rId10" Type="http://schemas.openxmlformats.org/officeDocument/2006/relationships/hyperlink" Target="https://idsa.in/issuebrief/wto-trips-waiver-covid-vaccine-rkumar-12072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emerald.com/insight/content/doi/10.1108/ITPD-02-2019-003/full/html" TargetMode="External"/><Relationship Id="rId14" Type="http://schemas.openxmlformats.org/officeDocument/2006/relationships/hyperlink" Target="https://www.ipwatchdog.com/2021/07/21/third-option-limited-ip-waiver-solve-pandemic-vaccine-problems/id=1357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22170</Words>
  <Characters>126370</Characters>
  <Application>Microsoft Office Word</Application>
  <DocSecurity>0</DocSecurity>
  <Lines>1053</Lines>
  <Paragraphs>296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Harvey Zhu</cp:lastModifiedBy>
  <cp:revision>2</cp:revision>
  <dcterms:created xsi:type="dcterms:W3CDTF">2021-10-02T02:29:00Z</dcterms:created>
  <dcterms:modified xsi:type="dcterms:W3CDTF">2021-10-02T02:29:00Z</dcterms:modified>
</cp:coreProperties>
</file>