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E233B" w14:textId="419E07F1" w:rsidR="0015742E" w:rsidRDefault="00E62734" w:rsidP="0015742E">
      <w:pPr>
        <w:pStyle w:val="Heading1"/>
      </w:pPr>
      <w:r>
        <w:t>1</w:t>
      </w:r>
      <w:r w:rsidR="0015742E">
        <w:t>AC</w:t>
      </w:r>
    </w:p>
    <w:p w14:paraId="0582EA67" w14:textId="7E8667EE" w:rsidR="00A43450" w:rsidRPr="002677ED" w:rsidRDefault="00A43450" w:rsidP="00A43450">
      <w:pPr>
        <w:pStyle w:val="Heading4"/>
        <w:rPr>
          <w:i/>
          <w:iCs w:val="0"/>
        </w:rPr>
      </w:pPr>
      <w:r w:rsidRPr="002677ED">
        <w:rPr>
          <w:i/>
        </w:rPr>
        <w:t>Ethics must begin a priori</w:t>
      </w:r>
    </w:p>
    <w:p w14:paraId="0A672C3E" w14:textId="77777777" w:rsidR="00A43450" w:rsidRPr="003E4733" w:rsidRDefault="00A43450" w:rsidP="00A43450">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3318EA31" w14:textId="77777777" w:rsidR="00A43450" w:rsidRDefault="00A43450" w:rsidP="00A43450">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5DDD1EF5" w14:textId="77777777" w:rsidR="00A43450" w:rsidRPr="004535D0" w:rsidRDefault="00A43450" w:rsidP="00A43450">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06F98FF3" w14:textId="77777777" w:rsidR="00A43450" w:rsidRDefault="00A43450" w:rsidP="00A43450">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i.e. if I want to eat ice cream, I must recognize that others may affect my pursuit of that end</w:t>
      </w:r>
      <w:r>
        <w:t>.</w:t>
      </w:r>
    </w:p>
    <w:p w14:paraId="2F1402D1" w14:textId="77777777" w:rsidR="00A43450" w:rsidRDefault="00A43450" w:rsidP="00A43450">
      <w:pPr>
        <w:pStyle w:val="Heading4"/>
      </w:pPr>
      <w:r>
        <w:t>Additionally</w:t>
      </w:r>
      <w:r w:rsidRPr="0088077D">
        <w:t>:</w:t>
      </w:r>
    </w:p>
    <w:p w14:paraId="2DBCE5D7" w14:textId="77777777" w:rsidR="00A43450" w:rsidRDefault="00A43450" w:rsidP="00A43450">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791E9714" w14:textId="45EF2156" w:rsidR="00A43450" w:rsidRPr="00305C79" w:rsidRDefault="00A43450" w:rsidP="00A43450">
      <w:pPr>
        <w:pStyle w:val="Heading4"/>
        <w:rPr>
          <w:rFonts w:cs="Calibri"/>
        </w:rPr>
      </w:pPr>
      <w:r w:rsidRPr="00305C79">
        <w:rPr>
          <w:rFonts w:cs="Calibri"/>
        </w:rPr>
        <w:t>[</w:t>
      </w:r>
      <w:r w:rsidR="00221152">
        <w:rPr>
          <w:rFonts w:cs="Calibri"/>
        </w:rPr>
        <w:t>B</w:t>
      </w:r>
      <w:r w:rsidRPr="00305C79">
        <w:rPr>
          <w:rFonts w:cs="Calibri"/>
        </w:rPr>
        <w:t>] Practical identities – we find our lives worth living under practical identities such as student but that presupposes agency.</w:t>
      </w:r>
    </w:p>
    <w:p w14:paraId="2596DE5E" w14:textId="77777777" w:rsidR="00A43450" w:rsidRPr="00305C79" w:rsidRDefault="00A43450" w:rsidP="00A43450">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27DD789E" w14:textId="77777777" w:rsidR="00A43450" w:rsidRPr="00305C79" w:rsidRDefault="00A43450" w:rsidP="00A43450">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all of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So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all of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76690F46" w14:textId="77777777" w:rsidR="00A43450" w:rsidRPr="00753A4F" w:rsidRDefault="00A43450" w:rsidP="00A43450">
      <w:pPr>
        <w:rPr>
          <w:rFonts w:asciiTheme="majorHAnsi" w:hAnsiTheme="majorHAnsi" w:cstheme="majorHAnsi"/>
          <w:b/>
          <w:u w:val="single"/>
        </w:rPr>
      </w:pPr>
    </w:p>
    <w:p w14:paraId="377BF461" w14:textId="77777777" w:rsidR="00A43450" w:rsidRPr="00E80998" w:rsidRDefault="00A43450" w:rsidP="00A43450">
      <w:pPr>
        <w:pStyle w:val="Heading4"/>
      </w:pPr>
      <w:r w:rsidRPr="00E80998">
        <w:t xml:space="preserve">Thus, the standard is consistency with the categorical imperative. </w:t>
      </w:r>
    </w:p>
    <w:p w14:paraId="295B0222" w14:textId="77777777" w:rsidR="00A43450" w:rsidRDefault="00A43450" w:rsidP="00A43450">
      <w:pPr>
        <w:pStyle w:val="Heading4"/>
      </w:pPr>
      <w:r w:rsidRPr="00F279F1">
        <w:rPr>
          <w:u w:val="single"/>
        </w:rPr>
        <w:t xml:space="preserve">[1] Presumption and </w:t>
      </w:r>
      <w:r>
        <w:rPr>
          <w:u w:val="single"/>
        </w:rPr>
        <w:t>P</w:t>
      </w:r>
      <w:r w:rsidRPr="00F279F1">
        <w:rPr>
          <w:u w:val="single"/>
        </w:rPr>
        <w:t>ermissibility affirm:</w:t>
      </w:r>
      <w:r w:rsidRPr="0088077D">
        <w:t xml:space="preserve"> a] Statements are true before false since if I told you my name, you’d believe me. b] If anything is permissible, then so is the aff since there is nothing </w:t>
      </w:r>
      <w:r>
        <w:t>prohibiting us.</w:t>
      </w:r>
      <w:r w:rsidRPr="0088077D">
        <w:t xml:space="preserve"> </w:t>
      </w:r>
    </w:p>
    <w:p w14:paraId="236DA47A" w14:textId="7FCB50AA" w:rsidR="00A43450" w:rsidRDefault="00A43450" w:rsidP="00A43450">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4D77A3D6" w14:textId="77777777" w:rsidR="00F60551" w:rsidRDefault="00F60551" w:rsidP="00F60551">
      <w:pPr>
        <w:pStyle w:val="Heading2"/>
      </w:pPr>
      <w:r>
        <w:t>Advocacy</w:t>
      </w:r>
    </w:p>
    <w:p w14:paraId="01D52FFF" w14:textId="775343A6" w:rsidR="00F60551" w:rsidRDefault="00F60551" w:rsidP="00F60551">
      <w:pPr>
        <w:spacing w:after="0" w:line="240" w:lineRule="auto"/>
        <w:rPr>
          <w:b/>
          <w:bCs/>
          <w:sz w:val="26"/>
          <w:szCs w:val="26"/>
        </w:rPr>
      </w:pPr>
      <w:r w:rsidRPr="00305C79">
        <w:rPr>
          <w:rStyle w:val="Heading4Char"/>
          <w:rFonts w:cs="Calibri"/>
        </w:rPr>
        <w:t xml:space="preserve">Thus, the plan – </w:t>
      </w:r>
      <w:r w:rsidRPr="00305C79">
        <w:rPr>
          <w:rStyle w:val="Heading4Char"/>
          <w:rFonts w:cs="Calibri"/>
          <w:lang w:eastAsia="zh-CN"/>
        </w:rPr>
        <w:t xml:space="preserve">Resolved: The </w:t>
      </w:r>
      <w:r>
        <w:rPr>
          <w:rStyle w:val="Heading4Char"/>
          <w:rFonts w:cs="Calibri"/>
          <w:lang w:eastAsia="zh-CN"/>
        </w:rPr>
        <w:t>appropriation of space by private entities is unjust</w:t>
      </w:r>
      <w:r w:rsidRPr="00305C79">
        <w:rPr>
          <w:rStyle w:val="Heading4Char"/>
          <w:rFonts w:cs="Calibri"/>
          <w:lang w:eastAsia="zh-CN"/>
        </w:rPr>
        <w:t>.</w:t>
      </w:r>
      <w:r w:rsidRPr="00305C79">
        <w:rPr>
          <w:rStyle w:val="Heading4Char"/>
          <w:rFonts w:cs="Calibri"/>
        </w:rPr>
        <w:t xml:space="preserve"> CP</w:t>
      </w:r>
      <w:r w:rsidRPr="00305C79">
        <w:rPr>
          <w:b/>
          <w:bCs/>
          <w:color w:val="000000" w:themeColor="text1"/>
          <w:sz w:val="26"/>
          <w:szCs w:val="26"/>
        </w:rPr>
        <w:t xml:space="preserve"> and PICs affirm because they do not disprove my general thesis</w:t>
      </w:r>
      <w:r w:rsidRPr="00305C79">
        <w:rPr>
          <w:b/>
          <w:bCs/>
          <w:sz w:val="26"/>
          <w:szCs w:val="26"/>
        </w:rPr>
        <w:t>.</w:t>
      </w:r>
    </w:p>
    <w:p w14:paraId="6A9F08A6" w14:textId="77777777" w:rsidR="00F60551" w:rsidRDefault="00F60551" w:rsidP="00F60551">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721BBF4A" w14:textId="77777777" w:rsidR="00F60551" w:rsidRPr="00612602" w:rsidRDefault="00F60551" w:rsidP="00F60551">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9" w:history="1">
        <w:r w:rsidRPr="008E3DAC">
          <w:rPr>
            <w:rStyle w:val="Hyperlink"/>
          </w:rPr>
          <w:t>https://www.culsr.org/articles/the-international-legal-regulation-of-space-debris</w:t>
        </w:r>
      </w:hyperlink>
      <w:r>
        <w:t>] Justin</w:t>
      </w:r>
    </w:p>
    <w:p w14:paraId="2D867BCF" w14:textId="77777777" w:rsidR="00F60551" w:rsidRPr="00DC4B66" w:rsidRDefault="00F60551" w:rsidP="00F60551">
      <w:pPr>
        <w:rPr>
          <w:rStyle w:val="Emphasis"/>
        </w:rPr>
      </w:pPr>
      <w:r w:rsidRPr="00DA1231">
        <w:rPr>
          <w:sz w:val="16"/>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DA1231">
        <w:rPr>
          <w:sz w:val="16"/>
        </w:rPr>
        <w:t xml:space="preserve"> (hereinafter </w:t>
      </w:r>
      <w:r w:rsidRPr="00AD7261">
        <w:rPr>
          <w:u w:val="single"/>
        </w:rPr>
        <w:t>referred to as the Outer Space Treaty</w:t>
      </w:r>
      <w:r w:rsidRPr="00DA1231">
        <w:rPr>
          <w:sz w:val="16"/>
        </w:rPr>
        <w:t>)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w:t>
      </w:r>
      <w:r w:rsidRPr="00B54B60">
        <w:rPr>
          <w:sz w:val="16"/>
        </w:rPr>
        <w:t xml:space="preserve">h no longer serves a useful function.” [1] However, a major point of confusion discussed below is that the Outer Space Treaty does not explicitly define what it refers to as “space objects,” nor does it mention whether space debris are space objects. </w:t>
      </w:r>
      <w:r w:rsidRPr="00B54B60">
        <w:rPr>
          <w:u w:val="single"/>
        </w:rPr>
        <w:t xml:space="preserve">An excessive clustering of space debris is a </w:t>
      </w:r>
      <w:r w:rsidRPr="00B54B60">
        <w:rPr>
          <w:rStyle w:val="Emphasis"/>
        </w:rPr>
        <w:t>problem</w:t>
      </w:r>
      <w:r w:rsidRPr="00B54B60">
        <w:rPr>
          <w:u w:val="single"/>
        </w:rPr>
        <w:t xml:space="preserve"> for a few reasons. It may result in a phenomenon known as the </w:t>
      </w:r>
      <w:r w:rsidRPr="00B54B60">
        <w:rPr>
          <w:rStyle w:val="Emphasis"/>
        </w:rPr>
        <w:t>Kessler Syndrome</w:t>
      </w:r>
      <w:r w:rsidRPr="00B54B60">
        <w:rPr>
          <w:sz w:val="16"/>
        </w:rPr>
        <w:t xml:space="preserve">, in which </w:t>
      </w:r>
      <w:r w:rsidRPr="00B54B60">
        <w:rPr>
          <w:u w:val="single"/>
        </w:rPr>
        <w:t xml:space="preserve">there is a “cascade created when debris hits a space object, creating </w:t>
      </w:r>
      <w:r w:rsidRPr="00B54B60">
        <w:rPr>
          <w:rStyle w:val="Emphasis"/>
        </w:rPr>
        <w:t>new debris and setting off a chain reaction of collisions</w:t>
      </w:r>
      <w:r w:rsidRPr="00B54B60">
        <w:rPr>
          <w:u w:val="single"/>
        </w:rPr>
        <w:t xml:space="preserve"> that </w:t>
      </w:r>
      <w:r w:rsidRPr="00B54B60">
        <w:rPr>
          <w:rStyle w:val="Emphasis"/>
        </w:rPr>
        <w:t>eventually closes off entire orbits</w:t>
      </w:r>
      <w:r w:rsidRPr="00B54B60">
        <w:rPr>
          <w:u w:val="single"/>
        </w:rPr>
        <w:t>.”</w:t>
      </w:r>
      <w:r w:rsidRPr="00B54B60">
        <w:rPr>
          <w:sz w:val="16"/>
        </w:rPr>
        <w:t xml:space="preserve"> [2] </w:t>
      </w:r>
      <w:r w:rsidRPr="00B54B60">
        <w:rPr>
          <w:u w:val="single"/>
        </w:rPr>
        <w:t>This endangerment</w:t>
      </w:r>
      <w:r w:rsidRPr="00AD7261">
        <w:rPr>
          <w:u w:val="single"/>
        </w:rPr>
        <w:t xml:space="preserve"> of Earth’s future ability to explore extraterrestrial planets and life </w:t>
      </w:r>
      <w:r w:rsidRPr="00DA1231">
        <w:rPr>
          <w:u w:val="single"/>
        </w:rPr>
        <w:t>must be avoided at all costs</w:t>
      </w:r>
      <w:r w:rsidRPr="00DA1231">
        <w:rPr>
          <w:sz w:val="16"/>
        </w:rPr>
        <w:t xml:space="preserve">. Furthermore, </w:t>
      </w:r>
      <w:r w:rsidRPr="00916BB1">
        <w:rPr>
          <w:highlight w:val="green"/>
          <w:u w:val="single"/>
        </w:rPr>
        <w:t>space debris</w:t>
      </w:r>
      <w:r w:rsidRPr="00AD7261">
        <w:rPr>
          <w:u w:val="single"/>
        </w:rPr>
        <w:t xml:space="preserve"> in orbit around Earth </w:t>
      </w:r>
      <w:r w:rsidRPr="00916BB1">
        <w:rPr>
          <w:highlight w:val="green"/>
          <w:u w:val="single"/>
        </w:rPr>
        <w:t>limits</w:t>
      </w:r>
      <w:r w:rsidRPr="00AD7261">
        <w:rPr>
          <w:u w:val="single"/>
        </w:rPr>
        <w:t xml:space="preserve"> the amount of available </w:t>
      </w:r>
      <w:r w:rsidRPr="00916BB1">
        <w:rPr>
          <w:highlight w:val="green"/>
          <w:u w:val="single"/>
        </w:rPr>
        <w:t xml:space="preserve">space for </w:t>
      </w:r>
      <w:r w:rsidRPr="00916BB1">
        <w:rPr>
          <w:rStyle w:val="Emphasis"/>
          <w:highlight w:val="green"/>
        </w:rPr>
        <w:t>satellite</w:t>
      </w:r>
      <w:r w:rsidRPr="00DC4B66">
        <w:rPr>
          <w:rStyle w:val="Emphasis"/>
        </w:rPr>
        <w:t>s to orbit</w:t>
      </w:r>
      <w:r w:rsidRPr="00AD7261">
        <w:rPr>
          <w:u w:val="single"/>
        </w:rPr>
        <w:t xml:space="preserve">, </w:t>
      </w:r>
      <w:r w:rsidRPr="00916BB1">
        <w:rPr>
          <w:highlight w:val="green"/>
          <w:u w:val="single"/>
        </w:rPr>
        <w:t xml:space="preserve">which may result in </w:t>
      </w:r>
      <w:r w:rsidRPr="00DA1231">
        <w:rPr>
          <w:u w:val="single"/>
        </w:rPr>
        <w:t>the</w:t>
      </w:r>
      <w:r w:rsidRPr="00AD7261">
        <w:rPr>
          <w:u w:val="single"/>
        </w:rPr>
        <w:t xml:space="preserve"> </w:t>
      </w:r>
      <w:r w:rsidRPr="00DC4B66">
        <w:rPr>
          <w:rStyle w:val="Emphasis"/>
        </w:rPr>
        <w:t>Tragedy of the Commons</w:t>
      </w:r>
      <w:r w:rsidRPr="00DA1231">
        <w:rPr>
          <w:sz w:val="16"/>
        </w:rPr>
        <w:t xml:space="preserve">: </w:t>
      </w:r>
      <w:r w:rsidRPr="00AD7261">
        <w:rPr>
          <w:u w:val="single"/>
        </w:rPr>
        <w:t xml:space="preserve">multiple actors will </w:t>
      </w:r>
      <w:r w:rsidRPr="00DC4B66">
        <w:rPr>
          <w:rStyle w:val="Emphasis"/>
        </w:rPr>
        <w:t>aggressively vie</w:t>
      </w:r>
      <w:r w:rsidRPr="00AD7261">
        <w:rPr>
          <w:u w:val="single"/>
        </w:rPr>
        <w:t xml:space="preserve">, in </w:t>
      </w:r>
      <w:r w:rsidRPr="00916BB1">
        <w:rPr>
          <w:highlight w:val="green"/>
          <w:u w:val="single"/>
        </w:rPr>
        <w:t xml:space="preserve">an </w:t>
      </w:r>
      <w:r w:rsidRPr="00916BB1">
        <w:rPr>
          <w:rStyle w:val="Emphasis"/>
          <w:highlight w:val="green"/>
        </w:rPr>
        <w:t>arms race</w:t>
      </w:r>
      <w:r w:rsidRPr="00916BB1">
        <w:rPr>
          <w:highlight w:val="green"/>
          <w:u w:val="single"/>
        </w:rPr>
        <w:t>, for</w:t>
      </w:r>
      <w:r w:rsidRPr="00AD7261">
        <w:rPr>
          <w:u w:val="single"/>
        </w:rPr>
        <w:t xml:space="preserve"> their right to </w:t>
      </w:r>
      <w:r w:rsidRPr="00916BB1">
        <w:rPr>
          <w:highlight w:val="green"/>
          <w:u w:val="single"/>
        </w:rPr>
        <w:t>space</w:t>
      </w:r>
      <w:r w:rsidRPr="00AD7261">
        <w:rPr>
          <w:u w:val="single"/>
        </w:rPr>
        <w:t xml:space="preserve"> as it </w:t>
      </w:r>
      <w:r w:rsidRPr="00916BB1">
        <w:rPr>
          <w:highlight w:val="green"/>
          <w:u w:val="single"/>
        </w:rPr>
        <w:t xml:space="preserve">is </w:t>
      </w:r>
      <w:r w:rsidRPr="00952FD4">
        <w:rPr>
          <w:u w:val="single"/>
        </w:rPr>
        <w:t xml:space="preserve">a </w:t>
      </w:r>
      <w:r w:rsidRPr="00916BB1">
        <w:rPr>
          <w:rStyle w:val="Emphasis"/>
          <w:highlight w:val="green"/>
        </w:rPr>
        <w:t xml:space="preserve">limited </w:t>
      </w:r>
      <w:r w:rsidRPr="00DC4B66">
        <w:rPr>
          <w:rStyle w:val="Emphasis"/>
        </w:rPr>
        <w:t>resource</w:t>
      </w:r>
      <w:r w:rsidRPr="00DA1231">
        <w:rPr>
          <w:sz w:val="16"/>
        </w:rPr>
        <w:t xml:space="preserve">. [3] </w:t>
      </w:r>
      <w:r w:rsidRPr="00AD7261">
        <w:rPr>
          <w:u w:val="single"/>
        </w:rPr>
        <w:t xml:space="preserve">Space debris is thus a </w:t>
      </w:r>
      <w:r w:rsidRPr="00DC4B66">
        <w:rPr>
          <w:rStyle w:val="Emphasis"/>
        </w:rPr>
        <w:t>potentially pressing issue in our increasingly technological world</w:t>
      </w:r>
      <w:r w:rsidRPr="00DA1231">
        <w:rPr>
          <w:sz w:val="16"/>
        </w:rPr>
        <w:t xml:space="preserve">. In this essay, </w:t>
      </w:r>
      <w:r w:rsidRPr="00AD7261">
        <w:rPr>
          <w:u w:val="single"/>
        </w:rPr>
        <w:t xml:space="preserve">I will analyze the existing regulation of space debris as </w:t>
      </w:r>
      <w:r w:rsidRPr="00DC4B66">
        <w:rPr>
          <w:rStyle w:val="Emphasis"/>
        </w:rPr>
        <w:t>outlined in the Outer Space Treaty</w:t>
      </w:r>
      <w:r w:rsidRPr="00AD7261">
        <w:rPr>
          <w:u w:val="single"/>
        </w:rPr>
        <w:t xml:space="preserve">, point out the issues with these regulations of space debris and discuss </w:t>
      </w:r>
      <w:r w:rsidRPr="00DC4B66">
        <w:rPr>
          <w:rStyle w:val="Emphasis"/>
        </w:rPr>
        <w:t>potential solutions</w:t>
      </w:r>
      <w:r w:rsidRPr="00AD7261">
        <w:rPr>
          <w:u w:val="single"/>
        </w:rPr>
        <w:t xml:space="preserve">, and, finally, discuss </w:t>
      </w:r>
      <w:r w:rsidRPr="00DC4B66">
        <w:rPr>
          <w:rStyle w:val="Emphasis"/>
        </w:rPr>
        <w:t>legal considerations for private enterprises as well.</w:t>
      </w:r>
    </w:p>
    <w:p w14:paraId="1B488CD8" w14:textId="77777777" w:rsidR="00F60551" w:rsidRPr="00DA1231" w:rsidRDefault="00F60551" w:rsidP="00F60551">
      <w:pPr>
        <w:rPr>
          <w:sz w:val="16"/>
        </w:rPr>
      </w:pPr>
      <w:r w:rsidRPr="00AD7261">
        <w:rPr>
          <w:u w:val="single"/>
        </w:rPr>
        <w:t xml:space="preserve">The Outer Space Treaty of 1967 remains today’s </w:t>
      </w:r>
      <w:r w:rsidRPr="00DC4B66">
        <w:rPr>
          <w:rStyle w:val="Emphasis"/>
        </w:rPr>
        <w:t>leading regulation on the governance of outer space activities</w:t>
      </w:r>
      <w:r w:rsidRPr="00DA1231">
        <w:rPr>
          <w:sz w:val="16"/>
        </w:rPr>
        <w:t xml:space="preserve">. A salient aspect of the Cold War was the space race between the United States and the Union of Soviet Socialist Republics (USSR) that occurred in the late 1960s. Before the nations engaged in their race to the moon, </w:t>
      </w:r>
      <w:r w:rsidRPr="00AD7261">
        <w:rPr>
          <w:u w:val="single"/>
        </w:rPr>
        <w:t xml:space="preserve">the United Nations enacted </w:t>
      </w:r>
      <w:r w:rsidRPr="00916BB1">
        <w:rPr>
          <w:highlight w:val="green"/>
          <w:u w:val="single"/>
        </w:rPr>
        <w:t>the Outer Space Treaty</w:t>
      </w:r>
      <w:r w:rsidRPr="00AD7261">
        <w:rPr>
          <w:u w:val="single"/>
        </w:rPr>
        <w:t xml:space="preserve"> to </w:t>
      </w:r>
      <w:r w:rsidRPr="00916BB1">
        <w:rPr>
          <w:highlight w:val="green"/>
          <w:u w:val="single"/>
        </w:rPr>
        <w:t xml:space="preserve">ensure </w:t>
      </w:r>
      <w:r w:rsidRPr="00916BB1">
        <w:rPr>
          <w:rStyle w:val="Emphasis"/>
          <w:highlight w:val="green"/>
        </w:rPr>
        <w:t>international peace</w:t>
      </w:r>
      <w:r w:rsidRPr="00DC4B66">
        <w:rPr>
          <w:rStyle w:val="Emphasis"/>
        </w:rPr>
        <w:t xml:space="preserve"> by making the use of space equitable and fair</w:t>
      </w:r>
      <w:r w:rsidRPr="00AD7261">
        <w:rPr>
          <w:u w:val="single"/>
        </w:rPr>
        <w:t xml:space="preserve">. Articles VII and IX most </w:t>
      </w:r>
      <w:r w:rsidRPr="00DC4B66">
        <w:rPr>
          <w:rStyle w:val="Emphasis"/>
        </w:rPr>
        <w:t>closely deal with concepts of space debris</w:t>
      </w:r>
      <w:r w:rsidRPr="00DA1231">
        <w:rPr>
          <w:sz w:val="16"/>
        </w:rPr>
        <w:t xml:space="preserve">, but it is important to note here that the Treaty does not specifically define space debris, and rather, governs the use of “space objects.” </w:t>
      </w:r>
      <w:r w:rsidRPr="00916BB1">
        <w:rPr>
          <w:highlight w:val="green"/>
          <w:u w:val="single"/>
        </w:rPr>
        <w:t>Article IX</w:t>
      </w:r>
      <w:r w:rsidRPr="00AD7261">
        <w:rPr>
          <w:u w:val="single"/>
        </w:rPr>
        <w:t xml:space="preserve"> of the Treaty </w:t>
      </w:r>
      <w:r w:rsidRPr="00916BB1">
        <w:rPr>
          <w:highlight w:val="green"/>
          <w:u w:val="single"/>
        </w:rPr>
        <w:t>states that States “shall conduct</w:t>
      </w:r>
      <w:r w:rsidRPr="00AD7261">
        <w:rPr>
          <w:u w:val="single"/>
        </w:rPr>
        <w:t xml:space="preserve"> all their </w:t>
      </w:r>
      <w:r w:rsidRPr="00916BB1">
        <w:rPr>
          <w:highlight w:val="green"/>
          <w:u w:val="single"/>
        </w:rPr>
        <w:t>activities</w:t>
      </w:r>
      <w:r w:rsidRPr="00AD7261">
        <w:rPr>
          <w:u w:val="single"/>
        </w:rPr>
        <w:t xml:space="preserve"> in outer space, including the Moon and other celestial bodies, </w:t>
      </w:r>
      <w:r w:rsidRPr="00916BB1">
        <w:rPr>
          <w:highlight w:val="green"/>
          <w:u w:val="single"/>
        </w:rPr>
        <w:t>with</w:t>
      </w:r>
      <w:r w:rsidRPr="00AD7261">
        <w:rPr>
          <w:u w:val="single"/>
        </w:rPr>
        <w:t xml:space="preserve"> </w:t>
      </w:r>
      <w:r w:rsidRPr="00DC4B66">
        <w:rPr>
          <w:rStyle w:val="Emphasis"/>
        </w:rPr>
        <w:t xml:space="preserve">due </w:t>
      </w:r>
      <w:r w:rsidRPr="00916BB1">
        <w:rPr>
          <w:rStyle w:val="Emphasis"/>
          <w:highlight w:val="green"/>
        </w:rPr>
        <w:t>regard to</w:t>
      </w:r>
      <w:r w:rsidRPr="00DC4B66">
        <w:rPr>
          <w:rStyle w:val="Emphasis"/>
        </w:rPr>
        <w:t xml:space="preserve"> the corresponding </w:t>
      </w:r>
      <w:r w:rsidRPr="00916BB1">
        <w:rPr>
          <w:rStyle w:val="Emphasis"/>
          <w:highlight w:val="green"/>
        </w:rPr>
        <w:t>interests of</w:t>
      </w:r>
      <w:r w:rsidRPr="00DC4B66">
        <w:rPr>
          <w:rStyle w:val="Emphasis"/>
        </w:rPr>
        <w:t xml:space="preserve"> all </w:t>
      </w:r>
      <w:r w:rsidRPr="00916BB1">
        <w:rPr>
          <w:rStyle w:val="Emphasis"/>
          <w:highlight w:val="green"/>
        </w:rPr>
        <w:t>other States</w:t>
      </w:r>
      <w:r w:rsidRPr="00DC4B66">
        <w:rPr>
          <w:rStyle w:val="Emphasis"/>
        </w:rPr>
        <w:t xml:space="preserve"> Parties to the Treaty</w:t>
      </w:r>
      <w:r w:rsidRPr="00952FD4">
        <w:rPr>
          <w:u w:val="single"/>
        </w:rPr>
        <w:t xml:space="preserve">,” </w:t>
      </w:r>
      <w:r w:rsidRPr="00916BB1">
        <w:rPr>
          <w:highlight w:val="green"/>
          <w:u w:val="single"/>
        </w:rPr>
        <w:t>and</w:t>
      </w:r>
      <w:r w:rsidRPr="00AD7261">
        <w:rPr>
          <w:u w:val="single"/>
        </w:rPr>
        <w:t xml:space="preserve"> that </w:t>
      </w:r>
      <w:r w:rsidRPr="00916BB1">
        <w:rPr>
          <w:highlight w:val="green"/>
          <w:u w:val="single"/>
        </w:rPr>
        <w:t>exploration</w:t>
      </w:r>
      <w:r w:rsidRPr="00AD7261">
        <w:rPr>
          <w:u w:val="single"/>
        </w:rPr>
        <w:t xml:space="preserve"> of outer space </w:t>
      </w:r>
      <w:r w:rsidRPr="00916BB1">
        <w:rPr>
          <w:highlight w:val="green"/>
          <w:u w:val="single"/>
        </w:rPr>
        <w:t>should avoid</w:t>
      </w:r>
      <w:r w:rsidRPr="00AD7261">
        <w:rPr>
          <w:u w:val="single"/>
        </w:rPr>
        <w:t xml:space="preserve"> its “</w:t>
      </w:r>
      <w:r w:rsidRPr="00916BB1">
        <w:rPr>
          <w:rStyle w:val="Emphasis"/>
          <w:highlight w:val="green"/>
        </w:rPr>
        <w:t>harmful contamination</w:t>
      </w:r>
      <w:r w:rsidRPr="00AD7261">
        <w:rPr>
          <w:u w:val="single"/>
        </w:rPr>
        <w:t>.”</w:t>
      </w:r>
      <w:r w:rsidRPr="00DA1231">
        <w:rPr>
          <w:sz w:val="16"/>
        </w:rPr>
        <w:t xml:space="preserve"> [4] Many </w:t>
      </w:r>
      <w:r w:rsidRPr="00916BB1">
        <w:rPr>
          <w:highlight w:val="green"/>
          <w:u w:val="single"/>
        </w:rPr>
        <w:t>scholars believe</w:t>
      </w:r>
      <w:r w:rsidRPr="00AD7261">
        <w:rPr>
          <w:u w:val="single"/>
        </w:rPr>
        <w:t xml:space="preserve"> that </w:t>
      </w:r>
      <w:r w:rsidRPr="00916BB1">
        <w:rPr>
          <w:highlight w:val="green"/>
          <w:u w:val="single"/>
        </w:rPr>
        <w:t>conducting activities with regard to</w:t>
      </w:r>
      <w:r w:rsidRPr="00AD7261">
        <w:rPr>
          <w:u w:val="single"/>
        </w:rPr>
        <w:t xml:space="preserve"> other </w:t>
      </w:r>
      <w:r w:rsidRPr="00916BB1">
        <w:rPr>
          <w:highlight w:val="green"/>
          <w:u w:val="single"/>
        </w:rPr>
        <w:t xml:space="preserve">States involves leaving </w:t>
      </w:r>
      <w:r w:rsidRPr="00916BB1">
        <w:rPr>
          <w:rStyle w:val="Emphasis"/>
          <w:highlight w:val="green"/>
        </w:rPr>
        <w:t>areas free of</w:t>
      </w:r>
      <w:r w:rsidRPr="00DC4B66">
        <w:rPr>
          <w:rStyle w:val="Emphasis"/>
        </w:rPr>
        <w:t xml:space="preserve"> space </w:t>
      </w:r>
      <w:r w:rsidRPr="00916BB1">
        <w:rPr>
          <w:rStyle w:val="Emphasis"/>
          <w:highlight w:val="green"/>
        </w:rPr>
        <w:t>debris</w:t>
      </w:r>
      <w:r w:rsidRPr="00DA1231">
        <w:rPr>
          <w:sz w:val="16"/>
        </w:rPr>
        <w:t xml:space="preserve">, and further that </w:t>
      </w:r>
      <w:r w:rsidRPr="00AD7261">
        <w:rPr>
          <w:u w:val="single"/>
        </w:rPr>
        <w:t xml:space="preserve">space </w:t>
      </w:r>
      <w:r w:rsidRPr="00916BB1">
        <w:rPr>
          <w:highlight w:val="green"/>
          <w:u w:val="single"/>
        </w:rPr>
        <w:t xml:space="preserve">debris </w:t>
      </w:r>
      <w:r w:rsidRPr="00916BB1">
        <w:rPr>
          <w:rStyle w:val="Emphasis"/>
          <w:highlight w:val="green"/>
        </w:rPr>
        <w:t>constitutes</w:t>
      </w:r>
      <w:r w:rsidRPr="00DC4B66">
        <w:rPr>
          <w:rStyle w:val="Emphasis"/>
        </w:rPr>
        <w:t xml:space="preserve"> a harmful </w:t>
      </w:r>
      <w:r w:rsidRPr="00916BB1">
        <w:rPr>
          <w:rStyle w:val="Emphasis"/>
          <w:highlight w:val="green"/>
        </w:rPr>
        <w:t>contamination</w:t>
      </w:r>
      <w:r w:rsidRPr="00AD7261">
        <w:rPr>
          <w:u w:val="single"/>
        </w:rPr>
        <w:t xml:space="preserve"> to the space environment. Article VII of the Treaty provides that each State is “internationally liable for damage to another State Party to the Treaty or its natural or juridical persons by such object or its </w:t>
      </w:r>
      <w:r w:rsidRPr="00DC4B66">
        <w:rPr>
          <w:rStyle w:val="Emphasis"/>
        </w:rPr>
        <w:t>component parts on the Earth</w:t>
      </w:r>
      <w:r w:rsidRPr="00AD7261">
        <w:rPr>
          <w:u w:val="single"/>
        </w:rPr>
        <w:t>.”</w:t>
      </w:r>
      <w:r w:rsidRPr="00DA1231">
        <w:rPr>
          <w:sz w:val="16"/>
        </w:rPr>
        <w:t xml:space="preserve"> [5] Thus, </w:t>
      </w:r>
      <w:r w:rsidRPr="00AD7261">
        <w:rPr>
          <w:u w:val="single"/>
        </w:rPr>
        <w:t xml:space="preserve">regulations are in place to </w:t>
      </w:r>
      <w:r w:rsidRPr="00916BB1">
        <w:rPr>
          <w:highlight w:val="green"/>
          <w:u w:val="single"/>
        </w:rPr>
        <w:t xml:space="preserve">incentivize States to </w:t>
      </w:r>
      <w:r w:rsidRPr="00916BB1">
        <w:rPr>
          <w:rStyle w:val="Emphasis"/>
          <w:highlight w:val="green"/>
        </w:rPr>
        <w:t>mitigate</w:t>
      </w:r>
      <w:r w:rsidRPr="00DC4B66">
        <w:rPr>
          <w:rStyle w:val="Emphasis"/>
        </w:rPr>
        <w:t xml:space="preserve"> the amount of space </w:t>
      </w:r>
      <w:r w:rsidRPr="00916BB1">
        <w:rPr>
          <w:rStyle w:val="Emphasis"/>
          <w:highlight w:val="green"/>
        </w:rPr>
        <w:t>debris</w:t>
      </w:r>
      <w:r w:rsidRPr="00AD7261">
        <w:rPr>
          <w:u w:val="single"/>
        </w:rPr>
        <w:t xml:space="preserve"> they create </w:t>
      </w:r>
      <w:r w:rsidRPr="00916BB1">
        <w:rPr>
          <w:highlight w:val="green"/>
          <w:u w:val="single"/>
        </w:rPr>
        <w:t>for fear of</w:t>
      </w:r>
      <w:r w:rsidRPr="00AD7261">
        <w:rPr>
          <w:u w:val="single"/>
        </w:rPr>
        <w:t xml:space="preserve"> </w:t>
      </w:r>
      <w:r w:rsidRPr="00DC4B66">
        <w:rPr>
          <w:rStyle w:val="Emphasis"/>
        </w:rPr>
        <w:t xml:space="preserve">severe </w:t>
      </w:r>
      <w:r w:rsidRPr="00916BB1">
        <w:rPr>
          <w:rStyle w:val="Emphasis"/>
          <w:highlight w:val="green"/>
        </w:rPr>
        <w:t>financial penalties</w:t>
      </w:r>
      <w:r w:rsidRPr="00916BB1">
        <w:rPr>
          <w:highlight w:val="green"/>
          <w:u w:val="single"/>
        </w:rPr>
        <w:t>.</w:t>
      </w:r>
      <w:r w:rsidRPr="00AD7261">
        <w:rPr>
          <w:u w:val="single"/>
        </w:rPr>
        <w:t xml:space="preserve"> There are also </w:t>
      </w:r>
      <w:r w:rsidRPr="00DC4B66">
        <w:rPr>
          <w:rStyle w:val="Emphasis"/>
        </w:rPr>
        <w:t>four other international treaties</w:t>
      </w:r>
      <w:r w:rsidRPr="00AD7261">
        <w:rPr>
          <w:u w:val="single"/>
        </w:rPr>
        <w:t xml:space="preserve"> on space governance: the </w:t>
      </w:r>
      <w:r w:rsidRPr="00DC4B66">
        <w:rPr>
          <w:rStyle w:val="Emphasis"/>
        </w:rPr>
        <w:t>Rescue Agreement</w:t>
      </w:r>
      <w:r w:rsidRPr="00AD7261">
        <w:rPr>
          <w:u w:val="single"/>
        </w:rPr>
        <w:t xml:space="preserve">, the </w:t>
      </w:r>
      <w:r w:rsidRPr="00DC4B66">
        <w:rPr>
          <w:rStyle w:val="Emphasis"/>
        </w:rPr>
        <w:t>Liability Convention</w:t>
      </w:r>
      <w:r w:rsidRPr="00AD7261">
        <w:rPr>
          <w:u w:val="single"/>
        </w:rPr>
        <w:t xml:space="preserve">, the </w:t>
      </w:r>
      <w:r w:rsidRPr="00DC4B66">
        <w:rPr>
          <w:rStyle w:val="Emphasis"/>
        </w:rPr>
        <w:t>Registration Convention</w:t>
      </w:r>
      <w:r w:rsidRPr="00AD7261">
        <w:rPr>
          <w:u w:val="single"/>
        </w:rPr>
        <w:t xml:space="preserve">, and the </w:t>
      </w:r>
      <w:r w:rsidRPr="00DC4B66">
        <w:rPr>
          <w:rStyle w:val="Emphasis"/>
        </w:rPr>
        <w:t>Moon Agreement</w:t>
      </w:r>
      <w:r w:rsidRPr="00DA1231">
        <w:rPr>
          <w:sz w:val="16"/>
        </w:rPr>
        <w:t>. These treaties, while also important, all have fewer signatory parties and were often created for more specific activities, whereas the Outer Space Treaty was general in scope and widely adopted. [6]</w:t>
      </w:r>
    </w:p>
    <w:p w14:paraId="494FE960" w14:textId="77777777" w:rsidR="00F60551" w:rsidRPr="00DA1231" w:rsidRDefault="00F60551" w:rsidP="00F60551">
      <w:pPr>
        <w:rPr>
          <w:sz w:val="16"/>
        </w:rPr>
      </w:pPr>
      <w:r w:rsidRPr="00DA1231">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A1231">
        <w:rPr>
          <w:u w:val="single"/>
        </w:rPr>
        <w:t xml:space="preserve">marked </w:t>
      </w:r>
      <w:r w:rsidRPr="00DC4B66">
        <w:rPr>
          <w:rStyle w:val="Emphasis"/>
        </w:rPr>
        <w:t>lack of specificity</w:t>
      </w:r>
      <w:r w:rsidRPr="00DA1231">
        <w:rPr>
          <w:u w:val="single"/>
        </w:rPr>
        <w:t xml:space="preserve"> in the writing of these laws</w:t>
      </w:r>
      <w:r w:rsidRPr="00DA1231">
        <w:rPr>
          <w:sz w:val="16"/>
        </w:rPr>
        <w:t xml:space="preserve">. [7] This </w:t>
      </w:r>
      <w:r w:rsidRPr="00DA1231">
        <w:rPr>
          <w:u w:val="single"/>
        </w:rPr>
        <w:t xml:space="preserve">lack of </w:t>
      </w:r>
      <w:r w:rsidRPr="00DC4B66">
        <w:rPr>
          <w:rStyle w:val="Emphasis"/>
        </w:rPr>
        <w:t>specificity</w:t>
      </w:r>
      <w:r w:rsidRPr="00DA1231">
        <w:rPr>
          <w:u w:val="single"/>
        </w:rPr>
        <w:t xml:space="preserve"> highlights another </w:t>
      </w:r>
      <w:r w:rsidRPr="00DC4B66">
        <w:rPr>
          <w:rStyle w:val="Emphasis"/>
        </w:rPr>
        <w:t>issue</w:t>
      </w:r>
      <w:r w:rsidRPr="00DA1231">
        <w:rPr>
          <w:u w:val="single"/>
        </w:rPr>
        <w:t xml:space="preserve">: the </w:t>
      </w:r>
      <w:r w:rsidRPr="00916BB1">
        <w:rPr>
          <w:highlight w:val="green"/>
          <w:u w:val="single"/>
        </w:rPr>
        <w:t>imprecise language</w:t>
      </w:r>
      <w:r w:rsidRPr="00DA1231">
        <w:rPr>
          <w:u w:val="single"/>
        </w:rPr>
        <w:t xml:space="preserve"> of the Treaty </w:t>
      </w:r>
      <w:r w:rsidRPr="00916BB1">
        <w:rPr>
          <w:highlight w:val="green"/>
          <w:u w:val="single"/>
        </w:rPr>
        <w:t xml:space="preserve">leaves </w:t>
      </w:r>
      <w:r w:rsidRPr="00916BB1">
        <w:rPr>
          <w:rStyle w:val="Emphasis"/>
          <w:highlight w:val="green"/>
        </w:rPr>
        <w:t>unclear</w:t>
      </w:r>
      <w:r w:rsidRPr="00DC4B66">
        <w:rPr>
          <w:rStyle w:val="Emphasis"/>
        </w:rPr>
        <w:t xml:space="preserve"> the </w:t>
      </w:r>
      <w:r w:rsidRPr="00916BB1">
        <w:rPr>
          <w:rStyle w:val="Emphasis"/>
          <w:highlight w:val="green"/>
        </w:rPr>
        <w:t>definition of space debris</w:t>
      </w:r>
      <w:r w:rsidRPr="00DC4B66">
        <w:rPr>
          <w:rStyle w:val="Emphasis"/>
        </w:rPr>
        <w:t>,</w:t>
      </w:r>
      <w:r w:rsidRPr="00DA1231">
        <w:rPr>
          <w:sz w:val="16"/>
        </w:rPr>
        <w:t xml:space="preserve"> which leaves the regulation open to interpretation. Rather than </w:t>
      </w:r>
      <w:r w:rsidRPr="00DC4B66">
        <w:rPr>
          <w:u w:val="single"/>
        </w:rPr>
        <w:t>agree with most scholars</w:t>
      </w:r>
      <w:r w:rsidRPr="00DA1231">
        <w:rPr>
          <w:u w:val="single"/>
        </w:rPr>
        <w:t xml:space="preserve"> that </w:t>
      </w:r>
      <w:r w:rsidRPr="00916BB1">
        <w:rPr>
          <w:highlight w:val="green"/>
          <w:u w:val="single"/>
        </w:rPr>
        <w:t xml:space="preserve">space debris </w:t>
      </w:r>
      <w:r w:rsidRPr="00916BB1">
        <w:rPr>
          <w:rStyle w:val="Emphasis"/>
          <w:highlight w:val="green"/>
        </w:rPr>
        <w:t>constitute “space objects,”</w:t>
      </w:r>
      <w:r w:rsidRPr="00DA1231">
        <w:rPr>
          <w:sz w:val="16"/>
        </w:rPr>
        <w:t xml:space="preserve"> scholar Chelsea Muñoz-</w:t>
      </w:r>
      <w:proofErr w:type="spellStart"/>
      <w:r w:rsidRPr="00DA1231">
        <w:rPr>
          <w:sz w:val="16"/>
        </w:rPr>
        <w:t>Patchen</w:t>
      </w:r>
      <w:proofErr w:type="spellEnd"/>
      <w:r w:rsidRPr="00DA1231">
        <w:rPr>
          <w:sz w:val="16"/>
        </w:rPr>
        <w:t xml:space="preserve"> uses the UN Space Debris Mitigation Guidelines’ definition of space debris along with the fact that space debris is non-functional and its ownership often untraceable in order to argue that space debris should be classified as “abandoned property” instead. [8] Furthermore, </w:t>
      </w:r>
      <w:r w:rsidRPr="00AD7261">
        <w:rPr>
          <w:u w:val="single"/>
        </w:rPr>
        <w:t xml:space="preserve">non-governmental </w:t>
      </w:r>
      <w:r w:rsidRPr="00916BB1">
        <w:rPr>
          <w:highlight w:val="green"/>
          <w:u w:val="single"/>
        </w:rPr>
        <w:t xml:space="preserve">private enterprises </w:t>
      </w:r>
      <w:r w:rsidRPr="00DC4B66">
        <w:rPr>
          <w:u w:val="single"/>
        </w:rPr>
        <w:t xml:space="preserve">may be </w:t>
      </w:r>
      <w:r w:rsidRPr="00DC4B66">
        <w:rPr>
          <w:rStyle w:val="Emphasis"/>
        </w:rPr>
        <w:t xml:space="preserve">inclined to legally </w:t>
      </w:r>
      <w:r w:rsidRPr="00916BB1">
        <w:rPr>
          <w:rStyle w:val="Emphasis"/>
          <w:highlight w:val="green"/>
        </w:rPr>
        <w:t>define space debris</w:t>
      </w:r>
      <w:r w:rsidRPr="00AD7261">
        <w:rPr>
          <w:u w:val="single"/>
        </w:rPr>
        <w:t xml:space="preserve"> as something other than “space objects” in order </w:t>
      </w:r>
      <w:r w:rsidRPr="00916BB1">
        <w:rPr>
          <w:highlight w:val="green"/>
          <w:u w:val="single"/>
        </w:rPr>
        <w:t xml:space="preserve">to </w:t>
      </w:r>
      <w:r w:rsidRPr="00916BB1">
        <w:rPr>
          <w:rStyle w:val="Emphasis"/>
          <w:highlight w:val="green"/>
        </w:rPr>
        <w:t xml:space="preserve">avoid </w:t>
      </w:r>
      <w:r w:rsidRPr="00DC4B66">
        <w:rPr>
          <w:rStyle w:val="Emphasis"/>
        </w:rPr>
        <w:t xml:space="preserve">the Outer Space Treaty’s aforementioned financial </w:t>
      </w:r>
      <w:r w:rsidRPr="00916BB1">
        <w:rPr>
          <w:rStyle w:val="Emphasis"/>
          <w:highlight w:val="green"/>
        </w:rPr>
        <w:t>penalties</w:t>
      </w:r>
      <w:r w:rsidRPr="00DA1231">
        <w:rPr>
          <w:sz w:val="16"/>
        </w:rPr>
        <w:t xml:space="preserve">, as will be explained below. </w:t>
      </w:r>
      <w:r w:rsidRPr="00AD7261">
        <w:rPr>
          <w:u w:val="single"/>
        </w:rPr>
        <w:t xml:space="preserve">The Outer Space Treaty also does not account for the fact that the space debris problem, especially as of late, has been becoming </w:t>
      </w:r>
      <w:r w:rsidRPr="00DC4B66">
        <w:rPr>
          <w:rStyle w:val="Emphasis"/>
        </w:rPr>
        <w:t>worse over time</w:t>
      </w:r>
      <w:r w:rsidRPr="00030F38">
        <w:rPr>
          <w:u w:val="single"/>
        </w:rPr>
        <w:t>. As collisions between debris and satellites continue to occur, more debris is strewn across Earth’s orbit</w:t>
      </w:r>
      <w:r w:rsidRPr="00DA1231">
        <w:rPr>
          <w:sz w:val="16"/>
        </w:rPr>
        <w:t xml:space="preserve">, </w:t>
      </w:r>
      <w:r w:rsidRPr="00DC4B66">
        <w:rPr>
          <w:rStyle w:val="Emphasis"/>
        </w:rPr>
        <w:t>endangering future spacecraft from safely orbiting Earth, supporting the theory of the Kessler Syndrome</w:t>
      </w:r>
      <w:r w:rsidRPr="00DA1231">
        <w:rPr>
          <w:sz w:val="16"/>
        </w:rPr>
        <w:t>. [9] Thus, the Outer Space Treaty is not a very effective legal instrument with regards to mitigating the amount of space debris in orbit around Earth.</w:t>
      </w:r>
    </w:p>
    <w:p w14:paraId="19B8D67A" w14:textId="77777777" w:rsidR="00F60551" w:rsidRPr="00DA1231" w:rsidRDefault="00F60551" w:rsidP="00F60551">
      <w:pPr>
        <w:rPr>
          <w:sz w:val="16"/>
        </w:rPr>
      </w:pPr>
      <w:r w:rsidRPr="00DA1231">
        <w:rPr>
          <w:sz w:val="16"/>
        </w:rPr>
        <w:t xml:space="preserve">Due to the Treaty’s weakness, </w:t>
      </w:r>
      <w:r w:rsidRPr="00916BB1">
        <w:rPr>
          <w:highlight w:val="green"/>
          <w:u w:val="single"/>
        </w:rPr>
        <w:t>many</w:t>
      </w:r>
      <w:r w:rsidRPr="00DA1231">
        <w:rPr>
          <w:u w:val="single"/>
        </w:rPr>
        <w:t xml:space="preserve"> of the aforementioned </w:t>
      </w:r>
      <w:r w:rsidRPr="00916BB1">
        <w:rPr>
          <w:highlight w:val="green"/>
          <w:u w:val="single"/>
        </w:rPr>
        <w:t xml:space="preserve">scholars support </w:t>
      </w:r>
      <w:r w:rsidRPr="00916BB1">
        <w:rPr>
          <w:rStyle w:val="Emphasis"/>
          <w:highlight w:val="green"/>
        </w:rPr>
        <w:t xml:space="preserve">revising the </w:t>
      </w:r>
      <w:r w:rsidRPr="00DC4B66">
        <w:rPr>
          <w:rStyle w:val="Emphasis"/>
        </w:rPr>
        <w:t xml:space="preserve">Outer Space </w:t>
      </w:r>
      <w:r w:rsidRPr="00916BB1">
        <w:rPr>
          <w:rStyle w:val="Emphasis"/>
          <w:highlight w:val="green"/>
        </w:rPr>
        <w:t>Treaty by</w:t>
      </w:r>
      <w:r w:rsidRPr="00DC4B66">
        <w:rPr>
          <w:rStyle w:val="Emphasis"/>
        </w:rPr>
        <w:t xml:space="preserve"> clearly </w:t>
      </w:r>
      <w:r w:rsidRPr="00916BB1">
        <w:rPr>
          <w:rStyle w:val="Emphasis"/>
          <w:highlight w:val="green"/>
        </w:rPr>
        <w:t>defining space debris</w:t>
      </w:r>
      <w:r w:rsidRPr="00916BB1">
        <w:rPr>
          <w:highlight w:val="green"/>
          <w:u w:val="single"/>
        </w:rPr>
        <w:t>, increasing</w:t>
      </w:r>
      <w:r w:rsidRPr="00DA1231">
        <w:rPr>
          <w:u w:val="single"/>
        </w:rPr>
        <w:t xml:space="preserve"> its </w:t>
      </w:r>
      <w:r w:rsidRPr="00DC4B66">
        <w:rPr>
          <w:rStyle w:val="Emphasis"/>
        </w:rPr>
        <w:t xml:space="preserve">technology-specific </w:t>
      </w:r>
      <w:r w:rsidRPr="00916BB1">
        <w:rPr>
          <w:rStyle w:val="Emphasis"/>
          <w:highlight w:val="green"/>
        </w:rPr>
        <w:t>language</w:t>
      </w:r>
      <w:r w:rsidRPr="00916BB1">
        <w:rPr>
          <w:highlight w:val="green"/>
          <w:u w:val="single"/>
        </w:rPr>
        <w:t xml:space="preserve"> to combat </w:t>
      </w:r>
      <w:r w:rsidRPr="00916BB1">
        <w:rPr>
          <w:rStyle w:val="Emphasis"/>
          <w:highlight w:val="green"/>
        </w:rPr>
        <w:t>space debris</w:t>
      </w:r>
      <w:r w:rsidRPr="00DC4B66">
        <w:rPr>
          <w:rStyle w:val="Emphasis"/>
        </w:rPr>
        <w:t xml:space="preserve"> issues, </w:t>
      </w:r>
      <w:r w:rsidRPr="00916BB1">
        <w:rPr>
          <w:rStyle w:val="Emphasis"/>
          <w:highlight w:val="green"/>
        </w:rPr>
        <w:t>and outlining</w:t>
      </w:r>
      <w:r w:rsidRPr="00DC4B66">
        <w:rPr>
          <w:rStyle w:val="Emphasis"/>
        </w:rPr>
        <w:t xml:space="preserve"> specific </w:t>
      </w:r>
      <w:r w:rsidRPr="00916BB1">
        <w:rPr>
          <w:rStyle w:val="Emphasis"/>
          <w:highlight w:val="green"/>
        </w:rPr>
        <w:t>punishments</w:t>
      </w:r>
      <w:r w:rsidRPr="00DA1231">
        <w:rPr>
          <w:u w:val="single"/>
        </w:rPr>
        <w:t xml:space="preserve"> to </w:t>
      </w:r>
      <w:r w:rsidRPr="00DC4B66">
        <w:rPr>
          <w:rStyle w:val="Emphasis"/>
        </w:rPr>
        <w:t>negate the complete lack of enforcement</w:t>
      </w:r>
      <w:r w:rsidRPr="00DA1231">
        <w:rPr>
          <w:sz w:val="16"/>
        </w:rPr>
        <w:t xml:space="preserve"> built into the current Treaty. While nations do recognize the danger that space debris pose to orbital operations, </w:t>
      </w:r>
      <w:r w:rsidRPr="00DA6273">
        <w:rPr>
          <w:sz w:val="16"/>
        </w:rPr>
        <w:t>stronger laws must be enacted in order to de-escalate an imminent arms race and incentivize them to mitigate their debris</w:t>
      </w:r>
      <w:r w:rsidRPr="00DA1231">
        <w:rPr>
          <w:sz w:val="16"/>
        </w:rPr>
        <w:t xml:space="preserve">. [10] Believing that </w:t>
      </w:r>
      <w:r w:rsidRPr="00DA6273">
        <w:rPr>
          <w:sz w:val="16"/>
        </w:rPr>
        <w:t>one convention or treaty would be insufficient</w:t>
      </w:r>
      <w:r w:rsidRPr="00DA1231">
        <w:rPr>
          <w:sz w:val="16"/>
        </w:rPr>
        <w:t xml:space="preserve">, N. </w:t>
      </w:r>
      <w:proofErr w:type="spellStart"/>
      <w:r w:rsidRPr="00DA1231">
        <w:rPr>
          <w:sz w:val="16"/>
        </w:rPr>
        <w:t>Jasentuliyana</w:t>
      </w:r>
      <w:proofErr w:type="spellEnd"/>
      <w:r w:rsidRPr="00DA1231">
        <w:rPr>
          <w:sz w:val="16"/>
        </w:rPr>
        <w:t xml:space="preserve"> recommends </w:t>
      </w:r>
      <w:r w:rsidRPr="00DA6273">
        <w:rPr>
          <w:sz w:val="16"/>
        </w:rPr>
        <w:t>the creation of a regulatory regime to solve the growing problem of space debris. Such a regime would “effectively deal with these technical problems and establish international legal rules, standards and procedures on a continuing basis.”</w:t>
      </w:r>
      <w:r w:rsidRPr="00DA1231">
        <w:rPr>
          <w:sz w:val="16"/>
        </w:rPr>
        <w:t xml:space="preserve"> [11] </w:t>
      </w:r>
      <w:r w:rsidRPr="00DA6273">
        <w:rPr>
          <w:sz w:val="16"/>
        </w:rPr>
        <w:t>Thus, one potential solution to the legal lack of space debris mitigation is establishing a lawmaking agency which specifically focuses on the issue of space debris</w:t>
      </w:r>
      <w:r w:rsidRPr="00DA1231">
        <w:rPr>
          <w:sz w:val="16"/>
        </w:rPr>
        <w:t xml:space="preserve">. In addition to the </w:t>
      </w:r>
      <w:r w:rsidRPr="00DA6273">
        <w:rPr>
          <w:sz w:val="16"/>
        </w:rPr>
        <w:t>creation of a legal agency which could hold actors accountable for the amount of space debris produced</w:t>
      </w:r>
      <w:r w:rsidRPr="00DA1231">
        <w:rPr>
          <w:sz w:val="16"/>
        </w:rPr>
        <w:t xml:space="preserve">, </w:t>
      </w:r>
      <w:r w:rsidRPr="00DA6273">
        <w:rPr>
          <w:sz w:val="16"/>
        </w:rPr>
        <w:t>international laws guiding the actions of private companies’ activities may also provide an answer</w:t>
      </w:r>
      <w:r w:rsidRPr="00DA1231">
        <w:rPr>
          <w:sz w:val="16"/>
        </w:rPr>
        <w:t>, as will be discussed in greater detail below.</w:t>
      </w:r>
    </w:p>
    <w:p w14:paraId="6308CE8D" w14:textId="77777777" w:rsidR="00F60551" w:rsidRPr="00DA1231" w:rsidRDefault="00F60551" w:rsidP="00F60551">
      <w:pPr>
        <w:rPr>
          <w:sz w:val="16"/>
        </w:rPr>
      </w:pPr>
      <w:r w:rsidRPr="00DA1231">
        <w:rPr>
          <w:sz w:val="16"/>
        </w:rPr>
        <w:t xml:space="preserve">Although there do exist </w:t>
      </w:r>
      <w:r w:rsidRPr="00DA1231">
        <w:rPr>
          <w:u w:val="single"/>
        </w:rPr>
        <w:t xml:space="preserve">international laws and regulations governing the use of space for </w:t>
      </w:r>
      <w:r w:rsidRPr="00DC4B66">
        <w:rPr>
          <w:rStyle w:val="Emphasis"/>
        </w:rPr>
        <w:t>states and governmental entities</w:t>
      </w:r>
      <w:r w:rsidRPr="00DA1231">
        <w:rPr>
          <w:sz w:val="16"/>
        </w:rPr>
        <w:t xml:space="preserve"> (albeit weak ones), </w:t>
      </w:r>
      <w:r w:rsidRPr="00DA1231">
        <w:rPr>
          <w:u w:val="single"/>
        </w:rPr>
        <w:t xml:space="preserve">the </w:t>
      </w:r>
      <w:r w:rsidRPr="00916BB1">
        <w:rPr>
          <w:highlight w:val="green"/>
          <w:u w:val="single"/>
        </w:rPr>
        <w:t>private enterprises</w:t>
      </w:r>
      <w:r w:rsidRPr="00DA1231">
        <w:rPr>
          <w:u w:val="single"/>
        </w:rPr>
        <w:t xml:space="preserve"> sending objects into space </w:t>
      </w:r>
      <w:r w:rsidRPr="00DC4B66">
        <w:rPr>
          <w:u w:val="single"/>
        </w:rPr>
        <w:t xml:space="preserve">are </w:t>
      </w:r>
      <w:r w:rsidRPr="00916BB1">
        <w:rPr>
          <w:rStyle w:val="Emphasis"/>
          <w:highlight w:val="green"/>
        </w:rPr>
        <w:t>subject to</w:t>
      </w:r>
      <w:r w:rsidRPr="00DC4B66">
        <w:rPr>
          <w:rStyle w:val="Emphasis"/>
        </w:rPr>
        <w:t xml:space="preserve"> even </w:t>
      </w:r>
      <w:r w:rsidRPr="00916BB1">
        <w:rPr>
          <w:rStyle w:val="Emphasis"/>
          <w:highlight w:val="green"/>
        </w:rPr>
        <w:t xml:space="preserve">less </w:t>
      </w:r>
      <w:r w:rsidRPr="00DC4B66">
        <w:rPr>
          <w:rStyle w:val="Emphasis"/>
        </w:rPr>
        <w:t xml:space="preserve">stringent </w:t>
      </w:r>
      <w:r w:rsidRPr="00916BB1">
        <w:rPr>
          <w:rStyle w:val="Emphasis"/>
          <w:highlight w:val="green"/>
        </w:rPr>
        <w:t>regulations</w:t>
      </w:r>
      <w:r w:rsidRPr="00DC4B66">
        <w:rPr>
          <w:rStyle w:val="Emphasis"/>
        </w:rPr>
        <w:t xml:space="preserve"> than states are</w:t>
      </w:r>
      <w:r w:rsidRPr="00DA1231">
        <w:rPr>
          <w:u w:val="single"/>
        </w:rPr>
        <w:t>. SpaceX</w:t>
      </w:r>
      <w:r w:rsidRPr="00DA1231">
        <w:rPr>
          <w:sz w:val="16"/>
        </w:rPr>
        <w:t xml:space="preserve">, for example, to </w:t>
      </w:r>
      <w:r w:rsidRPr="00DA1231">
        <w:rPr>
          <w:u w:val="single"/>
        </w:rPr>
        <w:t>authorize</w:t>
      </w:r>
      <w:r w:rsidRPr="00DA1231">
        <w:rPr>
          <w:sz w:val="16"/>
        </w:rPr>
        <w:t xml:space="preserve"> their </w:t>
      </w:r>
      <w:r w:rsidRPr="00DA1231">
        <w:rPr>
          <w:u w:val="single"/>
        </w:rPr>
        <w:t xml:space="preserve">sending of 42,000 </w:t>
      </w:r>
      <w:proofErr w:type="spellStart"/>
      <w:r w:rsidRPr="00DA1231">
        <w:rPr>
          <w:u w:val="single"/>
        </w:rPr>
        <w:t>Starlink</w:t>
      </w:r>
      <w:proofErr w:type="spellEnd"/>
      <w:r w:rsidRPr="00DA1231">
        <w:rPr>
          <w:u w:val="single"/>
        </w:rPr>
        <w:t xml:space="preserve"> satellites into orbit, only had to submit paperwork to the U.S. Federal Communications Commission</w:t>
      </w:r>
      <w:r w:rsidRPr="00DA1231">
        <w:rPr>
          <w:sz w:val="16"/>
        </w:rPr>
        <w:t xml:space="preserve"> (FCC) </w:t>
      </w:r>
      <w:r w:rsidRPr="00DA1231">
        <w:rPr>
          <w:u w:val="single"/>
        </w:rPr>
        <w:t>and the International Telecommunication Union</w:t>
      </w:r>
      <w:r w:rsidRPr="00DA1231">
        <w:rPr>
          <w:sz w:val="16"/>
        </w:rPr>
        <w:t xml:space="preserve"> (ITU). [12] Paul Larsen posits that, </w:t>
      </w:r>
      <w:r w:rsidRPr="00DA1231">
        <w:rPr>
          <w:u w:val="single"/>
        </w:rPr>
        <w:t xml:space="preserve">in the face of less stringent regulations, nongovernmental satellite </w:t>
      </w:r>
      <w:r w:rsidRPr="00916BB1">
        <w:rPr>
          <w:highlight w:val="green"/>
          <w:u w:val="single"/>
        </w:rPr>
        <w:t xml:space="preserve">companies </w:t>
      </w:r>
      <w:r w:rsidRPr="00916BB1">
        <w:rPr>
          <w:rStyle w:val="Emphasis"/>
          <w:highlight w:val="green"/>
        </w:rPr>
        <w:t xml:space="preserve">send </w:t>
      </w:r>
      <w:r w:rsidRPr="00DC4B66">
        <w:rPr>
          <w:rStyle w:val="Emphasis"/>
        </w:rPr>
        <w:t xml:space="preserve">many </w:t>
      </w:r>
      <w:r w:rsidRPr="00916BB1">
        <w:rPr>
          <w:rStyle w:val="Emphasis"/>
          <w:highlight w:val="green"/>
        </w:rPr>
        <w:t>satellites</w:t>
      </w:r>
      <w:r w:rsidRPr="00DC4B66">
        <w:rPr>
          <w:rStyle w:val="Emphasis"/>
        </w:rPr>
        <w:t xml:space="preserve"> into orbit in order </w:t>
      </w:r>
      <w:r w:rsidRPr="00916BB1">
        <w:rPr>
          <w:rStyle w:val="Emphasis"/>
          <w:highlight w:val="green"/>
        </w:rPr>
        <w:t xml:space="preserve">to maximize </w:t>
      </w:r>
      <w:r w:rsidRPr="00DC4B66">
        <w:rPr>
          <w:rStyle w:val="Emphasis"/>
        </w:rPr>
        <w:t xml:space="preserve">their </w:t>
      </w:r>
      <w:r w:rsidRPr="00916BB1">
        <w:rPr>
          <w:rStyle w:val="Emphasis"/>
          <w:highlight w:val="green"/>
        </w:rPr>
        <w:t>profit</w:t>
      </w:r>
      <w:r w:rsidRPr="00DC4B66">
        <w:rPr>
          <w:rStyle w:val="Emphasis"/>
        </w:rPr>
        <w:t>, which is their primary objective</w:t>
      </w:r>
      <w:r w:rsidRPr="00612602">
        <w:rPr>
          <w:sz w:val="16"/>
        </w:rPr>
        <w:t>. Unlike the vagueness and lack of enforcement that came with written law</w:t>
      </w:r>
      <w:r w:rsidRPr="00DA1231">
        <w:rPr>
          <w:sz w:val="16"/>
        </w:rPr>
        <w:t xml:space="preserve"> (which is apparent in the Outer Space Treaty), the unwritten </w:t>
      </w:r>
      <w:r w:rsidRPr="00612602">
        <w:rPr>
          <w:sz w:val="16"/>
        </w:rPr>
        <w:t>market-oriented incentives for profit by large-scale satellite providers and operators provide a reason for actors to mitigate space debris in orbit around Earth</w:t>
      </w:r>
      <w:r w:rsidRPr="00DA1231">
        <w:rPr>
          <w:sz w:val="16"/>
        </w:rPr>
        <w:t>. Larsen states that “</w:t>
      </w:r>
      <w:r w:rsidRPr="00612602">
        <w:rPr>
          <w:sz w:val="16"/>
        </w:rPr>
        <w:t>They have huge sums of money invested in each satellite</w:t>
      </w:r>
      <w:r w:rsidRPr="00DA1231">
        <w:rPr>
          <w:sz w:val="16"/>
        </w:rPr>
        <w:t xml:space="preserve">, </w:t>
      </w:r>
      <w:r w:rsidRPr="00612602">
        <w:rPr>
          <w:sz w:val="16"/>
        </w:rPr>
        <w:t>perhaps as much as a half-billion dollars, when all costs are included. Loss of one satellite is a major event. They want their assets to be safe</w:t>
      </w:r>
      <w:r w:rsidRPr="00DA1231">
        <w:rPr>
          <w:sz w:val="16"/>
        </w:rPr>
        <w:t xml:space="preserve">.” [13] Thus, these satellite </w:t>
      </w:r>
      <w:r w:rsidRPr="00612602">
        <w:rPr>
          <w:sz w:val="16"/>
        </w:rPr>
        <w:t>companies have a major stake in space traffic management and their market incentives do a better job of mitigating space debris than the existing legal regulation does</w:t>
      </w:r>
      <w:r w:rsidRPr="00DA1231">
        <w:rPr>
          <w:sz w:val="16"/>
        </w:rPr>
        <w:t xml:space="preserve">. The company </w:t>
      </w:r>
      <w:r w:rsidRPr="00612602">
        <w:rPr>
          <w:sz w:val="16"/>
        </w:rPr>
        <w:t>SpaceX, as mentioned above, plans to send 42,000 satellites into space. While doing so would likely result in significant profits for the company, many believe this will diminish astronomical visibility as well as increase the chance of collisions</w:t>
      </w:r>
      <w:r w:rsidRPr="00DA1231">
        <w:rPr>
          <w:sz w:val="16"/>
        </w:rPr>
        <w:t xml:space="preserve">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63E8D4F5" w14:textId="77777777" w:rsidR="00F60551" w:rsidRPr="00305C79" w:rsidRDefault="00F60551" w:rsidP="00F60551">
      <w:pPr>
        <w:spacing w:after="0" w:line="240" w:lineRule="auto"/>
        <w:rPr>
          <w:b/>
          <w:bCs/>
          <w:sz w:val="26"/>
          <w:szCs w:val="26"/>
        </w:rPr>
      </w:pPr>
    </w:p>
    <w:p w14:paraId="35E280E5" w14:textId="77777777" w:rsidR="00F60551" w:rsidRPr="00F60551" w:rsidRDefault="00F60551" w:rsidP="00F60551"/>
    <w:p w14:paraId="2E4B519C" w14:textId="4A45D1C1" w:rsidR="00A43450" w:rsidRDefault="00A43450" w:rsidP="00A43450">
      <w:pPr>
        <w:pStyle w:val="Heading2"/>
      </w:pPr>
      <w:r>
        <w:t xml:space="preserve">Offense </w:t>
      </w:r>
    </w:p>
    <w:p w14:paraId="45CF95AD" w14:textId="182EDD91" w:rsidR="00A43450" w:rsidRDefault="00221152" w:rsidP="00A43450">
      <w:pPr>
        <w:pStyle w:val="Heading4"/>
      </w:pPr>
      <w:r>
        <w:t>[1</w:t>
      </w:r>
      <w:r w:rsidR="00A43450">
        <w:t>] Promise breaking – private entities appropriating space violates articles 2 and 4 of the OST</w:t>
      </w:r>
    </w:p>
    <w:p w14:paraId="47ADDB19" w14:textId="77777777" w:rsidR="00A43450" w:rsidRPr="00F61F5F" w:rsidRDefault="00A43450" w:rsidP="00A43450">
      <w:proofErr w:type="spellStart"/>
      <w:r>
        <w:rPr>
          <w:rStyle w:val="Style13ptBold"/>
        </w:rPr>
        <w:t>Wisaeus</w:t>
      </w:r>
      <w:proofErr w:type="spellEnd"/>
      <w:r>
        <w:rPr>
          <w:rStyle w:val="Style13ptBold"/>
        </w:rPr>
        <w:t xml:space="preserve"> 17 </w:t>
      </w:r>
      <w:r w:rsidRPr="00F61F5F">
        <w:t xml:space="preserve">Per </w:t>
      </w:r>
      <w:proofErr w:type="spellStart"/>
      <w:r w:rsidRPr="00F61F5F">
        <w:t>Wisaeus</w:t>
      </w:r>
      <w:proofErr w:type="spellEnd"/>
      <w:r w:rsidRPr="00F61F5F">
        <w:t xml:space="preserve"> JURM02 Graduate Thesis Graduate Thesis, Master of Laws program 30 higher education credits Supervisor: Moa De Lucia Dahlbeck Semester of graduation: Period 1 Autumn semester 2017 “Our future march on Mars – a walk on a well-known path” FACULTY OF LAW Lund University </w:t>
      </w:r>
      <w:hyperlink r:id="rId10" w:history="1">
        <w:r w:rsidRPr="00EC1464">
          <w:rPr>
            <w:rStyle w:val="Hyperlink"/>
          </w:rPr>
          <w:t>https://lup.lub.lu.se/student-papers/record/8930484/file/8933833.pdf</w:t>
        </w:r>
      </w:hyperlink>
      <w:r>
        <w:t xml:space="preserve"> SJMS</w:t>
      </w:r>
    </w:p>
    <w:p w14:paraId="73BB3255" w14:textId="77777777" w:rsidR="00A43450" w:rsidRPr="007327FF" w:rsidRDefault="00A43450" w:rsidP="00A43450">
      <w:pPr>
        <w:rPr>
          <w:sz w:val="16"/>
        </w:rPr>
      </w:pPr>
      <w:r w:rsidRPr="007327FF">
        <w:rPr>
          <w:sz w:val="16"/>
        </w:rPr>
        <w:t xml:space="preserve">3.5 </w:t>
      </w:r>
      <w:r w:rsidRPr="004F3E86">
        <w:rPr>
          <w:rStyle w:val="Emphasis"/>
        </w:rPr>
        <w:t>Appropriation of space</w:t>
      </w:r>
      <w:r w:rsidRPr="007327FF">
        <w:rPr>
          <w:sz w:val="16"/>
        </w:rPr>
        <w:t xml:space="preserve"> The word appropriation is used in Article II OST but it does not exist consensus nor an exact definition of its meaning. </w:t>
      </w:r>
      <w:r w:rsidRPr="004F3E86">
        <w:rPr>
          <w:rStyle w:val="Emphasis"/>
        </w:rPr>
        <w:t xml:space="preserve">Traditionally, </w:t>
      </w:r>
      <w:r w:rsidRPr="001647AA">
        <w:rPr>
          <w:rStyle w:val="Emphasis"/>
          <w:highlight w:val="green"/>
        </w:rPr>
        <w:t>appropriation</w:t>
      </w:r>
      <w:r w:rsidRPr="004F3E86">
        <w:rPr>
          <w:rStyle w:val="Emphasis"/>
        </w:rPr>
        <w:t xml:space="preserve"> have had the </w:t>
      </w:r>
      <w:r w:rsidRPr="001647AA">
        <w:rPr>
          <w:rStyle w:val="Emphasis"/>
          <w:highlight w:val="green"/>
        </w:rPr>
        <w:t>meaning</w:t>
      </w:r>
      <w:r w:rsidRPr="004F3E86">
        <w:rPr>
          <w:rStyle w:val="Emphasis"/>
        </w:rPr>
        <w:t xml:space="preserve"> of </w:t>
      </w:r>
      <w:r w:rsidRPr="001647AA">
        <w:rPr>
          <w:rStyle w:val="Emphasis"/>
          <w:highlight w:val="green"/>
        </w:rPr>
        <w:t>taking control</w:t>
      </w:r>
      <w:r w:rsidRPr="004F3E86">
        <w:rPr>
          <w:rStyle w:val="Emphasis"/>
        </w:rPr>
        <w:t xml:space="preserve"> over an area </w:t>
      </w:r>
      <w:r w:rsidRPr="001647AA">
        <w:rPr>
          <w:rStyle w:val="Emphasis"/>
          <w:highlight w:val="green"/>
        </w:rPr>
        <w:t>to use it exclusively</w:t>
      </w:r>
      <w:r w:rsidRPr="004F3E86">
        <w:rPr>
          <w:rStyle w:val="Emphasis"/>
        </w:rPr>
        <w:t xml:space="preserve"> and with a long-term intention.</w:t>
      </w:r>
      <w:r w:rsidRPr="007327FF">
        <w:rPr>
          <w:sz w:val="16"/>
        </w:rPr>
        <w:t xml:space="preserve">129 As mentioned above it is clear that the difference between use and appropriation is not entirely clear. I will in the following use the meaning of appropriation as defined in Definition of terms in this thesis, and present aspects of it below 3.5.1 Physical appropriation of parts of space Whether something is even possible to appropriate is due to if it is possible to control and possess. </w:t>
      </w:r>
      <w:r w:rsidRPr="004F3E86">
        <w:rPr>
          <w:rStyle w:val="Emphasis"/>
        </w:rPr>
        <w:t xml:space="preserve">The possibility to appropriate outer space has the problem of the difficulty of defining outer space due to the lack of landmarks. </w:t>
      </w:r>
      <w:r w:rsidRPr="001647AA">
        <w:rPr>
          <w:rStyle w:val="Emphasis"/>
          <w:highlight w:val="green"/>
        </w:rPr>
        <w:t>Article II OST</w:t>
      </w:r>
      <w:r w:rsidRPr="004F3E86">
        <w:rPr>
          <w:rStyle w:val="Emphasis"/>
        </w:rPr>
        <w:t xml:space="preserve"> and its </w:t>
      </w:r>
      <w:r w:rsidRPr="001647AA">
        <w:rPr>
          <w:rStyle w:val="Emphasis"/>
          <w:highlight w:val="green"/>
        </w:rPr>
        <w:t>prohibition of</w:t>
      </w:r>
      <w:r w:rsidRPr="004F3E86">
        <w:rPr>
          <w:rStyle w:val="Emphasis"/>
        </w:rPr>
        <w:t xml:space="preserve"> national </w:t>
      </w:r>
      <w:r w:rsidRPr="001647AA">
        <w:rPr>
          <w:rStyle w:val="Emphasis"/>
          <w:highlight w:val="green"/>
        </w:rPr>
        <w:t>appropriation</w:t>
      </w:r>
      <w:r w:rsidRPr="004F3E86">
        <w:rPr>
          <w:rStyle w:val="Emphasis"/>
        </w:rPr>
        <w:t xml:space="preserve"> is </w:t>
      </w:r>
      <w:r w:rsidRPr="001647AA">
        <w:rPr>
          <w:rStyle w:val="Emphasis"/>
          <w:highlight w:val="green"/>
        </w:rPr>
        <w:t>regarding outer space and celestial bodies.</w:t>
      </w:r>
      <w:r w:rsidRPr="007327FF">
        <w:rPr>
          <w:sz w:val="16"/>
        </w:rPr>
        <w:t xml:space="preserve"> As an example of the difficulties of defining areas in space are the different opinions on the limits of air space contra outer space. In simple terms: where does the sky end and outer space start? Therefore, it is difficult to envisage an appropriation of parts of outer space. </w:t>
      </w:r>
      <w:r w:rsidRPr="004F3E86">
        <w:rPr>
          <w:rStyle w:val="Emphasis"/>
        </w:rPr>
        <w:t>A celestial body has the advantage of being tangible and possible to locate.</w:t>
      </w:r>
      <w:r w:rsidRPr="007327FF">
        <w:rPr>
          <w:sz w:val="16"/>
        </w:rPr>
        <w:t xml:space="preserve"> 130 Another aspect of the problem is the fact that space law is not clear on what constitutes a celestial body, which opens up for the possibility of circumventing the prohibition of Article II OST by appropriating asteroids or meteorites. This is, as much else in space law, not completely clear.131 As mentioned earlier, </w:t>
      </w:r>
      <w:r w:rsidRPr="004F3E86">
        <w:rPr>
          <w:rStyle w:val="Emphasis"/>
        </w:rPr>
        <w:t xml:space="preserve">it can be said that the </w:t>
      </w:r>
      <w:r w:rsidRPr="001647AA">
        <w:rPr>
          <w:rStyle w:val="Emphasis"/>
          <w:highlight w:val="green"/>
        </w:rPr>
        <w:t>UN claimed jurisdiction of the whole outer space with</w:t>
      </w:r>
      <w:r w:rsidRPr="004F3E86">
        <w:rPr>
          <w:rStyle w:val="Emphasis"/>
        </w:rPr>
        <w:t xml:space="preserve"> its </w:t>
      </w:r>
      <w:r w:rsidRPr="001647AA">
        <w:rPr>
          <w:rStyle w:val="Emphasis"/>
          <w:highlight w:val="green"/>
        </w:rPr>
        <w:t>declarations</w:t>
      </w:r>
      <w:r w:rsidRPr="004F3E86">
        <w:rPr>
          <w:rStyle w:val="Emphasis"/>
        </w:rPr>
        <w:t xml:space="preserve"> adopted </w:t>
      </w:r>
      <w:r w:rsidRPr="001647AA">
        <w:rPr>
          <w:rStyle w:val="Emphasis"/>
          <w:highlight w:val="green"/>
        </w:rPr>
        <w:t>in 1961 and 1963.</w:t>
      </w:r>
      <w:r w:rsidRPr="007327FF">
        <w:rPr>
          <w:sz w:val="16"/>
        </w:rPr>
        <w:t xml:space="preserve"> One of the main objections to this relies on the fact that the whole outer space is enormous and ever-expanding and human jurisdiction and legal regulation cannot be applicable to the whole universe due to the absurdity of the claim. 132 Therefore, </w:t>
      </w:r>
      <w:r w:rsidRPr="004F3E86">
        <w:rPr>
          <w:rStyle w:val="Emphasis"/>
        </w:rPr>
        <w:t>it is only reasonable to limit the jurisdiction to our solar system.</w:t>
      </w:r>
      <w:r w:rsidRPr="007327FF">
        <w:rPr>
          <w:sz w:val="16"/>
        </w:rPr>
        <w:t xml:space="preserve">133 </w:t>
      </w:r>
      <w:r w:rsidRPr="004F3E86">
        <w:rPr>
          <w:rStyle w:val="Emphasis"/>
        </w:rPr>
        <w:t>Even this is a liberal limitation since the furthest a human made space object has travelled is outside our planet system.</w:t>
      </w:r>
      <w:r w:rsidRPr="007327FF">
        <w:rPr>
          <w:sz w:val="16"/>
        </w:rPr>
        <w:t xml:space="preserve">134 Therefore a starting point for appropriation would be to actually be able to physically access the object. </w:t>
      </w:r>
      <w:r w:rsidRPr="004F3E86">
        <w:rPr>
          <w:rStyle w:val="Emphasis"/>
        </w:rPr>
        <w:t>In order to appropriate a celestial body in space one would have to be able to control it. In order to control a celestial body a starting point is to be able to reach it.</w:t>
      </w:r>
      <w:r w:rsidRPr="007327FF">
        <w:rPr>
          <w:sz w:val="16"/>
        </w:rPr>
        <w:t xml:space="preserve"> The conclusion is that </w:t>
      </w:r>
      <w:r w:rsidRPr="004F3E86">
        <w:rPr>
          <w:rStyle w:val="Emphasis"/>
        </w:rPr>
        <w:t xml:space="preserve">if one is able to both reach a part of outer space or a celestial body and define it and maintain a presence, one would be able to theoretically appropriate it. </w:t>
      </w:r>
      <w:r w:rsidRPr="007327FF">
        <w:rPr>
          <w:sz w:val="16"/>
        </w:rPr>
        <w:t xml:space="preserve">3.5.2 The legality of appropriation of space Whether it is possible to legally appropriate anything in space has been and is under discussion. Within the field of space law there is an ongoing discussion on Article II of OST. The relevant Article prohibits national appropriation. The wording of the Article has opened up for a vivid discussion about its precise meaning. There are mainly three standpoints regarding appropriation in space. These are: OST allows appropriation, OST prohibits appropriation and appropriation is not legally enforceable. I will examine each three in order in the following sections. 3.5.2.1 </w:t>
      </w:r>
      <w:r w:rsidRPr="004F3E86">
        <w:rPr>
          <w:rStyle w:val="Emphasis"/>
        </w:rPr>
        <w:t>Private and international appropriation</w:t>
      </w:r>
      <w:r w:rsidRPr="007327FF">
        <w:rPr>
          <w:sz w:val="16"/>
        </w:rPr>
        <w:t xml:space="preserve"> Whether one can decide if appropriation is allowed by OST is depending on what type of appropriation it is. </w:t>
      </w:r>
      <w:r w:rsidRPr="004F3E86">
        <w:rPr>
          <w:rStyle w:val="Emphasis"/>
        </w:rPr>
        <w:t xml:space="preserve">National appropriation refers to when a state claims and takes control over a celestial body, which is clearly prohibited by Article II OST. </w:t>
      </w:r>
      <w:r w:rsidRPr="007327FF">
        <w:rPr>
          <w:sz w:val="16"/>
        </w:rPr>
        <w:t xml:space="preserve">This option will not be further discussed </w:t>
      </w:r>
      <w:r w:rsidRPr="004F3E86">
        <w:rPr>
          <w:rStyle w:val="Emphasis"/>
        </w:rPr>
        <w:t>due to the clear language of OST. Private appropriation has the meaning of a private entity taking control over a celestial body.</w:t>
      </w:r>
      <w:r w:rsidRPr="007327FF">
        <w:rPr>
          <w:sz w:val="16"/>
        </w:rPr>
        <w:t xml:space="preserve"> The third possibility is international appropriation which has not been thoroughly discussed within doctrine. The meaning of international appropriation means the appropriation of a celestial body by an international organization representing mankind. The conclusion that it is acceptable to appropriate an object in space based on this argument can be reached through an e </w:t>
      </w:r>
      <w:proofErr w:type="spellStart"/>
      <w:r w:rsidRPr="007327FF">
        <w:rPr>
          <w:sz w:val="16"/>
        </w:rPr>
        <w:t>contrario</w:t>
      </w:r>
      <w:proofErr w:type="spellEnd"/>
      <w:r w:rsidRPr="007327FF">
        <w:rPr>
          <w:sz w:val="16"/>
        </w:rPr>
        <w:t xml:space="preserve"> </w:t>
      </w:r>
      <w:r w:rsidRPr="004F3E86">
        <w:rPr>
          <w:rStyle w:val="Emphasis"/>
        </w:rPr>
        <w:t xml:space="preserve">reading of </w:t>
      </w:r>
      <w:r w:rsidRPr="001647AA">
        <w:rPr>
          <w:rStyle w:val="Emphasis"/>
          <w:highlight w:val="green"/>
        </w:rPr>
        <w:t>Article II OST: Outer space</w:t>
      </w:r>
      <w:r w:rsidRPr="004F3E86">
        <w:rPr>
          <w:rStyle w:val="Emphasis"/>
        </w:rPr>
        <w:t xml:space="preserve">, including the Moon and other celestial bodies, </w:t>
      </w:r>
      <w:r w:rsidRPr="001647AA">
        <w:rPr>
          <w:rStyle w:val="Emphasis"/>
          <w:highlight w:val="green"/>
        </w:rPr>
        <w:t>is not subjected to national appropriation</w:t>
      </w:r>
      <w:r w:rsidRPr="004F3E86">
        <w:rPr>
          <w:rStyle w:val="Emphasis"/>
        </w:rPr>
        <w:t xml:space="preserve"> by claim of sovereignty, by means of use or occupation or </w:t>
      </w:r>
      <w:r w:rsidRPr="001647AA">
        <w:rPr>
          <w:rStyle w:val="Emphasis"/>
          <w:highlight w:val="green"/>
        </w:rPr>
        <w:t>by any means</w:t>
      </w:r>
      <w:r w:rsidRPr="004F3E86">
        <w:rPr>
          <w:rStyle w:val="Emphasis"/>
        </w:rPr>
        <w:t>.</w:t>
      </w:r>
      <w:r w:rsidRPr="007327FF">
        <w:rPr>
          <w:sz w:val="16"/>
        </w:rPr>
        <w:t xml:space="preserve"> [Emphasis added] Of interest is the word ‘national’, implying that appropriation is allowed if it is not conducted under national cover. This interpretation has been supported by various authors but also contested by others. The supporters of this theory put emphasis on the notion that the word ‘national’ is used. It is seen as a way of narrowing down the applicability of the Article. Because the interpretation has made the Article’s applicability exclusive to national appropriation it would be possible to appropriate parts of space as a nonstate. Since Article II does neither mention explicitly private individuals or enterprises nor international organizations, it opens up for the possibility of appropriation.135 3.5.2.1.1 </w:t>
      </w:r>
      <w:r w:rsidRPr="001647AA">
        <w:rPr>
          <w:rStyle w:val="Emphasis"/>
          <w:highlight w:val="green"/>
        </w:rPr>
        <w:t>Private appropriation</w:t>
      </w:r>
      <w:r w:rsidRPr="001647AA">
        <w:rPr>
          <w:rStyle w:val="Emphasis"/>
        </w:rPr>
        <w:t xml:space="preserve"> Those who favor private appropriation, such as Stephen </w:t>
      </w:r>
      <w:proofErr w:type="spellStart"/>
      <w:r w:rsidRPr="001647AA">
        <w:rPr>
          <w:rStyle w:val="Emphasis"/>
        </w:rPr>
        <w:t>Gorove</w:t>
      </w:r>
      <w:proofErr w:type="spellEnd"/>
      <w:r w:rsidRPr="001647AA">
        <w:rPr>
          <w:rStyle w:val="Emphasis"/>
        </w:rPr>
        <w:t>, come to the frank conclusion that a private entity could lawfully appropriate parts of space because of the lack of explicit prohibition.</w:t>
      </w:r>
      <w:r w:rsidRPr="007327FF">
        <w:rPr>
          <w:sz w:val="16"/>
        </w:rPr>
        <w:t xml:space="preserve">136 </w:t>
      </w:r>
      <w:r w:rsidRPr="001647AA">
        <w:rPr>
          <w:rStyle w:val="Emphasis"/>
        </w:rPr>
        <w:t xml:space="preserve">This loophole theory </w:t>
      </w:r>
      <w:r w:rsidRPr="001647AA">
        <w:rPr>
          <w:rStyle w:val="Emphasis"/>
          <w:highlight w:val="green"/>
        </w:rPr>
        <w:t>is rejected by most</w:t>
      </w:r>
      <w:r w:rsidRPr="001647AA">
        <w:rPr>
          <w:rStyle w:val="Emphasis"/>
        </w:rPr>
        <w:t xml:space="preserve"> authors, however.</w:t>
      </w:r>
      <w:r w:rsidRPr="007327FF">
        <w:rPr>
          <w:sz w:val="16"/>
        </w:rPr>
        <w:t xml:space="preserve"> 137 </w:t>
      </w:r>
      <w:r w:rsidRPr="001647AA">
        <w:rPr>
          <w:rStyle w:val="Emphasis"/>
        </w:rPr>
        <w:t xml:space="preserve">One major flaw in </w:t>
      </w:r>
      <w:proofErr w:type="spellStart"/>
      <w:r w:rsidRPr="001647AA">
        <w:rPr>
          <w:rStyle w:val="Emphasis"/>
        </w:rPr>
        <w:t>Gorove’s</w:t>
      </w:r>
      <w:proofErr w:type="spellEnd"/>
      <w:r w:rsidRPr="001647AA">
        <w:rPr>
          <w:rStyle w:val="Emphasis"/>
        </w:rPr>
        <w:t xml:space="preserve"> argumentation is the </w:t>
      </w:r>
      <w:r w:rsidRPr="001647AA">
        <w:rPr>
          <w:rStyle w:val="Emphasis"/>
          <w:highlight w:val="green"/>
        </w:rPr>
        <w:t>overlooking of Article VI OST.</w:t>
      </w:r>
      <w:r w:rsidRPr="001647AA">
        <w:rPr>
          <w:rStyle w:val="Emphasis"/>
        </w:rPr>
        <w:t xml:space="preserve"> Article VI OST </w:t>
      </w:r>
      <w:r w:rsidRPr="001647AA">
        <w:rPr>
          <w:rStyle w:val="Emphasis"/>
          <w:highlight w:val="green"/>
        </w:rPr>
        <w:t>prescribes that states have the responsibility for activities in</w:t>
      </w:r>
      <w:r w:rsidRPr="001647AA">
        <w:rPr>
          <w:rStyle w:val="Emphasis"/>
        </w:rPr>
        <w:t xml:space="preserve"> outer </w:t>
      </w:r>
      <w:r w:rsidRPr="001647AA">
        <w:rPr>
          <w:rStyle w:val="Emphasis"/>
          <w:highlight w:val="green"/>
        </w:rPr>
        <w:t>space</w:t>
      </w:r>
      <w:r w:rsidRPr="001647AA">
        <w:rPr>
          <w:rStyle w:val="Emphasis"/>
        </w:rPr>
        <w:t xml:space="preserve"> and other celestial bodies, including the Moon. Activities </w:t>
      </w:r>
      <w:r w:rsidRPr="001647AA">
        <w:rPr>
          <w:rStyle w:val="Emphasis"/>
          <w:highlight w:val="green"/>
        </w:rPr>
        <w:t>include</w:t>
      </w:r>
      <w:r w:rsidRPr="001647AA">
        <w:rPr>
          <w:rStyle w:val="Emphasis"/>
        </w:rPr>
        <w:t xml:space="preserve"> both activities made by governmental as well as </w:t>
      </w:r>
      <w:r w:rsidRPr="001647AA">
        <w:rPr>
          <w:rStyle w:val="Emphasis"/>
          <w:highlight w:val="green"/>
        </w:rPr>
        <w:t>non-governmental</w:t>
      </w:r>
      <w:r w:rsidRPr="001647AA">
        <w:rPr>
          <w:rStyle w:val="Emphasis"/>
        </w:rPr>
        <w:t xml:space="preserve"> organizations. </w:t>
      </w:r>
      <w:r w:rsidRPr="007327FF">
        <w:rPr>
          <w:sz w:val="16"/>
        </w:rPr>
        <w:t xml:space="preserve">Activities are not necessarily appropriation but it could be, see discussion in 3.4 Freedom of exploration, use and access. </w:t>
      </w:r>
      <w:r w:rsidRPr="001647AA">
        <w:rPr>
          <w:rStyle w:val="Emphasis"/>
        </w:rPr>
        <w:t xml:space="preserve">As mentioned earlier, the OST does not bind private entities per se, but </w:t>
      </w:r>
      <w:r w:rsidRPr="001647AA">
        <w:rPr>
          <w:rStyle w:val="Emphasis"/>
          <w:highlight w:val="green"/>
        </w:rPr>
        <w:t>private entities</w:t>
      </w:r>
      <w:r w:rsidRPr="001647AA">
        <w:rPr>
          <w:rStyle w:val="Emphasis"/>
        </w:rPr>
        <w:t xml:space="preserve"> are forced to </w:t>
      </w:r>
      <w:r w:rsidRPr="001647AA">
        <w:rPr>
          <w:rStyle w:val="Emphasis"/>
          <w:highlight w:val="green"/>
        </w:rPr>
        <w:t>obey</w:t>
      </w:r>
      <w:r w:rsidRPr="001647AA">
        <w:rPr>
          <w:rStyle w:val="Emphasis"/>
        </w:rPr>
        <w:t xml:space="preserve"> the </w:t>
      </w:r>
      <w:r w:rsidRPr="001647AA">
        <w:rPr>
          <w:rStyle w:val="Emphasis"/>
          <w:highlight w:val="green"/>
        </w:rPr>
        <w:t>OST</w:t>
      </w:r>
      <w:r w:rsidRPr="001647AA">
        <w:rPr>
          <w:rStyle w:val="Emphasis"/>
        </w:rPr>
        <w:t xml:space="preserve"> due to the fact that a </w:t>
      </w:r>
      <w:r w:rsidRPr="001647AA">
        <w:rPr>
          <w:rStyle w:val="Emphasis"/>
          <w:highlight w:val="green"/>
        </w:rPr>
        <w:t>private entity is entitled to</w:t>
      </w:r>
      <w:r w:rsidRPr="001647AA">
        <w:rPr>
          <w:rStyle w:val="Emphasis"/>
        </w:rPr>
        <w:t xml:space="preserve"> the </w:t>
      </w:r>
      <w:r w:rsidRPr="001647AA">
        <w:rPr>
          <w:rStyle w:val="Emphasis"/>
          <w:highlight w:val="green"/>
        </w:rPr>
        <w:t>freedoms</w:t>
      </w:r>
      <w:r w:rsidRPr="001647AA">
        <w:rPr>
          <w:rStyle w:val="Emphasis"/>
        </w:rPr>
        <w:t xml:space="preserve"> set out in the OST </w:t>
      </w:r>
      <w:r w:rsidRPr="001647AA">
        <w:rPr>
          <w:rStyle w:val="Emphasis"/>
          <w:highlight w:val="green"/>
        </w:rPr>
        <w:t>via</w:t>
      </w:r>
      <w:r w:rsidRPr="001647AA">
        <w:rPr>
          <w:rStyle w:val="Emphasis"/>
        </w:rPr>
        <w:t xml:space="preserve"> its </w:t>
      </w:r>
      <w:r w:rsidRPr="001647AA">
        <w:rPr>
          <w:rStyle w:val="Emphasis"/>
          <w:highlight w:val="green"/>
        </w:rPr>
        <w:t>supervising government.</w:t>
      </w:r>
      <w:r w:rsidRPr="001647AA">
        <w:rPr>
          <w:rStyle w:val="Emphasis"/>
        </w:rPr>
        <w:t xml:space="preserve"> In theory, a private entity could appropriate i.e. a celestial body but </w:t>
      </w:r>
      <w:r w:rsidRPr="001647AA">
        <w:rPr>
          <w:rStyle w:val="Emphasis"/>
          <w:highlight w:val="green"/>
        </w:rPr>
        <w:t>its supervising state would be responsible for</w:t>
      </w:r>
      <w:r w:rsidRPr="001647AA">
        <w:rPr>
          <w:rStyle w:val="Emphasis"/>
        </w:rPr>
        <w:t xml:space="preserve"> it and would most probably prevent the </w:t>
      </w:r>
      <w:r w:rsidRPr="001647AA">
        <w:rPr>
          <w:rStyle w:val="Emphasis"/>
          <w:highlight w:val="green"/>
        </w:rPr>
        <w:t>appropriation</w:t>
      </w:r>
      <w:r w:rsidRPr="001647AA">
        <w:rPr>
          <w:rStyle w:val="Emphasis"/>
        </w:rPr>
        <w:t>. However, it would be t</w:t>
      </w:r>
      <w:r w:rsidRPr="001647AA">
        <w:rPr>
          <w:rStyle w:val="Emphasis"/>
          <w:highlight w:val="green"/>
        </w:rPr>
        <w:t>oo easy for states to circumvent</w:t>
      </w:r>
      <w:r w:rsidRPr="001647AA">
        <w:rPr>
          <w:rStyle w:val="Emphasis"/>
        </w:rPr>
        <w:t xml:space="preserve"> the </w:t>
      </w:r>
      <w:r w:rsidRPr="001647AA">
        <w:rPr>
          <w:rStyle w:val="Emphasis"/>
          <w:highlight w:val="green"/>
        </w:rPr>
        <w:t>state-prohibition by licensing private companies</w:t>
      </w:r>
      <w:r w:rsidRPr="001647AA">
        <w:rPr>
          <w:rStyle w:val="Emphasis"/>
        </w:rPr>
        <w:t xml:space="preserve"> to appropriate space. Those arguing in favor of this position refer to Articles VI and VII of OST since these Articles proclaim that states are responsible for national activities in space.</w:t>
      </w:r>
      <w:r w:rsidRPr="007327FF">
        <w:rPr>
          <w:sz w:val="16"/>
        </w:rPr>
        <w:t xml:space="preserve"> 138 Even if OST should not be regarded as prohibiting private appropriation and a private appropriation took place an appropriation wouldn’t be able to stand for itself without any support of a state. </w:t>
      </w:r>
      <w:r w:rsidRPr="001647AA">
        <w:rPr>
          <w:rStyle w:val="Emphasis"/>
          <w:highlight w:val="green"/>
        </w:rPr>
        <w:t>Private property cannot exist without a state endorsing it.</w:t>
      </w:r>
      <w:r w:rsidRPr="001647AA">
        <w:rPr>
          <w:rStyle w:val="Emphasis"/>
        </w:rPr>
        <w:t xml:space="preserve"> Since at least one state would have to endorse the appropriation, Article II OST would once again be an obstacle for the appropriation.</w:t>
      </w:r>
      <w:r w:rsidRPr="007327FF">
        <w:rPr>
          <w:sz w:val="16"/>
        </w:rPr>
        <w:t>139</w:t>
      </w:r>
    </w:p>
    <w:p w14:paraId="279E9C93" w14:textId="0AB05E15" w:rsidR="00377EFD" w:rsidRDefault="00377EFD" w:rsidP="00377EFD">
      <w:pPr>
        <w:pStyle w:val="Heading4"/>
      </w:pPr>
      <w:r>
        <w:t xml:space="preserve">[2] </w:t>
      </w:r>
      <w:r>
        <w:t xml:space="preserve">Extending neoliberal polices in space violate universal law through continued injustice. </w:t>
      </w:r>
    </w:p>
    <w:p w14:paraId="0AE989CC" w14:textId="77777777" w:rsidR="00377EFD" w:rsidRDefault="00377EFD" w:rsidP="00377EFD">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3C581B25" w14:textId="77777777" w:rsidR="00377EFD" w:rsidRDefault="00377EFD" w:rsidP="00377EFD">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life threatening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proofErr w:type="gramStart"/>
      <w:r w:rsidRPr="00B842DD">
        <w:rPr>
          <w:sz w:val="16"/>
        </w:rPr>
        <w:t>vernünftigen</w:t>
      </w:r>
      <w:proofErr w:type="spellEnd"/>
      <w:r w:rsidRPr="00B842DD">
        <w:rPr>
          <w:sz w:val="16"/>
        </w:rPr>
        <w:t xml:space="preserve"> ]</w:t>
      </w:r>
      <w:proofErr w:type="gramEnd"/>
      <w:r w:rsidRPr="00B842DD">
        <w:rPr>
          <w:sz w:val="16"/>
        </w:rPr>
        <w:t>;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This dilemma will continue until extraterrestrial intelligent life is discovered because comparing two species of rational beings has to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proofErr w:type="gramStart"/>
      <w:r w:rsidRPr="00EA25F1">
        <w:rPr>
          <w:rStyle w:val="Emphasis"/>
        </w:rPr>
        <w:t>vernünftigen</w:t>
      </w:r>
      <w:proofErr w:type="spellEnd"/>
      <w:r w:rsidRPr="00EA25F1">
        <w:rPr>
          <w:rStyle w:val="Emphasis"/>
        </w:rPr>
        <w:t xml:space="preserve"> ]</w:t>
      </w:r>
      <w:proofErr w:type="gramEnd"/>
      <w:r w:rsidRPr="00EA25F1">
        <w:rPr>
          <w:rStyle w:val="Emphasis"/>
        </w:rPr>
        <w:t xml:space="preserve">;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1B163196" w14:textId="77777777" w:rsidR="00377EFD" w:rsidRDefault="00377EFD" w:rsidP="00377EFD"/>
    <w:p w14:paraId="3D79047C" w14:textId="77777777" w:rsidR="00377EFD" w:rsidRDefault="00377EFD" w:rsidP="00377EFD">
      <w:pPr>
        <w:pStyle w:val="Heading4"/>
      </w:pPr>
      <w:r>
        <w:t xml:space="preserve">[3] The categorical imperative rejects states and </w:t>
      </w:r>
      <w:proofErr w:type="gramStart"/>
      <w:r>
        <w:t>companies</w:t>
      </w:r>
      <w:proofErr w:type="gramEnd"/>
      <w:r>
        <w:t xml:space="preserve"> desires to profit off of space for themselves. </w:t>
      </w:r>
    </w:p>
    <w:p w14:paraId="66ADDD57" w14:textId="77777777" w:rsidR="00377EFD" w:rsidRDefault="00377EFD" w:rsidP="00377EFD">
      <w:pPr>
        <w:rPr>
          <w:rStyle w:val="apple-converted-space"/>
          <w:rFonts w:eastAsiaTheme="majorEastAsia"/>
          <w:color w:val="000000"/>
        </w:rPr>
      </w:pPr>
      <w:proofErr w:type="spellStart"/>
      <w:r>
        <w:rPr>
          <w:rStyle w:val="Style13ptBold"/>
        </w:rPr>
        <w:t>Wurth</w:t>
      </w:r>
      <w:proofErr w:type="spellEnd"/>
      <w:r>
        <w:rPr>
          <w:rStyle w:val="Style13ptBold"/>
        </w:rPr>
        <w:t xml:space="preserve">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i/>
          <w:iCs/>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14:paraId="371139B5" w14:textId="77777777" w:rsidR="00377EFD" w:rsidRDefault="00377EFD" w:rsidP="00377EFD">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41DAA0FF" w14:textId="77777777" w:rsidR="00A43450" w:rsidRDefault="00A43450" w:rsidP="00A43450">
      <w:pPr>
        <w:pStyle w:val="Heading2"/>
      </w:pPr>
      <w:r>
        <w:t>UV</w:t>
      </w:r>
    </w:p>
    <w:p w14:paraId="7B5F3CE9" w14:textId="3C312F62" w:rsidR="00A43450" w:rsidRPr="00494689" w:rsidRDefault="00A43450" w:rsidP="00A43450">
      <w:pPr>
        <w:pStyle w:val="Heading4"/>
        <w:rPr>
          <w:szCs w:val="26"/>
        </w:rPr>
      </w:pPr>
      <w:r w:rsidRPr="00CE11B7">
        <w:t xml:space="preserve">[1] Aff gets 1AR theory since the neg can be infinitely abusive and I can’t check back. Aff theory is drop the debater, competing interps, and the highest layer since the </w:t>
      </w:r>
      <w:r w:rsidRPr="00494689">
        <w:rPr>
          <w:szCs w:val="26"/>
        </w:rPr>
        <w:t xml:space="preserve">1ar is too short to win both theory and substance and reasonability bites intervention since it’s up to the judge to determine. No 2NR RVI, paradigm issues, theory, evidence, or new responses to AC arguments since they’d dump on it for 6 minutes and my 3-minute 2AR is spread too thin. </w:t>
      </w:r>
    </w:p>
    <w:p w14:paraId="090A5884" w14:textId="26FA7B5B" w:rsidR="00A43450" w:rsidRPr="00494689" w:rsidRDefault="00A43450" w:rsidP="00A43450">
      <w:pPr>
        <w:pStyle w:val="Heading4"/>
        <w:rPr>
          <w:szCs w:val="26"/>
        </w:rPr>
      </w:pPr>
      <w:r w:rsidRPr="00494689">
        <w:rPr>
          <w:rStyle w:val="Style13ptBold"/>
          <w:rFonts w:cstheme="majorHAnsi"/>
          <w:b/>
          <w:szCs w:val="26"/>
        </w:rPr>
        <w:t xml:space="preserve">[2] Fairness is a voter: A] Debate’s a competitive game and requires objective evaluation. </w:t>
      </w:r>
      <w:r w:rsidRPr="00494689">
        <w:rPr>
          <w:szCs w:val="26"/>
        </w:rPr>
        <w:t>B] Fairness best coheres a winner since if one debater had ten minutes to speak and the other had three there would be incongruence that alters ability to judge the better debater C] Determines engagement in substance so it outweighs.</w:t>
      </w:r>
    </w:p>
    <w:p w14:paraId="7247BCAB" w14:textId="58F6C6A9" w:rsidR="00A43450" w:rsidRDefault="00A43450" w:rsidP="00A43450">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451DDD90" w14:textId="77777777" w:rsidR="00A43450" w:rsidRPr="008F7C7F" w:rsidRDefault="00A43450" w:rsidP="00A43450">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1" w:history="1">
        <w:r w:rsidRPr="008E3DAC">
          <w:rPr>
            <w:rStyle w:val="Hyperlink"/>
          </w:rPr>
          <w:t>https://onezero.medium.com/get-ready-for-the-kessler-syndrome-to-wreck-outer-space-7f29cfe62c3e</w:t>
        </w:r>
      </w:hyperlink>
      <w:r>
        <w:t>] Justin</w:t>
      </w:r>
    </w:p>
    <w:p w14:paraId="25C9B774" w14:textId="77777777" w:rsidR="00A43450" w:rsidRDefault="00A43450" w:rsidP="00A43450">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468FA453" w14:textId="77777777" w:rsidR="00A43450" w:rsidRDefault="00A43450" w:rsidP="00A43450"/>
    <w:p w14:paraId="0F9FCD10" w14:textId="77777777" w:rsidR="00A43450" w:rsidRDefault="00A43450" w:rsidP="00A43450">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008A882D" w14:textId="77777777" w:rsidR="00A43450" w:rsidRPr="00A44E95" w:rsidRDefault="00A43450" w:rsidP="00A43450">
      <w:proofErr w:type="spellStart"/>
      <w:r w:rsidRPr="00667B14">
        <w:rPr>
          <w:rStyle w:val="Style13ptBold"/>
        </w:rPr>
        <w:t>Bernat</w:t>
      </w:r>
      <w:proofErr w:type="spellEnd"/>
      <w:r w:rsidRPr="00667B14">
        <w:rPr>
          <w:rStyle w:val="Style13ptBold"/>
        </w:rPr>
        <w:t xml:space="preserve"> 20</w:t>
      </w:r>
      <w:r>
        <w:t xml:space="preserve"> [</w:t>
      </w:r>
      <w:proofErr w:type="spellStart"/>
      <w:r>
        <w:t>Pawel</w:t>
      </w:r>
      <w:proofErr w:type="spellEnd"/>
      <w:r>
        <w:t xml:space="preserve">,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D96E403" w14:textId="77777777" w:rsidR="00A43450" w:rsidRPr="00BE0EC1" w:rsidRDefault="00A43450" w:rsidP="00A43450">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00B633BE" w14:textId="77777777" w:rsidR="00A43450" w:rsidRDefault="00A43450" w:rsidP="00A43450">
      <w:r w:rsidRPr="00A44E95">
        <w:rPr>
          <w:noProof/>
          <w:lang w:eastAsia="zh-CN"/>
        </w:rPr>
        <w:drawing>
          <wp:inline distT="0" distB="0" distL="0" distR="0" wp14:anchorId="60015620" wp14:editId="2E51F72C">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68EBA722" w14:textId="77777777" w:rsidR="00A43450" w:rsidRPr="00FF4115" w:rsidRDefault="00A43450" w:rsidP="00A43450">
      <w:pPr>
        <w:rPr>
          <w:rStyle w:val="Emphasis"/>
        </w:rPr>
      </w:pPr>
      <w:r w:rsidRPr="00BE0EC1">
        <w:rPr>
          <w:sz w:val="16"/>
        </w:rPr>
        <w:t xml:space="preserve">It has to be noted that although </w:t>
      </w:r>
      <w:proofErr w:type="spellStart"/>
      <w:r w:rsidRPr="00BE0EC1">
        <w:rPr>
          <w:sz w:val="16"/>
        </w:rPr>
        <w:t>SpaceX’s</w:t>
      </w:r>
      <w:proofErr w:type="spellEnd"/>
      <w:r w:rsidRPr="00BE0EC1">
        <w:rPr>
          <w:sz w:val="16"/>
        </w:rPr>
        <w:t xml:space="preserve">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3377BC83" w14:textId="77777777" w:rsidR="00A43450" w:rsidRDefault="00A43450" w:rsidP="00A43450"/>
    <w:p w14:paraId="1387C7E2" w14:textId="77777777" w:rsidR="00A43450" w:rsidRDefault="00A43450" w:rsidP="00A43450">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5B0BD7DB" w14:textId="77777777" w:rsidR="00A43450" w:rsidRPr="00BB0026" w:rsidRDefault="00A43450" w:rsidP="00A43450">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3" w:history="1">
        <w:r w:rsidRPr="008E3DAC">
          <w:rPr>
            <w:rStyle w:val="Hyperlink"/>
          </w:rPr>
          <w:t>https://www.vox.com/2014/4/21/5625246/space-war-china-north-korea-iran</w:t>
        </w:r>
      </w:hyperlink>
      <w:r>
        <w:t>] Justin *Brackets added for ableist language</w:t>
      </w:r>
    </w:p>
    <w:p w14:paraId="7064D395" w14:textId="77777777" w:rsidR="00A43450" w:rsidRDefault="00A43450" w:rsidP="00A43450">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military</w:t>
      </w:r>
      <w:proofErr w:type="gramEnd"/>
      <w:r w:rsidRPr="00916BB1">
        <w:rPr>
          <w:rStyle w:val="Emphasis"/>
          <w:highlight w:val="green"/>
        </w:rPr>
        <w:t xml:space="preserve">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6715F1F7" w14:textId="77777777" w:rsidR="00A43450" w:rsidRDefault="00A43450" w:rsidP="00A43450"/>
    <w:p w14:paraId="4FF06DDE" w14:textId="77777777" w:rsidR="00A43450" w:rsidRPr="00635356" w:rsidRDefault="00A43450" w:rsidP="00A43450">
      <w:pPr>
        <w:pStyle w:val="Heading4"/>
        <w:rPr>
          <w:rFonts w:cs="Calibri"/>
        </w:rPr>
      </w:pPr>
      <w:bookmarkStart w:id="0" w:name="_GoBack"/>
      <w:bookmarkEnd w:id="0"/>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5B3AF05" w14:textId="77777777" w:rsidR="00A43450" w:rsidRPr="00131706" w:rsidRDefault="00A43450" w:rsidP="00A43450">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4"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5" w:history="1">
        <w:r w:rsidRPr="00131706">
          <w:rPr>
            <w:rStyle w:val="Hyperlink"/>
          </w:rPr>
          <w:t>https://ratical.org/radiation/NuclearExtinction/StevenStarr022815.html</w:t>
        </w:r>
      </w:hyperlink>
      <w:r w:rsidRPr="00131706">
        <w:rPr>
          <w:rStyle w:val="Hyperlink"/>
        </w:rPr>
        <w:t>]</w:t>
      </w:r>
      <w:r w:rsidRPr="00131706">
        <w:t xml:space="preserve"> TG </w:t>
      </w:r>
    </w:p>
    <w:p w14:paraId="694E36B2" w14:textId="77777777" w:rsidR="00A43450" w:rsidRPr="001E0213" w:rsidRDefault="00A43450" w:rsidP="00A43450">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6"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7"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8"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w:t>
      </w:r>
      <w:r w:rsidRPr="0015742E">
        <w:rPr>
          <w:sz w:val="12"/>
        </w:rPr>
        <w:t xml:space="preserve">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5742E">
        <w:rPr>
          <w:u w:val="single"/>
        </w:rPr>
        <w:t>virtually any nuclear war</w:t>
      </w:r>
      <w:r w:rsidRPr="0015742E">
        <w:rPr>
          <w:sz w:val="12"/>
        </w:rPr>
        <w:t xml:space="preserve">, fought with even a fraction of the operational and deployed nuclear arsenals, </w:t>
      </w:r>
      <w:r w:rsidRPr="0015742E">
        <w:rPr>
          <w:u w:val="single"/>
        </w:rPr>
        <w:t xml:space="preserve">will leave the Earth </w:t>
      </w:r>
      <w:r w:rsidRPr="0015742E">
        <w:rPr>
          <w:rStyle w:val="Emphasis"/>
        </w:rPr>
        <w:t>essentially uninhabitable</w:t>
      </w:r>
      <w:r w:rsidRPr="0015742E">
        <w:rPr>
          <w:u w:val="single"/>
        </w:rPr>
        <w:t>.</w:t>
      </w:r>
    </w:p>
    <w:p w14:paraId="2B8B2D5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RibbonPointer" w:val="1456426832928"/>
    <w:docVar w:name="VerbatimMac" w:val="True"/>
    <w:docVar w:name="VerbatimVersion" w:val="5.0"/>
  </w:docVars>
  <w:rsids>
    <w:rsidRoot w:val="00A434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592"/>
    <w:rsid w:val="0015742E"/>
    <w:rsid w:val="00165E96"/>
    <w:rsid w:val="001761FC"/>
    <w:rsid w:val="00181531"/>
    <w:rsid w:val="00182655"/>
    <w:rsid w:val="001840F2"/>
    <w:rsid w:val="00185134"/>
    <w:rsid w:val="001856C6"/>
    <w:rsid w:val="00191B5F"/>
    <w:rsid w:val="00192487"/>
    <w:rsid w:val="00193416"/>
    <w:rsid w:val="00195073"/>
    <w:rsid w:val="0019668D"/>
    <w:rsid w:val="001A25FD"/>
    <w:rsid w:val="001A5371"/>
    <w:rsid w:val="001A72C7"/>
    <w:rsid w:val="001B2FF6"/>
    <w:rsid w:val="001B73E3"/>
    <w:rsid w:val="001C316D"/>
    <w:rsid w:val="001D06B0"/>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15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3EB9"/>
    <w:rsid w:val="00330E13"/>
    <w:rsid w:val="00335A23"/>
    <w:rsid w:val="00340707"/>
    <w:rsid w:val="00341C61"/>
    <w:rsid w:val="00351841"/>
    <w:rsid w:val="003624A6"/>
    <w:rsid w:val="00364ADF"/>
    <w:rsid w:val="00365C8D"/>
    <w:rsid w:val="003670D9"/>
    <w:rsid w:val="00370B41"/>
    <w:rsid w:val="00371B27"/>
    <w:rsid w:val="003726C3"/>
    <w:rsid w:val="00375D2E"/>
    <w:rsid w:val="00377EFD"/>
    <w:rsid w:val="00383071"/>
    <w:rsid w:val="00383B19"/>
    <w:rsid w:val="00384CBC"/>
    <w:rsid w:val="003933F9"/>
    <w:rsid w:val="00395864"/>
    <w:rsid w:val="00396557"/>
    <w:rsid w:val="00397316"/>
    <w:rsid w:val="003A248F"/>
    <w:rsid w:val="003A4D9C"/>
    <w:rsid w:val="003B1668"/>
    <w:rsid w:val="003B266E"/>
    <w:rsid w:val="003C5F4C"/>
    <w:rsid w:val="003C7FC6"/>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689"/>
    <w:rsid w:val="00496BB2"/>
    <w:rsid w:val="004B37B4"/>
    <w:rsid w:val="004B72B4"/>
    <w:rsid w:val="004C0314"/>
    <w:rsid w:val="004C0D3D"/>
    <w:rsid w:val="004C213E"/>
    <w:rsid w:val="004C376C"/>
    <w:rsid w:val="004C657F"/>
    <w:rsid w:val="004D0D64"/>
    <w:rsid w:val="004D17D8"/>
    <w:rsid w:val="004D52D8"/>
    <w:rsid w:val="004E355B"/>
    <w:rsid w:val="005028E5"/>
    <w:rsid w:val="00503735"/>
    <w:rsid w:val="00503F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7C8"/>
    <w:rsid w:val="00696A16"/>
    <w:rsid w:val="006A4840"/>
    <w:rsid w:val="006A52A0"/>
    <w:rsid w:val="006A7E1D"/>
    <w:rsid w:val="006B0921"/>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73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8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3450"/>
    <w:rsid w:val="00A54315"/>
    <w:rsid w:val="00A60FBC"/>
    <w:rsid w:val="00A65C0B"/>
    <w:rsid w:val="00A776BA"/>
    <w:rsid w:val="00A81FD2"/>
    <w:rsid w:val="00A8441A"/>
    <w:rsid w:val="00A8674A"/>
    <w:rsid w:val="00A96E24"/>
    <w:rsid w:val="00AA6F6E"/>
    <w:rsid w:val="00AB122B"/>
    <w:rsid w:val="00AB1694"/>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5D9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3C8C"/>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73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551"/>
    <w:rsid w:val="00F6273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45E64A"/>
  <w14:defaultImageDpi w14:val="300"/>
  <w15:docId w15:val="{0B0013A9-727C-0B41-A30D-BC31C9A51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90733"/>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7907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907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907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79073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A4345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907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0733"/>
  </w:style>
  <w:style w:type="character" w:customStyle="1" w:styleId="Heading1Char">
    <w:name w:val="Heading 1 Char"/>
    <w:aliases w:val="Pocket Char"/>
    <w:basedOn w:val="DefaultParagraphFont"/>
    <w:link w:val="Heading1"/>
    <w:rsid w:val="0079073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9073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90733"/>
    <w:rPr>
      <w:rFonts w:ascii="Calibri" w:eastAsiaTheme="majorEastAsia" w:hAnsi="Calibri" w:cstheme="majorBidi"/>
      <w:b/>
      <w:sz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790733"/>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79073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790733"/>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7907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90733"/>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790733"/>
    <w:rPr>
      <w:color w:val="auto"/>
      <w:u w:val="none"/>
    </w:rPr>
  </w:style>
  <w:style w:type="paragraph" w:styleId="DocumentMap">
    <w:name w:val="Document Map"/>
    <w:basedOn w:val="Normal"/>
    <w:link w:val="DocumentMapChar"/>
    <w:uiPriority w:val="99"/>
    <w:semiHidden/>
    <w:unhideWhenUsed/>
    <w:rsid w:val="00A434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3450"/>
    <w:rPr>
      <w:rFonts w:ascii="Lucida Grande" w:hAnsi="Lucida Grande" w:cs="Lucida Grande"/>
    </w:rPr>
  </w:style>
  <w:style w:type="paragraph" w:customStyle="1" w:styleId="textbold">
    <w:name w:val="text bold"/>
    <w:basedOn w:val="Normal"/>
    <w:link w:val="Emphasis"/>
    <w:uiPriority w:val="7"/>
    <w:qFormat/>
    <w:rsid w:val="00A43450"/>
    <w:pPr>
      <w:widowControl w:val="0"/>
      <w:ind w:left="720"/>
      <w:jc w:val="both"/>
    </w:pPr>
    <w:rPr>
      <w:rFonts w:eastAsiaTheme="minorEastAsia"/>
      <w:b/>
      <w:iCs/>
      <w:szCs w:val="24"/>
      <w:u w:val="single"/>
    </w:rPr>
  </w:style>
  <w:style w:type="character" w:customStyle="1" w:styleId="apple-converted-space">
    <w:name w:val="apple-converted-space"/>
    <w:basedOn w:val="DefaultParagraphFont"/>
    <w:rsid w:val="00A43450"/>
  </w:style>
  <w:style w:type="character" w:customStyle="1" w:styleId="Heading5Char">
    <w:name w:val="Heading 5 Char"/>
    <w:basedOn w:val="DefaultParagraphFont"/>
    <w:link w:val="Heading5"/>
    <w:uiPriority w:val="9"/>
    <w:semiHidden/>
    <w:rsid w:val="00A43450"/>
    <w:rPr>
      <w:rFonts w:asciiTheme="majorHAnsi" w:eastAsiaTheme="majorEastAsia" w:hAnsiTheme="majorHAnsi" w:cstheme="majorBidi"/>
      <w:color w:val="365F91" w:themeColor="accent1" w:themeShade="BF"/>
      <w:sz w:val="22"/>
    </w:rPr>
  </w:style>
  <w:style w:type="paragraph" w:customStyle="1" w:styleId="Emphasis1">
    <w:name w:val="Emphasis1"/>
    <w:basedOn w:val="Normal"/>
    <w:autoRedefine/>
    <w:uiPriority w:val="20"/>
    <w:qFormat/>
    <w:rsid w:val="00A43450"/>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m-8559461887574130099gmail-styleunderline">
    <w:name w:val="m_-8559461887574130099gmail-styleunderline"/>
    <w:basedOn w:val="DefaultParagraphFont"/>
    <w:rsid w:val="00F6273B"/>
  </w:style>
  <w:style w:type="paragraph" w:styleId="NormalWeb">
    <w:name w:val="Normal (Web)"/>
    <w:basedOn w:val="Normal"/>
    <w:uiPriority w:val="99"/>
    <w:unhideWhenUsed/>
    <w:rsid w:val="00165E96"/>
    <w:pPr>
      <w:spacing w:before="100" w:beforeAutospacing="1" w:after="100" w:afterAutospacing="1" w:line="240" w:lineRule="auto"/>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x.com/2014/4/21/5625246/space-war-china-north-korea-iran" TargetMode="External"/><Relationship Id="rId18" Type="http://schemas.openxmlformats.org/officeDocument/2006/relationships/hyperlink" Target="https://www2.ucar.edu/atmosnews/just-published/3995/nuclear-war-and-ultraviolet-radi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climate.envsci.rutgers.edu/pdf/RobockToonSAD.pdf" TargetMode="External"/><Relationship Id="rId2" Type="http://schemas.openxmlformats.org/officeDocument/2006/relationships/customXml" Target="../customXml/item2.xml"/><Relationship Id="rId16" Type="http://schemas.openxmlformats.org/officeDocument/2006/relationships/hyperlink" Target="https://ratical.org/radiation/NuclearExtinction/StarrNuclearWinterOct09.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ezero.medium.com/get-ready-for-the-kessler-syndrome-to-wreck-outer-space-7f29cfe62c3e" TargetMode="External"/><Relationship Id="rId5" Type="http://schemas.openxmlformats.org/officeDocument/2006/relationships/numbering" Target="numbering.xml"/><Relationship Id="rId15" Type="http://schemas.openxmlformats.org/officeDocument/2006/relationships/hyperlink" Target="https://ratical.org/radiation/NuclearExtinction/StevenStarr022815.html" TargetMode="External"/><Relationship Id="rId10" Type="http://schemas.openxmlformats.org/officeDocument/2006/relationships/hyperlink" Target="https://lup.lub.lu.se/student-papers/record/8930484/file/8933833.pdf"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www.psr.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infopath/2007/PartnerControls"/>
    <ds:schemaRef ds:uri="http://www.w3.org/XML/1998/namespace"/>
    <ds:schemaRef ds:uri="http://schemas.microsoft.com/office/2006/metadata/properties"/>
    <ds:schemaRef ds:uri="http://purl.org/dc/elements/1.1/"/>
    <ds:schemaRef ds:uri="http://purl.org/dc/terms/"/>
    <ds:schemaRef ds:uri="http://schemas.microsoft.com/office/2006/documentManagement/typ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688570F-0DE8-4801-907D-C67D24018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6325</Words>
  <Characters>36054</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42295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Harvey Zhu</cp:lastModifiedBy>
  <cp:revision>2</cp:revision>
  <dcterms:created xsi:type="dcterms:W3CDTF">2022-01-08T22:58:00Z</dcterms:created>
  <dcterms:modified xsi:type="dcterms:W3CDTF">2022-01-08T22:58:00Z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