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F45B4" w14:textId="393293D2" w:rsidR="00A95652" w:rsidRDefault="00D87E58" w:rsidP="00D87E58">
      <w:pPr>
        <w:pStyle w:val="Heading1"/>
      </w:pPr>
      <w:r>
        <w:t>UH R3 – 1NC v Coppell RM</w:t>
      </w:r>
    </w:p>
    <w:p w14:paraId="53CB6FB6" w14:textId="23E6FE7D" w:rsidR="00D87E58" w:rsidRDefault="00D87E58" w:rsidP="00D87E58">
      <w:pPr>
        <w:pStyle w:val="Heading2"/>
      </w:pPr>
      <w:r>
        <w:t>1</w:t>
      </w:r>
    </w:p>
    <w:p w14:paraId="6151BAC4" w14:textId="49D70BB4" w:rsidR="00D87E58" w:rsidRPr="00235D16" w:rsidRDefault="00D87E58" w:rsidP="00D87E58">
      <w:pPr>
        <w:pStyle w:val="Heading4"/>
      </w:pPr>
      <w:r w:rsidRPr="00235D16">
        <w:t>Inter</w:t>
      </w:r>
      <w:r>
        <w:t>p</w:t>
      </w:r>
      <w:r w:rsidRPr="00235D16">
        <w:t>: The affirmative</w:t>
      </w:r>
      <w:r>
        <w:t xml:space="preserve"> debater</w:t>
      </w:r>
      <w:r w:rsidRPr="00235D16">
        <w:t xml:space="preserve"> must defend t</w:t>
      </w:r>
      <w:r>
        <w:t>he</w:t>
      </w:r>
      <w:r w:rsidRPr="00235D16">
        <w:t xml:space="preserve"> hypothetical world </w:t>
      </w:r>
      <w:r>
        <w:t xml:space="preserve">in which appropriation of space is banned. Defending implementation is a logical extension of the rez because if space appropriation is </w:t>
      </w:r>
      <w:proofErr w:type="gramStart"/>
      <w:r>
        <w:t>unjust</w:t>
      </w:r>
      <w:proofErr w:type="gramEnd"/>
      <w:r>
        <w:t xml:space="preserve"> it means we ought to enact its removal.</w:t>
      </w:r>
    </w:p>
    <w:p w14:paraId="1776D888" w14:textId="59E8C318" w:rsidR="00D87E58" w:rsidRPr="00CD4BD4" w:rsidRDefault="00D87E58" w:rsidP="00D87E58">
      <w:pPr>
        <w:pStyle w:val="Heading4"/>
      </w:pPr>
      <w:r w:rsidRPr="00CD4BD4">
        <w:t>“Resolved” means enactment of a law.</w:t>
      </w:r>
    </w:p>
    <w:p w14:paraId="455D9F64" w14:textId="77777777" w:rsidR="00D87E58" w:rsidRPr="00CD4BD4" w:rsidRDefault="00D87E58" w:rsidP="00D87E58">
      <w:r w:rsidRPr="00CD4BD4">
        <w:rPr>
          <w:rStyle w:val="Style13ptBold"/>
        </w:rPr>
        <w:t>Words and Phrases 64</w:t>
      </w:r>
      <w:r w:rsidRPr="00CD4BD4">
        <w:t xml:space="preserve"> Words and Phrases Permanent Edition (Multi-volume set of judicial definitions). “Resolved”. 1964.</w:t>
      </w:r>
    </w:p>
    <w:p w14:paraId="33B88BD5" w14:textId="77777777" w:rsidR="00D87E58" w:rsidRPr="00CD4BD4" w:rsidRDefault="00D87E58" w:rsidP="00D87E58">
      <w:r w:rsidRPr="00CD4BD4">
        <w:rPr>
          <w:sz w:val="16"/>
          <w:szCs w:val="16"/>
        </w:rPr>
        <w:t>Definition of the word</w:t>
      </w:r>
      <w:r w:rsidRPr="00CD4BD4">
        <w:t xml:space="preserve"> </w:t>
      </w:r>
      <w:r w:rsidRPr="00CD4BD4">
        <w:rPr>
          <w:b/>
          <w:u w:val="single"/>
        </w:rPr>
        <w:t>“</w:t>
      </w:r>
      <w:r w:rsidRPr="009842B8">
        <w:rPr>
          <w:b/>
          <w:highlight w:val="green"/>
          <w:u w:val="single"/>
        </w:rPr>
        <w:t>resolve,</w:t>
      </w:r>
      <w:r w:rsidRPr="00CD4BD4">
        <w:rPr>
          <w:b/>
          <w:u w:val="single"/>
        </w:rPr>
        <w:t>”</w:t>
      </w:r>
      <w:r w:rsidRPr="00CD4BD4">
        <w:t xml:space="preserve"> </w:t>
      </w:r>
      <w:r w:rsidRPr="00CD4BD4">
        <w:rPr>
          <w:sz w:val="16"/>
          <w:szCs w:val="16"/>
        </w:rPr>
        <w:t xml:space="preserve">given by Webster is “to express an opinion or determination by resolution or vote; as ‘it was resolved by the legislature;” It </w:t>
      </w:r>
      <w:r w:rsidRPr="00CD4BD4">
        <w:rPr>
          <w:b/>
          <w:u w:val="single"/>
        </w:rPr>
        <w:t>is</w:t>
      </w:r>
      <w:r w:rsidRPr="00CD4BD4">
        <w:t xml:space="preserve"> </w:t>
      </w:r>
      <w:r w:rsidRPr="00CD4BD4">
        <w:rPr>
          <w:sz w:val="16"/>
          <w:szCs w:val="16"/>
        </w:rPr>
        <w:t xml:space="preserve">of </w:t>
      </w:r>
      <w:r w:rsidRPr="009842B8">
        <w:rPr>
          <w:b/>
          <w:highlight w:val="green"/>
          <w:u w:val="single"/>
        </w:rPr>
        <w:t>similar</w:t>
      </w:r>
      <w:r w:rsidRPr="00CD4BD4">
        <w:t xml:space="preserve"> </w:t>
      </w:r>
      <w:r w:rsidRPr="00CD4BD4">
        <w:rPr>
          <w:sz w:val="16"/>
          <w:szCs w:val="16"/>
        </w:rPr>
        <w:t>force</w:t>
      </w:r>
      <w:r w:rsidRPr="00CD4BD4">
        <w:t xml:space="preserve"> </w:t>
      </w:r>
      <w:r w:rsidRPr="009842B8">
        <w:rPr>
          <w:b/>
          <w:highlight w:val="green"/>
          <w:u w:val="single"/>
        </w:rPr>
        <w:t>to</w:t>
      </w:r>
      <w:r w:rsidRPr="00CD4BD4">
        <w:rPr>
          <w:b/>
          <w:u w:val="single"/>
        </w:rPr>
        <w:t xml:space="preserve"> the </w:t>
      </w:r>
      <w:r w:rsidRPr="009842B8">
        <w:rPr>
          <w:b/>
          <w:highlight w:val="green"/>
          <w:u w:val="single"/>
        </w:rPr>
        <w:t>word “enact</w:t>
      </w:r>
      <w:r w:rsidRPr="00CD4BD4">
        <w:rPr>
          <w:b/>
          <w:u w:val="single"/>
        </w:rPr>
        <w:t>,”</w:t>
      </w:r>
      <w:r w:rsidRPr="00CD4BD4">
        <w:t xml:space="preserve"> </w:t>
      </w:r>
      <w:r w:rsidRPr="00CD4BD4">
        <w:rPr>
          <w:sz w:val="16"/>
          <w:szCs w:val="16"/>
        </w:rPr>
        <w:t>which is defined by Bouvier as</w:t>
      </w:r>
      <w:r w:rsidRPr="00CD4BD4">
        <w:t xml:space="preserve"> </w:t>
      </w:r>
      <w:r w:rsidRPr="009842B8">
        <w:rPr>
          <w:b/>
          <w:highlight w:val="green"/>
          <w:u w:val="single"/>
        </w:rPr>
        <w:t>meaning “to establish by law”.</w:t>
      </w:r>
    </w:p>
    <w:p w14:paraId="49D92F50" w14:textId="0DB7E1BE" w:rsidR="00D87E58" w:rsidRPr="00235D16" w:rsidRDefault="00D87E58" w:rsidP="00D87E58">
      <w:pPr>
        <w:pStyle w:val="Heading4"/>
      </w:pPr>
      <w:r w:rsidRPr="00235D16">
        <w:t>Violation</w:t>
      </w:r>
      <w:r>
        <w:t xml:space="preserve">: aff says they won’t defend implementation. </w:t>
      </w:r>
    </w:p>
    <w:p w14:paraId="2BF8EE19" w14:textId="77777777" w:rsidR="00D87E58" w:rsidRPr="00235D16" w:rsidRDefault="00D87E58" w:rsidP="00D87E58">
      <w:pPr>
        <w:pStyle w:val="Heading4"/>
      </w:pPr>
      <w:r>
        <w:t>Standards</w:t>
      </w:r>
      <w:r w:rsidRPr="00235D16">
        <w:t>:</w:t>
      </w:r>
    </w:p>
    <w:p w14:paraId="07D30D5A" w14:textId="505394F9" w:rsidR="00D87E58" w:rsidRDefault="00D87E58" w:rsidP="00D87E58">
      <w:pPr>
        <w:pStyle w:val="Heading4"/>
      </w:pPr>
      <w:r>
        <w:t xml:space="preserve">[1] </w:t>
      </w:r>
      <w:r w:rsidRPr="00235D16">
        <w:t>Ground</w:t>
      </w:r>
      <w:r>
        <w:t xml:space="preserve"> –</w:t>
      </w:r>
      <w:r w:rsidRPr="00235D16">
        <w:t xml:space="preserve"> I lose access to all </w:t>
      </w:r>
      <w:proofErr w:type="gramStart"/>
      <w:r w:rsidRPr="00235D16">
        <w:t>policy b</w:t>
      </w:r>
      <w:r>
        <w:t>ased</w:t>
      </w:r>
      <w:proofErr w:type="gramEnd"/>
      <w:r>
        <w:t xml:space="preserve"> disadvantages because you </w:t>
      </w:r>
      <w:r w:rsidRPr="00235D16">
        <w:t xml:space="preserve">refuse to defend implementation. I can’t go for </w:t>
      </w:r>
      <w:r>
        <w:t>the Mining</w:t>
      </w:r>
      <w:r w:rsidRPr="00235D16">
        <w:t xml:space="preserve"> DA, </w:t>
      </w:r>
      <w:r>
        <w:t>the PLA</w:t>
      </w:r>
      <w:r w:rsidRPr="00235D16">
        <w:t xml:space="preserve"> DA, </w:t>
      </w:r>
      <w:r>
        <w:t>almost every cp,</w:t>
      </w:r>
      <w:r w:rsidRPr="00235D16">
        <w:t xml:space="preserve"> solvency turns, </w:t>
      </w:r>
      <w:r>
        <w:t>etc. In order to answer the 1NC, you’ll just delink my offense in the 1AR by claiming implementation is irrelevant. Few impacts:</w:t>
      </w:r>
    </w:p>
    <w:p w14:paraId="46B3E81F" w14:textId="54628382" w:rsidR="00D87E58" w:rsidRDefault="00D87E58" w:rsidP="00D87E58">
      <w:pPr>
        <w:pStyle w:val="Heading4"/>
      </w:pPr>
      <w:r>
        <w:t xml:space="preserve">A. </w:t>
      </w:r>
      <w:r w:rsidR="005876BB">
        <w:t>L</w:t>
      </w:r>
      <w:r>
        <w:t xml:space="preserve">ink turns critical ed good – you stop a key part of critical discussion </w:t>
      </w:r>
      <w:r w:rsidR="005876BB">
        <w:t>because we don’t get to read policy vs critical theory discussions</w:t>
      </w:r>
      <w:r>
        <w:t>.</w:t>
      </w:r>
    </w:p>
    <w:p w14:paraId="7EDCD077" w14:textId="77777777" w:rsidR="00D87E58" w:rsidRPr="00F02B32" w:rsidRDefault="00D87E58" w:rsidP="00D87E58">
      <w:pPr>
        <w:pStyle w:val="Heading4"/>
      </w:pPr>
      <w:r>
        <w:t>B. Kills key neg</w:t>
      </w:r>
      <w:r w:rsidRPr="00235D16">
        <w:t xml:space="preserve"> ground because certain principles like adhering to free speech are good in the abstract; it only makes sense taking everything into context. </w:t>
      </w:r>
      <w:r>
        <w:t xml:space="preserve">Ground is key to fairness since equal access to arguments controls equal access to the ballot. </w:t>
      </w:r>
    </w:p>
    <w:p w14:paraId="783651F3" w14:textId="715EB732" w:rsidR="00D87E58" w:rsidRDefault="00D87E58" w:rsidP="00D87E58">
      <w:pPr>
        <w:pStyle w:val="Heading4"/>
      </w:pPr>
      <w:r>
        <w:t xml:space="preserve">C. Pigeonholes the negative out of util </w:t>
      </w:r>
      <w:r w:rsidR="005876BB">
        <w:t>–</w:t>
      </w:r>
      <w:r>
        <w:t xml:space="preserve"> Aff shouldn’t be able to make the debate just </w:t>
      </w:r>
      <w:r w:rsidR="005876BB">
        <w:t>about cap</w:t>
      </w:r>
      <w:r>
        <w:t xml:space="preserve"> because they</w:t>
      </w:r>
      <w:r w:rsidR="005876BB">
        <w:t xml:space="preserve">’re </w:t>
      </w:r>
      <w:r>
        <w:t xml:space="preserve">most comfortable on that layer. </w:t>
      </w:r>
    </w:p>
    <w:p w14:paraId="56F2C6B2" w14:textId="725C5D94" w:rsidR="00D87E58" w:rsidRPr="008C75EE" w:rsidRDefault="00D87E58" w:rsidP="00D87E58">
      <w:pPr>
        <w:pStyle w:val="Heading4"/>
      </w:pPr>
      <w:r>
        <w:t>D. Kills policy ed</w:t>
      </w:r>
      <w:r w:rsidR="005876BB">
        <w:t xml:space="preserve"> –</w:t>
      </w:r>
      <w:r>
        <w:t xml:space="preserve"> </w:t>
      </w:r>
      <w:r w:rsidR="005876BB">
        <w:t>I</w:t>
      </w:r>
      <w:r>
        <w:t xml:space="preserve">n your world the we can never have any discussion of policies. Policy education is an independent voter since it is a skill that we can apply to the real world outweighs </w:t>
      </w:r>
      <w:r w:rsidR="005876BB">
        <w:t>critical</w:t>
      </w:r>
      <w:r>
        <w:t xml:space="preserve"> ed</w:t>
      </w:r>
      <w:r w:rsidR="005876BB">
        <w:t>ucation</w:t>
      </w:r>
      <w:r>
        <w:t xml:space="preserve"> on reversibility. Also outweighs on size of link—we still can have </w:t>
      </w:r>
      <w:r w:rsidR="005876BB">
        <w:t>cap</w:t>
      </w:r>
      <w:r>
        <w:t xml:space="preserve"> debates in my interp. </w:t>
      </w:r>
    </w:p>
    <w:p w14:paraId="3ABD7866" w14:textId="33E46671" w:rsidR="00D87E58" w:rsidRDefault="005876BB" w:rsidP="00D87E58">
      <w:pPr>
        <w:pStyle w:val="Heading4"/>
      </w:pPr>
      <w:r>
        <w:rPr>
          <w:rFonts w:cs="Times New Roman"/>
          <w:shd w:val="clear" w:color="auto" w:fill="FFFFFF"/>
        </w:rPr>
        <w:t>[2]</w:t>
      </w:r>
      <w:r w:rsidR="00D87E58" w:rsidRPr="00F02B32">
        <w:t xml:space="preserve"> </w:t>
      </w:r>
      <w:r w:rsidR="00D87E58">
        <w:t>TVA</w:t>
      </w:r>
      <w:r>
        <w:t xml:space="preserve"> –</w:t>
      </w:r>
      <w:r w:rsidR="00D87E58" w:rsidRPr="00F02B32">
        <w:t xml:space="preserve"> just defend implementation</w:t>
      </w:r>
      <w:r w:rsidR="00D87E58">
        <w:t xml:space="preserve">. You can still read </w:t>
      </w:r>
      <w:r>
        <w:t>cap</w:t>
      </w:r>
      <w:r w:rsidR="00D87E58">
        <w:t xml:space="preserve"> in my world that claims implementation is irrelevant, just allow the neg to read a framework that claims implementation is relevant and garner offense on arguments that depend on it. </w:t>
      </w:r>
    </w:p>
    <w:p w14:paraId="57E40F7A" w14:textId="77777777" w:rsidR="005876BB" w:rsidRDefault="00D87E58" w:rsidP="00D87E58">
      <w:pPr>
        <w:keepNext/>
        <w:keepLines/>
        <w:spacing w:before="40"/>
        <w:outlineLvl w:val="3"/>
        <w:rPr>
          <w:rFonts w:eastAsiaTheme="majorEastAsia" w:cstheme="majorBidi"/>
          <w:b/>
          <w:bCs/>
          <w:sz w:val="26"/>
          <w:szCs w:val="26"/>
        </w:rPr>
      </w:pPr>
      <w:r w:rsidRPr="007930B3">
        <w:rPr>
          <w:b/>
          <w:sz w:val="26"/>
          <w:szCs w:val="26"/>
        </w:rPr>
        <w:t>Fairness</w:t>
      </w:r>
      <w:r w:rsidRPr="007930B3">
        <w:rPr>
          <w:rFonts w:eastAsiaTheme="majorEastAsia" w:cstheme="majorBidi"/>
          <w:b/>
          <w:bCs/>
          <w:sz w:val="26"/>
          <w:szCs w:val="26"/>
        </w:rPr>
        <w:t xml:space="preserve"> is a voter—debate is a competitive activity</w:t>
      </w:r>
      <w:r>
        <w:rPr>
          <w:rFonts w:eastAsiaTheme="majorEastAsia" w:cstheme="majorBidi"/>
          <w:b/>
          <w:bCs/>
          <w:sz w:val="26"/>
          <w:szCs w:val="26"/>
        </w:rPr>
        <w:t xml:space="preserve"> that is governed by wins and losses so the judge cannot evaluate who did the better debating if there’s a skew in their evaluation</w:t>
      </w:r>
      <w:r w:rsidRPr="007930B3">
        <w:rPr>
          <w:rFonts w:eastAsiaTheme="majorEastAsia" w:cstheme="majorBidi"/>
          <w:b/>
          <w:bCs/>
          <w:sz w:val="26"/>
          <w:szCs w:val="26"/>
        </w:rPr>
        <w:t xml:space="preserve">. </w:t>
      </w:r>
    </w:p>
    <w:p w14:paraId="2A260E50" w14:textId="77777777" w:rsidR="005876BB" w:rsidRDefault="00D87E58" w:rsidP="00D87E58">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Drop the debater—the abuse has already occurred and my time allocation has shifted—also the shell indicts your whole aff—justifies severance which skews my </w:t>
      </w:r>
      <w:proofErr w:type="spellStart"/>
      <w:r w:rsidRPr="007930B3">
        <w:rPr>
          <w:rFonts w:eastAsiaTheme="majorEastAsia" w:cstheme="majorBidi"/>
          <w:b/>
          <w:bCs/>
          <w:sz w:val="26"/>
          <w:szCs w:val="26"/>
        </w:rPr>
        <w:t>strat</w:t>
      </w:r>
      <w:proofErr w:type="spellEnd"/>
      <w:r w:rsidRPr="007930B3">
        <w:rPr>
          <w:rFonts w:eastAsiaTheme="majorEastAsia" w:cstheme="majorBidi"/>
          <w:b/>
          <w:bCs/>
          <w:sz w:val="26"/>
          <w:szCs w:val="26"/>
        </w:rPr>
        <w:t xml:space="preserve">. </w:t>
      </w:r>
    </w:p>
    <w:p w14:paraId="43951E15" w14:textId="77777777" w:rsidR="005876BB" w:rsidRDefault="00D87E58" w:rsidP="00D87E58">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Use competing </w:t>
      </w:r>
      <w:proofErr w:type="spellStart"/>
      <w:r w:rsidRPr="007930B3">
        <w:rPr>
          <w:rFonts w:eastAsiaTheme="majorEastAsia" w:cstheme="majorBidi"/>
          <w:b/>
          <w:bCs/>
          <w:sz w:val="26"/>
          <w:szCs w:val="26"/>
        </w:rPr>
        <w:t>interps</w:t>
      </w:r>
      <w:proofErr w:type="spellEnd"/>
      <w:r w:rsidRPr="007930B3">
        <w:rPr>
          <w:rFonts w:eastAsiaTheme="majorEastAsia" w:cstheme="majorBidi"/>
          <w:b/>
          <w:bCs/>
          <w:sz w:val="26"/>
          <w:szCs w:val="26"/>
        </w:rPr>
        <w:t xml:space="preserve">—leads to a race to the top since we figure out the best possible norm and avoids judge intervention since there’s a clear </w:t>
      </w:r>
      <w:proofErr w:type="spellStart"/>
      <w:r w:rsidRPr="007930B3">
        <w:rPr>
          <w:rFonts w:eastAsiaTheme="majorEastAsia" w:cstheme="majorBidi"/>
          <w:b/>
          <w:bCs/>
          <w:sz w:val="26"/>
          <w:szCs w:val="26"/>
        </w:rPr>
        <w:t>bri</w:t>
      </w:r>
      <w:r>
        <w:rPr>
          <w:rFonts w:eastAsiaTheme="majorEastAsia" w:cstheme="majorBidi"/>
          <w:b/>
          <w:bCs/>
          <w:sz w:val="26"/>
          <w:szCs w:val="26"/>
        </w:rPr>
        <w:t>ght</w:t>
      </w:r>
      <w:r w:rsidRPr="007930B3">
        <w:rPr>
          <w:rFonts w:eastAsiaTheme="majorEastAsia" w:cstheme="majorBidi"/>
          <w:b/>
          <w:bCs/>
          <w:sz w:val="26"/>
          <w:szCs w:val="26"/>
        </w:rPr>
        <w:t>line</w:t>
      </w:r>
      <w:proofErr w:type="spellEnd"/>
      <w:r w:rsidRPr="007930B3">
        <w:rPr>
          <w:rFonts w:eastAsiaTheme="majorEastAsia" w:cstheme="majorBidi"/>
          <w:b/>
          <w:bCs/>
          <w:sz w:val="26"/>
          <w:szCs w:val="26"/>
        </w:rPr>
        <w:t xml:space="preserve">. </w:t>
      </w:r>
    </w:p>
    <w:p w14:paraId="11C0C3D0" w14:textId="10FFE231" w:rsidR="00D87E58" w:rsidRPr="007930B3" w:rsidRDefault="00D87E58" w:rsidP="00D87E58">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No RVIs—</w:t>
      </w:r>
    </w:p>
    <w:p w14:paraId="2B24C57A" w14:textId="77777777" w:rsidR="00D87E58" w:rsidRPr="007930B3" w:rsidRDefault="00D87E58" w:rsidP="00D87E58">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a. Baiting—they’ll just bait theory and prep it out—justifies infinite abuse and results in a chilling effect</w:t>
      </w:r>
    </w:p>
    <w:p w14:paraId="3CB894AA" w14:textId="1F7EDC47" w:rsidR="00D87E58" w:rsidRPr="007930B3" w:rsidRDefault="00D87E58" w:rsidP="00D87E58">
      <w:r w:rsidRPr="007930B3">
        <w:rPr>
          <w:rFonts w:eastAsiaTheme="majorEastAsia" w:cstheme="majorBidi"/>
          <w:b/>
          <w:bCs/>
          <w:sz w:val="26"/>
          <w:szCs w:val="26"/>
        </w:rPr>
        <w:t xml:space="preserve">b. </w:t>
      </w:r>
      <w:r w:rsidR="005876BB">
        <w:rPr>
          <w:rFonts w:eastAsiaTheme="majorEastAsia" w:cstheme="majorBidi"/>
          <w:b/>
          <w:bCs/>
          <w:sz w:val="26"/>
          <w:szCs w:val="26"/>
        </w:rPr>
        <w:t>Illogical</w:t>
      </w:r>
      <w:r w:rsidRPr="007930B3">
        <w:rPr>
          <w:rFonts w:eastAsiaTheme="majorEastAsia" w:cstheme="majorBidi"/>
          <w:b/>
          <w:bCs/>
          <w:sz w:val="26"/>
          <w:szCs w:val="26"/>
        </w:rPr>
        <w:t>—you don’t reward them for meeting the burden of being fair</w:t>
      </w:r>
    </w:p>
    <w:p w14:paraId="6FBDD999" w14:textId="1B893801" w:rsidR="00D87E58" w:rsidRDefault="00463EB5" w:rsidP="00463EB5">
      <w:pPr>
        <w:pStyle w:val="Heading2"/>
      </w:pPr>
      <w:r>
        <w:t>2</w:t>
      </w:r>
    </w:p>
    <w:p w14:paraId="311D3137" w14:textId="77777777" w:rsidR="008B5A90" w:rsidRPr="006E2AB0" w:rsidRDefault="008B5A90" w:rsidP="008B5A90">
      <w:pPr>
        <w:pStyle w:val="Heading4"/>
        <w:rPr>
          <w:rFonts w:cs="Calibri"/>
        </w:rPr>
      </w:pPr>
      <w:r w:rsidRPr="006E2AB0">
        <w:rPr>
          <w:rFonts w:cs="Calibri"/>
        </w:rPr>
        <w:t xml:space="preserve">Interp: The affirmative must define “outer space” in a delimited text in the 1AC.  </w:t>
      </w:r>
    </w:p>
    <w:p w14:paraId="47F5D84E" w14:textId="77777777" w:rsidR="008B5A90" w:rsidRPr="006E2AB0" w:rsidRDefault="008B5A90" w:rsidP="008B5A90">
      <w:pPr>
        <w:pStyle w:val="Heading4"/>
        <w:rPr>
          <w:rFonts w:cs="Calibri"/>
        </w:rPr>
      </w:pPr>
      <w:r w:rsidRPr="006E2AB0">
        <w:rPr>
          <w:rFonts w:cs="Calibri"/>
        </w:rPr>
        <w:t xml:space="preserve">“Outer Space” is flexible and has too many </w:t>
      </w:r>
      <w:proofErr w:type="spellStart"/>
      <w:r w:rsidRPr="006E2AB0">
        <w:rPr>
          <w:rFonts w:cs="Calibri"/>
        </w:rPr>
        <w:t>interps</w:t>
      </w:r>
      <w:proofErr w:type="spellEnd"/>
      <w:r w:rsidRPr="006E2AB0">
        <w:rPr>
          <w:rFonts w:cs="Calibri"/>
        </w:rPr>
        <w:t xml:space="preserve"> – normal means shows no consensus </w:t>
      </w:r>
    </w:p>
    <w:p w14:paraId="3D78138F" w14:textId="77777777" w:rsidR="008B5A90" w:rsidRPr="006E2AB0" w:rsidRDefault="008B5A90" w:rsidP="008B5A90">
      <w:pPr>
        <w:rPr>
          <w:rFonts w:cs="Calibri"/>
        </w:rPr>
      </w:pPr>
      <w:proofErr w:type="spellStart"/>
      <w:r w:rsidRPr="006E2AB0">
        <w:rPr>
          <w:rStyle w:val="Style13ptBold"/>
          <w:rFonts w:cs="Calibri"/>
        </w:rPr>
        <w:t>Leepuengtham</w:t>
      </w:r>
      <w:proofErr w:type="spellEnd"/>
      <w:r w:rsidRPr="006E2AB0">
        <w:rPr>
          <w:rStyle w:val="Style13ptBold"/>
          <w:rFonts w:cs="Calibri"/>
        </w:rPr>
        <w:t xml:space="preserve"> 17</w:t>
      </w:r>
      <w:r w:rsidRPr="006E2AB0">
        <w:rPr>
          <w:rFonts w:cs="Calibri"/>
        </w:rPr>
        <w:t xml:space="preserve"> [</w:t>
      </w:r>
      <w:proofErr w:type="spellStart"/>
      <w:r w:rsidRPr="006E2AB0">
        <w:rPr>
          <w:rFonts w:cs="Calibri"/>
        </w:rPr>
        <w:t>Tosaporn</w:t>
      </w:r>
      <w:proofErr w:type="spellEnd"/>
      <w:r w:rsidRPr="006E2AB0">
        <w:rPr>
          <w:rFonts w:cs="Calibri"/>
        </w:rPr>
        <w:t xml:space="preserve"> </w:t>
      </w:r>
      <w:proofErr w:type="spellStart"/>
      <w:r w:rsidRPr="006E2AB0">
        <w:rPr>
          <w:rFonts w:cs="Calibri"/>
        </w:rPr>
        <w:t>Leepuengtham</w:t>
      </w:r>
      <w:proofErr w:type="spellEnd"/>
      <w:r w:rsidRPr="006E2AB0">
        <w:rPr>
          <w:rFonts w:cs="Calibr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6E2AB0">
        <w:rPr>
          <w:rFonts w:cs="Calibri"/>
        </w:rPr>
        <w:t>duongie</w:t>
      </w:r>
      <w:proofErr w:type="spellEnd"/>
    </w:p>
    <w:p w14:paraId="42932C04" w14:textId="77777777" w:rsidR="008B5A90" w:rsidRPr="006E2AB0" w:rsidRDefault="008B5A90" w:rsidP="008B5A90">
      <w:pPr>
        <w:rPr>
          <w:rFonts w:cs="Calibri"/>
          <w:sz w:val="16"/>
        </w:rPr>
      </w:pPr>
      <w:r w:rsidRPr="006E2AB0">
        <w:rPr>
          <w:rFonts w:cs="Calibr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6E2AB0">
        <w:rPr>
          <w:rFonts w:cs="Calibri"/>
          <w:highlight w:val="green"/>
          <w:u w:val="single"/>
        </w:rPr>
        <w:t>lack of</w:t>
      </w:r>
      <w:r w:rsidRPr="006E2AB0">
        <w:rPr>
          <w:rFonts w:cs="Calibri"/>
          <w:u w:val="single"/>
        </w:rPr>
        <w:t xml:space="preserve"> a </w:t>
      </w:r>
      <w:r w:rsidRPr="006E2AB0">
        <w:rPr>
          <w:rFonts w:cs="Calibri"/>
          <w:highlight w:val="green"/>
          <w:u w:val="single"/>
        </w:rPr>
        <w:t>definition</w:t>
      </w:r>
      <w:r w:rsidRPr="006E2AB0">
        <w:rPr>
          <w:rFonts w:cs="Calibri"/>
          <w:u w:val="single"/>
        </w:rPr>
        <w:t xml:space="preserve"> and delimitation </w:t>
      </w:r>
      <w:r w:rsidRPr="006E2AB0">
        <w:rPr>
          <w:rFonts w:cs="Calibri"/>
          <w:highlight w:val="green"/>
          <w:u w:val="single"/>
        </w:rPr>
        <w:t>of outer space is problematic</w:t>
      </w:r>
      <w:r w:rsidRPr="006E2AB0">
        <w:rPr>
          <w:rFonts w:cs="Calibri"/>
          <w:sz w:val="16"/>
        </w:rPr>
        <w:t xml:space="preserve">, since </w:t>
      </w:r>
      <w:r w:rsidRPr="006E2AB0">
        <w:rPr>
          <w:rFonts w:cs="Calibri"/>
          <w:u w:val="single"/>
        </w:rPr>
        <w:t xml:space="preserve">certain particular </w:t>
      </w:r>
      <w:r w:rsidRPr="006E2AB0">
        <w:rPr>
          <w:rFonts w:cs="Calibri"/>
          <w:highlight w:val="green"/>
          <w:u w:val="single"/>
        </w:rPr>
        <w:t>areas</w:t>
      </w:r>
      <w:r w:rsidRPr="006E2AB0">
        <w:rPr>
          <w:rFonts w:cs="Calibri"/>
          <w:u w:val="single"/>
        </w:rPr>
        <w:t xml:space="preserve"> are </w:t>
      </w:r>
      <w:r w:rsidRPr="006E2AB0">
        <w:rPr>
          <w:rFonts w:cs="Calibri"/>
          <w:highlight w:val="green"/>
          <w:u w:val="single"/>
        </w:rPr>
        <w:t>neither</w:t>
      </w:r>
      <w:r w:rsidRPr="006E2AB0">
        <w:rPr>
          <w:rFonts w:cs="Calibri"/>
          <w:u w:val="single"/>
        </w:rPr>
        <w:t xml:space="preserve"> explicitly </w:t>
      </w:r>
      <w:r w:rsidRPr="006E2AB0">
        <w:rPr>
          <w:rFonts w:cs="Calibri"/>
          <w:highlight w:val="green"/>
          <w:u w:val="single"/>
        </w:rPr>
        <w:t>defined as ‘air space’ or ‘outer space’</w:t>
      </w:r>
      <w:r w:rsidRPr="006E2AB0">
        <w:rPr>
          <w:rFonts w:cs="Calibri"/>
          <w:u w:val="single"/>
        </w:rPr>
        <w:t>.</w:t>
      </w:r>
      <w:r w:rsidRPr="006E2AB0">
        <w:rPr>
          <w:rFonts w:cs="Calibri"/>
          <w:sz w:val="16"/>
        </w:rPr>
        <w:t xml:space="preserve"> For example, it is </w:t>
      </w:r>
      <w:r w:rsidRPr="006E2AB0">
        <w:rPr>
          <w:rFonts w:cs="Calibri"/>
          <w:u w:val="single"/>
        </w:rPr>
        <w:t>vague whether an area located between 80 km and 120 km above sea level would be classified as either air space or outer space in the absence of demarcation</w:t>
      </w:r>
      <w:r w:rsidRPr="006E2AB0">
        <w:rPr>
          <w:rFonts w:cs="Calibri"/>
          <w:sz w:val="16"/>
        </w:rPr>
        <w:t xml:space="preserve">, since 80 km is the maximum attitude for convention aircraft, and 120 km is the lowest attitude in which space activities could be carried out.35 </w:t>
      </w:r>
      <w:r w:rsidRPr="006E2AB0">
        <w:rPr>
          <w:rFonts w:cs="Calibri"/>
          <w:u w:val="single"/>
        </w:rPr>
        <w:t>Satellites which are stationed in a geostationary orbit are a good example of this ambiguity.</w:t>
      </w:r>
      <w:r w:rsidRPr="006E2AB0">
        <w:rPr>
          <w:rFonts w:cs="Calibri"/>
          <w:sz w:val="16"/>
        </w:rPr>
        <w:t xml:space="preserve"> </w:t>
      </w:r>
      <w:r w:rsidRPr="006E2AB0">
        <w:rPr>
          <w:rFonts w:cs="Calibri"/>
          <w:u w:val="single"/>
        </w:rPr>
        <w:t>Owing to this lack of any internationally recognized delimitation, equatorial states claim sovereignty over that part of the geostationary orbit which is located over their respective territories;</w:t>
      </w:r>
      <w:r w:rsidRPr="006E2AB0">
        <w:rPr>
          <w:rFonts w:cs="Calibri"/>
          <w:sz w:val="16"/>
        </w:rPr>
        <w:t xml:space="preserve">36 whereas </w:t>
      </w:r>
      <w:r w:rsidRPr="006E2AB0">
        <w:rPr>
          <w:rFonts w:cs="Calibri"/>
          <w:u w:val="single"/>
        </w:rPr>
        <w:t>technologically developed countries believe that the geostationary orbit is an integral part of outer space</w:t>
      </w:r>
      <w:r w:rsidRPr="006E2AB0">
        <w:rPr>
          <w:rFonts w:cs="Calibri"/>
          <w:sz w:val="16"/>
        </w:rPr>
        <w:t xml:space="preserve">.37 This uncertain status of areas </w:t>
      </w:r>
      <w:r w:rsidRPr="006E2AB0">
        <w:rPr>
          <w:rFonts w:cs="Calibri"/>
          <w:highlight w:val="green"/>
          <w:u w:val="single"/>
        </w:rPr>
        <w:t>leads to legal jurisdictional problems</w:t>
      </w:r>
      <w:r w:rsidRPr="006E2AB0">
        <w:rPr>
          <w:rFonts w:cs="Calibri"/>
          <w:sz w:val="16"/>
        </w:rPr>
        <w:t xml:space="preserve">. According to international law, a state has sovereignty over the airspace above its territory.38 However, national sovereignty does not extend into outer space.39 Thus, it is </w:t>
      </w:r>
      <w:r w:rsidRPr="006E2AB0">
        <w:rPr>
          <w:rFonts w:cs="Calibri"/>
          <w:highlight w:val="green"/>
          <w:u w:val="single"/>
        </w:rPr>
        <w:t>necessary</w:t>
      </w:r>
      <w:r w:rsidRPr="006E2AB0">
        <w:rPr>
          <w:rFonts w:cs="Calibri"/>
          <w:u w:val="single"/>
        </w:rPr>
        <w:t xml:space="preserve"> </w:t>
      </w:r>
      <w:r w:rsidRPr="006E2AB0">
        <w:rPr>
          <w:rFonts w:cs="Calibri"/>
          <w:highlight w:val="green"/>
          <w:u w:val="single"/>
        </w:rPr>
        <w:t>to determine</w:t>
      </w:r>
      <w:r w:rsidRPr="006E2AB0">
        <w:rPr>
          <w:rFonts w:cs="Calibri"/>
          <w:u w:val="single"/>
        </w:rPr>
        <w:t xml:space="preserve"> where a </w:t>
      </w:r>
      <w:r w:rsidRPr="006E2AB0">
        <w:rPr>
          <w:rFonts w:cs="Calibri"/>
          <w:highlight w:val="green"/>
          <w:u w:val="single"/>
        </w:rPr>
        <w:t>state’s airspace ends to ensure</w:t>
      </w:r>
      <w:r w:rsidRPr="006E2AB0">
        <w:rPr>
          <w:rFonts w:cs="Calibri"/>
          <w:u w:val="single"/>
        </w:rPr>
        <w:t xml:space="preserve"> that the </w:t>
      </w:r>
      <w:r w:rsidRPr="006E2AB0">
        <w:rPr>
          <w:rFonts w:cs="Calibri"/>
          <w:highlight w:val="green"/>
          <w:u w:val="single"/>
        </w:rPr>
        <w:t>appropriate legal regime is applied</w:t>
      </w:r>
      <w:r w:rsidRPr="006E2AB0">
        <w:rPr>
          <w:rFonts w:cs="Calibri"/>
          <w:sz w:val="16"/>
          <w:highlight w:val="green"/>
        </w:rPr>
        <w:t>.</w:t>
      </w:r>
      <w:r w:rsidRPr="006E2AB0">
        <w:rPr>
          <w:rFonts w:cs="Calibri"/>
          <w:sz w:val="16"/>
        </w:rPr>
        <w:t xml:space="preserve"> One possible scenario which might occur and which is relevant to the subject of this book is the creation or </w:t>
      </w:r>
      <w:r w:rsidRPr="006E2AB0">
        <w:rPr>
          <w:rFonts w:cs="Calibri"/>
          <w:u w:val="single"/>
        </w:rPr>
        <w:t xml:space="preserve">infringement of an intellectual work is in just such an ambiguous location. </w:t>
      </w:r>
      <w:r w:rsidRPr="006E2AB0">
        <w:rPr>
          <w:rFonts w:cs="Calibri"/>
          <w:sz w:val="16"/>
        </w:rPr>
        <w:t xml:space="preserve">This would </w:t>
      </w:r>
      <w:r w:rsidRPr="006E2AB0">
        <w:rPr>
          <w:rFonts w:cs="Calibr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6E2AB0">
        <w:rPr>
          <w:rFonts w:cs="Calibri"/>
          <w:highlight w:val="green"/>
          <w:u w:val="single"/>
        </w:rPr>
        <w:t>boundary</w:t>
      </w:r>
      <w:r w:rsidRPr="006E2AB0">
        <w:rPr>
          <w:rFonts w:cs="Calibri"/>
          <w:u w:val="single"/>
        </w:rPr>
        <w:t xml:space="preserve"> is </w:t>
      </w:r>
      <w:r w:rsidRPr="006E2AB0">
        <w:rPr>
          <w:rFonts w:cs="Calibri"/>
          <w:highlight w:val="green"/>
          <w:u w:val="single"/>
        </w:rPr>
        <w:t>necessary if</w:t>
      </w:r>
      <w:r w:rsidRPr="006E2AB0">
        <w:rPr>
          <w:rFonts w:cs="Calibri"/>
          <w:u w:val="single"/>
        </w:rPr>
        <w:t xml:space="preserve"> unpredictability arising from </w:t>
      </w:r>
      <w:r w:rsidRPr="006E2AB0">
        <w:rPr>
          <w:rFonts w:cs="Calibri"/>
          <w:highlight w:val="green"/>
          <w:u w:val="single"/>
        </w:rPr>
        <w:t>different legal application</w:t>
      </w:r>
      <w:r w:rsidRPr="006E2AB0">
        <w:rPr>
          <w:rFonts w:cs="Calibri"/>
          <w:u w:val="single"/>
        </w:rPr>
        <w:t xml:space="preserve"> </w:t>
      </w:r>
      <w:r w:rsidRPr="006E2AB0">
        <w:rPr>
          <w:rFonts w:cs="Calibri"/>
          <w:highlight w:val="green"/>
          <w:u w:val="single"/>
        </w:rPr>
        <w:t>is to be avoided.</w:t>
      </w:r>
      <w:r w:rsidRPr="006E2AB0">
        <w:rPr>
          <w:rFonts w:cs="Calibri"/>
          <w:sz w:val="16"/>
        </w:rPr>
        <w:t xml:space="preserve"> While it might be argued that this issue is being overemphasized at this stage, given increasing use of space technology, this problem is worth considering now rather than later.</w:t>
      </w:r>
    </w:p>
    <w:p w14:paraId="230C71D8" w14:textId="77777777" w:rsidR="008B5A90" w:rsidRPr="006E2AB0" w:rsidRDefault="008B5A90" w:rsidP="008B5A90">
      <w:pPr>
        <w:pStyle w:val="Heading4"/>
        <w:rPr>
          <w:rFonts w:cs="Calibri"/>
        </w:rPr>
      </w:pPr>
      <w:r w:rsidRPr="006E2AB0">
        <w:rPr>
          <w:rFonts w:cs="Calibri"/>
        </w:rPr>
        <w:t>Violation – you don’t.</w:t>
      </w:r>
    </w:p>
    <w:p w14:paraId="2F781D86" w14:textId="77777777" w:rsidR="008B5A90" w:rsidRPr="006E2AB0" w:rsidRDefault="008B5A90" w:rsidP="008B5A90">
      <w:pPr>
        <w:pStyle w:val="Heading4"/>
        <w:spacing w:line="240" w:lineRule="auto"/>
        <w:rPr>
          <w:rFonts w:cs="Calibri"/>
        </w:rPr>
      </w:pPr>
      <w:r w:rsidRPr="006E2AB0">
        <w:rPr>
          <w:rFonts w:cs="Calibri"/>
        </w:rPr>
        <w:t xml:space="preserve">Prefer – </w:t>
      </w:r>
    </w:p>
    <w:p w14:paraId="2E115E0B" w14:textId="77777777" w:rsidR="008B5A90" w:rsidRPr="006E2AB0" w:rsidRDefault="008B5A90" w:rsidP="008B5A90">
      <w:pPr>
        <w:pStyle w:val="Heading4"/>
        <w:rPr>
          <w:rFonts w:cs="Calibri"/>
        </w:rPr>
      </w:pPr>
      <w:r w:rsidRPr="006E2AB0">
        <w:rPr>
          <w:rFonts w:cs="Calibri"/>
        </w:rPr>
        <w:t xml:space="preserve">1] </w:t>
      </w:r>
      <w:r w:rsidRPr="006E2AB0">
        <w:rPr>
          <w:rFonts w:cs="Calibri"/>
          <w:u w:val="single"/>
        </w:rPr>
        <w:t>Stable Advocacy</w:t>
      </w:r>
      <w:r w:rsidRPr="006E2AB0">
        <w:rPr>
          <w:rFonts w:cs="Calibri"/>
        </w:rPr>
        <w:t xml:space="preserve"> – they can redefine in the 1AR to wriggle out of DA’s which </w:t>
      </w:r>
      <w:r w:rsidRPr="006E2AB0">
        <w:rPr>
          <w:rFonts w:eastAsia="SimSun" w:cs="Calibri"/>
        </w:rPr>
        <w:t>kills high-quality engagement and becomes two ships passing in the night –</w:t>
      </w:r>
      <w:r w:rsidRPr="006E2AB0">
        <w:rPr>
          <w:rFonts w:cs="Calibri"/>
        </w:rPr>
        <w:t>We lose access to Tech Race DA’s, Asteroid DA’s, basic case turns, and core process counter plans that have different definitions and 1NC pre-round prep.</w:t>
      </w:r>
    </w:p>
    <w:p w14:paraId="6B51A6F5" w14:textId="38869DED" w:rsidR="008B5A90" w:rsidRDefault="008B5A90" w:rsidP="008B5A90">
      <w:pPr>
        <w:pStyle w:val="Heading4"/>
        <w:spacing w:line="240" w:lineRule="auto"/>
        <w:rPr>
          <w:rFonts w:cs="Calibri"/>
        </w:rPr>
      </w:pPr>
      <w:r w:rsidRPr="006E2AB0">
        <w:rPr>
          <w:rFonts w:eastAsia="SimSun" w:cs="Calibri"/>
        </w:rPr>
        <w:t xml:space="preserve">2] </w:t>
      </w:r>
      <w:r w:rsidRPr="006E2AB0">
        <w:rPr>
          <w:rFonts w:cs="Calibri"/>
          <w:u w:val="single"/>
        </w:rPr>
        <w:t>Real World</w:t>
      </w:r>
      <w:r w:rsidRPr="006E2AB0">
        <w:rPr>
          <w:rFonts w:cs="Calibri"/>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1F65533C" w14:textId="7241062F" w:rsidR="00AB190E" w:rsidRPr="00AB190E" w:rsidRDefault="00AB190E" w:rsidP="00AB190E">
      <w:pPr>
        <w:pStyle w:val="Heading4"/>
      </w:pPr>
      <w:r>
        <w:t>3] CX doesn’t check – a] Judges don’t listen to cx, b] text is more verifiable, c] debaters are trained to be shifty, d] doesn’t solve for pre-round prep</w:t>
      </w:r>
    </w:p>
    <w:p w14:paraId="3F28F455" w14:textId="4FEBBCE8" w:rsidR="008B5A90" w:rsidRPr="006E2AB0" w:rsidRDefault="002A117D" w:rsidP="008B5A90">
      <w:pPr>
        <w:pStyle w:val="Heading4"/>
        <w:rPr>
          <w:rFonts w:eastAsia="Cambria" w:cs="Calibri"/>
        </w:rPr>
      </w:pPr>
      <w:r>
        <w:rPr>
          <w:rFonts w:eastAsia="Times New Roman" w:cs="Calibri"/>
        </w:rPr>
        <w:t>Spec</w:t>
      </w:r>
      <w:r w:rsidR="008B5A90" w:rsidRPr="006E2AB0">
        <w:rPr>
          <w:rFonts w:eastAsia="Times New Roman" w:cs="Calibri"/>
        </w:rPr>
        <w:t xml:space="preserve"> is a voting issue that should be evaluated through competing interpretations a] it tells the negative what they do and do not have to prepare for</w:t>
      </w:r>
      <w:r w:rsidR="008B5A90" w:rsidRPr="006E2AB0">
        <w:rPr>
          <w:rFonts w:eastAsia="Cambria" w:cs="Calibri"/>
        </w:rPr>
        <w:t xml:space="preserve"> b] reasonability is arbitrary and incentivizes judge intervention</w:t>
      </w:r>
    </w:p>
    <w:p w14:paraId="1D7F7C68" w14:textId="6A9033D4" w:rsidR="00463EB5" w:rsidRDefault="008B5A90" w:rsidP="008B5A90">
      <w:pPr>
        <w:pStyle w:val="Heading2"/>
      </w:pPr>
      <w:r>
        <w:t>3</w:t>
      </w:r>
    </w:p>
    <w:p w14:paraId="3BBC0804" w14:textId="77777777" w:rsidR="00164066" w:rsidRPr="00E56439" w:rsidRDefault="00164066" w:rsidP="00164066">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378C60FD" w14:textId="77777777" w:rsidR="00164066" w:rsidRPr="00E56439" w:rsidRDefault="00164066" w:rsidP="00164066">
      <w:pPr>
        <w:spacing w:after="0" w:line="240" w:lineRule="auto"/>
        <w:rPr>
          <w:rFonts w:cs="Calibri"/>
          <w:color w:val="000000" w:themeColor="text1"/>
          <w:sz w:val="16"/>
          <w:szCs w:val="16"/>
        </w:rPr>
      </w:pPr>
      <w:r w:rsidRPr="00E56439">
        <w:rPr>
          <w:rFonts w:cs="Calibri"/>
          <w:b/>
          <w:bCs/>
          <w:color w:val="000000" w:themeColor="text1"/>
          <w:sz w:val="26"/>
          <w:szCs w:val="26"/>
        </w:rPr>
        <w:t>Mollow 15</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6"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1F719417" w14:textId="77777777" w:rsidR="00164066" w:rsidRPr="00E56439" w:rsidRDefault="00164066" w:rsidP="00164066">
      <w:pPr>
        <w:rPr>
          <w:rFonts w:cs="Calibri"/>
          <w:color w:val="000000" w:themeColor="text1"/>
          <w:sz w:val="14"/>
        </w:rPr>
      </w:pPr>
      <w:r w:rsidRPr="00E56439">
        <w:rPr>
          <w:rFonts w:cs="Calibri"/>
          <w:color w:val="000000" w:themeColor="text1"/>
          <w:sz w:val="14"/>
        </w:rPr>
        <w:t xml:space="preserve">A Tale of Two Pities </w:t>
      </w:r>
      <w:r w:rsidRPr="00E56439">
        <w:rPr>
          <w:rStyle w:val="Emphasis"/>
          <w:rFonts w:cs="Calibri"/>
          <w:color w:val="000000" w:themeColor="text1"/>
        </w:rPr>
        <w:t>“Piss on pity,” declares a well-known disability activist bumper sticker</w:t>
      </w:r>
      <w:r w:rsidRPr="00E56439">
        <w:rPr>
          <w:rFonts w:cs="Calibri"/>
          <w:color w:val="000000" w:themeColor="text1"/>
          <w:sz w:val="14"/>
        </w:rPr>
        <w:t xml:space="preserve">. A more polite companion to this tag, the slogan “No pity” is a rallying cry of the disability rights movement.119 For disability studies, </w:t>
      </w:r>
      <w:r w:rsidRPr="00E56439">
        <w:rPr>
          <w:rStyle w:val="Emphasis"/>
          <w:rFonts w:cs="Calibri"/>
          <w:color w:val="000000" w:themeColor="text1"/>
        </w:rPr>
        <w:t>a field that since its inception has vigorously resisted the imposition of pity upon disabled people, Tiny Tim is anathema</w:t>
      </w:r>
      <w:r w:rsidRPr="00E56439">
        <w:rPr>
          <w:rFonts w:cs="Calibri"/>
          <w:color w:val="000000" w:themeColor="text1"/>
          <w:sz w:val="14"/>
        </w:rPr>
        <w:t xml:space="preserve">. Understandably so: every year, the image of </w:t>
      </w:r>
      <w:r w:rsidRPr="00E56439">
        <w:rPr>
          <w:rStyle w:val="Emphasis"/>
          <w:rFonts w:cs="Calibri"/>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E56439">
        <w:rPr>
          <w:rFonts w:cs="Calibri"/>
          <w:color w:val="000000" w:themeColor="text1"/>
          <w:sz w:val="14"/>
        </w:rPr>
        <w:t xml:space="preserve">. Indispensable as this disability studies analysis is, it leaves some important questions about pity unanswered. For example: if, as is commonly said, </w:t>
      </w:r>
      <w:r w:rsidRPr="00E56439">
        <w:rPr>
          <w:rStyle w:val="Emphasis"/>
          <w:rFonts w:cs="Calibri"/>
          <w:color w:val="000000" w:themeColor="text1"/>
        </w:rPr>
        <w:t>“No one wants to be pitied,”</w:t>
      </w:r>
      <w:r w:rsidRPr="00E56439">
        <w:rPr>
          <w:rFonts w:cs="Calibri"/>
          <w:color w:val="000000" w:themeColor="text1"/>
          <w:sz w:val="14"/>
        </w:rPr>
        <w:t xml:space="preserve"> then why is this so? And also, </w:t>
      </w:r>
      <w:r w:rsidRPr="00E56439">
        <w:rPr>
          <w:rStyle w:val="Emphasis"/>
          <w:rFonts w:cs="Calibri"/>
          <w:color w:val="000000" w:themeColor="text1"/>
        </w:rPr>
        <w:t>if nobody wants to be pitied, who, if anyone, wants to feel pity? At first glance, the answer to the latter question might seem to be “everyone.”</w:t>
      </w:r>
      <w:r w:rsidRPr="00E56439">
        <w:rPr>
          <w:rFonts w:cs="Calibri"/>
          <w:color w:val="000000" w:themeColor="text1"/>
          <w:sz w:val="14"/>
        </w:rPr>
        <w:t xml:space="preserve"> Certainly, multitudes of moviegoers appear to enjoy our culture’s annual recitations of Tiny Tim’s pity inducing tale. </w:t>
      </w:r>
      <w:r w:rsidRPr="00E56439">
        <w:rPr>
          <w:rStyle w:val="Emphasis"/>
          <w:rFonts w:cs="Calibri"/>
          <w:color w:val="000000" w:themeColor="text1"/>
        </w:rPr>
        <w:t xml:space="preserve">If it can be fun to perform pity, perhaps this is because </w:t>
      </w:r>
      <w:r w:rsidRPr="00E56439">
        <w:rPr>
          <w:rStyle w:val="Emphasis"/>
          <w:rFonts w:cs="Calibri"/>
          <w:color w:val="000000" w:themeColor="text1"/>
          <w:highlight w:val="green"/>
        </w:rPr>
        <w:t>pity gives a boost to the ego of the pitying person</w:t>
      </w:r>
      <w:r w:rsidRPr="00E56439">
        <w:rPr>
          <w:rStyle w:val="Emphasis"/>
          <w:rFonts w:cs="Calibri"/>
          <w:color w:val="000000" w:themeColor="text1"/>
        </w:rPr>
        <w:t>. “</w:t>
      </w:r>
      <w:r w:rsidRPr="00E56439">
        <w:rPr>
          <w:rStyle w:val="Emphasis"/>
          <w:rFonts w:cs="Calibri"/>
          <w:color w:val="000000" w:themeColor="text1"/>
          <w:highlight w:val="green"/>
        </w:rPr>
        <w:t>You are broken, and I am whole</w:t>
      </w:r>
      <w:r w:rsidRPr="00E56439">
        <w:rPr>
          <w:rStyle w:val="Emphasis"/>
          <w:rFonts w:cs="Calibri"/>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E56439">
        <w:rPr>
          <w:rStyle w:val="Emphasis"/>
          <w:rFonts w:cs="Calibri"/>
          <w:color w:val="000000" w:themeColor="text1"/>
        </w:rPr>
        <w:t>incoherence structures</w:t>
      </w:r>
      <w:proofErr w:type="gramEnd"/>
      <w:r w:rsidRPr="00E56439">
        <w:rPr>
          <w:rStyle w:val="Emphasis"/>
          <w:rFonts w:cs="Calibri"/>
          <w:color w:val="000000" w:themeColor="text1"/>
        </w:rPr>
        <w:t xml:space="preserve"> this familiar account of pity: if pity </w:t>
      </w:r>
      <w:r w:rsidRPr="00E56439">
        <w:rPr>
          <w:rStyle w:val="Emphasis"/>
          <w:rFonts w:cs="Calibri"/>
          <w:color w:val="000000" w:themeColor="text1"/>
          <w:highlight w:val="green"/>
        </w:rPr>
        <w:t>fortifies the ego of the subject</w:t>
      </w:r>
      <w:r w:rsidRPr="00E56439">
        <w:rPr>
          <w:rStyle w:val="Emphasis"/>
          <w:rFonts w:cs="Calibri"/>
          <w:color w:val="000000" w:themeColor="text1"/>
        </w:rPr>
        <w:t xml:space="preserve"> who feels it, then why do people so often resist feeling pity?</w:t>
      </w:r>
      <w:r w:rsidRPr="00E56439">
        <w:rPr>
          <w:rFonts w:cs="Calibri"/>
          <w:color w:val="000000" w:themeColor="text1"/>
          <w:sz w:val="14"/>
        </w:rPr>
        <w:t xml:space="preserve"> Some folks get pissed when they are prodded to pity. “Your appeals to pity won’t work,” they say. </w:t>
      </w:r>
      <w:r w:rsidRPr="00E56439">
        <w:rPr>
          <w:rStyle w:val="Emphasis"/>
          <w:rFonts w:cs="Calibri"/>
          <w:color w:val="000000" w:themeColor="text1"/>
        </w:rPr>
        <w:t>“I have no pity for you.” This is the attitude that Scrooge takes toward Tiny Tim</w:t>
      </w:r>
      <w:r w:rsidRPr="00E56439">
        <w:rPr>
          <w:rFonts w:cs="Calibri"/>
          <w:color w:val="000000" w:themeColor="text1"/>
          <w:sz w:val="14"/>
        </w:rPr>
        <w:t xml:space="preserve">. It’s also the stance that Edelman invites queers to take in relation to the Child—and not only to the Child per se, but also to anyone who calls for a performance of pity. </w:t>
      </w:r>
      <w:r w:rsidRPr="00E56439">
        <w:rPr>
          <w:rStyle w:val="Emphasis"/>
          <w:rFonts w:cs="Calibri"/>
          <w:color w:val="000000" w:themeColor="text1"/>
        </w:rPr>
        <w:t xml:space="preserve">Edelman argues that </w:t>
      </w:r>
      <w:r w:rsidRPr="00E56439">
        <w:rPr>
          <w:rStyle w:val="Emphasis"/>
          <w:rFonts w:cs="Calibri"/>
          <w:color w:val="000000" w:themeColor="text1"/>
          <w:highlight w:val="green"/>
        </w:rPr>
        <w:t>compassion</w:t>
      </w:r>
      <w:r w:rsidRPr="00E56439">
        <w:rPr>
          <w:rStyle w:val="Emphasis"/>
          <w:rFonts w:cs="Calibri"/>
          <w:color w:val="000000" w:themeColor="text1"/>
        </w:rPr>
        <w:t xml:space="preserve"> (which, of course, is a close relative of pity) </w:t>
      </w:r>
      <w:r w:rsidRPr="00E56439">
        <w:rPr>
          <w:rStyle w:val="Emphasis"/>
          <w:rFonts w:cs="Calibri"/>
          <w:color w:val="000000" w:themeColor="text1"/>
          <w:highlight w:val="green"/>
        </w:rPr>
        <w:t>is fundamentally narcissistic</w:t>
      </w:r>
      <w:r w:rsidRPr="00E56439">
        <w:rPr>
          <w:rFonts w:cs="Calibri"/>
          <w:color w:val="000000" w:themeColor="text1"/>
          <w:sz w:val="14"/>
        </w:rPr>
        <w:t xml:space="preserve"> (73). </w:t>
      </w:r>
      <w:r w:rsidRPr="00E56439">
        <w:rPr>
          <w:rStyle w:val="Emphasis"/>
          <w:rFonts w:cs="Calibri"/>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E56439">
        <w:rPr>
          <w:rFonts w:cs="Calibri"/>
          <w:color w:val="000000" w:themeColor="text1"/>
          <w:sz w:val="14"/>
        </w:rPr>
        <w:t xml:space="preserve"> Freud’s theorization of narcissism, which is a precursor to his idea of the death drive, </w:t>
      </w:r>
      <w:r w:rsidRPr="00E56439">
        <w:rPr>
          <w:rStyle w:val="Emphasis"/>
          <w:rFonts w:cs="Calibri"/>
          <w:color w:val="000000" w:themeColor="text1"/>
        </w:rPr>
        <w:t>suggests that although some forms of narcissism can bolster the ego, other forms can do just the opposite.</w:t>
      </w:r>
      <w:r w:rsidRPr="00E56439">
        <w:rPr>
          <w:rFonts w:cs="Calibri"/>
          <w:color w:val="000000" w:themeColor="text1"/>
          <w:sz w:val="14"/>
        </w:rPr>
        <w:t xml:space="preserve"> “On Narcissism” posits a distinction between what Freud calls </w:t>
      </w:r>
      <w:r w:rsidRPr="00E56439">
        <w:rPr>
          <w:rStyle w:val="Emphasis"/>
          <w:rFonts w:cs="Calibri"/>
          <w:color w:val="000000" w:themeColor="text1"/>
        </w:rPr>
        <w:t>“primary” and “secondary” narcissism</w:t>
      </w:r>
      <w:r w:rsidRPr="00E56439">
        <w:rPr>
          <w:rFonts w:cs="Calibri"/>
          <w:color w:val="000000" w:themeColor="text1"/>
          <w:sz w:val="14"/>
        </w:rPr>
        <w:t xml:space="preserve">; this distinction </w:t>
      </w:r>
      <w:r w:rsidRPr="00E56439">
        <w:rPr>
          <w:rStyle w:val="Emphasis"/>
          <w:rFonts w:cs="Calibri"/>
          <w:color w:val="000000" w:themeColor="text1"/>
        </w:rPr>
        <w:t>provides the basis for a contrast that I wish to draw between what could be called primary and secondary pity</w:t>
      </w:r>
      <w:r w:rsidRPr="00E56439">
        <w:rPr>
          <w:rFonts w:cs="Calibri"/>
          <w:color w:val="000000" w:themeColor="text1"/>
          <w:sz w:val="14"/>
        </w:rPr>
        <w:t xml:space="preserve">. To elucidate these two pities, let us look at the tale that Freud </w:t>
      </w:r>
      <w:proofErr w:type="gramStart"/>
      <w:r w:rsidRPr="00E56439">
        <w:rPr>
          <w:rFonts w:cs="Calibri"/>
          <w:color w:val="000000" w:themeColor="text1"/>
          <w:sz w:val="14"/>
        </w:rPr>
        <w:t>tells</w:t>
      </w:r>
      <w:proofErr w:type="gramEnd"/>
      <w:r w:rsidRPr="00E56439">
        <w:rPr>
          <w:rFonts w:cs="Calibri"/>
          <w:color w:val="000000" w:themeColor="text1"/>
          <w:sz w:val="14"/>
        </w:rPr>
        <w:t xml:space="preserve"> about two narcissisms. The story begins, as many Freudian narratives do, with </w:t>
      </w:r>
      <w:r w:rsidRPr="00E56439">
        <w:rPr>
          <w:rStyle w:val="Emphasis"/>
          <w:rFonts w:cs="Calibri"/>
          <w:color w:val="000000" w:themeColor="text1"/>
        </w:rPr>
        <w:t>the image of a child at its mother’s breast.</w:t>
      </w:r>
      <w:r w:rsidRPr="00E56439">
        <w:rPr>
          <w:rFonts w:cs="Calibri"/>
          <w:color w:val="000000" w:themeColor="text1"/>
          <w:sz w:val="14"/>
        </w:rPr>
        <w:t xml:space="preserve"> Freud gives the name </w:t>
      </w:r>
      <w:r w:rsidRPr="00E56439">
        <w:rPr>
          <w:rStyle w:val="Emphasis"/>
          <w:rFonts w:cs="Calibri"/>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E56439">
        <w:rPr>
          <w:rFonts w:cs="Calibri"/>
          <w:color w:val="000000" w:themeColor="text1"/>
          <w:sz w:val="14"/>
        </w:rPr>
        <w:t xml:space="preserve"> (87-88). </w:t>
      </w:r>
      <w:r w:rsidRPr="00E56439">
        <w:rPr>
          <w:rStyle w:val="Emphasis"/>
          <w:rFonts w:cs="Calibri"/>
          <w:color w:val="000000" w:themeColor="text1"/>
        </w:rPr>
        <w:t>It’s the best of times, but it can’t last</w:t>
      </w:r>
      <w:r w:rsidRPr="00E56439">
        <w:rPr>
          <w:rFonts w:cs="Calibri"/>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E56439">
        <w:rPr>
          <w:rStyle w:val="Emphasis"/>
          <w:rFonts w:cs="Calibri"/>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E56439">
        <w:rPr>
          <w:rFonts w:cs="Calibri"/>
          <w:color w:val="000000" w:themeColor="text1"/>
          <w:sz w:val="14"/>
        </w:rPr>
        <w:t xml:space="preserve">. All the </w:t>
      </w:r>
      <w:r w:rsidRPr="00E56439">
        <w:rPr>
          <w:rStyle w:val="Emphasis"/>
          <w:rFonts w:cs="Calibri"/>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E56439">
        <w:rPr>
          <w:rStyle w:val="Emphasis"/>
          <w:rFonts w:cs="Calibri"/>
          <w:color w:val="000000" w:themeColor="text1"/>
        </w:rPr>
        <w:t>puffed up</w:t>
      </w:r>
      <w:proofErr w:type="gramEnd"/>
      <w:r w:rsidRPr="00E56439">
        <w:rPr>
          <w:rStyle w:val="Emphasis"/>
          <w:rFonts w:cs="Calibri"/>
          <w:color w:val="000000" w:themeColor="text1"/>
        </w:rPr>
        <w:t xml:space="preserve"> ego, the feeling of superiority over others. But even secondary narcissism, with its many patent problems, does not only aim to aggrandize the ego</w:t>
      </w:r>
      <w:r w:rsidRPr="00E56439">
        <w:rPr>
          <w:rFonts w:cs="Calibri"/>
          <w:color w:val="000000" w:themeColor="text1"/>
          <w:sz w:val="14"/>
        </w:rPr>
        <w:t xml:space="preserve">. The impetus of </w:t>
      </w:r>
      <w:r w:rsidRPr="00E56439">
        <w:rPr>
          <w:rStyle w:val="Emphasis"/>
          <w:rFonts w:cs="Calibri"/>
          <w:color w:val="000000" w:themeColor="text1"/>
        </w:rPr>
        <w:t>secondary narcissism, after all, is to return to a state in which the ego as such does not exist</w:t>
      </w:r>
      <w:r w:rsidRPr="00E56439">
        <w:rPr>
          <w:rFonts w:cs="Calibri"/>
          <w:color w:val="000000" w:themeColor="text1"/>
          <w:sz w:val="14"/>
        </w:rPr>
        <w:t xml:space="preserve">. The child’s </w:t>
      </w:r>
      <w:r w:rsidRPr="00E56439">
        <w:rPr>
          <w:rStyle w:val="Emphasis"/>
          <w:rFonts w:cs="Calibri"/>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E56439">
        <w:rPr>
          <w:rFonts w:cs="Calibri"/>
          <w:color w:val="000000" w:themeColor="text1"/>
          <w:sz w:val="14"/>
        </w:rPr>
        <w:t xml:space="preserve"> (Beyond 45). Yet if primary narcissism is looked back upon as the best of times, it must, from the vantage point of a fully constituted ego, appear as the worst of times, too. </w:t>
      </w:r>
      <w:r w:rsidRPr="00E56439">
        <w:rPr>
          <w:rStyle w:val="Emphasis"/>
          <w:rFonts w:cs="Calibri"/>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E56439">
        <w:rPr>
          <w:rFonts w:cs="Calibri"/>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E56439">
        <w:rPr>
          <w:rStyle w:val="Emphasis"/>
          <w:rFonts w:cs="Calibri"/>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E56439">
        <w:rPr>
          <w:rFonts w:cs="Calibri"/>
          <w:color w:val="000000" w:themeColor="text1"/>
          <w:sz w:val="14"/>
        </w:rPr>
        <w:t xml:space="preserve">121 </w:t>
      </w:r>
      <w:r w:rsidRPr="00E56439">
        <w:rPr>
          <w:rStyle w:val="Emphasis"/>
          <w:rFonts w:cs="Calibri"/>
          <w:color w:val="000000" w:themeColor="text1"/>
          <w:highlight w:val="green"/>
        </w:rPr>
        <w:t>Primary pity arises when one witnesses a fall of the self</w:t>
      </w:r>
      <w:r w:rsidRPr="00E56439">
        <w:rPr>
          <w:rStyle w:val="Emphasis"/>
          <w:rFonts w:cs="Calibri"/>
          <w:color w:val="000000" w:themeColor="text1"/>
        </w:rPr>
        <w:t xml:space="preserve">, a collapse of the ego; such falling is </w:t>
      </w:r>
      <w:r w:rsidRPr="00E56439">
        <w:rPr>
          <w:rStyle w:val="Emphasis"/>
          <w:rFonts w:cs="Calibri"/>
          <w:color w:val="000000" w:themeColor="text1"/>
          <w:highlight w:val="green"/>
        </w:rPr>
        <w:t>at once painful and pleasurable to observe</w:t>
      </w:r>
      <w:r w:rsidRPr="00E56439">
        <w:rPr>
          <w:rStyle w:val="Emphasis"/>
          <w:rFonts w:cs="Calibri"/>
          <w:color w:val="000000" w:themeColor="text1"/>
        </w:rPr>
        <w:t>. In other words, primary pity could be described as a vicarious experience of the tragedy of disability. A great deal of the pain and pleasure of primary pity center on questions about what, or who, this fallen self is</w:t>
      </w:r>
      <w:r w:rsidRPr="00E56439">
        <w:rPr>
          <w:rFonts w:cs="Calibri"/>
          <w:color w:val="000000" w:themeColor="text1"/>
          <w:sz w:val="14"/>
        </w:rPr>
        <w:t xml:space="preserve">. When most people think about pity, we refer to an affect in which, to adopt Edelman’s phrase, </w:t>
      </w:r>
      <w:r w:rsidRPr="00E56439">
        <w:rPr>
          <w:rStyle w:val="Emphasis"/>
          <w:rFonts w:cs="Calibri"/>
          <w:color w:val="000000" w:themeColor="text1"/>
          <w:highlight w:val="green"/>
        </w:rPr>
        <w:t>we</w:t>
      </w:r>
      <w:r w:rsidRPr="00E56439">
        <w:rPr>
          <w:rStyle w:val="Emphasis"/>
          <w:rFonts w:cs="Calibri"/>
          <w:color w:val="000000" w:themeColor="text1"/>
        </w:rPr>
        <w:t xml:space="preserve"> purport to “</w:t>
      </w:r>
      <w:r w:rsidRPr="00E56439">
        <w:rPr>
          <w:rStyle w:val="Emphasis"/>
          <w:rFonts w:cs="Calibri"/>
          <w:color w:val="000000" w:themeColor="text1"/>
          <w:highlight w:val="green"/>
        </w:rPr>
        <w:t>feel for the other</w:t>
      </w:r>
      <w:r w:rsidRPr="00E56439">
        <w:rPr>
          <w:rStyle w:val="Emphasis"/>
          <w:rFonts w:cs="Calibri"/>
          <w:color w:val="000000" w:themeColor="text1"/>
        </w:rPr>
        <w:t>.”</w:t>
      </w:r>
      <w:r w:rsidRPr="00E56439">
        <w:rPr>
          <w:rFonts w:cs="Calibri"/>
          <w:color w:val="000000" w:themeColor="text1"/>
          <w:sz w:val="14"/>
        </w:rPr>
        <w:t xml:space="preserve"> But as with primary narcissism, in which the self has not yet been constituted, and therefore cannot be said to enter into intersubjective relations with an “other,” </w:t>
      </w:r>
      <w:r w:rsidRPr="00E56439">
        <w:rPr>
          <w:rStyle w:val="Emphasis"/>
          <w:rFonts w:cs="Calibri"/>
          <w:color w:val="000000" w:themeColor="text1"/>
        </w:rPr>
        <w:t xml:space="preserve">primary pity </w:t>
      </w:r>
      <w:r w:rsidRPr="00E56439">
        <w:rPr>
          <w:rStyle w:val="Emphasis"/>
          <w:rFonts w:cs="Calibri"/>
          <w:color w:val="000000" w:themeColor="text1"/>
          <w:highlight w:val="green"/>
        </w:rPr>
        <w:t>entails a</w:t>
      </w:r>
      <w:r w:rsidRPr="00E56439">
        <w:rPr>
          <w:rStyle w:val="Emphasis"/>
          <w:rFonts w:cs="Calibri"/>
          <w:color w:val="000000" w:themeColor="text1"/>
        </w:rPr>
        <w:t xml:space="preserve"> </w:t>
      </w:r>
      <w:r w:rsidRPr="00E56439">
        <w:rPr>
          <w:rStyle w:val="Emphasis"/>
          <w:rFonts w:cs="Calibri"/>
          <w:color w:val="000000" w:themeColor="text1"/>
          <w:highlight w:val="green"/>
        </w:rPr>
        <w:t>mixing up of self and other such that the ego</w:t>
      </w:r>
      <w:r w:rsidRPr="00E56439">
        <w:rPr>
          <w:rStyle w:val="Emphasis"/>
          <w:rFonts w:cs="Calibri"/>
          <w:color w:val="000000" w:themeColor="text1"/>
        </w:rPr>
        <w:t xml:space="preserve">, in becoming permeable to pain that </w:t>
      </w:r>
      <w:r w:rsidRPr="00E56439">
        <w:rPr>
          <w:rStyle w:val="Emphasis"/>
          <w:rFonts w:cs="Calibri"/>
          <w:color w:val="000000" w:themeColor="text1"/>
          <w:highlight w:val="green"/>
        </w:rPr>
        <w:t>may properly belong to “someone else</w:t>
      </w:r>
      <w:r w:rsidRPr="00E56439">
        <w:rPr>
          <w:rStyle w:val="Emphasis"/>
          <w:rFonts w:cs="Calibri"/>
          <w:color w:val="000000" w:themeColor="text1"/>
        </w:rPr>
        <w:t xml:space="preserve">,” is profoundly </w:t>
      </w:r>
      <w:r w:rsidRPr="00E56439">
        <w:rPr>
          <w:rStyle w:val="Emphasis"/>
          <w:rFonts w:cs="Calibri"/>
          <w:color w:val="000000" w:themeColor="text1"/>
          <w:highlight w:val="green"/>
        </w:rPr>
        <w:t>threatened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its </w:t>
      </w:r>
      <w:r w:rsidRPr="00E56439">
        <w:rPr>
          <w:rStyle w:val="Emphasis"/>
          <w:rFonts w:cs="Calibri"/>
          <w:color w:val="000000" w:themeColor="text1"/>
          <w:highlight w:val="green"/>
        </w:rPr>
        <w:t>integrity</w:t>
      </w:r>
      <w:r w:rsidRPr="00E56439">
        <w:rPr>
          <w:rFonts w:cs="Calibri"/>
          <w:color w:val="000000" w:themeColor="text1"/>
          <w:sz w:val="14"/>
        </w:rPr>
        <w:t xml:space="preserve">. Primary pity is that intense pain-pleasure complex that is provoked by the image of a suffering other who, it seems momentarily, both is and is not one’s self. </w:t>
      </w:r>
      <w:r w:rsidRPr="00E56439">
        <w:rPr>
          <w:rStyle w:val="Emphasis"/>
          <w:rFonts w:cs="Calibri"/>
          <w:color w:val="000000" w:themeColor="text1"/>
        </w:rPr>
        <w:t xml:space="preserve">This affective response can feel unbearable, as seen in </w:t>
      </w:r>
      <w:proofErr w:type="spellStart"/>
      <w:r w:rsidRPr="00E56439">
        <w:rPr>
          <w:rStyle w:val="Emphasis"/>
          <w:rFonts w:cs="Calibri"/>
          <w:color w:val="000000" w:themeColor="text1"/>
        </w:rPr>
        <w:t>Siebers’s</w:t>
      </w:r>
      <w:proofErr w:type="spellEnd"/>
      <w:r w:rsidRPr="00E56439">
        <w:rPr>
          <w:rStyle w:val="Emphasis"/>
          <w:rFonts w:cs="Calibri"/>
          <w:color w:val="000000" w:themeColor="text1"/>
        </w:rPr>
        <w:t xml:space="preserve"> formulation: </w:t>
      </w:r>
      <w:r w:rsidRPr="00E56439">
        <w:rPr>
          <w:rStyle w:val="Emphasis"/>
          <w:rFonts w:cs="Calibri"/>
          <w:color w:val="000000" w:themeColor="text1"/>
          <w:highlight w:val="green"/>
        </w:rPr>
        <w:t>one</w:t>
      </w:r>
      <w:r w:rsidRPr="00E56439">
        <w:rPr>
          <w:rStyle w:val="Emphasis"/>
          <w:rFonts w:cs="Calibri"/>
          <w:color w:val="000000" w:themeColor="text1"/>
        </w:rPr>
        <w:t xml:space="preserve"> “</w:t>
      </w:r>
      <w:r w:rsidRPr="00E56439">
        <w:rPr>
          <w:rStyle w:val="Emphasis"/>
          <w:rFonts w:cs="Calibri"/>
          <w:color w:val="000000" w:themeColor="text1"/>
          <w:highlight w:val="green"/>
        </w:rPr>
        <w:t>cannot bear to look</w:t>
      </w:r>
      <w:r w:rsidRPr="00E56439">
        <w:rPr>
          <w:rStyle w:val="Emphasis"/>
          <w:rFonts w:cs="Calibri"/>
          <w:color w:val="000000" w:themeColor="text1"/>
        </w:rPr>
        <w:t>…</w:t>
      </w:r>
      <w:r w:rsidRPr="00E56439">
        <w:rPr>
          <w:rStyle w:val="Emphasis"/>
          <w:rFonts w:cs="Calibri"/>
          <w:color w:val="000000" w:themeColor="text1"/>
          <w:highlight w:val="green"/>
        </w:rPr>
        <w:t>but</w:t>
      </w:r>
      <w:r w:rsidRPr="00E56439">
        <w:rPr>
          <w:rStyle w:val="Emphasis"/>
          <w:rFonts w:cs="Calibri"/>
          <w:color w:val="000000" w:themeColor="text1"/>
        </w:rPr>
        <w:t xml:space="preserve"> </w:t>
      </w:r>
      <w:r w:rsidRPr="00E56439">
        <w:rPr>
          <w:rStyle w:val="Emphasis"/>
          <w:rFonts w:cs="Calibri"/>
          <w:color w:val="000000" w:themeColor="text1"/>
          <w:highlight w:val="green"/>
        </w:rPr>
        <w:t>also</w:t>
      </w:r>
      <w:r w:rsidRPr="00E56439">
        <w:rPr>
          <w:rStyle w:val="Emphasis"/>
          <w:rFonts w:cs="Calibri"/>
          <w:color w:val="000000" w:themeColor="text1"/>
        </w:rPr>
        <w:t xml:space="preserve"> cannot bear </w:t>
      </w:r>
      <w:r w:rsidRPr="00E56439">
        <w:rPr>
          <w:rStyle w:val="Emphasis"/>
          <w:rFonts w:cs="Calibri"/>
          <w:color w:val="000000" w:themeColor="text1"/>
          <w:highlight w:val="green"/>
        </w:rPr>
        <w:t>not to look</w:t>
      </w:r>
      <w:r w:rsidRPr="00E56439">
        <w:rPr>
          <w:rStyle w:val="Emphasis"/>
          <w:rFonts w:cs="Calibri"/>
          <w:color w:val="000000" w:themeColor="text1"/>
        </w:rPr>
        <w:t xml:space="preserve">.” </w:t>
      </w:r>
      <w:r w:rsidRPr="00E56439">
        <w:rPr>
          <w:rStyle w:val="Emphasis"/>
          <w:rFonts w:cs="Calibri"/>
          <w:color w:val="000000" w:themeColor="text1"/>
          <w:highlight w:val="green"/>
        </w:rPr>
        <w:t>Primary pity</w:t>
      </w:r>
      <w:r w:rsidRPr="00E56439">
        <w:rPr>
          <w:rStyle w:val="Emphasis"/>
          <w:rFonts w:cs="Calibri"/>
          <w:color w:val="000000" w:themeColor="text1"/>
        </w:rPr>
        <w:t xml:space="preserve"> is difficult to bear because it </w:t>
      </w:r>
      <w:r w:rsidRPr="00E56439">
        <w:rPr>
          <w:rStyle w:val="Emphasis"/>
          <w:rFonts w:cs="Calibri"/>
          <w:color w:val="000000" w:themeColor="text1"/>
          <w:highlight w:val="green"/>
        </w:rPr>
        <w:t>involves a drive toward disability</w:t>
      </w:r>
      <w:r w:rsidRPr="00E56439">
        <w:rPr>
          <w:rStyle w:val="Emphasis"/>
          <w:rFonts w:cs="Calibri"/>
          <w:color w:val="000000" w:themeColor="text1"/>
        </w:rPr>
        <w:t xml:space="preserve"> (one cannot bear not to look), which </w:t>
      </w:r>
      <w:r w:rsidRPr="00E56439">
        <w:rPr>
          <w:rStyle w:val="Emphasis"/>
          <w:rFonts w:cs="Calibri"/>
          <w:color w:val="000000" w:themeColor="text1"/>
          <w:highlight w:val="green"/>
        </w:rPr>
        <w:t>menaces</w:t>
      </w:r>
      <w:r w:rsidRPr="00E56439">
        <w:rPr>
          <w:rStyle w:val="Emphasis"/>
          <w:rFonts w:cs="Calibri"/>
          <w:color w:val="000000" w:themeColor="text1"/>
        </w:rPr>
        <w:t xml:space="preserve"> the </w:t>
      </w:r>
      <w:r w:rsidRPr="00E56439">
        <w:rPr>
          <w:rStyle w:val="Emphasis"/>
          <w:rFonts w:cs="Calibri"/>
          <w:color w:val="000000" w:themeColor="text1"/>
          <w:highlight w:val="green"/>
        </w:rPr>
        <w:t>ego’s</w:t>
      </w:r>
      <w:r w:rsidRPr="00E56439">
        <w:rPr>
          <w:rStyle w:val="Emphasis"/>
          <w:rFonts w:cs="Calibri"/>
          <w:color w:val="000000" w:themeColor="text1"/>
        </w:rPr>
        <w:t xml:space="preserve"> </w:t>
      </w:r>
      <w:r w:rsidRPr="00E56439">
        <w:rPr>
          <w:rStyle w:val="Emphasis"/>
          <w:rFonts w:cs="Calibri"/>
          <w:color w:val="000000" w:themeColor="text1"/>
          <w:highlight w:val="green"/>
        </w:rPr>
        <w:t>investments</w:t>
      </w:r>
      <w:r w:rsidRPr="00E56439">
        <w:rPr>
          <w:rStyle w:val="Emphasis"/>
          <w:rFonts w:cs="Calibri"/>
          <w:color w:val="000000" w:themeColor="text1"/>
        </w:rPr>
        <w:t xml:space="preserve"> in health, pleasure, and control—because to </w:t>
      </w:r>
      <w:r w:rsidRPr="00E56439">
        <w:rPr>
          <w:rStyle w:val="Emphasis"/>
          <w:rFonts w:cs="Calibri"/>
          <w:color w:val="000000" w:themeColor="text1"/>
          <w:highlight w:val="green"/>
        </w:rPr>
        <w:t>contemplate</w:t>
      </w:r>
      <w:r w:rsidRPr="00E56439">
        <w:rPr>
          <w:rStyle w:val="Emphasis"/>
          <w:rFonts w:cs="Calibri"/>
          <w:color w:val="000000" w:themeColor="text1"/>
        </w:rPr>
        <w:t xml:space="preserve"> another person’s suffering is to confront the question, “</w:t>
      </w:r>
      <w:r w:rsidRPr="00E56439">
        <w:rPr>
          <w:rStyle w:val="Emphasis"/>
          <w:rFonts w:cs="Calibri"/>
          <w:color w:val="000000" w:themeColor="text1"/>
          <w:highlight w:val="green"/>
        </w:rPr>
        <w:t>Could this happen to me</w:t>
      </w:r>
      <w:r w:rsidRPr="00E56439">
        <w:rPr>
          <w:rStyle w:val="Emphasis"/>
          <w:rFonts w:cs="Calibri"/>
          <w:color w:val="000000" w:themeColor="text1"/>
        </w:rPr>
        <w:t>?”</w:t>
      </w:r>
      <w:r w:rsidRPr="00E56439">
        <w:rPr>
          <w:rFonts w:cs="Calibri"/>
          <w:color w:val="000000" w:themeColor="text1"/>
          <w:sz w:val="14"/>
        </w:rPr>
        <w:t xml:space="preserve"> Such a prospect, although frightening, may also be compelling; in this way, primary pity replicates the self-rupturing aspects of sexuality. Indeed, the </w:t>
      </w:r>
      <w:proofErr w:type="spellStart"/>
      <w:r w:rsidRPr="00E56439">
        <w:rPr>
          <w:rFonts w:cs="Calibri"/>
          <w:color w:val="000000" w:themeColor="text1"/>
          <w:sz w:val="14"/>
        </w:rPr>
        <w:t>unbearability</w:t>
      </w:r>
      <w:proofErr w:type="spellEnd"/>
      <w:r w:rsidRPr="00E56439">
        <w:rPr>
          <w:rFonts w:cs="Calibri"/>
          <w:color w:val="000000" w:themeColor="text1"/>
          <w:sz w:val="14"/>
        </w:rPr>
        <w:t xml:space="preserve"> of primary pity reflects its </w:t>
      </w:r>
      <w:proofErr w:type="spellStart"/>
      <w:r w:rsidRPr="00E56439">
        <w:rPr>
          <w:rFonts w:cs="Calibri"/>
          <w:color w:val="000000" w:themeColor="text1"/>
          <w:sz w:val="14"/>
        </w:rPr>
        <w:t>coextensiveness</w:t>
      </w:r>
      <w:proofErr w:type="spellEnd"/>
      <w:r w:rsidRPr="00E56439">
        <w:rPr>
          <w:rFonts w:cs="Calibri"/>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56439">
        <w:rPr>
          <w:rFonts w:cs="Calibri"/>
          <w:color w:val="000000" w:themeColor="text1"/>
          <w:sz w:val="14"/>
        </w:rPr>
        <w:t>Bersani</w:t>
      </w:r>
      <w:proofErr w:type="spellEnd"/>
      <w:r w:rsidRPr="00E56439">
        <w:rPr>
          <w:rFonts w:cs="Calibri"/>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E56439">
        <w:rPr>
          <w:rStyle w:val="Emphasis"/>
          <w:rFonts w:cs="Calibri"/>
          <w:color w:val="000000" w:themeColor="text1"/>
        </w:rPr>
        <w:t xml:space="preserve">Secondary pity is something else, although it cannot wholly be differentiated from primary pity. </w:t>
      </w:r>
      <w:r w:rsidRPr="00E56439">
        <w:rPr>
          <w:rStyle w:val="Emphasis"/>
          <w:rFonts w:cs="Calibri"/>
          <w:color w:val="000000" w:themeColor="text1"/>
          <w:highlight w:val="green"/>
        </w:rPr>
        <w:t>Secondary pity attempts to heal primary pity’s</w:t>
      </w:r>
      <w:r w:rsidRPr="00E56439">
        <w:rPr>
          <w:rStyle w:val="Emphasis"/>
          <w:rFonts w:cs="Calibri"/>
          <w:color w:val="000000" w:themeColor="text1"/>
        </w:rPr>
        <w:t xml:space="preserve"> self-rupturing </w:t>
      </w:r>
      <w:r w:rsidRPr="00E56439">
        <w:rPr>
          <w:rStyle w:val="Emphasis"/>
          <w:rFonts w:cs="Calibri"/>
          <w:color w:val="000000" w:themeColor="text1"/>
          <w:highlight w:val="green"/>
        </w:rPr>
        <w:t>effects by converting</w:t>
      </w:r>
      <w:r w:rsidRPr="00E56439">
        <w:rPr>
          <w:rStyle w:val="Emphasis"/>
          <w:rFonts w:cs="Calibri"/>
          <w:color w:val="000000" w:themeColor="text1"/>
        </w:rPr>
        <w:t xml:space="preserve"> </w:t>
      </w:r>
      <w:r w:rsidRPr="00E56439">
        <w:rPr>
          <w:rStyle w:val="Emphasis"/>
          <w:rFonts w:cs="Calibri"/>
          <w:color w:val="000000" w:themeColor="text1"/>
          <w:highlight w:val="green"/>
        </w:rPr>
        <w:t>primary</w:t>
      </w:r>
      <w:r w:rsidRPr="00E56439">
        <w:rPr>
          <w:rStyle w:val="Emphasis"/>
          <w:rFonts w:cs="Calibri"/>
          <w:color w:val="000000" w:themeColor="text1"/>
        </w:rPr>
        <w:t xml:space="preserve"> pity in</w:t>
      </w:r>
      <w:r w:rsidRPr="00E56439">
        <w:rPr>
          <w:rStyle w:val="Emphasis"/>
          <w:rFonts w:cs="Calibri"/>
          <w:color w:val="000000" w:themeColor="text1"/>
          <w:highlight w:val="green"/>
        </w:rPr>
        <w:t>to</w:t>
      </w:r>
      <w:r w:rsidRPr="00E56439">
        <w:rPr>
          <w:rStyle w:val="Emphasis"/>
          <w:rFonts w:cs="Calibri"/>
          <w:color w:val="000000" w:themeColor="text1"/>
        </w:rPr>
        <w:t xml:space="preserve"> a feeling that is </w:t>
      </w:r>
      <w:r w:rsidRPr="00E56439">
        <w:rPr>
          <w:rStyle w:val="Emphasis"/>
          <w:rFonts w:cs="Calibri"/>
          <w:color w:val="000000" w:themeColor="text1"/>
          <w:highlight w:val="green"/>
        </w:rPr>
        <w:t>bearable</w:t>
      </w:r>
      <w:r w:rsidRPr="00E56439">
        <w:rPr>
          <w:rStyle w:val="Emphasis"/>
          <w:rFonts w:cs="Calibri"/>
          <w:color w:val="000000" w:themeColor="text1"/>
        </w:rPr>
        <w:t xml:space="preserve">. As with secondary narcissism, secondary pity involves both an attempt to get back to that ego-shattering state of painfully pleasurable primary pity, and at the same time to </w:t>
      </w:r>
      <w:r w:rsidRPr="00E56439">
        <w:rPr>
          <w:rStyle w:val="Emphasis"/>
          <w:rFonts w:cs="Calibri"/>
          <w:color w:val="000000" w:themeColor="text1"/>
          <w:highlight w:val="green"/>
        </w:rPr>
        <w:t>defend against that threat to the ego</w:t>
      </w:r>
      <w:r w:rsidRPr="00E56439">
        <w:rPr>
          <w:rStyle w:val="Emphasis"/>
          <w:rFonts w:cs="Calibri"/>
          <w:color w:val="000000" w:themeColor="text1"/>
        </w:rPr>
        <w:t xml:space="preserve"> by aggrandizing oneself at someone else’s expense. Secondary pity refers to all those ego-bolstering behaviors that most people think of when they talk about pity</w:t>
      </w:r>
      <w:r w:rsidRPr="00E56439">
        <w:rPr>
          <w:rFonts w:cs="Calibri"/>
          <w:color w:val="000000" w:themeColor="text1"/>
          <w:sz w:val="14"/>
        </w:rPr>
        <w:t xml:space="preserve">. Disabled people are all too familiar with these behaviors: the saccharin sympathy, the telethon rituals of </w:t>
      </w:r>
      <w:r w:rsidRPr="00E56439">
        <w:rPr>
          <w:rStyle w:val="Emphasis"/>
          <w:rFonts w:cs="Calibri"/>
          <w:color w:val="000000" w:themeColor="text1"/>
        </w:rPr>
        <w:t xml:space="preserve">“conspicuous contribution,” the </w:t>
      </w:r>
      <w:r w:rsidRPr="00E56439">
        <w:rPr>
          <w:rStyle w:val="Emphasis"/>
          <w:rFonts w:cs="Calibri"/>
          <w:color w:val="000000" w:themeColor="text1"/>
          <w:highlight w:val="green"/>
        </w:rPr>
        <w:t>insistence</w:t>
      </w:r>
      <w:r w:rsidRPr="00E56439">
        <w:rPr>
          <w:rStyle w:val="Emphasis"/>
          <w:rFonts w:cs="Calibri"/>
          <w:color w:val="000000" w:themeColor="text1"/>
        </w:rPr>
        <w:t xml:space="preserve"> that “they” (i.e., </w:t>
      </w:r>
      <w:r w:rsidRPr="00E56439">
        <w:rPr>
          <w:rStyle w:val="Emphasis"/>
          <w:rFonts w:cs="Calibri"/>
          <w:color w:val="000000" w:themeColor="text1"/>
          <w:highlight w:val="green"/>
        </w:rPr>
        <w:t>nondisabled</w:t>
      </w:r>
      <w:r w:rsidRPr="00E56439">
        <w:rPr>
          <w:rStyle w:val="Emphasis"/>
          <w:rFonts w:cs="Calibri"/>
          <w:color w:val="000000" w:themeColor="text1"/>
        </w:rPr>
        <w:t xml:space="preserve"> people) </w:t>
      </w:r>
      <w:r w:rsidRPr="00E56439">
        <w:rPr>
          <w:rStyle w:val="Emphasis"/>
          <w:rFonts w:cs="Calibri"/>
          <w:color w:val="000000" w:themeColor="text1"/>
          <w:highlight w:val="green"/>
        </w:rPr>
        <w:t>could never endure</w:t>
      </w:r>
      <w:r w:rsidRPr="00E56439">
        <w:rPr>
          <w:rStyle w:val="Emphasis"/>
          <w:rFonts w:cs="Calibri"/>
          <w:color w:val="000000" w:themeColor="text1"/>
        </w:rPr>
        <w:t xml:space="preserve"> such suffering. More commonly known in our culture simply as “pity,” secondary pity encompasses our culture’s most clichéd reactions to disability: </w:t>
      </w:r>
      <w:r w:rsidRPr="00E56439">
        <w:rPr>
          <w:rStyle w:val="Emphasis"/>
          <w:rFonts w:cs="Calibri"/>
          <w:color w:val="000000" w:themeColor="text1"/>
          <w:highlight w:val="green"/>
        </w:rPr>
        <w:t>charity, tears, and calls for a cure</w:t>
      </w:r>
      <w:r w:rsidRPr="00E56439">
        <w:rPr>
          <w:rStyle w:val="Emphasis"/>
          <w:rFonts w:cs="Calibri"/>
          <w:color w:val="000000" w:themeColor="text1"/>
        </w:rPr>
        <w:t>.</w:t>
      </w:r>
      <w:r w:rsidRPr="00E56439">
        <w:rPr>
          <w:rFonts w:cs="Calibri"/>
          <w:color w:val="000000" w:themeColor="text1"/>
          <w:sz w:val="14"/>
        </w:rPr>
        <w:t xml:space="preserve"> Correlatives of these commonplace manifestations of secondary pity are the </w:t>
      </w:r>
      <w:r w:rsidRPr="00E56439">
        <w:rPr>
          <w:rStyle w:val="Emphasis"/>
          <w:rFonts w:cs="Calibri"/>
          <w:color w:val="000000" w:themeColor="text1"/>
        </w:rPr>
        <w:t>obligatory claims that disabled people’s suffering is “inspiring</w:t>
      </w:r>
      <w:r w:rsidRPr="00E56439">
        <w:rPr>
          <w:rFonts w:cs="Calibri"/>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E56439">
        <w:rPr>
          <w:rStyle w:val="Emphasis"/>
          <w:rFonts w:cs="Calibri"/>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E56439">
        <w:rPr>
          <w:rFonts w:cs="Calibri"/>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E56439">
        <w:rPr>
          <w:rFonts w:cs="Calibri"/>
          <w:color w:val="000000" w:themeColor="text1"/>
          <w:sz w:val="14"/>
        </w:rPr>
        <w:t>primarysecondary</w:t>
      </w:r>
      <w:proofErr w:type="spellEnd"/>
      <w:r w:rsidRPr="00E56439">
        <w:rPr>
          <w:rFonts w:cs="Calibri"/>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E56439">
        <w:rPr>
          <w:rStyle w:val="Emphasis"/>
          <w:rFonts w:cs="Calibri"/>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E56439">
        <w:rPr>
          <w:rStyle w:val="Emphasis"/>
          <w:rFonts w:cs="Calibri"/>
          <w:color w:val="000000" w:themeColor="text1"/>
        </w:rPr>
        <w:t>fantasmatically</w:t>
      </w:r>
      <w:proofErr w:type="spellEnd"/>
      <w:r w:rsidRPr="00E56439">
        <w:rPr>
          <w:rStyle w:val="Emphasis"/>
          <w:rFonts w:cs="Calibri"/>
          <w:color w:val="000000" w:themeColor="text1"/>
        </w:rPr>
        <w:t xml:space="preserve">, perhaps already is—an image of </w:t>
      </w:r>
      <w:proofErr w:type="spellStart"/>
      <w:r w:rsidRPr="00E56439">
        <w:rPr>
          <w:rStyle w:val="Emphasis"/>
          <w:rFonts w:cs="Calibri"/>
          <w:color w:val="000000" w:themeColor="text1"/>
        </w:rPr>
        <w:t>one‟s</w:t>
      </w:r>
      <w:proofErr w:type="spellEnd"/>
      <w:r w:rsidRPr="00E56439">
        <w:rPr>
          <w:rStyle w:val="Emphasis"/>
          <w:rFonts w:cs="Calibri"/>
          <w:color w:val="000000" w:themeColor="text1"/>
        </w:rPr>
        <w:t xml:space="preserve"> own self undone</w:t>
      </w:r>
      <w:r w:rsidRPr="00E56439">
        <w:rPr>
          <w:rFonts w:cs="Calibri"/>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E56439">
        <w:rPr>
          <w:rStyle w:val="Emphasis"/>
          <w:rFonts w:cs="Calibri"/>
          <w:color w:val="000000" w:themeColor="text1"/>
        </w:rPr>
        <w:t xml:space="preserve">the tale that Freud </w:t>
      </w:r>
      <w:proofErr w:type="gramStart"/>
      <w:r w:rsidRPr="00E56439">
        <w:rPr>
          <w:rStyle w:val="Emphasis"/>
          <w:rFonts w:cs="Calibri"/>
          <w:color w:val="000000" w:themeColor="text1"/>
        </w:rPr>
        <w:t>tells</w:t>
      </w:r>
      <w:proofErr w:type="gramEnd"/>
      <w:r w:rsidRPr="00E56439">
        <w:rPr>
          <w:rStyle w:val="Emphasis"/>
          <w:rFonts w:cs="Calibri"/>
          <w:color w:val="000000" w:themeColor="text1"/>
        </w:rPr>
        <w:t xml:space="preserve">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E56439">
        <w:rPr>
          <w:rFonts w:cs="Calibri"/>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E56439">
        <w:rPr>
          <w:rFonts w:cs="Calibri"/>
          <w:color w:val="000000" w:themeColor="text1"/>
          <w:sz w:val="14"/>
        </w:rPr>
        <w:t>originary</w:t>
      </w:r>
      <w:proofErr w:type="spellEnd"/>
      <w:r w:rsidRPr="00E56439">
        <w:rPr>
          <w:rFonts w:cs="Calibri"/>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E56439">
        <w:rPr>
          <w:rFonts w:cs="Calibri"/>
          <w:color w:val="000000" w:themeColor="text1"/>
          <w:sz w:val="14"/>
        </w:rPr>
        <w:t>lead</w:t>
      </w:r>
      <w:proofErr w:type="gramEnd"/>
      <w:r w:rsidRPr="00E56439">
        <w:rPr>
          <w:rFonts w:cs="Calibri"/>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E56439">
        <w:rPr>
          <w:rStyle w:val="Emphasis"/>
          <w:rFonts w:cs="Calibri"/>
          <w:color w:val="000000" w:themeColor="text1"/>
        </w:rPr>
        <w:t>If sadism and masochism are ultimately indistinguishable obverses of each other, then pity, in both its primary and its secondary forms, would have to be both sadistic and masochistic.</w:t>
      </w:r>
      <w:r w:rsidRPr="00E56439">
        <w:rPr>
          <w:rFonts w:cs="Calibri"/>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E56439">
        <w:rPr>
          <w:rStyle w:val="Emphasis"/>
          <w:rFonts w:cs="Calibri"/>
          <w:color w:val="000000" w:themeColor="text1"/>
        </w:rPr>
        <w:t xml:space="preserve">Indeed, </w:t>
      </w:r>
      <w:r w:rsidRPr="00E56439">
        <w:rPr>
          <w:rStyle w:val="Emphasis"/>
          <w:rFonts w:cs="Calibri"/>
          <w:color w:val="000000" w:themeColor="text1"/>
          <w:highlight w:val="green"/>
        </w:rPr>
        <w:t>primary pity is so unsettling</w:t>
      </w:r>
      <w:r w:rsidRPr="00E56439">
        <w:rPr>
          <w:rStyle w:val="Emphasis"/>
          <w:rFonts w:cs="Calibri"/>
          <w:color w:val="000000" w:themeColor="text1"/>
        </w:rPr>
        <w:t xml:space="preserve"> that </w:t>
      </w:r>
      <w:r w:rsidRPr="00E56439">
        <w:rPr>
          <w:rStyle w:val="Emphasis"/>
          <w:rFonts w:cs="Calibri"/>
          <w:color w:val="000000" w:themeColor="text1"/>
          <w:highlight w:val="green"/>
        </w:rPr>
        <w:t>our culture</w:t>
      </w:r>
      <w:r w:rsidRPr="00E56439">
        <w:rPr>
          <w:rStyle w:val="Emphasis"/>
          <w:rFonts w:cs="Calibri"/>
          <w:color w:val="000000" w:themeColor="text1"/>
        </w:rPr>
        <w:t xml:space="preserve"> has been driven to “</w:t>
      </w:r>
      <w:r w:rsidRPr="00E56439">
        <w:rPr>
          <w:rStyle w:val="Emphasis"/>
          <w:rFonts w:cs="Calibri"/>
          <w:color w:val="000000" w:themeColor="text1"/>
          <w:highlight w:val="green"/>
        </w:rPr>
        <w:t>mercifully” kill people</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the name of </w:t>
      </w:r>
      <w:r w:rsidRPr="00E56439">
        <w:rPr>
          <w:rStyle w:val="Emphasis"/>
          <w:rFonts w:cs="Calibri"/>
          <w:color w:val="000000" w:themeColor="text1"/>
          <w:highlight w:val="green"/>
        </w:rPr>
        <w:t>secondary</w:t>
      </w:r>
      <w:r w:rsidRPr="00E56439">
        <w:rPr>
          <w:rStyle w:val="Emphasis"/>
          <w:rFonts w:cs="Calibri"/>
          <w:color w:val="000000" w:themeColor="text1"/>
        </w:rPr>
        <w:t xml:space="preserve"> pity. We have also been driven to lock people in institutions, to let them languish on the streets, to stare, to punish, and to sentimentalize—all, I would suggest, in the </w:t>
      </w:r>
      <w:r w:rsidRPr="00E56439">
        <w:rPr>
          <w:rStyle w:val="Emphasis"/>
          <w:rFonts w:cs="Calibri"/>
          <w:color w:val="000000" w:themeColor="text1"/>
          <w:highlight w:val="green"/>
        </w:rPr>
        <w:t>interest of</w:t>
      </w:r>
      <w:r w:rsidRPr="00E56439">
        <w:rPr>
          <w:rStyle w:val="Emphasis"/>
          <w:rFonts w:cs="Calibri"/>
          <w:color w:val="000000" w:themeColor="text1"/>
        </w:rPr>
        <w:t xml:space="preserve"> not owning, not naming, not acknowledging that self-shattering, </w:t>
      </w:r>
      <w:r w:rsidRPr="00E56439">
        <w:rPr>
          <w:rStyle w:val="Emphasis"/>
          <w:rFonts w:cs="Calibri"/>
          <w:color w:val="000000" w:themeColor="text1"/>
          <w:highlight w:val="green"/>
        </w:rPr>
        <w:t>ego-dissolving</w:t>
      </w:r>
      <w:r w:rsidRPr="00E56439">
        <w:rPr>
          <w:rStyle w:val="Emphasis"/>
          <w:rFonts w:cs="Calibri"/>
          <w:color w:val="000000" w:themeColor="text1"/>
        </w:rPr>
        <w:t xml:space="preserve">, instantaneous and intolerable moment of primary </w:t>
      </w:r>
      <w:r w:rsidRPr="00E56439">
        <w:rPr>
          <w:rStyle w:val="Emphasis"/>
          <w:rFonts w:cs="Calibri"/>
          <w:color w:val="000000" w:themeColor="text1"/>
          <w:highlight w:val="green"/>
        </w:rPr>
        <w:t>pity</w:t>
      </w:r>
      <w:r w:rsidRPr="00E56439">
        <w:rPr>
          <w:rStyle w:val="Emphasis"/>
          <w:rFonts w:cs="Calibri"/>
          <w:color w:val="000000" w:themeColor="text1"/>
        </w:rPr>
        <w:t>. Because primary pity is tied up with the disability drive, it must, like the drive itself, be regarded as unrepresentable.</w:t>
      </w:r>
      <w:r w:rsidRPr="00E56439">
        <w:rPr>
          <w:rFonts w:cs="Calibri"/>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E56439">
        <w:rPr>
          <w:rFonts w:cs="Calibri"/>
          <w:color w:val="000000" w:themeColor="text1"/>
          <w:sz w:val="14"/>
        </w:rPr>
        <w:t>produce</w:t>
      </w:r>
      <w:proofErr w:type="gramEnd"/>
      <w:r w:rsidRPr="00E56439">
        <w:rPr>
          <w:rFonts w:cs="Calibri"/>
          <w:color w:val="000000" w:themeColor="text1"/>
          <w:sz w:val="14"/>
        </w:rPr>
        <w:t xml:space="preserve"> sensations that, as in Berlant and Edelman’s account of sexuality, one cannot bear but must nonetheless “struggle to bear” (back cover). </w:t>
      </w:r>
      <w:r w:rsidRPr="00E56439">
        <w:rPr>
          <w:rStyle w:val="Emphasis"/>
          <w:rFonts w:cs="Calibri"/>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E56439">
        <w:rPr>
          <w:rStyle w:val="Emphasis"/>
          <w:rFonts w:cs="Calibri"/>
          <w:color w:val="000000" w:themeColor="text1"/>
          <w:highlight w:val="green"/>
        </w:rPr>
        <w:t>medical violence</w:t>
      </w:r>
      <w:r w:rsidRPr="00E56439">
        <w:rPr>
          <w:rStyle w:val="Emphasis"/>
          <w:rFonts w:cs="Calibri"/>
          <w:color w:val="000000" w:themeColor="text1"/>
        </w:rPr>
        <w:t xml:space="preserve"> that Guest recounts seems particularly devastating because it is readable as sexual: it takes the form of forced penetration, and it </w:t>
      </w:r>
      <w:r w:rsidRPr="00E56439">
        <w:rPr>
          <w:rStyle w:val="Emphasis"/>
          <w:rFonts w:cs="Calibri"/>
          <w:color w:val="000000" w:themeColor="text1"/>
          <w:highlight w:val="green"/>
        </w:rPr>
        <w:t>results in</w:t>
      </w:r>
      <w:r w:rsidRPr="00E56439">
        <w:rPr>
          <w:rStyle w:val="Emphasis"/>
          <w:rFonts w:cs="Calibri"/>
          <w:color w:val="000000" w:themeColor="text1"/>
        </w:rPr>
        <w:t xml:space="preserve"> a “feeling of powerlessness, of </w:t>
      </w:r>
      <w:r w:rsidRPr="00E56439">
        <w:rPr>
          <w:rStyle w:val="Emphasis"/>
          <w:rFonts w:cs="Calibri"/>
          <w:color w:val="000000" w:themeColor="text1"/>
          <w:highlight w:val="green"/>
        </w:rPr>
        <w:t>violation</w:t>
      </w:r>
      <w:r w:rsidRPr="00E56439">
        <w:rPr>
          <w:rStyle w:val="Emphasis"/>
          <w:rFonts w:cs="Calibri"/>
          <w:color w:val="000000" w:themeColor="text1"/>
        </w:rPr>
        <w:t>”</w:t>
      </w:r>
      <w:r w:rsidRPr="00E56439">
        <w:rPr>
          <w:rFonts w:cs="Calibri"/>
          <w:color w:val="000000" w:themeColor="text1"/>
          <w:sz w:val="14"/>
        </w:rPr>
        <w:t xml:space="preserve"> that resonates with experiences recounted by survivors of sexual assault.</w:t>
      </w:r>
    </w:p>
    <w:p w14:paraId="634B0973" w14:textId="77777777" w:rsidR="00164066" w:rsidRPr="00E56439" w:rsidRDefault="00164066" w:rsidP="00164066">
      <w:pPr>
        <w:pStyle w:val="Heading4"/>
        <w:rPr>
          <w:rFonts w:cs="Calibri"/>
          <w:color w:val="000000" w:themeColor="text1"/>
        </w:rPr>
      </w:pPr>
      <w:r w:rsidRPr="00E56439">
        <w:rPr>
          <w:rFonts w:cs="Calibri"/>
          <w:color w:val="000000" w:themeColor="text1"/>
        </w:rPr>
        <w:t xml:space="preserve">The affirmative’s politics are tied to a rehabilitative futurism where the signifier of the </w:t>
      </w:r>
      <w:proofErr w:type="spellStart"/>
      <w:r w:rsidRPr="00E56439">
        <w:rPr>
          <w:rFonts w:cs="Calibri"/>
          <w:color w:val="000000" w:themeColor="text1"/>
        </w:rPr>
        <w:t>fantasmatic</w:t>
      </w:r>
      <w:proofErr w:type="spellEnd"/>
      <w:r w:rsidRPr="00E56439">
        <w:rPr>
          <w:rFonts w:cs="Calibri"/>
          <w:color w:val="000000" w:themeColor="text1"/>
        </w:rPr>
        <w:t xml:space="preserve"> child is placed forward to eradicate and cure disability – this deems the disabled child a threat and excludes disability from the political.</w:t>
      </w:r>
      <w:r w:rsidRPr="00E56439">
        <w:rPr>
          <w:rFonts w:cs="Calibri"/>
        </w:rPr>
        <w:t xml:space="preserve"> </w:t>
      </w:r>
      <w:r>
        <w:rPr>
          <w:rFonts w:cs="Calibri"/>
        </w:rPr>
        <w:t xml:space="preserve">The idea that conversation and awareness about disability can cause progress results in further violence. </w:t>
      </w:r>
      <w:r w:rsidRPr="00E56439">
        <w:rPr>
          <w:rFonts w:cs="Calibri"/>
        </w:rPr>
        <w:t>They don’t get to weigh case – if we win their starting point is violent, they don’t get to weigh their end point since we indict the process of how they got there.</w:t>
      </w:r>
    </w:p>
    <w:p w14:paraId="50B66B79" w14:textId="77777777" w:rsidR="00164066" w:rsidRPr="00E56439" w:rsidRDefault="00164066" w:rsidP="00164066">
      <w:pPr>
        <w:spacing w:after="0" w:line="240" w:lineRule="auto"/>
        <w:rPr>
          <w:rFonts w:cs="Calibri"/>
          <w:color w:val="000000" w:themeColor="text1"/>
          <w:sz w:val="16"/>
          <w:szCs w:val="16"/>
        </w:rPr>
      </w:pPr>
      <w:r w:rsidRPr="00E56439">
        <w:rPr>
          <w:rFonts w:cs="Calibri"/>
          <w:b/>
          <w:bCs/>
          <w:color w:val="000000" w:themeColor="text1"/>
          <w:sz w:val="26"/>
          <w:szCs w:val="26"/>
        </w:rPr>
        <w:t>Mollow 2</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7"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0145F3FA" w14:textId="77777777" w:rsidR="00164066" w:rsidRPr="00E56439" w:rsidRDefault="00164066" w:rsidP="00164066">
      <w:pPr>
        <w:rPr>
          <w:rFonts w:cs="Calibri"/>
          <w:color w:val="000000" w:themeColor="text1"/>
          <w:sz w:val="14"/>
        </w:rPr>
      </w:pPr>
      <w:r w:rsidRPr="00E56439">
        <w:rPr>
          <w:rFonts w:cs="Calibri"/>
          <w:color w:val="000000" w:themeColor="text1"/>
          <w:sz w:val="14"/>
        </w:rPr>
        <w:t xml:space="preserve">Elsewhere, I have argued that No Future’s impassioned polemic is one that disability studies might take to heart.109 </w:t>
      </w:r>
      <w:r w:rsidRPr="00E56439">
        <w:rPr>
          <w:rStyle w:val="Emphasis"/>
          <w:rFonts w:cs="Calibri"/>
          <w:color w:val="000000" w:themeColor="text1"/>
        </w:rPr>
        <w:t>Indeed, the figure that Edelman calls “</w:t>
      </w:r>
      <w:r w:rsidRPr="00E56439">
        <w:rPr>
          <w:rStyle w:val="Emphasis"/>
          <w:rFonts w:cs="Calibri"/>
          <w:color w:val="000000" w:themeColor="text1"/>
          <w:highlight w:val="green"/>
        </w:rPr>
        <w:t>the</w:t>
      </w:r>
      <w:r w:rsidRPr="00E56439">
        <w:rPr>
          <w:rStyle w:val="Emphasis"/>
          <w:rFonts w:cs="Calibri"/>
          <w:color w:val="000000" w:themeColor="text1"/>
        </w:rPr>
        <w:t xml:space="preserve"> disciplinary </w:t>
      </w:r>
      <w:r w:rsidRPr="00E56439">
        <w:rPr>
          <w:rStyle w:val="Emphasis"/>
          <w:rFonts w:cs="Calibri"/>
          <w:color w:val="000000" w:themeColor="text1"/>
          <w:highlight w:val="green"/>
        </w:rPr>
        <w:t>image of the</w:t>
      </w:r>
      <w:r w:rsidRPr="00E56439">
        <w:rPr>
          <w:rStyle w:val="Emphasis"/>
          <w:rFonts w:cs="Calibri"/>
          <w:color w:val="000000" w:themeColor="text1"/>
        </w:rPr>
        <w:t xml:space="preserve"> “innocent” </w:t>
      </w:r>
      <w:r w:rsidRPr="00E56439">
        <w:rPr>
          <w:rStyle w:val="Emphasis"/>
          <w:rFonts w:cs="Calibri"/>
          <w:color w:val="000000" w:themeColor="text1"/>
          <w:highlight w:val="green"/>
        </w:rPr>
        <w:t>Child</w:t>
      </w:r>
      <w:r w:rsidRPr="00E56439">
        <w:rPr>
          <w:rStyle w:val="Emphasis"/>
          <w:rFonts w:cs="Calibri"/>
          <w:color w:val="000000" w:themeColor="text1"/>
        </w:rPr>
        <w:t xml:space="preserve">” </w:t>
      </w:r>
      <w:r w:rsidRPr="00E56439">
        <w:rPr>
          <w:rStyle w:val="Emphasis"/>
          <w:rFonts w:cs="Calibri"/>
          <w:color w:val="000000" w:themeColor="text1"/>
          <w:highlight w:val="green"/>
        </w:rPr>
        <w:t>is</w:t>
      </w:r>
      <w:r w:rsidRPr="00E56439">
        <w:rPr>
          <w:rStyle w:val="Emphasis"/>
          <w:rFonts w:cs="Calibri"/>
          <w:color w:val="000000" w:themeColor="text1"/>
        </w:rPr>
        <w:t xml:space="preserve"> </w:t>
      </w:r>
      <w:r w:rsidRPr="00E56439">
        <w:rPr>
          <w:rStyle w:val="Emphasis"/>
          <w:rFonts w:cs="Calibri"/>
          <w:color w:val="000000" w:themeColor="text1"/>
          <w:highlight w:val="green"/>
        </w:rPr>
        <w:t>inextricable</w:t>
      </w:r>
      <w:r w:rsidRPr="00E56439">
        <w:rPr>
          <w:rStyle w:val="Emphasis"/>
          <w:rFonts w:cs="Calibri"/>
          <w:color w:val="000000" w:themeColor="text1"/>
        </w:rPr>
        <w:t xml:space="preserve"> not only </w:t>
      </w:r>
      <w:r w:rsidRPr="00E56439">
        <w:rPr>
          <w:rStyle w:val="Emphasis"/>
          <w:rFonts w:cs="Calibri"/>
          <w:color w:val="000000" w:themeColor="text1"/>
          <w:highlight w:val="green"/>
        </w:rPr>
        <w:t>from</w:t>
      </w:r>
      <w:r w:rsidRPr="00E56439">
        <w:rPr>
          <w:rStyle w:val="Emphasis"/>
          <w:rFonts w:cs="Calibri"/>
          <w:color w:val="000000" w:themeColor="text1"/>
        </w:rPr>
        <w:t xml:space="preserve"> queerness but also </w:t>
      </w:r>
      <w:r w:rsidRPr="00E56439">
        <w:rPr>
          <w:rStyle w:val="Emphasis"/>
          <w:rFonts w:cs="Calibri"/>
          <w:color w:val="000000" w:themeColor="text1"/>
          <w:highlight w:val="green"/>
        </w:rPr>
        <w:t>from disability</w:t>
      </w:r>
      <w:r w:rsidRPr="00E56439">
        <w:rPr>
          <w:rFonts w:cs="Calibri"/>
          <w:color w:val="000000" w:themeColor="text1"/>
          <w:sz w:val="14"/>
        </w:rPr>
        <w:t xml:space="preserve"> (19). </w:t>
      </w:r>
      <w:r w:rsidRPr="00E56439">
        <w:rPr>
          <w:rStyle w:val="Emphasis"/>
          <w:rFonts w:cs="Calibri"/>
          <w:color w:val="000000" w:themeColor="text1"/>
        </w:rPr>
        <w:t xml:space="preserve">For example, the Child is the centerpiece of the telethon, a ritual display of pity that demeans disabled people. When Jerry </w:t>
      </w:r>
      <w:r w:rsidRPr="00E56439">
        <w:rPr>
          <w:rStyle w:val="Emphasis"/>
          <w:rFonts w:cs="Calibri"/>
          <w:color w:val="000000" w:themeColor="text1"/>
          <w:highlight w:val="green"/>
        </w:rPr>
        <w:t>Lewis</w:t>
      </w:r>
      <w:r w:rsidRPr="00E56439">
        <w:rPr>
          <w:rStyle w:val="Emphasis"/>
          <w:rFonts w:cs="Calibri"/>
          <w:color w:val="000000" w:themeColor="text1"/>
        </w:rPr>
        <w:t xml:space="preserve"> counters disability activists’ objections to his </w:t>
      </w:r>
      <w:r w:rsidRPr="00E56439">
        <w:rPr>
          <w:rStyle w:val="Emphasis"/>
          <w:rFonts w:cs="Calibri"/>
          <w:color w:val="000000" w:themeColor="text1"/>
          <w:highlight w:val="green"/>
        </w:rPr>
        <w:t>assert</w:t>
      </w:r>
      <w:r w:rsidRPr="00E56439">
        <w:rPr>
          <w:rStyle w:val="Emphasis"/>
          <w:rFonts w:cs="Calibri"/>
          <w:color w:val="000000" w:themeColor="text1"/>
        </w:rPr>
        <w:t xml:space="preserve">ion that a </w:t>
      </w:r>
      <w:r w:rsidRPr="00E56439">
        <w:rPr>
          <w:rStyle w:val="Emphasis"/>
          <w:rFonts w:cs="Calibri"/>
          <w:color w:val="000000" w:themeColor="text1"/>
          <w:highlight w:val="green"/>
        </w:rPr>
        <w:t>disabled person is “half a person</w:t>
      </w:r>
      <w:r w:rsidRPr="00E56439">
        <w:rPr>
          <w:rStyle w:val="Emphasis"/>
          <w:rFonts w:cs="Calibri"/>
          <w:color w:val="000000" w:themeColor="text1"/>
        </w:rPr>
        <w:t xml:space="preserve">,” he insists that </w:t>
      </w:r>
      <w:r w:rsidRPr="00E56439">
        <w:rPr>
          <w:rStyle w:val="Emphasis"/>
          <w:rFonts w:cs="Calibri"/>
          <w:color w:val="000000" w:themeColor="text1"/>
          <w:highlight w:val="green"/>
        </w:rPr>
        <w:t>he is only fighting for the Children</w:t>
      </w:r>
      <w:r w:rsidRPr="00E56439">
        <w:rPr>
          <w:rStyle w:val="Emphasis"/>
          <w:rFonts w:cs="Calibri"/>
          <w:color w:val="000000" w:themeColor="text1"/>
        </w:rPr>
        <w:t xml:space="preserve">: “Please, I’m </w:t>
      </w:r>
      <w:r w:rsidRPr="00E56439">
        <w:rPr>
          <w:rStyle w:val="Emphasis"/>
          <w:rFonts w:cs="Calibri"/>
          <w:color w:val="000000" w:themeColor="text1"/>
          <w:highlight w:val="green"/>
        </w:rPr>
        <w:t>begging for survival</w:t>
      </w:r>
      <w:r w:rsidRPr="00E56439">
        <w:rPr>
          <w:rStyle w:val="Emphasis"/>
          <w:rFonts w:cs="Calibri"/>
          <w:color w:val="000000" w:themeColor="text1"/>
        </w:rPr>
        <w:t xml:space="preserve">. </w:t>
      </w:r>
      <w:r w:rsidRPr="00E56439">
        <w:rPr>
          <w:rStyle w:val="Emphasis"/>
          <w:rFonts w:cs="Calibri"/>
          <w:color w:val="000000" w:themeColor="text1"/>
          <w:highlight w:val="green"/>
        </w:rPr>
        <w:t>I want my kids alive</w:t>
      </w:r>
      <w:r w:rsidRPr="00E56439">
        <w:rPr>
          <w:rStyle w:val="Emphasis"/>
          <w:rFonts w:cs="Calibri"/>
          <w:color w:val="000000" w:themeColor="text1"/>
        </w:rPr>
        <w:t>,” he implores</w:t>
      </w:r>
      <w:r w:rsidRPr="00E56439">
        <w:rPr>
          <w:rFonts w:cs="Calibri"/>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E56439">
        <w:rPr>
          <w:rStyle w:val="Emphasis"/>
          <w:rFonts w:cs="Calibri"/>
          <w:color w:val="000000" w:themeColor="text1"/>
        </w:rPr>
        <w:t>The logic of the telethon, in other words, relies on an ideology that might be defined as “</w:t>
      </w:r>
      <w:r w:rsidRPr="00E56439">
        <w:rPr>
          <w:rStyle w:val="Emphasis"/>
          <w:rFonts w:cs="Calibri"/>
          <w:color w:val="000000" w:themeColor="text1"/>
          <w:highlight w:val="green"/>
        </w:rPr>
        <w:t>rehabilitative futurism</w:t>
      </w:r>
      <w:r w:rsidRPr="00E56439">
        <w:rPr>
          <w:rStyle w:val="Emphasis"/>
          <w:rFonts w:cs="Calibri"/>
          <w:color w:val="000000" w:themeColor="text1"/>
        </w:rPr>
        <w:t xml:space="preserve">,” a term that I coin to overlap and intersect with Edelman’s notion of “reproductive futurism.” If, as Edelman maintains, the </w:t>
      </w:r>
      <w:r w:rsidRPr="00E56439">
        <w:rPr>
          <w:rStyle w:val="Emphasis"/>
          <w:rFonts w:cs="Calibri"/>
          <w:color w:val="000000" w:themeColor="text1"/>
          <w:highlight w:val="green"/>
        </w:rPr>
        <w:t>future</w:t>
      </w:r>
      <w:r w:rsidRPr="00E56439">
        <w:rPr>
          <w:rStyle w:val="Emphasis"/>
          <w:rFonts w:cs="Calibri"/>
          <w:color w:val="000000" w:themeColor="text1"/>
        </w:rPr>
        <w:t xml:space="preserve"> is </w:t>
      </w:r>
      <w:r w:rsidRPr="00E56439">
        <w:rPr>
          <w:rStyle w:val="Emphasis"/>
          <w:rFonts w:cs="Calibri"/>
          <w:color w:val="000000" w:themeColor="text1"/>
          <w:highlight w:val="green"/>
        </w:rPr>
        <w:t>envisaged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terms of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rsidRPr="00E56439">
        <w:rPr>
          <w:rStyle w:val="Emphasis"/>
          <w:rFonts w:cs="Calibri"/>
          <w:color w:val="000000" w:themeColor="text1"/>
        </w:rPr>
        <w:t xml:space="preserve">,” then the survival of this future-figured-as-Child is </w:t>
      </w:r>
      <w:r w:rsidRPr="00E56439">
        <w:rPr>
          <w:rStyle w:val="Emphasis"/>
          <w:rFonts w:cs="Calibri"/>
          <w:color w:val="000000" w:themeColor="text1"/>
          <w:highlight w:val="green"/>
        </w:rPr>
        <w:t xml:space="preserve">threatened by </w:t>
      </w:r>
      <w:r w:rsidRPr="00E56439">
        <w:rPr>
          <w:rStyle w:val="Emphasis"/>
          <w:rFonts w:cs="Calibri"/>
          <w:color w:val="000000" w:themeColor="text1"/>
        </w:rPr>
        <w:t xml:space="preserve">both queerness and </w:t>
      </w:r>
      <w:r w:rsidRPr="00E56439">
        <w:rPr>
          <w:rStyle w:val="Emphasis"/>
          <w:rFonts w:cs="Calibri"/>
          <w:color w:val="000000" w:themeColor="text1"/>
          <w:highlight w:val="green"/>
        </w:rPr>
        <w:t>disability</w:t>
      </w:r>
      <w:r w:rsidRPr="00E56439">
        <w:rPr>
          <w:rStyle w:val="Emphasis"/>
          <w:rFonts w:cs="Calibri"/>
          <w:color w:val="000000" w:themeColor="text1"/>
        </w:rPr>
        <w:t>.</w:t>
      </w:r>
      <w:r w:rsidRPr="00E56439">
        <w:rPr>
          <w:rFonts w:cs="Calibri"/>
          <w:color w:val="000000" w:themeColor="text1"/>
          <w:sz w:val="14"/>
        </w:rPr>
        <w:t xml:space="preserve"> </w:t>
      </w:r>
      <w:r w:rsidRPr="00E56439">
        <w:rPr>
          <w:rStyle w:val="Emphasis"/>
          <w:rFonts w:cs="Calibri"/>
          <w:color w:val="000000" w:themeColor="text1"/>
          <w:highlight w:val="green"/>
        </w:rPr>
        <w:t>Futurity is habitually imagined</w:t>
      </w:r>
      <w:r w:rsidRPr="00E56439">
        <w:rPr>
          <w:rStyle w:val="Emphasis"/>
          <w:rFonts w:cs="Calibri"/>
          <w:color w:val="000000" w:themeColor="text1"/>
        </w:rPr>
        <w:t xml:space="preserve"> in terms that </w:t>
      </w:r>
      <w:r w:rsidRPr="00E56439">
        <w:rPr>
          <w:rStyle w:val="Emphasis"/>
          <w:rFonts w:cs="Calibri"/>
          <w:color w:val="000000" w:themeColor="text1"/>
          <w:highlight w:val="green"/>
        </w:rPr>
        <w:t>fantasize</w:t>
      </w:r>
      <w:r w:rsidRPr="00E56439">
        <w:rPr>
          <w:rStyle w:val="Emphasis"/>
          <w:rFonts w:cs="Calibri"/>
          <w:color w:val="000000" w:themeColor="text1"/>
        </w:rPr>
        <w:t xml:space="preserve"> the </w:t>
      </w:r>
      <w:r w:rsidRPr="00E56439">
        <w:rPr>
          <w:rStyle w:val="Emphasis"/>
          <w:rFonts w:cs="Calibri"/>
          <w:color w:val="000000" w:themeColor="text1"/>
          <w:highlight w:val="green"/>
        </w:rPr>
        <w:t>eradication of disability</w:t>
      </w:r>
      <w:r w:rsidRPr="00E56439">
        <w:rPr>
          <w:rStyle w:val="Emphasis"/>
          <w:rFonts w:cs="Calibri"/>
          <w:color w:val="000000" w:themeColor="text1"/>
        </w:rPr>
        <w:t xml:space="preserve">: a </w:t>
      </w:r>
      <w:r w:rsidRPr="00E56439">
        <w:rPr>
          <w:rStyle w:val="Emphasis"/>
          <w:rFonts w:cs="Calibri"/>
          <w:color w:val="000000" w:themeColor="text1"/>
          <w:highlight w:val="green"/>
        </w:rPr>
        <w:t xml:space="preserve">recovery of a </w:t>
      </w:r>
      <w:r w:rsidRPr="00E56439">
        <w:rPr>
          <w:rStyle w:val="Emphasis"/>
          <w:rFonts w:cs="Calibri"/>
          <w:color w:val="000000" w:themeColor="text1"/>
        </w:rPr>
        <w:t>“crippled” or “</w:t>
      </w:r>
      <w:r w:rsidRPr="00E56439">
        <w:rPr>
          <w:rStyle w:val="Emphasis"/>
          <w:rFonts w:cs="Calibri"/>
          <w:color w:val="000000" w:themeColor="text1"/>
          <w:highlight w:val="green"/>
        </w:rPr>
        <w:t>hobbled” economy</w:t>
      </w:r>
      <w:r w:rsidRPr="00E56439">
        <w:rPr>
          <w:rStyle w:val="Emphasis"/>
          <w:rFonts w:cs="Calibri"/>
          <w:color w:val="000000" w:themeColor="text1"/>
        </w:rPr>
        <w:t xml:space="preserve">, a </w:t>
      </w:r>
      <w:r w:rsidRPr="00E56439">
        <w:rPr>
          <w:rStyle w:val="Emphasis"/>
          <w:rFonts w:cs="Calibri"/>
          <w:color w:val="000000" w:themeColor="text1"/>
          <w:highlight w:val="green"/>
        </w:rPr>
        <w:t>cure for</w:t>
      </w:r>
      <w:r w:rsidRPr="00E56439">
        <w:rPr>
          <w:rStyle w:val="Emphasis"/>
          <w:rFonts w:cs="Calibri"/>
          <w:color w:val="000000" w:themeColor="text1"/>
        </w:rPr>
        <w:t xml:space="preserve"> </w:t>
      </w:r>
      <w:r w:rsidRPr="00E56439">
        <w:rPr>
          <w:rStyle w:val="Emphasis"/>
          <w:rFonts w:cs="Calibri"/>
          <w:color w:val="000000" w:themeColor="text1"/>
          <w:highlight w:val="green"/>
        </w:rPr>
        <w:t>society’s ills</w:t>
      </w:r>
      <w:r w:rsidRPr="00E56439">
        <w:rPr>
          <w:rStyle w:val="Emphasis"/>
          <w:rFonts w:cs="Calibri"/>
          <w:color w:val="000000" w:themeColor="text1"/>
        </w:rPr>
        <w:t>, an end to suffering and disease</w:t>
      </w:r>
      <w:r w:rsidRPr="00E56439">
        <w:rPr>
          <w:rFonts w:cs="Calibri"/>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3AD6A53" w14:textId="77777777" w:rsidR="00164066" w:rsidRPr="00506F37" w:rsidRDefault="00164066" w:rsidP="00164066">
      <w:pPr>
        <w:pStyle w:val="Heading4"/>
        <w:spacing w:before="0" w:after="80" w:line="276" w:lineRule="auto"/>
        <w:rPr>
          <w:rFonts w:cs="Calibri"/>
          <w:color w:val="000000" w:themeColor="text1"/>
        </w:rPr>
      </w:pPr>
      <w:r>
        <w:rPr>
          <w:rFonts w:cs="Calibri"/>
          <w:color w:val="000000" w:themeColor="text1"/>
        </w:rPr>
        <w:t>The endorsement of debate isa  link – c</w:t>
      </w:r>
      <w:r w:rsidRPr="00506F37">
        <w:rPr>
          <w:rFonts w:cs="Calibri"/>
          <w:color w:val="000000" w:themeColor="text1"/>
        </w:rPr>
        <w:t>ommunicative spaces such as debate privilege those who can conform to marketable forms of affect and marginalizes those deemed incompetent. The drive to perform means disabled bodies are always regulated to the bottom of the communicative register.</w:t>
      </w:r>
    </w:p>
    <w:p w14:paraId="5ED4EE4F" w14:textId="77777777" w:rsidR="00164066" w:rsidRPr="00506F37" w:rsidRDefault="00164066" w:rsidP="00164066">
      <w:pPr>
        <w:spacing w:after="80" w:line="276" w:lineRule="auto"/>
        <w:jc w:val="both"/>
        <w:rPr>
          <w:rFonts w:eastAsia="Cambria"/>
          <w:b/>
          <w:bCs/>
          <w:color w:val="000000" w:themeColor="text1"/>
          <w:sz w:val="26"/>
        </w:rPr>
      </w:pPr>
      <w:r w:rsidRPr="00506F37">
        <w:rPr>
          <w:rFonts w:eastAsia="Cambria"/>
          <w:b/>
          <w:bCs/>
          <w:color w:val="000000" w:themeColor="text1"/>
          <w:sz w:val="26"/>
        </w:rPr>
        <w:t xml:space="preserve">St. Pierre 13 </w:t>
      </w:r>
      <w:r w:rsidRPr="00506F37">
        <w:rPr>
          <w:rFonts w:eastAsia="Cambria"/>
          <w:color w:val="000000" w:themeColor="text1"/>
          <w:sz w:val="16"/>
          <w:szCs w:val="16"/>
        </w:rPr>
        <w:t>(PhD Student at the University of Alberta; Department of Philosophy; M.A. in philosophy from the University of Alberta   Canadian Disability Studies Association. Victoria, BC. June 2013.)</w:t>
      </w:r>
      <w:r w:rsidRPr="00506F37">
        <w:rPr>
          <w:rFonts w:eastAsia="Cambria"/>
          <w:color w:val="000000" w:themeColor="text1"/>
        </w:rPr>
        <w:t xml:space="preserve"> BL</w:t>
      </w:r>
    </w:p>
    <w:p w14:paraId="29C73154" w14:textId="77777777" w:rsidR="00164066" w:rsidRPr="006F4DF6" w:rsidRDefault="00164066" w:rsidP="00164066">
      <w:pPr>
        <w:spacing w:after="80" w:line="276" w:lineRule="auto"/>
        <w:jc w:val="both"/>
        <w:rPr>
          <w:rFonts w:eastAsia="Cambria"/>
          <w:color w:val="000000" w:themeColor="text1"/>
          <w:sz w:val="10"/>
          <w:szCs w:val="10"/>
        </w:rPr>
      </w:pPr>
      <w:r w:rsidRPr="00506F37">
        <w:rPr>
          <w:rFonts w:eastAsia="Cambria"/>
          <w:color w:val="000000" w:themeColor="text1"/>
        </w:rPr>
        <w:t xml:space="preserve">My talk investigates the means through which </w:t>
      </w:r>
      <w:r w:rsidRPr="00506F37">
        <w:rPr>
          <w:rFonts w:eastAsia="Cambria"/>
          <w:b/>
          <w:iCs/>
          <w:color w:val="000000" w:themeColor="text1"/>
          <w:highlight w:val="cyan"/>
          <w:u w:val="single"/>
        </w:rPr>
        <w:t xml:space="preserve">disability is constituted by affective </w:t>
      </w:r>
      <w:proofErr w:type="spellStart"/>
      <w:r w:rsidRPr="00506F37">
        <w:rPr>
          <w:rFonts w:eastAsia="Cambria"/>
          <w:b/>
          <w:iCs/>
          <w:color w:val="000000" w:themeColor="text1"/>
          <w:highlight w:val="cyan"/>
          <w:u w:val="single"/>
        </w:rPr>
        <w:t>labour</w:t>
      </w:r>
      <w:proofErr w:type="spellEnd"/>
      <w:r w:rsidRPr="00506F37">
        <w:rPr>
          <w:rFonts w:eastAsia="Cambria"/>
          <w:color w:val="000000" w:themeColor="text1"/>
        </w:rPr>
        <w:t xml:space="preserve"> and neoliberalism</w:t>
      </w:r>
      <w:r w:rsidRPr="00506F37">
        <w:rPr>
          <w:rFonts w:eastAsia="Cambria"/>
          <w:color w:val="000000" w:themeColor="text1"/>
          <w:sz w:val="10"/>
          <w:szCs w:val="10"/>
        </w:rPr>
        <w:t xml:space="preserve">. Paralleling the shift from modernization to </w:t>
      </w:r>
      <w:proofErr w:type="spellStart"/>
      <w:r w:rsidRPr="00506F37">
        <w:rPr>
          <w:rFonts w:eastAsia="Cambria"/>
          <w:color w:val="000000" w:themeColor="text1"/>
          <w:sz w:val="10"/>
          <w:szCs w:val="10"/>
        </w:rPr>
        <w:t>postmodernization</w:t>
      </w:r>
      <w:proofErr w:type="spellEnd"/>
      <w:r w:rsidRPr="00506F37">
        <w:rPr>
          <w:rFonts w:eastAsia="Cambria"/>
          <w:color w:val="000000" w:themeColor="text1"/>
          <w:sz w:val="10"/>
          <w:szCs w:val="10"/>
        </w:rPr>
        <w:t xml:space="preserve"> of labor, the constitution of disability has likewise been changed. There are accordingly two questions that will structure my exploration: 1</w:t>
      </w:r>
      <w:r w:rsidRPr="00506F37">
        <w:rPr>
          <w:rFonts w:eastAsia="Cambria"/>
          <w:color w:val="000000" w:themeColor="text1"/>
          <w:sz w:val="10"/>
          <w:szCs w:val="10"/>
          <w:u w:val="single"/>
        </w:rPr>
        <w:t xml:space="preserve">) how are disabled subjects marginalized within an information economy and 2) what kind of disabled subjectivity does </w:t>
      </w:r>
      <w:proofErr w:type="spellStart"/>
      <w:r w:rsidRPr="00506F37">
        <w:rPr>
          <w:rFonts w:eastAsia="Cambria"/>
          <w:color w:val="000000" w:themeColor="text1"/>
          <w:sz w:val="10"/>
          <w:szCs w:val="10"/>
          <w:u w:val="single"/>
        </w:rPr>
        <w:t>informationalization</w:t>
      </w:r>
      <w:proofErr w:type="spellEnd"/>
      <w:r w:rsidRPr="00506F37">
        <w:rPr>
          <w:rFonts w:eastAsia="Cambria"/>
          <w:color w:val="000000" w:themeColor="text1"/>
          <w:sz w:val="10"/>
          <w:szCs w:val="10"/>
          <w:u w:val="single"/>
        </w:rPr>
        <w:t xml:space="preserve"> produce?</w:t>
      </w:r>
      <w:r w:rsidRPr="00506F37">
        <w:rPr>
          <w:rFonts w:eastAsia="Cambria"/>
          <w:color w:val="000000" w:themeColor="text1"/>
          <w:sz w:val="10"/>
          <w:szCs w:val="10"/>
        </w:rPr>
        <w:t xml:space="preserve"> This is largely a new area of inquiry for me and as such I welcome ideas of how to further these questions. To start off, allow me to rehearse a simple truism: capitalism produces competition.</w:t>
      </w:r>
      <w:r w:rsidRPr="00506F37">
        <w:rPr>
          <w:rFonts w:eastAsia="Cambria"/>
          <w:color w:val="000000" w:themeColor="text1"/>
        </w:rPr>
        <w:t xml:space="preserve"> Simon Clarke notes that “</w:t>
      </w:r>
      <w:r w:rsidRPr="00506F37">
        <w:rPr>
          <w:rFonts w:eastAsia="Cambria"/>
          <w:color w:val="000000" w:themeColor="text1"/>
          <w:highlight w:val="cyan"/>
          <w:u w:val="single"/>
        </w:rPr>
        <w:t>the intensiﬁcation of</w:t>
      </w:r>
      <w:r w:rsidRPr="00506F37">
        <w:rPr>
          <w:rFonts w:eastAsia="Cambria"/>
          <w:color w:val="000000" w:themeColor="text1"/>
        </w:rPr>
        <w:t xml:space="preserve"> the demands of capital throws more and more people into the ranks of the unemployable</w:t>
      </w:r>
      <w:r w:rsidRPr="00506F37">
        <w:rPr>
          <w:rFonts w:eastAsia="Cambria"/>
          <w:color w:val="000000" w:themeColor="text1"/>
          <w:sz w:val="10"/>
          <w:szCs w:val="10"/>
        </w:rPr>
        <w:t xml:space="preserve">. The accumulation of capital necessarily leads to the </w:t>
      </w:r>
      <w:proofErr w:type="spellStart"/>
      <w:r w:rsidRPr="00506F37">
        <w:rPr>
          <w:rFonts w:eastAsia="Cambria"/>
          <w:color w:val="000000" w:themeColor="text1"/>
          <w:sz w:val="10"/>
          <w:szCs w:val="10"/>
        </w:rPr>
        <w:t>polarisation</w:t>
      </w:r>
      <w:proofErr w:type="spellEnd"/>
      <w:r w:rsidRPr="00506F37">
        <w:rPr>
          <w:rFonts w:eastAsia="Cambria"/>
          <w:color w:val="000000" w:themeColor="text1"/>
          <w:sz w:val="10"/>
          <w:szCs w:val="10"/>
        </w:rPr>
        <w:t xml:space="preserve"> of overwork and unemployment, prosperity and destitution” (25). As has been well noted within disability studies</w:t>
      </w:r>
      <w:r w:rsidRPr="00506F37">
        <w:rPr>
          <w:rFonts w:eastAsia="Cambria"/>
          <w:color w:val="000000" w:themeColor="text1"/>
          <w:sz w:val="10"/>
          <w:szCs w:val="10"/>
          <w:u w:val="single"/>
        </w:rPr>
        <w:t>,</w:t>
      </w:r>
      <w:r w:rsidRPr="00506F37">
        <w:rPr>
          <w:rFonts w:eastAsia="Cambria"/>
          <w:color w:val="000000" w:themeColor="text1"/>
          <w:u w:val="single"/>
        </w:rPr>
        <w:t xml:space="preserve"> </w:t>
      </w:r>
      <w:r w:rsidRPr="00506F37">
        <w:rPr>
          <w:rFonts w:eastAsia="Cambria"/>
          <w:color w:val="000000" w:themeColor="text1"/>
        </w:rPr>
        <w:t xml:space="preserve">this </w:t>
      </w:r>
      <w:r w:rsidRPr="00506F37">
        <w:rPr>
          <w:rFonts w:eastAsia="Cambria"/>
          <w:color w:val="000000" w:themeColor="text1"/>
          <w:highlight w:val="cyan"/>
          <w:u w:val="single"/>
        </w:rPr>
        <w:t>competition</w:t>
      </w:r>
      <w:r w:rsidRPr="00506F37">
        <w:rPr>
          <w:rFonts w:eastAsia="Cambria"/>
          <w:color w:val="000000" w:themeColor="text1"/>
          <w:u w:val="single"/>
        </w:rPr>
        <w:t xml:space="preserve"> notoriously </w:t>
      </w:r>
      <w:r w:rsidRPr="00506F37">
        <w:rPr>
          <w:rFonts w:eastAsia="Cambria"/>
          <w:color w:val="000000" w:themeColor="text1"/>
          <w:highlight w:val="cyan"/>
          <w:u w:val="single"/>
        </w:rPr>
        <w:t>privileges the able</w:t>
      </w:r>
      <w:r w:rsidRPr="00506F37">
        <w:rPr>
          <w:rFonts w:eastAsia="Cambria"/>
          <w:color w:val="000000" w:themeColor="text1"/>
          <w:u w:val="single"/>
        </w:rPr>
        <w:t>-</w:t>
      </w:r>
      <w:r w:rsidRPr="00506F37">
        <w:rPr>
          <w:rFonts w:eastAsia="Cambria"/>
          <w:color w:val="000000" w:themeColor="text1"/>
          <w:highlight w:val="cyan"/>
          <w:u w:val="single"/>
        </w:rPr>
        <w:t>bodie</w:t>
      </w:r>
      <w:r w:rsidRPr="00506F37">
        <w:rPr>
          <w:rFonts w:eastAsia="Cambria"/>
          <w:color w:val="000000" w:themeColor="text1"/>
          <w:u w:val="single"/>
        </w:rPr>
        <w:t xml:space="preserve">d </w:t>
      </w:r>
      <w:r w:rsidRPr="00506F37">
        <w:rPr>
          <w:rFonts w:eastAsia="Cambria"/>
          <w:color w:val="000000" w:themeColor="text1"/>
          <w:highlight w:val="cyan"/>
          <w:u w:val="single"/>
        </w:rPr>
        <w:t>since those</w:t>
      </w:r>
      <w:r w:rsidRPr="00506F37">
        <w:rPr>
          <w:rFonts w:eastAsia="Cambria"/>
          <w:color w:val="000000" w:themeColor="text1"/>
          <w:u w:val="single"/>
        </w:rPr>
        <w:t xml:space="preserve"> bodies </w:t>
      </w:r>
      <w:r w:rsidRPr="00506F37">
        <w:rPr>
          <w:rFonts w:eastAsia="Cambria"/>
          <w:b/>
          <w:iCs/>
          <w:color w:val="000000" w:themeColor="text1"/>
          <w:highlight w:val="cyan"/>
          <w:u w:val="single"/>
        </w:rPr>
        <w:t>which cannot move</w:t>
      </w:r>
      <w:r w:rsidRPr="00506F37">
        <w:rPr>
          <w:rFonts w:eastAsia="Cambria"/>
          <w:b/>
          <w:iCs/>
          <w:color w:val="000000" w:themeColor="text1"/>
          <w:u w:val="single"/>
        </w:rPr>
        <w:t xml:space="preserve"> </w:t>
      </w:r>
      <w:r w:rsidRPr="00506F37">
        <w:rPr>
          <w:rFonts w:eastAsia="Cambria"/>
          <w:color w:val="000000" w:themeColor="text1"/>
          <w:u w:val="single"/>
        </w:rPr>
        <w:t xml:space="preserve">quickly or </w:t>
      </w:r>
      <w:r w:rsidRPr="00506F37">
        <w:rPr>
          <w:rFonts w:eastAsia="Cambria"/>
          <w:color w:val="000000" w:themeColor="text1"/>
          <w:highlight w:val="cyan"/>
          <w:u w:val="single"/>
        </w:rPr>
        <w:t>efficiently</w:t>
      </w:r>
      <w:r w:rsidRPr="00506F37">
        <w:rPr>
          <w:rFonts w:eastAsia="Cambria"/>
          <w:color w:val="000000" w:themeColor="text1"/>
          <w:u w:val="single"/>
        </w:rPr>
        <w:t xml:space="preserve">, unable to meet the demands of </w:t>
      </w:r>
      <w:proofErr w:type="spellStart"/>
      <w:r w:rsidRPr="00506F37">
        <w:rPr>
          <w:rFonts w:eastAsia="Cambria"/>
          <w:color w:val="000000" w:themeColor="text1"/>
          <w:u w:val="single"/>
        </w:rPr>
        <w:t>labour</w:t>
      </w:r>
      <w:proofErr w:type="spellEnd"/>
      <w:r w:rsidRPr="00506F37">
        <w:rPr>
          <w:rFonts w:eastAsia="Cambria"/>
          <w:color w:val="000000" w:themeColor="text1"/>
          <w:u w:val="single"/>
        </w:rPr>
        <w:t xml:space="preserve"> intensification, </w:t>
      </w:r>
      <w:r w:rsidRPr="00506F37">
        <w:rPr>
          <w:rFonts w:eastAsia="Cambria"/>
          <w:color w:val="000000" w:themeColor="text1"/>
          <w:highlight w:val="cyan"/>
          <w:u w:val="single"/>
        </w:rPr>
        <w:t>are the first to be cut</w:t>
      </w:r>
      <w:r w:rsidRPr="00506F37">
        <w:rPr>
          <w:rFonts w:eastAsia="Cambria"/>
          <w:color w:val="000000" w:themeColor="text1"/>
          <w:u w:val="single"/>
        </w:rPr>
        <w:t xml:space="preserve"> from employment</w:t>
      </w:r>
      <w:r w:rsidRPr="00506F37">
        <w:rPr>
          <w:rFonts w:eastAsia="Cambria"/>
          <w:color w:val="000000" w:themeColor="text1"/>
          <w:sz w:val="10"/>
          <w:szCs w:val="10"/>
          <w:u w:val="single"/>
        </w:rPr>
        <w:t>.</w:t>
      </w:r>
      <w:r w:rsidRPr="00506F37">
        <w:rPr>
          <w:rFonts w:eastAsia="Cambria"/>
          <w:color w:val="000000" w:themeColor="text1"/>
          <w:sz w:val="10"/>
          <w:szCs w:val="10"/>
        </w:rPr>
        <w:t xml:space="preserve"> If this resulting exclusion was true within industrial capitalism, then it is even more so within neoliberalism. Here, knowledge and education are translated as human capital to be exploited,</w:t>
      </w:r>
      <w:r w:rsidRPr="00506F37">
        <w:rPr>
          <w:rFonts w:eastAsia="Cambria"/>
          <w:color w:val="000000" w:themeColor="text1"/>
        </w:rPr>
        <w:t xml:space="preserve"> and </w:t>
      </w:r>
      <w:proofErr w:type="spellStart"/>
      <w:r w:rsidRPr="00506F37">
        <w:rPr>
          <w:rFonts w:eastAsia="Cambria"/>
          <w:color w:val="000000" w:themeColor="text1"/>
          <w:highlight w:val="cyan"/>
          <w:u w:val="single"/>
        </w:rPr>
        <w:t>asetheticization</w:t>
      </w:r>
      <w:proofErr w:type="spellEnd"/>
      <w:r w:rsidRPr="00506F37">
        <w:rPr>
          <w:rFonts w:eastAsia="Cambria"/>
          <w:color w:val="000000" w:themeColor="text1"/>
          <w:highlight w:val="cyan"/>
          <w:u w:val="single"/>
        </w:rPr>
        <w:t xml:space="preserve"> gains </w:t>
      </w:r>
      <w:proofErr w:type="spellStart"/>
      <w:r w:rsidRPr="00506F37">
        <w:rPr>
          <w:rFonts w:eastAsia="Cambria"/>
          <w:color w:val="000000" w:themeColor="text1"/>
          <w:highlight w:val="cyan"/>
          <w:u w:val="single"/>
        </w:rPr>
        <w:t>centre</w:t>
      </w:r>
      <w:proofErr w:type="spellEnd"/>
      <w:r w:rsidRPr="00506F37">
        <w:rPr>
          <w:rFonts w:eastAsia="Cambria"/>
          <w:color w:val="000000" w:themeColor="text1"/>
          <w:highlight w:val="cyan"/>
          <w:u w:val="single"/>
        </w:rPr>
        <w:t xml:space="preserve"> stage</w:t>
      </w:r>
      <w:r w:rsidRPr="00506F37">
        <w:rPr>
          <w:rFonts w:eastAsia="Cambria"/>
          <w:color w:val="000000" w:themeColor="text1"/>
        </w:rPr>
        <w:t xml:space="preserve">. </w:t>
      </w:r>
      <w:proofErr w:type="spellStart"/>
      <w:r w:rsidRPr="00506F37">
        <w:rPr>
          <w:rFonts w:eastAsia="Cambria"/>
          <w:color w:val="000000" w:themeColor="text1"/>
        </w:rPr>
        <w:t>Here</w:t>
      </w:r>
      <w:r w:rsidRPr="00506F37">
        <w:rPr>
          <w:rFonts w:eastAsia="Cambria"/>
          <w:color w:val="000000" w:themeColor="text1"/>
          <w:u w:val="single"/>
        </w:rPr>
        <w:t>,</w:t>
      </w:r>
      <w:r w:rsidRPr="00506F37">
        <w:rPr>
          <w:rFonts w:eastAsia="Cambria"/>
          <w:color w:val="000000" w:themeColor="text1"/>
          <w:highlight w:val="cyan"/>
          <w:u w:val="single"/>
        </w:rPr>
        <w:t>the</w:t>
      </w:r>
      <w:proofErr w:type="spellEnd"/>
      <w:r w:rsidRPr="00506F37">
        <w:rPr>
          <w:rFonts w:eastAsia="Cambria"/>
          <w:color w:val="000000" w:themeColor="text1"/>
          <w:highlight w:val="cyan"/>
          <w:u w:val="single"/>
        </w:rPr>
        <w:t xml:space="preserve"> performance of competencies is a necessary trait</w:t>
      </w:r>
      <w:r w:rsidRPr="00506F37">
        <w:rPr>
          <w:rFonts w:eastAsia="Cambria"/>
          <w:color w:val="000000" w:themeColor="text1"/>
          <w:u w:val="single"/>
        </w:rPr>
        <w:t xml:space="preserve"> since skill no longer determines competency; </w:t>
      </w:r>
      <w:r w:rsidRPr="00506F37">
        <w:rPr>
          <w:rFonts w:eastAsia="Cambria"/>
          <w:color w:val="000000" w:themeColor="text1"/>
          <w:highlight w:val="cyan"/>
          <w:u w:val="single"/>
        </w:rPr>
        <w:t xml:space="preserve">what is </w:t>
      </w:r>
      <w:proofErr w:type="spellStart"/>
      <w:r w:rsidRPr="00506F37">
        <w:rPr>
          <w:rFonts w:eastAsia="Cambria"/>
          <w:color w:val="000000" w:themeColor="text1"/>
          <w:u w:val="single"/>
        </w:rPr>
        <w:t>furteher</w:t>
      </w:r>
      <w:proofErr w:type="spellEnd"/>
      <w:r w:rsidRPr="00506F37">
        <w:rPr>
          <w:rFonts w:eastAsia="Cambria"/>
          <w:color w:val="000000" w:themeColor="text1"/>
          <w:u w:val="single"/>
        </w:rPr>
        <w:t xml:space="preserve"> </w:t>
      </w:r>
      <w:r w:rsidRPr="00506F37">
        <w:rPr>
          <w:rFonts w:eastAsia="Cambria"/>
          <w:color w:val="000000" w:themeColor="text1"/>
          <w:highlight w:val="cyan"/>
          <w:u w:val="single"/>
        </w:rPr>
        <w:t>needed for full-participation</w:t>
      </w:r>
      <w:r w:rsidRPr="00506F37">
        <w:rPr>
          <w:rFonts w:eastAsia="Cambria"/>
          <w:color w:val="000000" w:themeColor="text1"/>
          <w:u w:val="single"/>
        </w:rPr>
        <w:t xml:space="preserve"> in the socio-economic system </w:t>
      </w:r>
      <w:r w:rsidRPr="00506F37">
        <w:rPr>
          <w:rFonts w:eastAsia="Cambria"/>
          <w:b/>
          <w:iCs/>
          <w:color w:val="000000" w:themeColor="text1"/>
          <w:highlight w:val="cyan"/>
          <w:u w:val="single"/>
        </w:rPr>
        <w:t xml:space="preserve">is to project the right sort of image as a marketable </w:t>
      </w:r>
      <w:r w:rsidRPr="00506F37">
        <w:rPr>
          <w:rFonts w:eastAsia="Cambria"/>
          <w:b/>
          <w:iCs/>
          <w:color w:val="000000" w:themeColor="text1"/>
          <w:u w:val="single"/>
        </w:rPr>
        <w:t xml:space="preserve">and desirable </w:t>
      </w:r>
      <w:r w:rsidRPr="00506F37">
        <w:rPr>
          <w:rFonts w:eastAsia="Cambria"/>
          <w:b/>
          <w:iCs/>
          <w:color w:val="000000" w:themeColor="text1"/>
          <w:highlight w:val="cyan"/>
          <w:u w:val="single"/>
        </w:rPr>
        <w:t>embodied subject</w:t>
      </w:r>
      <w:r w:rsidRPr="00506F37">
        <w:rPr>
          <w:rFonts w:eastAsia="Cambria"/>
          <w:color w:val="000000" w:themeColor="text1"/>
          <w:sz w:val="10"/>
          <w:szCs w:val="10"/>
          <w:u w:val="single"/>
        </w:rPr>
        <w:t>. In this way, it is not uncommon for the compulsion to appear normal and able-bodied to overshadow one’s actual skills.</w:t>
      </w:r>
      <w:r w:rsidRPr="00506F37">
        <w:rPr>
          <w:rFonts w:eastAsia="Cambria"/>
          <w:color w:val="000000" w:themeColor="text1"/>
          <w:sz w:val="10"/>
          <w:szCs w:val="10"/>
        </w:rPr>
        <w:t xml:space="preserve"> </w:t>
      </w:r>
      <w:r w:rsidRPr="00506F37">
        <w:rPr>
          <w:rFonts w:eastAsia="Cambria"/>
          <w:color w:val="000000" w:themeColor="text1"/>
          <w:sz w:val="10"/>
          <w:szCs w:val="10"/>
          <w:u w:val="single"/>
        </w:rPr>
        <w:t xml:space="preserve">The phenomenon of advertising and marketing the </w:t>
      </w:r>
      <w:proofErr w:type="spellStart"/>
      <w:r w:rsidRPr="00506F37">
        <w:rPr>
          <w:rFonts w:eastAsia="Cambria"/>
          <w:color w:val="000000" w:themeColor="text1"/>
          <w:sz w:val="10"/>
          <w:szCs w:val="10"/>
          <w:u w:val="single"/>
        </w:rPr>
        <w:t>self trades</w:t>
      </w:r>
      <w:proofErr w:type="spellEnd"/>
      <w:r w:rsidRPr="00506F37">
        <w:rPr>
          <w:rFonts w:eastAsia="Cambria"/>
          <w:color w:val="000000" w:themeColor="text1"/>
          <w:sz w:val="10"/>
          <w:szCs w:val="10"/>
          <w:u w:val="single"/>
        </w:rPr>
        <w:t xml:space="preserve"> upon communication. Unlike human knowledge and education, I suggest that communication is not capital per se, but serves a more basic function as the conductive medium through</w:t>
      </w:r>
      <w:r w:rsidRPr="00506F37">
        <w:rPr>
          <w:rFonts w:eastAsia="Cambria"/>
          <w:color w:val="000000" w:themeColor="text1"/>
          <w:sz w:val="10"/>
          <w:szCs w:val="10"/>
        </w:rPr>
        <w:t xml:space="preserve"> which human capital becomes salient and exploitable. </w:t>
      </w:r>
      <w:r w:rsidRPr="00506F37">
        <w:rPr>
          <w:rFonts w:eastAsia="Cambria"/>
          <w:color w:val="000000" w:themeColor="text1"/>
        </w:rPr>
        <w:t xml:space="preserve">Communicative disabilities are the most obvious examples of disabilities marginalized here, but </w:t>
      </w:r>
      <w:r w:rsidRPr="00506F37">
        <w:rPr>
          <w:rFonts w:eastAsia="Cambria"/>
          <w:b/>
          <w:iCs/>
          <w:color w:val="000000" w:themeColor="text1"/>
          <w:highlight w:val="cyan"/>
          <w:u w:val="single"/>
        </w:rPr>
        <w:t xml:space="preserve">the drive to perform </w:t>
      </w:r>
      <w:r w:rsidRPr="00506F37">
        <w:rPr>
          <w:rFonts w:eastAsia="Cambria"/>
          <w:b/>
          <w:iCs/>
          <w:color w:val="000000" w:themeColor="text1"/>
          <w:u w:val="single"/>
        </w:rPr>
        <w:t xml:space="preserve">competencies in normalized fashion </w:t>
      </w:r>
      <w:r w:rsidRPr="00506F37">
        <w:rPr>
          <w:rFonts w:eastAsia="Cambria"/>
          <w:b/>
          <w:iCs/>
          <w:color w:val="000000" w:themeColor="text1"/>
          <w:highlight w:val="cyan"/>
          <w:u w:val="single"/>
        </w:rPr>
        <w:t>allows</w:t>
      </w:r>
      <w:r w:rsidRPr="00506F37">
        <w:rPr>
          <w:rFonts w:eastAsia="Cambria"/>
          <w:b/>
          <w:iCs/>
          <w:color w:val="000000" w:themeColor="text1"/>
          <w:u w:val="single"/>
        </w:rPr>
        <w:t xml:space="preserve"> all </w:t>
      </w:r>
      <w:r w:rsidRPr="00506F37">
        <w:rPr>
          <w:rFonts w:eastAsia="Cambria"/>
          <w:b/>
          <w:iCs/>
          <w:color w:val="000000" w:themeColor="text1"/>
          <w:highlight w:val="cyan"/>
          <w:u w:val="single"/>
        </w:rPr>
        <w:t>disabled bodies to be exploited</w:t>
      </w:r>
      <w:r w:rsidRPr="00506F37">
        <w:rPr>
          <w:rFonts w:eastAsia="Cambria"/>
          <w:color w:val="000000" w:themeColor="text1"/>
        </w:rPr>
        <w:t xml:space="preserve"> in ways impossible within industrial capitalism. To explain this move, I turn to Michael Hardt and affective </w:t>
      </w:r>
      <w:proofErr w:type="spellStart"/>
      <w:r w:rsidRPr="00506F37">
        <w:rPr>
          <w:rFonts w:eastAsia="Cambria"/>
          <w:color w:val="000000" w:themeColor="text1"/>
        </w:rPr>
        <w:t>labour</w:t>
      </w:r>
      <w:proofErr w:type="spellEnd"/>
      <w:r w:rsidRPr="00506F37">
        <w:rPr>
          <w:rFonts w:eastAsia="Cambria"/>
          <w:color w:val="000000" w:themeColor="text1"/>
          <w:sz w:val="10"/>
          <w:szCs w:val="10"/>
        </w:rPr>
        <w:t xml:space="preserve">. In his ground-breaking piece “Affective Labor,” Hardt outlines the succession of economic paradigms since the </w:t>
      </w:r>
      <w:proofErr w:type="gramStart"/>
      <w:r w:rsidRPr="00506F37">
        <w:rPr>
          <w:rFonts w:eastAsia="Cambria"/>
          <w:color w:val="000000" w:themeColor="text1"/>
          <w:sz w:val="10"/>
          <w:szCs w:val="10"/>
        </w:rPr>
        <w:t>middle ages</w:t>
      </w:r>
      <w:proofErr w:type="gramEnd"/>
      <w:r w:rsidRPr="00506F37">
        <w:rPr>
          <w:rFonts w:eastAsia="Cambria"/>
          <w:color w:val="000000" w:themeColor="text1"/>
          <w:sz w:val="10"/>
          <w:szCs w:val="10"/>
        </w:rPr>
        <w:t xml:space="preserve">: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506F37">
        <w:rPr>
          <w:rFonts w:eastAsia="Cambria"/>
          <w:b/>
          <w:iCs/>
          <w:color w:val="000000" w:themeColor="text1"/>
          <w:u w:val="single"/>
        </w:rPr>
        <w:t>The most recent shift of post-modernization, from the secondary sector to the tertiary, marks the overshadowing economic importance of knowledge, information, communication, and affect</w:t>
      </w:r>
      <w:r w:rsidRPr="00506F37">
        <w:rPr>
          <w:rFonts w:eastAsia="Cambria"/>
          <w:color w:val="000000" w:themeColor="text1"/>
          <w:sz w:val="10"/>
          <w:szCs w:val="10"/>
        </w:rPr>
        <w:t xml:space="preserve">. It is not that industrial production and the extraction of raw materials cease to play an important role, but rather that their role has been redefined through the informational economy such that production has become </w:t>
      </w:r>
      <w:proofErr w:type="spellStart"/>
      <w:r w:rsidRPr="00506F37">
        <w:rPr>
          <w:rFonts w:eastAsia="Cambria"/>
          <w:color w:val="000000" w:themeColor="text1"/>
          <w:sz w:val="10"/>
          <w:szCs w:val="10"/>
        </w:rPr>
        <w:t>informationalized</w:t>
      </w:r>
      <w:proofErr w:type="spellEnd"/>
      <w:r w:rsidRPr="00506F37">
        <w:rPr>
          <w:rFonts w:eastAsia="Cambria"/>
          <w:color w:val="000000" w:themeColor="text1"/>
          <w:sz w:val="10"/>
          <w:szCs w:val="10"/>
        </w:rPr>
        <w:t xml:space="preserve">. </w:t>
      </w:r>
      <w:r w:rsidRPr="00506F37">
        <w:rPr>
          <w:rFonts w:eastAsia="Cambria"/>
          <w:color w:val="000000" w:themeColor="text1"/>
        </w:rPr>
        <w:t>Hardt argues that</w:t>
      </w:r>
      <w:r w:rsidRPr="00506F37">
        <w:rPr>
          <w:rFonts w:eastAsia="Cambria"/>
          <w:b/>
          <w:iCs/>
          <w:color w:val="000000" w:themeColor="text1"/>
          <w:u w:val="single"/>
        </w:rPr>
        <w:t xml:space="preserve"> within this economy, the quality and nature of </w:t>
      </w:r>
      <w:proofErr w:type="spellStart"/>
      <w:r w:rsidRPr="00506F37">
        <w:rPr>
          <w:rFonts w:eastAsia="Cambria"/>
          <w:b/>
          <w:iCs/>
          <w:color w:val="000000" w:themeColor="text1"/>
          <w:u w:val="single"/>
        </w:rPr>
        <w:t>labour</w:t>
      </w:r>
      <w:proofErr w:type="spellEnd"/>
      <w:r w:rsidRPr="00506F37">
        <w:rPr>
          <w:rFonts w:eastAsia="Cambria"/>
          <w:b/>
          <w:iCs/>
          <w:color w:val="000000" w:themeColor="text1"/>
          <w:u w:val="single"/>
        </w:rPr>
        <w:t xml:space="preserve"> has shifted from material—the production and selling of “stuff”—to immaterial </w:t>
      </w:r>
      <w:proofErr w:type="spellStart"/>
      <w:r w:rsidRPr="00506F37">
        <w:rPr>
          <w:rFonts w:eastAsia="Cambria"/>
          <w:b/>
          <w:iCs/>
          <w:color w:val="000000" w:themeColor="text1"/>
          <w:u w:val="single"/>
        </w:rPr>
        <w:t>labour</w:t>
      </w:r>
      <w:proofErr w:type="spellEnd"/>
      <w:r w:rsidRPr="00506F37">
        <w:rPr>
          <w:rFonts w:eastAsia="Cambria"/>
          <w:b/>
          <w:iCs/>
          <w:color w:val="000000" w:themeColor="text1"/>
          <w:u w:val="single"/>
        </w:rPr>
        <w:t>—</w:t>
      </w:r>
      <w:proofErr w:type="spellStart"/>
      <w:r w:rsidRPr="00506F37">
        <w:rPr>
          <w:rFonts w:eastAsia="Cambria"/>
          <w:b/>
          <w:iCs/>
          <w:color w:val="000000" w:themeColor="text1"/>
          <w:u w:val="single"/>
        </w:rPr>
        <w:t>labour</w:t>
      </w:r>
      <w:proofErr w:type="spellEnd"/>
      <w:r w:rsidRPr="00506F37">
        <w:rPr>
          <w:rFonts w:eastAsia="Cambria"/>
          <w:b/>
          <w:iCs/>
          <w:color w:val="000000" w:themeColor="text1"/>
          <w:u w:val="single"/>
        </w:rPr>
        <w:t xml:space="preserve"> that produces immaterial goods</w:t>
      </w:r>
      <w:r w:rsidRPr="00506F37">
        <w:rPr>
          <w:rFonts w:eastAsia="Cambria"/>
          <w:b/>
          <w:iCs/>
          <w:color w:val="000000" w:themeColor="text1"/>
          <w:sz w:val="10"/>
          <w:szCs w:val="10"/>
          <w:u w:val="single"/>
        </w:rPr>
        <w:t>.</w:t>
      </w:r>
      <w:r w:rsidRPr="00506F37">
        <w:rPr>
          <w:rFonts w:eastAsia="Cambria"/>
          <w:color w:val="000000" w:themeColor="text1"/>
          <w:sz w:val="10"/>
          <w:szCs w:val="10"/>
        </w:rPr>
        <w:t xml:space="preserve"> In particular, there are three types of immaterial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1) industrial production that has been </w:t>
      </w:r>
      <w:proofErr w:type="spellStart"/>
      <w:r w:rsidRPr="00506F37">
        <w:rPr>
          <w:rFonts w:eastAsia="Cambria"/>
          <w:color w:val="000000" w:themeColor="text1"/>
          <w:sz w:val="10"/>
          <w:szCs w:val="10"/>
        </w:rPr>
        <w:t>informationalized</w:t>
      </w:r>
      <w:proofErr w:type="spellEnd"/>
      <w:r w:rsidRPr="00506F37">
        <w:rPr>
          <w:rFonts w:eastAsia="Cambria"/>
          <w:color w:val="000000" w:themeColor="text1"/>
          <w:sz w:val="10"/>
          <w:szCs w:val="10"/>
        </w:rPr>
        <w:t xml:space="preserve"> 2)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of analytic and symbolic tasks 3) production and manipulation of affect (which requires actual or virtual human contact and proximity). </w:t>
      </w:r>
      <w:r w:rsidRPr="00506F37">
        <w:rPr>
          <w:rFonts w:eastAsia="Cambria"/>
          <w:color w:val="000000" w:themeColor="text1"/>
          <w:sz w:val="10"/>
          <w:szCs w:val="10"/>
          <w:u w:val="single"/>
        </w:rPr>
        <w:t xml:space="preserve">This third category is the one that most interests both Hardt and myself, for while those with communicative disabilities are generally disadvantaged by the move to an informational economy and immaterial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affective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w:t>
      </w:r>
      <w:r w:rsidRPr="00506F37">
        <w:rPr>
          <w:rFonts w:eastAsia="Cambria"/>
          <w:b/>
          <w:iCs/>
          <w:color w:val="000000" w:themeColor="text1"/>
          <w:sz w:val="10"/>
          <w:szCs w:val="10"/>
          <w:u w:val="single"/>
        </w:rPr>
        <w:t>significantly</w:t>
      </w:r>
      <w:r w:rsidRPr="00506F37">
        <w:rPr>
          <w:rFonts w:eastAsia="Cambria"/>
          <w:color w:val="000000" w:themeColor="text1"/>
          <w:sz w:val="10"/>
          <w:szCs w:val="10"/>
          <w:u w:val="single"/>
        </w:rPr>
        <w:t xml:space="preserve"> reshapes the terrain of disability</w:t>
      </w:r>
      <w:r w:rsidRPr="00506F37">
        <w:rPr>
          <w:rFonts w:eastAsia="Cambria"/>
          <w:color w:val="000000" w:themeColor="text1"/>
          <w:sz w:val="10"/>
          <w:szCs w:val="10"/>
        </w:rPr>
        <w:t xml:space="preserve">. The first two forms </w:t>
      </w:r>
      <w:r w:rsidRPr="00506F37">
        <w:rPr>
          <w:rFonts w:eastAsia="Cambria"/>
          <w:color w:val="000000" w:themeColor="text1"/>
          <w:sz w:val="10"/>
          <w:szCs w:val="10"/>
          <w:u w:val="single"/>
        </w:rPr>
        <w:t xml:space="preserve">of immaterial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are directly concerned with the exchange of information and knowledge</w:t>
      </w:r>
      <w:r w:rsidRPr="00506F37">
        <w:rPr>
          <w:rFonts w:eastAsia="Cambria"/>
          <w:color w:val="000000" w:themeColor="text1"/>
          <w:sz w:val="10"/>
          <w:szCs w:val="10"/>
        </w:rPr>
        <w:t xml:space="preserve">; </w:t>
      </w:r>
      <w:r w:rsidRPr="00506F37">
        <w:rPr>
          <w:rFonts w:eastAsia="Cambria"/>
          <w:color w:val="000000" w:themeColor="text1"/>
          <w:highlight w:val="cyan"/>
          <w:u w:val="single"/>
        </w:rPr>
        <w:t xml:space="preserve">affective </w:t>
      </w:r>
      <w:proofErr w:type="spellStart"/>
      <w:r w:rsidRPr="00506F37">
        <w:rPr>
          <w:rFonts w:eastAsia="Cambria"/>
          <w:color w:val="000000" w:themeColor="text1"/>
          <w:highlight w:val="cyan"/>
          <w:u w:val="single"/>
        </w:rPr>
        <w:t>labour</w:t>
      </w:r>
      <w:proofErr w:type="spellEnd"/>
      <w:r w:rsidRPr="00506F37">
        <w:rPr>
          <w:rFonts w:eastAsia="Cambria"/>
          <w:color w:val="000000" w:themeColor="text1"/>
          <w:highlight w:val="cyan"/>
          <w:u w:val="single"/>
        </w:rPr>
        <w:t xml:space="preserve"> produces</w:t>
      </w:r>
      <w:r w:rsidRPr="00506F37">
        <w:rPr>
          <w:rFonts w:eastAsia="Cambria"/>
          <w:color w:val="000000" w:themeColor="text1"/>
          <w:u w:val="single"/>
        </w:rPr>
        <w:t xml:space="preserve"> affect</w:t>
      </w:r>
      <w:r w:rsidRPr="00506F37">
        <w:rPr>
          <w:rFonts w:eastAsia="Cambria"/>
          <w:color w:val="000000" w:themeColor="text1"/>
        </w:rPr>
        <w:t xml:space="preserve">: </w:t>
      </w:r>
      <w:r w:rsidRPr="00506F37">
        <w:rPr>
          <w:rFonts w:eastAsia="Cambria"/>
          <w:color w:val="000000" w:themeColor="text1"/>
          <w:u w:val="single"/>
        </w:rPr>
        <w:t>“</w:t>
      </w:r>
      <w:r w:rsidRPr="00506F37">
        <w:rPr>
          <w:rFonts w:eastAsia="Cambria"/>
          <w:color w:val="000000" w:themeColor="text1"/>
          <w:highlight w:val="cyan"/>
          <w:u w:val="single"/>
        </w:rPr>
        <w:t>a feeling of ease</w:t>
      </w:r>
      <w:r w:rsidRPr="00506F37">
        <w:rPr>
          <w:rFonts w:eastAsia="Cambria"/>
          <w:color w:val="000000" w:themeColor="text1"/>
          <w:u w:val="single"/>
        </w:rPr>
        <w:t xml:space="preserve">, well-being, satisfaction, excitement, </w:t>
      </w:r>
      <w:r w:rsidRPr="00506F37">
        <w:rPr>
          <w:rFonts w:eastAsia="Cambria"/>
          <w:color w:val="000000" w:themeColor="text1"/>
          <w:highlight w:val="cyan"/>
          <w:u w:val="single"/>
        </w:rPr>
        <w:t>passion</w:t>
      </w:r>
      <w:r w:rsidRPr="00506F37">
        <w:rPr>
          <w:rFonts w:eastAsia="Cambria"/>
          <w:color w:val="000000" w:themeColor="text1"/>
          <w:u w:val="single"/>
        </w:rPr>
        <w:t xml:space="preserve">—even a sense of connectedness or </w:t>
      </w:r>
      <w:r w:rsidRPr="00506F37">
        <w:rPr>
          <w:rFonts w:eastAsia="Cambria"/>
          <w:color w:val="000000" w:themeColor="text1"/>
          <w:highlight w:val="cyan"/>
          <w:u w:val="single"/>
        </w:rPr>
        <w:t>community</w:t>
      </w:r>
      <w:r w:rsidRPr="00506F37">
        <w:rPr>
          <w:rFonts w:eastAsia="Cambria"/>
          <w:color w:val="000000" w:themeColor="text1"/>
          <w:u w:val="single"/>
        </w:rPr>
        <w:t>”</w:t>
      </w:r>
      <w:r w:rsidRPr="00506F37">
        <w:rPr>
          <w:rFonts w:eastAsia="Cambria"/>
          <w:color w:val="000000" w:themeColor="text1"/>
        </w:rPr>
        <w:t xml:space="preserve"> </w:t>
      </w:r>
      <w:r w:rsidRPr="00506F37">
        <w:rPr>
          <w:rFonts w:eastAsia="Cambria"/>
          <w:color w:val="000000" w:themeColor="text1"/>
          <w:sz w:val="10"/>
          <w:szCs w:val="10"/>
        </w:rPr>
        <w:t xml:space="preserve">(96). In the most obvious sense, </w:t>
      </w:r>
      <w:r w:rsidRPr="00506F37">
        <w:rPr>
          <w:rFonts w:eastAsia="Cambria"/>
          <w:color w:val="000000" w:themeColor="text1"/>
          <w:sz w:val="10"/>
          <w:szCs w:val="10"/>
          <w:u w:val="single"/>
        </w:rPr>
        <w:t xml:space="preserve">affective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describes the service industry</w:t>
      </w:r>
      <w:r w:rsidRPr="00506F37">
        <w:rPr>
          <w:rFonts w:eastAsia="Cambria"/>
          <w:color w:val="000000" w:themeColor="text1"/>
          <w:sz w:val="10"/>
          <w:szCs w:val="10"/>
        </w:rPr>
        <w:t xml:space="preserve">—Disneyland is in the business of selling a particular experience—but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has also reconstituted the socio-economic terrain such that material goods are not sold anymore; that is, Starbucks does not sell coffee, but Zen, wholeness, and friendship while Mazda sells not cars but a lifestyle of freedom and adventure.</w:t>
      </w:r>
      <w:r w:rsidRPr="00506F37">
        <w:rPr>
          <w:rFonts w:eastAsia="Cambria"/>
          <w:color w:val="000000" w:themeColor="text1"/>
        </w:rPr>
        <w:t xml:space="preserve"> </w:t>
      </w:r>
      <w:r w:rsidRPr="00506F37">
        <w:rPr>
          <w:rFonts w:eastAsia="Cambria"/>
          <w:b/>
          <w:iCs/>
          <w:color w:val="000000" w:themeColor="text1"/>
          <w:highlight w:val="cyan"/>
          <w:u w:val="single"/>
        </w:rPr>
        <w:t xml:space="preserve">The creation </w:t>
      </w:r>
      <w:r w:rsidRPr="00506F37">
        <w:rPr>
          <w:rFonts w:eastAsia="Cambria"/>
          <w:b/>
          <w:iCs/>
          <w:color w:val="000000" w:themeColor="text1"/>
          <w:u w:val="single"/>
        </w:rPr>
        <w:t xml:space="preserve">and manipulation </w:t>
      </w:r>
      <w:r w:rsidRPr="00506F37">
        <w:rPr>
          <w:rFonts w:eastAsia="Cambria"/>
          <w:b/>
          <w:iCs/>
          <w:color w:val="000000" w:themeColor="text1"/>
          <w:highlight w:val="cyan"/>
          <w:u w:val="single"/>
        </w:rPr>
        <w:t>of affect is central</w:t>
      </w:r>
      <w:r w:rsidRPr="00506F37">
        <w:rPr>
          <w:rFonts w:eastAsia="Cambria"/>
          <w:color w:val="000000" w:themeColor="text1"/>
          <w:highlight w:val="cyan"/>
          <w:u w:val="single"/>
        </w:rPr>
        <w:t xml:space="preserve">. Affective </w:t>
      </w:r>
      <w:proofErr w:type="spellStart"/>
      <w:r w:rsidRPr="00506F37">
        <w:rPr>
          <w:rFonts w:eastAsia="Cambria"/>
          <w:color w:val="000000" w:themeColor="text1"/>
          <w:highlight w:val="cyan"/>
          <w:u w:val="single"/>
        </w:rPr>
        <w:t>labour</w:t>
      </w:r>
      <w:proofErr w:type="spellEnd"/>
      <w:r w:rsidRPr="00506F37">
        <w:rPr>
          <w:rFonts w:eastAsia="Cambria"/>
          <w:color w:val="000000" w:themeColor="text1"/>
          <w:highlight w:val="cyan"/>
          <w:u w:val="single"/>
        </w:rPr>
        <w:t xml:space="preserve"> collides economy and culture, insofar as “production has become communicative, affective, de-instrumentalized, and ‘elevated’ to the level of human relations</w:t>
      </w:r>
      <w:r w:rsidRPr="00506F37">
        <w:rPr>
          <w:rFonts w:eastAsia="Cambria"/>
          <w:color w:val="000000" w:themeColor="text1"/>
          <w:sz w:val="10"/>
          <w:szCs w:val="10"/>
        </w:rPr>
        <w:t xml:space="preserve">” (96). </w:t>
      </w:r>
      <w:r w:rsidRPr="00506F37">
        <w:rPr>
          <w:rFonts w:eastAsia="Cambria"/>
          <w:color w:val="000000" w:themeColor="text1"/>
          <w:sz w:val="10"/>
          <w:szCs w:val="10"/>
          <w:u w:val="single"/>
        </w:rPr>
        <w:t>Through</w:t>
      </w:r>
      <w:r w:rsidRPr="00506F37">
        <w:rPr>
          <w:rFonts w:eastAsia="Cambria"/>
          <w:color w:val="000000" w:themeColor="text1"/>
          <w:sz w:val="10"/>
          <w:szCs w:val="10"/>
        </w:rPr>
        <w:t xml:space="preserve"> </w:t>
      </w:r>
      <w:r w:rsidRPr="00506F37">
        <w:rPr>
          <w:rFonts w:eastAsia="Cambria"/>
          <w:color w:val="000000" w:themeColor="text1"/>
          <w:sz w:val="10"/>
          <w:szCs w:val="10"/>
          <w:u w:val="single"/>
        </w:rPr>
        <w:t xml:space="preserve">affective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the human is constituted as a node of informational conductivity in relation to systems of communication between the production and consumption of commodities.</w:t>
      </w:r>
      <w:r w:rsidRPr="00506F37">
        <w:rPr>
          <w:rFonts w:eastAsia="Cambria"/>
          <w:color w:val="000000" w:themeColor="text1"/>
          <w:sz w:val="10"/>
          <w:szCs w:val="10"/>
        </w:rPr>
        <w:t xml:space="preserve"> Since communication is that which holds the fluid socio-economic structure of post-modernization together, </w:t>
      </w:r>
      <w:r w:rsidRPr="00506F37">
        <w:rPr>
          <w:rFonts w:eastAsia="Cambria"/>
          <w:color w:val="000000" w:themeColor="text1"/>
          <w:sz w:val="10"/>
          <w:szCs w:val="10"/>
          <w:u w:val="single"/>
        </w:rPr>
        <w:t>informational conductivity becomes key to competing</w:t>
      </w:r>
      <w:r w:rsidRPr="00506F37">
        <w:rPr>
          <w:rFonts w:eastAsia="Cambria"/>
          <w:color w:val="000000" w:themeColor="text1"/>
          <w:sz w:val="10"/>
          <w:szCs w:val="10"/>
        </w:rPr>
        <w:t xml:space="preserve"> and surviving. Existing as informational nodes,</w:t>
      </w:r>
      <w:r w:rsidRPr="00506F37">
        <w:rPr>
          <w:rFonts w:eastAsia="Cambria"/>
          <w:color w:val="000000" w:themeColor="text1"/>
        </w:rPr>
        <w:t xml:space="preserve"> </w:t>
      </w:r>
      <w:r w:rsidRPr="00506F37">
        <w:rPr>
          <w:rFonts w:eastAsia="Cambria"/>
          <w:b/>
          <w:iCs/>
          <w:color w:val="000000" w:themeColor="text1"/>
          <w:highlight w:val="cyan"/>
          <w:u w:val="single"/>
        </w:rPr>
        <w:t>those with communicative disabilities distort and put stress on the mechanisms of production and are therefore disadvantaged in highly competitive markets</w:t>
      </w:r>
      <w:r w:rsidRPr="00506F37">
        <w:rPr>
          <w:rFonts w:eastAsia="Cambria"/>
          <w:color w:val="000000" w:themeColor="text1"/>
        </w:rPr>
        <w:t xml:space="preserve"> that exploit human </w:t>
      </w:r>
      <w:r w:rsidRPr="00506F37">
        <w:rPr>
          <w:rFonts w:eastAsia="Cambria"/>
          <w:color w:val="000000" w:themeColor="text1"/>
          <w:sz w:val="10"/>
          <w:szCs w:val="10"/>
        </w:rPr>
        <w:t xml:space="preserve">capital. Yet labor is not only produced communicatively, but reciprocally produces informationally structured subjectivities. While Hardt does not here make this connection,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dissolves the informationally closed body-as-organism/body-as-machine constituted by industrialism and ushers in the informationally open posthuman. Through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communicative disability thus threatens posthuman subjectivity by being unmalleable and impermeable to information flow. </w:t>
      </w:r>
      <w:r w:rsidRPr="00506F37">
        <w:rPr>
          <w:rFonts w:eastAsia="Cambria"/>
          <w:color w:val="000000" w:themeColor="text1"/>
          <w:highlight w:val="cyan"/>
          <w:u w:val="single"/>
        </w:rPr>
        <w:t>Those who are disabled communicatively are</w:t>
      </w:r>
      <w:r w:rsidRPr="00506F37">
        <w:rPr>
          <w:rFonts w:eastAsia="Cambria"/>
          <w:color w:val="000000" w:themeColor="text1"/>
          <w:u w:val="single"/>
        </w:rPr>
        <w:t xml:space="preserve"> further </w:t>
      </w:r>
      <w:r w:rsidRPr="00506F37">
        <w:rPr>
          <w:rFonts w:eastAsia="Cambria"/>
          <w:color w:val="000000" w:themeColor="text1"/>
          <w:highlight w:val="cyan"/>
          <w:u w:val="single"/>
        </w:rPr>
        <w:t>marginalized</w:t>
      </w:r>
      <w:r w:rsidRPr="00506F37">
        <w:rPr>
          <w:rFonts w:eastAsia="Cambria"/>
          <w:color w:val="000000" w:themeColor="text1"/>
          <w:u w:val="single"/>
        </w:rPr>
        <w:t xml:space="preserve"> insofar as </w:t>
      </w:r>
      <w:r w:rsidRPr="00506F37">
        <w:rPr>
          <w:rFonts w:eastAsia="Cambria"/>
          <w:color w:val="000000" w:themeColor="text1"/>
          <w:highlight w:val="cyan"/>
          <w:u w:val="single"/>
        </w:rPr>
        <w:t xml:space="preserve">affective </w:t>
      </w:r>
      <w:proofErr w:type="spellStart"/>
      <w:r w:rsidRPr="00506F37">
        <w:rPr>
          <w:rFonts w:eastAsia="Cambria"/>
          <w:color w:val="000000" w:themeColor="text1"/>
          <w:highlight w:val="cyan"/>
          <w:u w:val="single"/>
        </w:rPr>
        <w:t>labour</w:t>
      </w:r>
      <w:proofErr w:type="spellEnd"/>
      <w:r w:rsidRPr="00506F37">
        <w:rPr>
          <w:rFonts w:eastAsia="Cambria"/>
          <w:color w:val="000000" w:themeColor="text1"/>
          <w:highlight w:val="cyan"/>
          <w:u w:val="single"/>
        </w:rPr>
        <w:t xml:space="preserve"> </w:t>
      </w:r>
      <w:r w:rsidRPr="00506F37">
        <w:rPr>
          <w:rFonts w:eastAsia="Cambria"/>
          <w:color w:val="000000" w:themeColor="text1"/>
          <w:u w:val="single"/>
        </w:rPr>
        <w:t xml:space="preserve">is particularly </w:t>
      </w:r>
      <w:r w:rsidRPr="00506F37">
        <w:rPr>
          <w:rFonts w:eastAsia="Cambria"/>
          <w:color w:val="000000" w:themeColor="text1"/>
          <w:highlight w:val="cyan"/>
          <w:u w:val="single"/>
        </w:rPr>
        <w:t>concerned with producing marketable affects</w:t>
      </w:r>
      <w:r w:rsidRPr="00506F37">
        <w:rPr>
          <w:rFonts w:eastAsia="Cambria"/>
          <w:color w:val="000000" w:themeColor="text1"/>
          <w:sz w:val="10"/>
          <w:szCs w:val="10"/>
          <w:u w:val="single"/>
        </w:rPr>
        <w:t>. This has led to the aestheticization of socio-economic space. The common fear, anxiety, and discomfort experienced in the presence of disability—the disruption of the perceptual field—is now internal to the production of capital</w:t>
      </w:r>
      <w:r w:rsidRPr="00506F37">
        <w:rPr>
          <w:rFonts w:eastAsia="Cambria"/>
          <w:color w:val="000000" w:themeColor="text1"/>
          <w:sz w:val="10"/>
          <w:szCs w:val="10"/>
        </w:rPr>
        <w:t xml:space="preserve">. The marketable product of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depends upon aesthetically normalized human contact, communication, and projection of ability and the self</w:t>
      </w:r>
      <w:r w:rsidRPr="00506F37">
        <w:rPr>
          <w:rFonts w:eastAsia="Cambria"/>
          <w:color w:val="000000" w:themeColor="text1"/>
          <w:sz w:val="10"/>
          <w:szCs w:val="10"/>
          <w:u w:val="single"/>
        </w:rPr>
        <w:t>.</w:t>
      </w:r>
      <w:r w:rsidRPr="00506F37">
        <w:rPr>
          <w:rFonts w:eastAsia="Cambria"/>
          <w:color w:val="000000" w:themeColor="text1"/>
          <w:u w:val="single"/>
        </w:rPr>
        <w:t xml:space="preserve"> </w:t>
      </w:r>
      <w:r w:rsidRPr="00506F37">
        <w:rPr>
          <w:rFonts w:eastAsia="Cambria"/>
          <w:color w:val="000000" w:themeColor="text1"/>
          <w:highlight w:val="cyan"/>
          <w:u w:val="single"/>
        </w:rPr>
        <w:t>The drive to advertise ourselves</w:t>
      </w:r>
      <w:r w:rsidRPr="00506F37">
        <w:rPr>
          <w:rFonts w:eastAsia="Cambria"/>
          <w:color w:val="000000" w:themeColor="text1"/>
          <w:u w:val="single"/>
        </w:rPr>
        <w:t xml:space="preserve"> troubles the borders of ‘disability’ and </w:t>
      </w:r>
      <w:r w:rsidRPr="00506F37">
        <w:rPr>
          <w:rFonts w:eastAsia="Cambria"/>
          <w:color w:val="000000" w:themeColor="text1"/>
          <w:highlight w:val="cyan"/>
          <w:u w:val="single"/>
        </w:rPr>
        <w:t>oppresses those who</w:t>
      </w:r>
      <w:r w:rsidRPr="00506F37">
        <w:rPr>
          <w:rFonts w:eastAsia="Cambria"/>
          <w:color w:val="000000" w:themeColor="text1"/>
          <w:u w:val="single"/>
        </w:rPr>
        <w:t xml:space="preserve">, for example, </w:t>
      </w:r>
      <w:r w:rsidRPr="00506F37">
        <w:rPr>
          <w:rFonts w:eastAsia="Cambria"/>
          <w:color w:val="000000" w:themeColor="text1"/>
          <w:highlight w:val="cyan"/>
          <w:u w:val="single"/>
        </w:rPr>
        <w:t>stutter</w:t>
      </w:r>
      <w:r w:rsidRPr="00506F37">
        <w:rPr>
          <w:rFonts w:eastAsia="Cambria"/>
          <w:color w:val="000000" w:themeColor="text1"/>
        </w:rPr>
        <w:t xml:space="preserve">, </w:t>
      </w:r>
      <w:r w:rsidRPr="00506F37">
        <w:rPr>
          <w:rFonts w:eastAsia="Cambria"/>
          <w:color w:val="000000" w:themeColor="text1"/>
          <w:u w:val="single"/>
        </w:rPr>
        <w:t>far beyond what was experienced in industrialized capitalism</w:t>
      </w:r>
      <w:r w:rsidRPr="00506F37">
        <w:rPr>
          <w:rFonts w:eastAsia="Cambria"/>
          <w:color w:val="000000" w:themeColor="text1"/>
          <w:sz w:val="10"/>
          <w:szCs w:val="10"/>
        </w:rPr>
        <w:t xml:space="preserve">. In this way, neoliberal ableism and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stretch the conception of a normalized body to often unlivable proportions. It is of course true that the stigmatization and </w:t>
      </w:r>
      <w:proofErr w:type="spellStart"/>
      <w:r w:rsidRPr="00506F37">
        <w:rPr>
          <w:rFonts w:eastAsia="Cambria"/>
          <w:color w:val="000000" w:themeColor="text1"/>
          <w:sz w:val="10"/>
          <w:szCs w:val="10"/>
        </w:rPr>
        <w:t>enfreakment</w:t>
      </w:r>
      <w:proofErr w:type="spellEnd"/>
      <w:r w:rsidRPr="00506F37">
        <w:rPr>
          <w:rFonts w:eastAsia="Cambria"/>
          <w:color w:val="000000" w:themeColor="text1"/>
          <w:sz w:val="10"/>
          <w:szCs w:val="10"/>
        </w:rPr>
        <w:t xml:space="preserve"> of the disabled body was economically marginalizing within industrial capitalism (and before), however, the turn to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collapses any previously existing space between </w:t>
      </w:r>
      <w:proofErr w:type="spellStart"/>
      <w:r w:rsidRPr="00506F37">
        <w:rPr>
          <w:rFonts w:eastAsia="Cambria"/>
          <w:color w:val="000000" w:themeColor="text1"/>
          <w:sz w:val="10"/>
          <w:szCs w:val="10"/>
        </w:rPr>
        <w:t>asethetics</w:t>
      </w:r>
      <w:proofErr w:type="spellEnd"/>
      <w:r w:rsidRPr="00506F37">
        <w:rPr>
          <w:rFonts w:eastAsia="Cambria"/>
          <w:color w:val="000000" w:themeColor="text1"/>
          <w:sz w:val="10"/>
          <w:szCs w:val="10"/>
        </w:rPr>
        <w:t xml:space="preserve"> and economics. Consider this response of one forthright interviewer to Marty </w:t>
      </w:r>
      <w:proofErr w:type="spellStart"/>
      <w:r w:rsidRPr="00506F37">
        <w:rPr>
          <w:rFonts w:eastAsia="Cambria"/>
          <w:color w:val="000000" w:themeColor="text1"/>
          <w:sz w:val="10"/>
          <w:szCs w:val="10"/>
        </w:rPr>
        <w:t>Jezer</w:t>
      </w:r>
      <w:proofErr w:type="spellEnd"/>
      <w:r w:rsidRPr="00506F37">
        <w:rPr>
          <w:rFonts w:eastAsia="Cambria"/>
          <w:color w:val="000000" w:themeColor="text1"/>
          <w:sz w:val="10"/>
          <w:szCs w:val="10"/>
        </w:rPr>
        <w:t>, a stutterer: “I’m going to be frank. You’ve got all the qualifications to be a good copywriter. But in advertising it is image that counts. Executives aren’t as impressed by talent and creativity as they are by a person’s ability to fit in . . . Take care of your speech and come back</w:t>
      </w:r>
      <w:r w:rsidRPr="00506F37">
        <w:rPr>
          <w:rFonts w:eastAsia="Cambria"/>
          <w:color w:val="000000" w:themeColor="text1"/>
          <w:sz w:val="10"/>
          <w:szCs w:val="10"/>
          <w:u w:val="single"/>
        </w:rPr>
        <w:t>. You’ll never get a job in advertising until you learn to talk</w:t>
      </w:r>
      <w:r w:rsidRPr="00506F37">
        <w:rPr>
          <w:rFonts w:eastAsia="Cambria"/>
          <w:color w:val="000000" w:themeColor="text1"/>
          <w:sz w:val="10"/>
          <w:szCs w:val="10"/>
        </w:rPr>
        <w:t xml:space="preserve">.” </w:t>
      </w:r>
      <w:proofErr w:type="spellStart"/>
      <w:r w:rsidRPr="00506F37">
        <w:rPr>
          <w:rFonts w:eastAsia="Cambria"/>
          <w:color w:val="000000" w:themeColor="text1"/>
          <w:sz w:val="10"/>
          <w:szCs w:val="10"/>
        </w:rPr>
        <w:t>Jezer’s</w:t>
      </w:r>
      <w:proofErr w:type="spellEnd"/>
      <w:r w:rsidRPr="00506F37">
        <w:rPr>
          <w:rFonts w:eastAsia="Cambria"/>
          <w:color w:val="000000" w:themeColor="text1"/>
          <w:sz w:val="10"/>
          <w:szCs w:val="10"/>
        </w:rPr>
        <w:t xml:space="preserve"> marginalization is twofold: in the first place, he is marginalized by disrupting information flow since according to post-modernization, the entirety of journalism is structured by </w:t>
      </w:r>
      <w:proofErr w:type="spellStart"/>
      <w:r w:rsidRPr="00506F37">
        <w:rPr>
          <w:rFonts w:eastAsia="Cambria"/>
          <w:color w:val="000000" w:themeColor="text1"/>
          <w:sz w:val="10"/>
          <w:szCs w:val="10"/>
        </w:rPr>
        <w:t>informationalization</w:t>
      </w:r>
      <w:proofErr w:type="spellEnd"/>
      <w:r w:rsidRPr="00506F37">
        <w:rPr>
          <w:rFonts w:eastAsia="Cambria"/>
          <w:color w:val="000000" w:themeColor="text1"/>
          <w:sz w:val="10"/>
          <w:szCs w:val="10"/>
        </w:rPr>
        <w:t>. Yet secondly,</w:t>
      </w:r>
      <w:r w:rsidRPr="00506F37">
        <w:rPr>
          <w:rFonts w:eastAsia="Cambria"/>
          <w:color w:val="000000" w:themeColor="text1"/>
        </w:rPr>
        <w:t xml:space="preserve"> </w:t>
      </w:r>
      <w:r w:rsidRPr="00506F37">
        <w:rPr>
          <w:rFonts w:eastAsia="Cambria"/>
          <w:b/>
          <w:iCs/>
          <w:color w:val="000000" w:themeColor="text1"/>
          <w:highlight w:val="cyan"/>
          <w:u w:val="single"/>
        </w:rPr>
        <w:t>the drive to perform competencies in a normalized fashion runs roughshod over bodies affectively abnormal</w:t>
      </w:r>
      <w:r w:rsidRPr="00506F37">
        <w:rPr>
          <w:rFonts w:eastAsia="Cambria"/>
          <w:color w:val="000000" w:themeColor="text1"/>
          <w:sz w:val="10"/>
          <w:szCs w:val="10"/>
        </w:rPr>
        <w:t xml:space="preserve">. </w:t>
      </w:r>
      <w:proofErr w:type="spellStart"/>
      <w:r w:rsidRPr="00506F37">
        <w:rPr>
          <w:rFonts w:eastAsia="Cambria"/>
          <w:color w:val="000000" w:themeColor="text1"/>
          <w:sz w:val="10"/>
          <w:szCs w:val="10"/>
        </w:rPr>
        <w:t>Jezer’s</w:t>
      </w:r>
      <w:proofErr w:type="spellEnd"/>
      <w:r w:rsidRPr="00506F37">
        <w:rPr>
          <w:rFonts w:eastAsia="Cambria"/>
          <w:color w:val="000000" w:themeColor="text1"/>
          <w:sz w:val="10"/>
          <w:szCs w:val="10"/>
        </w:rPr>
        <w:t xml:space="preserve"> </w:t>
      </w:r>
      <w:proofErr w:type="spellStart"/>
      <w:r w:rsidRPr="00506F37">
        <w:rPr>
          <w:rFonts w:eastAsia="Cambria"/>
          <w:color w:val="000000" w:themeColor="text1"/>
          <w:sz w:val="10"/>
          <w:szCs w:val="10"/>
        </w:rPr>
        <w:t>marginization</w:t>
      </w:r>
      <w:proofErr w:type="spellEnd"/>
      <w:r w:rsidRPr="00506F37">
        <w:rPr>
          <w:rFonts w:eastAsia="Cambria"/>
          <w:color w:val="000000" w:themeColor="text1"/>
          <w:sz w:val="10"/>
          <w:szCs w:val="10"/>
        </w:rPr>
        <w:t xml:space="preserve"> is </w:t>
      </w:r>
      <w:proofErr w:type="spellStart"/>
      <w:r w:rsidRPr="00506F37">
        <w:rPr>
          <w:rFonts w:eastAsia="Cambria"/>
          <w:color w:val="000000" w:themeColor="text1"/>
          <w:sz w:val="10"/>
          <w:szCs w:val="10"/>
        </w:rPr>
        <w:t>inseperable</w:t>
      </w:r>
      <w:proofErr w:type="spellEnd"/>
      <w:r w:rsidRPr="00506F37">
        <w:rPr>
          <w:rFonts w:eastAsia="Cambria"/>
          <w:color w:val="000000" w:themeColor="text1"/>
          <w:sz w:val="10"/>
          <w:szCs w:val="10"/>
        </w:rPr>
        <w:t xml:space="preserve"> from the </w:t>
      </w:r>
      <w:proofErr w:type="spellStart"/>
      <w:r w:rsidRPr="00506F37">
        <w:rPr>
          <w:rFonts w:eastAsia="Cambria"/>
          <w:color w:val="000000" w:themeColor="text1"/>
          <w:sz w:val="10"/>
          <w:szCs w:val="10"/>
        </w:rPr>
        <w:t>asethetics</w:t>
      </w:r>
      <w:proofErr w:type="spellEnd"/>
      <w:r w:rsidRPr="00506F37">
        <w:rPr>
          <w:rFonts w:eastAsia="Cambria"/>
          <w:color w:val="000000" w:themeColor="text1"/>
          <w:sz w:val="10"/>
          <w:szCs w:val="10"/>
        </w:rPr>
        <w:t xml:space="preserve"> of human interaction and the production of marketable affect. </w:t>
      </w:r>
      <w:r w:rsidRPr="00506F37">
        <w:rPr>
          <w:rFonts w:eastAsia="Cambria"/>
          <w:b/>
          <w:iCs/>
          <w:color w:val="000000" w:themeColor="text1"/>
          <w:u w:val="single"/>
        </w:rPr>
        <w:t xml:space="preserve">While people with explicit communicative disabilities are the most obvious examples of those sidelined within an informational economy, </w:t>
      </w:r>
      <w:r w:rsidRPr="00506F37">
        <w:rPr>
          <w:rFonts w:eastAsia="Cambria"/>
          <w:b/>
          <w:iCs/>
          <w:color w:val="000000" w:themeColor="text1"/>
          <w:highlight w:val="cyan"/>
          <w:u w:val="single"/>
        </w:rPr>
        <w:t xml:space="preserve">all disabilities are reconfigured by neoliberalism and affective </w:t>
      </w:r>
      <w:proofErr w:type="spellStart"/>
      <w:r w:rsidRPr="00506F37">
        <w:rPr>
          <w:rFonts w:eastAsia="Cambria"/>
          <w:b/>
          <w:iCs/>
          <w:color w:val="000000" w:themeColor="text1"/>
          <w:highlight w:val="cyan"/>
          <w:u w:val="single"/>
        </w:rPr>
        <w:t>labour</w:t>
      </w:r>
      <w:proofErr w:type="spellEnd"/>
      <w:r w:rsidRPr="00506F37">
        <w:rPr>
          <w:rFonts w:eastAsia="Cambria"/>
          <w:b/>
          <w:iCs/>
          <w:color w:val="000000" w:themeColor="text1"/>
          <w:sz w:val="10"/>
          <w:szCs w:val="10"/>
          <w:u w:val="single"/>
        </w:rPr>
        <w:t>.</w:t>
      </w:r>
      <w:r w:rsidRPr="00506F37">
        <w:rPr>
          <w:rFonts w:eastAsia="Cambria"/>
          <w:color w:val="000000" w:themeColor="text1"/>
          <w:sz w:val="10"/>
          <w:szCs w:val="10"/>
        </w:rPr>
        <w:t xml:space="preserve"> Through the logic of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all disabilities, like all 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59BC3B2E" w14:textId="77777777" w:rsidR="00164066" w:rsidRPr="00B60288" w:rsidRDefault="00164066" w:rsidP="00164066">
      <w:pPr>
        <w:pStyle w:val="Heading4"/>
        <w:spacing w:before="0" w:after="80" w:line="276" w:lineRule="auto"/>
        <w:rPr>
          <w:rFonts w:cs="Calibri"/>
          <w:color w:val="000000" w:themeColor="text1"/>
          <w:highlight w:val="green"/>
        </w:rPr>
      </w:pPr>
      <w:r w:rsidRPr="006948C8">
        <w:rPr>
          <w:rFonts w:cs="Calibri"/>
          <w:color w:val="000000" w:themeColor="text1"/>
        </w:rPr>
        <w:t xml:space="preserve">The 1AC is a </w:t>
      </w:r>
      <w:r w:rsidRPr="006948C8">
        <w:rPr>
          <w:rFonts w:cs="Calibri"/>
          <w:i/>
          <w:color w:val="000000" w:themeColor="text1"/>
          <w:u w:val="single"/>
        </w:rPr>
        <w:t xml:space="preserve">fantasy </w:t>
      </w:r>
      <w:r w:rsidRPr="006948C8">
        <w:rPr>
          <w:rFonts w:cs="Calibri"/>
          <w:color w:val="000000" w:themeColor="text1"/>
        </w:rPr>
        <w:t xml:space="preserve">of the medical model – the idea that solvency or ‘good </w:t>
      </w:r>
      <w:proofErr w:type="gramStart"/>
      <w:r w:rsidRPr="006948C8">
        <w:rPr>
          <w:rFonts w:cs="Calibri"/>
          <w:color w:val="000000" w:themeColor="text1"/>
        </w:rPr>
        <w:t>things’</w:t>
      </w:r>
      <w:proofErr w:type="gramEnd"/>
      <w:r w:rsidRPr="006948C8">
        <w:rPr>
          <w:rFonts w:cs="Calibri"/>
          <w:color w:val="000000" w:themeColor="text1"/>
        </w:rPr>
        <w:t xml:space="preserve"> or emancipation can come from Academia or supporting the 1AC is an illusion that the medical model has created – their attempt at liberation actively pathologize disability by overshadowing the physical barrier that is required to come into the space in the first </w:t>
      </w:r>
      <w:proofErr w:type="spellStart"/>
      <w:r w:rsidRPr="006948C8">
        <w:rPr>
          <w:rFonts w:cs="Calibri"/>
          <w:color w:val="000000" w:themeColor="text1"/>
        </w:rPr>
        <w:t>plance</w:t>
      </w:r>
      <w:proofErr w:type="spellEnd"/>
      <w:r w:rsidRPr="006948C8">
        <w:rPr>
          <w:rFonts w:cs="Calibri"/>
          <w:color w:val="000000" w:themeColor="text1"/>
        </w:rPr>
        <w:t xml:space="preserve"> and the barriers that continue to exist in that space. </w:t>
      </w:r>
    </w:p>
    <w:p w14:paraId="2537417C" w14:textId="77777777" w:rsidR="00164066" w:rsidRPr="006948C8" w:rsidRDefault="00164066" w:rsidP="00164066">
      <w:pPr>
        <w:spacing w:after="80" w:line="276" w:lineRule="auto"/>
        <w:rPr>
          <w:b/>
          <w:bCs/>
          <w:color w:val="000000" w:themeColor="text1"/>
          <w:sz w:val="26"/>
          <w:u w:val="single"/>
        </w:rPr>
      </w:pPr>
      <w:proofErr w:type="spellStart"/>
      <w:r w:rsidRPr="006948C8">
        <w:rPr>
          <w:rStyle w:val="Style13ptBold"/>
          <w:color w:val="000000" w:themeColor="text1"/>
        </w:rPr>
        <w:t>Siebers</w:t>
      </w:r>
      <w:proofErr w:type="spellEnd"/>
      <w:r w:rsidRPr="006948C8">
        <w:rPr>
          <w:rStyle w:val="Style13ptBold"/>
          <w:color w:val="000000" w:themeColor="text1"/>
        </w:rPr>
        <w:t xml:space="preserve"> 06 </w:t>
      </w:r>
      <w:r w:rsidRPr="006948C8">
        <w:rPr>
          <w:bCs/>
          <w:color w:val="000000" w:themeColor="text1"/>
          <w:sz w:val="16"/>
        </w:rPr>
        <w:t>(Tobin, Prof of Literary and Cultural Criticism at the U of Michigan, “Disability Studies and the Future of Identity Politics”) DR 16</w:t>
      </w:r>
    </w:p>
    <w:p w14:paraId="53D7E97E" w14:textId="77777777" w:rsidR="00164066" w:rsidRPr="00F659E3" w:rsidRDefault="00164066" w:rsidP="00164066">
      <w:pPr>
        <w:spacing w:after="80" w:line="276" w:lineRule="auto"/>
        <w:rPr>
          <w:color w:val="000000" w:themeColor="text1"/>
          <w:sz w:val="14"/>
        </w:rPr>
      </w:pPr>
      <w:r w:rsidRPr="00B60288">
        <w:rPr>
          <w:b/>
          <w:color w:val="000000" w:themeColor="text1"/>
          <w:highlight w:val="green"/>
          <w:u w:val="single"/>
        </w:rPr>
        <w:t>The attack on identity by social constructionists is designed to liberate individuals constrained by</w:t>
      </w:r>
      <w:r w:rsidRPr="006948C8">
        <w:rPr>
          <w:b/>
          <w:color w:val="000000" w:themeColor="text1"/>
          <w:u w:val="single"/>
        </w:rPr>
        <w:t xml:space="preserve"> unjust stereotypes and </w:t>
      </w:r>
      <w:r w:rsidRPr="00B60288">
        <w:rPr>
          <w:b/>
          <w:color w:val="000000" w:themeColor="text1"/>
          <w:highlight w:val="green"/>
          <w:u w:val="single"/>
        </w:rPr>
        <w:t>social prejudices.</w:t>
      </w:r>
      <w:r w:rsidRPr="006948C8">
        <w:rPr>
          <w:b/>
          <w:color w:val="000000" w:themeColor="text1"/>
          <w:u w:val="single"/>
        </w:rPr>
        <w:t xml:space="preserve"> The example of disability in particular reveals with great vividness the unjust stereotypes imposed on identity by cultural norms and languages as well as the violence exercised by them.</w:t>
      </w:r>
      <w:r w:rsidRPr="006948C8">
        <w:rPr>
          <w:color w:val="000000" w:themeColor="text1"/>
          <w:sz w:val="14"/>
        </w:rPr>
        <w:t xml:space="preserve"> It also provides compelling evidence for the veracity of the social model</w:t>
      </w:r>
      <w:r w:rsidRPr="006948C8">
        <w:rPr>
          <w:b/>
          <w:color w:val="000000" w:themeColor="text1"/>
          <w:u w:val="single"/>
        </w:rPr>
        <w:t>. Deafness was not, for instance, a disability on Martha’s Vineyard for most of the eighteenth century because 1 in 25 residents was deaf and everyone in the community knew how to sign</w:t>
      </w:r>
      <w:r w:rsidRPr="006948C8">
        <w:rPr>
          <w:color w:val="000000" w:themeColor="text1"/>
          <w:sz w:val="14"/>
        </w:rPr>
        <w:t xml:space="preserve">. Deaf villagers had the same occupations and incomes as people who could hear.3 This example shows to what extent </w:t>
      </w:r>
      <w:r w:rsidRPr="006948C8">
        <w:rPr>
          <w:b/>
          <w:color w:val="000000" w:themeColor="text1"/>
          <w:u w:val="single"/>
        </w:rPr>
        <w:t>disability is socially produced.</w:t>
      </w:r>
      <w:r w:rsidRPr="006948C8">
        <w:rPr>
          <w:color w:val="000000" w:themeColor="text1"/>
          <w:sz w:val="14"/>
        </w:rPr>
        <w:t xml:space="preserve"> In fact, </w:t>
      </w:r>
      <w:r w:rsidRPr="00B60288">
        <w:rPr>
          <w:b/>
          <w:color w:val="000000" w:themeColor="text1"/>
          <w:highlight w:val="green"/>
          <w:u w:val="single"/>
        </w:rPr>
        <w:t>it</w:t>
      </w:r>
      <w:r w:rsidRPr="006948C8">
        <w:rPr>
          <w:b/>
          <w:color w:val="000000" w:themeColor="text1"/>
          <w:u w:val="single"/>
        </w:rPr>
        <w:t xml:space="preserve"> </w:t>
      </w:r>
      <w:r w:rsidRPr="00B60288">
        <w:rPr>
          <w:b/>
          <w:color w:val="000000" w:themeColor="text1"/>
          <w:highlight w:val="green"/>
          <w:u w:val="single"/>
        </w:rPr>
        <w:t xml:space="preserve">is tempting to see disability </w:t>
      </w:r>
      <w:r w:rsidRPr="006948C8">
        <w:rPr>
          <w:b/>
          <w:color w:val="000000" w:themeColor="text1"/>
          <w:u w:val="single"/>
        </w:rPr>
        <w:t xml:space="preserve">exclusively </w:t>
      </w:r>
      <w:r w:rsidRPr="00B60288">
        <w:rPr>
          <w:b/>
          <w:color w:val="000000" w:themeColor="text1"/>
          <w:highlight w:val="green"/>
          <w:u w:val="single"/>
        </w:rPr>
        <w:t>as the product of a bad match between society and</w:t>
      </w:r>
      <w:r w:rsidRPr="006948C8">
        <w:rPr>
          <w:b/>
          <w:color w:val="000000" w:themeColor="text1"/>
          <w:u w:val="single"/>
        </w:rPr>
        <w:t xml:space="preserve"> </w:t>
      </w:r>
      <w:r w:rsidRPr="00B60288">
        <w:rPr>
          <w:b/>
          <w:color w:val="000000" w:themeColor="text1"/>
          <w:highlight w:val="green"/>
          <w:u w:val="single"/>
        </w:rPr>
        <w:t>some</w:t>
      </w:r>
      <w:r w:rsidRPr="006948C8">
        <w:rPr>
          <w:b/>
          <w:color w:val="000000" w:themeColor="text1"/>
          <w:u w:val="single"/>
        </w:rPr>
        <w:t xml:space="preserve"> human </w:t>
      </w:r>
      <w:r w:rsidRPr="00B60288">
        <w:rPr>
          <w:b/>
          <w:color w:val="000000" w:themeColor="text1"/>
          <w:highlight w:val="green"/>
          <w:u w:val="single"/>
        </w:rPr>
        <w:t>bodies</w:t>
      </w:r>
      <w:r w:rsidRPr="006948C8">
        <w:rPr>
          <w:b/>
          <w:color w:val="000000" w:themeColor="text1"/>
          <w:u w:val="single"/>
        </w:rPr>
        <w:t xml:space="preserve"> </w:t>
      </w:r>
      <w:r w:rsidRPr="00B60288">
        <w:rPr>
          <w:b/>
          <w:color w:val="000000" w:themeColor="text1"/>
          <w:highlight w:val="green"/>
          <w:u w:val="single"/>
        </w:rPr>
        <w:t xml:space="preserve">because it is </w:t>
      </w:r>
      <w:r w:rsidRPr="006948C8">
        <w:rPr>
          <w:b/>
          <w:color w:val="000000" w:themeColor="text1"/>
          <w:u w:val="single"/>
        </w:rPr>
        <w:t xml:space="preserve">so </w:t>
      </w:r>
      <w:r w:rsidRPr="00B60288">
        <w:rPr>
          <w:b/>
          <w:color w:val="000000" w:themeColor="text1"/>
          <w:highlight w:val="green"/>
          <w:u w:val="single"/>
        </w:rPr>
        <w:t>often the case</w:t>
      </w:r>
      <w:r w:rsidRPr="006948C8">
        <w:rPr>
          <w:b/>
          <w:color w:val="000000" w:themeColor="text1"/>
          <w:u w:val="single"/>
        </w:rPr>
        <w:t xml:space="preserve">. But </w:t>
      </w:r>
      <w:r w:rsidRPr="00B60288">
        <w:rPr>
          <w:b/>
          <w:color w:val="000000" w:themeColor="text1"/>
          <w:highlight w:val="green"/>
          <w:u w:val="single"/>
        </w:rPr>
        <w:t xml:space="preserve">disability </w:t>
      </w:r>
      <w:r w:rsidRPr="006948C8">
        <w:rPr>
          <w:b/>
          <w:color w:val="000000" w:themeColor="text1"/>
          <w:u w:val="single"/>
        </w:rPr>
        <w:t xml:space="preserve">also </w:t>
      </w:r>
      <w:r w:rsidRPr="00B60288">
        <w:rPr>
          <w:b/>
          <w:color w:val="000000" w:themeColor="text1"/>
          <w:highlight w:val="green"/>
          <w:u w:val="single"/>
        </w:rPr>
        <w:t>frustrates theorists of social construction because the disabled body and mind are not easily aligned with cultural norms</w:t>
      </w:r>
      <w:r w:rsidRPr="006948C8">
        <w:rPr>
          <w:b/>
          <w:color w:val="000000" w:themeColor="text1"/>
          <w:u w:val="single"/>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w:t>
      </w:r>
      <w:r w:rsidRPr="00B60288">
        <w:rPr>
          <w:b/>
          <w:color w:val="000000" w:themeColor="text1"/>
          <w:highlight w:val="green"/>
          <w:u w:val="single"/>
        </w:rPr>
        <w:t>These include</w:t>
      </w:r>
      <w:r w:rsidRPr="006948C8">
        <w:rPr>
          <w:b/>
          <w:color w:val="000000" w:themeColor="text1"/>
          <w:u w:val="single"/>
        </w:rPr>
        <w:t xml:space="preserve"> the habits of privileging pleasure over pain, making work a condition of independence, f</w:t>
      </w:r>
      <w:r w:rsidRPr="00B60288">
        <w:rPr>
          <w:b/>
          <w:color w:val="000000" w:themeColor="text1"/>
          <w:highlight w:val="green"/>
          <w:u w:val="single"/>
        </w:rPr>
        <w:t xml:space="preserve">avoring performativity to corporeality, </w:t>
      </w:r>
      <w:r w:rsidRPr="006948C8">
        <w:rPr>
          <w:b/>
          <w:color w:val="000000" w:themeColor="text1"/>
          <w:u w:val="single"/>
        </w:rPr>
        <w:t>and describing social success in terms of intellectual achievement, bodily adaptability</w:t>
      </w:r>
      <w:r w:rsidRPr="00B60288">
        <w:rPr>
          <w:b/>
          <w:color w:val="000000" w:themeColor="text1"/>
          <w:highlight w:val="green"/>
          <w:u w:val="single"/>
        </w:rPr>
        <w:t>, and active political participation</w:t>
      </w:r>
      <w:r w:rsidRPr="006948C8">
        <w:rPr>
          <w:b/>
          <w:color w:val="000000" w:themeColor="text1"/>
          <w:u w:val="single"/>
        </w:rPr>
        <w:t>.</w:t>
      </w:r>
      <w:r w:rsidRPr="006948C8">
        <w:rPr>
          <w:color w:val="000000" w:themeColor="text1"/>
          <w:sz w:val="14"/>
        </w:rPr>
        <w:t xml:space="preserve"> David Mitchell and Sharon Snyder have noticed that </w:t>
      </w:r>
      <w:r w:rsidRPr="00B60288">
        <w:rPr>
          <w:b/>
          <w:color w:val="000000" w:themeColor="text1"/>
          <w:highlight w:val="green"/>
          <w:u w:val="single"/>
        </w:rPr>
        <w:t>the push to link physical difference to cultural</w:t>
      </w:r>
      <w:r w:rsidRPr="006948C8">
        <w:rPr>
          <w:b/>
          <w:color w:val="000000" w:themeColor="text1"/>
          <w:u w:val="single"/>
        </w:rPr>
        <w:t xml:space="preserve"> and social </w:t>
      </w:r>
      <w:r w:rsidRPr="00B60288">
        <w:rPr>
          <w:b/>
          <w:color w:val="000000" w:themeColor="text1"/>
          <w:highlight w:val="green"/>
          <w:u w:val="single"/>
        </w:rPr>
        <w:t>constructs</w:t>
      </w:r>
      <w:r w:rsidRPr="006948C8">
        <w:rPr>
          <w:b/>
          <w:color w:val="000000" w:themeColor="text1"/>
          <w:u w:val="single"/>
        </w:rPr>
        <w:t xml:space="preserve">, </w:t>
      </w:r>
      <w:r w:rsidRPr="00B60288">
        <w:rPr>
          <w:b/>
          <w:color w:val="000000" w:themeColor="text1"/>
          <w:highlight w:val="green"/>
          <w:u w:val="single"/>
        </w:rPr>
        <w:t>especially ideological ones,</w:t>
      </w:r>
      <w:r w:rsidRPr="006948C8">
        <w:rPr>
          <w:b/>
          <w:color w:val="000000" w:themeColor="text1"/>
          <w:u w:val="single"/>
        </w:rPr>
        <w:t xml:space="preserve"> </w:t>
      </w:r>
      <w:r w:rsidRPr="00B60288">
        <w:rPr>
          <w:b/>
          <w:color w:val="000000" w:themeColor="text1"/>
          <w:highlight w:val="green"/>
          <w:u w:val="single"/>
        </w:rPr>
        <w:t>has</w:t>
      </w:r>
      <w:r w:rsidRPr="006948C8">
        <w:rPr>
          <w:b/>
          <w:color w:val="000000" w:themeColor="text1"/>
          <w:u w:val="single"/>
        </w:rPr>
        <w:t xml:space="preserve"> actually </w:t>
      </w:r>
      <w:r w:rsidRPr="00B60288">
        <w:rPr>
          <w:b/>
          <w:color w:val="000000" w:themeColor="text1"/>
          <w:highlight w:val="green"/>
          <w:u w:val="single"/>
        </w:rPr>
        <w:t>made disability disappear</w:t>
      </w:r>
      <w:r w:rsidRPr="006948C8">
        <w:rPr>
          <w:color w:val="000000" w:themeColor="text1"/>
          <w:sz w:val="14"/>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6948C8">
        <w:rPr>
          <w:b/>
          <w:color w:val="000000" w:themeColor="text1"/>
          <w:u w:val="single"/>
        </w:rPr>
        <w:t>cultural theory abounds with “the fluids of sexuality, the gloss of lubrication, the glossary of the body as text,</w:t>
      </w:r>
      <w:r w:rsidRPr="006948C8">
        <w:rPr>
          <w:color w:val="000000" w:themeColor="text1"/>
          <w:sz w:val="14"/>
        </w:rPr>
        <w:t xml:space="preserve"> the heteroglossia of the intertext, the glossolalia of the schizophrenic. </w:t>
      </w:r>
      <w:r w:rsidRPr="006948C8">
        <w:rPr>
          <w:b/>
          <w:color w:val="000000" w:themeColor="text1"/>
          <w:u w:val="single"/>
        </w:rPr>
        <w:t xml:space="preserve">But almost never the body of the differently abled.”5 </w:t>
      </w:r>
      <w:r w:rsidRPr="00B60288">
        <w:rPr>
          <w:b/>
          <w:color w:val="000000" w:themeColor="text1"/>
          <w:highlight w:val="green"/>
          <w:u w:val="single"/>
        </w:rPr>
        <w:t xml:space="preserve">Recent theoretical emphases on “performativity,” </w:t>
      </w:r>
      <w:r w:rsidRPr="006948C8">
        <w:rPr>
          <w:b/>
          <w:color w:val="000000" w:themeColor="text1"/>
          <w:u w:val="single"/>
        </w:rPr>
        <w:t>“heterogeneity,” and “</w:t>
      </w:r>
      <w:proofErr w:type="spellStart"/>
      <w:r w:rsidRPr="006948C8">
        <w:rPr>
          <w:b/>
          <w:color w:val="000000" w:themeColor="text1"/>
          <w:u w:val="single"/>
        </w:rPr>
        <w:t>indeterminancy</w:t>
      </w:r>
      <w:proofErr w:type="spellEnd"/>
      <w:r w:rsidRPr="006948C8">
        <w:rPr>
          <w:b/>
          <w:color w:val="000000" w:themeColor="text1"/>
          <w:u w:val="single"/>
        </w:rPr>
        <w:t>”</w:t>
      </w:r>
      <w:r w:rsidRPr="00B60288">
        <w:rPr>
          <w:b/>
          <w:color w:val="000000" w:themeColor="text1"/>
          <w:highlight w:val="green"/>
          <w:u w:val="single"/>
        </w:rPr>
        <w:t xml:space="preserve"> privilege a disembodied ideal of freedom, suggesting that emancipation from social codes and norms may be achieved by imagining the body as a subversive text.</w:t>
      </w:r>
      <w:r w:rsidRPr="006948C8">
        <w:rPr>
          <w:b/>
          <w:color w:val="000000" w:themeColor="text1"/>
          <w:u w:val="single"/>
        </w:rPr>
        <w:t xml:space="preserve"> </w:t>
      </w:r>
      <w:r w:rsidRPr="00B60288">
        <w:rPr>
          <w:b/>
          <w:color w:val="000000" w:themeColor="text1"/>
          <w:highlight w:val="green"/>
          <w:u w:val="single"/>
        </w:rPr>
        <w:t>These emphases are not only incompatible with the experiences of people with disabilities;</w:t>
      </w:r>
      <w:r w:rsidRPr="006948C8">
        <w:rPr>
          <w:b/>
          <w:color w:val="000000" w:themeColor="text1"/>
          <w:u w:val="single"/>
        </w:rPr>
        <w:t xml:space="preserve"> </w:t>
      </w:r>
      <w:r w:rsidRPr="00B60288">
        <w:rPr>
          <w:b/>
          <w:color w:val="000000" w:themeColor="text1"/>
          <w:highlight w:val="green"/>
          <w:u w:val="single"/>
        </w:rPr>
        <w:t>they mimic the fantasy</w:t>
      </w:r>
      <w:r w:rsidRPr="006948C8">
        <w:rPr>
          <w:b/>
          <w:color w:val="000000" w:themeColor="text1"/>
          <w:u w:val="single"/>
        </w:rPr>
        <w:t xml:space="preserve">, often </w:t>
      </w:r>
      <w:r w:rsidRPr="00B60288">
        <w:rPr>
          <w:b/>
          <w:color w:val="000000" w:themeColor="text1"/>
          <w:highlight w:val="green"/>
          <w:u w:val="single"/>
        </w:rPr>
        <w:t>found in the medical model, that</w:t>
      </w:r>
      <w:r w:rsidRPr="006948C8">
        <w:rPr>
          <w:b/>
          <w:color w:val="000000" w:themeColor="text1"/>
          <w:u w:val="single"/>
        </w:rPr>
        <w:t xml:space="preserve"> disease and </w:t>
      </w:r>
      <w:r w:rsidRPr="00B60288">
        <w:rPr>
          <w:b/>
          <w:color w:val="000000" w:themeColor="text1"/>
          <w:highlight w:val="green"/>
          <w:u w:val="single"/>
        </w:rPr>
        <w:t>disability are immaterial as long as the imagination is free</w:t>
      </w:r>
      <w:r w:rsidRPr="006948C8">
        <w:rPr>
          <w:b/>
          <w:color w:val="000000" w:themeColor="text1"/>
          <w:u w:val="single"/>
        </w:rPr>
        <w:t xml:space="preserve">. Doctors and medical professionals have the habit of coaxing sick people to cure themselves by thinking positive thoughts, and when an individual’s health does not </w:t>
      </w:r>
      <w:proofErr w:type="gramStart"/>
      <w:r w:rsidRPr="006948C8">
        <w:rPr>
          <w:b/>
          <w:color w:val="000000" w:themeColor="text1"/>
          <w:u w:val="single"/>
        </w:rPr>
        <w:t>improve</w:t>
      </w:r>
      <w:proofErr w:type="gramEnd"/>
      <w:r w:rsidRPr="006948C8">
        <w:rPr>
          <w:b/>
          <w:color w:val="000000" w:themeColor="text1"/>
          <w:u w:val="single"/>
        </w:rPr>
        <w:t xml:space="preserve"> the failure is ascribed to mental weakness</w:t>
      </w:r>
      <w:r w:rsidRPr="006948C8">
        <w:rPr>
          <w:color w:val="000000" w:themeColor="text1"/>
          <w:sz w:val="14"/>
        </w:rPr>
        <w:t xml:space="preserve">. Sontag was perhaps the first to understand the debilitating effects of </w:t>
      </w:r>
      <w:r w:rsidRPr="00B60288">
        <w:rPr>
          <w:b/>
          <w:color w:val="000000" w:themeColor="text1"/>
          <w:highlight w:val="green"/>
          <w:u w:val="single"/>
        </w:rPr>
        <w:t>describing illness as a defect of imagination or will power</w:t>
      </w:r>
      <w:r w:rsidRPr="006948C8">
        <w:rPr>
          <w:color w:val="000000" w:themeColor="text1"/>
          <w:sz w:val="14"/>
        </w:rPr>
        <w:t xml:space="preserve">. She traces the notion that disease springs from individual mental weakness to Schopenhauer’s claim that “recovery from a disease depends on the will assuming ‘dictatorial power in order to subsume the rebellious forces’ of the body” (43-44). </w:t>
      </w:r>
      <w:r w:rsidRPr="006948C8">
        <w:rPr>
          <w:b/>
          <w:color w:val="000000" w:themeColor="text1"/>
          <w:u w:val="single"/>
        </w:rPr>
        <w:t xml:space="preserve">She also heaps scorn on the idea that the disabled or sick are responsible for their disease concluding </w:t>
      </w:r>
      <w:r w:rsidRPr="00B60288">
        <w:rPr>
          <w:b/>
          <w:color w:val="000000" w:themeColor="text1"/>
          <w:highlight w:val="green"/>
          <w:u w:val="single"/>
        </w:rPr>
        <w:t>that “theories that diseases are caused by mental states and can be cured by will power are always an index of how much is not understood about the physical terrain of a disease</w:t>
      </w:r>
      <w:r w:rsidRPr="006948C8">
        <w:rPr>
          <w:color w:val="000000" w:themeColor="text1"/>
          <w:sz w:val="14"/>
        </w:rPr>
        <w:t>” (55</w:t>
      </w:r>
      <w:r w:rsidRPr="006948C8">
        <w:rPr>
          <w:b/>
          <w:color w:val="000000" w:themeColor="text1"/>
          <w:u w:val="single"/>
        </w:rPr>
        <w:t xml:space="preserve">). </w:t>
      </w:r>
      <w:r w:rsidRPr="00B60288">
        <w:rPr>
          <w:b/>
          <w:color w:val="000000" w:themeColor="text1"/>
          <w:highlight w:val="green"/>
          <w:u w:val="single"/>
        </w:rPr>
        <w:t>The rebellious forces of the body and the physical nature of disease represent a reality untouched by metaphor.</w:t>
      </w:r>
      <w:r w:rsidRPr="006948C8">
        <w:rPr>
          <w:b/>
          <w:color w:val="000000" w:themeColor="text1"/>
          <w:u w:val="single"/>
        </w:rPr>
        <w:t xml:space="preserve"> </w:t>
      </w:r>
      <w:r w:rsidRPr="006948C8">
        <w:rPr>
          <w:color w:val="000000" w:themeColor="text1"/>
          <w:sz w:val="14"/>
        </w:rPr>
        <w:t xml:space="preserve">Sontag insists that “the reality has to be explained” (55).  </w:t>
      </w:r>
    </w:p>
    <w:p w14:paraId="1D257080" w14:textId="77777777" w:rsidR="00164066" w:rsidRPr="00E56439" w:rsidRDefault="00164066" w:rsidP="00164066">
      <w:pPr>
        <w:pStyle w:val="Heading4"/>
        <w:rPr>
          <w:rFonts w:cs="Calibri"/>
        </w:rPr>
      </w:pPr>
      <w:r w:rsidRPr="00E56439">
        <w:rPr>
          <w:rFonts w:cs="Calibri"/>
        </w:rPr>
        <w:t>Vote negative to endorse an unwavering pessimism and radical failure – we reject notions of futurism in exchange for an affirmation of disability’s abjection as something beautiful.</w:t>
      </w:r>
    </w:p>
    <w:p w14:paraId="40599D4A" w14:textId="77777777" w:rsidR="00164066" w:rsidRPr="00E56439" w:rsidRDefault="00164066" w:rsidP="00164066">
      <w:pPr>
        <w:rPr>
          <w:rFonts w:cs="Calibri"/>
        </w:rPr>
      </w:pPr>
      <w:r w:rsidRPr="00E56439">
        <w:rPr>
          <w:rFonts w:eastAsiaTheme="majorEastAsia" w:cs="Calibri"/>
          <w:b/>
          <w:bCs/>
          <w:sz w:val="26"/>
          <w:szCs w:val="26"/>
        </w:rPr>
        <w:t>Selck 16</w:t>
      </w:r>
      <w:r w:rsidRPr="00E56439">
        <w:rPr>
          <w:rFonts w:cs="Calibri"/>
        </w:rPr>
        <w:t xml:space="preserve"> </w:t>
      </w:r>
      <w:r w:rsidRPr="00E56439">
        <w:rPr>
          <w:rFonts w:cs="Calibri"/>
          <w:sz w:val="16"/>
          <w:szCs w:val="16"/>
        </w:rPr>
        <w:t>Michael (2016): Crip Pessimism: The Language of Dis/ability and the Culture that Isn't, Southern Illinois University Carbondale, SJCP//JG</w:t>
      </w:r>
    </w:p>
    <w:p w14:paraId="48F401F7" w14:textId="77777777" w:rsidR="00164066" w:rsidRPr="00E56439" w:rsidRDefault="00164066" w:rsidP="00164066">
      <w:pPr>
        <w:rPr>
          <w:rStyle w:val="Emphasis"/>
          <w:rFonts w:cs="Calibri"/>
        </w:rPr>
      </w:pPr>
      <w:r w:rsidRPr="00E56439">
        <w:rPr>
          <w:rStyle w:val="Emphasis"/>
          <w:rFonts w:cs="Calibri"/>
        </w:rPr>
        <w:t>The disabled are dying and with them dis/abled culture is being eradicated. In the time between formulating this project and its completion already too many disabled souls have been taken from this world</w:t>
      </w:r>
      <w:r w:rsidRPr="00E56439">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E56439">
        <w:rPr>
          <w:rFonts w:cs="Calibri"/>
          <w:sz w:val="14"/>
        </w:rPr>
        <w:t>Siebers</w:t>
      </w:r>
      <w:proofErr w:type="spellEnd"/>
      <w:r w:rsidRPr="00E56439">
        <w:rPr>
          <w:rFonts w:cs="Calibri"/>
          <w:sz w:val="14"/>
        </w:rPr>
        <w:t xml:space="preserve">. </w:t>
      </w:r>
      <w:r w:rsidRPr="00E56439">
        <w:rPr>
          <w:rStyle w:val="Emphasis"/>
          <w:rFonts w:cs="Calibri"/>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E56439">
        <w:rPr>
          <w:rStyle w:val="Emphasis"/>
          <w:rFonts w:cs="Calibri"/>
          <w:highlight w:val="green"/>
        </w:rPr>
        <w:t>disability</w:t>
      </w:r>
      <w:r w:rsidRPr="00E56439">
        <w:rPr>
          <w:rStyle w:val="Emphasis"/>
          <w:rFonts w:cs="Calibri"/>
        </w:rPr>
        <w:t xml:space="preserve"> research that attempts to make a space </w:t>
      </w:r>
      <w:r w:rsidRPr="00E56439">
        <w:rPr>
          <w:rStyle w:val="Emphasis"/>
          <w:rFonts w:cs="Calibri"/>
          <w:highlight w:val="green"/>
        </w:rPr>
        <w:t>free from</w:t>
      </w:r>
      <w:r w:rsidRPr="00E56439">
        <w:rPr>
          <w:rStyle w:val="Emphasis"/>
          <w:rFonts w:cs="Calibri"/>
        </w:rPr>
        <w:t xml:space="preserve"> the </w:t>
      </w:r>
      <w:r w:rsidRPr="00E56439">
        <w:rPr>
          <w:rStyle w:val="Emphasis"/>
          <w:rFonts w:cs="Calibri"/>
          <w:highlight w:val="green"/>
        </w:rPr>
        <w:t>ideological constraints of optimism</w:t>
      </w:r>
      <w:r w:rsidRPr="00E56439">
        <w:rPr>
          <w:rStyle w:val="Emphasis"/>
          <w:rFonts w:cs="Calibri"/>
        </w:rPr>
        <w:t xml:space="preserve">. </w:t>
      </w:r>
      <w:r w:rsidRPr="00E56439">
        <w:rPr>
          <w:rFonts w:cs="Calibri"/>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E56439">
        <w:rPr>
          <w:rFonts w:cs="Calibri"/>
          <w:sz w:val="14"/>
        </w:rPr>
        <w:t>handicapable</w:t>
      </w:r>
      <w:proofErr w:type="spellEnd"/>
      <w:r w:rsidRPr="00E56439">
        <w:rPr>
          <w:rFonts w:cs="Calibri"/>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E56439">
        <w:rPr>
          <w:rFonts w:cs="Calibri"/>
          <w:sz w:val="14"/>
        </w:rPr>
        <w:t>The</w:t>
      </w:r>
      <w:proofErr w:type="gramEnd"/>
      <w:r w:rsidRPr="00E56439">
        <w:rPr>
          <w:rFonts w:cs="Calibri"/>
          <w:sz w:val="14"/>
        </w:rPr>
        <w:t xml:space="preserve"> Mantle. This research report will first detail the components of the theoretical work that was drawn on to create UTM. </w:t>
      </w:r>
      <w:proofErr w:type="gramStart"/>
      <w:r w:rsidRPr="00E56439">
        <w:rPr>
          <w:rFonts w:cs="Calibri"/>
          <w:sz w:val="14"/>
        </w:rPr>
        <w:t>Next</w:t>
      </w:r>
      <w:proofErr w:type="gramEnd"/>
      <w:r w:rsidRPr="00E56439">
        <w:rPr>
          <w:rFonts w:cs="Calibri"/>
          <w:sz w:val="14"/>
        </w:rPr>
        <w:t xml:space="preserve"> I offer a literature review to demonstrate the combination of optimism and neglect dis/ability has undergone in intercultural communication models. Following that </w:t>
      </w:r>
      <w:proofErr w:type="gramStart"/>
      <w:r w:rsidRPr="00E56439">
        <w:rPr>
          <w:rFonts w:cs="Calibri"/>
          <w:sz w:val="14"/>
        </w:rPr>
        <w:t>section</w:t>
      </w:r>
      <w:proofErr w:type="gramEnd"/>
      <w:r w:rsidRPr="00E56439">
        <w:rPr>
          <w:rFonts w:cs="Calibri"/>
          <w:sz w:val="14"/>
        </w:rPr>
        <w:t xml:space="preserve"> I mark my shift to performance methods as I explain how narrative autoethnography can illuminate cultural misconceptions regarding the dis/abled. In the last sections of this </w:t>
      </w:r>
      <w:proofErr w:type="gramStart"/>
      <w:r w:rsidRPr="00E56439">
        <w:rPr>
          <w:rFonts w:cs="Calibri"/>
          <w:sz w:val="14"/>
        </w:rPr>
        <w:t>report</w:t>
      </w:r>
      <w:proofErr w:type="gramEnd"/>
      <w:r w:rsidRPr="00E56439">
        <w:rPr>
          <w:rFonts w:cs="Calibri"/>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E56439">
        <w:rPr>
          <w:rFonts w:cs="Calibri"/>
          <w:sz w:val="14"/>
        </w:rPr>
        <w:t>Pothier</w:t>
      </w:r>
      <w:proofErr w:type="spellEnd"/>
      <w:r w:rsidRPr="00E56439">
        <w:rPr>
          <w:rFonts w:cs="Calibri"/>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E56439">
        <w:rPr>
          <w:rFonts w:cs="Calibri"/>
          <w:sz w:val="14"/>
        </w:rPr>
        <w:t>studies</w:t>
      </w:r>
      <w:proofErr w:type="spellEnd"/>
      <w:r w:rsidRPr="00E56439">
        <w:rPr>
          <w:rFonts w:cs="Calibri"/>
          <w:sz w:val="14"/>
        </w:rPr>
        <w:t xml:space="preserve"> authors claiming there are as many as seven themes of CDT (Hosking, 2008). In the introduction to their edited collection of dis/ability essays, Richard Devlin and Dianne </w:t>
      </w:r>
      <w:proofErr w:type="spellStart"/>
      <w:r w:rsidRPr="00E56439">
        <w:rPr>
          <w:rFonts w:cs="Calibri"/>
          <w:sz w:val="14"/>
        </w:rPr>
        <w:t>Pothier</w:t>
      </w:r>
      <w:proofErr w:type="spellEnd"/>
      <w:r w:rsidRPr="00E56439">
        <w:rPr>
          <w:rFonts w:cs="Calibri"/>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E56439">
        <w:rPr>
          <w:rFonts w:cs="Calibri"/>
          <w:sz w:val="14"/>
        </w:rPr>
        <w:t>Pothier</w:t>
      </w:r>
      <w:proofErr w:type="spellEnd"/>
      <w:r w:rsidRPr="00E56439">
        <w:rPr>
          <w:rFonts w:cs="Calibri"/>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E56439">
        <w:rPr>
          <w:rStyle w:val="Emphasis"/>
          <w:rFonts w:cs="Calibri"/>
          <w:highlight w:val="green"/>
        </w:rPr>
        <w:t>Often times</w:t>
      </w:r>
      <w:r w:rsidRPr="00E56439">
        <w:rPr>
          <w:rStyle w:val="Emphasis"/>
          <w:rFonts w:cs="Calibri"/>
        </w:rPr>
        <w:t xml:space="preserve">, “social </w:t>
      </w:r>
      <w:r w:rsidRPr="00E56439">
        <w:rPr>
          <w:rStyle w:val="Emphasis"/>
          <w:rFonts w:cs="Calibri"/>
          <w:highlight w:val="green"/>
        </w:rPr>
        <w:t>organization</w:t>
      </w:r>
      <w:r w:rsidRPr="00E56439">
        <w:rPr>
          <w:rStyle w:val="Emphasis"/>
          <w:rFonts w:cs="Calibri"/>
        </w:rPr>
        <w:t xml:space="preserve"> according </w:t>
      </w:r>
      <w:r w:rsidRPr="00E56439">
        <w:rPr>
          <w:rStyle w:val="Emphasis"/>
          <w:rFonts w:cs="Calibri"/>
          <w:highlight w:val="green"/>
        </w:rPr>
        <w:t>to</w:t>
      </w:r>
      <w:r w:rsidRPr="00E56439">
        <w:rPr>
          <w:rStyle w:val="Emphasis"/>
          <w:rFonts w:cs="Calibri"/>
        </w:rPr>
        <w:t xml:space="preserve"> </w:t>
      </w:r>
      <w:r w:rsidRPr="00E56439">
        <w:rPr>
          <w:rStyle w:val="Emphasis"/>
          <w:rFonts w:cs="Calibri"/>
          <w:highlight w:val="green"/>
        </w:rPr>
        <w:t>able-bodied</w:t>
      </w:r>
      <w:r w:rsidRPr="00E56439">
        <w:rPr>
          <w:rStyle w:val="Emphasis"/>
          <w:rFonts w:cs="Calibri"/>
        </w:rPr>
        <w:t xml:space="preserve"> norms is just </w:t>
      </w:r>
      <w:r w:rsidRPr="00E56439">
        <w:rPr>
          <w:rStyle w:val="Emphasis"/>
          <w:rFonts w:cs="Calibri"/>
          <w:highlight w:val="green"/>
        </w:rPr>
        <w:t>taken as</w:t>
      </w:r>
      <w:r w:rsidRPr="00E56439">
        <w:rPr>
          <w:rStyle w:val="Emphasis"/>
          <w:rFonts w:cs="Calibri"/>
        </w:rPr>
        <w:t xml:space="preserve"> natural, normal, </w:t>
      </w:r>
      <w:r w:rsidRPr="00E56439">
        <w:rPr>
          <w:rStyle w:val="Emphasis"/>
          <w:rFonts w:cs="Calibri"/>
          <w:highlight w:val="green"/>
        </w:rPr>
        <w:t>inevitable</w:t>
      </w:r>
      <w:r w:rsidRPr="00E56439">
        <w:rPr>
          <w:rStyle w:val="Emphasis"/>
          <w:rFonts w:cs="Calibri"/>
        </w:rPr>
        <w:t xml:space="preserve">, necessary, even progress” (Delvin &amp; </w:t>
      </w:r>
      <w:proofErr w:type="spellStart"/>
      <w:r w:rsidRPr="00E56439">
        <w:rPr>
          <w:rStyle w:val="Emphasis"/>
          <w:rFonts w:cs="Calibri"/>
        </w:rPr>
        <w:t>Pothier</w:t>
      </w:r>
      <w:proofErr w:type="spellEnd"/>
      <w:r w:rsidRPr="00E56439">
        <w:rPr>
          <w:rStyle w:val="Emphasis"/>
          <w:rFonts w:cs="Calibri"/>
        </w:rPr>
        <w:t>, 2006, p. 7). It might be true that the lack of collaborative work between critical communication studies and dis/ability studies is because neoliberalism is supremely effective at rebranding marginalized oppression as a marker of its progress</w:t>
      </w:r>
      <w:r w:rsidRPr="00E56439">
        <w:rPr>
          <w:rFonts w:cs="Calibri"/>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E56439">
        <w:rPr>
          <w:rFonts w:cs="Calibri"/>
          <w:sz w:val="14"/>
        </w:rPr>
        <w:t>Pothier</w:t>
      </w:r>
      <w:proofErr w:type="spellEnd"/>
      <w:r w:rsidRPr="00E56439">
        <w:rPr>
          <w:rFonts w:cs="Calibri"/>
          <w:sz w:val="14"/>
        </w:rPr>
        <w:t xml:space="preserve"> (2006) use the language of “anti-necessitarian” (p. 2), which refers to the efficacy of social organizations and an unflinching skepticism of liberalism. For </w:t>
      </w:r>
      <w:proofErr w:type="spellStart"/>
      <w:r w:rsidRPr="00E56439">
        <w:rPr>
          <w:rFonts w:cs="Calibri"/>
          <w:sz w:val="14"/>
        </w:rPr>
        <w:t>Shildrick</w:t>
      </w:r>
      <w:proofErr w:type="spellEnd"/>
      <w:r w:rsidRPr="00E56439">
        <w:rPr>
          <w:rFonts w:cs="Calibri"/>
          <w:sz w:val="14"/>
        </w:rPr>
        <w:t xml:space="preserve"> and Price (1999), “disabled bodies call into question the ‘</w:t>
      </w:r>
      <w:proofErr w:type="spellStart"/>
      <w:r w:rsidRPr="00E56439">
        <w:rPr>
          <w:rFonts w:cs="Calibri"/>
          <w:sz w:val="14"/>
        </w:rPr>
        <w:t>giveness</w:t>
      </w:r>
      <w:proofErr w:type="spellEnd"/>
      <w:r w:rsidRPr="00E56439">
        <w:rPr>
          <w:rFonts w:cs="Calibri"/>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E56439">
        <w:rPr>
          <w:rFonts w:cs="Calibri"/>
          <w:sz w:val="14"/>
        </w:rPr>
        <w:t>progress</w:t>
      </w:r>
      <w:proofErr w:type="gramEnd"/>
      <w:r w:rsidRPr="00E56439">
        <w:rPr>
          <w:rFonts w:cs="Calibri"/>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E56439">
        <w:rPr>
          <w:rFonts w:cs="Calibri"/>
          <w:sz w:val="14"/>
        </w:rPr>
        <w:t>denaturalising</w:t>
      </w:r>
      <w:proofErr w:type="spellEnd"/>
      <w:r w:rsidRPr="00E56439">
        <w:rPr>
          <w:rFonts w:cs="Calibri"/>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E56439">
        <w:rPr>
          <w:rFonts w:cs="Calibri"/>
          <w:sz w:val="14"/>
        </w:rPr>
        <w:t>Siebers</w:t>
      </w:r>
      <w:proofErr w:type="spellEnd"/>
      <w:r w:rsidRPr="00E56439">
        <w:rPr>
          <w:rFonts w:cs="Calibri"/>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E56439">
        <w:rPr>
          <w:rFonts w:cs="Calibri"/>
          <w:sz w:val="14"/>
        </w:rPr>
        <w:t>rights based</w:t>
      </w:r>
      <w:proofErr w:type="gramEnd"/>
      <w:r w:rsidRPr="00E56439">
        <w:rPr>
          <w:rFonts w:cs="Calibri"/>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E56439">
        <w:rPr>
          <w:rFonts w:cs="Calibri"/>
          <w:sz w:val="14"/>
        </w:rPr>
        <w:t>justice</w:t>
      </w:r>
      <w:proofErr w:type="gramEnd"/>
      <w:r w:rsidRPr="00E56439">
        <w:rPr>
          <w:rFonts w:cs="Calibri"/>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E56439">
        <w:rPr>
          <w:rFonts w:cs="Calibri"/>
          <w:sz w:val="14"/>
        </w:rPr>
        <w:t>inspirationalize</w:t>
      </w:r>
      <w:proofErr w:type="spellEnd"/>
      <w:r w:rsidRPr="00E56439">
        <w:rPr>
          <w:rFonts w:cs="Calibri"/>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E56439">
        <w:rPr>
          <w:rStyle w:val="Emphasis"/>
          <w:rFonts w:cs="Calibri"/>
        </w:rPr>
        <w:t>Philosophical pessimism is articulated next as a way to temper the risk of sensationalizing dis/ability</w:t>
      </w:r>
      <w:r w:rsidRPr="00E56439">
        <w:rPr>
          <w:rFonts w:cs="Calibri"/>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E56439">
        <w:rPr>
          <w:rFonts w:cs="Calibri"/>
          <w:sz w:val="14"/>
        </w:rPr>
        <w:t>Dienstag</w:t>
      </w:r>
      <w:proofErr w:type="spellEnd"/>
      <w:r w:rsidRPr="00E56439">
        <w:rPr>
          <w:rFonts w:cs="Calibri"/>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E56439">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56439">
        <w:rPr>
          <w:rStyle w:val="Emphasis"/>
          <w:rFonts w:cs="Calibri"/>
          <w:highlight w:val="green"/>
        </w:rPr>
        <w:t>after</w:t>
      </w:r>
      <w:r w:rsidRPr="00E56439">
        <w:rPr>
          <w:rStyle w:val="Emphasis"/>
          <w:rFonts w:cs="Calibri"/>
        </w:rPr>
        <w:t xml:space="preserve"> years of </w:t>
      </w:r>
      <w:r w:rsidRPr="00E56439">
        <w:rPr>
          <w:rStyle w:val="Emphasis"/>
          <w:rFonts w:cs="Calibri"/>
          <w:highlight w:val="green"/>
        </w:rPr>
        <w:t>failing to rehabilitate</w:t>
      </w:r>
      <w:r w:rsidRPr="00E56439">
        <w:rPr>
          <w:rStyle w:val="Emphasis"/>
          <w:rFonts w:cs="Calibri"/>
        </w:rPr>
        <w:t xml:space="preserve"> my sameness to </w:t>
      </w:r>
      <w:r w:rsidRPr="00E56439">
        <w:rPr>
          <w:rStyle w:val="Emphasis"/>
          <w:rFonts w:cs="Calibri"/>
          <w:highlight w:val="green"/>
        </w:rPr>
        <w:t>able-bodied standards</w:t>
      </w:r>
      <w:r w:rsidRPr="00E56439">
        <w:rPr>
          <w:rStyle w:val="Emphasis"/>
          <w:rFonts w:cs="Calibri"/>
        </w:rPr>
        <w:t xml:space="preserve">, I have </w:t>
      </w:r>
      <w:r w:rsidRPr="00E56439">
        <w:rPr>
          <w:rStyle w:val="Emphasis"/>
          <w:rFonts w:cs="Calibri"/>
          <w:highlight w:val="green"/>
        </w:rPr>
        <w:t>come to a comfort with pessimism</w:t>
      </w:r>
      <w:r w:rsidRPr="00E56439">
        <w:rPr>
          <w:rStyle w:val="Emphasis"/>
          <w:rFonts w:cs="Calibri"/>
        </w:rPr>
        <w:t xml:space="preserve">. </w:t>
      </w:r>
      <w:r w:rsidRPr="00E56439">
        <w:rPr>
          <w:rFonts w:cs="Calibri"/>
          <w:sz w:val="14"/>
        </w:rPr>
        <w:t xml:space="preserve">I choose to include pessimism as a theoretical crutch to avoid communication studies’ sensationalism of disability. I imagine that when critical communication studies </w:t>
      </w:r>
      <w:proofErr w:type="gramStart"/>
      <w:r w:rsidRPr="00E56439">
        <w:rPr>
          <w:rFonts w:cs="Calibri"/>
          <w:sz w:val="14"/>
        </w:rPr>
        <w:t>does</w:t>
      </w:r>
      <w:proofErr w:type="gramEnd"/>
      <w:r w:rsidRPr="00E56439">
        <w:rPr>
          <w:rFonts w:cs="Calibri"/>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E56439">
        <w:rPr>
          <w:rFonts w:cs="Calibri"/>
          <w:sz w:val="14"/>
        </w:rPr>
        <w:t>Mudge</w:t>
      </w:r>
      <w:proofErr w:type="spellEnd"/>
      <w:r w:rsidRPr="00E56439">
        <w:rPr>
          <w:rFonts w:cs="Calibri"/>
          <w:sz w:val="14"/>
        </w:rPr>
        <w:t xml:space="preserve">, 2008, p. 706-707). There are four components of pessimism outlined by Joshua </w:t>
      </w:r>
      <w:proofErr w:type="spellStart"/>
      <w:r w:rsidRPr="00E56439">
        <w:rPr>
          <w:rFonts w:cs="Calibri"/>
          <w:sz w:val="14"/>
        </w:rPr>
        <w:t>Foa</w:t>
      </w:r>
      <w:proofErr w:type="spellEnd"/>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E56439">
        <w:rPr>
          <w:rFonts w:cs="Calibri"/>
          <w:sz w:val="14"/>
        </w:rPr>
        <w:t>Dienstag</w:t>
      </w:r>
      <w:proofErr w:type="spellEnd"/>
      <w:r w:rsidRPr="00E56439">
        <w:rPr>
          <w:rFonts w:cs="Calibri"/>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E56439">
        <w:rPr>
          <w:rStyle w:val="Emphasis"/>
          <w:rFonts w:cs="Calibri"/>
        </w:rPr>
        <w:t>Pessimists ask if those improvements are related to a greater set of costs that are not immediately recognizable. (</w:t>
      </w:r>
      <w:proofErr w:type="spellStart"/>
      <w:r w:rsidRPr="00E56439">
        <w:rPr>
          <w:rStyle w:val="Emphasis"/>
          <w:rFonts w:cs="Calibri"/>
        </w:rPr>
        <w:t>Dienstag</w:t>
      </w:r>
      <w:proofErr w:type="spellEnd"/>
      <w:r w:rsidRPr="00E56439">
        <w:rPr>
          <w:rStyle w:val="Emphasis"/>
          <w:rFonts w:cs="Calibri"/>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E56439">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E56439">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E56439">
        <w:rPr>
          <w:rStyle w:val="Emphasis"/>
          <w:rFonts w:cs="Calibri"/>
        </w:rPr>
        <w:t>The fourth and final tenet of pessimism that we are to examine asks what we are to do about our dire human condition.</w:t>
      </w:r>
      <w:r w:rsidRPr="00E56439">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E56439">
        <w:rPr>
          <w:rStyle w:val="Emphasis"/>
          <w:rFonts w:cs="Calibri"/>
          <w:highlight w:val="green"/>
        </w:rPr>
        <w:t>The choice to affirm life in its entirety is a pessimistic choice</w:t>
      </w:r>
      <w:r w:rsidRPr="00E56439">
        <w:rPr>
          <w:rStyle w:val="Emphasis"/>
          <w:rFonts w:cs="Calibri"/>
        </w:rPr>
        <w:t xml:space="preserve">. </w:t>
      </w:r>
      <w:r w:rsidRPr="00E56439">
        <w:rPr>
          <w:rStyle w:val="Emphasis"/>
          <w:rFonts w:cs="Calibri"/>
          <w:highlight w:val="green"/>
        </w:rPr>
        <w:t>Embracing life as</w:t>
      </w:r>
      <w:r w:rsidRPr="00E56439">
        <w:rPr>
          <w:rStyle w:val="Emphasis"/>
          <w:rFonts w:cs="Calibri"/>
        </w:rPr>
        <w:t xml:space="preserve"> both </w:t>
      </w:r>
      <w:r w:rsidRPr="00E56439">
        <w:rPr>
          <w:rStyle w:val="Emphasis"/>
          <w:rFonts w:cs="Calibri"/>
          <w:highlight w:val="green"/>
        </w:rPr>
        <w:t>miserable and</w:t>
      </w:r>
      <w:r w:rsidRPr="00E56439">
        <w:rPr>
          <w:rStyle w:val="Emphasis"/>
          <w:rFonts w:cs="Calibri"/>
        </w:rPr>
        <w:t xml:space="preserve"> </w:t>
      </w:r>
      <w:r w:rsidRPr="00E56439">
        <w:rPr>
          <w:rStyle w:val="Emphasis"/>
          <w:rFonts w:cs="Calibri"/>
          <w:highlight w:val="green"/>
        </w:rPr>
        <w:t>beautiful</w:t>
      </w:r>
      <w:r w:rsidRPr="00E56439">
        <w:rPr>
          <w:rStyle w:val="Emphasis"/>
          <w:rFonts w:cs="Calibri"/>
        </w:rPr>
        <w:t xml:space="preserve">, fleeting and enduring, validates the perpetually fragmented subject seeking a world that exists beyond good and evil and instead just is. </w:t>
      </w:r>
    </w:p>
    <w:p w14:paraId="72B23854" w14:textId="2A134BA7" w:rsidR="00463EB5" w:rsidRDefault="00463EB5" w:rsidP="00463EB5">
      <w:pPr>
        <w:pStyle w:val="Heading2"/>
      </w:pPr>
      <w:r>
        <w:t>Case</w:t>
      </w:r>
    </w:p>
    <w:p w14:paraId="5196A7B2" w14:textId="77777777" w:rsidR="00463EB5" w:rsidRDefault="00463EB5" w:rsidP="00463EB5">
      <w:pPr>
        <w:pStyle w:val="Heading4"/>
      </w:pPr>
      <w:r>
        <w:t>Cap is good:</w:t>
      </w:r>
    </w:p>
    <w:p w14:paraId="1BAC2811" w14:textId="77777777" w:rsidR="00463EB5" w:rsidRPr="0098787C" w:rsidRDefault="00463EB5" w:rsidP="00463EB5">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3689C3D5" w14:textId="77777777" w:rsidR="00463EB5" w:rsidRPr="0098787C" w:rsidRDefault="00463EB5" w:rsidP="00463EB5">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proofErr w:type="gramEnd"/>
      <w:r w:rsidRPr="0098787C">
        <w:t xml:space="preserve">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E2A89EF" w14:textId="77777777" w:rsidR="00463EB5" w:rsidRDefault="00463EB5" w:rsidP="00463EB5">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demand is falling</w:t>
      </w:r>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r w:rsidRPr="005B1F49">
        <w:rPr>
          <w:b/>
          <w:iCs/>
          <w:highlight w:val="green"/>
          <w:u w:val="single"/>
        </w:rPr>
        <w:t>absolutely decoupled</w:t>
      </w:r>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All of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20FA8193" w14:textId="77777777" w:rsidR="00463EB5" w:rsidRDefault="00463EB5" w:rsidP="00463EB5">
      <w:pPr>
        <w:pStyle w:val="Heading4"/>
      </w:pPr>
      <w:r>
        <w:t>2] Tech dematerialization secures sustainability.</w:t>
      </w:r>
    </w:p>
    <w:p w14:paraId="45499F85" w14:textId="77777777" w:rsidR="00463EB5" w:rsidRPr="0098787C" w:rsidRDefault="00463EB5" w:rsidP="00463EB5">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34799738" w14:textId="77777777" w:rsidR="00463EB5" w:rsidRPr="0098787C" w:rsidRDefault="00463EB5" w:rsidP="00463EB5">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37AB1A62" w14:textId="77777777" w:rsidR="00463EB5" w:rsidRPr="0098787C" w:rsidRDefault="00463EB5" w:rsidP="00463EB5">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3A1FEFAD" w14:textId="77777777" w:rsidR="00463EB5" w:rsidRPr="0098787C" w:rsidRDefault="00463EB5" w:rsidP="00463EB5">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763AA406" w14:textId="77777777" w:rsidR="00463EB5" w:rsidRPr="0098787C" w:rsidRDefault="00463EB5" w:rsidP="00463EB5">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all of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42B374C3" w14:textId="77777777" w:rsidR="00463EB5" w:rsidRPr="0098787C" w:rsidRDefault="00463EB5" w:rsidP="00463EB5">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79933CF8" w14:textId="77777777" w:rsidR="00463EB5" w:rsidRPr="0098787C" w:rsidRDefault="00463EB5" w:rsidP="00463EB5">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all the more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2096F806" w14:textId="77777777" w:rsidR="00463EB5" w:rsidRPr="0098787C" w:rsidRDefault="00463EB5" w:rsidP="00463EB5">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5AB5B075" w14:textId="77777777" w:rsidR="00463EB5" w:rsidRPr="0098787C" w:rsidRDefault="00463EB5" w:rsidP="00463EB5">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073F4DC7" w14:textId="77777777" w:rsidR="00463EB5" w:rsidRPr="0098787C" w:rsidRDefault="00463EB5" w:rsidP="00463EB5">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2977388" w14:textId="77777777" w:rsidR="00463EB5" w:rsidRPr="0098787C" w:rsidRDefault="00463EB5" w:rsidP="00463EB5">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737F0A4" w14:textId="77777777" w:rsidR="00463EB5" w:rsidRPr="0098787C" w:rsidRDefault="00463EB5" w:rsidP="00463EB5">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r w:rsidRPr="005B1F49">
        <w:rPr>
          <w:b/>
          <w:iCs/>
          <w:u w:val="single"/>
        </w:rPr>
        <w:t>champions</w:t>
      </w:r>
      <w:r w:rsidRPr="005B1F49">
        <w:rPr>
          <w:sz w:val="16"/>
        </w:rPr>
        <w:t xml:space="preserve">, </w:t>
      </w:r>
      <w:r w:rsidRPr="005B1F49">
        <w:rPr>
          <w:u w:val="single"/>
        </w:rPr>
        <w:t>since</w:t>
      </w:r>
      <w:r w:rsidRPr="0098787C">
        <w:rPr>
          <w:u w:val="single"/>
        </w:rPr>
        <w:t xml:space="preserve"> they use up essentially </w:t>
      </w:r>
      <w:r w:rsidRPr="0098787C">
        <w:rPr>
          <w:b/>
          <w:iCs/>
          <w:u w:val="single"/>
        </w:rPr>
        <w:t>no resources</w:t>
      </w:r>
      <w:r w:rsidRPr="0098787C">
        <w:rPr>
          <w:u w:val="single"/>
        </w:rPr>
        <w:t xml:space="preserve"> once they’re up and running.</w:t>
      </w:r>
    </w:p>
    <w:p w14:paraId="28177AF4" w14:textId="77777777" w:rsidR="00463EB5" w:rsidRPr="0098787C" w:rsidRDefault="00463EB5" w:rsidP="00463EB5">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27D49F09" w14:textId="77777777" w:rsidR="00463EB5" w:rsidRPr="0098787C" w:rsidRDefault="00463EB5" w:rsidP="00463EB5">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22E5DF2F" w14:textId="77777777" w:rsidR="00463EB5" w:rsidRPr="0098787C" w:rsidRDefault="00463EB5" w:rsidP="00463EB5">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67AFC96A" w14:textId="77777777" w:rsidR="00463EB5" w:rsidRPr="0098787C" w:rsidRDefault="00463EB5" w:rsidP="00463EB5">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5DCEE250" w14:textId="77777777" w:rsidR="00463EB5" w:rsidRPr="0098787C" w:rsidRDefault="00463EB5" w:rsidP="00463EB5">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64CD0C19" w14:textId="77777777" w:rsidR="00463EB5" w:rsidRPr="005B1F49" w:rsidRDefault="00463EB5" w:rsidP="00463EB5">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295610A5" w14:textId="77777777" w:rsidR="00463EB5" w:rsidRPr="005B1F49" w:rsidRDefault="00463EB5" w:rsidP="00463EB5">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65C9638E" w14:textId="77777777" w:rsidR="00463EB5" w:rsidRPr="005B1F49" w:rsidRDefault="00463EB5" w:rsidP="00463EB5">
      <w:pPr>
        <w:rPr>
          <w:sz w:val="16"/>
          <w:szCs w:val="16"/>
        </w:rPr>
      </w:pPr>
      <w:r w:rsidRPr="005B1F49">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79FD21B6" w14:textId="77777777" w:rsidR="00463EB5" w:rsidRPr="0098787C" w:rsidRDefault="00463EB5" w:rsidP="00463EB5">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7F034F3B" w14:textId="77777777" w:rsidR="00463EB5" w:rsidRDefault="00463EB5" w:rsidP="00463EB5">
      <w:r w:rsidRPr="0098787C">
        <w:rPr>
          <w:u w:val="single"/>
        </w:rPr>
        <w:t xml:space="preserve">All of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3D037E0C" w14:textId="77777777" w:rsidR="00463EB5" w:rsidRPr="006C28D8" w:rsidRDefault="00463EB5" w:rsidP="00463EB5">
      <w:pPr>
        <w:pStyle w:val="Heading4"/>
        <w:rPr>
          <w:u w:val="single"/>
        </w:rPr>
      </w:pPr>
      <w:r>
        <w:t>3] Yes</w:t>
      </w:r>
      <w:r w:rsidRPr="006C28D8">
        <w:t xml:space="preserve"> absolute decoupling </w:t>
      </w:r>
      <w:r>
        <w:t>–</w:t>
      </w:r>
      <w:r w:rsidRPr="006C28D8">
        <w:t xml:space="preserve"> consumption is </w:t>
      </w:r>
      <w:r w:rsidRPr="006C28D8">
        <w:rPr>
          <w:u w:val="single"/>
        </w:rPr>
        <w:t>declining</w:t>
      </w:r>
    </w:p>
    <w:p w14:paraId="4A0776B0" w14:textId="77777777" w:rsidR="00463EB5" w:rsidRPr="006C28D8" w:rsidRDefault="00463EB5" w:rsidP="00463EB5">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1B612019" w14:textId="77777777" w:rsidR="00463EB5" w:rsidRPr="006C28D8" w:rsidRDefault="00463EB5" w:rsidP="00463EB5">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r w:rsidRPr="005B1F49">
        <w:rPr>
          <w:rStyle w:val="StyleUnderline"/>
          <w:highlight w:val="green"/>
        </w:rPr>
        <w:t>pasture</w:t>
      </w:r>
      <w:r w:rsidRPr="006C28D8">
        <w:rPr>
          <w:rStyle w:val="StyleUnderline"/>
        </w:rPr>
        <w:t xml:space="preserve"> land,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w:t>
      </w:r>
      <w:proofErr w:type="spellStart"/>
      <w:r w:rsidRPr="006C28D8">
        <w:rPr>
          <w:sz w:val="16"/>
        </w:rPr>
        <w:t>Ausubel</w:t>
      </w:r>
      <w:proofErr w:type="spellEnd"/>
      <w:r w:rsidRPr="006C28D8">
        <w:rPr>
          <w:sz w:val="16"/>
        </w:rPr>
        <w:t xml:space="preserve">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7819109B" w14:textId="77777777" w:rsidR="00463EB5" w:rsidRPr="005B1F49" w:rsidRDefault="00463EB5" w:rsidP="00463EB5">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749F0CFB" w14:textId="77777777" w:rsidR="00463EB5" w:rsidRDefault="00463EB5" w:rsidP="00463EB5">
      <w:pPr>
        <w:pStyle w:val="Heading4"/>
      </w:pPr>
      <w:r>
        <w:t xml:space="preserve">4] The alternative </w:t>
      </w:r>
      <w:r w:rsidRPr="00F21207">
        <w:rPr>
          <w:u w:val="single"/>
        </w:rPr>
        <w:t>locks in warming</w:t>
      </w:r>
      <w:r>
        <w:t xml:space="preserve"> – its </w:t>
      </w:r>
      <w:r w:rsidRPr="00F21207">
        <w:rPr>
          <w:u w:val="single"/>
        </w:rPr>
        <w:t>Try-Or-Die</w:t>
      </w:r>
      <w:r>
        <w:t>.</w:t>
      </w:r>
    </w:p>
    <w:p w14:paraId="14C1F0FF" w14:textId="77777777" w:rsidR="00463EB5" w:rsidRPr="0098787C" w:rsidRDefault="00463EB5" w:rsidP="00463EB5">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8" w:history="1">
        <w:r w:rsidRPr="0098787C">
          <w:t>https://www.nytimes.com/2021/08/31/podcasts/transcript-ezra-klein-ask-me-anything.html</w:t>
        </w:r>
      </w:hyperlink>
      <w:r w:rsidRPr="0098787C">
        <w:t>, Accessed 09-1-2021)</w:t>
      </w:r>
    </w:p>
    <w:p w14:paraId="6F472B32" w14:textId="77777777" w:rsidR="00463EB5" w:rsidRPr="0098787C" w:rsidRDefault="00463EB5" w:rsidP="00463EB5">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has to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proofErr w:type="gramStart"/>
      <w:r w:rsidRPr="00F21207">
        <w:rPr>
          <w:u w:val="single"/>
        </w:rPr>
        <w:t>So</w:t>
      </w:r>
      <w:proofErr w:type="gramEnd"/>
      <w:r w:rsidRPr="00F21207">
        <w:rPr>
          <w:u w:val="single"/>
        </w:rPr>
        <w:t xml:space="preserve">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5B1F49">
        <w:rPr>
          <w:highlight w:val="green"/>
          <w:u w:val="single"/>
        </w:rPr>
        <w:t xml:space="preserve">the time we have to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xml:space="preserve">. </w:t>
      </w:r>
      <w:proofErr w:type="gramStart"/>
      <w:r w:rsidRPr="0098787C">
        <w:rPr>
          <w:sz w:val="16"/>
        </w:rPr>
        <w:t>So</w:t>
      </w:r>
      <w:proofErr w:type="gramEnd"/>
      <w:r w:rsidRPr="0098787C">
        <w:rPr>
          <w:sz w:val="16"/>
        </w:rPr>
        <w:t xml:space="preserve"> you’re now talking here about the speed at which you can move politics.</w:t>
      </w:r>
      <w:r>
        <w:rPr>
          <w:sz w:val="16"/>
        </w:rPr>
        <w:t xml:space="preserve"> </w:t>
      </w:r>
      <w:proofErr w:type="gramStart"/>
      <w:r w:rsidRPr="0098787C">
        <w:rPr>
          <w:u w:val="single"/>
        </w:rPr>
        <w:t>So</w:t>
      </w:r>
      <w:proofErr w:type="gramEnd"/>
      <w:r w:rsidRPr="0098787C">
        <w:rPr>
          <w:u w:val="single"/>
        </w:rPr>
        <w:t xml:space="preserve"> </w:t>
      </w:r>
      <w:r w:rsidRPr="00F21207">
        <w:rPr>
          <w:u w:val="single"/>
        </w:rPr>
        <w:t xml:space="preserve">for </w:t>
      </w:r>
      <w:r w:rsidRPr="005B1F49">
        <w:rPr>
          <w:highlight w:val="gree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5B1F49">
        <w:rPr>
          <w:highlight w:val="green"/>
          <w:u w:val="single"/>
        </w:rPr>
        <w:t xml:space="preserve">needs to </w:t>
      </w:r>
      <w:r w:rsidRPr="00F21207">
        <w:rPr>
          <w:u w:val="single"/>
        </w:rPr>
        <w:t xml:space="preserve">be something you can implement such it </w:t>
      </w:r>
      <w:r w:rsidRPr="005B1F49">
        <w:rPr>
          <w:b/>
          <w:iCs/>
          <w:highlight w:val="gree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5B1F49">
        <w:rPr>
          <w:highlight w:val="green"/>
          <w:u w:val="single"/>
        </w:rPr>
        <w:t>climate action</w:t>
      </w:r>
      <w:r w:rsidRPr="005B1F49">
        <w:rPr>
          <w:sz w:val="16"/>
          <w:highlight w:val="green"/>
        </w:rPr>
        <w:t>.</w:t>
      </w:r>
      <w:r w:rsidRPr="0098787C">
        <w:rPr>
          <w:sz w:val="16"/>
        </w:rPr>
        <w:t xml:space="preserve"> </w:t>
      </w:r>
      <w:r w:rsidRPr="0098787C">
        <w:rPr>
          <w:u w:val="single"/>
        </w:rPr>
        <w:t xml:space="preserve">And </w:t>
      </w:r>
      <w:r w:rsidRPr="005B1F49">
        <w:rPr>
          <w:highlight w:val="green"/>
          <w:u w:val="single"/>
        </w:rPr>
        <w:t>that’s where</w:t>
      </w:r>
      <w:r w:rsidRPr="0098787C">
        <w:rPr>
          <w:sz w:val="16"/>
        </w:rPr>
        <w:t xml:space="preserve"> I think </w:t>
      </w:r>
      <w:r w:rsidRPr="005B1F49">
        <w:rPr>
          <w:b/>
          <w:iCs/>
          <w:highlight w:val="green"/>
          <w:u w:val="single"/>
        </w:rPr>
        <w:t>degrowth</w:t>
      </w:r>
      <w:r w:rsidRPr="0098787C">
        <w:rPr>
          <w:sz w:val="16"/>
        </w:rPr>
        <w:t xml:space="preserve"> completely </w:t>
      </w:r>
      <w:r w:rsidRPr="005B1F49">
        <w:rPr>
          <w:b/>
          <w:iCs/>
          <w:highlight w:val="gree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1850FEB9" w14:textId="77777777" w:rsidR="00463EB5" w:rsidRPr="006C28D8" w:rsidRDefault="00463EB5" w:rsidP="00463EB5">
      <w:pPr>
        <w:pStyle w:val="Heading4"/>
      </w:pPr>
      <w:r>
        <w:t xml:space="preserve">5] </w:t>
      </w:r>
      <w:r w:rsidRPr="006C28D8">
        <w:t xml:space="preserve">People use low-cost fuels instead of renewables. </w:t>
      </w:r>
    </w:p>
    <w:p w14:paraId="7648C5DD" w14:textId="77777777" w:rsidR="00463EB5" w:rsidRPr="006C28D8" w:rsidRDefault="00463EB5" w:rsidP="00463EB5">
      <w:r w:rsidRPr="006C28D8">
        <w:t xml:space="preserve">George </w:t>
      </w:r>
      <w:r w:rsidRPr="006C28D8">
        <w:rPr>
          <w:rStyle w:val="Style13ptBold"/>
        </w:rPr>
        <w:t>MONBIOT 9</w:t>
      </w:r>
      <w:r w:rsidRPr="006C28D8">
        <w:t xml:space="preserve">. Fellowship and Professorships, Oxford. “Is There Any Point in Fighting to Stave Off Industrial Apocalypse.” </w:t>
      </w:r>
      <w:r w:rsidRPr="006C28D8">
        <w:rPr>
          <w:i/>
        </w:rPr>
        <w:t>Guardian</w:t>
      </w:r>
      <w:r w:rsidRPr="006C28D8">
        <w:t xml:space="preserve">. August 17. </w:t>
      </w:r>
      <w:hyperlink r:id="rId9" w:history="1">
        <w:r w:rsidRPr="006C28D8">
          <w:rPr>
            <w:rStyle w:val="Hyperlink"/>
          </w:rPr>
          <w:t>http://www.guardian.co.uk/commentisfree/cif-green/2009/aug/17/environment-climate-change</w:t>
        </w:r>
      </w:hyperlink>
      <w:r w:rsidRPr="006C28D8">
        <w:t xml:space="preserve">. </w:t>
      </w:r>
    </w:p>
    <w:p w14:paraId="60DB9423" w14:textId="77777777" w:rsidR="00463EB5" w:rsidRPr="006C28D8" w:rsidRDefault="00463EB5" w:rsidP="00463EB5">
      <w:pPr>
        <w:rPr>
          <w:sz w:val="16"/>
        </w:rPr>
      </w:pPr>
      <w:r w:rsidRPr="006C28D8">
        <w:rPr>
          <w:rStyle w:val="StyleUnderline"/>
        </w:rPr>
        <w:t>The problem we face is not that we have too little fossil fuel but too much</w:t>
      </w:r>
      <w:r w:rsidRPr="006C28D8">
        <w:rPr>
          <w:sz w:val="16"/>
        </w:rPr>
        <w:t xml:space="preserve">. </w:t>
      </w:r>
      <w:r w:rsidRPr="006C28D8">
        <w:rPr>
          <w:rStyle w:val="StyleUnderline"/>
        </w:rPr>
        <w:t>As oil declines, economies will switch to tar sands, shale gas and coal; as accessible coal declines they’ll switch to ultra-deep reserves</w:t>
      </w:r>
      <w:r w:rsidRPr="006C28D8">
        <w:rPr>
          <w:sz w:val="16"/>
        </w:rPr>
        <w:t xml:space="preserve"> (using underground gasification to exploit them) and methane clathrates. </w:t>
      </w:r>
      <w:r w:rsidRPr="006C28D8">
        <w:rPr>
          <w:rStyle w:val="StyleUnderline"/>
        </w:rPr>
        <w:t xml:space="preserve">The same probably applies to almost all minerals: we will find them, but exploiting them will mean trashing an </w:t>
      </w:r>
      <w:proofErr w:type="gramStart"/>
      <w:r w:rsidRPr="006C28D8">
        <w:rPr>
          <w:rStyle w:val="StyleUnderline"/>
        </w:rPr>
        <w:t>ever greater</w:t>
      </w:r>
      <w:proofErr w:type="gramEnd"/>
      <w:r w:rsidRPr="006C28D8">
        <w:rPr>
          <w:rStyle w:val="StyleUnderline"/>
        </w:rPr>
        <w:t xml:space="preserve"> proportion of the world’s surface</w:t>
      </w:r>
      <w:r w:rsidRPr="006C28D8">
        <w:rPr>
          <w:sz w:val="16"/>
        </w:rPr>
        <w:t xml:space="preserve">. We have enough non-renewable resources of all kinds to complete our wreckage of renewable resources: forests, soil, fish, fresh water, </w:t>
      </w:r>
      <w:r w:rsidRPr="00F21207">
        <w:rPr>
          <w:sz w:val="16"/>
        </w:rPr>
        <w:t xml:space="preserve">benign weather. </w:t>
      </w:r>
      <w:r w:rsidRPr="00F21207">
        <w:rPr>
          <w:rStyle w:val="StyleUnderline"/>
        </w:rPr>
        <w:t xml:space="preserve">Collapse will come one day, but </w:t>
      </w:r>
      <w:r w:rsidRPr="00F21207">
        <w:rPr>
          <w:rStyle w:val="Emphasis"/>
        </w:rPr>
        <w:t>not before we have pulled everything else down with us</w:t>
      </w:r>
      <w:r w:rsidRPr="00F21207">
        <w:rPr>
          <w:sz w:val="16"/>
        </w:rPr>
        <w:t>.</w:t>
      </w:r>
      <w:r w:rsidRPr="00F21207">
        <w:rPr>
          <w:sz w:val="12"/>
        </w:rPr>
        <w:t>¶</w:t>
      </w:r>
      <w:r w:rsidRPr="00F21207">
        <w:rPr>
          <w:sz w:val="16"/>
        </w:rPr>
        <w:t xml:space="preserve"> And</w:t>
      </w:r>
      <w:r w:rsidRPr="006C28D8">
        <w:rPr>
          <w:sz w:val="16"/>
        </w:rPr>
        <w:t xml:space="preserve"> </w:t>
      </w:r>
      <w:r w:rsidRPr="005B1F49">
        <w:rPr>
          <w:rStyle w:val="Emphasis"/>
          <w:highlight w:val="green"/>
        </w:rPr>
        <w:t xml:space="preserve">even if there were </w:t>
      </w:r>
      <w:r w:rsidRPr="00F21207">
        <w:rPr>
          <w:rStyle w:val="Emphasis"/>
        </w:rPr>
        <w:t xml:space="preserve">an </w:t>
      </w:r>
      <w:r w:rsidRPr="005B1F49">
        <w:rPr>
          <w:rStyle w:val="Emphasis"/>
          <w:highlight w:val="green"/>
        </w:rPr>
        <w:t>immediate</w:t>
      </w:r>
      <w:r w:rsidRPr="006C28D8">
        <w:rPr>
          <w:rStyle w:val="Emphasis"/>
        </w:rPr>
        <w:t xml:space="preserve"> economic </w:t>
      </w:r>
      <w:r w:rsidRPr="005B1F49">
        <w:rPr>
          <w:rStyle w:val="Emphasis"/>
          <w:highlight w:val="green"/>
        </w:rPr>
        <w:t>cataclysm</w:t>
      </w:r>
      <w:r w:rsidRPr="00F21207">
        <w:rPr>
          <w:rStyle w:val="StyleUnderline"/>
        </w:rPr>
        <w:t>, it’s not clear that the result would be a decline in our capacity for destruction</w:t>
      </w:r>
      <w:r w:rsidRPr="00F21207">
        <w:rPr>
          <w:sz w:val="16"/>
        </w:rPr>
        <w:t>. In east Africa,</w:t>
      </w:r>
      <w:r w:rsidRPr="006C28D8">
        <w:rPr>
          <w:sz w:val="16"/>
        </w:rPr>
        <w:t xml:space="preserve"> for example, I’ve seen how, </w:t>
      </w:r>
      <w:r w:rsidRPr="005B1F49">
        <w:rPr>
          <w:rStyle w:val="StyleUnderline"/>
          <w:highlight w:val="green"/>
        </w:rPr>
        <w:t>when supplies of</w:t>
      </w:r>
      <w:r w:rsidRPr="006C28D8">
        <w:rPr>
          <w:rStyle w:val="StyleUnderline"/>
        </w:rPr>
        <w:t xml:space="preserve"> paraffin or </w:t>
      </w:r>
      <w:r w:rsidRPr="005B1F49">
        <w:rPr>
          <w:rStyle w:val="StyleUnderline"/>
          <w:highlight w:val="green"/>
        </w:rPr>
        <w:t xml:space="preserve">kerosene are disrupted, people don’t give up cooking; they </w:t>
      </w:r>
      <w:r w:rsidRPr="005B1F49">
        <w:rPr>
          <w:rStyle w:val="Emphasis"/>
          <w:highlight w:val="green"/>
        </w:rPr>
        <w:t>cut down</w:t>
      </w:r>
      <w:r w:rsidRPr="006C28D8">
        <w:rPr>
          <w:rStyle w:val="Emphasis"/>
        </w:rPr>
        <w:t xml:space="preserve"> more </w:t>
      </w:r>
      <w:r w:rsidRPr="005B1F49">
        <w:rPr>
          <w:rStyle w:val="Emphasis"/>
          <w:highlight w:val="green"/>
        </w:rPr>
        <w:t>trees</w:t>
      </w:r>
      <w:r w:rsidRPr="006C28D8">
        <w:rPr>
          <w:sz w:val="16"/>
        </w:rPr>
        <w:t xml:space="preserve">. </w:t>
      </w:r>
      <w:r w:rsidRPr="005B1F49">
        <w:rPr>
          <w:rStyle w:val="StyleUnderline"/>
          <w:highlight w:val="green"/>
        </w:rPr>
        <w:t>History shows</w:t>
      </w:r>
      <w:r w:rsidRPr="006C28D8">
        <w:rPr>
          <w:rStyle w:val="StyleUnderline"/>
        </w:rPr>
        <w:t xml:space="preserve"> us </w:t>
      </w:r>
      <w:r w:rsidRPr="00F21207">
        <w:rPr>
          <w:rStyle w:val="StyleUnderline"/>
        </w:rPr>
        <w:t>that</w:t>
      </w:r>
      <w:r w:rsidRPr="00F21207">
        <w:rPr>
          <w:sz w:val="16"/>
        </w:rPr>
        <w:t xml:space="preserve"> </w:t>
      </w:r>
      <w:r w:rsidRPr="00375B90">
        <w:rPr>
          <w:rStyle w:val="Emphasis"/>
        </w:rPr>
        <w:t>wherever</w:t>
      </w:r>
      <w:r w:rsidRPr="006C28D8">
        <w:rPr>
          <w:rStyle w:val="Emphasis"/>
        </w:rPr>
        <w:t xml:space="preserve"> large-scale </w:t>
      </w:r>
      <w:r w:rsidRPr="005B1F49">
        <w:rPr>
          <w:rStyle w:val="Emphasis"/>
          <w:highlight w:val="green"/>
        </w:rPr>
        <w:t xml:space="preserve">collapse </w:t>
      </w:r>
      <w:proofErr w:type="gramStart"/>
      <w:r w:rsidRPr="00375B90">
        <w:rPr>
          <w:rStyle w:val="Emphasis"/>
        </w:rPr>
        <w:t>has occurred</w:t>
      </w:r>
      <w:r w:rsidRPr="00F21207">
        <w:rPr>
          <w:rStyle w:val="Emphasis"/>
        </w:rPr>
        <w:t>,</w:t>
      </w:r>
      <w:proofErr w:type="gramEnd"/>
      <w:r w:rsidRPr="00F21207">
        <w:rPr>
          <w:rStyle w:val="Emphasis"/>
        </w:rPr>
        <w:t xml:space="preserve"> psychopaths</w:t>
      </w:r>
      <w:r w:rsidRPr="00375B90">
        <w:rPr>
          <w:rStyle w:val="Emphasis"/>
        </w:rPr>
        <w:t xml:space="preserve"> take over</w:t>
      </w:r>
      <w:r w:rsidRPr="00375B90">
        <w:rPr>
          <w:sz w:val="16"/>
        </w:rPr>
        <w:t xml:space="preserve">. </w:t>
      </w:r>
      <w:r w:rsidRPr="00375B90">
        <w:rPr>
          <w:rStyle w:val="StyleUnderline"/>
        </w:rPr>
        <w:t>This</w:t>
      </w:r>
      <w:r w:rsidRPr="006C28D8">
        <w:rPr>
          <w:rStyle w:val="StyleUnderline"/>
        </w:rPr>
        <w:t xml:space="preserve"> </w:t>
      </w:r>
      <w:r w:rsidRPr="00F21207">
        <w:rPr>
          <w:rStyle w:val="StyleUnderline"/>
        </w:rPr>
        <w:t xml:space="preserve">is hardly </w:t>
      </w:r>
      <w:r w:rsidRPr="005B1F49">
        <w:rPr>
          <w:rStyle w:val="StyleUnderline"/>
          <w:highlight w:val="green"/>
        </w:rPr>
        <w:t>conducive to</w:t>
      </w:r>
      <w:r w:rsidRPr="006C28D8">
        <w:rPr>
          <w:rStyle w:val="StyleUnderline"/>
        </w:rPr>
        <w:t xml:space="preserve"> the </w:t>
      </w:r>
      <w:r w:rsidRPr="005B1F49">
        <w:rPr>
          <w:rStyle w:val="StyleUnderline"/>
          <w:highlight w:val="green"/>
        </w:rPr>
        <w:t xml:space="preserve">rational use </w:t>
      </w:r>
      <w:r w:rsidRPr="00F21207">
        <w:rPr>
          <w:rStyle w:val="StyleUnderline"/>
        </w:rPr>
        <w:t>of natural assets</w:t>
      </w:r>
      <w:r w:rsidRPr="00F21207">
        <w:rPr>
          <w:sz w:val="16"/>
        </w:rPr>
        <w:t>.</w:t>
      </w:r>
    </w:p>
    <w:p w14:paraId="62CEEF6F" w14:textId="77777777" w:rsidR="00463EB5" w:rsidRPr="000C7583" w:rsidRDefault="00463EB5" w:rsidP="00463EB5">
      <w:pPr>
        <w:pStyle w:val="Heading4"/>
      </w:pPr>
      <w:r>
        <w:t>6] Capitalism solves war – its anti-imperialist.</w:t>
      </w:r>
    </w:p>
    <w:p w14:paraId="37C464AB" w14:textId="77777777" w:rsidR="00463EB5" w:rsidRDefault="00463EB5" w:rsidP="00463EB5">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0456CAD1" w14:textId="77777777" w:rsidR="00463EB5" w:rsidRDefault="00463EB5" w:rsidP="00463EB5">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even making preparations</w:t>
      </w:r>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0AF6D79" w14:textId="1DC0C982" w:rsidR="00463EB5" w:rsidRPr="00A7290D" w:rsidRDefault="00463EB5" w:rsidP="00463EB5">
      <w:pPr>
        <w:pStyle w:val="Heading4"/>
        <w:rPr>
          <w:rFonts w:asciiTheme="majorHAnsi" w:hAnsiTheme="majorHAnsi"/>
        </w:rPr>
      </w:pPr>
      <w:r>
        <w:rPr>
          <w:rFonts w:asciiTheme="majorHAnsi" w:hAnsiTheme="majorHAnsi"/>
        </w:rPr>
        <w:t>7] Cap</w:t>
      </w:r>
      <w:r w:rsidRPr="00A7290D">
        <w:rPr>
          <w:rFonts w:asciiTheme="majorHAnsi" w:hAnsiTheme="majorHAnsi"/>
        </w:rPr>
        <w:t xml:space="preserve"> solves war on a massive scale </w:t>
      </w:r>
    </w:p>
    <w:p w14:paraId="3507819E" w14:textId="77777777" w:rsidR="00463EB5" w:rsidRPr="00A7290D" w:rsidRDefault="00463EB5" w:rsidP="00463EB5">
      <w:pPr>
        <w:rPr>
          <w:rFonts w:asciiTheme="majorHAnsi" w:hAnsiTheme="majorHAnsi" w:cstheme="majorHAnsi"/>
        </w:rPr>
      </w:pPr>
      <w:r w:rsidRPr="00A7290D">
        <w:rPr>
          <w:rStyle w:val="Style13ptBold"/>
          <w:rFonts w:asciiTheme="majorHAnsi" w:hAnsiTheme="majorHAnsi" w:cstheme="majorHAnsi"/>
        </w:rPr>
        <w:t>Dafoe 14</w:t>
      </w:r>
      <w:r w:rsidRPr="00A7290D">
        <w:rPr>
          <w:rFonts w:asciiTheme="majorHAnsi" w:hAnsiTheme="majorHAnsi" w:cstheme="majorHAnsi"/>
        </w:rPr>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7C0448E3" w14:textId="77777777" w:rsidR="00463EB5" w:rsidRPr="000C03D5" w:rsidRDefault="00463EB5" w:rsidP="00463EB5">
      <w:pPr>
        <w:rPr>
          <w:rFonts w:asciiTheme="majorHAnsi" w:hAnsiTheme="majorHAnsi" w:cstheme="majorHAnsi"/>
          <w:sz w:val="16"/>
          <w:u w:val="single"/>
        </w:rPr>
      </w:pPr>
      <w:r w:rsidRPr="00A7290D">
        <w:rPr>
          <w:rStyle w:val="StyleUnderline"/>
          <w:rFonts w:cstheme="majorHAnsi"/>
        </w:rPr>
        <w:t xml:space="preserve">Countries with </w:t>
      </w:r>
      <w:r w:rsidRPr="00A7290D">
        <w:rPr>
          <w:rStyle w:val="StyleUnderline"/>
          <w:rFonts w:cstheme="majorHAnsi"/>
          <w:highlight w:val="cyan"/>
        </w:rPr>
        <w:t>liberal</w:t>
      </w:r>
      <w:r w:rsidRPr="00A7290D">
        <w:rPr>
          <w:rStyle w:val="StyleUnderline"/>
          <w:rFonts w:cstheme="majorHAnsi"/>
        </w:rPr>
        <w:t xml:space="preserve"> political and economic </w:t>
      </w:r>
      <w:r w:rsidRPr="00A7290D">
        <w:rPr>
          <w:rStyle w:val="StyleUnderline"/>
          <w:rFonts w:cstheme="majorHAnsi"/>
          <w:highlight w:val="cyan"/>
        </w:rPr>
        <w:t xml:space="preserve">systems </w:t>
      </w:r>
      <w:r w:rsidRPr="00A7290D">
        <w:rPr>
          <w:rStyle w:val="Emphasis"/>
          <w:rFonts w:asciiTheme="majorHAnsi" w:hAnsiTheme="majorHAnsi" w:cstheme="majorHAnsi"/>
          <w:highlight w:val="cyan"/>
        </w:rPr>
        <w:t>rarely use military force</w:t>
      </w:r>
      <w:r w:rsidRPr="00A7290D">
        <w:rPr>
          <w:rStyle w:val="StyleUnderline"/>
          <w:rFonts w:cstheme="majorHAnsi"/>
        </w:rPr>
        <w:t xml:space="preserve"> against each other.</w:t>
      </w:r>
      <w:r w:rsidRPr="00A7290D">
        <w:rPr>
          <w:rFonts w:asciiTheme="majorHAnsi" w:hAnsiTheme="majorHAnsi" w:cstheme="majorHAnsi"/>
          <w:sz w:val="10"/>
        </w:rPr>
        <w:t xml:space="preserve"> This anomalous </w:t>
      </w:r>
      <w:r w:rsidRPr="00A7290D">
        <w:rPr>
          <w:rStyle w:val="StyleUnderline"/>
          <w:rFonts w:cstheme="majorHAnsi"/>
        </w:rPr>
        <w:t>peace has been most prominently attributed to the ‘democratic peace’</w:t>
      </w:r>
      <w:r w:rsidRPr="00A7290D">
        <w:rPr>
          <w:rFonts w:asciiTheme="majorHAnsi" w:hAnsiTheme="majorHAnsi" w:cstheme="majorHAnsi"/>
          <w:sz w:val="10"/>
        </w:rPr>
        <w:t xml:space="preserve"> – the apparent tendency for democratic countries to avoid militarized conflict with each other (Maoz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1993; Ray, 1995; Dafoe,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2013).More recently, however, </w:t>
      </w:r>
      <w:r w:rsidRPr="00A7290D">
        <w:rPr>
          <w:rStyle w:val="StyleUnderline"/>
          <w:rFonts w:cstheme="majorHAnsi"/>
        </w:rPr>
        <w:t xml:space="preserve">scholars have proposed that the liberal </w:t>
      </w:r>
      <w:r w:rsidRPr="00A7290D">
        <w:rPr>
          <w:rStyle w:val="StyleUnderline"/>
          <w:rFonts w:cstheme="majorHAnsi"/>
          <w:highlight w:val="cyan"/>
        </w:rPr>
        <w:t>peace</w:t>
      </w:r>
      <w:r w:rsidRPr="00A7290D">
        <w:rPr>
          <w:rStyle w:val="StyleUnderline"/>
          <w:rFonts w:cstheme="majorHAnsi"/>
        </w:rPr>
        <w:t xml:space="preserve"> could be</w:t>
      </w:r>
      <w:r w:rsidRPr="00A7290D">
        <w:rPr>
          <w:rFonts w:asciiTheme="majorHAnsi" w:hAnsiTheme="majorHAnsi" w:cstheme="majorHAnsi"/>
          <w:sz w:val="10"/>
        </w:rPr>
        <w:t xml:space="preserve"> partly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2001) or </w:t>
      </w:r>
      <w:r w:rsidRPr="00A7290D">
        <w:rPr>
          <w:rStyle w:val="StyleUnderline"/>
          <w:rFonts w:cstheme="majorHAnsi"/>
        </w:rPr>
        <w:t>primarily</w:t>
      </w:r>
      <w:r w:rsidRPr="00A7290D">
        <w:rPr>
          <w:rFonts w:asciiTheme="majorHAnsi" w:hAnsiTheme="majorHAnsi" w:cstheme="majorHAnsi"/>
          <w:sz w:val="10"/>
        </w:rPr>
        <w:t xml:space="preserve"> (Gartzke, 2007; but see Dafoe, 2011) </w:t>
      </w:r>
      <w:r w:rsidRPr="00A7290D">
        <w:rPr>
          <w:rStyle w:val="Emphasis"/>
          <w:rFonts w:asciiTheme="majorHAnsi" w:hAnsiTheme="majorHAnsi" w:cstheme="majorHAnsi"/>
          <w:highlight w:val="cyan"/>
        </w:rPr>
        <w:t xml:space="preserve">attributed to </w:t>
      </w:r>
      <w:r w:rsidRPr="00A7290D">
        <w:rPr>
          <w:rStyle w:val="Emphasis"/>
          <w:rFonts w:asciiTheme="majorHAnsi" w:hAnsiTheme="majorHAnsi" w:cstheme="majorHAnsi"/>
        </w:rPr>
        <w:t>liberal economic factors</w:t>
      </w:r>
      <w:r w:rsidRPr="00A7290D">
        <w:rPr>
          <w:rFonts w:asciiTheme="majorHAnsi" w:hAnsiTheme="majorHAnsi" w:cstheme="majorHAnsi"/>
          <w:sz w:val="10"/>
        </w:rPr>
        <w:t xml:space="preserve">, </w:t>
      </w:r>
      <w:r w:rsidRPr="00A7290D">
        <w:rPr>
          <w:rStyle w:val="Emphasis"/>
          <w:rFonts w:asciiTheme="majorHAnsi" w:hAnsiTheme="majorHAnsi" w:cstheme="majorHAnsi"/>
        </w:rPr>
        <w:t xml:space="preserve">such as commercial and financial </w:t>
      </w:r>
      <w:r w:rsidRPr="00A7290D">
        <w:rPr>
          <w:rStyle w:val="Emphasis"/>
          <w:rFonts w:asciiTheme="majorHAnsi" w:hAnsiTheme="majorHAnsi" w:cstheme="majorHAnsi"/>
          <w:highlight w:val="cyan"/>
        </w:rPr>
        <w:t>interdependence</w:t>
      </w:r>
      <w:r w:rsidRPr="00A7290D">
        <w:rPr>
          <w:rFonts w:asciiTheme="majorHAnsi" w:hAnsiTheme="majorHAnsi" w:cstheme="majorHAnsi"/>
          <w:sz w:val="10"/>
        </w:rPr>
        <w:t xml:space="preserve">. In particular, Erik Gartzke, Quan Li &amp; Charles Boehmer (2001), henceforth referred to as GLB, have demonstrated that </w:t>
      </w:r>
      <w:r w:rsidRPr="00A7290D">
        <w:rPr>
          <w:rStyle w:val="StyleUnderline"/>
          <w:rFonts w:cstheme="majorHAnsi"/>
        </w:rPr>
        <w:t xml:space="preserve">measures of </w:t>
      </w:r>
      <w:r w:rsidRPr="00A7290D">
        <w:rPr>
          <w:rStyle w:val="StyleUnderline"/>
          <w:rFonts w:cstheme="majorHAnsi"/>
          <w:highlight w:val="cyan"/>
        </w:rPr>
        <w:t xml:space="preserve">capital openness </w:t>
      </w:r>
      <w:r w:rsidRPr="00A7290D">
        <w:rPr>
          <w:rStyle w:val="StyleUnderline"/>
          <w:rFonts w:cstheme="majorHAnsi"/>
        </w:rPr>
        <w:t xml:space="preserve">have a substantial and </w:t>
      </w:r>
      <w:r w:rsidRPr="00A7290D">
        <w:rPr>
          <w:rStyle w:val="Emphasis"/>
          <w:rFonts w:asciiTheme="majorHAnsi" w:hAnsiTheme="majorHAnsi" w:cstheme="majorHAnsi"/>
        </w:rPr>
        <w:t xml:space="preserve">statistically significant </w:t>
      </w:r>
      <w:r w:rsidRPr="00A7290D">
        <w:rPr>
          <w:rStyle w:val="Emphasis"/>
          <w:rFonts w:asciiTheme="majorHAnsi" w:hAnsiTheme="majorHAnsi" w:cstheme="majorHAnsi"/>
          <w:highlight w:val="cyan"/>
        </w:rPr>
        <w:t>association with peace</w:t>
      </w:r>
      <w:r w:rsidRPr="00A7290D">
        <w:rPr>
          <w:rStyle w:val="Emphasis"/>
          <w:rFonts w:asciiTheme="majorHAnsi" w:hAnsiTheme="majorHAnsi" w:cstheme="majorHAnsi"/>
        </w:rPr>
        <w:t>ful</w:t>
      </w:r>
      <w:r w:rsidRPr="00A7290D">
        <w:rPr>
          <w:rStyle w:val="StyleUnderline"/>
          <w:rFonts w:cstheme="majorHAnsi"/>
        </w:rPr>
        <w:t xml:space="preserve"> dyadic relations</w:t>
      </w:r>
      <w:r w:rsidRPr="00A7290D">
        <w:rPr>
          <w:rFonts w:asciiTheme="majorHAnsi" w:hAnsiTheme="majorHAnsi" w:cstheme="majorHAnsi"/>
          <w:sz w:val="10"/>
        </w:rPr>
        <w:t>. Gartzke (2007</w:t>
      </w:r>
      <w:r w:rsidRPr="00A7290D">
        <w:rPr>
          <w:rStyle w:val="StyleUnderline"/>
          <w:rFonts w:cstheme="majorHAnsi"/>
        </w:rPr>
        <w:t xml:space="preserve">) confirms that this association is robust to a large variety of model specifications. </w:t>
      </w:r>
      <w:r w:rsidRPr="00A7290D">
        <w:rPr>
          <w:rFonts w:asciiTheme="majorHAnsi" w:hAnsiTheme="majorHAnsi" w:cstheme="majorHAnsi"/>
          <w:sz w:val="10"/>
        </w:rPr>
        <w:t xml:space="preserve">To explain this correlation, GLB propose that countries </w:t>
      </w:r>
      <w:r w:rsidRPr="00A7290D">
        <w:rPr>
          <w:rStyle w:val="StyleUnderline"/>
          <w:rFonts w:cstheme="majorHAnsi"/>
        </w:rPr>
        <w:t xml:space="preserve">with </w:t>
      </w:r>
      <w:r w:rsidRPr="00A7290D">
        <w:rPr>
          <w:rStyle w:val="StyleUnderline"/>
          <w:rFonts w:cstheme="majorHAnsi"/>
          <w:highlight w:val="cyan"/>
        </w:rPr>
        <w:t xml:space="preserve">open </w:t>
      </w:r>
      <w:r w:rsidRPr="00A7290D">
        <w:rPr>
          <w:rStyle w:val="StyleUnderline"/>
          <w:rFonts w:cstheme="majorHAnsi"/>
        </w:rPr>
        <w:t xml:space="preserve">capital </w:t>
      </w:r>
      <w:r w:rsidRPr="00A7290D">
        <w:rPr>
          <w:rStyle w:val="StyleUnderline"/>
          <w:rFonts w:cstheme="majorHAnsi"/>
          <w:highlight w:val="cyan"/>
        </w:rPr>
        <w:t>markets</w:t>
      </w:r>
      <w:r w:rsidRPr="00A7290D">
        <w:rPr>
          <w:rStyle w:val="StyleUnderline"/>
          <w:rFonts w:cstheme="majorHAnsi"/>
        </w:rPr>
        <w:t xml:space="preserve"> are more able to credibly </w:t>
      </w:r>
      <w:r w:rsidRPr="00A7290D">
        <w:rPr>
          <w:rStyle w:val="StyleUnderline"/>
          <w:rFonts w:cstheme="majorHAnsi"/>
          <w:highlight w:val="cyan"/>
        </w:rPr>
        <w:t>signal</w:t>
      </w:r>
      <w:r w:rsidRPr="00A7290D">
        <w:rPr>
          <w:rStyle w:val="StyleUnderline"/>
          <w:rFonts w:cstheme="majorHAnsi"/>
        </w:rPr>
        <w:t xml:space="preserve"> their </w:t>
      </w:r>
      <w:r w:rsidRPr="00A7290D">
        <w:rPr>
          <w:rStyle w:val="StyleUnderline"/>
          <w:rFonts w:cstheme="majorHAnsi"/>
          <w:highlight w:val="cyan"/>
        </w:rPr>
        <w:t>resolve through</w:t>
      </w:r>
      <w:r w:rsidRPr="00A7290D">
        <w:rPr>
          <w:rStyle w:val="StyleUnderline"/>
          <w:rFonts w:cstheme="majorHAnsi"/>
        </w:rPr>
        <w:t xml:space="preserve"> </w:t>
      </w:r>
      <w:r w:rsidRPr="00A7290D">
        <w:rPr>
          <w:rStyle w:val="Emphasis"/>
          <w:rFonts w:asciiTheme="majorHAnsi" w:hAnsiTheme="majorHAnsi" w:cstheme="majorHAnsi"/>
        </w:rPr>
        <w:t xml:space="preserve">the bearing of greater </w:t>
      </w:r>
      <w:r w:rsidRPr="00A7290D">
        <w:rPr>
          <w:rStyle w:val="Emphasis"/>
          <w:rFonts w:asciiTheme="majorHAnsi" w:hAnsiTheme="majorHAnsi" w:cstheme="majorHAnsi"/>
          <w:highlight w:val="cyan"/>
        </w:rPr>
        <w:t>economic costs prior to</w:t>
      </w:r>
      <w:r w:rsidRPr="00A7290D">
        <w:rPr>
          <w:rStyle w:val="Emphasis"/>
          <w:rFonts w:asciiTheme="majorHAnsi" w:hAnsiTheme="majorHAnsi" w:cstheme="majorHAnsi"/>
        </w:rPr>
        <w:t xml:space="preserve"> the outbreak of </w:t>
      </w:r>
      <w:r w:rsidRPr="00A7290D">
        <w:rPr>
          <w:rStyle w:val="Emphasis"/>
          <w:rFonts w:asciiTheme="majorHAnsi" w:hAnsiTheme="majorHAnsi" w:cstheme="majorHAnsi"/>
          <w:highlight w:val="cyan"/>
        </w:rPr>
        <w:t>militarized conflict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A7290D">
        <w:rPr>
          <w:rStyle w:val="StyleUnderline"/>
          <w:rFonts w:cstheme="majorHAnsi"/>
        </w:rPr>
        <w:t xml:space="preserve">we exploit this opportunity by constructing a confirmatory test of GLB’s theory of </w:t>
      </w:r>
      <w:r w:rsidRPr="00A7290D">
        <w:rPr>
          <w:rStyle w:val="Emphasis"/>
          <w:rFonts w:asciiTheme="majorHAnsi" w:hAnsiTheme="majorHAnsi" w:cstheme="majorHAnsi"/>
        </w:rPr>
        <w:t>market-mediated signaling</w:t>
      </w:r>
      <w:r w:rsidRPr="00A7290D">
        <w:rPr>
          <w:rStyle w:val="StyleUnderline"/>
          <w:rFonts w:cstheme="majorHAnsi"/>
        </w:rPr>
        <w:t>. We first develop an innovative quantitative case selection technique to identify crucial cases where the mechanism of market-mediated signaling should be most easily observed</w:t>
      </w:r>
      <w:r w:rsidRPr="00A7290D">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A7290D">
        <w:rPr>
          <w:rFonts w:asciiTheme="majorHAnsi" w:hAnsiTheme="majorHAnsi" w:cstheme="majorHAnsi"/>
          <w:sz w:val="10"/>
        </w:rPr>
        <w:t>transparentmeans</w:t>
      </w:r>
      <w:proofErr w:type="spellEnd"/>
      <w:r w:rsidRPr="00A7290D">
        <w:rPr>
          <w:rFonts w:asciiTheme="majorHAnsi" w:hAnsiTheme="majorHAnsi" w:cstheme="majorHAnsi"/>
          <w:sz w:val="10"/>
        </w:rPr>
        <w:t xml:space="preserve"> of selecting cases in which the theory – as specified by the theory’s creators –makes its most confident </w:t>
      </w:r>
      <w:proofErr w:type="spellStart"/>
      <w:r w:rsidRPr="00A7290D">
        <w:rPr>
          <w:rFonts w:asciiTheme="majorHAnsi" w:hAnsiTheme="majorHAnsi" w:cstheme="majorHAnsi"/>
          <w:sz w:val="10"/>
        </w:rPr>
        <w:t>predictions.We</w:t>
      </w:r>
      <w:proofErr w:type="spellEnd"/>
      <w:r w:rsidRPr="00A7290D">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7290D">
        <w:rPr>
          <w:rStyle w:val="StyleUnderline"/>
          <w:rFonts w:cstheme="majorHAnsi"/>
        </w:rPr>
        <w:t xml:space="preserve">our confirmatory test finds that while </w:t>
      </w:r>
      <w:r w:rsidRPr="00A7290D">
        <w:rPr>
          <w:rStyle w:val="Emphasis"/>
          <w:rFonts w:asciiTheme="majorHAnsi" w:hAnsiTheme="majorHAnsi" w:cstheme="majorHAnsi"/>
        </w:rPr>
        <w:t xml:space="preserve">market-mediated signaling may be operative in the most serious disputes, it was largely absent in the less serious disputes </w:t>
      </w:r>
      <w:r w:rsidRPr="00A7290D">
        <w:rPr>
          <w:rStyle w:val="StyleUnderline"/>
          <w:rFonts w:cstheme="majorHAnsi"/>
        </w:rPr>
        <w:t xml:space="preserve">that characterize most of the sample of militarized interstate disputes </w:t>
      </w:r>
      <w:r w:rsidRPr="00A7290D">
        <w:rPr>
          <w:rFonts w:asciiTheme="majorHAnsi" w:hAnsiTheme="majorHAnsi" w:cstheme="majorHAnsi"/>
          <w:sz w:val="10"/>
        </w:rPr>
        <w:t xml:space="preserve">(MIDs). </w:t>
      </w:r>
      <w:r w:rsidRPr="00A7290D">
        <w:rPr>
          <w:rStyle w:val="StyleUnderline"/>
          <w:rFonts w:cstheme="majorHAnsi"/>
        </w:rPr>
        <w:t>This suggests either that other mechanisms account for the correlation between capital openness and peace, or that the scope conditions for market-mediated signaling are restrictive</w:t>
      </w:r>
      <w:r w:rsidRPr="00A7290D">
        <w:rPr>
          <w:rFonts w:asciiTheme="majorHAnsi" w:hAnsiTheme="majorHAnsi" w:cstheme="majorHAnsi"/>
          <w:sz w:val="10"/>
        </w:rPr>
        <w:t xml:space="preserve">. Of the signals that we observed, </w:t>
      </w:r>
      <w:r w:rsidRPr="00A7290D">
        <w:rPr>
          <w:rStyle w:val="Emphasis"/>
          <w:rFonts w:asciiTheme="majorHAnsi" w:hAnsiTheme="majorHAnsi" w:cstheme="majorHAnsi"/>
        </w:rPr>
        <w:t xml:space="preserve">strategic </w:t>
      </w:r>
      <w:r w:rsidRPr="00A7290D">
        <w:rPr>
          <w:rStyle w:val="Emphasis"/>
          <w:rFonts w:asciiTheme="majorHAnsi" w:hAnsiTheme="majorHAnsi" w:cstheme="majorHAnsi"/>
          <w:highlight w:val="cyan"/>
        </w:rPr>
        <w:t>market</w:t>
      </w:r>
      <w:r w:rsidRPr="00A7290D">
        <w:rPr>
          <w:rStyle w:val="Emphasis"/>
          <w:rFonts w:asciiTheme="majorHAnsi" w:hAnsiTheme="majorHAnsi" w:cstheme="majorHAnsi"/>
        </w:rPr>
        <w:t xml:space="preserve">-mediated </w:t>
      </w:r>
      <w:r w:rsidRPr="00A7290D">
        <w:rPr>
          <w:rStyle w:val="Emphasis"/>
          <w:rFonts w:asciiTheme="majorHAnsi" w:hAnsiTheme="majorHAnsi" w:cstheme="majorHAnsi"/>
          <w:highlight w:val="cyan"/>
        </w:rPr>
        <w:t xml:space="preserve">signals were </w:t>
      </w:r>
      <w:r w:rsidRPr="00A7290D">
        <w:rPr>
          <w:rStyle w:val="Emphasis"/>
          <w:rFonts w:asciiTheme="majorHAnsi" w:hAnsiTheme="majorHAnsi" w:cstheme="majorHAnsi"/>
        </w:rPr>
        <w:t xml:space="preserve">relatively more </w:t>
      </w:r>
      <w:r w:rsidRPr="00A7290D">
        <w:rPr>
          <w:rStyle w:val="Emphasis"/>
          <w:rFonts w:asciiTheme="majorHAnsi" w:hAnsiTheme="majorHAnsi" w:cstheme="majorHAnsi"/>
          <w:highlight w:val="cyan"/>
        </w:rPr>
        <w:t xml:space="preserve">important </w:t>
      </w:r>
      <w:r w:rsidRPr="00A7290D">
        <w:rPr>
          <w:rStyle w:val="Emphasis"/>
          <w:rFonts w:asciiTheme="majorHAnsi" w:hAnsiTheme="majorHAnsi" w:cstheme="majorHAnsi"/>
        </w:rPr>
        <w:t xml:space="preserve">than automatic market-mediated signals </w:t>
      </w:r>
      <w:r w:rsidRPr="00A7290D">
        <w:rPr>
          <w:rStyle w:val="Emphasis"/>
          <w:rFonts w:asciiTheme="majorHAnsi" w:hAnsiTheme="majorHAnsi" w:cstheme="majorHAnsi"/>
          <w:highlight w:val="cyan"/>
        </w:rPr>
        <w:t xml:space="preserve">in </w:t>
      </w:r>
      <w:r w:rsidRPr="00A7290D">
        <w:rPr>
          <w:rStyle w:val="Emphasis"/>
          <w:rFonts w:asciiTheme="majorHAnsi" w:hAnsiTheme="majorHAnsi" w:cstheme="majorHAnsi"/>
        </w:rPr>
        <w:t xml:space="preserve">the most </w:t>
      </w:r>
      <w:r w:rsidRPr="00A7290D">
        <w:rPr>
          <w:rStyle w:val="Emphasis"/>
          <w:rFonts w:asciiTheme="majorHAnsi" w:hAnsiTheme="majorHAnsi" w:cstheme="majorHAnsi"/>
          <w:highlight w:val="cyan"/>
        </w:rPr>
        <w:t>serious conflicts</w:t>
      </w:r>
      <w:r w:rsidRPr="00A7290D">
        <w:rPr>
          <w:rStyle w:val="Emphasis"/>
          <w:rFonts w:asciiTheme="majorHAnsi" w:hAnsiTheme="majorHAnsi" w:cstheme="majorHAnsi"/>
        </w:rPr>
        <w:t>.</w:t>
      </w:r>
      <w:r w:rsidRPr="00A7290D">
        <w:rPr>
          <w:rFonts w:asciiTheme="majorHAnsi" w:hAnsiTheme="majorHAnsi" w:cstheme="majorHAnsi"/>
          <w:sz w:val="10"/>
        </w:rPr>
        <w:t xml:space="preserve"> </w:t>
      </w:r>
      <w:r w:rsidRPr="00A7290D">
        <w:rPr>
          <w:rStyle w:val="StyleUnderline"/>
          <w:rFonts w:cstheme="majorHAnsi"/>
        </w:rPr>
        <w:t>We identify</w:t>
      </w:r>
      <w:r w:rsidRPr="00A7290D">
        <w:rPr>
          <w:rFonts w:asciiTheme="majorHAnsi" w:hAnsiTheme="majorHAnsi" w:cstheme="majorHAnsi"/>
          <w:sz w:val="10"/>
        </w:rPr>
        <w:t xml:space="preserve"> a number of potential scope conditions, such as that (1) </w:t>
      </w:r>
      <w:r w:rsidRPr="00A7290D">
        <w:rPr>
          <w:rStyle w:val="StyleUnderline"/>
          <w:rFonts w:cstheme="majorHAnsi"/>
        </w:rPr>
        <w:t>the conflict must be driven by bargaining failure arising from uncertainty and (2) the economic costs need to escalate gradually and need to be substantial, but less than the expected military costs of conflict</w:t>
      </w:r>
      <w:r w:rsidRPr="00A7290D">
        <w:rPr>
          <w:rFonts w:asciiTheme="majorHAnsi" w:hAnsiTheme="majorHAnsi" w:cstheme="majorHAnsi"/>
          <w:sz w:val="10"/>
        </w:rPr>
        <w:t xml:space="preserve">. Finally, there were a number of other explanations that seemed present in the cases we examined and could account for the capitalist peace: </w:t>
      </w:r>
      <w:r w:rsidRPr="00A7290D">
        <w:rPr>
          <w:rStyle w:val="Emphasis"/>
          <w:rFonts w:asciiTheme="majorHAnsi" w:hAnsiTheme="majorHAnsi" w:cstheme="majorHAnsi"/>
        </w:rPr>
        <w:t>capital openness is associated with greater anticipated economic costs of conflict</w:t>
      </w:r>
      <w:r w:rsidRPr="00A7290D">
        <w:rPr>
          <w:rFonts w:asciiTheme="majorHAnsi" w:hAnsiTheme="majorHAnsi" w:cstheme="majorHAnsi"/>
          <w:sz w:val="10"/>
        </w:rPr>
        <w:t xml:space="preserve">; </w:t>
      </w:r>
      <w:r w:rsidRPr="00A7290D">
        <w:rPr>
          <w:rStyle w:val="StyleUnderline"/>
          <w:rFonts w:cstheme="majorHAnsi"/>
        </w:rPr>
        <w:t xml:space="preserve">capital openness leads </w:t>
      </w:r>
      <w:r w:rsidRPr="00A7290D">
        <w:rPr>
          <w:rStyle w:val="Emphasis"/>
          <w:rFonts w:asciiTheme="majorHAnsi" w:hAnsiTheme="majorHAnsi" w:cstheme="majorHAnsi"/>
        </w:rPr>
        <w:t>third parties</w:t>
      </w:r>
      <w:r w:rsidRPr="00A7290D">
        <w:rPr>
          <w:rStyle w:val="StyleUnderline"/>
          <w:rFonts w:cstheme="majorHAnsi"/>
        </w:rPr>
        <w:t xml:space="preserve"> to have a greater stake in the conflict and therefore be more willing to intervene; </w:t>
      </w:r>
      <w:r w:rsidRPr="00A7290D">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7290D">
        <w:rPr>
          <w:rFonts w:asciiTheme="majorHAnsi" w:hAnsiTheme="majorHAnsi" w:cstheme="majorHAnsi"/>
          <w:sz w:val="10"/>
        </w:rPr>
        <w:t>The</w:t>
      </w:r>
      <w:proofErr w:type="gramEnd"/>
      <w:r w:rsidRPr="00A7290D">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7290D">
        <w:rPr>
          <w:rStyle w:val="StyleUnderline"/>
          <w:rFonts w:cstheme="majorHAnsi"/>
        </w:rPr>
        <w:t xml:space="preserve">that financial interdependence could promote peace by facilitating the sending of </w:t>
      </w:r>
      <w:r w:rsidRPr="00A7290D">
        <w:rPr>
          <w:rStyle w:val="Emphasis"/>
          <w:rFonts w:asciiTheme="majorHAnsi" w:hAnsiTheme="majorHAnsi" w:cstheme="majorHAnsi"/>
        </w:rPr>
        <w:t>costly signals</w:t>
      </w:r>
      <w:r w:rsidRPr="00A7290D">
        <w:rPr>
          <w:rStyle w:val="StyleUnderline"/>
          <w:rFonts w:cstheme="majorHAnsi"/>
        </w:rPr>
        <w:t>. As the probability of militarized conflict increases, states incur a variety of automatic and strategically imposed economic costs as a consequence of escalation toward conflict.</w:t>
      </w:r>
      <w:r w:rsidRPr="00A7290D">
        <w:rPr>
          <w:rFonts w:asciiTheme="majorHAnsi" w:hAnsiTheme="majorHAnsi" w:cstheme="majorHAnsi"/>
          <w:sz w:val="10"/>
        </w:rPr>
        <w:t xml:space="preserve"> </w:t>
      </w:r>
      <w:r w:rsidRPr="00A7290D">
        <w:rPr>
          <w:rStyle w:val="StyleUnderline"/>
          <w:rFonts w:cstheme="majorHAnsi"/>
        </w:rPr>
        <w:t xml:space="preserve">Those states that persist in a dispute despite these costs will reveal their willingness to tolerate them, and </w:t>
      </w:r>
      <w:r w:rsidRPr="00A7290D">
        <w:rPr>
          <w:rStyle w:val="Emphasis"/>
          <w:rFonts w:asciiTheme="majorHAnsi" w:hAnsiTheme="majorHAnsi" w:cstheme="majorHAnsi"/>
        </w:rPr>
        <w:t>hence signal resolve</w:t>
      </w:r>
      <w:r w:rsidRPr="00A7290D">
        <w:rPr>
          <w:rFonts w:asciiTheme="majorHAnsi" w:hAnsiTheme="majorHAnsi" w:cstheme="majorHAnsi"/>
          <w:sz w:val="10"/>
        </w:rPr>
        <w:t xml:space="preserve">. </w:t>
      </w:r>
      <w:r w:rsidRPr="00A7290D">
        <w:rPr>
          <w:rStyle w:val="StyleUnderline"/>
          <w:rFonts w:cstheme="majorHAnsi"/>
        </w:rPr>
        <w:t xml:space="preserve">The greater the degree of economic interdependence, the more a resolved country could demonstrate its willingness to suffer costs ex ante to militarized conflict. </w:t>
      </w:r>
      <w:r w:rsidRPr="00A7290D">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7290D">
        <w:rPr>
          <w:rStyle w:val="StyleUnderline"/>
          <w:rFonts w:cstheme="majorHAnsi"/>
        </w:rPr>
        <w:t xml:space="preserve">This theory predicts that these visible signals must arise in any escalating conflict, involving countries with high capital openness, in which this mechanism is operative </w:t>
      </w:r>
      <w:r w:rsidRPr="00A7290D">
        <w:rPr>
          <w:rFonts w:asciiTheme="majorHAnsi" w:hAnsiTheme="majorHAnsi" w:cstheme="majorHAnsi"/>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A7290D">
        <w:rPr>
          <w:rStyle w:val="StyleUnderline"/>
          <w:rFonts w:cstheme="majorHAnsi"/>
        </w:rPr>
        <w:t xml:space="preserve">A conceptual classification of costly signals </w:t>
      </w:r>
      <w:proofErr w:type="gramStart"/>
      <w:r w:rsidRPr="00A7290D">
        <w:rPr>
          <w:rStyle w:val="StyleUnderline"/>
          <w:rFonts w:cstheme="majorHAnsi"/>
        </w:rPr>
        <w:t>The</w:t>
      </w:r>
      <w:proofErr w:type="gramEnd"/>
      <w:r w:rsidRPr="00A7290D">
        <w:rPr>
          <w:rStyle w:val="StyleUnderline"/>
          <w:rFonts w:cstheme="majorHAnsi"/>
        </w:rPr>
        <w:t xml:space="preserve"> term signaling connotes an intentional communicative act by one party directed towards another</w:t>
      </w:r>
      <w:r w:rsidRPr="00A7290D">
        <w:rPr>
          <w:rFonts w:asciiTheme="majorHAnsi" w:hAnsiTheme="majorHAnsi" w:cstheme="majorHAnsi"/>
          <w:sz w:val="10"/>
        </w:rPr>
        <w:t xml:space="preserve">. Because the term signaling thus suggests a willful act, and </w:t>
      </w:r>
      <w:r w:rsidRPr="00A7290D">
        <w:rPr>
          <w:rStyle w:val="Emphasis"/>
          <w:rFonts w:asciiTheme="majorHAnsi" w:hAnsiTheme="majorHAnsi" w:cstheme="majorHAnsi"/>
          <w:highlight w:val="cyan"/>
        </w:rPr>
        <w:t>a signal of resolve is only credible if it is costly</w:t>
      </w:r>
      <w:r w:rsidRPr="00A7290D">
        <w:rPr>
          <w:rFonts w:asciiTheme="majorHAnsi" w:hAnsiTheme="majorHAnsi" w:cstheme="majorHAnsi"/>
          <w:sz w:val="10"/>
          <w:highlight w:val="cyan"/>
        </w:rPr>
        <w:t>,</w:t>
      </w:r>
      <w:r w:rsidRPr="00A7290D">
        <w:rPr>
          <w:rFonts w:asciiTheme="majorHAnsi" w:hAnsiTheme="majorHAnsi" w:cstheme="majorHAnsi"/>
          <w:sz w:val="10"/>
        </w:rPr>
        <w:t xml:space="preserve"> </w:t>
      </w:r>
      <w:r w:rsidRPr="00A7290D">
        <w:rPr>
          <w:rStyle w:val="StyleUnderline"/>
          <w:rFonts w:cstheme="majorHAnsi"/>
        </w:rPr>
        <w:t>scholars have sometimes concluded that states involved in bargaining under incomplete information could advance their interests by imposing costs on themselves and thereby signaling their resolve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e.g.</w:t>
      </w:r>
      <w:proofErr w:type="gramEnd"/>
      <w:r w:rsidRPr="00A7290D">
        <w:rPr>
          <w:rFonts w:asciiTheme="majorHAnsi" w:hAnsiTheme="majorHAnsi" w:cstheme="majorHAnsi"/>
          <w:sz w:val="10"/>
        </w:rPr>
        <w:t xml:space="preserve"> </w:t>
      </w:r>
      <w:proofErr w:type="spellStart"/>
      <w:r w:rsidRPr="00A7290D">
        <w:rPr>
          <w:rFonts w:asciiTheme="majorHAnsi" w:hAnsiTheme="majorHAnsi" w:cstheme="majorHAnsi"/>
          <w:sz w:val="10"/>
        </w:rPr>
        <w:t>Lektzian</w:t>
      </w:r>
      <w:proofErr w:type="spellEnd"/>
      <w:r w:rsidRPr="00A7290D">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A7290D">
        <w:rPr>
          <w:rStyle w:val="StyleUnderline"/>
          <w:rFonts w:cstheme="majorHAnsi"/>
        </w:rPr>
        <w:t>states frequently adopt sanctions with low costs to themselves and high costs to their rivals because doing so is often a rational bargaining tactic on other grounds: they are trying to coerce their rival to concede the issue.</w:t>
      </w:r>
      <w:r w:rsidRPr="00A7290D">
        <w:rPr>
          <w:rFonts w:asciiTheme="majorHAnsi" w:hAnsiTheme="majorHAnsi" w:cstheme="majorHAnsi"/>
          <w:sz w:val="10"/>
        </w:rPr>
        <w:t xml:space="preserve"> </w:t>
      </w:r>
      <w:r w:rsidRPr="00A7290D">
        <w:rPr>
          <w:rStyle w:val="StyleUnderline"/>
          <w:rFonts w:cstheme="majorHAnsi"/>
        </w:rPr>
        <w:t xml:space="preserve">Bargaining encounters of this type can be conceptualized as a type of war-of-attrition game in which each </w:t>
      </w:r>
      <w:r w:rsidRPr="00A7290D">
        <w:rPr>
          <w:rStyle w:val="Emphasis"/>
          <w:rFonts w:asciiTheme="majorHAnsi" w:hAnsiTheme="majorHAnsi" w:cstheme="majorHAnsi"/>
        </w:rPr>
        <w:t>actor attempts to coerce the other through the imposition of escalating costs</w:t>
      </w:r>
      <w:r w:rsidRPr="00A7290D">
        <w:rPr>
          <w:rStyle w:val="StyleUnderline"/>
          <w:rFonts w:cstheme="majorHAnsi"/>
        </w:rPr>
        <w:t>.</w:t>
      </w:r>
      <w:r w:rsidRPr="00A7290D">
        <w:rPr>
          <w:rFonts w:asciiTheme="majorHAnsi" w:hAnsiTheme="majorHAnsi" w:cstheme="majorHAnsi"/>
          <w:sz w:val="10"/>
        </w:rPr>
        <w:t xml:space="preserve"> </w:t>
      </w:r>
      <w:r w:rsidRPr="00A7290D">
        <w:rPr>
          <w:rStyle w:val="StyleUnderline"/>
          <w:rFonts w:cstheme="majorHAnsi"/>
        </w:rPr>
        <w:t xml:space="preserve">Such encounters also provide the opportunity for signaling: when states resist the costs imposed by their rivals, </w:t>
      </w:r>
      <w:r w:rsidRPr="00A7290D">
        <w:rPr>
          <w:rStyle w:val="Emphasis"/>
          <w:rFonts w:asciiTheme="majorHAnsi" w:hAnsiTheme="majorHAnsi" w:cstheme="majorHAnsi"/>
        </w:rPr>
        <w:t xml:space="preserve">they ‘signal’ their resolve. </w:t>
      </w:r>
      <w:r w:rsidRPr="00A7290D">
        <w:rPr>
          <w:rFonts w:asciiTheme="majorHAnsi" w:hAnsiTheme="majorHAnsi" w:cstheme="majorHAnsi"/>
          <w:sz w:val="10"/>
        </w:rPr>
        <w:t xml:space="preserve">If at some point one party perceives the conflict to have become too costly and steps back, that party ‘signals’ a lack of resolve. Thus, </w:t>
      </w:r>
      <w:r w:rsidRPr="00A7290D">
        <w:rPr>
          <w:rStyle w:val="StyleUnderline"/>
          <w:rFonts w:cstheme="majorHAnsi"/>
        </w:rPr>
        <w:t>this kind of signaling arises as a by-product of another’s coercive attempts.</w:t>
      </w:r>
      <w:r w:rsidRPr="00A7290D">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7290D">
        <w:rPr>
          <w:rStyle w:val="StyleUnderline"/>
          <w:rFonts w:cstheme="majorHAnsi"/>
        </w:rPr>
        <w:t xml:space="preserve">costs may arise as an automatic byproduct of escalation towards military </w:t>
      </w:r>
      <w:r w:rsidRPr="00A7290D">
        <w:rPr>
          <w:rStyle w:val="StyleUnderline"/>
          <w:rFonts w:cstheme="majorHAnsi"/>
          <w:highlight w:val="cyan"/>
        </w:rPr>
        <w:t>conflict</w:t>
      </w:r>
      <w:r w:rsidRPr="00A7290D">
        <w:rPr>
          <w:rStyle w:val="StyleUnderline"/>
          <w:rFonts w:cstheme="majorHAnsi"/>
        </w:rPr>
        <w:t xml:space="preserve"> or may be a tool of statecraft that is strategically </w:t>
      </w:r>
      <w:r w:rsidRPr="00A7290D">
        <w:rPr>
          <w:rStyle w:val="StyleUnderline"/>
          <w:rFonts w:cstheme="majorHAnsi"/>
          <w:highlight w:val="cyan"/>
        </w:rPr>
        <w:t>employ</w:t>
      </w:r>
      <w:r w:rsidRPr="00A7290D">
        <w:rPr>
          <w:rStyle w:val="StyleUnderline"/>
          <w:rFonts w:cstheme="majorHAnsi"/>
        </w:rPr>
        <w:t>ed during a conflict.</w:t>
      </w:r>
      <w:r w:rsidRPr="00A7290D">
        <w:rPr>
          <w:rFonts w:asciiTheme="majorHAnsi" w:hAnsiTheme="majorHAnsi" w:cstheme="majorHAnsi"/>
          <w:sz w:val="10"/>
        </w:rPr>
        <w:t xml:space="preserve"> The automatic mechanism stipulates that as the probability of conflict increases, </w:t>
      </w:r>
      <w:r w:rsidRPr="00A7290D">
        <w:rPr>
          <w:rStyle w:val="Emphasis"/>
          <w:rFonts w:asciiTheme="majorHAnsi" w:hAnsiTheme="majorHAnsi" w:cstheme="majorHAnsi"/>
        </w:rPr>
        <w:t xml:space="preserve">various economic assets will </w:t>
      </w:r>
      <w:r w:rsidRPr="00A7290D">
        <w:rPr>
          <w:rStyle w:val="Emphasis"/>
          <w:rFonts w:asciiTheme="majorHAnsi" w:hAnsiTheme="majorHAnsi" w:cstheme="majorHAnsi"/>
          <w:highlight w:val="cyan"/>
        </w:rPr>
        <w:t>lose value</w:t>
      </w:r>
      <w:r w:rsidRPr="00A7290D">
        <w:rPr>
          <w:rStyle w:val="Emphasis"/>
          <w:rFonts w:asciiTheme="majorHAnsi" w:hAnsiTheme="majorHAnsi" w:cstheme="majorHAnsi"/>
        </w:rPr>
        <w:t xml:space="preserve"> due to the risk of conflict </w:t>
      </w:r>
      <w:r w:rsidRPr="00A7290D">
        <w:rPr>
          <w:rStyle w:val="Emphasis"/>
          <w:rFonts w:asciiTheme="majorHAnsi" w:hAnsiTheme="majorHAnsi" w:cstheme="majorHAnsi"/>
          <w:highlight w:val="cyan"/>
        </w:rPr>
        <w:t>and investor flight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A7290D">
        <w:rPr>
          <w:rStyle w:val="StyleUnderline"/>
          <w:rFonts w:cstheme="majorHAnsi"/>
        </w:rPr>
        <w:t xml:space="preserve">Finally, at a practical level, we identify three different potential kinds of economic costs of militarized conflict </w:t>
      </w:r>
      <w:r w:rsidRPr="00A7290D">
        <w:rPr>
          <w:rFonts w:asciiTheme="majorHAnsi" w:hAnsiTheme="majorHAnsi" w:cstheme="majorHAnsi"/>
          <w:sz w:val="10"/>
        </w:rPr>
        <w:t xml:space="preserve">that may be mediated by open capital markets: </w:t>
      </w:r>
      <w:r w:rsidRPr="00A7290D">
        <w:rPr>
          <w:rStyle w:val="Emphasis"/>
          <w:rFonts w:asciiTheme="majorHAnsi" w:hAnsiTheme="majorHAnsi" w:cstheme="majorHAnsi"/>
        </w:rPr>
        <w:t>capital costs from political risk, monetary coercion, and business sanctions.</w:t>
      </w:r>
      <w:r w:rsidRPr="00A7290D">
        <w:rPr>
          <w:rFonts w:asciiTheme="majorHAnsi" w:hAnsiTheme="majorHAnsi" w:cstheme="majorHAnsi"/>
          <w:sz w:val="10"/>
        </w:rPr>
        <w:t xml:space="preserve"> T</w:t>
      </w:r>
    </w:p>
    <w:p w14:paraId="4B6D1909" w14:textId="448FA63A" w:rsidR="00463EB5" w:rsidRPr="00EA2F45" w:rsidRDefault="00463EB5" w:rsidP="00463EB5">
      <w:pPr>
        <w:pStyle w:val="Heading4"/>
      </w:pPr>
      <w:r>
        <w:rPr>
          <w:rFonts w:eastAsia="Calibri"/>
        </w:rPr>
        <w:t xml:space="preserve">8] </w:t>
      </w:r>
      <w:r w:rsidRPr="00EA2F45">
        <w:rPr>
          <w:rFonts w:eastAsia="Calibri"/>
        </w:rPr>
        <w:t xml:space="preserve">Cap is key to space exploration and development </w:t>
      </w:r>
    </w:p>
    <w:p w14:paraId="33664FC1" w14:textId="77777777" w:rsidR="00463EB5" w:rsidRPr="00EA2F45" w:rsidRDefault="00463EB5" w:rsidP="00463EB5">
      <w:r w:rsidRPr="00277596">
        <w:rPr>
          <w:rFonts w:eastAsia="Calibri" w:cs="Times New Roman"/>
          <w:b/>
          <w:sz w:val="28"/>
          <w:szCs w:val="28"/>
        </w:rPr>
        <w:t>Blundell 4</w:t>
      </w:r>
      <w:r w:rsidRPr="00EA2F45">
        <w:rPr>
          <w:rFonts w:eastAsia="Calibri" w:cs="Times New Roman"/>
          <w:b/>
        </w:rPr>
        <w:t xml:space="preserve"> </w:t>
      </w:r>
      <w:r w:rsidRPr="00EA2F45">
        <w:rPr>
          <w:rFonts w:eastAsia="Calibri" w:cs="Times New Roman"/>
        </w:rPr>
        <w:t>[John, director general of the Institute of Economic Affairs, “Mission to Mars must go private to succeed”, Feb 2, http://news.scotsman.com/marsexploration/Mission-to-Mars-must-go.2499794.jp]</w:t>
      </w:r>
    </w:p>
    <w:p w14:paraId="770E5EA6" w14:textId="634CC0FB" w:rsidR="00463EB5" w:rsidRPr="00EA2F45" w:rsidRDefault="00463EB5" w:rsidP="00463EB5">
      <w:r w:rsidRPr="00EA2F45">
        <w:rPr>
          <w:rFonts w:eastAsia="Calibri" w:cs="Times New Roman"/>
          <w:color w:val="000000"/>
          <w:sz w:val="16"/>
          <w:szCs w:val="20"/>
          <w:lang w:val="x-none" w:eastAsia="x-none"/>
        </w:rPr>
        <w:t xml:space="preserve">Bush is not finding the billions himself. Rather the tab will be picked up by US taxpayers in perhaps 20 years’ time. </w:t>
      </w:r>
      <w:r w:rsidRPr="00EA2F45">
        <w:rPr>
          <w:rFonts w:eastAsia="Calibri" w:cs="Times New Roman"/>
          <w:b/>
          <w:color w:val="000000"/>
          <w:szCs w:val="20"/>
          <w:u w:val="single"/>
          <w:lang w:val="x-none" w:eastAsia="x-none"/>
        </w:rPr>
        <w:t>What arrests me is the</w:t>
      </w:r>
      <w:r w:rsidRPr="00EA2F45">
        <w:rPr>
          <w:rFonts w:eastAsia="Calibri" w:cs="Times New Roman"/>
          <w:color w:val="000000"/>
          <w:sz w:val="16"/>
          <w:szCs w:val="20"/>
          <w:lang w:val="x-none" w:eastAsia="x-none"/>
        </w:rPr>
        <w:t xml:space="preserve"> unchallenged </w:t>
      </w:r>
      <w:r w:rsidRPr="00EA2F45">
        <w:rPr>
          <w:rFonts w:eastAsia="Calibri" w:cs="Times New Roman"/>
          <w:b/>
          <w:color w:val="000000"/>
          <w:szCs w:val="20"/>
          <w:u w:val="single"/>
          <w:lang w:val="x-none" w:eastAsia="x-none"/>
        </w:rPr>
        <w:t xml:space="preserve">assumption that space exploration must be a </w:t>
      </w:r>
      <w:proofErr w:type="spellStart"/>
      <w:r w:rsidRPr="00EA2F45">
        <w:rPr>
          <w:rFonts w:eastAsia="Calibri" w:cs="Times New Roman"/>
          <w:b/>
          <w:color w:val="000000"/>
          <w:szCs w:val="20"/>
          <w:u w:val="single"/>
          <w:lang w:val="x-none" w:eastAsia="x-none"/>
        </w:rPr>
        <w:t>nationalised</w:t>
      </w:r>
      <w:proofErr w:type="spellEnd"/>
      <w:r w:rsidRPr="00EA2F45">
        <w:rPr>
          <w:rFonts w:eastAsia="Calibri" w:cs="Times New Roman"/>
          <w:b/>
          <w:color w:val="000000"/>
          <w:szCs w:val="20"/>
          <w:u w:val="single"/>
          <w:lang w:val="x-none" w:eastAsia="x-none"/>
        </w:rPr>
        <w:t xml:space="preserve"> industry</w:t>
      </w:r>
      <w:r w:rsidRPr="00EA2F45">
        <w:rPr>
          <w:rFonts w:eastAsia="Calibri" w:cs="Times New Roman"/>
          <w:color w:val="000000"/>
          <w:sz w:val="16"/>
          <w:szCs w:val="20"/>
          <w:lang w:val="x-none" w:eastAsia="x-none"/>
        </w:rPr>
        <w:t xml:space="preserve">. The Soviet effort may be stalled but the Chinese seem committed to joining the race. The European Space Agency is a strange combination of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bodies. NASA is a pure old-fashioned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entity. I argue </w:t>
      </w:r>
      <w:r w:rsidRPr="00EA2F45">
        <w:rPr>
          <w:rFonts w:eastAsia="Calibri" w:cs="Times New Roman"/>
          <w:b/>
          <w:color w:val="000000"/>
          <w:szCs w:val="20"/>
          <w:u w:val="single"/>
          <w:lang w:val="x-none" w:eastAsia="x-none"/>
        </w:rPr>
        <w:t xml:space="preserve">we should relinquish the </w:t>
      </w:r>
      <w:proofErr w:type="spellStart"/>
      <w:r w:rsidRPr="00EA2F45">
        <w:rPr>
          <w:rFonts w:eastAsia="Calibri" w:cs="Times New Roman"/>
          <w:b/>
          <w:color w:val="000000"/>
          <w:szCs w:val="20"/>
          <w:u w:val="single"/>
          <w:lang w:val="x-none" w:eastAsia="x-none"/>
        </w:rPr>
        <w:t>expectationthat</w:t>
      </w:r>
      <w:proofErr w:type="spellEnd"/>
      <w:r w:rsidRPr="00EA2F45">
        <w:rPr>
          <w:rFonts w:eastAsia="Calibri" w:cs="Times New Roman"/>
          <w:b/>
          <w:color w:val="000000"/>
          <w:szCs w:val="20"/>
          <w:u w:val="single"/>
          <w:lang w:val="x-none" w:eastAsia="x-none"/>
        </w:rPr>
        <w:t xml:space="preserve"> space has to be limited to vast quangos.</w:t>
      </w:r>
      <w:r w:rsidRPr="00EA2F45">
        <w:rPr>
          <w:rFonts w:eastAsia="Calibri" w:cs="Times New Roman"/>
          <w:color w:val="000000"/>
          <w:sz w:val="16"/>
          <w:szCs w:val="20"/>
          <w:lang w:val="x-none" w:eastAsia="x-none"/>
        </w:rPr>
        <w:t xml:space="preserve"> The mindset we all share is an echo of the rivalry between the evaporated USSR and the still dynamic US. The first bleeps of the Sputnik </w:t>
      </w:r>
      <w:proofErr w:type="spellStart"/>
      <w:r w:rsidRPr="00EA2F45">
        <w:rPr>
          <w:rFonts w:eastAsia="Calibri" w:cs="Times New Roman"/>
          <w:color w:val="000000"/>
          <w:sz w:val="16"/>
          <w:szCs w:val="20"/>
          <w:lang w:val="x-none" w:eastAsia="x-none"/>
        </w:rPr>
        <w:t>galvanised</w:t>
      </w:r>
      <w:proofErr w:type="spellEnd"/>
      <w:r w:rsidRPr="00EA2F45">
        <w:rPr>
          <w:rFonts w:eastAsia="Calibri" w:cs="Times New Roman"/>
          <w:color w:val="000000"/>
          <w:sz w:val="16"/>
          <w:szCs w:val="20"/>
          <w:lang w:val="x-none" w:eastAsia="x-none"/>
        </w:rPr>
        <w:t xml:space="preserve"> the US into accelerating its space effort.   </w:t>
      </w:r>
      <w:r w:rsidRPr="00EA2F45">
        <w:rPr>
          <w:rFonts w:eastAsia="Calibri" w:cs="Times New Roman"/>
          <w:b/>
          <w:color w:val="000000"/>
          <w:szCs w:val="20"/>
          <w:u w:val="single"/>
          <w:lang w:val="x-none" w:eastAsia="x-none"/>
        </w:rPr>
        <w:t>What we need is capitalists in space. Capitalism needs property rights, enforcement of contracts and the rule of law.</w:t>
      </w:r>
      <w:r w:rsidRPr="00EA2F45">
        <w:rPr>
          <w:rFonts w:eastAsia="Calibri" w:cs="Times New Roman"/>
          <w:color w:val="000000"/>
          <w:sz w:val="16"/>
          <w:szCs w:val="20"/>
          <w:lang w:val="x-none" w:eastAsia="x-none"/>
        </w:rPr>
        <w:t xml:space="preserve"> The ideological tussle does not cease once we are beyond the ionosphere.   With the exception of Arthur C Clarke, </w:t>
      </w:r>
      <w:r w:rsidRPr="00EA2F45">
        <w:rPr>
          <w:rFonts w:eastAsia="Calibri" w:cs="Times New Roman"/>
          <w:b/>
          <w:color w:val="000000"/>
          <w:szCs w:val="20"/>
          <w:u w:val="single"/>
          <w:lang w:val="x-none" w:eastAsia="x-none"/>
        </w:rPr>
        <w:t>none of us imagined the entertainment potential from satellites</w:t>
      </w:r>
      <w:r w:rsidRPr="00EA2F45">
        <w:rPr>
          <w:rFonts w:eastAsia="Calibri" w:cs="Times New Roman"/>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w:t>
      </w:r>
      <w:proofErr w:type="spellStart"/>
      <w:r w:rsidRPr="00EA2F45">
        <w:rPr>
          <w:rFonts w:eastAsia="Calibri" w:cs="Times New Roman"/>
          <w:color w:val="000000"/>
          <w:sz w:val="16"/>
          <w:szCs w:val="20"/>
          <w:lang w:val="x-none" w:eastAsia="x-none"/>
        </w:rPr>
        <w:t>metre</w:t>
      </w:r>
      <w:proofErr w:type="spellEnd"/>
      <w:r w:rsidRPr="00EA2F45">
        <w:rPr>
          <w:rFonts w:eastAsia="Calibri" w:cs="Times New Roman"/>
          <w:color w:val="000000"/>
          <w:sz w:val="16"/>
          <w:szCs w:val="20"/>
          <w:lang w:val="x-none" w:eastAsia="x-none"/>
        </w:rPr>
        <w:t xml:space="preserve">? </w:t>
      </w:r>
      <w:r w:rsidRPr="00EA2F45">
        <w:rPr>
          <w:rFonts w:eastAsia="Calibri" w:cs="Times New Roman"/>
          <w:b/>
          <w:color w:val="000000"/>
          <w:szCs w:val="20"/>
          <w:u w:val="single"/>
          <w:lang w:val="x-none" w:eastAsia="x-none"/>
        </w:rPr>
        <w:t>These are business applications. Business is already in space.</w:t>
      </w:r>
      <w:r w:rsidRPr="00EA2F45">
        <w:rPr>
          <w:rFonts w:eastAsia="Calibri" w:cs="Times New Roman"/>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E542DA">
        <w:rPr>
          <w:rFonts w:eastAsia="Calibri" w:cs="Times New Roman"/>
          <w:b/>
          <w:color w:val="000000"/>
          <w:szCs w:val="20"/>
          <w:highlight w:val="green"/>
          <w:u w:val="single"/>
          <w:lang w:val="x-none" w:eastAsia="x-none"/>
        </w:rPr>
        <w:t>companies define and refine what public bodies cannot achieve</w:t>
      </w:r>
      <w:r w:rsidRPr="00EA2F45">
        <w:rPr>
          <w:rFonts w:eastAsia="Calibri" w:cs="Times New Roman"/>
          <w:color w:val="000000"/>
          <w:sz w:val="16"/>
          <w:szCs w:val="20"/>
          <w:lang w:val="x-none" w:eastAsia="x-none"/>
        </w:rPr>
        <w:t xml:space="preserve">. Lift the veil of course and all those </w:t>
      </w:r>
      <w:r w:rsidRPr="00E542DA">
        <w:rPr>
          <w:rFonts w:eastAsia="Calibri" w:cs="Times New Roman"/>
          <w:b/>
          <w:color w:val="000000"/>
          <w:szCs w:val="20"/>
          <w:highlight w:val="green"/>
          <w:u w:val="single"/>
          <w:lang w:val="x-none" w:eastAsia="x-none"/>
        </w:rPr>
        <w:t>satellite firms are an intricate web of experts supplying ideas and services. We have an infant space market.</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EA2F45">
        <w:rPr>
          <w:rFonts w:eastAsia="Calibri" w:cs="Times New Roman"/>
          <w:b/>
          <w:color w:val="000000"/>
          <w:szCs w:val="20"/>
          <w:u w:val="single"/>
          <w:lang w:val="x-none" w:eastAsia="x-none"/>
        </w:rPr>
        <w:t>best results may be medical. Zero, or low, gravity techniques may allow therapies of which we are ignorant.</w:t>
      </w:r>
      <w:r w:rsidRPr="00EA2F45">
        <w:rPr>
          <w:rFonts w:eastAsia="Calibri" w:cs="Times New Roman"/>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EA2F45">
        <w:rPr>
          <w:rFonts w:eastAsia="Calibri" w:cs="Times New Roman"/>
          <w:b/>
          <w:color w:val="000000"/>
          <w:szCs w:val="20"/>
          <w:u w:val="single"/>
          <w:lang w:val="x-none" w:eastAsia="x-none"/>
        </w:rPr>
        <w:t>Instead of NASA’s grotesque bureaucracy it may be Thomas Cook will be a greater force for exploration.</w:t>
      </w:r>
      <w:r w:rsidRPr="00EA2F45">
        <w:rPr>
          <w:rFonts w:eastAsia="Calibri" w:cs="Times New Roman"/>
          <w:color w:val="000000"/>
          <w:sz w:val="16"/>
          <w:szCs w:val="20"/>
          <w:lang w:val="x-none" w:eastAsia="x-none"/>
        </w:rPr>
        <w:t xml:space="preserve">   NASA could be a procurement body. It need not design and run all space ventures. It could sub-contract far more extensively. Without </w:t>
      </w:r>
      <w:proofErr w:type="spellStart"/>
      <w:r w:rsidRPr="00EA2F45">
        <w:rPr>
          <w:rFonts w:eastAsia="Calibri" w:cs="Times New Roman"/>
          <w:color w:val="000000"/>
          <w:sz w:val="16"/>
          <w:szCs w:val="20"/>
          <w:lang w:val="x-none" w:eastAsia="x-none"/>
        </w:rPr>
        <w:t>specialised</w:t>
      </w:r>
      <w:proofErr w:type="spellEnd"/>
      <w:r w:rsidRPr="00EA2F45">
        <w:rPr>
          <w:rFonts w:eastAsia="Calibri" w:cs="Times New Roman"/>
          <w:color w:val="000000"/>
          <w:sz w:val="16"/>
          <w:szCs w:val="20"/>
          <w:lang w:val="x-none" w:eastAsia="x-none"/>
        </w:rPr>
        <w:t xml:space="preserve"> engineering expertise it is not easy to </w:t>
      </w:r>
      <w:proofErr w:type="spellStart"/>
      <w:r w:rsidRPr="00EA2F45">
        <w:rPr>
          <w:rFonts w:eastAsia="Calibri" w:cs="Times New Roman"/>
          <w:color w:val="000000"/>
          <w:sz w:val="16"/>
          <w:szCs w:val="20"/>
          <w:lang w:val="x-none" w:eastAsia="x-none"/>
        </w:rPr>
        <w:t>criticise</w:t>
      </w:r>
      <w:proofErr w:type="spellEnd"/>
      <w:r w:rsidRPr="00EA2F45">
        <w:rPr>
          <w:rFonts w:eastAsia="Calibri" w:cs="Times New Roman"/>
          <w:color w:val="000000"/>
          <w:sz w:val="16"/>
          <w:szCs w:val="20"/>
          <w:lang w:val="x-none" w:eastAsia="x-none"/>
        </w:rPr>
        <w:t xml:space="preserve"> projects such as the shuttle. It seems to be excessively costly and far too fragile.   </w:t>
      </w:r>
      <w:r w:rsidRPr="00EA2F45">
        <w:rPr>
          <w:rFonts w:eastAsia="Calibri" w:cs="Times New Roman"/>
          <w:b/>
          <w:color w:val="000000"/>
          <w:szCs w:val="20"/>
          <w:u w:val="single"/>
          <w:lang w:val="x-none" w:eastAsia="x-none"/>
        </w:rPr>
        <w:t>There are private space entrepreneurs already.</w:t>
      </w:r>
      <w:r w:rsidRPr="00EA2F45">
        <w:rPr>
          <w:rFonts w:eastAsia="Calibri" w:cs="Times New Roman"/>
          <w:color w:val="000000"/>
          <w:sz w:val="16"/>
          <w:szCs w:val="20"/>
          <w:lang w:val="x-none" w:eastAsia="x-none"/>
        </w:rPr>
        <w:t xml:space="preserve"> They are </w:t>
      </w:r>
      <w:proofErr w:type="spellStart"/>
      <w:r w:rsidRPr="00EA2F45">
        <w:rPr>
          <w:rFonts w:eastAsia="Calibri" w:cs="Times New Roman"/>
          <w:color w:val="000000"/>
          <w:sz w:val="16"/>
          <w:szCs w:val="20"/>
          <w:lang w:val="x-none" w:eastAsia="x-none"/>
        </w:rPr>
        <w:t>tiddlers</w:t>
      </w:r>
      <w:proofErr w:type="spellEnd"/>
      <w:r w:rsidRPr="00EA2F45">
        <w:rPr>
          <w:rFonts w:eastAsia="Calibri" w:cs="Times New Roman"/>
          <w:color w:val="000000"/>
          <w:sz w:val="16"/>
          <w:szCs w:val="20"/>
          <w:lang w:val="x-none" w:eastAsia="x-none"/>
        </w:rPr>
        <w:t xml:space="preserve"> up against the mighty NASA. Yet Dan </w:t>
      </w:r>
      <w:r w:rsidRPr="00EA2F45">
        <w:rPr>
          <w:rFonts w:eastAsia="Calibri" w:cs="Times New Roman"/>
          <w:b/>
          <w:color w:val="000000"/>
          <w:szCs w:val="20"/>
          <w:u w:val="single"/>
          <w:lang w:val="x-none" w:eastAsia="x-none"/>
        </w:rPr>
        <w:t xml:space="preserve">Goldin, the NASA leader, says he </w:t>
      </w:r>
      <w:proofErr w:type="spellStart"/>
      <w:r w:rsidRPr="00EA2F45">
        <w:rPr>
          <w:rFonts w:eastAsia="Calibri" w:cs="Times New Roman"/>
          <w:b/>
          <w:color w:val="000000"/>
          <w:szCs w:val="20"/>
          <w:u w:val="single"/>
          <w:lang w:val="x-none" w:eastAsia="x-none"/>
        </w:rPr>
        <w:t>favours</w:t>
      </w:r>
      <w:proofErr w:type="spellEnd"/>
      <w:r w:rsidRPr="00EA2F45">
        <w:rPr>
          <w:rFonts w:eastAsia="Calibri" w:cs="Times New Roman"/>
          <w:b/>
          <w:color w:val="000000"/>
          <w:szCs w:val="20"/>
          <w:u w:val="single"/>
          <w:lang w:val="x-none" w:eastAsia="x-none"/>
        </w:rPr>
        <w:t xml:space="preserve"> the </w:t>
      </w:r>
      <w:proofErr w:type="spellStart"/>
      <w:r w:rsidRPr="00EA2F45">
        <w:rPr>
          <w:rFonts w:eastAsia="Calibri" w:cs="Times New Roman"/>
          <w:b/>
          <w:color w:val="000000"/>
          <w:szCs w:val="20"/>
          <w:u w:val="single"/>
          <w:lang w:val="x-none" w:eastAsia="x-none"/>
        </w:rPr>
        <w:t>privatisation</w:t>
      </w:r>
      <w:proofErr w:type="spellEnd"/>
      <w:r w:rsidRPr="00EA2F45">
        <w:rPr>
          <w:rFonts w:eastAsia="Calibri" w:cs="Times New Roman"/>
          <w:b/>
          <w:color w:val="000000"/>
          <w:szCs w:val="20"/>
          <w:u w:val="single"/>
          <w:lang w:val="x-none" w:eastAsia="x-none"/>
        </w:rPr>
        <w:t xml:space="preserve"> of space: "</w:t>
      </w:r>
      <w:r w:rsidRPr="00E542DA">
        <w:rPr>
          <w:rFonts w:eastAsia="Calibri" w:cs="Times New Roman"/>
          <w:b/>
          <w:color w:val="000000"/>
          <w:szCs w:val="20"/>
          <w:highlight w:val="green"/>
          <w:u w:val="single"/>
          <w:lang w:val="x-none" w:eastAsia="x-none"/>
        </w:rPr>
        <w:t>We can’t afford to do solar system exploration until we turn these activities over to the</w:t>
      </w:r>
      <w:r w:rsidRPr="00EA2F45">
        <w:rPr>
          <w:rFonts w:eastAsia="Calibri" w:cs="Times New Roman"/>
          <w:b/>
          <w:color w:val="000000"/>
          <w:szCs w:val="20"/>
          <w:u w:val="single"/>
          <w:lang w:val="x-none" w:eastAsia="x-none"/>
        </w:rPr>
        <w:t xml:space="preserve"> cutting edge </w:t>
      </w:r>
      <w:r w:rsidRPr="00E542DA">
        <w:rPr>
          <w:rFonts w:eastAsia="Calibri" w:cs="Times New Roman"/>
          <w:b/>
          <w:color w:val="000000"/>
          <w:szCs w:val="20"/>
          <w:highlight w:val="green"/>
          <w:u w:val="single"/>
          <w:lang w:val="x-none" w:eastAsia="x-none"/>
        </w:rPr>
        <w:t>private sector</w:t>
      </w:r>
    </w:p>
    <w:p w14:paraId="7D5207B4" w14:textId="78CA44D9" w:rsidR="00463EB5" w:rsidRPr="00EA2F45" w:rsidRDefault="00463EB5" w:rsidP="00463EB5">
      <w:pPr>
        <w:pStyle w:val="Heading4"/>
      </w:pPr>
      <w:r>
        <w:rPr>
          <w:rFonts w:eastAsia="Calibri"/>
        </w:rPr>
        <w:t xml:space="preserve">9] </w:t>
      </w:r>
      <w:r w:rsidRPr="00EA2F45">
        <w:rPr>
          <w:rFonts w:eastAsia="Calibri"/>
        </w:rPr>
        <w:t xml:space="preserve">Space k2 solve </w:t>
      </w:r>
      <w:r>
        <w:rPr>
          <w:rFonts w:eastAsia="Calibri"/>
        </w:rPr>
        <w:t>long-term extinction.</w:t>
      </w:r>
    </w:p>
    <w:p w14:paraId="4EFE78E7" w14:textId="77777777" w:rsidR="00463EB5" w:rsidRPr="00EA2F45" w:rsidRDefault="00463EB5" w:rsidP="00463EB5">
      <w:r w:rsidRPr="00277596">
        <w:rPr>
          <w:rFonts w:eastAsia="Calibri" w:cs="Times New Roman"/>
          <w:b/>
          <w:sz w:val="28"/>
          <w:szCs w:val="28"/>
        </w:rPr>
        <w:t>Pelton 3</w:t>
      </w:r>
      <w:r w:rsidRPr="00EA2F45">
        <w:rPr>
          <w:rFonts w:eastAsia="Calibri" w:cs="Times New Roman"/>
          <w:b/>
        </w:rPr>
        <w:t xml:space="preserve"> </w:t>
      </w:r>
      <w:r w:rsidRPr="00EA2F45">
        <w:rPr>
          <w:rFonts w:eastAsia="Calibri" w:cs="Times New Roman"/>
        </w:rPr>
        <w:t>[Joseph N. Pelton is director of the Space &amp; Advanced Communications Research Institute at George Washington University and executive director of the Arthur C. Clarke Foundation “COMMENTARY: Why Space? The Top 10 Reasons”, Sept 12, http://www.space.com/news/commentary_top10_030912.html]</w:t>
      </w:r>
    </w:p>
    <w:p w14:paraId="13712125" w14:textId="12944C4E" w:rsidR="00463EB5" w:rsidRPr="00EA2F45" w:rsidRDefault="00463EB5" w:rsidP="00463EB5">
      <w:pPr>
        <w:ind w:right="432"/>
        <w:contextualSpacing/>
        <w:rPr>
          <w:rFonts w:cs="Times New Roman"/>
          <w:sz w:val="16"/>
        </w:rPr>
      </w:pPr>
      <w:r w:rsidRPr="00EA2F45">
        <w:rPr>
          <w:rFonts w:eastAsia="Calibri" w:cs="Times New Roman"/>
          <w:color w:val="000000"/>
          <w:sz w:val="16"/>
          <w:lang w:val="x-none" w:eastAsia="x-none"/>
        </w:rPr>
        <w:t xml:space="preserve">Actually </w:t>
      </w:r>
      <w:r w:rsidRPr="00EA2F45">
        <w:rPr>
          <w:rFonts w:eastAsia="Calibri" w:cs="Times New Roman"/>
          <w:b/>
          <w:color w:val="000000"/>
          <w:u w:val="single"/>
          <w:lang w:val="x-none" w:eastAsia="x-none"/>
        </w:rPr>
        <w:t>the lack of a space program could get us all killed</w:t>
      </w:r>
      <w:r w:rsidRPr="00EA2F45">
        <w:rPr>
          <w:rFonts w:eastAsia="Calibri" w:cs="Times New Roman"/>
          <w:color w:val="000000"/>
          <w:sz w:val="16"/>
          <w:lang w:val="x-none" w:eastAsia="x-none"/>
        </w:rPr>
        <w:t xml:space="preserve">. I dont mean you or me or my wife or children. I mean that </w:t>
      </w:r>
      <w:r w:rsidRPr="00EA2F45">
        <w:rPr>
          <w:rFonts w:eastAsia="Calibri" w:cs="Times New Roman"/>
          <w:b/>
          <w:color w:val="000000"/>
          <w:u w:val="single"/>
          <w:lang w:val="x-none" w:eastAsia="x-none"/>
        </w:rPr>
        <w:t>Homo sapiens as a species are</w:t>
      </w:r>
      <w:r w:rsidRPr="00EA2F45">
        <w:rPr>
          <w:rFonts w:eastAsia="Calibri" w:cs="Times New Roman"/>
          <w:color w:val="000000"/>
          <w:sz w:val="16"/>
          <w:lang w:val="x-none" w:eastAsia="x-none"/>
        </w:rPr>
        <w:t xml:space="preserve"> actually </w:t>
      </w:r>
      <w:r w:rsidRPr="00EA2F45">
        <w:rPr>
          <w:rFonts w:eastAsia="Calibri" w:cs="Times New Roman"/>
          <w:b/>
          <w:color w:val="000000"/>
          <w:u w:val="single"/>
          <w:lang w:val="x-none" w:eastAsia="x-none"/>
        </w:rPr>
        <w:t>endangered</w:t>
      </w:r>
      <w:r w:rsidRPr="00EA2F45">
        <w:rPr>
          <w:rFonts w:eastAsia="Calibri" w:cs="Times New Roman"/>
          <w:color w:val="000000"/>
          <w:sz w:val="16"/>
          <w:lang w:val="x-none" w:eastAsia="x-none"/>
        </w:rPr>
        <w:t>. Surprising to some</w:t>
      </w:r>
      <w:r w:rsidRPr="00EA2F45">
        <w:rPr>
          <w:rFonts w:eastAsia="Droid Sans Fallback" w:cs="Times New Roman"/>
          <w:color w:val="00000A"/>
          <w:sz w:val="16"/>
        </w:rPr>
        <w:t xml:space="preserve">, </w:t>
      </w:r>
      <w:r w:rsidRPr="00E542DA">
        <w:rPr>
          <w:rFonts w:eastAsia="Calibri" w:cs="Times New Roman"/>
          <w:b/>
          <w:color w:val="000000"/>
          <w:highlight w:val="green"/>
          <w:u w:val="single"/>
          <w:lang w:val="x-none" w:eastAsia="x-none"/>
        </w:rPr>
        <w:t>a</w:t>
      </w:r>
      <w:r w:rsidRPr="00EA2F45">
        <w:rPr>
          <w:rFonts w:eastAsia="Calibri" w:cs="Times New Roman"/>
          <w:b/>
          <w:color w:val="000000"/>
          <w:u w:val="single"/>
          <w:lang w:val="x-none" w:eastAsia="x-none"/>
        </w:rPr>
        <w:t xml:space="preserve"> </w:t>
      </w:r>
      <w:proofErr w:type="spellStart"/>
      <w:r w:rsidRPr="00EA2F45">
        <w:rPr>
          <w:rFonts w:eastAsia="Calibri" w:cs="Times New Roman"/>
          <w:b/>
          <w:color w:val="000000"/>
          <w:u w:val="single"/>
          <w:lang w:val="x-none" w:eastAsia="x-none"/>
        </w:rPr>
        <w:t>well conceived</w:t>
      </w:r>
      <w:proofErr w:type="spellEnd"/>
      <w:r w:rsidRPr="00EA2F45">
        <w:rPr>
          <w:rFonts w:eastAsia="Calibri" w:cs="Times New Roman"/>
          <w:b/>
          <w:color w:val="000000"/>
          <w:u w:val="single"/>
          <w:lang w:val="x-none" w:eastAsia="x-none"/>
        </w:rPr>
        <w:t xml:space="preserve"> </w:t>
      </w:r>
      <w:r w:rsidRPr="00E542DA">
        <w:rPr>
          <w:rFonts w:eastAsia="Calibri" w:cs="Times New Roman"/>
          <w:b/>
          <w:color w:val="000000"/>
          <w:highlight w:val="green"/>
          <w:u w:val="single"/>
          <w:lang w:val="x-none" w:eastAsia="x-none"/>
        </w:rPr>
        <w:t>space program may</w:t>
      </w:r>
      <w:r w:rsidRPr="00EA2F45">
        <w:rPr>
          <w:rFonts w:eastAsia="Calibri" w:cs="Times New Roman"/>
          <w:b/>
          <w:color w:val="000000"/>
          <w:u w:val="single"/>
          <w:lang w:val="x-none" w:eastAsia="x-none"/>
        </w:rPr>
        <w:t xml:space="preserve"> well </w:t>
      </w:r>
      <w:r w:rsidRPr="00E542DA">
        <w:rPr>
          <w:rFonts w:eastAsia="Calibri" w:cs="Times New Roman"/>
          <w:b/>
          <w:color w:val="000000"/>
          <w:highlight w:val="green"/>
          <w:u w:val="single"/>
          <w:lang w:val="x-none" w:eastAsia="x-none"/>
        </w:rPr>
        <w:t>be our only hope for</w:t>
      </w:r>
      <w:r w:rsidRPr="00EA2F45">
        <w:rPr>
          <w:rFonts w:eastAsia="Calibri" w:cs="Times New Roman"/>
          <w:b/>
          <w:color w:val="000000"/>
          <w:u w:val="single"/>
          <w:lang w:val="x-none" w:eastAsia="x-none"/>
        </w:rPr>
        <w:t xml:space="preserve"> long-term </w:t>
      </w:r>
      <w:r w:rsidRPr="00E542DA">
        <w:rPr>
          <w:rFonts w:eastAsia="Calibri" w:cs="Times New Roman"/>
          <w:b/>
          <w:color w:val="000000"/>
          <w:highlight w:val="green"/>
          <w:u w:val="single"/>
          <w:lang w:val="x-none" w:eastAsia="x-none"/>
        </w:rPr>
        <w:t>survival</w:t>
      </w:r>
      <w:r w:rsidRPr="00EA2F45">
        <w:rPr>
          <w:rFonts w:eastAsia="Calibri" w:cs="Times New Roman"/>
          <w:color w:val="000000"/>
          <w:sz w:val="16"/>
          <w:lang w:val="x-none" w:eastAsia="x-none"/>
        </w:rPr>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The dinosaurs are not around today because they did not have a space program. He was, of course, referring to the fact that we now know </w:t>
      </w:r>
      <w:r w:rsidRPr="00E542DA">
        <w:rPr>
          <w:rFonts w:eastAsia="Calibri" w:cs="Times New Roman"/>
          <w:b/>
          <w:color w:val="000000"/>
          <w:highlight w:val="green"/>
          <w:u w:val="single"/>
          <w:lang w:val="x-none" w:eastAsia="x-none"/>
        </w:rPr>
        <w:t>a quite largish meteor crashed into the earth, released poisonous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Iridium </w:t>
      </w:r>
      <w:r w:rsidRPr="00E542DA">
        <w:rPr>
          <w:rFonts w:eastAsia="Calibri" w:cs="Times New Roman"/>
          <w:b/>
          <w:color w:val="000000"/>
          <w:highlight w:val="green"/>
          <w:u w:val="single"/>
          <w:lang w:val="x-none" w:eastAsia="x-none"/>
        </w:rPr>
        <w:t xml:space="preserve">chemicals </w:t>
      </w:r>
      <w:r w:rsidRPr="00EA2F45">
        <w:rPr>
          <w:rFonts w:eastAsia="Calibri" w:cs="Times New Roman"/>
          <w:b/>
          <w:color w:val="000000"/>
          <w:u w:val="single"/>
          <w:lang w:val="x-none" w:eastAsia="x-none"/>
        </w:rPr>
        <w:t>into our atmosphere and created a killer cloud above the Earth that blocked out the sun for a prolonged period of time.  This could have been foreseen and averted with a sufficiently advanced space program</w:t>
      </w:r>
      <w:r w:rsidRPr="00EA2F45">
        <w:rPr>
          <w:rFonts w:eastAsia="Calibri" w:cs="Times New Roman"/>
          <w:color w:val="000000"/>
          <w:sz w:val="16"/>
          <w:lang w:val="x-none" w:eastAsia="x-none"/>
        </w:rPr>
        <w:t xml:space="preserve">. But this is only one example of how space programs, such as NASAs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program, help protect our fragile planet. </w:t>
      </w:r>
      <w:r w:rsidRPr="00E542DA">
        <w:rPr>
          <w:rFonts w:eastAsia="Calibri" w:cs="Times New Roman"/>
          <w:b/>
          <w:color w:val="000000"/>
          <w:highlight w:val="green"/>
          <w:u w:val="single"/>
          <w:lang w:val="x-none" w:eastAsia="x-none"/>
        </w:rPr>
        <w:t xml:space="preserve">Without a space program we would not know about the </w:t>
      </w:r>
      <w:r w:rsidRPr="00EA2F45">
        <w:rPr>
          <w:rFonts w:eastAsia="Calibri" w:cs="Times New Roman"/>
          <w:b/>
          <w:color w:val="000000"/>
          <w:u w:val="single"/>
          <w:lang w:val="x-none" w:eastAsia="x-none"/>
        </w:rPr>
        <w:t xml:space="preserve">large </w:t>
      </w:r>
      <w:r w:rsidRPr="00E542DA">
        <w:rPr>
          <w:rFonts w:eastAsia="Calibri" w:cs="Times New Roman"/>
          <w:b/>
          <w:color w:val="000000"/>
          <w:highlight w:val="green"/>
          <w:u w:val="single"/>
          <w:lang w:val="x-none" w:eastAsia="x-none"/>
        </w:rPr>
        <w:t xml:space="preserve">ozone hole </w:t>
      </w:r>
      <w:r w:rsidRPr="00EA2F45">
        <w:rPr>
          <w:rFonts w:eastAsia="Calibri" w:cs="Times New Roman"/>
          <w:b/>
          <w:color w:val="000000"/>
          <w:u w:val="single"/>
          <w:lang w:val="x-none" w:eastAsia="x-none"/>
        </w:rPr>
        <w:t xml:space="preserve">in our atmosphere, the hazards of </w:t>
      </w:r>
      <w:r w:rsidRPr="00E542DA">
        <w:rPr>
          <w:rFonts w:eastAsia="Calibri" w:cs="Times New Roman"/>
          <w:b/>
          <w:color w:val="000000"/>
          <w:highlight w:val="green"/>
          <w:u w:val="single"/>
          <w:lang w:val="x-none" w:eastAsia="x-none"/>
        </w:rPr>
        <w:t>solar radiation</w:t>
      </w:r>
      <w:r w:rsidRPr="00EA2F45">
        <w:rPr>
          <w:rFonts w:eastAsia="Calibri" w:cs="Times New Roman"/>
          <w:b/>
          <w:color w:val="000000"/>
          <w:u w:val="single"/>
          <w:lang w:val="x-none" w:eastAsia="x-none"/>
        </w:rPr>
        <w:t xml:space="preserve">, the path of </w:t>
      </w:r>
      <w:r w:rsidRPr="00E542DA">
        <w:rPr>
          <w:rFonts w:eastAsia="Calibri" w:cs="Times New Roman"/>
          <w:b/>
          <w:color w:val="000000"/>
          <w:highlight w:val="green"/>
          <w:u w:val="single"/>
          <w:lang w:val="x-none" w:eastAsia="x-none"/>
        </w:rPr>
        <w:t xml:space="preserve">killer hurricanes </w:t>
      </w:r>
      <w:r w:rsidRPr="00EA2F45">
        <w:rPr>
          <w:rFonts w:eastAsia="Calibri" w:cs="Times New Roman"/>
          <w:b/>
          <w:color w:val="000000"/>
          <w:u w:val="single"/>
          <w:lang w:val="x-none" w:eastAsia="x-none"/>
        </w:rPr>
        <w:t>or many other environmental dangers</w:t>
      </w:r>
      <w:r w:rsidRPr="00EA2F45">
        <w:rPr>
          <w:rFonts w:eastAsia="Calibri" w:cs="Times New Roman"/>
          <w:color w:val="000000"/>
          <w:sz w:val="16"/>
          <w:lang w:val="x-none" w:eastAsia="x-none"/>
        </w:rPr>
        <w:t>.</w:t>
      </w:r>
    </w:p>
    <w:p w14:paraId="414A11B8" w14:textId="77777777" w:rsidR="00463EB5" w:rsidRPr="00463EB5" w:rsidRDefault="00463EB5" w:rsidP="00463EB5"/>
    <w:p w14:paraId="25746341" w14:textId="7D1087C8" w:rsidR="00463EB5" w:rsidRDefault="00463EB5" w:rsidP="00463EB5"/>
    <w:p w14:paraId="7E35F552" w14:textId="771139C1" w:rsidR="00463EB5" w:rsidRDefault="00463EB5" w:rsidP="00463EB5"/>
    <w:p w14:paraId="6AE1A1C3" w14:textId="6D07B165" w:rsidR="00463EB5" w:rsidRDefault="00463EB5" w:rsidP="00463EB5"/>
    <w:p w14:paraId="5B2D5DC2" w14:textId="7672D53B" w:rsidR="00463EB5" w:rsidRDefault="00463EB5" w:rsidP="00463EB5"/>
    <w:p w14:paraId="2E6B3F02" w14:textId="635CEBE4" w:rsidR="00463EB5" w:rsidRDefault="00463EB5" w:rsidP="00463EB5"/>
    <w:p w14:paraId="7ED2848F" w14:textId="6D345004" w:rsidR="00463EB5" w:rsidRDefault="00463EB5" w:rsidP="00463EB5"/>
    <w:p w14:paraId="0AEEA337" w14:textId="7FF82EE5" w:rsidR="00463EB5" w:rsidRDefault="00463EB5" w:rsidP="00463EB5"/>
    <w:p w14:paraId="6F2C170D" w14:textId="097D4456" w:rsidR="00463EB5" w:rsidRDefault="00463EB5" w:rsidP="00463EB5"/>
    <w:p w14:paraId="25B35F66" w14:textId="6D5FA2D2" w:rsidR="00463EB5" w:rsidRDefault="00463EB5" w:rsidP="00463EB5"/>
    <w:p w14:paraId="08F6392B" w14:textId="68FBE93B" w:rsidR="00463EB5" w:rsidRDefault="00463EB5" w:rsidP="00463EB5"/>
    <w:p w14:paraId="232F68A2" w14:textId="6CCDCD6A" w:rsidR="00463EB5" w:rsidRDefault="00463EB5" w:rsidP="00463EB5"/>
    <w:p w14:paraId="2E4E4F0C" w14:textId="0D3B5CCC" w:rsidR="00463EB5" w:rsidRDefault="00463EB5" w:rsidP="00463EB5"/>
    <w:p w14:paraId="3963C4FE" w14:textId="438917AB" w:rsidR="00463EB5" w:rsidRDefault="00463EB5" w:rsidP="00463EB5"/>
    <w:p w14:paraId="7D5DDB53" w14:textId="77777777" w:rsidR="00463EB5" w:rsidRPr="00463EB5" w:rsidRDefault="00463EB5" w:rsidP="00463EB5"/>
    <w:sectPr w:rsidR="00463EB5" w:rsidRPr="00463E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Droid Sans Fallback">
    <w:charset w:val="8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7E58"/>
    <w:rsid w:val="000139A3"/>
    <w:rsid w:val="00100833"/>
    <w:rsid w:val="00104529"/>
    <w:rsid w:val="00105942"/>
    <w:rsid w:val="00107396"/>
    <w:rsid w:val="00144A4C"/>
    <w:rsid w:val="00164066"/>
    <w:rsid w:val="00176AB0"/>
    <w:rsid w:val="00177B7D"/>
    <w:rsid w:val="0018322D"/>
    <w:rsid w:val="001B5776"/>
    <w:rsid w:val="001E527A"/>
    <w:rsid w:val="001F78CE"/>
    <w:rsid w:val="00251FC7"/>
    <w:rsid w:val="002855A7"/>
    <w:rsid w:val="002A117D"/>
    <w:rsid w:val="002B146A"/>
    <w:rsid w:val="002B5E17"/>
    <w:rsid w:val="00315690"/>
    <w:rsid w:val="00316B75"/>
    <w:rsid w:val="00325646"/>
    <w:rsid w:val="003460F2"/>
    <w:rsid w:val="0038158C"/>
    <w:rsid w:val="003902BA"/>
    <w:rsid w:val="003A09E2"/>
    <w:rsid w:val="00407037"/>
    <w:rsid w:val="004605D6"/>
    <w:rsid w:val="00463EB5"/>
    <w:rsid w:val="004C60E8"/>
    <w:rsid w:val="004E1DB8"/>
    <w:rsid w:val="004E3579"/>
    <w:rsid w:val="004E4173"/>
    <w:rsid w:val="004E728B"/>
    <w:rsid w:val="004F39E0"/>
    <w:rsid w:val="00537BD5"/>
    <w:rsid w:val="0057268A"/>
    <w:rsid w:val="005876B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A90"/>
    <w:rsid w:val="008C1B2E"/>
    <w:rsid w:val="0091627E"/>
    <w:rsid w:val="00922461"/>
    <w:rsid w:val="0097032B"/>
    <w:rsid w:val="009D2EAD"/>
    <w:rsid w:val="009D54B2"/>
    <w:rsid w:val="009E1922"/>
    <w:rsid w:val="009F7ED2"/>
    <w:rsid w:val="00A93661"/>
    <w:rsid w:val="00A93BA7"/>
    <w:rsid w:val="00A95652"/>
    <w:rsid w:val="00AB190E"/>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3E80"/>
    <w:rsid w:val="00CC5298"/>
    <w:rsid w:val="00CD736E"/>
    <w:rsid w:val="00CD798D"/>
    <w:rsid w:val="00CE161E"/>
    <w:rsid w:val="00CF59A8"/>
    <w:rsid w:val="00D325A9"/>
    <w:rsid w:val="00D36A8A"/>
    <w:rsid w:val="00D61409"/>
    <w:rsid w:val="00D6691E"/>
    <w:rsid w:val="00D71170"/>
    <w:rsid w:val="00D87E58"/>
    <w:rsid w:val="00DA1C92"/>
    <w:rsid w:val="00DA25D4"/>
    <w:rsid w:val="00DA6538"/>
    <w:rsid w:val="00E15E75"/>
    <w:rsid w:val="00E5262C"/>
    <w:rsid w:val="00EC7DC4"/>
    <w:rsid w:val="00ED2B3C"/>
    <w:rsid w:val="00ED30CF"/>
    <w:rsid w:val="00F176EF"/>
    <w:rsid w:val="00F45E10"/>
    <w:rsid w:val="00F6364A"/>
    <w:rsid w:val="00F835B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AFBE"/>
  <w15:chartTrackingRefBased/>
  <w15:docId w15:val="{5E3E1355-636F-4290-B8C6-FA627705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3E80"/>
    <w:rPr>
      <w:rFonts w:ascii="Calibri" w:hAnsi="Calibri"/>
    </w:rPr>
  </w:style>
  <w:style w:type="paragraph" w:styleId="Heading1">
    <w:name w:val="heading 1"/>
    <w:aliases w:val="Pocket"/>
    <w:basedOn w:val="Normal"/>
    <w:next w:val="Normal"/>
    <w:link w:val="Heading1Char"/>
    <w:qFormat/>
    <w:rsid w:val="00CA3E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3E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3E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Tags,No Spacing2,Debate Text,ta,T"/>
    <w:basedOn w:val="Normal"/>
    <w:next w:val="Normal"/>
    <w:link w:val="Heading4Char"/>
    <w:uiPriority w:val="3"/>
    <w:unhideWhenUsed/>
    <w:qFormat/>
    <w:rsid w:val="00CA3E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3E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E80"/>
  </w:style>
  <w:style w:type="character" w:customStyle="1" w:styleId="Heading1Char">
    <w:name w:val="Heading 1 Char"/>
    <w:aliases w:val="Pocket Char"/>
    <w:basedOn w:val="DefaultParagraphFont"/>
    <w:link w:val="Heading1"/>
    <w:rsid w:val="00CA3E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3E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3E8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a Char"/>
    <w:basedOn w:val="DefaultParagraphFont"/>
    <w:link w:val="Heading4"/>
    <w:uiPriority w:val="3"/>
    <w:rsid w:val="00CA3E80"/>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CA3E8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3E8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CA3E8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A3E80"/>
    <w:rPr>
      <w:color w:val="auto"/>
      <w:u w:val="none"/>
    </w:rPr>
  </w:style>
  <w:style w:type="character" w:styleId="FollowedHyperlink">
    <w:name w:val="FollowedHyperlink"/>
    <w:basedOn w:val="DefaultParagraphFont"/>
    <w:uiPriority w:val="99"/>
    <w:semiHidden/>
    <w:unhideWhenUsed/>
    <w:rsid w:val="00CA3E80"/>
    <w:rPr>
      <w:color w:val="auto"/>
      <w:u w:val="none"/>
    </w:rPr>
  </w:style>
  <w:style w:type="paragraph" w:customStyle="1" w:styleId="textbold">
    <w:name w:val="text bold"/>
    <w:basedOn w:val="Normal"/>
    <w:link w:val="Emphasis"/>
    <w:uiPriority w:val="7"/>
    <w:qFormat/>
    <w:rsid w:val="00463EB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Clear,card,Card"/>
    <w:basedOn w:val="Heading1"/>
    <w:link w:val="Hyperlink"/>
    <w:autoRedefine/>
    <w:uiPriority w:val="99"/>
    <w:qFormat/>
    <w:rsid w:val="00463E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20"/>
    <w:qFormat/>
    <w:rsid w:val="00AB190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cardChar">
    <w:name w:val="card Char"/>
    <w:basedOn w:val="DefaultParagraphFont"/>
    <w:locked/>
    <w:rsid w:val="00AB190E"/>
    <w:rPr>
      <w:rFonts w:asciiTheme="majorHAnsi" w:eastAsia="Times New Roman" w:hAnsiTheme="majorHAnsi" w:cstheme="majorHAns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8/31/podcasts/transcript-ezra-klein-ask-me-anything.html"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uardian.co.uk/commentisfree/cif-green/2009/aug/17/environmen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15884</Words>
  <Characters>90540</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2022-01-15T15:10:00Z</dcterms:created>
  <dcterms:modified xsi:type="dcterms:W3CDTF">2022-01-15T23:36:00Z</dcterms:modified>
</cp:coreProperties>
</file>