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74957" w14:textId="760A51E7" w:rsidR="002A2237" w:rsidRDefault="002A2237" w:rsidP="002A2237">
      <w:pPr>
        <w:pStyle w:val="Heading1"/>
      </w:pPr>
      <w:r>
        <w:tab/>
      </w:r>
      <w:r>
        <w:t>UH R</w:t>
      </w:r>
      <w:r>
        <w:t>5</w:t>
      </w:r>
      <w:r>
        <w:t xml:space="preserve"> – 1AC v </w:t>
      </w:r>
      <w:r>
        <w:t>Cooper NR</w:t>
      </w:r>
    </w:p>
    <w:p w14:paraId="5E6583DE" w14:textId="77777777" w:rsidR="002A2237" w:rsidRDefault="002A2237" w:rsidP="002A2237">
      <w:pPr>
        <w:pStyle w:val="Heading3"/>
      </w:pPr>
      <w:r>
        <w:t>1AC – Plan</w:t>
      </w:r>
    </w:p>
    <w:p w14:paraId="7780BFD3" w14:textId="77777777" w:rsidR="002A2237" w:rsidRDefault="002A2237" w:rsidP="002A2237">
      <w:pPr>
        <w:pStyle w:val="Heading4"/>
      </w:pPr>
      <w:r>
        <w:t>Plan – The appropriation of outer space through the production of space debris by private entities is unjust.</w:t>
      </w:r>
    </w:p>
    <w:p w14:paraId="214BFC3D" w14:textId="77777777" w:rsidR="002A2237" w:rsidRPr="009A5A91" w:rsidRDefault="002A2237" w:rsidP="002A2237"/>
    <w:p w14:paraId="7B1869ED" w14:textId="77777777" w:rsidR="002A2237" w:rsidRDefault="002A2237" w:rsidP="002A2237">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72A4AB05" w14:textId="77777777" w:rsidR="002A2237" w:rsidRPr="00612602" w:rsidRDefault="002A2237" w:rsidP="002A2237">
      <w:r w:rsidRPr="008E2E1B">
        <w:rPr>
          <w:rStyle w:val="Style13ptBold"/>
        </w:rPr>
        <w:t>Shah 20</w:t>
      </w:r>
      <w:r>
        <w:t xml:space="preserve"> – </w:t>
      </w:r>
      <w:proofErr w:type="spellStart"/>
      <w:r>
        <w:t>Sachin</w:t>
      </w:r>
      <w:proofErr w:type="spellEnd"/>
      <w:r>
        <w:t>, 8/30/20, [“</w:t>
      </w:r>
      <w:r w:rsidRPr="008E2E1B">
        <w:t xml:space="preserve">Aug 30 </w:t>
      </w:r>
      <w:proofErr w:type="gramStart"/>
      <w:r w:rsidRPr="008E2E1B">
        <w:t>The</w:t>
      </w:r>
      <w:proofErr w:type="gramEnd"/>
      <w:r w:rsidRPr="008E2E1B">
        <w:t xml:space="preserv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6" w:history="1">
        <w:r w:rsidRPr="008E3DAC">
          <w:rPr>
            <w:rStyle w:val="Hyperlink"/>
          </w:rPr>
          <w:t>https://www.culsr.org/articles/the-international-legal-regulation-of-space-debris</w:t>
        </w:r>
      </w:hyperlink>
      <w:r>
        <w:t>] Justin</w:t>
      </w:r>
    </w:p>
    <w:p w14:paraId="3241DDD2" w14:textId="77777777" w:rsidR="002A2237" w:rsidRPr="00612602" w:rsidRDefault="002A2237" w:rsidP="002A2237">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23E796A2" w14:textId="77777777" w:rsidR="002A2237" w:rsidRDefault="002A2237" w:rsidP="002A2237"/>
    <w:p w14:paraId="068A9A6C" w14:textId="77777777" w:rsidR="002A2237" w:rsidRDefault="002A2237" w:rsidP="002A2237">
      <w:pPr>
        <w:pStyle w:val="Heading4"/>
      </w:pPr>
      <w:r>
        <w:t xml:space="preserve">Private entities are </w:t>
      </w:r>
      <w:r w:rsidRPr="00B265A4">
        <w:rPr>
          <w:u w:val="single"/>
        </w:rPr>
        <w:t>non-governmental</w:t>
      </w:r>
      <w:r>
        <w:t>.</w:t>
      </w:r>
    </w:p>
    <w:p w14:paraId="0E52E559" w14:textId="77777777" w:rsidR="002A2237" w:rsidRPr="00B83284" w:rsidRDefault="002A2237" w:rsidP="002A2237">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1D353F15" w14:textId="77777777" w:rsidR="002A2237" w:rsidRDefault="002A2237" w:rsidP="002A2237">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EC1C180" w14:textId="77777777" w:rsidR="002A2237" w:rsidRDefault="002A2237" w:rsidP="002A2237"/>
    <w:p w14:paraId="0A29202C" w14:textId="77777777" w:rsidR="002A2237" w:rsidRDefault="002A2237" w:rsidP="002A2237">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66C3F533" w14:textId="77777777" w:rsidR="002A2237" w:rsidRPr="00DC4B66" w:rsidRDefault="002A2237" w:rsidP="002A2237">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7" w:history="1">
        <w:r w:rsidRPr="008E3DAC">
          <w:rPr>
            <w:rStyle w:val="Hyperlink"/>
          </w:rPr>
          <w:t>https://doi.org/10.1080/014959302317350855</w:t>
        </w:r>
      </w:hyperlink>
      <w:r>
        <w:t>] Elmer Recut Justin</w:t>
      </w:r>
    </w:p>
    <w:p w14:paraId="06A28EBB" w14:textId="77777777" w:rsidR="002A2237" w:rsidRPr="00DC4B66" w:rsidRDefault="002A2237" w:rsidP="002A2237">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254A504F" w14:textId="77777777" w:rsidR="002A2237" w:rsidRDefault="002A2237" w:rsidP="002A2237">
      <w:pPr>
        <w:pStyle w:val="Heading3"/>
      </w:pPr>
      <w:r>
        <w:t>1AC – Adv</w:t>
      </w:r>
    </w:p>
    <w:p w14:paraId="2EF7BF44" w14:textId="77777777" w:rsidR="002A2237" w:rsidRPr="00A8218A" w:rsidRDefault="002A2237" w:rsidP="002A2237">
      <w:pPr>
        <w:pStyle w:val="Heading4"/>
      </w:pPr>
      <w:r>
        <w:t xml:space="preserve">The advantage is </w:t>
      </w:r>
      <w:r w:rsidRPr="00A8218A">
        <w:rPr>
          <w:u w:val="single"/>
        </w:rPr>
        <w:t>Debris</w:t>
      </w:r>
      <w:r>
        <w:t xml:space="preserve"> –</w:t>
      </w:r>
    </w:p>
    <w:p w14:paraId="71716200" w14:textId="77777777" w:rsidR="002A2237" w:rsidRDefault="002A2237" w:rsidP="002A2237">
      <w:pPr>
        <w:pStyle w:val="Heading4"/>
      </w:pPr>
      <w:r>
        <w:t xml:space="preserve">Privatization of space leads to </w:t>
      </w:r>
      <w:r w:rsidRPr="00A73303">
        <w:rPr>
          <w:u w:val="single"/>
        </w:rPr>
        <w:t>unchecked debris</w:t>
      </w:r>
      <w:r>
        <w:t>.</w:t>
      </w:r>
    </w:p>
    <w:p w14:paraId="25C99316" w14:textId="77777777" w:rsidR="002A2237" w:rsidRPr="00367C57" w:rsidRDefault="002A2237" w:rsidP="002A2237">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8" w:history="1">
        <w:r w:rsidRPr="008E3DAC">
          <w:rPr>
            <w:rStyle w:val="Hyperlink"/>
          </w:rPr>
          <w:t>https://www.sciencedirect.com/science/article/pii/S246889671930045X?via%3Dihub</w:t>
        </w:r>
      </w:hyperlink>
      <w:r>
        <w:t>] Justin</w:t>
      </w:r>
    </w:p>
    <w:p w14:paraId="411C7AD9" w14:textId="77777777" w:rsidR="002A2237" w:rsidRPr="00A73303" w:rsidRDefault="002A2237" w:rsidP="002A2237">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7CA1B816" w14:textId="77777777" w:rsidR="002A2237" w:rsidRPr="00367C57" w:rsidRDefault="002A2237" w:rsidP="002A2237">
      <w:pPr>
        <w:rPr>
          <w:sz w:val="16"/>
        </w:rPr>
      </w:pPr>
      <w:r w:rsidRPr="00367C57">
        <w:rPr>
          <w:noProof/>
          <w:sz w:val="16"/>
        </w:rPr>
        <w:drawing>
          <wp:inline distT="0" distB="0" distL="0" distR="0" wp14:anchorId="137A6D0C" wp14:editId="5AB6196F">
            <wp:extent cx="2482164" cy="1852268"/>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63201B5A" w14:textId="77777777" w:rsidR="002A2237" w:rsidRDefault="002A2237" w:rsidP="002A2237">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61C6332B" w14:textId="77777777" w:rsidR="002A2237" w:rsidRDefault="002A2237" w:rsidP="002A2237">
      <w:pPr>
        <w:rPr>
          <w:u w:val="single"/>
        </w:rPr>
      </w:pPr>
    </w:p>
    <w:p w14:paraId="0BA5F2E8" w14:textId="77777777" w:rsidR="002A2237" w:rsidRDefault="002A2237" w:rsidP="002A2237">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7864728A" w14:textId="77777777" w:rsidR="002A2237" w:rsidRPr="00667B14" w:rsidRDefault="002A2237" w:rsidP="002A2237">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08B042E" w14:textId="77777777" w:rsidR="002A2237" w:rsidRPr="009228A1" w:rsidRDefault="002A2237" w:rsidP="002A2237">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02C2FDB" w14:textId="77777777" w:rsidR="002A2237" w:rsidRDefault="002A2237" w:rsidP="002A2237">
      <w:pPr>
        <w:rPr>
          <w:u w:val="single"/>
        </w:rPr>
      </w:pPr>
    </w:p>
    <w:p w14:paraId="2A34A18D" w14:textId="77777777" w:rsidR="002A2237" w:rsidRPr="00A73303" w:rsidRDefault="002A2237" w:rsidP="002A2237">
      <w:pPr>
        <w:pStyle w:val="Heading4"/>
        <w:jc w:val="both"/>
      </w:pPr>
      <w:r>
        <w:t xml:space="preserve">Invisible tipping points trigger the </w:t>
      </w:r>
      <w:r w:rsidRPr="00A73303">
        <w:rPr>
          <w:u w:val="single"/>
        </w:rPr>
        <w:t>Kessler Syndrome</w:t>
      </w:r>
      <w:r>
        <w:t>.</w:t>
      </w:r>
    </w:p>
    <w:p w14:paraId="40267284" w14:textId="77777777" w:rsidR="002A2237" w:rsidRPr="008F7C7F" w:rsidRDefault="002A2237" w:rsidP="002A2237">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0" w:history="1">
        <w:r w:rsidRPr="008E3DAC">
          <w:rPr>
            <w:rStyle w:val="Hyperlink"/>
          </w:rPr>
          <w:t>https://onezero.medium.com/get-ready-for-the-kessler-syndrome-to-wreck-outer-space-7f29cfe62c3e</w:t>
        </w:r>
      </w:hyperlink>
      <w:r>
        <w:t>] Justin</w:t>
      </w:r>
    </w:p>
    <w:p w14:paraId="1E04190F" w14:textId="77777777" w:rsidR="002A2237" w:rsidRPr="00C7654E" w:rsidRDefault="002A2237" w:rsidP="002A2237">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1E420588" w14:textId="77777777" w:rsidR="002A2237" w:rsidRPr="00A05D9C" w:rsidRDefault="002A2237" w:rsidP="002A2237"/>
    <w:p w14:paraId="65DAE4E8" w14:textId="77777777" w:rsidR="002A2237" w:rsidRDefault="002A2237" w:rsidP="002A2237">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198C8275" w14:textId="77777777" w:rsidR="002A2237" w:rsidRPr="00667B14" w:rsidRDefault="002A2237" w:rsidP="002A2237">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E7584BE" w14:textId="77777777" w:rsidR="002A2237" w:rsidRPr="00BE0EC1" w:rsidRDefault="002A2237" w:rsidP="002A2237">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D723661" w14:textId="77777777" w:rsidR="002A2237" w:rsidRDefault="002A2237" w:rsidP="002A2237">
      <w:r w:rsidRPr="00A44E95">
        <w:rPr>
          <w:noProof/>
        </w:rPr>
        <w:drawing>
          <wp:inline distT="0" distB="0" distL="0" distR="0" wp14:anchorId="16FA9A62" wp14:editId="27015A06">
            <wp:extent cx="3869309" cy="2803993"/>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619CFA68" w14:textId="77777777" w:rsidR="002A2237" w:rsidRPr="00FF4115" w:rsidRDefault="002A2237" w:rsidP="002A2237">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5E3F5972" w14:textId="77777777" w:rsidR="002A2237" w:rsidRDefault="002A2237" w:rsidP="002A2237"/>
    <w:p w14:paraId="3F57594F" w14:textId="77777777" w:rsidR="002A2237" w:rsidRPr="00FF4115" w:rsidRDefault="002A2237" w:rsidP="002A2237">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1509FEF3" w14:textId="77777777" w:rsidR="002A2237" w:rsidRDefault="002A2237" w:rsidP="002A2237">
      <w:r>
        <w:t>---To clarify this is the methodology for above chart.</w:t>
      </w:r>
    </w:p>
    <w:p w14:paraId="3B865C30" w14:textId="77777777" w:rsidR="002A2237" w:rsidRDefault="002A2237" w:rsidP="002A2237">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2" w:history="1">
        <w:r w:rsidRPr="008E3DAC">
          <w:rPr>
            <w:rStyle w:val="Hyperlink"/>
          </w:rPr>
          <w:t>https://sci-hub.se/10.1016/j.actaastro.2016.03.034</w:t>
        </w:r>
      </w:hyperlink>
      <w:r w:rsidRPr="00FF4115">
        <w:t>.</w:t>
      </w:r>
      <w:r>
        <w:t>] Justin</w:t>
      </w:r>
    </w:p>
    <w:p w14:paraId="2C8B61D9" w14:textId="77777777" w:rsidR="002A2237" w:rsidRDefault="002A2237" w:rsidP="002A2237">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A359573" w14:textId="77777777" w:rsidR="002A2237" w:rsidRDefault="002A2237" w:rsidP="002A2237"/>
    <w:p w14:paraId="74B351E3" w14:textId="77777777" w:rsidR="002A2237" w:rsidRPr="0036263B" w:rsidRDefault="002A2237" w:rsidP="002A2237">
      <w:pPr>
        <w:pStyle w:val="Heading4"/>
      </w:pPr>
      <w:r>
        <w:t xml:space="preserve">Debris triggers </w:t>
      </w:r>
      <w:r w:rsidRPr="0020445B">
        <w:rPr>
          <w:u w:val="single"/>
        </w:rPr>
        <w:t>miscalculated war</w:t>
      </w:r>
      <w:r>
        <w:t>.</w:t>
      </w:r>
    </w:p>
    <w:p w14:paraId="1E596E13" w14:textId="77777777" w:rsidR="002A2237" w:rsidRPr="000F20C1" w:rsidRDefault="002A2237" w:rsidP="002A2237">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3" w:history="1">
        <w:r w:rsidRPr="005773F3">
          <w:rPr>
            <w:rStyle w:val="Hyperlink"/>
          </w:rPr>
          <w:t>https://www.sciencealert.com/space-junk-accidents-could-trigger-armed-conflict-expert-warns</w:t>
        </w:r>
      </w:hyperlink>
      <w:r>
        <w:t xml:space="preserve">. </w:t>
      </w:r>
    </w:p>
    <w:p w14:paraId="67E08513" w14:textId="77777777" w:rsidR="002A2237" w:rsidRDefault="002A2237" w:rsidP="002A2237">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2B5E1042" w14:textId="77777777" w:rsidR="002A2237" w:rsidRDefault="002A2237" w:rsidP="002A2237"/>
    <w:p w14:paraId="52A26C19" w14:textId="77777777" w:rsidR="002A2237" w:rsidRDefault="002A2237" w:rsidP="002A2237">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3C19D6CB" w14:textId="77777777" w:rsidR="002A2237" w:rsidRPr="00BB0026" w:rsidRDefault="002A2237" w:rsidP="002A2237">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4" w:history="1">
        <w:r w:rsidRPr="008E3DAC">
          <w:rPr>
            <w:rStyle w:val="Hyperlink"/>
          </w:rPr>
          <w:t>https://www.vox.com/2014/4/21/5625246/space-war-china-north-korea-iran</w:t>
        </w:r>
      </w:hyperlink>
      <w:r>
        <w:t>] Justin *Brackets added for ableist language</w:t>
      </w:r>
    </w:p>
    <w:p w14:paraId="4652102C" w14:textId="77777777" w:rsidR="002A2237" w:rsidRDefault="002A2237" w:rsidP="002A2237">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w:t>
      </w:r>
      <w:r w:rsidRPr="00E60670">
        <w:rPr>
          <w:rStyle w:val="Emphasis"/>
        </w:rPr>
        <w:t xml:space="preserve">military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55434D70" w14:textId="77777777" w:rsidR="002A2237" w:rsidRDefault="002A2237" w:rsidP="002A2237">
      <w:pPr>
        <w:rPr>
          <w:u w:val="single"/>
        </w:rPr>
      </w:pPr>
    </w:p>
    <w:p w14:paraId="11FE9948" w14:textId="77777777" w:rsidR="002A2237" w:rsidRPr="00831EB4" w:rsidRDefault="002A2237" w:rsidP="002A2237">
      <w:pPr>
        <w:pStyle w:val="Heading4"/>
        <w:rPr>
          <w:rStyle w:val="Style13ptBold"/>
          <w:b/>
          <w:bCs w:val="0"/>
        </w:rPr>
      </w:pPr>
      <w:r w:rsidRPr="00831EB4">
        <w:rPr>
          <w:rStyle w:val="Style13ptBold"/>
          <w:b/>
          <w:bCs w:val="0"/>
          <w:u w:val="single"/>
        </w:rPr>
        <w:t>No checks</w:t>
      </w:r>
      <w:r w:rsidRPr="00831EB4">
        <w:rPr>
          <w:rStyle w:val="Style13ptBold"/>
          <w:b/>
          <w:bCs w:val="0"/>
        </w:rPr>
        <w:t xml:space="preserve"> on escalation.</w:t>
      </w:r>
    </w:p>
    <w:p w14:paraId="6F4B1F98" w14:textId="77777777" w:rsidR="002A2237" w:rsidRPr="00581846" w:rsidRDefault="002A2237" w:rsidP="002A2237">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5" w:history="1">
        <w:r w:rsidRPr="008E3734">
          <w:rPr>
            <w:rStyle w:val="Hyperlink"/>
          </w:rPr>
          <w:t>https://nsiteam.com/social/wp-content/uploads/2018/08/SMA-White-Paper_Chinese-Persepectives-on-Space_-Aug-2018.pdf</w:t>
        </w:r>
      </w:hyperlink>
      <w:r>
        <w:t>, accessed 7-14</w:t>
      </w:r>
      <w:r w:rsidRPr="004B3D48">
        <w:t>-2019) bm</w:t>
      </w:r>
    </w:p>
    <w:p w14:paraId="3007EC27" w14:textId="77777777" w:rsidR="002A2237" w:rsidRPr="00A96B3A" w:rsidRDefault="002A2237" w:rsidP="002A2237">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r w:rsidRPr="002C2CE7">
        <w:rPr>
          <w:rStyle w:val="StyleUnderline"/>
        </w:rPr>
        <w:t>domains</w:t>
      </w:r>
      <w:r w:rsidRPr="00A96B3A">
        <w:rPr>
          <w:sz w:val="16"/>
        </w:rPr>
        <w:t xml:space="preserve">, </w:t>
      </w:r>
      <w:r w:rsidRPr="00916BB1">
        <w:rPr>
          <w:rStyle w:val="StyleUnderline"/>
          <w:highlight w:val="green"/>
        </w:rPr>
        <w:t xml:space="preserve">and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3AFB573B" w14:textId="77777777" w:rsidR="002A2237" w:rsidRDefault="002A2237" w:rsidP="002A2237"/>
    <w:p w14:paraId="574E3BB6" w14:textId="77777777" w:rsidR="002A2237" w:rsidRPr="00635356" w:rsidRDefault="002A2237" w:rsidP="002A2237">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F55A7AE" w14:textId="77777777" w:rsidR="002A2237" w:rsidRPr="00131706" w:rsidRDefault="002A2237" w:rsidP="002A2237">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6"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7" w:history="1">
        <w:r w:rsidRPr="00131706">
          <w:rPr>
            <w:rStyle w:val="Hyperlink"/>
          </w:rPr>
          <w:t>https://ratical.org/radiation/NuclearExtinction/StevenStarr022815.html</w:t>
        </w:r>
      </w:hyperlink>
      <w:r w:rsidRPr="00131706">
        <w:rPr>
          <w:rStyle w:val="Hyperlink"/>
        </w:rPr>
        <w:t>]</w:t>
      </w:r>
      <w:r w:rsidRPr="00131706">
        <w:t xml:space="preserve"> TG </w:t>
      </w:r>
    </w:p>
    <w:p w14:paraId="440EB400" w14:textId="77777777" w:rsidR="002A2237" w:rsidRPr="001E0213" w:rsidRDefault="002A2237" w:rsidP="002A2237">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9"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1B3AE631" w14:textId="77777777" w:rsidR="00994F29" w:rsidRDefault="00994F29" w:rsidP="00994F29">
      <w:pPr>
        <w:pStyle w:val="Heading4"/>
      </w:pPr>
      <w:r>
        <w:t xml:space="preserve">Corporate colonialism also locks the Global South out of space, which internal link turns any negative offense because it magnifies interstellar inequality. </w:t>
      </w:r>
    </w:p>
    <w:p w14:paraId="3D9D9EAC" w14:textId="77777777" w:rsidR="00994F29" w:rsidRPr="007D6582" w:rsidRDefault="00994F29" w:rsidP="00994F29">
      <w:proofErr w:type="spellStart"/>
      <w:r w:rsidRPr="00D7585B">
        <w:rPr>
          <w:rStyle w:val="Style13ptBold"/>
        </w:rPr>
        <w:t>Stockwell</w:t>
      </w:r>
      <w:proofErr w:type="spellEnd"/>
      <w:r w:rsidRPr="00D7585B">
        <w:rPr>
          <w:rStyle w:val="Style13ptBold"/>
        </w:rPr>
        <w:t xml:space="preserve"> 20</w:t>
      </w:r>
      <w:r>
        <w:t xml:space="preserve"> [Sam </w:t>
      </w:r>
      <w:proofErr w:type="spellStart"/>
      <w:r>
        <w:t>Stockwell</w:t>
      </w:r>
      <w:proofErr w:type="spellEnd"/>
      <w:r>
        <w:t xml:space="preserve"> is a research assistant at RAND Europe working in the area of </w:t>
      </w:r>
      <w:proofErr w:type="spellStart"/>
      <w:r>
        <w:t>defence</w:t>
      </w:r>
      <w:proofErr w:type="spellEnd"/>
      <w:r>
        <w:t xml:space="preserve">, security and infrastructure. His research interests include terrorism and counter-terrorism, cybersecurity, emerging technologies in conflict environments, and space security. Prior to RAND, </w:t>
      </w:r>
      <w:proofErr w:type="spellStart"/>
      <w:r>
        <w:t>Stockwell</w:t>
      </w:r>
      <w:proofErr w:type="spellEnd"/>
      <w: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t>Stockwell</w:t>
      </w:r>
      <w:proofErr w:type="spellEnd"/>
      <w:r>
        <w:t xml:space="preserve"> achieved a Distinction at King's College London in conflict, security and development studies, </w:t>
      </w:r>
      <w:proofErr w:type="spellStart"/>
      <w:r>
        <w:t>specialising</w:t>
      </w:r>
      <w:proofErr w:type="spellEnd"/>
      <w:r>
        <w:t xml:space="preserve"> in far-right terrorism and cyber security. He holds a </w:t>
      </w:r>
      <w:proofErr w:type="gramStart"/>
      <w:r>
        <w:t>First Class</w:t>
      </w:r>
      <w:proofErr w:type="gramEnd"/>
      <w:r>
        <w:t xml:space="preserve">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62DD0127" w14:textId="77777777" w:rsidR="00994F29" w:rsidRDefault="00994F29" w:rsidP="00994F29">
      <w:r>
        <w:t>Corporate Space Debris, Security Tensions and Environmental Contamination</w:t>
      </w:r>
    </w:p>
    <w:p w14:paraId="538218BF" w14:textId="77777777" w:rsidR="00994F29" w:rsidRDefault="00994F29" w:rsidP="00994F29">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w:t>
      </w:r>
      <w:proofErr w:type="spellStart"/>
      <w:r>
        <w:t>Stang</w:t>
      </w:r>
      <w:proofErr w:type="spellEnd"/>
      <w:r>
        <w:t xml:space="preserve">, 2016: 25). </w:t>
      </w:r>
      <w:r w:rsidRPr="00F97D6C">
        <w:rPr>
          <w:rStyle w:val="Emphasis"/>
        </w:rPr>
        <w:t xml:space="preserve">Despite most debris being </w:t>
      </w:r>
      <w:proofErr w:type="spellStart"/>
      <w:r w:rsidRPr="00F97D6C">
        <w:rPr>
          <w:rStyle w:val="Emphasis"/>
        </w:rPr>
        <w:t>centimetres</w:t>
      </w:r>
      <w:proofErr w:type="spellEnd"/>
      <w:r w:rsidRPr="00F97D6C">
        <w:rPr>
          <w:rStyle w:val="Emphasis"/>
        </w:rPr>
        <w:t xml:space="preserve"> or </w:t>
      </w:r>
      <w:proofErr w:type="spellStart"/>
      <w:r w:rsidRPr="00F97D6C">
        <w:rPr>
          <w:rStyle w:val="Emphasis"/>
        </w:rPr>
        <w:t>millimetres</w:t>
      </w:r>
      <w:proofErr w:type="spellEnd"/>
      <w:r w:rsidRPr="00F97D6C">
        <w:rPr>
          <w:rStyle w:val="Emphasis"/>
        </w:rPr>
        <w:t xml:space="preserve"> in size satellites often travel at the speed of a bullet, meaning that a collision between the two could be catastrophic in terms of environmental, mechanical and financial damage</w:t>
      </w:r>
      <w:r>
        <w:t xml:space="preserve"> (Black &amp; Butt, 2010: 1).</w:t>
      </w:r>
    </w:p>
    <w:p w14:paraId="40FC4096" w14:textId="77777777" w:rsidR="00994F29" w:rsidRDefault="00994F29" w:rsidP="00994F29">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w:t>
      </w:r>
      <w:proofErr w:type="spellStart"/>
      <w:r>
        <w:t>securitisation</w:t>
      </w:r>
      <w:proofErr w:type="spellEnd"/>
      <w:r>
        <w:t xml:space="preserve"> discourse around orbital debris (Bowen, 2014: 47), </w:t>
      </w:r>
      <w:r w:rsidRPr="008B5BE6">
        <w:rPr>
          <w:rStyle w:val="StyleUnderline"/>
        </w:rPr>
        <w:t xml:space="preserve">which may cause concerns as to whether policymakers may react to future American satellite collisions in a </w:t>
      </w:r>
      <w:proofErr w:type="spellStart"/>
      <w:r w:rsidRPr="008B5BE6">
        <w:rPr>
          <w:rStyle w:val="StyleUnderline"/>
        </w:rPr>
        <w:t>militarised</w:t>
      </w:r>
      <w:proofErr w:type="spellEnd"/>
      <w:r w:rsidRPr="008B5BE6">
        <w:rPr>
          <w:rStyle w:val="StyleUnderline"/>
        </w:rPr>
        <w:t xml:space="preserve"> manner</w:t>
      </w:r>
      <w:r>
        <w:t>.</w:t>
      </w:r>
    </w:p>
    <w:p w14:paraId="2846953B" w14:textId="77777777" w:rsidR="00994F29" w:rsidRDefault="00994F29" w:rsidP="00994F29">
      <w:r w:rsidRPr="00531B31">
        <w:rPr>
          <w:rStyle w:val="StyleUnderline"/>
        </w:rPr>
        <w:t xml:space="preserve">A number of </w:t>
      </w:r>
      <w:proofErr w:type="spellStart"/>
      <w:r w:rsidRPr="00531B31">
        <w:rPr>
          <w:rStyle w:val="StyleUnderline"/>
        </w:rPr>
        <w:t>NewSpace</w:t>
      </w:r>
      <w:proofErr w:type="spellEnd"/>
      <w:r w:rsidRPr="00531B31">
        <w:rPr>
          <w:rStyle w:val="StyleUnderline"/>
        </w:rPr>
        <w:t xml:space="preserv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w:t>
      </w:r>
      <w:proofErr w:type="spellStart"/>
      <w:r w:rsidRPr="00475C49">
        <w:t>Kosiak</w:t>
      </w:r>
      <w:proofErr w:type="spellEnd"/>
      <w:r>
        <w:t xml:space="preserve">, 2019: 7). Putting this into context, there are currently just around 1,400 active satellites in orbit around the Earth, highlighting the scale of these projects. </w:t>
      </w:r>
      <w:r w:rsidRPr="001838AF">
        <w:rPr>
          <w:rStyle w:val="StyleUnderline"/>
        </w:rPr>
        <w:t xml:space="preserve">The collision between a single 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36D7D100" w14:textId="77777777" w:rsidR="00994F29" w:rsidRDefault="00994F29" w:rsidP="00994F29">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1079BB4E" w14:textId="77777777" w:rsidR="00994F29" w:rsidRDefault="00994F29" w:rsidP="00994F29">
      <w:r w:rsidRPr="001838AF">
        <w:rPr>
          <w:rStyle w:val="StyleUnderline"/>
        </w:rPr>
        <w:t xml:space="preserve">The inability of the OST to properly promote environmental considerations in space has been mirrored in the </w:t>
      </w:r>
      <w:proofErr w:type="spellStart"/>
      <w:r w:rsidRPr="001838AF">
        <w:rPr>
          <w:rStyle w:val="StyleUnderline"/>
        </w:rPr>
        <w:t>NewSpace</w:t>
      </w:r>
      <w:proofErr w:type="spellEnd"/>
      <w:r w:rsidRPr="001838AF">
        <w:rPr>
          <w:rStyle w:val="StyleUnderline"/>
        </w:rPr>
        <w:t xml:space="preserv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29134BB2" w14:textId="77777777" w:rsidR="00994F29" w:rsidRDefault="00994F29" w:rsidP="00994F29">
      <w:r w:rsidRPr="001838AF">
        <w:rPr>
          <w:rStyle w:val="StyleUnderline"/>
        </w:rPr>
        <w:t>Elon Musk’s SpaceX company has already caused complications for Earth-bound astrologists</w:t>
      </w:r>
      <w:r>
        <w:t>. 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xml:space="preserve">, 2020). More concerningly, </w:t>
      </w:r>
      <w:proofErr w:type="spellStart"/>
      <w:r w:rsidRPr="001838AF">
        <w:rPr>
          <w:rStyle w:val="StyleUnderline"/>
        </w:rPr>
        <w:t>Starlink</w:t>
      </w:r>
      <w:proofErr w:type="spellEnd"/>
      <w:r w:rsidRPr="001838AF">
        <w:rPr>
          <w:rStyle w:val="StyleUnderline"/>
        </w:rPr>
        <w:t xml:space="preserve">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644BB385" w14:textId="77777777" w:rsidR="00994F29" w:rsidRDefault="00994F29" w:rsidP="00994F29">
      <w:r>
        <w:t>Conclusion: Space as a Global Commodity</w:t>
      </w:r>
    </w:p>
    <w:p w14:paraId="4732D693" w14:textId="77777777" w:rsidR="00994F29" w:rsidRPr="001838AF" w:rsidRDefault="00994F29" w:rsidP="00994F29">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031C2C29" w14:textId="3BBCAE75" w:rsidR="002A2237" w:rsidRDefault="00994F29" w:rsidP="002A2237">
      <w:pPr>
        <w:rPr>
          <w:u w:val="single"/>
        </w:rPr>
      </w:pPr>
      <w:r>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w:t>
      </w:r>
      <w:proofErr w:type="spellStart"/>
      <w:r>
        <w:t>saviours</w:t>
      </w:r>
      <w:proofErr w:type="spellEnd"/>
      <w:r>
        <w:t xml:space="preserve"> of an anthropogenic extinction, </w:t>
      </w:r>
      <w:r w:rsidRPr="001838AF">
        <w:rPr>
          <w:rStyle w:val="StyleUnderline"/>
        </w:rPr>
        <w:t xml:space="preserve">the emphasis of </w:t>
      </w:r>
      <w:proofErr w:type="spellStart"/>
      <w:r w:rsidRPr="00475C49">
        <w:rPr>
          <w:rStyle w:val="StyleUnderline"/>
          <w:highlight w:val="cyan"/>
        </w:rPr>
        <w:t>NewSpace</w:t>
      </w:r>
      <w:proofErr w:type="spellEnd"/>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proofErr w:type="spellStart"/>
      <w:r w:rsidRPr="001838AF">
        <w:rPr>
          <w:rStyle w:val="Emphasis"/>
        </w:rPr>
        <w:t>endeavours</w:t>
      </w:r>
      <w:proofErr w:type="spellEnd"/>
      <w:r w:rsidRPr="001838AF">
        <w:rPr>
          <w:rStyle w:val="Emphasis"/>
        </w:rPr>
        <w:t xml:space="preserve">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p w14:paraId="6AD6D14C" w14:textId="77777777" w:rsidR="002A2237" w:rsidRPr="004B3D48" w:rsidRDefault="002A2237" w:rsidP="002A2237">
      <w:pPr>
        <w:pStyle w:val="Heading4"/>
      </w:pPr>
      <w:r>
        <w:t xml:space="preserve">Satellites </w:t>
      </w:r>
      <w:r w:rsidRPr="00A8218A">
        <w:rPr>
          <w:u w:val="single"/>
        </w:rPr>
        <w:t>solve the grid</w:t>
      </w:r>
      <w:r>
        <w:t xml:space="preserve"> and every </w:t>
      </w:r>
      <w:r w:rsidRPr="00A8218A">
        <w:rPr>
          <w:u w:val="single"/>
        </w:rPr>
        <w:t>extinction threat</w:t>
      </w:r>
      <w:r>
        <w:t>.</w:t>
      </w:r>
    </w:p>
    <w:p w14:paraId="4E28377D" w14:textId="77777777" w:rsidR="002A2237" w:rsidRPr="004B3D48" w:rsidRDefault="002A2237" w:rsidP="002A2237">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rsidRPr="004B3D48">
        <w:t xml:space="preserve"> ---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21" w:history="1">
        <w:r w:rsidRPr="004B3D48">
          <w:rPr>
            <w:rStyle w:val="Hyperlink"/>
          </w:rPr>
          <w:t>https://www.iss.europa.eu/content/space-security-europe</w:t>
        </w:r>
      </w:hyperlink>
      <w:r w:rsidRPr="004B3D48">
        <w:t>, accessed 7-10-2019) bm</w:t>
      </w:r>
    </w:p>
    <w:p w14:paraId="77E58FF2" w14:textId="77777777" w:rsidR="002A2237" w:rsidRDefault="002A2237" w:rsidP="002A2237">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r w:rsidRPr="004B3D48">
        <w:rPr>
          <w:rStyle w:val="StyleUnderline"/>
        </w:rPr>
        <w:t>systems</w:t>
      </w:r>
      <w:r w:rsidRPr="00A8218A">
        <w:rPr>
          <w:sz w:val="12"/>
        </w:rPr>
        <w:t xml:space="preserve"> or parts thereof which are </w:t>
      </w:r>
      <w:r w:rsidRPr="004B3D48">
        <w:rPr>
          <w:rStyle w:val="StyleUnderline"/>
        </w:rPr>
        <w:t>so vital, that their disruption would significantly impact the economy, national security, public health, safety, or social well-</w:t>
      </w:r>
      <w:r w:rsidRPr="00E60670">
        <w:rPr>
          <w:rStyle w:val="StyleUnderline"/>
        </w:rPr>
        <w:t xml:space="preserve">being. Examples of critical infrastructure include </w:t>
      </w:r>
      <w:r w:rsidRPr="00E60670">
        <w:rPr>
          <w:rStyle w:val="Emphasis"/>
        </w:rPr>
        <w:t>energy</w:t>
      </w:r>
      <w:r w:rsidRPr="00E60670">
        <w:rPr>
          <w:rStyle w:val="StyleUnderline"/>
        </w:rPr>
        <w:t xml:space="preserve">, </w:t>
      </w:r>
      <w:r w:rsidRPr="00E60670">
        <w:rPr>
          <w:rStyle w:val="Emphasis"/>
        </w:rPr>
        <w:t>water</w:t>
      </w:r>
      <w:r w:rsidRPr="00E60670">
        <w:rPr>
          <w:rStyle w:val="StyleUnderline"/>
        </w:rPr>
        <w:t xml:space="preserve">, </w:t>
      </w:r>
      <w:r w:rsidRPr="00E60670">
        <w:rPr>
          <w:rStyle w:val="Emphasis"/>
        </w:rPr>
        <w:t>food supply</w:t>
      </w:r>
      <w:r w:rsidRPr="00E60670">
        <w:rPr>
          <w:rStyle w:val="StyleUnderline"/>
        </w:rPr>
        <w:t>, communication, transportation, and waste processing systems.</w:t>
      </w:r>
      <w:r w:rsidRPr="00E60670">
        <w:rPr>
          <w:sz w:val="12"/>
        </w:rPr>
        <w:t xml:space="preserve"> </w:t>
      </w:r>
      <w:r w:rsidRPr="00E60670">
        <w:rPr>
          <w:rStyle w:val="StyleUnderline"/>
        </w:rPr>
        <w:t>Space assets are so deeply embedded in developed econom</w:t>
      </w:r>
      <w:r w:rsidRPr="004B3D48">
        <w:rPr>
          <w:rStyle w:val="StyleUnderline"/>
        </w:rPr>
        <w:t xml:space="preserve">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 xml:space="preserve">space </w:t>
      </w:r>
      <w:r w:rsidRPr="00E60670">
        <w:rPr>
          <w:rStyle w:val="Emphasis"/>
          <w:sz w:val="28"/>
        </w:rPr>
        <w:t>capabilities</w:t>
      </w:r>
      <w:r w:rsidRPr="00E60670">
        <w:rPr>
          <w:rStyle w:val="StyleUnderline"/>
          <w:sz w:val="28"/>
        </w:rPr>
        <w:t xml:space="preserve"> </w:t>
      </w:r>
      <w:r w:rsidRPr="00916BB1">
        <w:rPr>
          <w:rStyle w:val="StyleUnderline"/>
          <w:sz w:val="28"/>
          <w:highlight w:val="green"/>
        </w:rPr>
        <w:t xml:space="preserve">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critical 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w:t>
      </w:r>
      <w:proofErr w:type="spellStart"/>
      <w:r w:rsidRPr="00A8218A">
        <w:rPr>
          <w:sz w:val="12"/>
        </w:rPr>
        <w:t>defence</w:t>
      </w:r>
      <w:proofErr w:type="spellEnd"/>
      <w:r w:rsidRPr="00A8218A">
        <w:rPr>
          <w:sz w:val="12"/>
        </w:rPr>
        <w:t xml:space="preserv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CD03971" w14:textId="77777777" w:rsidR="002A2237" w:rsidRDefault="002A2237" w:rsidP="002A2237">
      <w:pPr>
        <w:rPr>
          <w:rStyle w:val="StyleUnderline"/>
        </w:rPr>
      </w:pPr>
    </w:p>
    <w:p w14:paraId="1B3867B7" w14:textId="77777777" w:rsidR="002A2237" w:rsidRDefault="002A2237" w:rsidP="002A2237">
      <w:pPr>
        <w:pStyle w:val="Heading4"/>
      </w:pPr>
      <w:r>
        <w:t xml:space="preserve">Grid collapse causes </w:t>
      </w:r>
      <w:r w:rsidRPr="00831EB4">
        <w:rPr>
          <w:u w:val="single"/>
        </w:rPr>
        <w:t>extinction</w:t>
      </w:r>
      <w:r>
        <w:t>.</w:t>
      </w:r>
    </w:p>
    <w:p w14:paraId="5DEF8BC7" w14:textId="77777777" w:rsidR="002A2237" w:rsidRPr="001D283C" w:rsidRDefault="002A2237" w:rsidP="002A2237">
      <w:proofErr w:type="spellStart"/>
      <w:r w:rsidRPr="00F87987">
        <w:rPr>
          <w:rStyle w:val="Style13ptBold"/>
        </w:rPr>
        <w:t>Friedemann</w:t>
      </w:r>
      <w:proofErr w:type="spellEnd"/>
      <w:r w:rsidRPr="00F87987">
        <w:rPr>
          <w:rStyle w:val="Style13ptBold"/>
        </w:rPr>
        <w:t xml:space="preserve">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2" w:tgtFrame="_blank" w:history="1">
        <w:r w:rsidRPr="001D283C">
          <w:rPr>
            <w:rStyle w:val="Hyperlink"/>
          </w:rPr>
          <w:t>http://energyskeptic.com/2016/the-scariest-u-s-house-session-ever-electromagnetic-pulse-and-the-fall-of-civilization/</w:t>
        </w:r>
      </w:hyperlink>
      <w:r w:rsidRPr="001D283C">
        <w:t>)</w:t>
      </w:r>
    </w:p>
    <w:p w14:paraId="49D24941" w14:textId="77777777" w:rsidR="002A2237" w:rsidRPr="00634AB8" w:rsidRDefault="002A2237" w:rsidP="002A2237">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E60670">
        <w:rPr>
          <w:rStyle w:val="StyleUnderline"/>
        </w:rPr>
        <w:t>could</w:t>
      </w:r>
      <w:r w:rsidRPr="00E60670">
        <w:rPr>
          <w:rFonts w:asciiTheme="minorHAnsi" w:hAnsiTheme="minorHAnsi" w:cstheme="minorHAnsi"/>
          <w:color w:val="222222"/>
          <w:sz w:val="16"/>
          <w:shd w:val="clear" w:color="auto" w:fill="00FFFF"/>
        </w:rPr>
        <w:t xml:space="preserve"> </w:t>
      </w:r>
      <w:r w:rsidRPr="00916BB1">
        <w:rPr>
          <w:rStyle w:val="Emphasis"/>
          <w:highlight w:val="green"/>
        </w:rPr>
        <w:t xml:space="preserve">encompass the </w:t>
      </w:r>
      <w:r w:rsidRPr="00E60670">
        <w:rPr>
          <w:rStyle w:val="Emphasis"/>
        </w:rPr>
        <w:t xml:space="preserve">entire </w:t>
      </w:r>
      <w:r w:rsidRPr="00916BB1">
        <w:rPr>
          <w:rStyle w:val="Emphasis"/>
          <w:highlight w:val="green"/>
        </w:rPr>
        <w:t>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E60670">
        <w:rPr>
          <w:rStyle w:val="StyleUnderline"/>
        </w:rPr>
        <w:t xml:space="preserve">would </w:t>
      </w:r>
      <w:r w:rsidRPr="00916BB1">
        <w:rPr>
          <w:rStyle w:val="StyleUnderline"/>
          <w:highlight w:val="green"/>
        </w:rPr>
        <w:t>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 xml:space="preserve">Cities </w:t>
      </w:r>
      <w:r w:rsidRPr="00E60670">
        <w:rPr>
          <w:rStyle w:val="StyleUnderline"/>
        </w:rPr>
        <w:t xml:space="preserve">would </w:t>
      </w:r>
      <w:r w:rsidRPr="00916BB1">
        <w:rPr>
          <w:rStyle w:val="StyleUnderline"/>
          <w:highlight w:val="green"/>
        </w:rPr>
        <w:t>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 xml:space="preserve">a </w:t>
      </w:r>
      <w:proofErr w:type="spellStart"/>
      <w:r w:rsidRPr="00916BB1">
        <w:rPr>
          <w:rStyle w:val="Emphasis"/>
          <w:highlight w:val="green"/>
        </w:rPr>
        <w:t>blackout</w:t>
      </w:r>
      <w:r w:rsidRPr="003B66AB">
        <w:rPr>
          <w:sz w:val="16"/>
        </w:rPr>
        <w:t>.</w:t>
      </w:r>
      <w:r w:rsidRPr="003B66AB">
        <w:rPr>
          <w:rStyle w:val="Emphasis"/>
        </w:rPr>
        <w:t>Government</w:t>
      </w:r>
      <w:proofErr w:type="spellEnd"/>
      <w:r w:rsidRPr="003B66AB">
        <w:rPr>
          <w:rStyle w:val="Emphasis"/>
        </w:rPr>
        <w:t xml:space="preserve">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E60670">
        <w:rPr>
          <w:rStyle w:val="Emphasis"/>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23511509" w14:textId="77777777" w:rsidR="002A2237" w:rsidRDefault="002A2237" w:rsidP="002A2237"/>
    <w:p w14:paraId="78A0CC9D" w14:textId="77777777" w:rsidR="002A2237" w:rsidRPr="00831EB4" w:rsidRDefault="002A2237" w:rsidP="002A2237">
      <w:pPr>
        <w:pStyle w:val="Heading4"/>
      </w:pPr>
      <w:r>
        <w:t xml:space="preserve">Externally, </w:t>
      </w:r>
      <w:r w:rsidRPr="00831EB4">
        <w:rPr>
          <w:u w:val="single"/>
        </w:rPr>
        <w:t>acidification</w:t>
      </w:r>
      <w:r>
        <w:t>.</w:t>
      </w:r>
    </w:p>
    <w:p w14:paraId="4BD694C7" w14:textId="77777777" w:rsidR="002A2237" w:rsidRPr="00811D19" w:rsidRDefault="002A2237" w:rsidP="002A2237">
      <w:r w:rsidRPr="00811D19">
        <w:rPr>
          <w:rStyle w:val="Style13ptBold"/>
        </w:rPr>
        <w:t>Land et al 15</w:t>
      </w:r>
      <w:r>
        <w:t xml:space="preserve"> --- Phys.org, citing a study sanctioned by the University of Exeter by </w:t>
      </w:r>
      <w:hyperlink r:id="rId23" w:history="1">
        <w:r w:rsidRPr="00E07634">
          <w:rPr>
            <w:rStyle w:val="Hyperlink"/>
          </w:rPr>
          <w:t>Peter E. Land</w:t>
        </w:r>
      </w:hyperlink>
      <w:r>
        <w:t xml:space="preserve">, </w:t>
      </w:r>
      <w:hyperlink r:id="rId24" w:history="1">
        <w:r w:rsidRPr="00E07634">
          <w:rPr>
            <w:rStyle w:val="Hyperlink"/>
          </w:rPr>
          <w:t>Jamie D. Shutler</w:t>
        </w:r>
      </w:hyperlink>
      <w:r>
        <w:t xml:space="preserve">, </w:t>
      </w:r>
      <w:hyperlink r:id="rId25" w:history="1">
        <w:r w:rsidRPr="00E07634">
          <w:rPr>
            <w:rStyle w:val="Hyperlink"/>
          </w:rPr>
          <w:t>Helen S. Findlay</w:t>
        </w:r>
      </w:hyperlink>
      <w:r>
        <w:t xml:space="preserve">, </w:t>
      </w:r>
      <w:hyperlink r:id="rId26" w:history="1">
        <w:r w:rsidRPr="00E07634">
          <w:rPr>
            <w:rStyle w:val="Hyperlink"/>
          </w:rPr>
          <w:t>Fanny Girard-Ardhuin</w:t>
        </w:r>
      </w:hyperlink>
      <w:r>
        <w:t xml:space="preserve">, </w:t>
      </w:r>
      <w:hyperlink r:id="rId27" w:history="1">
        <w:r w:rsidRPr="00E07634">
          <w:rPr>
            <w:rStyle w:val="Hyperlink"/>
          </w:rPr>
          <w:t>Roberto Sabia</w:t>
        </w:r>
      </w:hyperlink>
      <w:r>
        <w:t xml:space="preserve">, </w:t>
      </w:r>
      <w:hyperlink r:id="rId28" w:history="1">
        <w:r w:rsidRPr="00E07634">
          <w:rPr>
            <w:rStyle w:val="Hyperlink"/>
          </w:rPr>
          <w:t>Nicolas Reul</w:t>
        </w:r>
      </w:hyperlink>
      <w:r>
        <w:t xml:space="preserve">, </w:t>
      </w:r>
      <w:hyperlink r:id="rId29" w:history="1">
        <w:r w:rsidRPr="00E07634">
          <w:rPr>
            <w:rStyle w:val="Hyperlink"/>
          </w:rPr>
          <w:t>Jean-Francois Piolle</w:t>
        </w:r>
      </w:hyperlink>
      <w:r>
        <w:t xml:space="preserve">, </w:t>
      </w:r>
      <w:hyperlink r:id="rId30" w:history="1">
        <w:r w:rsidRPr="00E07634">
          <w:rPr>
            <w:rStyle w:val="Hyperlink"/>
          </w:rPr>
          <w:t>Bertrand Chapron</w:t>
        </w:r>
      </w:hyperlink>
      <w:r>
        <w:t xml:space="preserve">, </w:t>
      </w:r>
      <w:hyperlink r:id="rId31" w:history="1">
        <w:r w:rsidRPr="00E07634">
          <w:rPr>
            <w:rStyle w:val="Hyperlink"/>
          </w:rPr>
          <w:t>Yves Quilfen</w:t>
        </w:r>
      </w:hyperlink>
      <w:r>
        <w:t xml:space="preserve">, </w:t>
      </w:r>
      <w:hyperlink r:id="rId32" w:history="1">
        <w:r w:rsidRPr="00E07634">
          <w:rPr>
            <w:rStyle w:val="Hyperlink"/>
          </w:rPr>
          <w:t>Joseph Salisbury</w:t>
        </w:r>
      </w:hyperlink>
      <w:r>
        <w:t xml:space="preserve">, </w:t>
      </w:r>
      <w:hyperlink r:id="rId33" w:history="1">
        <w:r w:rsidRPr="00E07634">
          <w:rPr>
            <w:rStyle w:val="Hyperlink"/>
          </w:rPr>
          <w:t>Douglas Vandemark</w:t>
        </w:r>
      </w:hyperlink>
      <w:r>
        <w:t xml:space="preserve">, </w:t>
      </w:r>
      <w:hyperlink r:id="rId34" w:history="1">
        <w:r w:rsidRPr="00E07634">
          <w:rPr>
            <w:rStyle w:val="Hyperlink"/>
          </w:rPr>
          <w:t>Richard Bellerby</w:t>
        </w:r>
      </w:hyperlink>
      <w:r>
        <w:t xml:space="preserve">, and </w:t>
      </w:r>
      <w:hyperlink r:id="rId35"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021665F2" w14:textId="77777777" w:rsidR="002A2237" w:rsidRPr="00A8218A" w:rsidRDefault="002A2237" w:rsidP="002A2237">
      <w:pPr>
        <w:rPr>
          <w:sz w:val="12"/>
        </w:rPr>
      </w:pPr>
      <w:r w:rsidRPr="00A8218A">
        <w:rPr>
          <w:sz w:val="12"/>
        </w:rPr>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proofErr w:type="spellStart"/>
      <w:r w:rsidRPr="00916BB1">
        <w:rPr>
          <w:rStyle w:val="Emphasis"/>
          <w:highlight w:val="green"/>
        </w:rPr>
        <w:t>revolutionise</w:t>
      </w:r>
      <w:proofErr w:type="spellEnd"/>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w:t>
      </w:r>
      <w:proofErr w:type="spellStart"/>
      <w:r w:rsidRPr="00A8218A">
        <w:rPr>
          <w:sz w:val="12"/>
        </w:rPr>
        <w:t>Institut</w:t>
      </w:r>
      <w:proofErr w:type="spellEnd"/>
      <w:r w:rsidRPr="00A8218A">
        <w:rPr>
          <w:sz w:val="12"/>
        </w:rPr>
        <w:t xml:space="preserve"> </w:t>
      </w:r>
      <w:proofErr w:type="spellStart"/>
      <w:r w:rsidRPr="00A8218A">
        <w:rPr>
          <w:sz w:val="12"/>
        </w:rPr>
        <w:t>français</w:t>
      </w:r>
      <w:proofErr w:type="spellEnd"/>
      <w:r w:rsidRPr="00A8218A">
        <w:rPr>
          <w:sz w:val="12"/>
        </w:rPr>
        <w:t xml:space="preserve"> de recherche pour </w:t>
      </w:r>
      <w:proofErr w:type="spellStart"/>
      <w:r w:rsidRPr="00A8218A">
        <w:rPr>
          <w:sz w:val="12"/>
        </w:rPr>
        <w:t>l'exploitation</w:t>
      </w:r>
      <w:proofErr w:type="spellEnd"/>
      <w:r w:rsidRPr="00A8218A">
        <w:rPr>
          <w:sz w:val="12"/>
        </w:rPr>
        <w:t xml:space="preserve"> de la </w:t>
      </w:r>
      <w:proofErr w:type="spellStart"/>
      <w:r w:rsidRPr="00A8218A">
        <w:rPr>
          <w:sz w:val="12"/>
        </w:rPr>
        <w:t>mer</w:t>
      </w:r>
      <w:proofErr w:type="spellEnd"/>
      <w:r w:rsidRPr="00A8218A">
        <w:rPr>
          <w:sz w:val="12"/>
        </w:rPr>
        <w:t xml:space="preserve"> (</w:t>
      </w:r>
      <w:proofErr w:type="spellStart"/>
      <w:r w:rsidRPr="00A8218A">
        <w:rPr>
          <w:sz w:val="12"/>
        </w:rPr>
        <w:t>Ifremer</w:t>
      </w:r>
      <w:proofErr w:type="spellEnd"/>
      <w:r w:rsidRPr="00A8218A">
        <w:rPr>
          <w:sz w:val="12"/>
        </w:rPr>
        <w:t xml:space="preserve">),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 xml:space="preserve">Dr Jamie </w:t>
      </w:r>
      <w:proofErr w:type="spellStart"/>
      <w:r w:rsidRPr="00A8218A">
        <w:rPr>
          <w:sz w:val="12"/>
        </w:rPr>
        <w:t>Shutler</w:t>
      </w:r>
      <w:proofErr w:type="spellEnd"/>
      <w:r w:rsidRPr="00A8218A">
        <w:rPr>
          <w:sz w:val="12"/>
        </w:rPr>
        <w:t xml:space="preserve"> from the University of Exeter who is leading the research said: "</w:t>
      </w:r>
      <w:r w:rsidRPr="00916BB1">
        <w:rPr>
          <w:rStyle w:val="StyleUnderline"/>
          <w:highlight w:val="green"/>
        </w:rPr>
        <w:t xml:space="preserve">Satellites </w:t>
      </w:r>
      <w:r w:rsidRPr="00E60670">
        <w:rPr>
          <w:rStyle w:val="StyleUnderline"/>
        </w:rPr>
        <w:t xml:space="preserve">are likely to become </w:t>
      </w:r>
      <w:r w:rsidRPr="00E60670">
        <w:rPr>
          <w:rStyle w:val="Emphasis"/>
        </w:rPr>
        <w:t>increasingly</w:t>
      </w:r>
      <w:r w:rsidRPr="00831EB4">
        <w:rPr>
          <w:rStyle w:val="Emphasis"/>
        </w:rPr>
        <w:t xml:space="preserve">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E60670">
        <w:rPr>
          <w:rStyle w:val="StyleUnderline"/>
        </w:rPr>
        <w:t xml:space="preserve">especially </w:t>
      </w:r>
      <w:r w:rsidRPr="00916BB1">
        <w:rPr>
          <w:rStyle w:val="StyleUnderline"/>
          <w:highlight w:val="green"/>
        </w:rPr>
        <w:t xml:space="preserve">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E60670">
        <w:rPr>
          <w:rStyle w:val="StyleUnderline"/>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 xml:space="preserve">limits </w:t>
      </w:r>
      <w:r w:rsidRPr="00E60670">
        <w:rPr>
          <w:rStyle w:val="Emphasis"/>
        </w:rPr>
        <w:t xml:space="preserve">the </w:t>
      </w:r>
      <w:r w:rsidRPr="00916BB1">
        <w:rPr>
          <w:rStyle w:val="Emphasis"/>
          <w:highlight w:val="green"/>
        </w:rPr>
        <w:t>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3051AB9D" w14:textId="77777777" w:rsidR="002A2237" w:rsidRDefault="002A2237" w:rsidP="002A2237">
      <w:pPr>
        <w:rPr>
          <w:sz w:val="16"/>
        </w:rPr>
      </w:pPr>
    </w:p>
    <w:p w14:paraId="48317071" w14:textId="77777777" w:rsidR="002A2237" w:rsidRPr="00DC6708" w:rsidRDefault="002A2237" w:rsidP="002A2237">
      <w:pPr>
        <w:pStyle w:val="Heading4"/>
      </w:pPr>
      <w:r>
        <w:t>Extinction.</w:t>
      </w:r>
    </w:p>
    <w:p w14:paraId="2BB377B1" w14:textId="77777777" w:rsidR="002A2237" w:rsidRPr="00D414D4" w:rsidRDefault="002A2237" w:rsidP="002A2237">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1F039692" w14:textId="77777777" w:rsidR="002A2237" w:rsidRPr="00A8218A" w:rsidRDefault="002A2237" w:rsidP="002A2237">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w:t>
      </w:r>
      <w:proofErr w:type="gramStart"/>
      <w:r w:rsidRPr="00A8218A">
        <w:rPr>
          <w:sz w:val="12"/>
        </w:rPr>
        <w:t>Science</w:t>
      </w:r>
      <w:proofErr w:type="gramEnd"/>
      <w:r w:rsidRPr="00A8218A">
        <w:rPr>
          <w:sz w:val="12"/>
        </w:rPr>
        <w:t xml:space="preserv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proofErr w:type="gramStart"/>
      <w:r w:rsidRPr="00A8218A">
        <w:rPr>
          <w:u w:val="single"/>
        </w:rPr>
        <w:t>So</w:t>
      </w:r>
      <w:proofErr w:type="gramEnd"/>
      <w:r w:rsidRPr="00A8218A">
        <w:rPr>
          <w:u w:val="single"/>
        </w:rPr>
        <w:t xml:space="preserve">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less-discussed,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take into account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67B42DA3" w14:textId="77777777" w:rsidR="002A2237" w:rsidRPr="006C0761" w:rsidRDefault="002A2237" w:rsidP="002A2237">
      <w:pPr>
        <w:pStyle w:val="Heading3"/>
      </w:pPr>
      <w:r w:rsidRPr="006C0761">
        <w:t>Framing</w:t>
      </w:r>
    </w:p>
    <w:p w14:paraId="0647B4D0" w14:textId="3769A754" w:rsidR="002A2237" w:rsidRPr="006C0761" w:rsidRDefault="002A2237" w:rsidP="002A2237">
      <w:pPr>
        <w:pStyle w:val="Heading4"/>
        <w:rPr>
          <w:rFonts w:cs="Calibri"/>
          <w:color w:val="000000" w:themeColor="text1"/>
        </w:rPr>
      </w:pPr>
      <w:r w:rsidRPr="006C0761">
        <w:rPr>
          <w:rFonts w:cs="Calibri"/>
          <w:color w:val="000000" w:themeColor="text1"/>
        </w:rPr>
        <w:t>The standard is maximizing expected well-being.</w:t>
      </w:r>
    </w:p>
    <w:p w14:paraId="27DE2195" w14:textId="77777777" w:rsidR="002A2237" w:rsidRPr="006C0761" w:rsidRDefault="002A2237" w:rsidP="002A2237">
      <w:pPr>
        <w:pStyle w:val="Heading4"/>
        <w:rPr>
          <w:rFonts w:cs="Calibri"/>
          <w:color w:val="000000" w:themeColor="text1"/>
        </w:rPr>
      </w:pPr>
      <w:r w:rsidRPr="006C0761">
        <w:rPr>
          <w:rFonts w:cs="Calibri"/>
          <w:color w:val="000000" w:themeColor="text1"/>
        </w:rPr>
        <w:t xml:space="preserve">3] </w:t>
      </w:r>
      <w:r w:rsidRPr="006C0761">
        <w:rPr>
          <w:rFonts w:cs="Calibri"/>
        </w:rPr>
        <w:t xml:space="preserve">Death is bad and outweighs – it </w:t>
      </w:r>
      <w:r w:rsidRPr="006C0761">
        <w:rPr>
          <w:rFonts w:cs="Calibri"/>
          <w:color w:val="000000" w:themeColor="text1"/>
        </w:rPr>
        <w:t>destroys the subject itself – kills any ability to achieve value in ethics since life is a prerequisite which means it’s a side constraint on ethics</w:t>
      </w:r>
    </w:p>
    <w:p w14:paraId="0FBB140B" w14:textId="77777777" w:rsidR="002A2237" w:rsidRPr="006C0761" w:rsidRDefault="002A2237" w:rsidP="002A2237">
      <w:pPr>
        <w:pStyle w:val="Heading4"/>
        <w:rPr>
          <w:rFonts w:cs="Calibri"/>
        </w:rPr>
      </w:pPr>
      <w:r w:rsidRPr="006C0761">
        <w:rPr>
          <w:rFonts w:cs="Calibri"/>
        </w:rPr>
        <w:t>4] Extinction outweighs</w:t>
      </w:r>
    </w:p>
    <w:p w14:paraId="16FCA558" w14:textId="77777777" w:rsidR="002A2237" w:rsidRPr="006C0761" w:rsidRDefault="002A2237" w:rsidP="002A2237">
      <w:r w:rsidRPr="006C0761">
        <w:rPr>
          <w:rStyle w:val="Heading4Char"/>
          <w:rFonts w:cs="Calibri"/>
        </w:rPr>
        <w:t>MacAskill 14</w:t>
      </w:r>
      <w:r w:rsidRPr="006C0761">
        <w:t xml:space="preserve"> </w:t>
      </w:r>
      <w:r w:rsidRPr="006C0761">
        <w:rPr>
          <w:sz w:val="16"/>
          <w:szCs w:val="16"/>
        </w:rPr>
        <w:t>[William, Oxford Philosopher and youngest tenured philosopher in the world, Normative Uncertainty, 2014]</w:t>
      </w:r>
    </w:p>
    <w:p w14:paraId="755FCF0C" w14:textId="77777777" w:rsidR="002A2237" w:rsidRPr="006C0761" w:rsidRDefault="002A2237" w:rsidP="002A2237">
      <w:pPr>
        <w:rPr>
          <w:sz w:val="14"/>
          <w:szCs w:val="26"/>
        </w:rPr>
      </w:pPr>
      <w:r w:rsidRPr="006C0761">
        <w:rPr>
          <w:rStyle w:val="StyleUnderline"/>
          <w:szCs w:val="26"/>
        </w:rPr>
        <w:t xml:space="preserve">The human race might go extinct </w:t>
      </w:r>
      <w:r w:rsidRPr="006C0761">
        <w:rPr>
          <w:sz w:val="14"/>
          <w:szCs w:val="26"/>
        </w:rPr>
        <w:t xml:space="preserve">from a number of causes: asteroids, </w:t>
      </w:r>
      <w:proofErr w:type="spellStart"/>
      <w:r w:rsidRPr="006C0761">
        <w:rPr>
          <w:sz w:val="14"/>
          <w:szCs w:val="26"/>
        </w:rPr>
        <w:t>supervolcanoes</w:t>
      </w:r>
      <w:proofErr w:type="spellEnd"/>
      <w:r w:rsidRPr="006C0761">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6C0761">
        <w:rPr>
          <w:rStyle w:val="StyleUnderline"/>
          <w:szCs w:val="26"/>
        </w:rPr>
        <w:t xml:space="preserve">different moral views give opposing answers to question of whether this would be a </w:t>
      </w:r>
      <w:r w:rsidRPr="006C0761">
        <w:rPr>
          <w:sz w:val="14"/>
          <w:szCs w:val="26"/>
        </w:rPr>
        <w:t>good</w:t>
      </w:r>
      <w:r w:rsidRPr="006C0761">
        <w:rPr>
          <w:rStyle w:val="StyleUnderline"/>
          <w:szCs w:val="26"/>
        </w:rPr>
        <w:t xml:space="preserve"> </w:t>
      </w:r>
      <w:r w:rsidRPr="006C0761">
        <w:rPr>
          <w:sz w:val="14"/>
          <w:szCs w:val="26"/>
        </w:rPr>
        <w:t xml:space="preserve">or a </w:t>
      </w:r>
      <w:r w:rsidRPr="006C0761">
        <w:rPr>
          <w:rStyle w:val="StyleUnderline"/>
          <w:szCs w:val="26"/>
        </w:rPr>
        <w:t>bad thing</w:t>
      </w:r>
      <w:r w:rsidRPr="006C0761">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6C0761">
        <w:rPr>
          <w:sz w:val="14"/>
          <w:szCs w:val="26"/>
        </w:rPr>
        <w:t>thing.For</w:t>
      </w:r>
      <w:proofErr w:type="spellEnd"/>
      <w:r w:rsidRPr="006C0761">
        <w:rPr>
          <w:sz w:val="14"/>
          <w:szCs w:val="26"/>
        </w:rPr>
        <w:t xml:space="preserve"> example, one might regard the prevention of </w:t>
      </w:r>
      <w:proofErr w:type="spellStart"/>
      <w:r w:rsidRPr="006C0761">
        <w:rPr>
          <w:sz w:val="14"/>
          <w:szCs w:val="26"/>
        </w:rPr>
        <w:t>bads</w:t>
      </w:r>
      <w:proofErr w:type="spellEnd"/>
      <w:r w:rsidRPr="006C0761">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6C0761">
        <w:rPr>
          <w:sz w:val="14"/>
          <w:szCs w:val="26"/>
        </w:rPr>
        <w:t>bads</w:t>
      </w:r>
      <w:proofErr w:type="spellEnd"/>
      <w:r w:rsidRPr="006C0761">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6C0761">
        <w:rPr>
          <w:sz w:val="14"/>
          <w:szCs w:val="26"/>
        </w:rPr>
        <w:t>bads</w:t>
      </w:r>
      <w:proofErr w:type="spellEnd"/>
      <w:r w:rsidRPr="006C0761">
        <w:rPr>
          <w:sz w:val="14"/>
          <w:szCs w:val="26"/>
        </w:rPr>
        <w:t xml:space="preserve"> as well as objective goods. So, if one weights the </w:t>
      </w:r>
      <w:proofErr w:type="spellStart"/>
      <w:r w:rsidRPr="006C0761">
        <w:rPr>
          <w:sz w:val="14"/>
          <w:szCs w:val="26"/>
        </w:rPr>
        <w:t>bads</w:t>
      </w:r>
      <w:proofErr w:type="spellEnd"/>
      <w:r w:rsidRPr="006C0761">
        <w:rPr>
          <w:sz w:val="14"/>
          <w:szCs w:val="26"/>
        </w:rPr>
        <w:t xml:space="preserve"> sufficiently heavily against the goods, or if one is sufficiently pessimistic about humanity’s ability to achieve good outcomes, then one will regard human extinction as a good thing.187 </w:t>
      </w:r>
      <w:r w:rsidRPr="006C0761">
        <w:rPr>
          <w:rStyle w:val="StyleUnderline"/>
          <w:szCs w:val="26"/>
        </w:rPr>
        <w:t xml:space="preserve">However, even if we believe in a moral view </w:t>
      </w:r>
      <w:r w:rsidRPr="006C0761">
        <w:rPr>
          <w:sz w:val="14"/>
          <w:szCs w:val="26"/>
        </w:rPr>
        <w:t xml:space="preserve">according to </w:t>
      </w:r>
      <w:r w:rsidRPr="006C0761">
        <w:rPr>
          <w:rStyle w:val="StyleUnderline"/>
          <w:szCs w:val="26"/>
        </w:rPr>
        <w:t xml:space="preserve">which human extinction would be a good thing, </w:t>
      </w:r>
      <w:r w:rsidRPr="006C0761">
        <w:rPr>
          <w:rStyle w:val="StyleUnderline"/>
          <w:szCs w:val="26"/>
          <w:highlight w:val="green"/>
        </w:rPr>
        <w:t xml:space="preserve">we </w:t>
      </w:r>
      <w:r w:rsidRPr="006C0761">
        <w:rPr>
          <w:rStyle w:val="StyleUnderline"/>
          <w:szCs w:val="26"/>
        </w:rPr>
        <w:t xml:space="preserve">still </w:t>
      </w:r>
      <w:r w:rsidRPr="006C0761">
        <w:rPr>
          <w:rStyle w:val="StyleUnderline"/>
          <w:szCs w:val="26"/>
          <w:highlight w:val="green"/>
        </w:rPr>
        <w:t>have strong reason to prevent near-term</w:t>
      </w:r>
      <w:r w:rsidRPr="006C0761">
        <w:rPr>
          <w:rStyle w:val="StyleUnderline"/>
          <w:szCs w:val="26"/>
        </w:rPr>
        <w:t xml:space="preserve"> </w:t>
      </w:r>
      <w:r w:rsidRPr="006C0761">
        <w:rPr>
          <w:sz w:val="14"/>
          <w:szCs w:val="26"/>
        </w:rPr>
        <w:t>human</w:t>
      </w:r>
      <w:r w:rsidRPr="006C0761">
        <w:rPr>
          <w:rStyle w:val="StyleUnderline"/>
          <w:szCs w:val="26"/>
        </w:rPr>
        <w:t xml:space="preserve"> </w:t>
      </w:r>
      <w:r w:rsidRPr="006C0761">
        <w:rPr>
          <w:rStyle w:val="StyleUnderline"/>
          <w:szCs w:val="26"/>
          <w:highlight w:val="green"/>
        </w:rPr>
        <w:t>extinction</w:t>
      </w:r>
      <w:r w:rsidRPr="006C0761">
        <w:rPr>
          <w:sz w:val="14"/>
          <w:szCs w:val="26"/>
        </w:rPr>
        <w:t xml:space="preserve">. To see this, we must note three points. </w:t>
      </w:r>
      <w:r w:rsidRPr="006C0761">
        <w:rPr>
          <w:rStyle w:val="StyleUnderline"/>
          <w:szCs w:val="26"/>
        </w:rPr>
        <w:t>First</w:t>
      </w:r>
      <w:r w:rsidRPr="006C0761">
        <w:rPr>
          <w:sz w:val="14"/>
          <w:szCs w:val="26"/>
        </w:rPr>
        <w:t xml:space="preserve">, we should note that the </w:t>
      </w:r>
      <w:r w:rsidRPr="006C0761">
        <w:rPr>
          <w:rStyle w:val="StyleUnderline"/>
          <w:szCs w:val="26"/>
        </w:rPr>
        <w:t>extinction</w:t>
      </w:r>
      <w:r w:rsidRPr="006C0761">
        <w:rPr>
          <w:sz w:val="14"/>
          <w:szCs w:val="26"/>
        </w:rPr>
        <w:t xml:space="preserve"> of the human race </w:t>
      </w:r>
      <w:r w:rsidRPr="006C0761">
        <w:rPr>
          <w:rStyle w:val="StyleUnderline"/>
          <w:szCs w:val="26"/>
        </w:rPr>
        <w:t xml:space="preserve">is </w:t>
      </w:r>
      <w:r w:rsidRPr="006C0761">
        <w:rPr>
          <w:sz w:val="14"/>
          <w:szCs w:val="26"/>
        </w:rPr>
        <w:t xml:space="preserve">an </w:t>
      </w:r>
      <w:r w:rsidRPr="006C0761">
        <w:rPr>
          <w:rStyle w:val="StyleUnderline"/>
          <w:szCs w:val="26"/>
          <w:highlight w:val="green"/>
        </w:rPr>
        <w:t>extremely high stakes</w:t>
      </w:r>
      <w:r w:rsidRPr="006C0761">
        <w:rPr>
          <w:sz w:val="14"/>
          <w:szCs w:val="26"/>
        </w:rPr>
        <w:t xml:space="preserve"> moral issue. Humanity could be around for a very long time: if humans survive as long as the median mammal species, we will last another two million years. On this estimate, </w:t>
      </w:r>
      <w:r w:rsidRPr="006C0761">
        <w:rPr>
          <w:rStyle w:val="StyleUnderline"/>
          <w:szCs w:val="26"/>
        </w:rPr>
        <w:t xml:space="preserve">the number of humans in existence </w:t>
      </w:r>
      <w:r w:rsidRPr="006C0761">
        <w:rPr>
          <w:sz w:val="14"/>
          <w:szCs w:val="26"/>
        </w:rPr>
        <w:t>in the</w:t>
      </w:r>
      <w:r w:rsidRPr="006C0761">
        <w:rPr>
          <w:rStyle w:val="StyleUnderline"/>
          <w:szCs w:val="26"/>
        </w:rPr>
        <w:t xml:space="preserve"> </w:t>
      </w:r>
      <w:proofErr w:type="spellStart"/>
      <w:proofErr w:type="gramStart"/>
      <w:r w:rsidRPr="006C0761">
        <w:rPr>
          <w:sz w:val="14"/>
          <w:szCs w:val="26"/>
        </w:rPr>
        <w:t>The</w:t>
      </w:r>
      <w:proofErr w:type="spellEnd"/>
      <w:proofErr w:type="gramEnd"/>
      <w:r w:rsidRPr="006C0761">
        <w:rPr>
          <w:sz w:val="14"/>
          <w:szCs w:val="26"/>
        </w:rPr>
        <w:t xml:space="preserve"> future, </w:t>
      </w:r>
      <w:r w:rsidRPr="006C0761">
        <w:rPr>
          <w:rStyle w:val="StyleUnderline"/>
          <w:szCs w:val="26"/>
        </w:rPr>
        <w:t>given that we don’t go extinct</w:t>
      </w:r>
      <w:r w:rsidRPr="006C0761">
        <w:rPr>
          <w:sz w:val="14"/>
          <w:szCs w:val="26"/>
        </w:rPr>
        <w:t xml:space="preserve"> any time soon, </w:t>
      </w:r>
      <w:r w:rsidRPr="006C0761">
        <w:rPr>
          <w:rStyle w:val="StyleUnderline"/>
          <w:szCs w:val="26"/>
        </w:rPr>
        <w:t>would be 2×10^14</w:t>
      </w:r>
      <w:r w:rsidRPr="006C0761">
        <w:rPr>
          <w:sz w:val="14"/>
          <w:szCs w:val="26"/>
        </w:rPr>
        <w:t xml:space="preserve">. </w:t>
      </w:r>
      <w:proofErr w:type="gramStart"/>
      <w:r w:rsidRPr="006C0761">
        <w:rPr>
          <w:rStyle w:val="StyleUnderline"/>
          <w:szCs w:val="26"/>
        </w:rPr>
        <w:t>So</w:t>
      </w:r>
      <w:proofErr w:type="gramEnd"/>
      <w:r w:rsidRPr="006C0761">
        <w:rPr>
          <w:rStyle w:val="StyleUnderline"/>
          <w:szCs w:val="26"/>
        </w:rPr>
        <w:t xml:space="preserve"> if it is good to bring new people into existence, then it’s very good to prevent </w:t>
      </w:r>
      <w:r w:rsidRPr="006C0761">
        <w:rPr>
          <w:sz w:val="14"/>
          <w:szCs w:val="26"/>
        </w:rPr>
        <w:t>human</w:t>
      </w:r>
      <w:r w:rsidRPr="006C0761">
        <w:rPr>
          <w:rStyle w:val="StyleUnderline"/>
          <w:szCs w:val="26"/>
        </w:rPr>
        <w:t xml:space="preserve"> extinction. Second</w:t>
      </w:r>
      <w:r w:rsidRPr="006C0761">
        <w:rPr>
          <w:sz w:val="14"/>
          <w:szCs w:val="26"/>
        </w:rPr>
        <w:t xml:space="preserve">, human </w:t>
      </w:r>
      <w:r w:rsidRPr="006C0761">
        <w:rPr>
          <w:rStyle w:val="StyleUnderline"/>
          <w:szCs w:val="26"/>
          <w:highlight w:val="green"/>
        </w:rPr>
        <w:t>extinction is</w:t>
      </w:r>
      <w:r w:rsidRPr="006C0761">
        <w:rPr>
          <w:rStyle w:val="StyleUnderline"/>
          <w:szCs w:val="26"/>
        </w:rPr>
        <w:t xml:space="preserve"> </w:t>
      </w:r>
      <w:r w:rsidRPr="006C0761">
        <w:rPr>
          <w:sz w:val="14"/>
          <w:szCs w:val="26"/>
        </w:rPr>
        <w:t xml:space="preserve">by its nature an </w:t>
      </w:r>
      <w:r w:rsidRPr="006C0761">
        <w:rPr>
          <w:rStyle w:val="StyleUnderline"/>
          <w:szCs w:val="26"/>
          <w:highlight w:val="green"/>
        </w:rPr>
        <w:t>irreversible</w:t>
      </w:r>
      <w:r w:rsidRPr="006C0761">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C0761">
        <w:rPr>
          <w:rStyle w:val="StyleUnderline"/>
          <w:szCs w:val="26"/>
        </w:rPr>
        <w:t xml:space="preserve">Third, we should </w:t>
      </w:r>
      <w:r w:rsidRPr="006C0761">
        <w:rPr>
          <w:rStyle w:val="StyleUnderline"/>
          <w:szCs w:val="26"/>
          <w:highlight w:val="green"/>
        </w:rPr>
        <w:t>expect</w:t>
      </w:r>
      <w:r w:rsidRPr="006C0761">
        <w:rPr>
          <w:sz w:val="14"/>
          <w:szCs w:val="26"/>
        </w:rPr>
        <w:t xml:space="preserve"> ourselves </w:t>
      </w:r>
      <w:r w:rsidRPr="006C0761">
        <w:rPr>
          <w:rStyle w:val="StyleUnderline"/>
          <w:szCs w:val="26"/>
          <w:highlight w:val="green"/>
        </w:rPr>
        <w:t>to progress, morally</w:t>
      </w:r>
      <w:r w:rsidRPr="006C0761">
        <w:rPr>
          <w:sz w:val="14"/>
          <w:szCs w:val="26"/>
        </w:rPr>
        <w:t xml:space="preserve">, over the next few centuries, </w:t>
      </w:r>
      <w:r w:rsidRPr="006C0761">
        <w:rPr>
          <w:rStyle w:val="StyleUnderline"/>
          <w:szCs w:val="26"/>
          <w:highlight w:val="green"/>
        </w:rPr>
        <w:t xml:space="preserve">as </w:t>
      </w:r>
      <w:r w:rsidRPr="006C0761">
        <w:rPr>
          <w:rStyle w:val="StyleUnderline"/>
          <w:szCs w:val="26"/>
        </w:rPr>
        <w:t>we have</w:t>
      </w:r>
      <w:r w:rsidRPr="006C0761">
        <w:rPr>
          <w:sz w:val="14"/>
          <w:szCs w:val="26"/>
        </w:rPr>
        <w:t xml:space="preserve"> progressed </w:t>
      </w:r>
      <w:r w:rsidRPr="006C0761">
        <w:rPr>
          <w:rStyle w:val="StyleUnderline"/>
          <w:szCs w:val="26"/>
          <w:highlight w:val="green"/>
        </w:rPr>
        <w:t>in the past</w:t>
      </w:r>
      <w:r w:rsidRPr="006C0761">
        <w:rPr>
          <w:rStyle w:val="StyleUnderline"/>
          <w:szCs w:val="26"/>
        </w:rPr>
        <w:t>.</w:t>
      </w:r>
      <w:r w:rsidRPr="006C0761">
        <w:rPr>
          <w:sz w:val="14"/>
          <w:szCs w:val="26"/>
        </w:rPr>
        <w:t xml:space="preserve"> </w:t>
      </w:r>
      <w:proofErr w:type="gramStart"/>
      <w:r w:rsidRPr="006C0761">
        <w:rPr>
          <w:sz w:val="14"/>
          <w:szCs w:val="26"/>
        </w:rPr>
        <w:t>So</w:t>
      </w:r>
      <w:proofErr w:type="gramEnd"/>
      <w:r w:rsidRPr="006C0761">
        <w:rPr>
          <w:sz w:val="14"/>
          <w:szCs w:val="26"/>
        </w:rPr>
        <w:t xml:space="preserve"> we should expect that </w:t>
      </w:r>
      <w:r w:rsidRPr="006C0761">
        <w:rPr>
          <w:rStyle w:val="StyleUnderline"/>
          <w:szCs w:val="26"/>
          <w:highlight w:val="green"/>
        </w:rPr>
        <w:t xml:space="preserve">in </w:t>
      </w:r>
      <w:r w:rsidRPr="006C0761">
        <w:rPr>
          <w:rStyle w:val="StyleUnderline"/>
          <w:szCs w:val="26"/>
        </w:rPr>
        <w:t xml:space="preserve">a few centuries’ </w:t>
      </w:r>
      <w:r w:rsidRPr="006C0761">
        <w:rPr>
          <w:rStyle w:val="StyleUnderline"/>
          <w:szCs w:val="26"/>
          <w:highlight w:val="green"/>
        </w:rPr>
        <w:t>time we will have better evidence about how to evaluate</w:t>
      </w:r>
      <w:r w:rsidRPr="006C0761">
        <w:rPr>
          <w:sz w:val="14"/>
          <w:szCs w:val="26"/>
        </w:rPr>
        <w:t xml:space="preserve"> human </w:t>
      </w:r>
      <w:r w:rsidRPr="006C0761">
        <w:rPr>
          <w:rStyle w:val="StyleUnderline"/>
          <w:szCs w:val="26"/>
          <w:highlight w:val="green"/>
        </w:rPr>
        <w:t>extinction</w:t>
      </w:r>
      <w:r w:rsidRPr="006C0761">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6C0761">
        <w:rPr>
          <w:rStyle w:val="StyleUnderline"/>
          <w:szCs w:val="26"/>
        </w:rPr>
        <w:t>Suppose that we have</w:t>
      </w:r>
      <w:r w:rsidRPr="006C0761">
        <w:rPr>
          <w:sz w:val="14"/>
          <w:szCs w:val="26"/>
        </w:rPr>
        <w:t xml:space="preserve"> 0.8 credence that it is a bad thing to produce new people, and </w:t>
      </w:r>
      <w:r w:rsidRPr="006C0761">
        <w:rPr>
          <w:rStyle w:val="StyleUnderline"/>
          <w:szCs w:val="26"/>
        </w:rPr>
        <w:t>0.2</w:t>
      </w:r>
      <w:r w:rsidRPr="006C0761">
        <w:rPr>
          <w:sz w:val="14"/>
          <w:szCs w:val="26"/>
        </w:rPr>
        <w:t xml:space="preserve"> </w:t>
      </w:r>
      <w:r w:rsidRPr="006C0761">
        <w:rPr>
          <w:rStyle w:val="StyleUnderline"/>
          <w:szCs w:val="26"/>
        </w:rPr>
        <w:t>certain that it’s a good thing to produce new people</w:t>
      </w:r>
      <w:r w:rsidRPr="006C0761">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6C0761">
        <w:rPr>
          <w:sz w:val="14"/>
          <w:szCs w:val="26"/>
        </w:rPr>
        <w:t>credences</w:t>
      </w:r>
      <w:proofErr w:type="spellEnd"/>
      <w:r w:rsidRPr="006C0761">
        <w:rPr>
          <w:sz w:val="14"/>
          <w:szCs w:val="26"/>
        </w:rPr>
        <w:t>, the expected benefit of letting the human race go extinct now would be (.8-.2)×(2×10^14) = 1.2×(10^14). Suppose that,</w:t>
      </w:r>
      <w:r w:rsidRPr="006C0761">
        <w:rPr>
          <w:rStyle w:val="StyleUnderline"/>
          <w:szCs w:val="26"/>
        </w:rPr>
        <w:t xml:space="preserve"> </w:t>
      </w:r>
      <w:r w:rsidRPr="006C0761">
        <w:rPr>
          <w:rStyle w:val="StyleUnderline"/>
          <w:szCs w:val="26"/>
          <w:highlight w:val="green"/>
        </w:rPr>
        <w:t>if we</w:t>
      </w:r>
      <w:r w:rsidRPr="006C0761">
        <w:rPr>
          <w:rStyle w:val="StyleUnderline"/>
          <w:szCs w:val="26"/>
        </w:rPr>
        <w:t xml:space="preserve"> </w:t>
      </w:r>
      <w:r w:rsidRPr="006C0761">
        <w:rPr>
          <w:sz w:val="14"/>
          <w:szCs w:val="26"/>
        </w:rPr>
        <w:t>let the human race continue and</w:t>
      </w:r>
      <w:r w:rsidRPr="006C0761">
        <w:rPr>
          <w:rStyle w:val="StyleUnderline"/>
          <w:szCs w:val="26"/>
        </w:rPr>
        <w:t xml:space="preserve"> </w:t>
      </w:r>
      <w:r w:rsidRPr="006C0761">
        <w:rPr>
          <w:rStyle w:val="StyleUnderline"/>
          <w:szCs w:val="26"/>
          <w:highlight w:val="green"/>
        </w:rPr>
        <w:t>did research</w:t>
      </w:r>
      <w:r w:rsidRPr="006C0761">
        <w:rPr>
          <w:rStyle w:val="StyleUnderline"/>
          <w:szCs w:val="26"/>
        </w:rPr>
        <w:t xml:space="preserve"> for 300 years, </w:t>
      </w:r>
      <w:r w:rsidRPr="006C0761">
        <w:rPr>
          <w:rStyle w:val="StyleUnderline"/>
          <w:szCs w:val="26"/>
          <w:highlight w:val="green"/>
        </w:rPr>
        <w:t xml:space="preserve">we would know for certain whether or not </w:t>
      </w:r>
      <w:r w:rsidRPr="006C0761">
        <w:rPr>
          <w:rStyle w:val="StyleUnderline"/>
          <w:szCs w:val="26"/>
        </w:rPr>
        <w:t xml:space="preserve">additional </w:t>
      </w:r>
      <w:r w:rsidRPr="006C0761">
        <w:rPr>
          <w:rStyle w:val="StyleUnderline"/>
          <w:szCs w:val="26"/>
          <w:highlight w:val="green"/>
        </w:rPr>
        <w:t>people</w:t>
      </w:r>
      <w:r w:rsidRPr="006C0761">
        <w:rPr>
          <w:rStyle w:val="StyleUnderline"/>
          <w:szCs w:val="26"/>
        </w:rPr>
        <w:t xml:space="preserve"> are of </w:t>
      </w:r>
      <w:r w:rsidRPr="006C0761">
        <w:rPr>
          <w:rStyle w:val="StyleUnderline"/>
          <w:szCs w:val="26"/>
          <w:highlight w:val="green"/>
        </w:rPr>
        <w:t>positive</w:t>
      </w:r>
      <w:r w:rsidRPr="006C0761">
        <w:rPr>
          <w:sz w:val="14"/>
          <w:szCs w:val="26"/>
        </w:rPr>
        <w:t xml:space="preserve"> or negative </w:t>
      </w:r>
      <w:r w:rsidRPr="006C0761">
        <w:rPr>
          <w:rStyle w:val="StyleUnderline"/>
          <w:szCs w:val="26"/>
        </w:rPr>
        <w:t>value</w:t>
      </w:r>
      <w:r w:rsidRPr="006C0761">
        <w:rPr>
          <w:sz w:val="14"/>
          <w:szCs w:val="26"/>
        </w:rPr>
        <w:t xml:space="preserve">. If so, then with the </w:t>
      </w:r>
      <w:proofErr w:type="spellStart"/>
      <w:r w:rsidRPr="006C0761">
        <w:rPr>
          <w:sz w:val="14"/>
          <w:szCs w:val="26"/>
        </w:rPr>
        <w:t>credences</w:t>
      </w:r>
      <w:proofErr w:type="spellEnd"/>
      <w:r w:rsidRPr="006C0761">
        <w:rPr>
          <w:sz w:val="14"/>
          <w:szCs w:val="26"/>
        </w:rPr>
        <w:t xml:space="preserve"> above we should think it 80% likely that we will find out that it is a bad thing to produce new people, and 20% likely that we will find out that it’s a good thing to produce new people. </w:t>
      </w:r>
      <w:proofErr w:type="gramStart"/>
      <w:r w:rsidRPr="006C0761">
        <w:rPr>
          <w:sz w:val="14"/>
          <w:szCs w:val="26"/>
        </w:rPr>
        <w:t>So</w:t>
      </w:r>
      <w:proofErr w:type="gramEnd"/>
      <w:r w:rsidRPr="006C0761">
        <w:rPr>
          <w:sz w:val="14"/>
          <w:szCs w:val="26"/>
        </w:rPr>
        <w:t xml:space="preserve"> there’s an 80% chance of a loss of 3×(10^10) (because of the delay of letting the human race go extinct), the expected value of which is 2.4×(10^10). But </w:t>
      </w:r>
      <w:r w:rsidRPr="006C0761">
        <w:rPr>
          <w:rStyle w:val="StyleUnderline"/>
          <w:szCs w:val="26"/>
        </w:rPr>
        <w:t>there’s</w:t>
      </w:r>
      <w:r w:rsidRPr="006C0761">
        <w:rPr>
          <w:sz w:val="14"/>
          <w:szCs w:val="26"/>
        </w:rPr>
        <w:t xml:space="preserve"> also </w:t>
      </w:r>
      <w:r w:rsidRPr="006C0761">
        <w:rPr>
          <w:rStyle w:val="StyleUnderline"/>
          <w:szCs w:val="26"/>
        </w:rPr>
        <w:t>a 20% chance of a gain of 2×(10^14),</w:t>
      </w:r>
      <w:r w:rsidRPr="006C0761">
        <w:rPr>
          <w:sz w:val="14"/>
          <w:szCs w:val="26"/>
        </w:rPr>
        <w:t xml:space="preserve"> </w:t>
      </w:r>
      <w:r w:rsidRPr="006C0761">
        <w:rPr>
          <w:rStyle w:val="StyleUnderline"/>
          <w:szCs w:val="26"/>
        </w:rPr>
        <w:t>the expected value of which is 4×(10^13).</w:t>
      </w:r>
      <w:r w:rsidRPr="006C0761">
        <w:rPr>
          <w:sz w:val="14"/>
          <w:szCs w:val="26"/>
        </w:rPr>
        <w:t xml:space="preserve"> That is, </w:t>
      </w:r>
      <w:r w:rsidRPr="006C0761">
        <w:rPr>
          <w:rStyle w:val="StyleUnderline"/>
          <w:szCs w:val="26"/>
        </w:rPr>
        <w:t xml:space="preserve">in expected value terms, </w:t>
      </w:r>
      <w:r w:rsidRPr="006C0761">
        <w:rPr>
          <w:rStyle w:val="StyleUnderline"/>
          <w:szCs w:val="26"/>
          <w:highlight w:val="green"/>
        </w:rPr>
        <w:t>the cost of waiting</w:t>
      </w:r>
      <w:r w:rsidRPr="006C0761">
        <w:rPr>
          <w:rStyle w:val="StyleUnderline"/>
          <w:szCs w:val="26"/>
        </w:rPr>
        <w:t xml:space="preserve"> </w:t>
      </w:r>
      <w:r w:rsidRPr="006C0761">
        <w:rPr>
          <w:sz w:val="14"/>
          <w:szCs w:val="26"/>
        </w:rPr>
        <w:t>for a few hundred years</w:t>
      </w:r>
      <w:r w:rsidRPr="006C0761">
        <w:rPr>
          <w:rStyle w:val="StyleUnderline"/>
          <w:szCs w:val="26"/>
        </w:rPr>
        <w:t xml:space="preserve"> </w:t>
      </w:r>
      <w:r w:rsidRPr="006C0761">
        <w:rPr>
          <w:rStyle w:val="StyleUnderline"/>
          <w:szCs w:val="26"/>
          <w:highlight w:val="green"/>
        </w:rPr>
        <w:t xml:space="preserve">is </w:t>
      </w:r>
      <w:r w:rsidRPr="006C0761">
        <w:rPr>
          <w:rStyle w:val="StyleUnderline"/>
          <w:szCs w:val="26"/>
        </w:rPr>
        <w:t xml:space="preserve">vanishingly </w:t>
      </w:r>
      <w:r w:rsidRPr="006C0761">
        <w:rPr>
          <w:rStyle w:val="StyleUnderline"/>
          <w:szCs w:val="26"/>
          <w:highlight w:val="green"/>
        </w:rPr>
        <w:t>small compared with</w:t>
      </w:r>
      <w:r w:rsidRPr="006C0761">
        <w:rPr>
          <w:rStyle w:val="StyleUnderline"/>
          <w:szCs w:val="26"/>
        </w:rPr>
        <w:t xml:space="preserve"> </w:t>
      </w:r>
      <w:r w:rsidRPr="006C0761">
        <w:rPr>
          <w:sz w:val="14"/>
          <w:szCs w:val="26"/>
        </w:rPr>
        <w:t>the benefit of</w:t>
      </w:r>
      <w:r w:rsidRPr="006C0761">
        <w:rPr>
          <w:rStyle w:val="StyleUnderline"/>
          <w:szCs w:val="26"/>
        </w:rPr>
        <w:t xml:space="preserve"> </w:t>
      </w:r>
      <w:r w:rsidRPr="006C0761">
        <w:rPr>
          <w:rStyle w:val="StyleUnderline"/>
          <w:szCs w:val="26"/>
          <w:highlight w:val="green"/>
        </w:rPr>
        <w:t xml:space="preserve">keeping </w:t>
      </w:r>
      <w:r w:rsidRPr="006C0761">
        <w:rPr>
          <w:rStyle w:val="StyleUnderline"/>
          <w:szCs w:val="26"/>
        </w:rPr>
        <w:t xml:space="preserve">one’s </w:t>
      </w:r>
      <w:r w:rsidRPr="006C0761">
        <w:rPr>
          <w:rStyle w:val="StyleUnderline"/>
          <w:szCs w:val="26"/>
          <w:highlight w:val="green"/>
        </w:rPr>
        <w:t>options open</w:t>
      </w:r>
      <w:r w:rsidRPr="006C0761">
        <w:rPr>
          <w:rStyle w:val="StyleUnderline"/>
          <w:szCs w:val="26"/>
        </w:rPr>
        <w:t xml:space="preserve"> </w:t>
      </w:r>
      <w:r w:rsidRPr="006C0761">
        <w:rPr>
          <w:sz w:val="14"/>
          <w:szCs w:val="26"/>
        </w:rPr>
        <w:t>while one gains new information.</w:t>
      </w:r>
    </w:p>
    <w:p w14:paraId="7796F465" w14:textId="77777777" w:rsidR="002A2237" w:rsidRPr="006C0761" w:rsidRDefault="002A2237" w:rsidP="002A2237">
      <w:pPr>
        <w:pStyle w:val="Heading4"/>
        <w:rPr>
          <w:rFonts w:cs="Calibri"/>
          <w:bCs/>
          <w:u w:val="single"/>
        </w:rPr>
      </w:pPr>
      <w:r w:rsidRPr="006C0761">
        <w:rPr>
          <w:rFonts w:cs="Calibri"/>
        </w:rPr>
        <w:t xml:space="preserve">5] Pleasure and pain </w:t>
      </w:r>
      <w:r w:rsidRPr="006C0761">
        <w:rPr>
          <w:rFonts w:cs="Calibri"/>
          <w:i/>
        </w:rPr>
        <w:t>are</w:t>
      </w:r>
      <w:r w:rsidRPr="006C0761">
        <w:rPr>
          <w:rFonts w:cs="Calibri"/>
        </w:rPr>
        <w:t xml:space="preserve"> intrinsic </w:t>
      </w:r>
      <w:r w:rsidRPr="006C0761">
        <w:rPr>
          <w:rFonts w:cs="Calibri"/>
          <w:u w:val="single"/>
        </w:rPr>
        <w:t>value</w:t>
      </w:r>
      <w:r w:rsidRPr="006C0761">
        <w:rPr>
          <w:rFonts w:cs="Calibri"/>
        </w:rPr>
        <w:t xml:space="preserve"> and </w:t>
      </w:r>
      <w:r w:rsidRPr="006C0761">
        <w:rPr>
          <w:rFonts w:cs="Calibri"/>
          <w:u w:val="single"/>
        </w:rPr>
        <w:t>disvalue</w:t>
      </w:r>
      <w:r w:rsidRPr="006C0761">
        <w:rPr>
          <w:rFonts w:cs="Calibri"/>
        </w:rPr>
        <w:t xml:space="preserve"> – everything else </w:t>
      </w:r>
      <w:r w:rsidRPr="006C0761">
        <w:rPr>
          <w:rFonts w:cs="Calibri"/>
          <w:i/>
        </w:rPr>
        <w:t>regresses</w:t>
      </w:r>
      <w:r w:rsidRPr="006C0761">
        <w:rPr>
          <w:rFonts w:cs="Calibri"/>
        </w:rPr>
        <w:t xml:space="preserve"> – </w:t>
      </w:r>
      <w:r w:rsidRPr="006C0761">
        <w:rPr>
          <w:rFonts w:cs="Calibri"/>
          <w:u w:val="single"/>
        </w:rPr>
        <w:t>robust neuroscience.</w:t>
      </w:r>
    </w:p>
    <w:p w14:paraId="752ABC67" w14:textId="77777777" w:rsidR="002A2237" w:rsidRPr="006C0761" w:rsidRDefault="002A2237" w:rsidP="002A2237">
      <w:pPr>
        <w:rPr>
          <w:rStyle w:val="Style13ptBold"/>
        </w:rPr>
      </w:pPr>
      <w:r w:rsidRPr="006C0761">
        <w:rPr>
          <w:rStyle w:val="Style13ptBold"/>
        </w:rPr>
        <w:t>Blum et al. 18</w:t>
      </w:r>
    </w:p>
    <w:p w14:paraId="038AA30C" w14:textId="77777777" w:rsidR="002A2237" w:rsidRPr="006C0761" w:rsidRDefault="002A2237" w:rsidP="002A2237">
      <w:pPr>
        <w:rPr>
          <w:sz w:val="16"/>
          <w:szCs w:val="16"/>
        </w:rPr>
      </w:pPr>
      <w:r w:rsidRPr="006C0761">
        <w:rPr>
          <w:sz w:val="16"/>
          <w:szCs w:val="16"/>
        </w:rPr>
        <w:t xml:space="preserve">Kenneth Blum, 1Department of Psychiatry, </w:t>
      </w:r>
      <w:proofErr w:type="spellStart"/>
      <w:r w:rsidRPr="006C0761">
        <w:rPr>
          <w:sz w:val="16"/>
          <w:szCs w:val="16"/>
        </w:rPr>
        <w:t>Boonshoft</w:t>
      </w:r>
      <w:proofErr w:type="spellEnd"/>
      <w:r w:rsidRPr="006C0761">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C0761">
        <w:rPr>
          <w:sz w:val="16"/>
          <w:szCs w:val="16"/>
        </w:rPr>
        <w:t>Geneus</w:t>
      </w:r>
      <w:proofErr w:type="spellEnd"/>
      <w:r w:rsidRPr="006C0761">
        <w:rPr>
          <w:sz w:val="16"/>
          <w:szCs w:val="16"/>
        </w:rPr>
        <w:t xml:space="preserve"> Health LLC, San Antonio, TX, USA 6Department of Addiction Research &amp; Therapy, </w:t>
      </w:r>
      <w:proofErr w:type="spellStart"/>
      <w:r w:rsidRPr="006C0761">
        <w:rPr>
          <w:sz w:val="16"/>
          <w:szCs w:val="16"/>
        </w:rPr>
        <w:t>Nupathways</w:t>
      </w:r>
      <w:proofErr w:type="spellEnd"/>
      <w:r w:rsidRPr="006C0761">
        <w:rPr>
          <w:sz w:val="16"/>
          <w:szCs w:val="16"/>
        </w:rPr>
        <w:t xml:space="preserve"> Inc., </w:t>
      </w:r>
      <w:proofErr w:type="spellStart"/>
      <w:r w:rsidRPr="006C0761">
        <w:rPr>
          <w:sz w:val="16"/>
          <w:szCs w:val="16"/>
        </w:rPr>
        <w:t>Innsbrook</w:t>
      </w:r>
      <w:proofErr w:type="spellEnd"/>
      <w:r w:rsidRPr="006C0761">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C0761">
        <w:rPr>
          <w:sz w:val="16"/>
          <w:szCs w:val="16"/>
        </w:rPr>
        <w:t>Eötvös</w:t>
      </w:r>
      <w:proofErr w:type="spellEnd"/>
      <w:r w:rsidRPr="006C0761">
        <w:rPr>
          <w:sz w:val="16"/>
          <w:szCs w:val="16"/>
        </w:rPr>
        <w:t xml:space="preserve"> </w:t>
      </w:r>
      <w:proofErr w:type="spellStart"/>
      <w:r w:rsidRPr="006C0761">
        <w:rPr>
          <w:sz w:val="16"/>
          <w:szCs w:val="16"/>
        </w:rPr>
        <w:t>Loránd</w:t>
      </w:r>
      <w:proofErr w:type="spellEnd"/>
      <w:r w:rsidRPr="006C0761">
        <w:rPr>
          <w:sz w:val="16"/>
          <w:szCs w:val="16"/>
        </w:rPr>
        <w:t xml:space="preserve"> University, Budapest, Hungary 10Division of Addiction Research, Dominion Diagnostics, LLC. North Kingston, RI, USA 11Victory Nutrition International, </w:t>
      </w:r>
      <w:proofErr w:type="spellStart"/>
      <w:r w:rsidRPr="006C0761">
        <w:rPr>
          <w:sz w:val="16"/>
          <w:szCs w:val="16"/>
        </w:rPr>
        <w:t>Lederach</w:t>
      </w:r>
      <w:proofErr w:type="spellEnd"/>
      <w:r w:rsidRPr="006C0761">
        <w:rPr>
          <w:sz w:val="16"/>
          <w:szCs w:val="16"/>
        </w:rPr>
        <w:t xml:space="preserve">, PA., USA 12National Human Genome Center at Howard University, Washington, DC., USA, Marjorie </w:t>
      </w:r>
      <w:proofErr w:type="spellStart"/>
      <w:r w:rsidRPr="006C0761">
        <w:rPr>
          <w:sz w:val="16"/>
          <w:szCs w:val="16"/>
        </w:rPr>
        <w:t>Gondré</w:t>
      </w:r>
      <w:proofErr w:type="spellEnd"/>
      <w:r w:rsidRPr="006C0761">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C0761">
        <w:rPr>
          <w:sz w:val="16"/>
          <w:szCs w:val="16"/>
        </w:rPr>
        <w:t>Modestino</w:t>
      </w:r>
      <w:proofErr w:type="spellEnd"/>
      <w:r w:rsidRPr="006C0761">
        <w:rPr>
          <w:sz w:val="16"/>
          <w:szCs w:val="16"/>
        </w:rPr>
        <w:t xml:space="preserve">, 14Department of Psychology, Curry College, Milton, MA, USA, Rajendra D </w:t>
      </w:r>
      <w:proofErr w:type="spellStart"/>
      <w:r w:rsidRPr="006C0761">
        <w:rPr>
          <w:sz w:val="16"/>
          <w:szCs w:val="16"/>
        </w:rPr>
        <w:t>Badgaiyan</w:t>
      </w:r>
      <w:proofErr w:type="spellEnd"/>
      <w:r w:rsidRPr="006C0761">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C0761">
          <w:rPr>
            <w:rStyle w:val="Hyperlink"/>
            <w:sz w:val="16"/>
            <w:szCs w:val="16"/>
          </w:rPr>
          <w:t>https://www.ncbi.nlm.nih.gov/pmc/articles/PMC6446569/</w:t>
        </w:r>
      </w:hyperlink>
      <w:r w:rsidRPr="006C0761">
        <w:rPr>
          <w:sz w:val="16"/>
          <w:szCs w:val="16"/>
        </w:rPr>
        <w:t>, R.S.</w:t>
      </w:r>
    </w:p>
    <w:p w14:paraId="789DBEED" w14:textId="77777777" w:rsidR="002A2237" w:rsidRPr="006C0761" w:rsidRDefault="002A2237" w:rsidP="002A2237">
      <w:pPr>
        <w:rPr>
          <w:sz w:val="16"/>
        </w:rPr>
      </w:pPr>
      <w:r w:rsidRPr="006C0761">
        <w:rPr>
          <w:b/>
          <w:bCs/>
          <w:highlight w:val="green"/>
          <w:u w:val="single"/>
        </w:rPr>
        <w:t>Pleasure</w:t>
      </w:r>
      <w:r w:rsidRPr="006C0761">
        <w:rPr>
          <w:u w:val="single"/>
        </w:rPr>
        <w:t xml:space="preserve"> is not only</w:t>
      </w:r>
      <w:r w:rsidRPr="006C0761">
        <w:rPr>
          <w:sz w:val="16"/>
        </w:rPr>
        <w:t xml:space="preserve"> one of the three </w:t>
      </w:r>
      <w:r w:rsidRPr="006C0761">
        <w:rPr>
          <w:u w:val="single"/>
        </w:rPr>
        <w:t>primary reward functions</w:t>
      </w:r>
      <w:r w:rsidRPr="006C0761">
        <w:rPr>
          <w:sz w:val="16"/>
        </w:rPr>
        <w:t xml:space="preserve"> but </w:t>
      </w:r>
      <w:r w:rsidRPr="006C0761">
        <w:rPr>
          <w:u w:val="single"/>
        </w:rPr>
        <w:t xml:space="preserve">it also </w:t>
      </w:r>
      <w:r w:rsidRPr="006C0761">
        <w:rPr>
          <w:b/>
          <w:bCs/>
          <w:highlight w:val="green"/>
          <w:u w:val="single"/>
        </w:rPr>
        <w:t>defines reward.</w:t>
      </w:r>
      <w:r w:rsidRPr="006C0761">
        <w:rPr>
          <w:sz w:val="16"/>
        </w:rPr>
        <w:t xml:space="preserve"> As homeostasis explains the </w:t>
      </w:r>
      <w:r w:rsidRPr="006C0761">
        <w:rPr>
          <w:u w:val="single"/>
        </w:rPr>
        <w:t>functions of</w:t>
      </w:r>
      <w:r w:rsidRPr="006C0761">
        <w:rPr>
          <w:sz w:val="16"/>
        </w:rPr>
        <w:t xml:space="preserve"> only a limited number of </w:t>
      </w:r>
      <w:r w:rsidRPr="006C0761">
        <w:rPr>
          <w:u w:val="single"/>
        </w:rPr>
        <w:t>rewards, the</w:t>
      </w:r>
      <w:r w:rsidRPr="006C0761">
        <w:rPr>
          <w:sz w:val="16"/>
        </w:rPr>
        <w:t xml:space="preserve"> principal </w:t>
      </w:r>
      <w:r w:rsidRPr="006C0761">
        <w:rPr>
          <w:highlight w:val="green"/>
          <w:u w:val="single"/>
        </w:rPr>
        <w:t>reason why particular stimuli</w:t>
      </w:r>
      <w:r w:rsidRPr="006C0761">
        <w:rPr>
          <w:u w:val="single"/>
        </w:rPr>
        <w:t xml:space="preserve">, objects, events, situations, and activities </w:t>
      </w:r>
      <w:r w:rsidRPr="006C0761">
        <w:rPr>
          <w:highlight w:val="green"/>
          <w:u w:val="single"/>
        </w:rPr>
        <w:t>are rewarding</w:t>
      </w:r>
      <w:r w:rsidRPr="006C0761">
        <w:rPr>
          <w:sz w:val="16"/>
        </w:rPr>
        <w:t xml:space="preserve"> may be </w:t>
      </w:r>
      <w:r w:rsidRPr="006C0761">
        <w:rPr>
          <w:highlight w:val="green"/>
          <w:u w:val="single"/>
        </w:rPr>
        <w:t>due to pleasure.</w:t>
      </w:r>
      <w:r w:rsidRPr="006C0761">
        <w:rPr>
          <w:sz w:val="16"/>
        </w:rPr>
        <w:t xml:space="preserve"> This applies first of all to sex and to the primary homeostatic rewards of food and liquid and extends to money, taste, beauty, social encounters and nonmaterial, internally set, and intrinsic rewards. </w:t>
      </w:r>
      <w:r w:rsidRPr="006C0761">
        <w:rPr>
          <w:u w:val="single"/>
        </w:rPr>
        <w:t>Pleasure, as the primary effect of rewards</w:t>
      </w:r>
      <w:r w:rsidRPr="006C0761">
        <w:rPr>
          <w:sz w:val="16"/>
        </w:rPr>
        <w:t xml:space="preserve">, drives the prime reward functions of learning, approach behavior, and decision making and </w:t>
      </w:r>
      <w:r w:rsidRPr="006C0761">
        <w:rPr>
          <w:highlight w:val="green"/>
          <w:u w:val="single"/>
        </w:rPr>
        <w:t xml:space="preserve">provides the </w:t>
      </w:r>
      <w:r w:rsidRPr="006C0761">
        <w:rPr>
          <w:b/>
          <w:bCs/>
          <w:highlight w:val="green"/>
          <w:u w:val="single"/>
        </w:rPr>
        <w:t>basis for hedonic theories</w:t>
      </w:r>
      <w:r w:rsidRPr="006C0761">
        <w:rPr>
          <w:highlight w:val="green"/>
          <w:u w:val="single"/>
        </w:rPr>
        <w:t xml:space="preserve"> of reward</w:t>
      </w:r>
      <w:r w:rsidRPr="006C0761">
        <w:rPr>
          <w:u w:val="single"/>
        </w:rPr>
        <w:t xml:space="preserve"> function. We are attracted by</w:t>
      </w:r>
      <w:r w:rsidRPr="006C0761">
        <w:rPr>
          <w:sz w:val="16"/>
        </w:rPr>
        <w:t xml:space="preserve"> most </w:t>
      </w:r>
      <w:r w:rsidRPr="006C0761">
        <w:rPr>
          <w:u w:val="single"/>
        </w:rPr>
        <w:t>rewards and exert intense efforts to obtain them</w:t>
      </w:r>
      <w:r w:rsidRPr="006C0761">
        <w:rPr>
          <w:sz w:val="16"/>
        </w:rPr>
        <w:t xml:space="preserve">, just </w:t>
      </w:r>
      <w:r w:rsidRPr="006C0761">
        <w:rPr>
          <w:u w:val="single"/>
        </w:rPr>
        <w:t>because they are enjoyable</w:t>
      </w:r>
      <w:r w:rsidRPr="006C0761">
        <w:rPr>
          <w:sz w:val="16"/>
        </w:rPr>
        <w:t xml:space="preserve"> [10]. </w:t>
      </w:r>
    </w:p>
    <w:p w14:paraId="56B27372" w14:textId="77777777" w:rsidR="002A2237" w:rsidRPr="006C0761" w:rsidRDefault="002A2237" w:rsidP="002A2237">
      <w:pPr>
        <w:rPr>
          <w:sz w:val="16"/>
        </w:rPr>
      </w:pPr>
      <w:r w:rsidRPr="006C0761">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C0761">
        <w:rPr>
          <w:u w:val="single"/>
        </w:rPr>
        <w:t>using both humans and detailed invasive brain analysis of animals has discovered some critical ways that the brain processes pleasure</w:t>
      </w:r>
      <w:r w:rsidRPr="006C0761">
        <w:rPr>
          <w:sz w:val="16"/>
        </w:rPr>
        <w:t xml:space="preserve"> [14]. </w:t>
      </w:r>
    </w:p>
    <w:p w14:paraId="1703C53E" w14:textId="77777777" w:rsidR="002A2237" w:rsidRPr="006C0761" w:rsidRDefault="002A2237" w:rsidP="002A2237">
      <w:pPr>
        <w:rPr>
          <w:sz w:val="16"/>
        </w:rPr>
      </w:pPr>
      <w:r w:rsidRPr="006C0761">
        <w:rPr>
          <w:u w:val="single"/>
        </w:rPr>
        <w:t>Pleasure as a hallmark of reward is sufficient for defining a reward</w:t>
      </w:r>
      <w:r w:rsidRPr="006C0761">
        <w:rPr>
          <w:sz w:val="16"/>
        </w:rPr>
        <w:t xml:space="preserve">, but it may not be necessary. </w:t>
      </w:r>
      <w:r w:rsidRPr="006C0761">
        <w:rPr>
          <w:u w:val="single"/>
        </w:rPr>
        <w:t>A reward may generate positive</w:t>
      </w:r>
      <w:r w:rsidRPr="006C0761">
        <w:rPr>
          <w:sz w:val="16"/>
        </w:rPr>
        <w:t xml:space="preserve"> learning and approach </w:t>
      </w:r>
      <w:r w:rsidRPr="006C0761">
        <w:rPr>
          <w:u w:val="single"/>
        </w:rPr>
        <w:t>behavior</w:t>
      </w:r>
      <w:r w:rsidRPr="006C0761">
        <w:rPr>
          <w:sz w:val="16"/>
        </w:rPr>
        <w:t xml:space="preserve"> simply </w:t>
      </w:r>
      <w:r w:rsidRPr="006C0761">
        <w:rPr>
          <w:u w:val="single"/>
        </w:rPr>
        <w:t>because it contains substances that are essential for body function.</w:t>
      </w:r>
      <w:r w:rsidRPr="006C0761">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6B2936C" w14:textId="77777777" w:rsidR="002A2237" w:rsidRPr="006C0761" w:rsidRDefault="002A2237" w:rsidP="002A2237">
      <w:pPr>
        <w:rPr>
          <w:sz w:val="16"/>
        </w:rPr>
      </w:pPr>
      <w:r w:rsidRPr="006C0761">
        <w:rPr>
          <w:sz w:val="16"/>
        </w:rPr>
        <w:t xml:space="preserve">Evolutionary theories of pleasure: The love connection BO:D </w:t>
      </w:r>
    </w:p>
    <w:p w14:paraId="0BCE5D0C" w14:textId="77777777" w:rsidR="002A2237" w:rsidRPr="006C0761" w:rsidRDefault="002A2237" w:rsidP="002A2237">
      <w:pPr>
        <w:rPr>
          <w:sz w:val="16"/>
        </w:rPr>
      </w:pPr>
      <w:r w:rsidRPr="006C0761">
        <w:rPr>
          <w:sz w:val="16"/>
        </w:rPr>
        <w:t xml:space="preserve">Charles Darwin and other biological scientists that have examined the biological </w:t>
      </w:r>
      <w:r w:rsidRPr="006C0761">
        <w:rPr>
          <w:u w:val="single"/>
        </w:rPr>
        <w:t>evolution and its basic principles found</w:t>
      </w:r>
      <w:r w:rsidRPr="006C0761">
        <w:rPr>
          <w:sz w:val="16"/>
        </w:rPr>
        <w:t xml:space="preserve"> various </w:t>
      </w:r>
      <w:r w:rsidRPr="006C0761">
        <w:rPr>
          <w:u w:val="single"/>
        </w:rPr>
        <w:t>mechanisms that steer behavior and biological development.</w:t>
      </w:r>
      <w:r w:rsidRPr="006C0761">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6D43B6D" w14:textId="77777777" w:rsidR="002A2237" w:rsidRPr="006C0761" w:rsidRDefault="002A2237" w:rsidP="002A2237">
      <w:pPr>
        <w:rPr>
          <w:sz w:val="16"/>
        </w:rPr>
      </w:pPr>
      <w:r w:rsidRPr="006C0761">
        <w:rPr>
          <w:sz w:val="16"/>
        </w:rPr>
        <w:t xml:space="preserve">It is well established that modern biological theory conjectures that </w:t>
      </w:r>
      <w:r w:rsidRPr="006C0761">
        <w:rPr>
          <w:b/>
          <w:bCs/>
          <w:highlight w:val="green"/>
          <w:u w:val="single"/>
        </w:rPr>
        <w:t>organisms are</w:t>
      </w:r>
      <w:r w:rsidRPr="006C0761">
        <w:rPr>
          <w:u w:val="single"/>
        </w:rPr>
        <w:t xml:space="preserve"> the </w:t>
      </w:r>
      <w:r w:rsidRPr="006C0761">
        <w:rPr>
          <w:b/>
          <w:bCs/>
          <w:highlight w:val="green"/>
          <w:u w:val="single"/>
        </w:rPr>
        <w:t>result of evolutionary competition.</w:t>
      </w:r>
      <w:r w:rsidRPr="006C0761">
        <w:rPr>
          <w:sz w:val="16"/>
        </w:rPr>
        <w:t xml:space="preserve"> In fact, Richard </w:t>
      </w:r>
      <w:r w:rsidRPr="006C0761">
        <w:rPr>
          <w:u w:val="single"/>
        </w:rPr>
        <w:t>Dawkins stresses gene survival and propagation as the basic mechanism of life</w:t>
      </w:r>
      <w:r w:rsidRPr="006C0761">
        <w:rPr>
          <w:sz w:val="16"/>
        </w:rPr>
        <w:t xml:space="preserve"> [20]. Only genes that lead to </w:t>
      </w:r>
      <w:r w:rsidRPr="006C0761">
        <w:rPr>
          <w:u w:val="single"/>
        </w:rPr>
        <w:t>the fittest phenotype will make it.</w:t>
      </w:r>
      <w:r w:rsidRPr="006C0761">
        <w:rPr>
          <w:sz w:val="16"/>
        </w:rPr>
        <w:t xml:space="preserve"> It is noteworthy that the phenotype is selected based on behavior that maximizes gene propagation. To do so, the phenotype must survive and generate offspring, and be better at it than its competitors. Thus, </w:t>
      </w:r>
      <w:r w:rsidRPr="006C0761">
        <w:rPr>
          <w:u w:val="single"/>
        </w:rPr>
        <w:t xml:space="preserve">the ultimate, distal function of </w:t>
      </w:r>
      <w:r w:rsidRPr="006C0761">
        <w:rPr>
          <w:highlight w:val="green"/>
          <w:u w:val="single"/>
        </w:rPr>
        <w:t>rewards</w:t>
      </w:r>
      <w:r w:rsidRPr="006C0761">
        <w:rPr>
          <w:u w:val="single"/>
        </w:rPr>
        <w:t xml:space="preserve"> is to </w:t>
      </w:r>
      <w:r w:rsidRPr="006C0761">
        <w:rPr>
          <w:highlight w:val="green"/>
          <w:u w:val="single"/>
        </w:rPr>
        <w:t>increase</w:t>
      </w:r>
      <w:r w:rsidRPr="006C0761">
        <w:rPr>
          <w:u w:val="single"/>
        </w:rPr>
        <w:t xml:space="preserve"> evolutionary </w:t>
      </w:r>
      <w:r w:rsidRPr="006C0761">
        <w:rPr>
          <w:highlight w:val="green"/>
          <w:u w:val="single"/>
        </w:rPr>
        <w:t>fitness</w:t>
      </w:r>
      <w:r w:rsidRPr="006C0761">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6F88291" w14:textId="77777777" w:rsidR="002A2237" w:rsidRPr="006C0761" w:rsidRDefault="002A2237" w:rsidP="002A2237">
      <w:pPr>
        <w:rPr>
          <w:sz w:val="16"/>
          <w:szCs w:val="16"/>
          <w:u w:val="single"/>
        </w:rPr>
      </w:pPr>
      <w:r w:rsidRPr="006C0761">
        <w:rPr>
          <w:u w:val="single"/>
        </w:rPr>
        <w:t>Behavioral reward functions have evolved to help individuals to survive and propagate their genes</w:t>
      </w:r>
      <w:r w:rsidRPr="006C0761">
        <w:rPr>
          <w:sz w:val="16"/>
        </w:rPr>
        <w:t xml:space="preserve">. Apparently, </w:t>
      </w:r>
      <w:r w:rsidRPr="006C0761">
        <w:rPr>
          <w:u w:val="single"/>
        </w:rPr>
        <w:t>people need to live well and long enough to reproduce.</w:t>
      </w:r>
      <w:r w:rsidRPr="006C0761">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C0761">
        <w:rPr>
          <w:u w:val="single"/>
        </w:rPr>
        <w:t>any small edge will ultimately result in evolutionary advantage</w:t>
      </w:r>
      <w:r w:rsidRPr="006C0761">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C0761">
        <w:rPr>
          <w:u w:val="single"/>
        </w:rPr>
        <w:t>Thus</w:t>
      </w:r>
      <w:proofErr w:type="gramEnd"/>
      <w:r w:rsidRPr="006C0761">
        <w:rPr>
          <w:u w:val="single"/>
        </w:rPr>
        <w:t xml:space="preserve"> the distal reward function in gene propagation and evolutionary fitness defines the proximal reward functions that we see</w:t>
      </w:r>
      <w:r w:rsidRPr="006C0761">
        <w:rPr>
          <w:sz w:val="16"/>
        </w:rPr>
        <w:t xml:space="preserve"> in everyday behavior. </w:t>
      </w:r>
      <w:r w:rsidRPr="006C0761">
        <w:rPr>
          <w:u w:val="single"/>
        </w:rPr>
        <w:t xml:space="preserve">That is why </w:t>
      </w:r>
      <w:r w:rsidRPr="006C0761">
        <w:rPr>
          <w:highlight w:val="green"/>
          <w:u w:val="single"/>
        </w:rPr>
        <w:t>foods, drinks, mates, and offspring are rewarding.</w:t>
      </w:r>
    </w:p>
    <w:p w14:paraId="56B5B078" w14:textId="77777777" w:rsidR="002A2237" w:rsidRPr="006C0761" w:rsidRDefault="002A2237" w:rsidP="002A2237">
      <w:pPr>
        <w:rPr>
          <w:sz w:val="16"/>
        </w:rPr>
      </w:pPr>
      <w:r w:rsidRPr="006C0761">
        <w:rPr>
          <w:sz w:val="16"/>
        </w:rPr>
        <w:t xml:space="preserve">There have been theories linking pleasure as a required component of health benefits </w:t>
      </w:r>
      <w:proofErr w:type="spellStart"/>
      <w:r w:rsidRPr="006C0761">
        <w:rPr>
          <w:sz w:val="16"/>
        </w:rPr>
        <w:t>salutogenesis</w:t>
      </w:r>
      <w:proofErr w:type="spellEnd"/>
      <w:r w:rsidRPr="006C0761">
        <w:rPr>
          <w:sz w:val="16"/>
        </w:rPr>
        <w:t>, (</w:t>
      </w:r>
      <w:proofErr w:type="spellStart"/>
      <w:r w:rsidRPr="006C0761">
        <w:rPr>
          <w:sz w:val="16"/>
        </w:rPr>
        <w:t>salugenesis</w:t>
      </w:r>
      <w:proofErr w:type="spellEnd"/>
      <w:r w:rsidRPr="006C0761">
        <w:rPr>
          <w:sz w:val="16"/>
        </w:rPr>
        <w:t xml:space="preserve">). In essence, under these terms, </w:t>
      </w:r>
      <w:r w:rsidRPr="006C0761">
        <w:rPr>
          <w:u w:val="single"/>
        </w:rPr>
        <w:t>pleasure is described as a state or feeling of happiness and satisfaction resulting from an experience that one enjoys.</w:t>
      </w:r>
      <w:r w:rsidRPr="006C0761">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C0761">
        <w:rPr>
          <w:sz w:val="16"/>
        </w:rPr>
        <w:t>morphinergic</w:t>
      </w:r>
      <w:proofErr w:type="spellEnd"/>
      <w:r w:rsidRPr="006C0761">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C0761">
        <w:rPr>
          <w:sz w:val="16"/>
        </w:rPr>
        <w:t>hypodopaminergia</w:t>
      </w:r>
      <w:proofErr w:type="spellEnd"/>
      <w:r w:rsidRPr="006C0761">
        <w:rPr>
          <w:sz w:val="16"/>
        </w:rPr>
        <w:t xml:space="preserve"> [24]. Most would agree that pleasurable activities can stimulate personal growth and may help to induce healthy behavioral changes, including stress management [25]. The work of </w:t>
      </w:r>
      <w:proofErr w:type="spellStart"/>
      <w:r w:rsidRPr="006C0761">
        <w:rPr>
          <w:sz w:val="16"/>
        </w:rPr>
        <w:t>Esch</w:t>
      </w:r>
      <w:proofErr w:type="spellEnd"/>
      <w:r w:rsidRPr="006C0761">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33FC37D" w14:textId="77777777" w:rsidR="002A2237" w:rsidRPr="006C0761" w:rsidRDefault="002A2237" w:rsidP="002A2237">
      <w:pPr>
        <w:rPr>
          <w:sz w:val="16"/>
        </w:rPr>
      </w:pPr>
      <w:r w:rsidRPr="006C0761">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03B485D" w14:textId="77777777" w:rsidR="002A2237" w:rsidRPr="006C0761" w:rsidRDefault="002A2237" w:rsidP="002A2237">
      <w:pPr>
        <w:rPr>
          <w:sz w:val="16"/>
        </w:rPr>
      </w:pPr>
      <w:r w:rsidRPr="006C0761">
        <w:rPr>
          <w:sz w:val="16"/>
        </w:rPr>
        <w:t xml:space="preserve">Finding happiness is different between apes and humans </w:t>
      </w:r>
    </w:p>
    <w:p w14:paraId="4D53C2DE" w14:textId="77777777" w:rsidR="002A2237" w:rsidRPr="006C0761" w:rsidRDefault="002A2237" w:rsidP="002A2237">
      <w:pPr>
        <w:rPr>
          <w:sz w:val="16"/>
        </w:rPr>
      </w:pPr>
      <w:r w:rsidRPr="006C0761">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167A980" w14:textId="77777777" w:rsidR="002A2237" w:rsidRPr="006C0761" w:rsidRDefault="002A2237" w:rsidP="002A2237">
      <w:pPr>
        <w:rPr>
          <w:sz w:val="16"/>
        </w:rPr>
      </w:pPr>
      <w:r w:rsidRPr="006C0761">
        <w:rPr>
          <w:sz w:val="16"/>
        </w:rPr>
        <w:t xml:space="preserve">Remarkably, there are </w:t>
      </w:r>
      <w:r w:rsidRPr="006C0761">
        <w:rPr>
          <w:u w:val="single"/>
        </w:rPr>
        <w:t>pathways for ordinary liking and pleasure</w:t>
      </w:r>
      <w:r w:rsidRPr="006C0761">
        <w:rPr>
          <w:sz w:val="16"/>
        </w:rPr>
        <w:t xml:space="preserve">, which </w:t>
      </w:r>
      <w:r w:rsidRPr="006C0761">
        <w:rPr>
          <w:u w:val="single"/>
        </w:rPr>
        <w:t>are limited in scope</w:t>
      </w:r>
      <w:r w:rsidRPr="006C0761">
        <w:rPr>
          <w:sz w:val="16"/>
        </w:rPr>
        <w:t xml:space="preserve"> as described above in this commentary. However, </w:t>
      </w:r>
      <w:r w:rsidRPr="006C0761">
        <w:rPr>
          <w:u w:val="single"/>
        </w:rPr>
        <w:t xml:space="preserve">there are </w:t>
      </w:r>
      <w:r w:rsidRPr="006C0761">
        <w:rPr>
          <w:b/>
          <w:bCs/>
          <w:highlight w:val="green"/>
          <w:u w:val="single"/>
        </w:rPr>
        <w:t>many brain regions</w:t>
      </w:r>
      <w:r w:rsidRPr="006C0761">
        <w:rPr>
          <w:sz w:val="16"/>
        </w:rPr>
        <w:t xml:space="preserve">, often termed hot and cold spots, </w:t>
      </w:r>
      <w:r w:rsidRPr="006C0761">
        <w:rPr>
          <w:u w:val="single"/>
        </w:rPr>
        <w:t xml:space="preserve">that significantly </w:t>
      </w:r>
      <w:r w:rsidRPr="006C0761">
        <w:rPr>
          <w:b/>
          <w:bCs/>
          <w:highlight w:val="green"/>
          <w:u w:val="single"/>
        </w:rPr>
        <w:t>modulate</w:t>
      </w:r>
      <w:r w:rsidRPr="006C0761">
        <w:rPr>
          <w:sz w:val="16"/>
        </w:rPr>
        <w:t xml:space="preserve"> (increase or decrease) </w:t>
      </w:r>
      <w:r w:rsidRPr="006C0761">
        <w:rPr>
          <w:u w:val="single"/>
        </w:rPr>
        <w:t xml:space="preserve">our </w:t>
      </w:r>
      <w:r w:rsidRPr="006C0761">
        <w:rPr>
          <w:b/>
          <w:bCs/>
          <w:highlight w:val="green"/>
          <w:u w:val="single"/>
        </w:rPr>
        <w:t>pleasure or</w:t>
      </w:r>
      <w:r w:rsidRPr="006C0761">
        <w:rPr>
          <w:u w:val="single"/>
        </w:rPr>
        <w:t xml:space="preserve"> even produce</w:t>
      </w:r>
      <w:r w:rsidRPr="006C0761">
        <w:rPr>
          <w:b/>
          <w:bCs/>
          <w:u w:val="single"/>
        </w:rPr>
        <w:t xml:space="preserve"> </w:t>
      </w:r>
      <w:r w:rsidRPr="006C0761">
        <w:rPr>
          <w:b/>
          <w:bCs/>
          <w:highlight w:val="green"/>
          <w:u w:val="single"/>
        </w:rPr>
        <w:t>the opposite</w:t>
      </w:r>
      <w:r w:rsidRPr="006C0761">
        <w:rPr>
          <w:sz w:val="16"/>
        </w:rPr>
        <w:t xml:space="preserve"> of pleasure— that is </w:t>
      </w:r>
      <w:r w:rsidRPr="006C0761">
        <w:rPr>
          <w:u w:val="single"/>
        </w:rPr>
        <w:t>disgust and fear</w:t>
      </w:r>
      <w:r w:rsidRPr="006C0761">
        <w:rPr>
          <w:sz w:val="16"/>
        </w:rPr>
        <w:t xml:space="preserve"> [39]. </w:t>
      </w:r>
      <w:r w:rsidRPr="006C0761">
        <w:rPr>
          <w:u w:val="single"/>
        </w:rPr>
        <w:t>One</w:t>
      </w:r>
      <w:r w:rsidRPr="006C0761">
        <w:rPr>
          <w:sz w:val="16"/>
        </w:rPr>
        <w:t xml:space="preserve"> specific </w:t>
      </w:r>
      <w:r w:rsidRPr="006C0761">
        <w:rPr>
          <w:u w:val="single"/>
        </w:rPr>
        <w:t>region</w:t>
      </w:r>
      <w:r w:rsidRPr="006C0761">
        <w:rPr>
          <w:sz w:val="16"/>
        </w:rPr>
        <w:t xml:space="preserve"> of the nucleus </w:t>
      </w:r>
      <w:proofErr w:type="spellStart"/>
      <w:r w:rsidRPr="006C0761">
        <w:rPr>
          <w:sz w:val="16"/>
        </w:rPr>
        <w:t>accumbens</w:t>
      </w:r>
      <w:proofErr w:type="spellEnd"/>
      <w:r w:rsidRPr="006C0761">
        <w:rPr>
          <w:sz w:val="16"/>
        </w:rPr>
        <w:t xml:space="preserve"> </w:t>
      </w:r>
      <w:r w:rsidRPr="006C0761">
        <w:rPr>
          <w:u w:val="single"/>
        </w:rPr>
        <w:t>is organized like a computer keyboard, with particular stimulus triggers in rows</w:t>
      </w:r>
      <w:r w:rsidRPr="006C0761">
        <w:rPr>
          <w:sz w:val="16"/>
        </w:rPr>
        <w:t xml:space="preserve">— producing an increase and decrease of pleasure and disgust. Moreover, </w:t>
      </w:r>
      <w:r w:rsidRPr="006C0761">
        <w:rPr>
          <w:u w:val="single"/>
        </w:rPr>
        <w:t>the cortex has unique roles in the cognitive evaluation of our feelings of pleasure</w:t>
      </w:r>
      <w:r w:rsidRPr="006C0761">
        <w:rPr>
          <w:sz w:val="16"/>
        </w:rPr>
        <w:t xml:space="preserve"> [40]. Importantly, the interplay of these multiple triggers and the higher brain centers in the prefrontal cortex are very intricate and are just being uncovered. </w:t>
      </w:r>
    </w:p>
    <w:p w14:paraId="20DE47BA" w14:textId="77777777" w:rsidR="002A2237" w:rsidRPr="006C0761" w:rsidRDefault="002A2237" w:rsidP="002A2237">
      <w:pPr>
        <w:rPr>
          <w:sz w:val="16"/>
        </w:rPr>
      </w:pPr>
      <w:r w:rsidRPr="006C0761">
        <w:rPr>
          <w:sz w:val="16"/>
        </w:rPr>
        <w:t xml:space="preserve">Desire and reward centers </w:t>
      </w:r>
    </w:p>
    <w:p w14:paraId="0A727534" w14:textId="77777777" w:rsidR="002A2237" w:rsidRPr="006C0761" w:rsidRDefault="002A2237" w:rsidP="002A2237">
      <w:pPr>
        <w:rPr>
          <w:sz w:val="16"/>
        </w:rPr>
      </w:pPr>
      <w:r w:rsidRPr="006C0761">
        <w:rPr>
          <w:sz w:val="16"/>
        </w:rPr>
        <w:t xml:space="preserve">It is surprising that many different sources of pleasure activate the same circuits between the </w:t>
      </w:r>
      <w:proofErr w:type="spellStart"/>
      <w:r w:rsidRPr="006C0761">
        <w:rPr>
          <w:sz w:val="16"/>
        </w:rPr>
        <w:t>mesocorticolimbic</w:t>
      </w:r>
      <w:proofErr w:type="spellEnd"/>
      <w:r w:rsidRPr="006C0761">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406FC11" w14:textId="77777777" w:rsidR="002A2237" w:rsidRPr="006C0761" w:rsidRDefault="002A2237" w:rsidP="002A2237">
      <w:pPr>
        <w:rPr>
          <w:sz w:val="16"/>
        </w:rPr>
      </w:pPr>
      <w:r w:rsidRPr="006C0761">
        <w:rPr>
          <w:sz w:val="16"/>
        </w:rPr>
        <w:t xml:space="preserve">In simplest terms, the well-established mesolimbic system is a dopamine circuit for reward. It starts in the ventral tegmental area (VTA) of the midbrain and travels to the nucleus </w:t>
      </w:r>
      <w:proofErr w:type="spellStart"/>
      <w:r w:rsidRPr="006C0761">
        <w:rPr>
          <w:sz w:val="16"/>
        </w:rPr>
        <w:t>accumbens</w:t>
      </w:r>
      <w:proofErr w:type="spellEnd"/>
      <w:r w:rsidRPr="006C0761">
        <w:rPr>
          <w:sz w:val="16"/>
        </w:rPr>
        <w:t xml:space="preserve"> (Figure 2). It is the cornerstone target to all addictions. The VTA is encompassed with neurons using glutamate, GABA, and dopamine. The nucleus </w:t>
      </w:r>
      <w:proofErr w:type="spellStart"/>
      <w:r w:rsidRPr="006C0761">
        <w:rPr>
          <w:sz w:val="16"/>
        </w:rPr>
        <w:t>accumbens</w:t>
      </w:r>
      <w:proofErr w:type="spellEnd"/>
      <w:r w:rsidRPr="006C0761">
        <w:rPr>
          <w:sz w:val="16"/>
        </w:rPr>
        <w:t xml:space="preserve"> (</w:t>
      </w:r>
      <w:proofErr w:type="spellStart"/>
      <w:r w:rsidRPr="006C0761">
        <w:rPr>
          <w:sz w:val="16"/>
        </w:rPr>
        <w:t>NAc</w:t>
      </w:r>
      <w:proofErr w:type="spellEnd"/>
      <w:r w:rsidRPr="006C0761">
        <w:rPr>
          <w:sz w:val="16"/>
        </w:rPr>
        <w:t xml:space="preserve">) is located within the ventral striatum and is divided into two sub-regions—the motor and limbic regions associated with its core and shell, respectively. The </w:t>
      </w:r>
      <w:proofErr w:type="spellStart"/>
      <w:r w:rsidRPr="006C0761">
        <w:rPr>
          <w:sz w:val="16"/>
        </w:rPr>
        <w:t>NAc</w:t>
      </w:r>
      <w:proofErr w:type="spellEnd"/>
      <w:r w:rsidRPr="006C0761">
        <w:rPr>
          <w:sz w:val="16"/>
        </w:rPr>
        <w:t xml:space="preserve"> has spiny neurons that receive dopamine from the VTA and glutamate (a dopamine driver) from the hippocampus, amygdala and medial prefrontal cortex. Subsequently, the </w:t>
      </w:r>
      <w:proofErr w:type="spellStart"/>
      <w:r w:rsidRPr="006C0761">
        <w:rPr>
          <w:sz w:val="16"/>
        </w:rPr>
        <w:t>NAc</w:t>
      </w:r>
      <w:proofErr w:type="spellEnd"/>
      <w:r w:rsidRPr="006C0761">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C0761">
        <w:rPr>
          <w:sz w:val="16"/>
        </w:rPr>
        <w:t>hypodopaminergia</w:t>
      </w:r>
      <w:proofErr w:type="spellEnd"/>
      <w:r w:rsidRPr="006C0761">
        <w:rPr>
          <w:sz w:val="16"/>
        </w:rPr>
        <w:t xml:space="preserve"> in the “Brain Reward Cascade” that contribute to addiction and compulsive behaviors [3,6,41]. </w:t>
      </w:r>
    </w:p>
    <w:p w14:paraId="7B011082" w14:textId="77777777" w:rsidR="002A2237" w:rsidRPr="006C0761" w:rsidRDefault="002A2237" w:rsidP="002A2237">
      <w:pPr>
        <w:rPr>
          <w:sz w:val="16"/>
        </w:rPr>
      </w:pPr>
      <w:r w:rsidRPr="006C0761">
        <w:rPr>
          <w:sz w:val="16"/>
        </w:rPr>
        <w:t xml:space="preserve">Furthermore, ordinary </w:t>
      </w:r>
      <w:r w:rsidRPr="006C0761">
        <w:rPr>
          <w:u w:val="single"/>
        </w:rPr>
        <w:t>“</w:t>
      </w:r>
      <w:r w:rsidRPr="006C0761">
        <w:rPr>
          <w:highlight w:val="green"/>
          <w:u w:val="single"/>
        </w:rPr>
        <w:t>liking</w:t>
      </w:r>
      <w:r w:rsidRPr="006C0761">
        <w:rPr>
          <w:u w:val="single"/>
        </w:rPr>
        <w:t xml:space="preserve">” of </w:t>
      </w:r>
      <w:r w:rsidRPr="006C0761">
        <w:rPr>
          <w:highlight w:val="green"/>
          <w:u w:val="single"/>
        </w:rPr>
        <w:t>something</w:t>
      </w:r>
      <w:r w:rsidRPr="006C0761">
        <w:rPr>
          <w:u w:val="single"/>
        </w:rPr>
        <w:t xml:space="preserve">, or pure pleasure, is </w:t>
      </w:r>
      <w:r w:rsidRPr="006C0761">
        <w:rPr>
          <w:highlight w:val="green"/>
          <w:u w:val="single"/>
        </w:rPr>
        <w:t>represented by</w:t>
      </w:r>
      <w:r w:rsidRPr="006C0761">
        <w:rPr>
          <w:sz w:val="16"/>
        </w:rPr>
        <w:t xml:space="preserve"> small </w:t>
      </w:r>
      <w:r w:rsidRPr="006C0761">
        <w:rPr>
          <w:highlight w:val="green"/>
          <w:u w:val="single"/>
        </w:rPr>
        <w:t>regions</w:t>
      </w:r>
      <w:r w:rsidRPr="006C0761">
        <w:rPr>
          <w:sz w:val="16"/>
        </w:rPr>
        <w:t xml:space="preserve"> mainly </w:t>
      </w:r>
      <w:r w:rsidRPr="006C0761">
        <w:rPr>
          <w:highlight w:val="green"/>
          <w:u w:val="single"/>
        </w:rPr>
        <w:t>in the limbic system</w:t>
      </w:r>
      <w:r w:rsidRPr="006C0761">
        <w:rPr>
          <w:sz w:val="16"/>
        </w:rPr>
        <w:t xml:space="preserve"> (old reptilian part of the brain). These may be </w:t>
      </w:r>
      <w:r w:rsidRPr="006C0761">
        <w:rPr>
          <w:u w:val="single"/>
        </w:rPr>
        <w:t>part of larger neural circuits.</w:t>
      </w:r>
      <w:r w:rsidRPr="006C0761">
        <w:rPr>
          <w:sz w:val="16"/>
        </w:rPr>
        <w:t xml:space="preserve"> In Latin, </w:t>
      </w:r>
      <w:proofErr w:type="spellStart"/>
      <w:r w:rsidRPr="006C0761">
        <w:rPr>
          <w:sz w:val="16"/>
        </w:rPr>
        <w:t>hedus</w:t>
      </w:r>
      <w:proofErr w:type="spellEnd"/>
      <w:r w:rsidRPr="006C0761">
        <w:rPr>
          <w:sz w:val="16"/>
        </w:rPr>
        <w:t xml:space="preserve"> is the term for “sweet”; and in Greek, </w:t>
      </w:r>
      <w:proofErr w:type="spellStart"/>
      <w:r w:rsidRPr="006C0761">
        <w:rPr>
          <w:sz w:val="16"/>
        </w:rPr>
        <w:t>hodone</w:t>
      </w:r>
      <w:proofErr w:type="spellEnd"/>
      <w:r w:rsidRPr="006C0761">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2E3407D" w14:textId="77777777" w:rsidR="002A2237" w:rsidRPr="006C0761" w:rsidRDefault="002A2237" w:rsidP="002A2237">
      <w:pPr>
        <w:rPr>
          <w:sz w:val="16"/>
        </w:rPr>
      </w:pPr>
      <w:r w:rsidRPr="006C0761">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32DDF98" w14:textId="77777777" w:rsidR="002A2237" w:rsidRPr="006C0761" w:rsidRDefault="002A2237" w:rsidP="002A2237">
      <w:pPr>
        <w:rPr>
          <w:sz w:val="16"/>
        </w:rPr>
      </w:pPr>
      <w:r w:rsidRPr="006C0761">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1E77826" w14:textId="77777777" w:rsidR="002A2237" w:rsidRPr="006C0761" w:rsidRDefault="002A2237" w:rsidP="002A2237">
      <w:pPr>
        <w:rPr>
          <w:sz w:val="16"/>
        </w:rPr>
      </w:pPr>
      <w:r w:rsidRPr="006C0761">
        <w:rPr>
          <w:sz w:val="16"/>
        </w:rPr>
        <w:t xml:space="preserve">Addictive substances are voluntarily self-administered, and they enhance (directly or indirectly) dopaminergic synaptic function in the </w:t>
      </w:r>
      <w:proofErr w:type="spellStart"/>
      <w:r w:rsidRPr="006C0761">
        <w:rPr>
          <w:sz w:val="16"/>
        </w:rPr>
        <w:t>NAc</w:t>
      </w:r>
      <w:proofErr w:type="spellEnd"/>
      <w:r w:rsidRPr="006C0761">
        <w:rPr>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6C0761">
        <w:rPr>
          <w:sz w:val="16"/>
        </w:rPr>
        <w:t>Vanyukov</w:t>
      </w:r>
      <w:proofErr w:type="spellEnd"/>
      <w:r w:rsidRPr="006C0761">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7F930E9" w14:textId="77777777" w:rsidR="002A2237" w:rsidRPr="006C0761" w:rsidRDefault="002A2237" w:rsidP="002A2237">
      <w:pPr>
        <w:rPr>
          <w:sz w:val="16"/>
        </w:rPr>
      </w:pPr>
      <w:r w:rsidRPr="006C0761">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DD60BB8" w14:textId="77777777" w:rsidR="002A2237" w:rsidRPr="006C0761" w:rsidRDefault="002A2237" w:rsidP="002A2237">
      <w:pPr>
        <w:rPr>
          <w:sz w:val="16"/>
        </w:rPr>
      </w:pPr>
      <w:r w:rsidRPr="006C0761">
        <w:rPr>
          <w:sz w:val="16"/>
        </w:rPr>
        <w:t xml:space="preserve">In essence, although nonhuman primate brains are similar to our own, the disparity between other primates and those of human cognitive abilities tells us that surface similarity is not the whole story. </w:t>
      </w:r>
      <w:r w:rsidRPr="006C0761">
        <w:rPr>
          <w:u w:val="single"/>
        </w:rPr>
        <w:t>Sousa et al.</w:t>
      </w:r>
      <w:r w:rsidRPr="006C0761">
        <w:rPr>
          <w:sz w:val="16"/>
        </w:rPr>
        <w:t xml:space="preserve"> [50] small case </w:t>
      </w:r>
      <w:r w:rsidRPr="006C0761">
        <w:rPr>
          <w:u w:val="single"/>
        </w:rPr>
        <w:t>found various differentially expressed genes, to associate with pleasure related systems.</w:t>
      </w:r>
      <w:r w:rsidRPr="006C0761">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78C9113" w14:textId="77777777" w:rsidR="002A2237" w:rsidRPr="006C0761" w:rsidRDefault="002A2237" w:rsidP="002A2237">
      <w:pPr>
        <w:rPr>
          <w:sz w:val="16"/>
        </w:rPr>
      </w:pPr>
      <w:r w:rsidRPr="006C0761">
        <w:rPr>
          <w:sz w:val="16"/>
        </w:rPr>
        <w:t xml:space="preserve">In simpler terms, the system controls the production of dopamine, a chemical messenger that plays a significant role in pleasure and rewards. The senior author, Dr. </w:t>
      </w:r>
      <w:proofErr w:type="spellStart"/>
      <w:r w:rsidRPr="006C0761">
        <w:rPr>
          <w:sz w:val="16"/>
        </w:rPr>
        <w:t>Nenad</w:t>
      </w:r>
      <w:proofErr w:type="spellEnd"/>
      <w:r w:rsidRPr="006C0761">
        <w:rPr>
          <w:sz w:val="16"/>
        </w:rPr>
        <w:t xml:space="preserve"> </w:t>
      </w:r>
      <w:proofErr w:type="spellStart"/>
      <w:r w:rsidRPr="006C0761">
        <w:rPr>
          <w:sz w:val="16"/>
        </w:rPr>
        <w:t>Sestan</w:t>
      </w:r>
      <w:proofErr w:type="spellEnd"/>
      <w:r w:rsidRPr="006C0761">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C0761">
        <w:rPr>
          <w:sz w:val="16"/>
        </w:rPr>
        <w:t>Sestan</w:t>
      </w:r>
      <w:proofErr w:type="spellEnd"/>
      <w:r w:rsidRPr="006C0761">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C0761">
        <w:rPr>
          <w:highlight w:val="green"/>
          <w:u w:val="single"/>
        </w:rPr>
        <w:t>researchers examined</w:t>
      </w:r>
      <w:r w:rsidRPr="006C0761">
        <w:rPr>
          <w:u w:val="single"/>
        </w:rPr>
        <w:t xml:space="preserve"> 247 specimens of </w:t>
      </w:r>
      <w:r w:rsidRPr="006C0761">
        <w:rPr>
          <w:highlight w:val="green"/>
          <w:u w:val="single"/>
        </w:rPr>
        <w:t>neural tissue</w:t>
      </w:r>
      <w:r w:rsidRPr="006C0761">
        <w:rPr>
          <w:u w:val="single"/>
        </w:rPr>
        <w:t xml:space="preserve"> from six humans, five chimpanzees, and five macaque monkeys.</w:t>
      </w:r>
      <w:r w:rsidRPr="006C0761">
        <w:rPr>
          <w:sz w:val="16"/>
        </w:rPr>
        <w:t xml:space="preserve"> Moreover, these </w:t>
      </w:r>
      <w:r w:rsidRPr="006C0761">
        <w:rPr>
          <w:u w:val="single"/>
        </w:rPr>
        <w:t>investigators analyzed which genes were turned on or off in 16 regions of the brain.</w:t>
      </w:r>
      <w:r w:rsidRPr="006C0761">
        <w:rPr>
          <w:sz w:val="16"/>
        </w:rPr>
        <w:t xml:space="preserve"> While </w:t>
      </w:r>
      <w:r w:rsidRPr="006C0761">
        <w:rPr>
          <w:u w:val="single"/>
        </w:rPr>
        <w:t xml:space="preserve">the differences among species were subtle, </w:t>
      </w:r>
      <w:r w:rsidRPr="006C0761">
        <w:rPr>
          <w:b/>
          <w:bCs/>
          <w:highlight w:val="green"/>
          <w:u w:val="single"/>
        </w:rPr>
        <w:t>there was</w:t>
      </w:r>
      <w:r w:rsidRPr="006C0761">
        <w:rPr>
          <w:u w:val="single"/>
        </w:rPr>
        <w:t xml:space="preserve"> a </w:t>
      </w:r>
      <w:r w:rsidRPr="006C0761">
        <w:rPr>
          <w:b/>
          <w:bCs/>
          <w:highlight w:val="green"/>
          <w:u w:val="single"/>
        </w:rPr>
        <w:t>remarkable contrast in</w:t>
      </w:r>
      <w:r w:rsidRPr="006C0761">
        <w:rPr>
          <w:u w:val="single"/>
        </w:rPr>
        <w:t xml:space="preserve"> the</w:t>
      </w:r>
      <w:r w:rsidRPr="006C0761">
        <w:rPr>
          <w:b/>
          <w:bCs/>
          <w:u w:val="single"/>
        </w:rPr>
        <w:t xml:space="preserve"> </w:t>
      </w:r>
      <w:r w:rsidRPr="006C0761">
        <w:rPr>
          <w:b/>
          <w:bCs/>
          <w:highlight w:val="green"/>
          <w:u w:val="single"/>
        </w:rPr>
        <w:t>neocortices</w:t>
      </w:r>
      <w:r w:rsidRPr="006C0761">
        <w:rPr>
          <w:sz w:val="16"/>
        </w:rPr>
        <w:t xml:space="preserve">, specifically </w:t>
      </w:r>
      <w:r w:rsidRPr="006C0761">
        <w:rPr>
          <w:u w:val="single"/>
        </w:rPr>
        <w:t xml:space="preserve">in an </w:t>
      </w:r>
      <w:r w:rsidRPr="006C0761">
        <w:rPr>
          <w:highlight w:val="green"/>
          <w:u w:val="single"/>
        </w:rPr>
        <w:t>area of the brain</w:t>
      </w:r>
      <w:r w:rsidRPr="006C0761">
        <w:rPr>
          <w:u w:val="single"/>
        </w:rPr>
        <w:t xml:space="preserve"> that is much </w:t>
      </w:r>
      <w:r w:rsidRPr="006C0761">
        <w:rPr>
          <w:highlight w:val="green"/>
          <w:u w:val="single"/>
        </w:rPr>
        <w:t>more developed in humans</w:t>
      </w:r>
      <w:r w:rsidRPr="006C0761">
        <w:rPr>
          <w:u w:val="single"/>
        </w:rPr>
        <w:t xml:space="preserve"> than in chimpanzees.</w:t>
      </w:r>
      <w:r w:rsidRPr="006C0761">
        <w:rPr>
          <w:sz w:val="16"/>
        </w:rPr>
        <w:t xml:space="preserve"> In fact, these researchers found that a gene called </w:t>
      </w:r>
      <w:r w:rsidRPr="006C0761">
        <w:rPr>
          <w:u w:val="single"/>
        </w:rPr>
        <w:t>tyrosine hydroxylase (TH) for the enzyme, responsible for the production of dopamine</w:t>
      </w:r>
      <w:r w:rsidRPr="006C0761">
        <w:rPr>
          <w:sz w:val="16"/>
        </w:rPr>
        <w:t xml:space="preserve">, was </w:t>
      </w:r>
      <w:r w:rsidRPr="006C0761">
        <w:rPr>
          <w:u w:val="single"/>
        </w:rPr>
        <w:t>expressed in the neocortex of humans, but not chimpanzees.</w:t>
      </w:r>
      <w:r w:rsidRPr="006C0761">
        <w:rPr>
          <w:sz w:val="16"/>
        </w:rPr>
        <w:t xml:space="preserve"> As discussed earlier, </w:t>
      </w:r>
      <w:r w:rsidRPr="006C0761">
        <w:rPr>
          <w:u w:val="single"/>
        </w:rPr>
        <w:t>dopamine is</w:t>
      </w:r>
      <w:r w:rsidRPr="006C0761">
        <w:rPr>
          <w:sz w:val="16"/>
        </w:rPr>
        <w:t xml:space="preserve"> best </w:t>
      </w:r>
      <w:r w:rsidRPr="006C0761">
        <w:rPr>
          <w:u w:val="single"/>
        </w:rPr>
        <w:t>known for its</w:t>
      </w:r>
      <w:r w:rsidRPr="006C0761">
        <w:rPr>
          <w:sz w:val="16"/>
        </w:rPr>
        <w:t xml:space="preserve"> essential </w:t>
      </w:r>
      <w:r w:rsidRPr="006C0761">
        <w:rPr>
          <w:u w:val="single"/>
        </w:rPr>
        <w:t>role within the brain’s reward system; the</w:t>
      </w:r>
      <w:r w:rsidRPr="006C0761">
        <w:rPr>
          <w:sz w:val="16"/>
        </w:rPr>
        <w:t xml:space="preserve"> very </w:t>
      </w:r>
      <w:r w:rsidRPr="006C0761">
        <w:rPr>
          <w:u w:val="single"/>
        </w:rPr>
        <w:t>system that responds to everything from sex, to gambling, to food, and to addictive drugs.</w:t>
      </w:r>
      <w:r w:rsidRPr="006C0761">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6A649DE" w14:textId="77777777" w:rsidR="002A2237" w:rsidRDefault="002A2237" w:rsidP="002A2237">
      <w:pPr>
        <w:rPr>
          <w:sz w:val="16"/>
        </w:rPr>
      </w:pPr>
      <w:r w:rsidRPr="006C0761">
        <w:rPr>
          <w:sz w:val="16"/>
        </w:rPr>
        <w:t xml:space="preserve">Nora Volkow, the director of NIDA, pointed out that one alluring possibility is that the neurotransmitter </w:t>
      </w:r>
      <w:r w:rsidRPr="006C0761">
        <w:rPr>
          <w:highlight w:val="green"/>
          <w:u w:val="single"/>
        </w:rPr>
        <w:t>dopamine plays</w:t>
      </w:r>
      <w:r w:rsidRPr="006C0761">
        <w:rPr>
          <w:u w:val="single"/>
        </w:rPr>
        <w:t xml:space="preserve"> a substantial </w:t>
      </w:r>
      <w:r w:rsidRPr="006C0761">
        <w:rPr>
          <w:highlight w:val="green"/>
          <w:u w:val="single"/>
        </w:rPr>
        <w:t>role in</w:t>
      </w:r>
      <w:r w:rsidRPr="006C0761">
        <w:rPr>
          <w:u w:val="single"/>
        </w:rPr>
        <w:t xml:space="preserve"> humans’ </w:t>
      </w:r>
      <w:r w:rsidRPr="006C0761">
        <w:rPr>
          <w:highlight w:val="green"/>
          <w:u w:val="single"/>
        </w:rPr>
        <w:t>ability to pursue</w:t>
      </w:r>
      <w:r w:rsidRPr="006C0761">
        <w:rPr>
          <w:u w:val="single"/>
        </w:rPr>
        <w:t xml:space="preserve"> various </w:t>
      </w:r>
      <w:r w:rsidRPr="006C0761">
        <w:rPr>
          <w:highlight w:val="green"/>
          <w:u w:val="single"/>
        </w:rPr>
        <w:t>rewards that are</w:t>
      </w:r>
      <w:r w:rsidRPr="006C0761">
        <w:rPr>
          <w:u w:val="single"/>
        </w:rPr>
        <w:t xml:space="preserve"> perhaps months or even </w:t>
      </w:r>
      <w:r w:rsidRPr="006C0761">
        <w:rPr>
          <w:highlight w:val="green"/>
          <w:u w:val="single"/>
        </w:rPr>
        <w:t>years away</w:t>
      </w:r>
      <w:r w:rsidRPr="006C0761">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C0761">
        <w:rPr>
          <w:sz w:val="16"/>
        </w:rPr>
        <w:t>alterlife</w:t>
      </w:r>
      <w:proofErr w:type="spellEnd"/>
      <w:r w:rsidRPr="006C0761">
        <w:rPr>
          <w:sz w:val="16"/>
        </w:rPr>
        <w:t xml:space="preserve">. </w:t>
      </w:r>
      <w:r w:rsidRPr="006C0761">
        <w:rPr>
          <w:u w:val="single"/>
        </w:rPr>
        <w:t>This may explain what often motivates people to work for things that have no apparent short-term benefit</w:t>
      </w:r>
      <w:r w:rsidRPr="006C0761">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C0761">
        <w:rPr>
          <w:sz w:val="16"/>
        </w:rPr>
        <w:t>shilting</w:t>
      </w:r>
      <w:proofErr w:type="spellEnd"/>
      <w:r w:rsidRPr="006C0761">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0D8F75C" w14:textId="5C6E589F" w:rsidR="008F1C45" w:rsidRDefault="008F1C45" w:rsidP="008F1C45">
      <w:pPr>
        <w:pStyle w:val="Heading3"/>
      </w:pPr>
      <w:r>
        <w:t>Method</w:t>
      </w:r>
    </w:p>
    <w:p w14:paraId="351B4915" w14:textId="77777777" w:rsidR="00994F29" w:rsidRDefault="00994F29" w:rsidP="00994F29">
      <w:pPr>
        <w:pStyle w:val="Heading4"/>
      </w:pPr>
      <w:r>
        <w:t xml:space="preserve">[1] </w:t>
      </w:r>
      <w:r>
        <w:t xml:space="preserve">Realism is inevitable, valuable, and abandoning it recreates the same dichotomies they attempt to break down </w:t>
      </w:r>
    </w:p>
    <w:p w14:paraId="72CF6F2F" w14:textId="77777777" w:rsidR="00994F29" w:rsidRPr="0070147E" w:rsidRDefault="00994F29" w:rsidP="00994F29">
      <w:r>
        <w:t xml:space="preserve"> - NCR = Neoclassical </w:t>
      </w:r>
      <w:proofErr w:type="spellStart"/>
      <w:r>
        <w:t>Realizm</w:t>
      </w:r>
      <w:proofErr w:type="spellEnd"/>
    </w:p>
    <w:p w14:paraId="1AE965FF" w14:textId="77777777" w:rsidR="00994F29" w:rsidRPr="0070147E" w:rsidRDefault="00994F29" w:rsidP="00994F29">
      <w:proofErr w:type="spellStart"/>
      <w:r w:rsidRPr="0070147E">
        <w:rPr>
          <w:rStyle w:val="Style13ptBold"/>
        </w:rPr>
        <w:t>Foulon</w:t>
      </w:r>
      <w:proofErr w:type="spellEnd"/>
      <w:r>
        <w:rPr>
          <w:rStyle w:val="Style13ptBold"/>
        </w:rPr>
        <w:t xml:space="preserve"> and </w:t>
      </w:r>
      <w:proofErr w:type="spellStart"/>
      <w:r>
        <w:rPr>
          <w:rStyle w:val="Style13ptBold"/>
        </w:rPr>
        <w:t>Meibauer</w:t>
      </w:r>
      <w:proofErr w:type="spellEnd"/>
      <w:r>
        <w:rPr>
          <w:rStyle w:val="Style13ptBold"/>
        </w:rPr>
        <w:t xml:space="preserve"> 20</w:t>
      </w:r>
      <w:r w:rsidRPr="0070147E">
        <w:t xml:space="preserve">, </w:t>
      </w:r>
      <w:proofErr w:type="spellStart"/>
      <w:r w:rsidRPr="0070147E">
        <w:t>Michiel</w:t>
      </w:r>
      <w:proofErr w:type="spellEnd"/>
      <w:r w:rsidRPr="0070147E">
        <w:t xml:space="preserve">, and Gustav </w:t>
      </w:r>
      <w:proofErr w:type="spellStart"/>
      <w:r w:rsidRPr="0070147E">
        <w:t>Meibauer</w:t>
      </w:r>
      <w:proofErr w:type="spellEnd"/>
      <w:r w:rsidRPr="0070147E">
        <w:t>. "Realist avenues to global International Relations." European Journal of International Relations 26.4 (2020): 1203-1229.</w:t>
      </w:r>
      <w:r>
        <w:t xml:space="preserve"> (</w:t>
      </w:r>
      <w:proofErr w:type="spellStart"/>
      <w:r>
        <w:t>Foulon</w:t>
      </w:r>
      <w:proofErr w:type="spellEnd"/>
      <w:r>
        <w:t xml:space="preserve"> is Senior Researcher on US-</w:t>
      </w:r>
      <w:r>
        <w:rPr>
          <w:rFonts w:ascii="Arial" w:hAnsi="Arial" w:cs="Arial"/>
        </w:rPr>
        <w:t>​</w:t>
      </w:r>
      <w:r>
        <w:t xml:space="preserve">China relations and US grand strategy towards China at the Center for Security Studies (CSS) at ETH Zurich, and </w:t>
      </w:r>
      <w:proofErr w:type="spellStart"/>
      <w:r>
        <w:t>Meibauer</w:t>
      </w:r>
      <w:proofErr w:type="spellEnd"/>
      <w:r>
        <w:t xml:space="preserve"> is Assistant Professor in International Relations at Radboud University)//Elmer</w:t>
      </w:r>
    </w:p>
    <w:p w14:paraId="06FAAE4C" w14:textId="77777777" w:rsidR="00994F29" w:rsidRPr="00E65199" w:rsidRDefault="00994F29" w:rsidP="00994F29">
      <w:pPr>
        <w:rPr>
          <w:sz w:val="16"/>
          <w:szCs w:val="24"/>
        </w:rPr>
      </w:pPr>
      <w:r w:rsidRPr="0070147E">
        <w:rPr>
          <w:rStyle w:val="StyleUnderline"/>
          <w:sz w:val="24"/>
          <w:szCs w:val="24"/>
        </w:rPr>
        <w:t xml:space="preserve">Some global IR scholars have observed that new realist variants such as </w:t>
      </w:r>
      <w:r w:rsidRPr="00E65199">
        <w:rPr>
          <w:rStyle w:val="StyleUnderline"/>
          <w:sz w:val="24"/>
          <w:szCs w:val="24"/>
          <w:highlight w:val="green"/>
        </w:rPr>
        <w:t>NCR</w:t>
      </w:r>
      <w:r w:rsidRPr="0070147E">
        <w:rPr>
          <w:rStyle w:val="StyleUnderline"/>
          <w:sz w:val="24"/>
          <w:szCs w:val="24"/>
        </w:rPr>
        <w:t xml:space="preserve"> have become “</w:t>
      </w:r>
      <w:r w:rsidRPr="00E65199">
        <w:rPr>
          <w:rStyle w:val="StyleUnderline"/>
          <w:sz w:val="24"/>
          <w:szCs w:val="24"/>
          <w:highlight w:val="green"/>
        </w:rPr>
        <w:t>more relevant to</w:t>
      </w:r>
      <w:r w:rsidRPr="0070147E">
        <w:rPr>
          <w:rStyle w:val="StyleUnderline"/>
          <w:sz w:val="24"/>
          <w:szCs w:val="24"/>
        </w:rPr>
        <w:t xml:space="preserve"> the </w:t>
      </w:r>
      <w:r w:rsidRPr="00E65199">
        <w:rPr>
          <w:rStyle w:val="Emphasis"/>
          <w:sz w:val="24"/>
          <w:szCs w:val="24"/>
          <w:highlight w:val="green"/>
        </w:rPr>
        <w:t>non-Western world</w:t>
      </w:r>
      <w:r w:rsidRPr="0070147E">
        <w:rPr>
          <w:rStyle w:val="StyleUnderline"/>
          <w:sz w:val="24"/>
          <w:szCs w:val="24"/>
        </w:rPr>
        <w:t xml:space="preserve">” because </w:t>
      </w:r>
      <w:r w:rsidRPr="00E65199">
        <w:rPr>
          <w:rStyle w:val="Emphasis"/>
          <w:sz w:val="24"/>
          <w:szCs w:val="24"/>
          <w:highlight w:val="green"/>
        </w:rPr>
        <w:t>they draw insights from it</w:t>
      </w:r>
      <w:r w:rsidRPr="00E65199">
        <w:rPr>
          <w:sz w:val="16"/>
          <w:szCs w:val="24"/>
        </w:rPr>
        <w:t xml:space="preserve"> (Acharya, 2014: 650). </w:t>
      </w:r>
      <w:r w:rsidRPr="0070147E">
        <w:rPr>
          <w:rStyle w:val="StyleUnderline"/>
          <w:sz w:val="24"/>
          <w:szCs w:val="24"/>
        </w:rPr>
        <w:t xml:space="preserve">As such, </w:t>
      </w:r>
      <w:r w:rsidRPr="00E65199">
        <w:rPr>
          <w:rStyle w:val="StyleUnderline"/>
          <w:sz w:val="24"/>
          <w:szCs w:val="24"/>
          <w:highlight w:val="green"/>
        </w:rPr>
        <w:t xml:space="preserve">realist insights </w:t>
      </w:r>
      <w:r w:rsidRPr="00E65199">
        <w:rPr>
          <w:rStyle w:val="Emphasis"/>
          <w:sz w:val="24"/>
          <w:szCs w:val="24"/>
          <w:highlight w:val="green"/>
        </w:rPr>
        <w:t>continue to matter</w:t>
      </w:r>
      <w:r w:rsidRPr="0070147E">
        <w:rPr>
          <w:rStyle w:val="StyleUnderline"/>
          <w:sz w:val="24"/>
          <w:szCs w:val="24"/>
        </w:rPr>
        <w:t xml:space="preserve"> for the study of international relations</w:t>
      </w:r>
      <w:r w:rsidRPr="00E65199">
        <w:rPr>
          <w:sz w:val="16"/>
          <w:szCs w:val="24"/>
        </w:rPr>
        <w:t xml:space="preserve"> (Schmidt, 2014: 468). </w:t>
      </w:r>
      <w:r w:rsidRPr="0070147E">
        <w:rPr>
          <w:rStyle w:val="StyleUnderline"/>
          <w:sz w:val="24"/>
          <w:szCs w:val="24"/>
        </w:rPr>
        <w:t xml:space="preserve">Through colonialism as well as through globalization, sustained interaction, and associated processes of (forced and voluntary) socialization, </w:t>
      </w:r>
      <w:r w:rsidRPr="0070147E">
        <w:rPr>
          <w:rStyle w:val="Emphasis"/>
          <w:sz w:val="24"/>
          <w:szCs w:val="24"/>
        </w:rPr>
        <w:t>similar patterns of</w:t>
      </w:r>
      <w:r w:rsidRPr="0070147E">
        <w:rPr>
          <w:rStyle w:val="StyleUnderline"/>
          <w:sz w:val="24"/>
          <w:szCs w:val="24"/>
        </w:rPr>
        <w:t xml:space="preserve"> state </w:t>
      </w:r>
      <w:r w:rsidRPr="0070147E">
        <w:rPr>
          <w:rStyle w:val="Emphasis"/>
          <w:sz w:val="24"/>
          <w:szCs w:val="24"/>
        </w:rPr>
        <w:t>behavior</w:t>
      </w:r>
      <w:r w:rsidRPr="0070147E">
        <w:rPr>
          <w:rStyle w:val="StyleUnderline"/>
          <w:sz w:val="24"/>
          <w:szCs w:val="24"/>
        </w:rPr>
        <w:t xml:space="preserve"> have spread across the globe</w:t>
      </w:r>
      <w:r w:rsidRPr="00E65199">
        <w:rPr>
          <w:sz w:val="16"/>
          <w:szCs w:val="24"/>
        </w:rPr>
        <w:t xml:space="preserve">. There is then, at a basic conceptual level, a case to be made for the continued inquiry into notions such as power, anarchy, and balance of power from a realist perspective. How realists describe patterns of state behavior originated in a Western canon, but these patterns are not exclusively Western anymore (Schmidt, 2014: 468). </w:t>
      </w:r>
      <w:r w:rsidRPr="00E65199">
        <w:rPr>
          <w:rStyle w:val="StyleUnderline"/>
          <w:sz w:val="24"/>
          <w:szCs w:val="24"/>
          <w:highlight w:val="green"/>
        </w:rPr>
        <w:t>Realism provides</w:t>
      </w:r>
      <w:r w:rsidRPr="0070147E">
        <w:rPr>
          <w:rStyle w:val="StyleUnderline"/>
          <w:sz w:val="24"/>
          <w:szCs w:val="24"/>
        </w:rPr>
        <w:t xml:space="preserve"> appropriate and </w:t>
      </w:r>
      <w:r w:rsidRPr="00E65199">
        <w:rPr>
          <w:rStyle w:val="Emphasis"/>
          <w:sz w:val="24"/>
          <w:szCs w:val="24"/>
          <w:highlight w:val="green"/>
        </w:rPr>
        <w:t>generalizable</w:t>
      </w:r>
      <w:r w:rsidRPr="0070147E">
        <w:rPr>
          <w:rStyle w:val="StyleUnderline"/>
          <w:sz w:val="24"/>
          <w:szCs w:val="24"/>
        </w:rPr>
        <w:t xml:space="preserve"> first-cut </w:t>
      </w:r>
      <w:r w:rsidRPr="00E65199">
        <w:rPr>
          <w:rStyle w:val="StyleUnderline"/>
          <w:sz w:val="24"/>
          <w:szCs w:val="24"/>
          <w:highlight w:val="green"/>
        </w:rPr>
        <w:t>theories</w:t>
      </w:r>
      <w:r w:rsidRPr="0070147E">
        <w:rPr>
          <w:rStyle w:val="StyleUnderline"/>
          <w:sz w:val="24"/>
          <w:szCs w:val="24"/>
        </w:rPr>
        <w:t xml:space="preserve"> into dynamics of global international relations, because </w:t>
      </w:r>
      <w:r w:rsidRPr="00E65199">
        <w:rPr>
          <w:rStyle w:val="StyleUnderline"/>
          <w:sz w:val="24"/>
          <w:szCs w:val="24"/>
          <w:highlight w:val="green"/>
        </w:rPr>
        <w:t>concepts such as anarchy</w:t>
      </w:r>
      <w:r w:rsidRPr="0070147E">
        <w:rPr>
          <w:rStyle w:val="StyleUnderline"/>
          <w:sz w:val="24"/>
          <w:szCs w:val="24"/>
        </w:rPr>
        <w:t xml:space="preserve"> </w:t>
      </w:r>
      <w:r w:rsidRPr="00E65199">
        <w:rPr>
          <w:rStyle w:val="Emphasis"/>
          <w:sz w:val="24"/>
          <w:szCs w:val="24"/>
          <w:highlight w:val="green"/>
        </w:rPr>
        <w:t>matter beyond the West</w:t>
      </w:r>
      <w:r w:rsidRPr="00E65199">
        <w:rPr>
          <w:sz w:val="16"/>
          <w:szCs w:val="24"/>
        </w:rPr>
        <w:t xml:space="preserve">. </w:t>
      </w:r>
      <w:r w:rsidRPr="0070147E">
        <w:rPr>
          <w:rStyle w:val="StyleUnderline"/>
          <w:sz w:val="24"/>
          <w:szCs w:val="24"/>
        </w:rPr>
        <w:t>The experience of anarchy is shared across the globe in the contemporary system of states, if to differing degrees</w:t>
      </w:r>
      <w:r w:rsidRPr="00E65199">
        <w:rPr>
          <w:sz w:val="16"/>
          <w:szCs w:val="24"/>
        </w:rPr>
        <w:t xml:space="preserve"> (see also: Acharya and Buzan, 2007: 288, 293; 2019: 303; Waltz, 1979). Anarchy is here understood as the absence of a “higher ruling body in the international system” (Mearsheimer, 2003/2014: 30). If the system of states is structured by anarchy and characterized by power and uncertainty regarding other states’ behavior, it provides states’ principal interest in survival and welfare. Of course, states differ in their capabilities and some states may be unable to “at any time use force” (Waltz, 1954/ 2001: 160). And yet, neoclassical realists argue that the anarchical environment is less strictly determinative than neorealism suggests: it provides leeway even for smaller states to enact policy independently. The experience of anarchy is also modified by system-level factors, and differently for differently placed states. For example, geographic location, new military technology, and the presence and absence of regional alliances influence the way the international environment affects state behavior (</w:t>
      </w:r>
      <w:proofErr w:type="spellStart"/>
      <w:r w:rsidRPr="00E65199">
        <w:rPr>
          <w:sz w:val="16"/>
          <w:szCs w:val="24"/>
        </w:rPr>
        <w:t>Ripsman</w:t>
      </w:r>
      <w:proofErr w:type="spellEnd"/>
      <w:r w:rsidRPr="00E65199">
        <w:rPr>
          <w:sz w:val="16"/>
          <w:szCs w:val="24"/>
        </w:rPr>
        <w:t xml:space="preserve"> et al., 2016; Snyder, 1996). Finally, the experience of anarchy is mediated through domestic intervening variables such as decision-makers’ perceptions, domestic lobby groups, and resource extractive capacity (Dueck, 2009: 139; Taliaferro, 2006). </w:t>
      </w:r>
      <w:r w:rsidRPr="0070147E">
        <w:rPr>
          <w:rStyle w:val="StyleUnderline"/>
          <w:sz w:val="24"/>
          <w:szCs w:val="24"/>
        </w:rPr>
        <w:t xml:space="preserve">When neoclassical realists </w:t>
      </w:r>
      <w:r w:rsidRPr="0070147E">
        <w:rPr>
          <w:rStyle w:val="Emphasis"/>
          <w:sz w:val="24"/>
          <w:szCs w:val="24"/>
        </w:rPr>
        <w:t>complement neorealist concepts</w:t>
      </w:r>
      <w:r w:rsidRPr="0070147E">
        <w:rPr>
          <w:rStyle w:val="StyleUnderline"/>
          <w:sz w:val="24"/>
          <w:szCs w:val="24"/>
        </w:rPr>
        <w:t xml:space="preserve"> such as anarchy with </w:t>
      </w:r>
      <w:r w:rsidRPr="0070147E">
        <w:rPr>
          <w:rStyle w:val="Emphasis"/>
          <w:sz w:val="24"/>
          <w:szCs w:val="24"/>
        </w:rPr>
        <w:t>domestic</w:t>
      </w:r>
      <w:r w:rsidRPr="0070147E">
        <w:rPr>
          <w:rStyle w:val="StyleUnderline"/>
          <w:sz w:val="24"/>
          <w:szCs w:val="24"/>
        </w:rPr>
        <w:t xml:space="preserve"> intervening </w:t>
      </w:r>
      <w:r w:rsidRPr="0070147E">
        <w:rPr>
          <w:rStyle w:val="Emphasis"/>
          <w:sz w:val="24"/>
          <w:szCs w:val="24"/>
        </w:rPr>
        <w:t>variables</w:t>
      </w:r>
      <w:r w:rsidRPr="0070147E">
        <w:rPr>
          <w:rStyle w:val="StyleUnderline"/>
          <w:sz w:val="24"/>
          <w:szCs w:val="24"/>
        </w:rPr>
        <w:t>, they borrow from a tradition that analyzes domestic variables to explain the production of foreign policy, grand strategy, and international relations</w:t>
      </w:r>
      <w:r w:rsidRPr="00E65199">
        <w:rPr>
          <w:sz w:val="16"/>
          <w:szCs w:val="24"/>
        </w:rPr>
        <w:t xml:space="preserve">. Earlier authors analyze, for example, decision-making dynamics, resource extractive capacity, and policy preferences of domestic socioeconomic groups (Frieden and </w:t>
      </w:r>
      <w:proofErr w:type="spellStart"/>
      <w:r w:rsidRPr="00E65199">
        <w:rPr>
          <w:sz w:val="16"/>
          <w:szCs w:val="24"/>
        </w:rPr>
        <w:t>Rogowksi</w:t>
      </w:r>
      <w:proofErr w:type="spellEnd"/>
      <w:r w:rsidRPr="00E65199">
        <w:rPr>
          <w:sz w:val="16"/>
          <w:szCs w:val="24"/>
        </w:rPr>
        <w:t xml:space="preserve">, 1996; </w:t>
      </w:r>
      <w:proofErr w:type="spellStart"/>
      <w:r w:rsidRPr="00E65199">
        <w:rPr>
          <w:sz w:val="16"/>
          <w:szCs w:val="24"/>
        </w:rPr>
        <w:t>Gourevitch</w:t>
      </w:r>
      <w:proofErr w:type="spellEnd"/>
      <w:r w:rsidRPr="00E65199">
        <w:rPr>
          <w:sz w:val="16"/>
          <w:szCs w:val="24"/>
        </w:rPr>
        <w:t xml:space="preserve">, 1986; </w:t>
      </w:r>
      <w:proofErr w:type="spellStart"/>
      <w:r w:rsidRPr="00E65199">
        <w:rPr>
          <w:sz w:val="16"/>
          <w:szCs w:val="24"/>
        </w:rPr>
        <w:t>Gowa</w:t>
      </w:r>
      <w:proofErr w:type="spellEnd"/>
      <w:r w:rsidRPr="00E65199">
        <w:rPr>
          <w:sz w:val="16"/>
          <w:szCs w:val="24"/>
        </w:rPr>
        <w:t xml:space="preserve">, 1983; </w:t>
      </w:r>
      <w:proofErr w:type="spellStart"/>
      <w:r w:rsidRPr="00E65199">
        <w:rPr>
          <w:sz w:val="16"/>
          <w:szCs w:val="24"/>
        </w:rPr>
        <w:t>Haskel</w:t>
      </w:r>
      <w:proofErr w:type="spellEnd"/>
      <w:r w:rsidRPr="00E65199">
        <w:rPr>
          <w:sz w:val="16"/>
          <w:szCs w:val="24"/>
        </w:rPr>
        <w:t>, 1980; Krasner, 1977). Some authors writing in this tradition have long interrogated non-Western cases. For example, Skocpol argues that former colonial relationships insufficiently explain why intrastate social revolutions occur (Skocpol, 1979). Domestic variables are also employed in classical realism. Classical realists write that state behavior is affected by domestic politics and public support (</w:t>
      </w:r>
      <w:proofErr w:type="spellStart"/>
      <w:r w:rsidRPr="00E65199">
        <w:rPr>
          <w:sz w:val="16"/>
          <w:szCs w:val="24"/>
        </w:rPr>
        <w:t>Carr</w:t>
      </w:r>
      <w:proofErr w:type="spellEnd"/>
      <w:r w:rsidRPr="00E65199">
        <w:rPr>
          <w:sz w:val="16"/>
          <w:szCs w:val="24"/>
        </w:rPr>
        <w:t xml:space="preserve">, 1939/2001: 85–87, 132–145), history and ideology (Kirshner, 2012), domestic institutions’ legitimacy (Niebuhr, 1959: 49–66), decision-makers’ ability to mobilize resources (Aron, 1966/2009: 52–57), or the quality of diplomatic staff (Morgenthau, 1948/1993: 155–158). NCR differs from this tradition in its paradigmatic assumptions and therefore in its causal mechanism. </w:t>
      </w:r>
      <w:r w:rsidRPr="00E65199">
        <w:rPr>
          <w:rStyle w:val="StyleUnderline"/>
          <w:sz w:val="24"/>
          <w:szCs w:val="24"/>
          <w:highlight w:val="green"/>
        </w:rPr>
        <w:t xml:space="preserve">NCR </w:t>
      </w:r>
      <w:r w:rsidRPr="00E65199">
        <w:rPr>
          <w:rStyle w:val="Emphasis"/>
          <w:sz w:val="24"/>
          <w:szCs w:val="24"/>
          <w:highlight w:val="green"/>
        </w:rPr>
        <w:t>prioritizes</w:t>
      </w:r>
      <w:r w:rsidRPr="0070147E">
        <w:rPr>
          <w:rStyle w:val="StyleUnderline"/>
          <w:sz w:val="24"/>
          <w:szCs w:val="24"/>
        </w:rPr>
        <w:t xml:space="preserve"> changes in the systemic </w:t>
      </w:r>
      <w:r w:rsidRPr="00E65199">
        <w:rPr>
          <w:rStyle w:val="StyleUnderline"/>
          <w:sz w:val="24"/>
          <w:szCs w:val="24"/>
          <w:highlight w:val="green"/>
        </w:rPr>
        <w:t>distribution of</w:t>
      </w:r>
      <w:r w:rsidRPr="0070147E">
        <w:rPr>
          <w:rStyle w:val="StyleUnderline"/>
          <w:sz w:val="24"/>
          <w:szCs w:val="24"/>
        </w:rPr>
        <w:t xml:space="preserve"> relative </w:t>
      </w:r>
      <w:r w:rsidRPr="00E65199">
        <w:rPr>
          <w:rStyle w:val="Emphasis"/>
          <w:sz w:val="24"/>
          <w:szCs w:val="24"/>
          <w:highlight w:val="green"/>
        </w:rPr>
        <w:t>material capabilities</w:t>
      </w:r>
      <w:r w:rsidRPr="0070147E">
        <w:rPr>
          <w:rStyle w:val="StyleUnderline"/>
          <w:sz w:val="24"/>
          <w:szCs w:val="24"/>
        </w:rPr>
        <w:t xml:space="preserve"> to explain state behavior. </w:t>
      </w:r>
      <w:r w:rsidRPr="00E65199">
        <w:rPr>
          <w:rStyle w:val="StyleUnderline"/>
          <w:sz w:val="24"/>
          <w:szCs w:val="24"/>
          <w:highlight w:val="green"/>
        </w:rPr>
        <w:t xml:space="preserve">It </w:t>
      </w:r>
      <w:r w:rsidRPr="0070147E">
        <w:rPr>
          <w:rStyle w:val="StyleUnderline"/>
          <w:sz w:val="24"/>
          <w:szCs w:val="24"/>
        </w:rPr>
        <w:t xml:space="preserve">then </w:t>
      </w:r>
      <w:r w:rsidRPr="00E65199">
        <w:rPr>
          <w:rStyle w:val="StyleUnderline"/>
          <w:sz w:val="24"/>
          <w:szCs w:val="24"/>
          <w:highlight w:val="green"/>
        </w:rPr>
        <w:t xml:space="preserve">considers </w:t>
      </w:r>
      <w:r w:rsidRPr="00E65199">
        <w:rPr>
          <w:rStyle w:val="Emphasis"/>
          <w:sz w:val="24"/>
          <w:szCs w:val="24"/>
          <w:highlight w:val="green"/>
        </w:rPr>
        <w:t>intervening variables</w:t>
      </w:r>
      <w:r w:rsidRPr="0070147E">
        <w:rPr>
          <w:rStyle w:val="StyleUnderline"/>
          <w:sz w:val="24"/>
          <w:szCs w:val="24"/>
        </w:rPr>
        <w:t xml:space="preserve"> to explain anomalous foreign policy, grand strategy, or macro-patterns of behavior.</w:t>
      </w:r>
      <w:r w:rsidRPr="00E65199">
        <w:rPr>
          <w:sz w:val="16"/>
          <w:szCs w:val="24"/>
        </w:rPr>
        <w:t xml:space="preserve"> In so doing, neoclassical realists “explain political behavior that a sparer structural realist theory cannot” (</w:t>
      </w:r>
      <w:proofErr w:type="spellStart"/>
      <w:r w:rsidRPr="00E65199">
        <w:rPr>
          <w:sz w:val="16"/>
          <w:szCs w:val="24"/>
        </w:rPr>
        <w:t>Ripsman</w:t>
      </w:r>
      <w:proofErr w:type="spellEnd"/>
      <w:r w:rsidRPr="00E65199">
        <w:rPr>
          <w:sz w:val="16"/>
          <w:szCs w:val="24"/>
        </w:rPr>
        <w:t xml:space="preserve"> et al., 2016: 114). Further, unlike some earlier domestic politics approaches, NCR has largely ignored global IR. NCR has also, as elaborated below, mostly been developed as an American (and increasingly also European) body of knowledge. </w:t>
      </w:r>
      <w:r w:rsidRPr="0070147E">
        <w:rPr>
          <w:rStyle w:val="StyleUnderline"/>
          <w:sz w:val="24"/>
          <w:szCs w:val="24"/>
        </w:rPr>
        <w:t xml:space="preserve">And yet, </w:t>
      </w:r>
      <w:r w:rsidRPr="00E65199">
        <w:rPr>
          <w:rStyle w:val="StyleUnderline"/>
          <w:sz w:val="24"/>
          <w:szCs w:val="24"/>
          <w:highlight w:val="green"/>
        </w:rPr>
        <w:t>NCR</w:t>
      </w:r>
      <w:r w:rsidRPr="0070147E">
        <w:rPr>
          <w:rStyle w:val="StyleUnderline"/>
          <w:sz w:val="24"/>
          <w:szCs w:val="24"/>
        </w:rPr>
        <w:t xml:space="preserve"> may </w:t>
      </w:r>
      <w:r w:rsidRPr="00E65199">
        <w:rPr>
          <w:rStyle w:val="Emphasis"/>
          <w:sz w:val="24"/>
          <w:szCs w:val="24"/>
          <w:highlight w:val="green"/>
        </w:rPr>
        <w:t>anticipate</w:t>
      </w:r>
      <w:r w:rsidRPr="0070147E">
        <w:rPr>
          <w:rStyle w:val="StyleUnderline"/>
          <w:sz w:val="24"/>
          <w:szCs w:val="24"/>
        </w:rPr>
        <w:t xml:space="preserve"> three potential </w:t>
      </w:r>
      <w:r w:rsidRPr="00E65199">
        <w:rPr>
          <w:rStyle w:val="StyleUnderline"/>
          <w:sz w:val="24"/>
          <w:szCs w:val="24"/>
          <w:highlight w:val="green"/>
        </w:rPr>
        <w:t>flaws of non-Western theorizing</w:t>
      </w:r>
      <w:r w:rsidRPr="0070147E">
        <w:rPr>
          <w:rStyle w:val="StyleUnderline"/>
          <w:sz w:val="24"/>
          <w:szCs w:val="24"/>
        </w:rPr>
        <w:t xml:space="preserve">. If </w:t>
      </w:r>
      <w:r w:rsidRPr="00E65199">
        <w:rPr>
          <w:rStyle w:val="Emphasis"/>
          <w:sz w:val="24"/>
          <w:szCs w:val="24"/>
          <w:highlight w:val="green"/>
        </w:rPr>
        <w:t>non-Western scholarship</w:t>
      </w:r>
      <w:r w:rsidRPr="0070147E">
        <w:rPr>
          <w:rStyle w:val="StyleUnderline"/>
          <w:sz w:val="24"/>
          <w:szCs w:val="24"/>
        </w:rPr>
        <w:t xml:space="preserve"> is perceived and perceives itself as local, decentered knowledge, it </w:t>
      </w:r>
      <w:r w:rsidRPr="00E65199">
        <w:rPr>
          <w:rStyle w:val="StyleUnderline"/>
          <w:sz w:val="24"/>
          <w:szCs w:val="24"/>
          <w:highlight w:val="green"/>
        </w:rPr>
        <w:t xml:space="preserve">risks becoming </w:t>
      </w:r>
      <w:r w:rsidRPr="00E65199">
        <w:rPr>
          <w:rStyle w:val="Emphasis"/>
          <w:sz w:val="24"/>
          <w:szCs w:val="24"/>
          <w:highlight w:val="green"/>
        </w:rPr>
        <w:t>trapped</w:t>
      </w:r>
      <w:r w:rsidRPr="00E65199">
        <w:rPr>
          <w:rStyle w:val="StyleUnderline"/>
          <w:sz w:val="24"/>
          <w:szCs w:val="24"/>
          <w:highlight w:val="green"/>
        </w:rPr>
        <w:t xml:space="preserve"> in an </w:t>
      </w:r>
      <w:proofErr w:type="spellStart"/>
      <w:r w:rsidRPr="00E65199">
        <w:rPr>
          <w:rStyle w:val="Emphasis"/>
          <w:sz w:val="24"/>
          <w:szCs w:val="24"/>
          <w:highlight w:val="green"/>
        </w:rPr>
        <w:t>exceptionalist</w:t>
      </w:r>
      <w:proofErr w:type="spellEnd"/>
      <w:r w:rsidRPr="00E65199">
        <w:rPr>
          <w:rStyle w:val="Emphasis"/>
          <w:sz w:val="24"/>
          <w:szCs w:val="24"/>
          <w:highlight w:val="green"/>
        </w:rPr>
        <w:t xml:space="preserve"> account</w:t>
      </w:r>
      <w:r w:rsidRPr="0070147E">
        <w:rPr>
          <w:rStyle w:val="StyleUnderline"/>
          <w:sz w:val="24"/>
          <w:szCs w:val="24"/>
        </w:rPr>
        <w:t xml:space="preserve"> of international relations. Such an account </w:t>
      </w:r>
      <w:r w:rsidRPr="00E65199">
        <w:rPr>
          <w:rStyle w:val="StyleUnderline"/>
          <w:sz w:val="24"/>
          <w:szCs w:val="24"/>
          <w:highlight w:val="green"/>
        </w:rPr>
        <w:t xml:space="preserve">limits itself </w:t>
      </w:r>
      <w:r w:rsidRPr="0070147E">
        <w:rPr>
          <w:rStyle w:val="StyleUnderline"/>
          <w:sz w:val="24"/>
          <w:szCs w:val="24"/>
        </w:rPr>
        <w:t>to ideas and orientations unique to particular non-Western states</w:t>
      </w:r>
      <w:r w:rsidRPr="00E65199">
        <w:rPr>
          <w:sz w:val="16"/>
          <w:szCs w:val="24"/>
        </w:rPr>
        <w:t xml:space="preserve"> (</w:t>
      </w:r>
      <w:proofErr w:type="spellStart"/>
      <w:r w:rsidRPr="00E65199">
        <w:rPr>
          <w:sz w:val="16"/>
          <w:szCs w:val="24"/>
        </w:rPr>
        <w:t>Biersteker</w:t>
      </w:r>
      <w:proofErr w:type="spellEnd"/>
      <w:r w:rsidRPr="00E65199">
        <w:rPr>
          <w:sz w:val="16"/>
          <w:szCs w:val="24"/>
        </w:rPr>
        <w:t xml:space="preserve">, 2009: 311; Hurrell, 2016: 6; Shahi, 2019a: 251). </w:t>
      </w:r>
      <w:r w:rsidRPr="0070147E">
        <w:rPr>
          <w:rStyle w:val="StyleUnderline"/>
          <w:sz w:val="24"/>
          <w:szCs w:val="24"/>
        </w:rPr>
        <w:t xml:space="preserve">Certainly, there is ample reason to scope theoretical and empirical research around a particular non-Western state; in fact, such research may appropriately counteract </w:t>
      </w:r>
      <w:r w:rsidRPr="00E65199">
        <w:rPr>
          <w:rStyle w:val="StyleUnderline"/>
          <w:sz w:val="24"/>
          <w:szCs w:val="24"/>
          <w:highlight w:val="green"/>
        </w:rPr>
        <w:t>IR’s “</w:t>
      </w:r>
      <w:r w:rsidRPr="00E65199">
        <w:rPr>
          <w:rStyle w:val="Emphasis"/>
          <w:sz w:val="24"/>
          <w:szCs w:val="24"/>
          <w:highlight w:val="green"/>
        </w:rPr>
        <w:t>fetishization of abstraction</w:t>
      </w:r>
      <w:r w:rsidRPr="00E65199">
        <w:rPr>
          <w:rStyle w:val="StyleUnderline"/>
          <w:sz w:val="24"/>
          <w:szCs w:val="24"/>
          <w:highlight w:val="green"/>
        </w:rPr>
        <w:t>”</w:t>
      </w:r>
      <w:r w:rsidRPr="00E65199">
        <w:rPr>
          <w:sz w:val="16"/>
          <w:szCs w:val="24"/>
        </w:rPr>
        <w:t xml:space="preserve"> (Krishna, 2001: 401). </w:t>
      </w:r>
      <w:r w:rsidRPr="0070147E">
        <w:rPr>
          <w:rStyle w:val="StyleUnderline"/>
          <w:sz w:val="24"/>
          <w:szCs w:val="24"/>
        </w:rPr>
        <w:t xml:space="preserve">However, when scholars scope their research around a particular state, they may </w:t>
      </w:r>
      <w:r w:rsidRPr="00E65199">
        <w:rPr>
          <w:rStyle w:val="StyleUnderline"/>
          <w:sz w:val="24"/>
          <w:szCs w:val="24"/>
          <w:highlight w:val="green"/>
        </w:rPr>
        <w:t>overlook</w:t>
      </w:r>
      <w:r w:rsidRPr="0070147E">
        <w:rPr>
          <w:rStyle w:val="StyleUnderline"/>
          <w:sz w:val="24"/>
          <w:szCs w:val="24"/>
        </w:rPr>
        <w:t xml:space="preserve"> potential for </w:t>
      </w:r>
      <w:r w:rsidRPr="00E65199">
        <w:rPr>
          <w:rStyle w:val="Emphasis"/>
          <w:sz w:val="24"/>
          <w:szCs w:val="24"/>
          <w:highlight w:val="green"/>
        </w:rPr>
        <w:t>comparison and generalization</w:t>
      </w:r>
      <w:r w:rsidRPr="00E65199">
        <w:rPr>
          <w:rStyle w:val="StyleUnderline"/>
          <w:sz w:val="24"/>
          <w:szCs w:val="24"/>
          <w:highlight w:val="green"/>
        </w:rPr>
        <w:t>, and</w:t>
      </w:r>
      <w:r w:rsidRPr="0070147E">
        <w:rPr>
          <w:rStyle w:val="StyleUnderline"/>
          <w:sz w:val="24"/>
          <w:szCs w:val="24"/>
        </w:rPr>
        <w:t xml:space="preserve"> even </w:t>
      </w:r>
      <w:r w:rsidRPr="00E65199">
        <w:rPr>
          <w:rStyle w:val="StyleUnderline"/>
          <w:sz w:val="24"/>
          <w:szCs w:val="24"/>
          <w:highlight w:val="green"/>
        </w:rPr>
        <w:t>risk losing</w:t>
      </w:r>
      <w:r w:rsidRPr="0070147E">
        <w:rPr>
          <w:rStyle w:val="StyleUnderline"/>
          <w:sz w:val="24"/>
          <w:szCs w:val="24"/>
        </w:rPr>
        <w:t xml:space="preserve"> the critical </w:t>
      </w:r>
      <w:r w:rsidRPr="00E65199">
        <w:rPr>
          <w:rStyle w:val="Emphasis"/>
          <w:sz w:val="24"/>
          <w:szCs w:val="24"/>
          <w:highlight w:val="green"/>
        </w:rPr>
        <w:t>distance</w:t>
      </w:r>
      <w:r w:rsidRPr="0070147E">
        <w:rPr>
          <w:rStyle w:val="StyleUnderline"/>
          <w:sz w:val="24"/>
          <w:szCs w:val="24"/>
        </w:rPr>
        <w:t xml:space="preserve"> to local practice and power </w:t>
      </w:r>
      <w:r w:rsidRPr="00E65199">
        <w:rPr>
          <w:rStyle w:val="Emphasis"/>
          <w:sz w:val="24"/>
          <w:szCs w:val="24"/>
          <w:highlight w:val="green"/>
        </w:rPr>
        <w:t>necessary for good scholarship</w:t>
      </w:r>
      <w:r w:rsidRPr="0070147E">
        <w:rPr>
          <w:rStyle w:val="StyleUnderline"/>
          <w:sz w:val="24"/>
          <w:szCs w:val="24"/>
        </w:rPr>
        <w:t>.</w:t>
      </w:r>
      <w:r w:rsidRPr="00E65199">
        <w:rPr>
          <w:sz w:val="16"/>
          <w:szCs w:val="24"/>
        </w:rPr>
        <w:t xml:space="preserve"> This in turn reifies difference within the cases between carefully collected and contextualized evidence on the one side positioned against a one-dimensional view of the West or Western theory on the other. </w:t>
      </w:r>
      <w:r w:rsidRPr="0070147E">
        <w:rPr>
          <w:rStyle w:val="StyleUnderline"/>
          <w:sz w:val="24"/>
          <w:szCs w:val="24"/>
        </w:rPr>
        <w:t xml:space="preserve">It </w:t>
      </w:r>
      <w:r w:rsidRPr="00E65199">
        <w:rPr>
          <w:rStyle w:val="Emphasis"/>
          <w:sz w:val="24"/>
          <w:szCs w:val="24"/>
          <w:highlight w:val="green"/>
        </w:rPr>
        <w:t>essentializes</w:t>
      </w:r>
      <w:r w:rsidRPr="0070147E">
        <w:rPr>
          <w:rStyle w:val="StyleUnderline"/>
          <w:sz w:val="24"/>
          <w:szCs w:val="24"/>
        </w:rPr>
        <w:t xml:space="preserve"> Western as well as non-Western </w:t>
      </w:r>
      <w:r w:rsidRPr="00E65199">
        <w:rPr>
          <w:rStyle w:val="Emphasis"/>
          <w:sz w:val="24"/>
          <w:szCs w:val="24"/>
          <w:highlight w:val="green"/>
        </w:rPr>
        <w:t>IR</w:t>
      </w:r>
      <w:r w:rsidRPr="00E65199">
        <w:rPr>
          <w:rStyle w:val="StyleUnderline"/>
          <w:sz w:val="24"/>
          <w:szCs w:val="24"/>
          <w:highlight w:val="green"/>
        </w:rPr>
        <w:t xml:space="preserve"> and hinders</w:t>
      </w:r>
      <w:r w:rsidRPr="0070147E">
        <w:rPr>
          <w:rStyle w:val="StyleUnderline"/>
          <w:sz w:val="24"/>
          <w:szCs w:val="24"/>
        </w:rPr>
        <w:t xml:space="preserve"> the </w:t>
      </w:r>
      <w:r w:rsidRPr="00E65199">
        <w:rPr>
          <w:rStyle w:val="Emphasis"/>
          <w:sz w:val="24"/>
          <w:szCs w:val="24"/>
          <w:highlight w:val="green"/>
        </w:rPr>
        <w:t>development</w:t>
      </w:r>
      <w:r w:rsidRPr="00E65199">
        <w:rPr>
          <w:rStyle w:val="StyleUnderline"/>
          <w:sz w:val="24"/>
          <w:szCs w:val="24"/>
          <w:highlight w:val="green"/>
        </w:rPr>
        <w:t xml:space="preserve"> of</w:t>
      </w:r>
      <w:r w:rsidRPr="0070147E">
        <w:rPr>
          <w:rStyle w:val="StyleUnderline"/>
          <w:sz w:val="24"/>
          <w:szCs w:val="24"/>
        </w:rPr>
        <w:t xml:space="preserve"> global </w:t>
      </w:r>
      <w:r w:rsidRPr="00E65199">
        <w:rPr>
          <w:rStyle w:val="StyleUnderline"/>
          <w:sz w:val="24"/>
          <w:szCs w:val="24"/>
          <w:highlight w:val="green"/>
        </w:rPr>
        <w:t>IR</w:t>
      </w:r>
      <w:r w:rsidRPr="00E65199">
        <w:rPr>
          <w:sz w:val="16"/>
          <w:szCs w:val="24"/>
        </w:rPr>
        <w:t xml:space="preserve"> (Shahi, 2019a: 254). </w:t>
      </w:r>
      <w:r w:rsidRPr="0070147E">
        <w:rPr>
          <w:rStyle w:val="StyleUnderline"/>
          <w:sz w:val="24"/>
          <w:szCs w:val="24"/>
        </w:rPr>
        <w:t xml:space="preserve">When we posit </w:t>
      </w:r>
      <w:proofErr w:type="spellStart"/>
      <w:r w:rsidRPr="0070147E">
        <w:rPr>
          <w:rStyle w:val="StyleUnderline"/>
          <w:sz w:val="24"/>
          <w:szCs w:val="24"/>
        </w:rPr>
        <w:t>nonWestern</w:t>
      </w:r>
      <w:proofErr w:type="spellEnd"/>
      <w:r w:rsidRPr="0070147E">
        <w:rPr>
          <w:rStyle w:val="StyleUnderline"/>
          <w:sz w:val="24"/>
          <w:szCs w:val="24"/>
        </w:rPr>
        <w:t xml:space="preserve"> experiences and scholarship as valuable only where they differ from their Western equivalents, </w:t>
      </w:r>
      <w:r w:rsidRPr="00E65199">
        <w:rPr>
          <w:rStyle w:val="StyleUnderline"/>
          <w:sz w:val="24"/>
          <w:szCs w:val="24"/>
          <w:highlight w:val="green"/>
        </w:rPr>
        <w:t xml:space="preserve">we </w:t>
      </w:r>
      <w:r w:rsidRPr="00E65199">
        <w:rPr>
          <w:rStyle w:val="Emphasis"/>
          <w:sz w:val="24"/>
          <w:szCs w:val="24"/>
          <w:highlight w:val="green"/>
        </w:rPr>
        <w:t>reproduce</w:t>
      </w:r>
      <w:r w:rsidRPr="00E65199">
        <w:rPr>
          <w:rStyle w:val="StyleUnderline"/>
          <w:sz w:val="24"/>
          <w:szCs w:val="24"/>
          <w:highlight w:val="green"/>
        </w:rPr>
        <w:t xml:space="preserve"> </w:t>
      </w:r>
      <w:r w:rsidRPr="0070147E">
        <w:rPr>
          <w:rStyle w:val="StyleUnderline"/>
          <w:sz w:val="24"/>
          <w:szCs w:val="24"/>
        </w:rPr>
        <w:t xml:space="preserve">the </w:t>
      </w:r>
      <w:r w:rsidRPr="00E65199">
        <w:rPr>
          <w:rStyle w:val="StyleUnderline"/>
          <w:sz w:val="24"/>
          <w:szCs w:val="24"/>
          <w:highlight w:val="green"/>
        </w:rPr>
        <w:t>dichotomies</w:t>
      </w:r>
      <w:r w:rsidRPr="0070147E">
        <w:rPr>
          <w:rStyle w:val="StyleUnderline"/>
          <w:sz w:val="24"/>
          <w:szCs w:val="24"/>
        </w:rPr>
        <w:t xml:space="preserve"> that global IR challenges. What allows </w:t>
      </w:r>
      <w:r w:rsidRPr="00E65199">
        <w:rPr>
          <w:rStyle w:val="StyleUnderline"/>
          <w:sz w:val="24"/>
          <w:szCs w:val="24"/>
          <w:highlight w:val="green"/>
        </w:rPr>
        <w:t>NCR</w:t>
      </w:r>
      <w:r w:rsidRPr="0070147E">
        <w:rPr>
          <w:rStyle w:val="StyleUnderline"/>
          <w:sz w:val="24"/>
          <w:szCs w:val="24"/>
        </w:rPr>
        <w:t xml:space="preserve"> to address these potential shortcomings of non-Western theorizing is that it attempts to theorize progressively and </w:t>
      </w:r>
      <w:r w:rsidRPr="00E65199">
        <w:rPr>
          <w:rStyle w:val="Emphasis"/>
          <w:sz w:val="24"/>
          <w:szCs w:val="24"/>
          <w:highlight w:val="green"/>
        </w:rPr>
        <w:t>bridge materialism and idealism</w:t>
      </w:r>
      <w:r w:rsidRPr="0070147E">
        <w:rPr>
          <w:rStyle w:val="StyleUnderline"/>
          <w:sz w:val="24"/>
          <w:szCs w:val="24"/>
        </w:rPr>
        <w:t xml:space="preserve"> as well as structure and agency</w:t>
      </w:r>
      <w:r w:rsidRPr="00E65199">
        <w:rPr>
          <w:sz w:val="16"/>
          <w:szCs w:val="24"/>
        </w:rPr>
        <w:t xml:space="preserve"> (Brown, 2013: 488–489; </w:t>
      </w:r>
      <w:proofErr w:type="spellStart"/>
      <w:r w:rsidRPr="00E65199">
        <w:rPr>
          <w:sz w:val="16"/>
          <w:szCs w:val="24"/>
        </w:rPr>
        <w:t>Foulon</w:t>
      </w:r>
      <w:proofErr w:type="spellEnd"/>
      <w:r w:rsidRPr="00E65199">
        <w:rPr>
          <w:sz w:val="16"/>
          <w:szCs w:val="24"/>
        </w:rPr>
        <w:t xml:space="preserve">, 2015; Sears, 2017; Zhang, 2017: 291). </w:t>
      </w:r>
      <w:r w:rsidRPr="0070147E">
        <w:rPr>
          <w:rStyle w:val="StyleUnderline"/>
          <w:sz w:val="24"/>
          <w:szCs w:val="24"/>
        </w:rPr>
        <w:t xml:space="preserve">NCR offers a way to </w:t>
      </w:r>
      <w:r w:rsidRPr="00E65199">
        <w:rPr>
          <w:rStyle w:val="Emphasis"/>
          <w:sz w:val="24"/>
          <w:szCs w:val="24"/>
          <w:highlight w:val="green"/>
        </w:rPr>
        <w:t>operationalize non-Western knowledge</w:t>
      </w:r>
      <w:r w:rsidRPr="0070147E">
        <w:rPr>
          <w:rStyle w:val="StyleUnderline"/>
          <w:sz w:val="24"/>
          <w:szCs w:val="24"/>
        </w:rPr>
        <w:t xml:space="preserve"> and scholars </w:t>
      </w:r>
      <w:r w:rsidRPr="00E65199">
        <w:rPr>
          <w:rStyle w:val="StyleUnderline"/>
          <w:sz w:val="24"/>
          <w:szCs w:val="24"/>
          <w:highlight w:val="green"/>
        </w:rPr>
        <w:t>within a realist framework</w:t>
      </w:r>
      <w:r w:rsidRPr="0070147E">
        <w:rPr>
          <w:rStyle w:val="StyleUnderline"/>
          <w:sz w:val="24"/>
          <w:szCs w:val="24"/>
        </w:rPr>
        <w:t xml:space="preserve"> that places causal primacy in the material structure of the international environment. If global IR subsumes existing knowledge from realism, it can include patterns of geopolitical competition,</w:t>
      </w:r>
      <w:r w:rsidRPr="0070147E">
        <w:rPr>
          <w:rStyle w:val="Emphasis"/>
          <w:sz w:val="24"/>
          <w:szCs w:val="24"/>
        </w:rPr>
        <w:t xml:space="preserve"> security threats</w:t>
      </w:r>
      <w:r w:rsidRPr="0070147E">
        <w:rPr>
          <w:rStyle w:val="StyleUnderline"/>
          <w:sz w:val="24"/>
          <w:szCs w:val="24"/>
        </w:rPr>
        <w:t xml:space="preserve">, and anarchic conditions. This allows scholars to retain some of the theoretical and methodological </w:t>
      </w:r>
      <w:r w:rsidRPr="0070147E">
        <w:rPr>
          <w:rStyle w:val="Emphasis"/>
          <w:sz w:val="24"/>
          <w:szCs w:val="24"/>
        </w:rPr>
        <w:t>advantages of realism</w:t>
      </w:r>
      <w:r w:rsidRPr="0070147E">
        <w:rPr>
          <w:rStyle w:val="StyleUnderline"/>
          <w:sz w:val="24"/>
          <w:szCs w:val="24"/>
        </w:rPr>
        <w:t xml:space="preserve"> all the while they can explore contextual and local factors</w:t>
      </w:r>
      <w:r w:rsidRPr="00E65199">
        <w:rPr>
          <w:sz w:val="16"/>
          <w:szCs w:val="24"/>
        </w:rPr>
        <w:t xml:space="preserve"> (Hurrell, 2016: 8). This allows NCR to maintain a systemic, realist framework and complement it with unit-level variables. These unit-level variables differentiate states, historicize and contextualize behavior, and lend agency to decision-makers. These decision-makers are tasked with deciphering structural incentives that influence their strategic choices. This has required neoclassical realists to move away from neorealism’s parsimony and generality. NCR analyzes explicitly how agents translate systemic stimuli into state behavior, rather than treating this translation process as a theoretically separate domain of analysis. Neoclassical realists interpret the limitations that systemic incentives impose on state action less strictly when compared to neorealism. They argue that unit-level variables intervene in the transmission belt between systemic incentives and state behavior, because systemic incentives provide states with “considerable latitude” to articulate their interests: systemic incentives “merely [set] parameters” for state behavior (Lobell et al., 2009: 7). In so doing, neoclassical realists appreciate that decision-makers’ response to systemic incentives is problematized in three ways. First, decision-makers “may not necessarily track objective material power trends closely or continuously” (Rose, 1998: 147). Next, decision-makers may be uncertain how to respond to structural incentives (Kitchen, 2010; </w:t>
      </w:r>
      <w:proofErr w:type="spellStart"/>
      <w:r w:rsidRPr="00E65199">
        <w:rPr>
          <w:sz w:val="16"/>
          <w:szCs w:val="24"/>
        </w:rPr>
        <w:t>Wivel</w:t>
      </w:r>
      <w:proofErr w:type="spellEnd"/>
      <w:r w:rsidRPr="00E65199">
        <w:rPr>
          <w:sz w:val="16"/>
          <w:szCs w:val="24"/>
        </w:rPr>
        <w:t xml:space="preserve">, 2005: 361). Finally, decision-makers are constrained by “domestic political incentives and constraints,” which affect the resources that governments can extract from society (quoted from Dueck, 2009: 139; also see: Christensen, 1996: 11–13, Lobell et al., 2009: 37; Rose, 1998: 162; Zakaria, 1998: 35–39). While NCR developed a rich literature on this basis, it has created its knowledge mainly in and on North America. To illustrate this point, consider the 96 scholars who published 149 works on NCR until mid-2019. We mapped this body of theory’s temporal and geographical distribution based on the authors’ institutional affiliation and empirical case studies (Figure 1; Tables 1–3).5 NCR’s knowledge originates predominantly from scholars based in North America and Europe. Of the 96 NCR scholars during 1990–2019, 83 are currently affiliated with or employed by North American and European institutions (Figure 1; Tables 1–3). In the 1990s, neoclassical realist scholarship emerged in the United States and was developed by a handful of North American scholars. This trend continued during 2000–2009 when American scholars dominated knowledge production, although Europeans started to contribute (Table 1). During 1990–2009, most case studies in NCR publications were on Western states (Table 3). Of the NCR scholars who published NCR works between 2010 and 2019, the portion affiliated in the United States decreased to around 30%. Here, the main shift occurred from North America toward Europe: the number of NCR scholars who published NCR works between 2010 and 2019 and were affiliated with or employed by European institutions increased over fivefold. While this intra-Western shift is notable, it underpins the criticism that NCR knowledge production is Western-biased (Table 1). </w:t>
      </w:r>
      <w:r w:rsidRPr="0070147E">
        <w:rPr>
          <w:rStyle w:val="StyleUnderline"/>
          <w:sz w:val="24"/>
          <w:szCs w:val="24"/>
        </w:rPr>
        <w:t xml:space="preserve">Perhaps more telling is the slow shift that takes place toward the </w:t>
      </w:r>
      <w:r w:rsidRPr="0070147E">
        <w:rPr>
          <w:rStyle w:val="Emphasis"/>
          <w:sz w:val="24"/>
          <w:szCs w:val="24"/>
        </w:rPr>
        <w:t>non-West</w:t>
      </w:r>
      <w:r w:rsidRPr="0070147E">
        <w:rPr>
          <w:rStyle w:val="StyleUnderline"/>
          <w:sz w:val="24"/>
          <w:szCs w:val="24"/>
        </w:rPr>
        <w:t xml:space="preserve">. During 2010–2019, an </w:t>
      </w:r>
      <w:r w:rsidRPr="00E65199">
        <w:rPr>
          <w:rStyle w:val="StyleUnderline"/>
          <w:sz w:val="24"/>
          <w:szCs w:val="24"/>
          <w:highlight w:val="green"/>
        </w:rPr>
        <w:t>increasing number of NCR scholars</w:t>
      </w:r>
      <w:r w:rsidRPr="0070147E">
        <w:rPr>
          <w:rStyle w:val="StyleUnderline"/>
          <w:sz w:val="24"/>
          <w:szCs w:val="24"/>
        </w:rPr>
        <w:t xml:space="preserve"> are </w:t>
      </w:r>
      <w:r w:rsidRPr="00E65199">
        <w:rPr>
          <w:rStyle w:val="StyleUnderline"/>
          <w:sz w:val="24"/>
          <w:szCs w:val="24"/>
          <w:highlight w:val="green"/>
        </w:rPr>
        <w:t>affiliated with</w:t>
      </w:r>
      <w:r w:rsidRPr="0070147E">
        <w:rPr>
          <w:rStyle w:val="StyleUnderline"/>
          <w:sz w:val="24"/>
          <w:szCs w:val="24"/>
        </w:rPr>
        <w:t xml:space="preserve"> or employed by </w:t>
      </w:r>
      <w:r w:rsidRPr="00E65199">
        <w:rPr>
          <w:rStyle w:val="Emphasis"/>
          <w:sz w:val="24"/>
          <w:szCs w:val="24"/>
          <w:highlight w:val="green"/>
        </w:rPr>
        <w:t>non-Western institutions</w:t>
      </w:r>
      <w:r w:rsidRPr="0070147E">
        <w:rPr>
          <w:rStyle w:val="StyleUnderline"/>
          <w:sz w:val="24"/>
          <w:szCs w:val="24"/>
        </w:rPr>
        <w:t>, especially in Asia (Table 1).</w:t>
      </w:r>
      <w:r w:rsidRPr="00E65199">
        <w:rPr>
          <w:sz w:val="16"/>
          <w:szCs w:val="24"/>
        </w:rPr>
        <w:t xml:space="preserve"> More noticeably, the number increased for case studies in NCR publications that analyzed non-Western cases. These non-Western cases comprise especially Asian, and, to a lesser extent, African and Oceanian ones (Table 3). This likely mirrors an increasing preoccupation with the rise of China and the possibility of renewed superpower competition. </w:t>
      </w:r>
      <w:r w:rsidRPr="0070147E">
        <w:rPr>
          <w:rStyle w:val="StyleUnderline"/>
          <w:sz w:val="24"/>
          <w:szCs w:val="24"/>
        </w:rPr>
        <w:t xml:space="preserve">It offers a starting point to consider how </w:t>
      </w:r>
      <w:r w:rsidRPr="0070147E">
        <w:rPr>
          <w:rStyle w:val="Emphasis"/>
          <w:sz w:val="24"/>
          <w:szCs w:val="24"/>
        </w:rPr>
        <w:t>NCR</w:t>
      </w:r>
      <w:r w:rsidRPr="0070147E">
        <w:rPr>
          <w:rStyle w:val="StyleUnderline"/>
          <w:sz w:val="24"/>
          <w:szCs w:val="24"/>
        </w:rPr>
        <w:t xml:space="preserve">’s use of intervening variables may contribute to—and has </w:t>
      </w:r>
      <w:r w:rsidRPr="0070147E">
        <w:rPr>
          <w:rStyle w:val="Emphasis"/>
          <w:sz w:val="24"/>
          <w:szCs w:val="24"/>
        </w:rPr>
        <w:t>already started extending research</w:t>
      </w:r>
      <w:r w:rsidRPr="0070147E">
        <w:rPr>
          <w:rStyle w:val="StyleUnderline"/>
          <w:sz w:val="24"/>
          <w:szCs w:val="24"/>
        </w:rPr>
        <w:t xml:space="preserve"> on—global international relations</w:t>
      </w:r>
      <w:r w:rsidRPr="00E65199">
        <w:rPr>
          <w:sz w:val="16"/>
          <w:szCs w:val="24"/>
        </w:rPr>
        <w:t xml:space="preserve">. </w:t>
      </w:r>
      <w:r w:rsidRPr="0070147E">
        <w:rPr>
          <w:rStyle w:val="StyleUnderline"/>
          <w:sz w:val="24"/>
          <w:szCs w:val="24"/>
        </w:rPr>
        <w:t xml:space="preserve">Specifically, we argue that </w:t>
      </w:r>
      <w:r w:rsidRPr="0070147E">
        <w:rPr>
          <w:rStyle w:val="Emphasis"/>
          <w:sz w:val="24"/>
          <w:szCs w:val="24"/>
        </w:rPr>
        <w:t>NCR can contribute to global IR</w:t>
      </w:r>
      <w:r w:rsidRPr="0070147E">
        <w:rPr>
          <w:rStyle w:val="StyleUnderline"/>
          <w:sz w:val="24"/>
          <w:szCs w:val="24"/>
        </w:rPr>
        <w:t xml:space="preserve"> by providing a </w:t>
      </w:r>
      <w:r w:rsidRPr="0070147E">
        <w:rPr>
          <w:rStyle w:val="Emphasis"/>
          <w:sz w:val="24"/>
          <w:szCs w:val="24"/>
        </w:rPr>
        <w:t>generalizable framework</w:t>
      </w:r>
      <w:r w:rsidRPr="0070147E">
        <w:rPr>
          <w:rStyle w:val="StyleUnderline"/>
          <w:sz w:val="24"/>
          <w:szCs w:val="24"/>
        </w:rPr>
        <w:t xml:space="preserve"> within which to order the relative causal impact of systemic stimuli and unit-level intervening variables</w:t>
      </w:r>
      <w:r w:rsidRPr="00E65199">
        <w:rPr>
          <w:sz w:val="16"/>
          <w:szCs w:val="24"/>
        </w:rPr>
        <w:t>. NCR can contribute to global IR because it attempts “to explain variations in foreign policy over time and space by supplementing the structural assumptions of neorealism” (</w:t>
      </w:r>
      <w:proofErr w:type="spellStart"/>
      <w:r w:rsidRPr="00E65199">
        <w:rPr>
          <w:sz w:val="16"/>
          <w:szCs w:val="24"/>
        </w:rPr>
        <w:t>Wivel</w:t>
      </w:r>
      <w:proofErr w:type="spellEnd"/>
      <w:r w:rsidRPr="00E65199">
        <w:rPr>
          <w:sz w:val="16"/>
          <w:szCs w:val="24"/>
        </w:rPr>
        <w:t>, 2005: 360). NCR’s intervening variables are not causally independent but affect state behavior’s timing and shape. Neoclassical realists employ intervening variables to examine the influence of culture; identity; perceptions; regime type; domestic constituencies; resource extractive capacity; ideas and beliefs; alliances and strategic interaction; and public opinion and media pressures.7</w:t>
      </w:r>
    </w:p>
    <w:p w14:paraId="7031CF39" w14:textId="0E3FC2E8" w:rsidR="002A2237" w:rsidRPr="00916BB1" w:rsidRDefault="00994F29" w:rsidP="002A2237">
      <w:pPr>
        <w:pStyle w:val="Heading4"/>
        <w:spacing w:before="0" w:line="240" w:lineRule="auto"/>
      </w:pPr>
      <w:r>
        <w:t xml:space="preserve">[2] </w:t>
      </w:r>
      <w:r w:rsidR="002A2237">
        <w:t xml:space="preserve">The 1NC </w:t>
      </w:r>
      <w:r w:rsidR="002A2237" w:rsidRPr="00916BB1">
        <w:rPr>
          <w:u w:val="single"/>
        </w:rPr>
        <w:t>cedes</w:t>
      </w:r>
      <w:r w:rsidR="002A2237">
        <w:t xml:space="preserve"> the celestial commons to the hands of </w:t>
      </w:r>
      <w:r w:rsidR="002A2237" w:rsidRPr="00916BB1">
        <w:rPr>
          <w:u w:val="single"/>
        </w:rPr>
        <w:t>global imperialism</w:t>
      </w:r>
      <w:r w:rsidR="002A2237">
        <w:t xml:space="preserve">. Only IR education can create </w:t>
      </w:r>
      <w:r w:rsidR="002A2237" w:rsidRPr="00916BB1">
        <w:rPr>
          <w:u w:val="single"/>
        </w:rPr>
        <w:t>momentum</w:t>
      </w:r>
      <w:r w:rsidR="002A2237">
        <w:t xml:space="preserve"> to demilitarize space.</w:t>
      </w:r>
    </w:p>
    <w:p w14:paraId="41E7A033" w14:textId="77777777" w:rsidR="002A2237" w:rsidRDefault="002A2237" w:rsidP="002A2237">
      <w:r>
        <w:t xml:space="preserve">Raymond </w:t>
      </w:r>
      <w:r>
        <w:rPr>
          <w:rStyle w:val="Style13ptBold"/>
        </w:rPr>
        <w:t>Duvall 6</w:t>
      </w:r>
      <w:r>
        <w:t xml:space="preserve"> – Professor of Political Science @ Univ of Minnesota, Taking Sovereignty Out of This World: Space Weapons and Empire of the Future, October 2006, </w:t>
      </w:r>
      <w:hyperlink r:id="rId37" w:history="1">
        <w:r w:rsidRPr="008E3DAC">
          <w:rPr>
            <w:rStyle w:val="Hyperlink"/>
          </w:rPr>
          <w:t>https://www.files.ethz.ch/isn/111193/Taking%20Sovereignty%20Out%20of%20This%20World.pdf</w:t>
        </w:r>
      </w:hyperlink>
      <w:r>
        <w:t xml:space="preserve"> </w:t>
      </w:r>
    </w:p>
    <w:p w14:paraId="6DF9A8B4" w14:textId="17226AC6" w:rsidR="002A2237" w:rsidRDefault="002A2237" w:rsidP="002A2237">
      <w:pPr>
        <w:rPr>
          <w:rStyle w:val="Emphasis"/>
          <w:szCs w:val="20"/>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w:t>
      </w:r>
      <w:proofErr w:type="gramStart"/>
      <w:r>
        <w:rPr>
          <w:sz w:val="8"/>
          <w:szCs w:val="20"/>
        </w:rPr>
        <w:t>is</w:t>
      </w:r>
      <w:proofErr w:type="gramEnd"/>
      <w:r>
        <w:rPr>
          <w:sz w:val="8"/>
          <w:szCs w:val="20"/>
        </w:rPr>
        <w:t xml:space="preserve">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xml:space="preserve">.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DCACE77" w14:textId="058F85D8" w:rsidR="00994F29" w:rsidRPr="00394AF8" w:rsidRDefault="00994F29" w:rsidP="00994F29">
      <w:pPr>
        <w:pStyle w:val="Heading4"/>
        <w:rPr>
          <w:color w:val="000000" w:themeColor="text1"/>
        </w:rPr>
      </w:pPr>
      <w:r w:rsidRPr="00394AF8">
        <w:rPr>
          <w:color w:val="000000" w:themeColor="text1"/>
        </w:rPr>
        <w:t>[</w:t>
      </w:r>
      <w:r>
        <w:rPr>
          <w:color w:val="000000" w:themeColor="text1"/>
        </w:rPr>
        <w:t>3</w:t>
      </w:r>
      <w:r w:rsidRPr="00394AF8">
        <w:rPr>
          <w:color w:val="000000" w:themeColor="text1"/>
        </w:rPr>
        <w:t>] Policy education is key to advocacy – that outweighs on portable skills. The educational skills generated from role playing is key to solving impacts in the real world – policy views problems from diverse perspectives, so we can better tackle problems of oppression and create tangible solutions.</w:t>
      </w:r>
    </w:p>
    <w:p w14:paraId="185FA0F2" w14:textId="77777777" w:rsidR="00994F29" w:rsidRPr="00394AF8" w:rsidRDefault="00994F29" w:rsidP="00994F29">
      <w:pPr>
        <w:pStyle w:val="Body"/>
        <w:widowControl w:val="0"/>
        <w:suppressAutoHyphens/>
        <w:rPr>
          <w:rFonts w:eastAsia="Arial" w:cstheme="minorHAnsi"/>
          <w:b/>
          <w:bCs/>
          <w:color w:val="000000" w:themeColor="text1"/>
          <w:sz w:val="12"/>
          <w:szCs w:val="12"/>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p>
    <w:p w14:paraId="2F01DA46" w14:textId="42FB173C" w:rsidR="00994F29" w:rsidRPr="00394AF8" w:rsidRDefault="00994F29" w:rsidP="00994F29">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that bring us closer to our vision of how things should be. And then we must be committed to making it so.</w:t>
      </w:r>
    </w:p>
    <w:p w14:paraId="4E2919CB" w14:textId="77777777" w:rsidR="002A2237" w:rsidRDefault="002A2237" w:rsidP="002A2237"/>
    <w:p w14:paraId="19CF66F3" w14:textId="77777777" w:rsidR="002A2237" w:rsidRDefault="002A2237" w:rsidP="002A2237"/>
    <w:p w14:paraId="44AD48D3" w14:textId="77777777" w:rsidR="002A2237" w:rsidRDefault="002A2237" w:rsidP="002A2237"/>
    <w:p w14:paraId="46CFAA9B" w14:textId="77777777" w:rsidR="002A2237" w:rsidRPr="004D230E" w:rsidRDefault="002A2237" w:rsidP="002A2237"/>
    <w:p w14:paraId="54F9ADE0" w14:textId="27D0E1FD" w:rsidR="002A2237" w:rsidRPr="002A2237" w:rsidRDefault="002A2237" w:rsidP="002A2237">
      <w:pPr>
        <w:tabs>
          <w:tab w:val="left" w:pos="5422"/>
        </w:tabs>
      </w:pPr>
    </w:p>
    <w:sectPr w:rsidR="002A2237" w:rsidRPr="002A22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3CC7B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0"/>
  </w:num>
  <w:num w:numId="13">
    <w:abstractNumId w:val="17"/>
  </w:num>
  <w:num w:numId="14">
    <w:abstractNumId w:val="0"/>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A2237"/>
    <w:rsid w:val="000139A3"/>
    <w:rsid w:val="00100833"/>
    <w:rsid w:val="00104529"/>
    <w:rsid w:val="00105942"/>
    <w:rsid w:val="00107396"/>
    <w:rsid w:val="00144A4C"/>
    <w:rsid w:val="00176AB0"/>
    <w:rsid w:val="00177B7D"/>
    <w:rsid w:val="0018322D"/>
    <w:rsid w:val="001B1F08"/>
    <w:rsid w:val="001B5776"/>
    <w:rsid w:val="001E527A"/>
    <w:rsid w:val="001F78CE"/>
    <w:rsid w:val="00251FC7"/>
    <w:rsid w:val="002855A7"/>
    <w:rsid w:val="002A223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40E"/>
    <w:rsid w:val="00845B9D"/>
    <w:rsid w:val="00860984"/>
    <w:rsid w:val="008B3ECB"/>
    <w:rsid w:val="008B4E85"/>
    <w:rsid w:val="008C1B2E"/>
    <w:rsid w:val="008F1C45"/>
    <w:rsid w:val="0091627E"/>
    <w:rsid w:val="00922461"/>
    <w:rsid w:val="00962210"/>
    <w:rsid w:val="0097032B"/>
    <w:rsid w:val="00987B95"/>
    <w:rsid w:val="00994F29"/>
    <w:rsid w:val="009D2EAD"/>
    <w:rsid w:val="009D54B2"/>
    <w:rsid w:val="009E1922"/>
    <w:rsid w:val="009F7ED2"/>
    <w:rsid w:val="00A47028"/>
    <w:rsid w:val="00A93661"/>
    <w:rsid w:val="00A95652"/>
    <w:rsid w:val="00AC0AB8"/>
    <w:rsid w:val="00B33C6D"/>
    <w:rsid w:val="00B4508F"/>
    <w:rsid w:val="00B55AD5"/>
    <w:rsid w:val="00B8057C"/>
    <w:rsid w:val="00BB745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4FD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DC5C7"/>
  <w15:chartTrackingRefBased/>
  <w15:docId w15:val="{688ED678-679A-4747-8242-F1148BDB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2237"/>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2A22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2A22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2A22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2A2237"/>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2A2237"/>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2A223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A223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A223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A223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A22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223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2A2237"/>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2A223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2A223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A223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A223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A223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2A2237"/>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A2237"/>
    <w:rPr>
      <w:color w:val="auto"/>
      <w:u w:val="none"/>
    </w:rPr>
  </w:style>
  <w:style w:type="character" w:styleId="FollowedHyperlink">
    <w:name w:val="FollowedHyperlink"/>
    <w:basedOn w:val="DefaultParagraphFont"/>
    <w:uiPriority w:val="99"/>
    <w:unhideWhenUsed/>
    <w:rsid w:val="002A2237"/>
    <w:rPr>
      <w:color w:val="auto"/>
      <w:u w:val="none"/>
    </w:rPr>
  </w:style>
  <w:style w:type="character" w:customStyle="1" w:styleId="Heading5Char">
    <w:name w:val="Heading 5 Char"/>
    <w:aliases w:val="Text Char"/>
    <w:basedOn w:val="DefaultParagraphFont"/>
    <w:link w:val="Heading5"/>
    <w:rsid w:val="002A2237"/>
    <w:rPr>
      <w:rFonts w:ascii="Cambria" w:eastAsia="Times New Roman" w:hAnsi="Cambria"/>
      <w:b/>
      <w:bCs/>
      <w:i/>
      <w:iCs/>
      <w:sz w:val="20"/>
      <w:lang w:bidi="en-US"/>
    </w:rPr>
  </w:style>
  <w:style w:type="character" w:customStyle="1" w:styleId="Heading6Char">
    <w:name w:val="Heading 6 Char"/>
    <w:basedOn w:val="DefaultParagraphFont"/>
    <w:link w:val="Heading6"/>
    <w:rsid w:val="002A2237"/>
    <w:rPr>
      <w:rFonts w:ascii="Cambria" w:eastAsia="Times New Roman" w:hAnsi="Cambria"/>
      <w:b/>
      <w:bCs/>
      <w:i/>
      <w:iCs/>
      <w:sz w:val="20"/>
      <w:lang w:bidi="en-US"/>
    </w:rPr>
  </w:style>
  <w:style w:type="character" w:customStyle="1" w:styleId="Heading7Char">
    <w:name w:val="Heading 7 Char"/>
    <w:basedOn w:val="DefaultParagraphFont"/>
    <w:link w:val="Heading7"/>
    <w:rsid w:val="002A2237"/>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A2237"/>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A2237"/>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2A2237"/>
    <w:rPr>
      <w:color w:val="605E5C"/>
      <w:shd w:val="clear" w:color="auto" w:fill="E1DFDD"/>
    </w:rPr>
  </w:style>
  <w:style w:type="paragraph" w:styleId="ListParagraph">
    <w:name w:val="List Paragraph"/>
    <w:aliases w:val="6 font"/>
    <w:basedOn w:val="Normal"/>
    <w:uiPriority w:val="99"/>
    <w:unhideWhenUsed/>
    <w:qFormat/>
    <w:rsid w:val="002A2237"/>
    <w:pPr>
      <w:ind w:left="720"/>
      <w:contextualSpacing/>
    </w:pPr>
  </w:style>
  <w:style w:type="paragraph" w:customStyle="1" w:styleId="Emphasis1">
    <w:name w:val="Emphasis1"/>
    <w:basedOn w:val="Normal"/>
    <w:link w:val="Emphasis"/>
    <w:autoRedefine/>
    <w:uiPriority w:val="7"/>
    <w:qFormat/>
    <w:rsid w:val="002A223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2A223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A22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2A2237"/>
    <w:rPr>
      <w:u w:val="single"/>
    </w:rPr>
  </w:style>
  <w:style w:type="paragraph" w:styleId="Title">
    <w:name w:val="Title"/>
    <w:aliases w:val="Cites and Cards,UNDERLINE,Bold Underlined,title,Block Heading,Read This"/>
    <w:basedOn w:val="Normal"/>
    <w:next w:val="Normal"/>
    <w:link w:val="TitleChar"/>
    <w:uiPriority w:val="6"/>
    <w:qFormat/>
    <w:rsid w:val="002A2237"/>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A2237"/>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2A2237"/>
  </w:style>
  <w:style w:type="paragraph" w:styleId="DocumentMap">
    <w:name w:val="Document Map"/>
    <w:basedOn w:val="Normal"/>
    <w:link w:val="DocumentMapChar"/>
    <w:uiPriority w:val="99"/>
    <w:unhideWhenUsed/>
    <w:rsid w:val="002A2237"/>
    <w:rPr>
      <w:rFonts w:ascii="Lucida Grande" w:hAnsi="Lucida Grande" w:cs="Lucida Grande"/>
    </w:rPr>
  </w:style>
  <w:style w:type="character" w:customStyle="1" w:styleId="DocumentMapChar">
    <w:name w:val="Document Map Char"/>
    <w:basedOn w:val="DefaultParagraphFont"/>
    <w:link w:val="DocumentMap"/>
    <w:uiPriority w:val="99"/>
    <w:rsid w:val="002A2237"/>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2A2237"/>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2A2237"/>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A2237"/>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2A2237"/>
    <w:rPr>
      <w:rFonts w:ascii="Tahoma" w:hAnsi="Tahoma" w:cs="Tahoma"/>
      <w:szCs w:val="16"/>
    </w:rPr>
  </w:style>
  <w:style w:type="character" w:customStyle="1" w:styleId="BalloonTextChar">
    <w:name w:val="Balloon Text Char"/>
    <w:basedOn w:val="DefaultParagraphFont"/>
    <w:link w:val="BalloonText"/>
    <w:uiPriority w:val="99"/>
    <w:rsid w:val="002A2237"/>
    <w:rPr>
      <w:rFonts w:ascii="Tahoma" w:hAnsi="Tahoma" w:cs="Tahoma"/>
      <w:szCs w:val="16"/>
    </w:rPr>
  </w:style>
  <w:style w:type="paragraph" w:styleId="Header">
    <w:name w:val="header"/>
    <w:basedOn w:val="Normal"/>
    <w:link w:val="HeaderChar"/>
    <w:uiPriority w:val="99"/>
    <w:unhideWhenUsed/>
    <w:qFormat/>
    <w:rsid w:val="002A2237"/>
    <w:pPr>
      <w:tabs>
        <w:tab w:val="center" w:pos="4680"/>
        <w:tab w:val="right" w:pos="9360"/>
      </w:tabs>
    </w:pPr>
  </w:style>
  <w:style w:type="character" w:customStyle="1" w:styleId="HeaderChar">
    <w:name w:val="Header Char"/>
    <w:basedOn w:val="DefaultParagraphFont"/>
    <w:link w:val="Header"/>
    <w:uiPriority w:val="99"/>
    <w:rsid w:val="002A2237"/>
    <w:rPr>
      <w:rFonts w:ascii="Calibri" w:hAnsi="Calibri"/>
    </w:rPr>
  </w:style>
  <w:style w:type="paragraph" w:styleId="Footer">
    <w:name w:val="footer"/>
    <w:basedOn w:val="Normal"/>
    <w:link w:val="FooterChar"/>
    <w:uiPriority w:val="99"/>
    <w:unhideWhenUsed/>
    <w:rsid w:val="002A2237"/>
    <w:pPr>
      <w:tabs>
        <w:tab w:val="center" w:pos="4680"/>
        <w:tab w:val="right" w:pos="9360"/>
      </w:tabs>
    </w:pPr>
  </w:style>
  <w:style w:type="character" w:customStyle="1" w:styleId="FooterChar">
    <w:name w:val="Footer Char"/>
    <w:basedOn w:val="DefaultParagraphFont"/>
    <w:link w:val="Footer"/>
    <w:uiPriority w:val="99"/>
    <w:rsid w:val="002A2237"/>
    <w:rPr>
      <w:rFonts w:ascii="Calibri" w:hAnsi="Calibri"/>
    </w:rPr>
  </w:style>
  <w:style w:type="character" w:customStyle="1" w:styleId="m4841727538114946087gmail-styleunderline">
    <w:name w:val="m_4841727538114946087gmail-styleunderline"/>
    <w:basedOn w:val="DefaultParagraphFont"/>
    <w:rsid w:val="002A2237"/>
  </w:style>
  <w:style w:type="paragraph" w:customStyle="1" w:styleId="Analytic">
    <w:name w:val="Analytic"/>
    <w:basedOn w:val="Normal"/>
    <w:link w:val="AnalyticChar"/>
    <w:autoRedefine/>
    <w:rsid w:val="002A2237"/>
    <w:rPr>
      <w:b/>
      <w:sz w:val="24"/>
    </w:rPr>
  </w:style>
  <w:style w:type="paragraph" w:customStyle="1" w:styleId="BreakTag">
    <w:name w:val="Break Tag"/>
    <w:basedOn w:val="Normal"/>
    <w:autoRedefine/>
    <w:uiPriority w:val="4"/>
    <w:qFormat/>
    <w:rsid w:val="002A2237"/>
    <w:pPr>
      <w:spacing w:before="240"/>
    </w:pPr>
    <w:rPr>
      <w:b/>
      <w:sz w:val="26"/>
    </w:rPr>
  </w:style>
  <w:style w:type="paragraph" w:customStyle="1" w:styleId="BreakBlock">
    <w:name w:val="Break Block"/>
    <w:basedOn w:val="Normal"/>
    <w:link w:val="BreakBlockChar"/>
    <w:autoRedefine/>
    <w:qFormat/>
    <w:rsid w:val="002A2237"/>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A2237"/>
    <w:rPr>
      <w:rFonts w:ascii="Arial Bold" w:hAnsi="Arial Bold"/>
      <w:b/>
      <w:caps/>
      <w:sz w:val="32"/>
      <w:u w:val="single"/>
    </w:rPr>
  </w:style>
  <w:style w:type="character" w:customStyle="1" w:styleId="Mention1">
    <w:name w:val="Mention1"/>
    <w:basedOn w:val="DefaultParagraphFont"/>
    <w:uiPriority w:val="99"/>
    <w:semiHidden/>
    <w:unhideWhenUsed/>
    <w:rsid w:val="002A2237"/>
    <w:rPr>
      <w:color w:val="2B579A"/>
      <w:shd w:val="clear" w:color="auto" w:fill="E6E6E6"/>
    </w:rPr>
  </w:style>
  <w:style w:type="character" w:customStyle="1" w:styleId="UnresolvedMention1">
    <w:name w:val="Unresolved Mention1"/>
    <w:basedOn w:val="DefaultParagraphFont"/>
    <w:uiPriority w:val="99"/>
    <w:unhideWhenUsed/>
    <w:rsid w:val="002A2237"/>
    <w:rPr>
      <w:color w:val="808080"/>
      <w:shd w:val="clear" w:color="auto" w:fill="E6E6E6"/>
    </w:rPr>
  </w:style>
  <w:style w:type="paragraph" w:customStyle="1" w:styleId="evidencetext">
    <w:name w:val="evidence text"/>
    <w:basedOn w:val="Normal"/>
    <w:link w:val="evidencetextChar1"/>
    <w:qFormat/>
    <w:rsid w:val="002A2237"/>
    <w:pPr>
      <w:ind w:left="432" w:right="432"/>
    </w:pPr>
    <w:rPr>
      <w:color w:val="000000"/>
      <w:lang w:val="x-none" w:eastAsia="x-none"/>
    </w:rPr>
  </w:style>
  <w:style w:type="character" w:customStyle="1" w:styleId="evidencetextChar1">
    <w:name w:val="evidence text Char1"/>
    <w:link w:val="evidencetext"/>
    <w:rsid w:val="002A2237"/>
    <w:rPr>
      <w:rFonts w:ascii="Calibri" w:hAnsi="Calibri"/>
      <w:color w:val="000000"/>
      <w:lang w:val="x-none" w:eastAsia="x-none"/>
    </w:rPr>
  </w:style>
  <w:style w:type="character" w:customStyle="1" w:styleId="Author-Date">
    <w:name w:val="Author-Date"/>
    <w:qFormat/>
    <w:rsid w:val="002A2237"/>
    <w:rPr>
      <w:b/>
      <w:sz w:val="24"/>
    </w:rPr>
  </w:style>
  <w:style w:type="paragraph" w:customStyle="1" w:styleId="Nothing">
    <w:name w:val="Nothing"/>
    <w:link w:val="NothingChar"/>
    <w:qFormat/>
    <w:rsid w:val="002A2237"/>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2A2237"/>
    <w:rPr>
      <w:rFonts w:eastAsia="Times New Roman"/>
      <w:u w:val="single"/>
    </w:rPr>
  </w:style>
  <w:style w:type="character" w:customStyle="1" w:styleId="Style4Char">
    <w:name w:val="Style4 Char"/>
    <w:link w:val="Style4"/>
    <w:rsid w:val="002A2237"/>
    <w:rPr>
      <w:rFonts w:ascii="Calibri" w:eastAsia="Times New Roman" w:hAnsi="Calibri"/>
      <w:u w:val="single"/>
    </w:rPr>
  </w:style>
  <w:style w:type="character" w:customStyle="1" w:styleId="cardChar">
    <w:name w:val="card Char"/>
    <w:aliases w:val="Bold Cite Char Char,Speed Cite Char"/>
    <w:basedOn w:val="DefaultParagraphFont"/>
    <w:rsid w:val="002A2237"/>
    <w:rPr>
      <w:rFonts w:ascii="Calibri" w:hAnsi="Calibri" w:cs="Calibri"/>
      <w:u w:val="single"/>
    </w:rPr>
  </w:style>
  <w:style w:type="character" w:customStyle="1" w:styleId="term">
    <w:name w:val="term"/>
    <w:basedOn w:val="DefaultParagraphFont"/>
    <w:rsid w:val="002A2237"/>
  </w:style>
  <w:style w:type="character" w:customStyle="1" w:styleId="Style1Char">
    <w:name w:val="Style1 Char"/>
    <w:rsid w:val="002A2237"/>
    <w:rPr>
      <w:rFonts w:ascii="Times New Roman" w:eastAsia="SimSun" w:hAnsi="Times New Roman" w:cs="Times New Roman"/>
      <w:sz w:val="20"/>
      <w:szCs w:val="24"/>
      <w:u w:val="single"/>
      <w:lang w:eastAsia="zh-CN"/>
    </w:rPr>
  </w:style>
  <w:style w:type="character" w:customStyle="1" w:styleId="Styleunderline11pt">
    <w:name w:val="Style underline + 11 pt"/>
    <w:rsid w:val="002A2237"/>
    <w:rPr>
      <w:rFonts w:ascii="Times New Roman" w:hAnsi="Times New Roman"/>
      <w:sz w:val="20"/>
      <w:u w:val="single"/>
    </w:rPr>
  </w:style>
  <w:style w:type="paragraph" w:customStyle="1" w:styleId="Stylecard11pt">
    <w:name w:val="Style card + 11 pt"/>
    <w:basedOn w:val="Normal"/>
    <w:link w:val="Stylecard11ptChar"/>
    <w:qFormat/>
    <w:rsid w:val="002A2237"/>
    <w:pPr>
      <w:ind w:left="288" w:right="288"/>
    </w:pPr>
    <w:rPr>
      <w:rFonts w:eastAsia="SimSun"/>
      <w:lang w:eastAsia="zh-CN"/>
    </w:rPr>
  </w:style>
  <w:style w:type="character" w:customStyle="1" w:styleId="Stylecard11ptChar">
    <w:name w:val="Style card + 11 pt Char"/>
    <w:link w:val="Stylecard11pt"/>
    <w:rsid w:val="002A2237"/>
    <w:rPr>
      <w:rFonts w:ascii="Calibri" w:eastAsia="SimSun" w:hAnsi="Calibri"/>
      <w:lang w:eastAsia="zh-CN"/>
    </w:rPr>
  </w:style>
  <w:style w:type="paragraph" w:customStyle="1" w:styleId="Minimize">
    <w:name w:val="Minimize"/>
    <w:basedOn w:val="Normal"/>
    <w:next w:val="Normal"/>
    <w:link w:val="MinimizeChar"/>
    <w:qFormat/>
    <w:rsid w:val="002A2237"/>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2A2237"/>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2A2237"/>
    <w:pPr>
      <w:spacing w:after="0" w:line="240" w:lineRule="auto"/>
    </w:pPr>
    <w:rPr>
      <w:rFonts w:ascii="Arial" w:hAnsi="Arial" w:cs="Arial"/>
      <w:u w:val="single"/>
    </w:rPr>
  </w:style>
  <w:style w:type="paragraph" w:customStyle="1" w:styleId="cardtext">
    <w:name w:val="card text"/>
    <w:basedOn w:val="Normal"/>
    <w:link w:val="cardtextChar"/>
    <w:qFormat/>
    <w:rsid w:val="002A2237"/>
    <w:pPr>
      <w:ind w:left="288" w:right="288"/>
    </w:pPr>
  </w:style>
  <w:style w:type="character" w:customStyle="1" w:styleId="cardtextChar">
    <w:name w:val="card text Char"/>
    <w:basedOn w:val="DefaultParagraphFont"/>
    <w:link w:val="cardtext"/>
    <w:rsid w:val="002A2237"/>
    <w:rPr>
      <w:rFonts w:ascii="Calibri" w:hAnsi="Calibri"/>
    </w:rPr>
  </w:style>
  <w:style w:type="character" w:customStyle="1" w:styleId="byline">
    <w:name w:val="byline"/>
    <w:basedOn w:val="DefaultParagraphFont"/>
    <w:rsid w:val="002A2237"/>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2A2237"/>
    <w:rPr>
      <w:rFonts w:ascii="Arial" w:hAnsi="Arial"/>
      <w:b/>
      <w:sz w:val="24"/>
      <w:szCs w:val="22"/>
      <w:u w:val="single"/>
    </w:rPr>
  </w:style>
  <w:style w:type="paragraph" w:customStyle="1" w:styleId="StyleStyle411pt">
    <w:name w:val="Style Style4 + 11 pt"/>
    <w:basedOn w:val="Normal"/>
    <w:link w:val="StyleStyle411ptChar"/>
    <w:qFormat/>
    <w:rsid w:val="002A2237"/>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2A2237"/>
    <w:rPr>
      <w:rFonts w:ascii="Calibri" w:eastAsia="Times New Roman" w:hAnsi="Calibri"/>
      <w:u w:val="single"/>
    </w:rPr>
  </w:style>
  <w:style w:type="character" w:customStyle="1" w:styleId="Style11ptUnderline">
    <w:name w:val="Style 11 pt Underline"/>
    <w:rsid w:val="002A2237"/>
    <w:rPr>
      <w:sz w:val="20"/>
      <w:u w:val="single"/>
    </w:rPr>
  </w:style>
  <w:style w:type="character" w:customStyle="1" w:styleId="Style11ptBoldUnderline">
    <w:name w:val="Style 11 pt Bold Underline"/>
    <w:rsid w:val="002A2237"/>
    <w:rPr>
      <w:b/>
      <w:bCs/>
      <w:sz w:val="20"/>
      <w:u w:val="single"/>
    </w:rPr>
  </w:style>
  <w:style w:type="character" w:customStyle="1" w:styleId="Style11pt">
    <w:name w:val="Style 11 pt"/>
    <w:rsid w:val="002A2237"/>
    <w:rPr>
      <w:sz w:val="20"/>
    </w:rPr>
  </w:style>
  <w:style w:type="paragraph" w:customStyle="1" w:styleId="StyleStyle411ptBold">
    <w:name w:val="Style Style4 + 11 pt Bold"/>
    <w:basedOn w:val="Normal"/>
    <w:link w:val="StyleStyle411ptBoldChar"/>
    <w:qFormat/>
    <w:rsid w:val="002A2237"/>
    <w:rPr>
      <w:rFonts w:eastAsia="Times New Roman"/>
      <w:b/>
      <w:bCs/>
      <w:u w:val="single"/>
    </w:rPr>
  </w:style>
  <w:style w:type="character" w:customStyle="1" w:styleId="StyleStyle411ptBoldChar">
    <w:name w:val="Style Style4 + 11 pt Bold Char"/>
    <w:basedOn w:val="DefaultParagraphFont"/>
    <w:link w:val="StyleStyle411ptBold"/>
    <w:rsid w:val="002A2237"/>
    <w:rPr>
      <w:rFonts w:ascii="Calibri" w:eastAsia="Times New Roman" w:hAnsi="Calibri"/>
      <w:b/>
      <w:bCs/>
      <w:u w:val="single"/>
    </w:rPr>
  </w:style>
  <w:style w:type="paragraph" w:customStyle="1" w:styleId="BlockTitle">
    <w:name w:val="Block Title"/>
    <w:basedOn w:val="Normal"/>
    <w:next w:val="Normal"/>
    <w:qFormat/>
    <w:rsid w:val="002A2237"/>
    <w:pPr>
      <w:spacing w:after="120"/>
      <w:jc w:val="center"/>
      <w:outlineLvl w:val="0"/>
    </w:pPr>
    <w:rPr>
      <w:rFonts w:eastAsia="Times New Roman"/>
      <w:b/>
      <w:sz w:val="32"/>
      <w:szCs w:val="20"/>
      <w:u w:val="single"/>
    </w:rPr>
  </w:style>
  <w:style w:type="character" w:customStyle="1" w:styleId="Emphasis2">
    <w:name w:val="Emphasis2"/>
    <w:basedOn w:val="DefaultParagraphFont"/>
    <w:rsid w:val="002A2237"/>
    <w:rPr>
      <w:rFonts w:ascii="Franklin Gothic Heavy" w:hAnsi="Franklin Gothic Heavy"/>
      <w:iCs/>
      <w:u w:val="single"/>
    </w:rPr>
  </w:style>
  <w:style w:type="paragraph" w:customStyle="1" w:styleId="Cards">
    <w:name w:val="Cards"/>
    <w:basedOn w:val="Normal"/>
    <w:link w:val="CardsChar1"/>
    <w:qFormat/>
    <w:rsid w:val="002A2237"/>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2A2237"/>
    <w:rPr>
      <w:rFonts w:ascii="Times New Roman" w:eastAsia="Times New Roman" w:hAnsi="Times New Roman" w:cs="Times New Roman"/>
      <w:sz w:val="20"/>
      <w:szCs w:val="24"/>
    </w:rPr>
  </w:style>
  <w:style w:type="character" w:customStyle="1" w:styleId="pmterms1">
    <w:name w:val="pmterms1"/>
    <w:basedOn w:val="DefaultParagraphFont"/>
    <w:rsid w:val="002A2237"/>
  </w:style>
  <w:style w:type="character" w:customStyle="1" w:styleId="hilite1">
    <w:name w:val="hilite1"/>
    <w:basedOn w:val="DefaultParagraphFont"/>
    <w:rsid w:val="002A2237"/>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A2237"/>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2A2237"/>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2A2237"/>
    <w:rPr>
      <w:rFonts w:eastAsia="Times New Roman"/>
      <w:b/>
      <w:szCs w:val="20"/>
    </w:rPr>
  </w:style>
  <w:style w:type="character" w:customStyle="1" w:styleId="NormaltagChar">
    <w:name w:val="Normal tag Char"/>
    <w:basedOn w:val="DefaultParagraphFont"/>
    <w:link w:val="Normaltag"/>
    <w:uiPriority w:val="99"/>
    <w:locked/>
    <w:rsid w:val="002A2237"/>
    <w:rPr>
      <w:rFonts w:ascii="Calibri" w:eastAsia="Times New Roman" w:hAnsi="Calibri"/>
      <w:b/>
      <w:szCs w:val="20"/>
    </w:rPr>
  </w:style>
  <w:style w:type="character" w:customStyle="1" w:styleId="DebateUnderline">
    <w:name w:val="Debate Underline"/>
    <w:qFormat/>
    <w:rsid w:val="002A2237"/>
    <w:rPr>
      <w:rFonts w:ascii="Times New Roman" w:hAnsi="Times New Roman"/>
      <w:sz w:val="20"/>
      <w:szCs w:val="24"/>
      <w:u w:val="thick"/>
    </w:rPr>
  </w:style>
  <w:style w:type="character" w:customStyle="1" w:styleId="blue">
    <w:name w:val="blue"/>
    <w:basedOn w:val="DefaultParagraphFont"/>
    <w:rsid w:val="002A2237"/>
    <w:rPr>
      <w:rFonts w:cs="Times New Roman"/>
    </w:rPr>
  </w:style>
  <w:style w:type="paragraph" w:customStyle="1" w:styleId="cites">
    <w:name w:val="cites"/>
    <w:link w:val="Heading1Char3"/>
    <w:autoRedefine/>
    <w:qFormat/>
    <w:rsid w:val="002A2237"/>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2A2237"/>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2A2237"/>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2A2237"/>
    <w:rPr>
      <w:rFonts w:ascii="Times New Roman" w:eastAsia="Malgun Gothic" w:hAnsi="Times New Roman" w:cs="Times New Roman"/>
      <w:sz w:val="12"/>
      <w:szCs w:val="24"/>
    </w:rPr>
  </w:style>
  <w:style w:type="character" w:customStyle="1" w:styleId="CitesChar2">
    <w:name w:val="Cites Char2"/>
    <w:link w:val="Cites0"/>
    <w:rsid w:val="002A2237"/>
    <w:rPr>
      <w:rFonts w:eastAsia="Times New Roman" w:cs="Times New Roman"/>
      <w:b/>
      <w:bCs/>
      <w:sz w:val="20"/>
      <w:szCs w:val="20"/>
    </w:rPr>
  </w:style>
  <w:style w:type="paragraph" w:customStyle="1" w:styleId="BlockTitle2">
    <w:name w:val="Block Title2"/>
    <w:basedOn w:val="Normal"/>
    <w:next w:val="Normal"/>
    <w:qFormat/>
    <w:rsid w:val="002A2237"/>
    <w:pPr>
      <w:spacing w:after="240"/>
      <w:jc w:val="center"/>
    </w:pPr>
    <w:rPr>
      <w:rFonts w:eastAsia="Times New Roman"/>
      <w:b/>
      <w:sz w:val="32"/>
      <w:u w:val="single"/>
      <w:lang w:bidi="en-US"/>
    </w:rPr>
  </w:style>
  <w:style w:type="paragraph" w:styleId="TOC1">
    <w:name w:val="toc 1"/>
    <w:basedOn w:val="Normal"/>
    <w:next w:val="Normal"/>
    <w:autoRedefine/>
    <w:uiPriority w:val="39"/>
    <w:rsid w:val="002A2237"/>
    <w:pPr>
      <w:spacing w:before="120" w:after="120"/>
    </w:pPr>
    <w:rPr>
      <w:rFonts w:eastAsia="Times New Roman"/>
      <w:b/>
      <w:u w:val="single"/>
      <w:lang w:bidi="en-US"/>
    </w:rPr>
  </w:style>
  <w:style w:type="paragraph" w:styleId="TOC9">
    <w:name w:val="toc 9"/>
    <w:basedOn w:val="Normal"/>
    <w:next w:val="Normal"/>
    <w:autoRedefine/>
    <w:rsid w:val="002A2237"/>
    <w:pPr>
      <w:ind w:left="1600"/>
    </w:pPr>
    <w:rPr>
      <w:rFonts w:eastAsia="Times New Roman"/>
      <w:sz w:val="20"/>
      <w:lang w:bidi="en-US"/>
    </w:rPr>
  </w:style>
  <w:style w:type="paragraph" w:customStyle="1" w:styleId="TxBrp1">
    <w:name w:val="TxBr_p1"/>
    <w:basedOn w:val="Normal"/>
    <w:qFormat/>
    <w:rsid w:val="002A2237"/>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A2237"/>
    <w:pPr>
      <w:spacing w:before="100" w:beforeAutospacing="1" w:after="100" w:afterAutospacing="1"/>
    </w:pPr>
    <w:rPr>
      <w:rFonts w:eastAsia="Times New Roman"/>
      <w:lang w:bidi="en-US"/>
    </w:rPr>
  </w:style>
  <w:style w:type="paragraph" w:customStyle="1" w:styleId="fullstory">
    <w:name w:val="fullstory"/>
    <w:basedOn w:val="Normal"/>
    <w:qFormat/>
    <w:rsid w:val="002A2237"/>
    <w:pPr>
      <w:spacing w:before="100" w:beforeAutospacing="1" w:after="100" w:afterAutospacing="1"/>
    </w:pPr>
    <w:rPr>
      <w:rFonts w:eastAsia="Times New Roman"/>
      <w:lang w:bidi="en-US"/>
    </w:rPr>
  </w:style>
  <w:style w:type="character" w:customStyle="1" w:styleId="standardcontent">
    <w:name w:val="standardcontent"/>
    <w:basedOn w:val="DefaultParagraphFont"/>
    <w:rsid w:val="002A2237"/>
  </w:style>
  <w:style w:type="paragraph" w:customStyle="1" w:styleId="hat">
    <w:name w:val="hat"/>
    <w:basedOn w:val="Normal"/>
    <w:next w:val="Normal"/>
    <w:link w:val="hatChar"/>
    <w:qFormat/>
    <w:rsid w:val="002A223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A2237"/>
  </w:style>
  <w:style w:type="paragraph" w:customStyle="1" w:styleId="HotRouteChar">
    <w:name w:val="Hot Route! Char"/>
    <w:basedOn w:val="Normal"/>
    <w:qFormat/>
    <w:rsid w:val="002A2237"/>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2A2237"/>
    <w:rPr>
      <w:rFonts w:cs="Times New Roman"/>
      <w:b/>
      <w:bCs/>
    </w:rPr>
  </w:style>
  <w:style w:type="paragraph" w:customStyle="1" w:styleId="Default">
    <w:name w:val="Default"/>
    <w:qFormat/>
    <w:rsid w:val="002A223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2A2237"/>
    <w:rPr>
      <w:rFonts w:ascii="Cambria" w:hAnsi="Cambria" w:cs="Times New Roman"/>
      <w:b/>
      <w:bCs/>
      <w:sz w:val="26"/>
      <w:szCs w:val="26"/>
    </w:rPr>
  </w:style>
  <w:style w:type="character" w:customStyle="1" w:styleId="UnderliningChar">
    <w:name w:val="Underlining Char"/>
    <w:basedOn w:val="DefaultParagraphFont"/>
    <w:link w:val="Underlining"/>
    <w:rsid w:val="002A2237"/>
    <w:rPr>
      <w:rFonts w:ascii="Arial Narrow" w:hAnsi="Arial Narrow" w:cs="Times New Roman"/>
      <w:u w:val="single"/>
    </w:rPr>
  </w:style>
  <w:style w:type="character" w:customStyle="1" w:styleId="CardCharChar1">
    <w:name w:val="Card Char Char1"/>
    <w:basedOn w:val="DefaultParagraphFont"/>
    <w:rsid w:val="002A2237"/>
    <w:rPr>
      <w:rFonts w:cs="Times New Roman"/>
      <w:b/>
      <w:bCs/>
      <w:sz w:val="28"/>
      <w:szCs w:val="28"/>
    </w:rPr>
  </w:style>
  <w:style w:type="paragraph" w:customStyle="1" w:styleId="Cites0">
    <w:name w:val="Cites"/>
    <w:basedOn w:val="Normal"/>
    <w:link w:val="CitesChar2"/>
    <w:qFormat/>
    <w:rsid w:val="002A2237"/>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2A2237"/>
    <w:rPr>
      <w:rFonts w:ascii="Times New Roman" w:eastAsia="Calibri" w:hAnsi="Times New Roman" w:cs="Times New Roman"/>
      <w:sz w:val="24"/>
      <w:szCs w:val="24"/>
    </w:rPr>
  </w:style>
  <w:style w:type="character" w:customStyle="1" w:styleId="apple-converted-space">
    <w:name w:val="apple-converted-space"/>
    <w:basedOn w:val="DefaultParagraphFont"/>
    <w:rsid w:val="002A2237"/>
  </w:style>
  <w:style w:type="character" w:customStyle="1" w:styleId="hit">
    <w:name w:val="hit"/>
    <w:basedOn w:val="DefaultParagraphFont"/>
    <w:rsid w:val="002A2237"/>
    <w:rPr>
      <w:rFonts w:cs="Times New Roman"/>
    </w:rPr>
  </w:style>
  <w:style w:type="paragraph" w:customStyle="1" w:styleId="SmallFont">
    <w:name w:val="Small Font"/>
    <w:basedOn w:val="Normal"/>
    <w:link w:val="SmallFontChar"/>
    <w:qFormat/>
    <w:rsid w:val="002A2237"/>
    <w:pPr>
      <w:spacing w:after="200"/>
      <w:jc w:val="both"/>
    </w:pPr>
    <w:rPr>
      <w:rFonts w:eastAsia="Calibri"/>
      <w:szCs w:val="18"/>
    </w:rPr>
  </w:style>
  <w:style w:type="character" w:customStyle="1" w:styleId="SmallFontChar">
    <w:name w:val="Small Font Char"/>
    <w:basedOn w:val="DefaultParagraphFont"/>
    <w:link w:val="SmallFont"/>
    <w:locked/>
    <w:rsid w:val="002A2237"/>
    <w:rPr>
      <w:rFonts w:ascii="Calibri" w:eastAsia="Calibri" w:hAnsi="Calibri"/>
      <w:szCs w:val="18"/>
    </w:rPr>
  </w:style>
  <w:style w:type="character" w:customStyle="1" w:styleId="CircleChar1">
    <w:name w:val="Circle Char1"/>
    <w:basedOn w:val="DefaultParagraphFont"/>
    <w:rsid w:val="002A2237"/>
    <w:rPr>
      <w:rFonts w:cs="Times New Roman"/>
      <w:b/>
      <w:i/>
      <w:sz w:val="18"/>
      <w:szCs w:val="18"/>
      <w:u w:val="single"/>
      <w:lang w:val="en-US" w:eastAsia="en-US" w:bidi="ar-SA"/>
    </w:rPr>
  </w:style>
  <w:style w:type="paragraph" w:styleId="BodyText">
    <w:name w:val="Body Text"/>
    <w:basedOn w:val="Normal"/>
    <w:link w:val="BodyTextChar"/>
    <w:uiPriority w:val="99"/>
    <w:unhideWhenUsed/>
    <w:rsid w:val="002A2237"/>
    <w:pPr>
      <w:spacing w:after="120"/>
    </w:pPr>
  </w:style>
  <w:style w:type="character" w:customStyle="1" w:styleId="BodyTextChar">
    <w:name w:val="Body Text Char"/>
    <w:basedOn w:val="DefaultParagraphFont"/>
    <w:link w:val="BodyText"/>
    <w:uiPriority w:val="99"/>
    <w:rsid w:val="002A2237"/>
    <w:rPr>
      <w:rFonts w:ascii="Calibri" w:hAnsi="Calibri"/>
    </w:rPr>
  </w:style>
  <w:style w:type="character" w:customStyle="1" w:styleId="verdana">
    <w:name w:val="verdana"/>
    <w:basedOn w:val="DefaultParagraphFont"/>
    <w:rsid w:val="002A2237"/>
  </w:style>
  <w:style w:type="character" w:customStyle="1" w:styleId="CardsChar1">
    <w:name w:val="Cards Char1"/>
    <w:link w:val="Cards"/>
    <w:rsid w:val="002A2237"/>
    <w:rPr>
      <w:rFonts w:ascii="Calibri" w:eastAsia="Times New Roman" w:hAnsi="Calibri" w:cs="Times New Roman"/>
      <w:sz w:val="20"/>
      <w:szCs w:val="20"/>
    </w:rPr>
  </w:style>
  <w:style w:type="paragraph" w:customStyle="1" w:styleId="BlockHeadings">
    <w:name w:val="Block Headings"/>
    <w:basedOn w:val="Normal"/>
    <w:link w:val="BlockHeadingsChar"/>
    <w:qFormat/>
    <w:rsid w:val="002A2237"/>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A2237"/>
    <w:rPr>
      <w:rFonts w:ascii="Calibri" w:eastAsia="Times New Roman" w:hAnsi="Calibri" w:cs="Times New Roman"/>
      <w:b/>
      <w:sz w:val="20"/>
      <w:szCs w:val="20"/>
    </w:rPr>
  </w:style>
  <w:style w:type="paragraph" w:customStyle="1" w:styleId="loose">
    <w:name w:val="loose"/>
    <w:basedOn w:val="Normal"/>
    <w:qFormat/>
    <w:rsid w:val="002A2237"/>
    <w:pPr>
      <w:spacing w:before="210"/>
    </w:pPr>
    <w:rPr>
      <w:rFonts w:eastAsia="Times New Roman"/>
      <w:lang w:eastAsia="zh-CN" w:bidi="he-IL"/>
    </w:rPr>
  </w:style>
  <w:style w:type="character" w:customStyle="1" w:styleId="hit1">
    <w:name w:val="hit1"/>
    <w:basedOn w:val="DefaultParagraphFont"/>
    <w:rsid w:val="002A2237"/>
    <w:rPr>
      <w:b/>
      <w:bCs/>
      <w:color w:val="CC0033"/>
    </w:rPr>
  </w:style>
  <w:style w:type="character" w:customStyle="1" w:styleId="upper">
    <w:name w:val="upper"/>
    <w:basedOn w:val="DefaultParagraphFont"/>
    <w:rsid w:val="002A2237"/>
  </w:style>
  <w:style w:type="character" w:customStyle="1" w:styleId="Author">
    <w:name w:val="Author"/>
    <w:aliases w:val="Style Date"/>
    <w:basedOn w:val="DefaultParagraphFont"/>
    <w:qFormat/>
    <w:rsid w:val="002A2237"/>
    <w:rPr>
      <w:b/>
      <w:sz w:val="24"/>
    </w:rPr>
  </w:style>
  <w:style w:type="character" w:customStyle="1" w:styleId="SmallFont7pt">
    <w:name w:val="Small Font (7 pt)"/>
    <w:basedOn w:val="DefaultParagraphFont"/>
    <w:rsid w:val="002A2237"/>
    <w:rPr>
      <w:sz w:val="14"/>
    </w:rPr>
  </w:style>
  <w:style w:type="paragraph" w:customStyle="1" w:styleId="UnderlinedText">
    <w:name w:val="Underlined Text"/>
    <w:basedOn w:val="Normal"/>
    <w:qFormat/>
    <w:rsid w:val="002A2237"/>
    <w:rPr>
      <w:rFonts w:eastAsia="Times New Roman"/>
      <w:b/>
      <w:szCs w:val="20"/>
    </w:rPr>
  </w:style>
  <w:style w:type="character" w:customStyle="1" w:styleId="SmallText-New">
    <w:name w:val="Small Text - New"/>
    <w:basedOn w:val="DefaultParagraphFont"/>
    <w:rsid w:val="002A2237"/>
    <w:rPr>
      <w:rFonts w:ascii="Arial Narrow" w:hAnsi="Arial Narrow"/>
      <w:sz w:val="14"/>
    </w:rPr>
  </w:style>
  <w:style w:type="paragraph" w:customStyle="1" w:styleId="Smalltext">
    <w:name w:val="Small text"/>
    <w:aliases w:val="Quote1,Quote11"/>
    <w:basedOn w:val="Normal"/>
    <w:link w:val="SmalltextChar"/>
    <w:qFormat/>
    <w:rsid w:val="002A2237"/>
    <w:rPr>
      <w:rFonts w:ascii="Arial Narrow" w:eastAsia="Times New Roman" w:hAnsi="Arial Narrow"/>
    </w:rPr>
  </w:style>
  <w:style w:type="character" w:customStyle="1" w:styleId="Underlined-New">
    <w:name w:val="Underlined - New"/>
    <w:basedOn w:val="DefaultParagraphFont"/>
    <w:rsid w:val="002A2237"/>
    <w:rPr>
      <w:rFonts w:ascii="Arial Narrow" w:hAnsi="Arial Narrow"/>
      <w:sz w:val="16"/>
      <w:u w:val="single"/>
    </w:rPr>
  </w:style>
  <w:style w:type="paragraph" w:styleId="TOC2">
    <w:name w:val="toc 2"/>
    <w:basedOn w:val="Normal"/>
    <w:next w:val="Normal"/>
    <w:autoRedefine/>
    <w:uiPriority w:val="39"/>
    <w:rsid w:val="002A2237"/>
    <w:pPr>
      <w:ind w:left="200"/>
    </w:pPr>
    <w:rPr>
      <w:rFonts w:eastAsia="Times New Roman"/>
      <w:sz w:val="20"/>
      <w:lang w:bidi="en-US"/>
    </w:rPr>
  </w:style>
  <w:style w:type="paragraph" w:styleId="Caption">
    <w:name w:val="caption"/>
    <w:basedOn w:val="Normal"/>
    <w:next w:val="Normal"/>
    <w:qFormat/>
    <w:rsid w:val="002A2237"/>
    <w:rPr>
      <w:rFonts w:eastAsia="Times New Roman"/>
      <w:b/>
      <w:bCs/>
      <w:sz w:val="18"/>
      <w:szCs w:val="18"/>
      <w:lang w:bidi="en-US"/>
    </w:rPr>
  </w:style>
  <w:style w:type="paragraph" w:styleId="TOCHeading">
    <w:name w:val="TOC Heading"/>
    <w:basedOn w:val="Heading1"/>
    <w:next w:val="Normal"/>
    <w:uiPriority w:val="39"/>
    <w:qFormat/>
    <w:rsid w:val="002A223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A2237"/>
    <w:rPr>
      <w:rFonts w:ascii="Arial Narrow" w:hAnsi="Arial Narrow"/>
      <w:dstrike w:val="0"/>
      <w:sz w:val="20"/>
      <w:bdr w:val="single" w:sz="2" w:space="0" w:color="auto"/>
      <w:vertAlign w:val="baseline"/>
    </w:rPr>
  </w:style>
  <w:style w:type="character" w:customStyle="1" w:styleId="style65">
    <w:name w:val="style65"/>
    <w:basedOn w:val="DefaultParagraphFont"/>
    <w:rsid w:val="002A2237"/>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A2237"/>
    <w:rPr>
      <w:rFonts w:cs="Arial"/>
      <w:bCs/>
      <w:szCs w:val="26"/>
      <w:u w:val="single"/>
      <w:lang w:val="en-US" w:eastAsia="en-US" w:bidi="ar-SA"/>
    </w:rPr>
  </w:style>
  <w:style w:type="character" w:customStyle="1" w:styleId="qlabel">
    <w:name w:val="q_label"/>
    <w:basedOn w:val="DefaultParagraphFont"/>
    <w:rsid w:val="002A2237"/>
  </w:style>
  <w:style w:type="character" w:customStyle="1" w:styleId="alabel">
    <w:name w:val="a_label"/>
    <w:basedOn w:val="DefaultParagraphFont"/>
    <w:rsid w:val="002A2237"/>
  </w:style>
  <w:style w:type="character" w:customStyle="1" w:styleId="Style1Char1">
    <w:name w:val="Style1 Char1"/>
    <w:basedOn w:val="DefaultParagraphFont"/>
    <w:rsid w:val="002A2237"/>
    <w:rPr>
      <w:rFonts w:eastAsia="SimSun"/>
      <w:sz w:val="20"/>
      <w:szCs w:val="24"/>
      <w:u w:val="single"/>
      <w:lang w:val="en-US" w:eastAsia="zh-CN" w:bidi="ar-SA"/>
    </w:rPr>
  </w:style>
  <w:style w:type="character" w:customStyle="1" w:styleId="UnderlineCharChar">
    <w:name w:val="Underline Char Char"/>
    <w:basedOn w:val="DefaultParagraphFont"/>
    <w:rsid w:val="002A2237"/>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A2237"/>
    <w:rPr>
      <w:rFonts w:eastAsia="MS Mincho"/>
      <w:b/>
      <w:u w:val="single"/>
      <w:lang w:val="en-US" w:eastAsia="en-US" w:bidi="ar-SA"/>
    </w:rPr>
  </w:style>
  <w:style w:type="character" w:customStyle="1" w:styleId="CardTextChar0">
    <w:name w:val="Card Text Char"/>
    <w:basedOn w:val="DefaultParagraphFont"/>
    <w:rsid w:val="002A2237"/>
    <w:rPr>
      <w:rFonts w:ascii="Times New Roman" w:eastAsia="Times New Roman" w:hAnsi="Times New Roman" w:cs="Times New Roman"/>
      <w:szCs w:val="24"/>
    </w:rPr>
  </w:style>
  <w:style w:type="character" w:customStyle="1" w:styleId="reduce2">
    <w:name w:val="reduce2"/>
    <w:basedOn w:val="DefaultParagraphFont"/>
    <w:rsid w:val="002A2237"/>
    <w:rPr>
      <w:rFonts w:ascii="Arial" w:hAnsi="Arial" w:cs="Arial"/>
      <w:color w:val="000000"/>
      <w:sz w:val="10"/>
      <w:szCs w:val="22"/>
    </w:rPr>
  </w:style>
  <w:style w:type="paragraph" w:customStyle="1" w:styleId="BoldUnderline">
    <w:name w:val="BoldUnderline"/>
    <w:link w:val="BoldUnderlineChar"/>
    <w:uiPriority w:val="99"/>
    <w:qFormat/>
    <w:rsid w:val="002A2237"/>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2A2237"/>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2A2237"/>
    <w:rPr>
      <w:rFonts w:cs="Arial"/>
      <w:bCs/>
      <w:szCs w:val="26"/>
      <w:u w:val="single"/>
      <w:lang w:val="en-US" w:eastAsia="en-US" w:bidi="ar-SA"/>
    </w:rPr>
  </w:style>
  <w:style w:type="paragraph" w:customStyle="1" w:styleId="evidencetextChar">
    <w:name w:val="evidence text Char"/>
    <w:basedOn w:val="Normal"/>
    <w:qFormat/>
    <w:rsid w:val="002A2237"/>
    <w:pPr>
      <w:ind w:left="1728" w:right="1008"/>
    </w:pPr>
    <w:rPr>
      <w:rFonts w:eastAsia="Times New Roman"/>
      <w:color w:val="000000"/>
      <w:sz w:val="18"/>
    </w:rPr>
  </w:style>
  <w:style w:type="character" w:customStyle="1" w:styleId="underline2">
    <w:name w:val="underline2"/>
    <w:basedOn w:val="DefaultParagraphFont"/>
    <w:rsid w:val="002A2237"/>
    <w:rPr>
      <w:u w:val="single"/>
    </w:rPr>
  </w:style>
  <w:style w:type="character" w:customStyle="1" w:styleId="Style11ptUnderlineBorderSinglesolidlineAuto05pt">
    <w:name w:val="Style 11 pt Underline Border: : (Single solid line Auto  0.5 pt..."/>
    <w:rsid w:val="002A2237"/>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A2237"/>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A2237"/>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2A2237"/>
    <w:rPr>
      <w:u w:val="single"/>
    </w:rPr>
  </w:style>
  <w:style w:type="paragraph" w:customStyle="1" w:styleId="UnderlineChar4">
    <w:name w:val="Underline Char4"/>
    <w:basedOn w:val="Normal"/>
    <w:link w:val="UnderlineChar4Char"/>
    <w:qFormat/>
    <w:rsid w:val="002A2237"/>
    <w:rPr>
      <w:rFonts w:asciiTheme="minorHAnsi" w:hAnsiTheme="minorHAnsi"/>
      <w:u w:val="single"/>
    </w:rPr>
  </w:style>
  <w:style w:type="character" w:customStyle="1" w:styleId="BoldandUnderlineChar3Char2">
    <w:name w:val="Bold and Underline Char3 Char2"/>
    <w:basedOn w:val="DefaultParagraphFont"/>
    <w:link w:val="BoldandUnderlineChar3"/>
    <w:rsid w:val="002A2237"/>
    <w:rPr>
      <w:b/>
      <w:u w:val="single"/>
    </w:rPr>
  </w:style>
  <w:style w:type="paragraph" w:customStyle="1" w:styleId="BoldandUnderlineChar3">
    <w:name w:val="Bold and Underline Char3"/>
    <w:basedOn w:val="Normal"/>
    <w:link w:val="BoldandUnderlineChar3Char2"/>
    <w:qFormat/>
    <w:rsid w:val="002A2237"/>
    <w:rPr>
      <w:rFonts w:asciiTheme="minorHAnsi" w:hAnsiTheme="minorHAnsi"/>
      <w:b/>
      <w:u w:val="single"/>
    </w:rPr>
  </w:style>
  <w:style w:type="paragraph" w:customStyle="1" w:styleId="StyleUnderlineChar11pt">
    <w:name w:val="Style Underline Char + 11 pt"/>
    <w:basedOn w:val="Normal"/>
    <w:link w:val="StyleUnderlineChar11ptChar"/>
    <w:qFormat/>
    <w:rsid w:val="002A2237"/>
    <w:rPr>
      <w:rFonts w:eastAsia="Times New Roman"/>
      <w:u w:val="single"/>
    </w:rPr>
  </w:style>
  <w:style w:type="character" w:customStyle="1" w:styleId="StyleUnderlineChar11ptChar">
    <w:name w:val="Style Underline Char + 11 pt Char"/>
    <w:basedOn w:val="DefaultParagraphFont"/>
    <w:link w:val="StyleUnderlineChar11pt"/>
    <w:rsid w:val="002A2237"/>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2A2237"/>
    <w:rPr>
      <w:rFonts w:eastAsia="Times New Roman"/>
      <w:b/>
      <w:bCs/>
      <w:u w:val="single"/>
    </w:rPr>
  </w:style>
  <w:style w:type="character" w:customStyle="1" w:styleId="StyleUnderlineChar11ptBoldChar">
    <w:name w:val="Style Underline Char + 11 pt Bold Char"/>
    <w:basedOn w:val="DefaultParagraphFont"/>
    <w:link w:val="StyleUnderlineChar11ptBold"/>
    <w:rsid w:val="002A2237"/>
    <w:rPr>
      <w:rFonts w:ascii="Calibri" w:eastAsia="Times New Roman" w:hAnsi="Calibri"/>
      <w:b/>
      <w:bCs/>
      <w:u w:val="single"/>
    </w:rPr>
  </w:style>
  <w:style w:type="character" w:customStyle="1" w:styleId="inside-head">
    <w:name w:val="inside-head"/>
    <w:basedOn w:val="DefaultParagraphFont"/>
    <w:rsid w:val="002A2237"/>
  </w:style>
  <w:style w:type="paragraph" w:customStyle="1" w:styleId="Style3">
    <w:name w:val="Style3"/>
    <w:basedOn w:val="Normal"/>
    <w:link w:val="Style3Char"/>
    <w:qFormat/>
    <w:rsid w:val="002A2237"/>
    <w:rPr>
      <w:rFonts w:ascii="Arial Narrow" w:eastAsia="Times New Roman" w:hAnsi="Arial Narrow"/>
      <w:b/>
    </w:rPr>
  </w:style>
  <w:style w:type="character" w:customStyle="1" w:styleId="Style3Char">
    <w:name w:val="Style3 Char"/>
    <w:basedOn w:val="DefaultParagraphFont"/>
    <w:link w:val="Style3"/>
    <w:rsid w:val="002A2237"/>
    <w:rPr>
      <w:rFonts w:ascii="Arial Narrow" w:eastAsia="Times New Roman" w:hAnsi="Arial Narrow"/>
      <w:b/>
    </w:rPr>
  </w:style>
  <w:style w:type="character" w:customStyle="1" w:styleId="7TimesNewRoman">
    <w:name w:val="7 Times New Roman"/>
    <w:rsid w:val="002A223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A2237"/>
  </w:style>
  <w:style w:type="character" w:customStyle="1" w:styleId="officialsbureau">
    <w:name w:val="official_s_bureau"/>
    <w:basedOn w:val="DefaultParagraphFont"/>
    <w:rsid w:val="002A2237"/>
  </w:style>
  <w:style w:type="paragraph" w:customStyle="1" w:styleId="Stylecard11ptUnderline">
    <w:name w:val="Style card + 11 pt Underline"/>
    <w:basedOn w:val="Normal"/>
    <w:link w:val="Stylecard11ptUnderlineChar"/>
    <w:qFormat/>
    <w:rsid w:val="002A2237"/>
    <w:pPr>
      <w:ind w:left="288" w:right="288"/>
    </w:pPr>
    <w:rPr>
      <w:rFonts w:eastAsia="SimSun"/>
      <w:u w:val="single"/>
      <w:lang w:eastAsia="zh-CN"/>
    </w:rPr>
  </w:style>
  <w:style w:type="character" w:customStyle="1" w:styleId="Stylecard11ptUnderlineChar">
    <w:name w:val="Style card + 11 pt Underline Char"/>
    <w:link w:val="Stylecard11ptUnderline"/>
    <w:rsid w:val="002A2237"/>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2A2237"/>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2A2237"/>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2A223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A2237"/>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2A2237"/>
    <w:rPr>
      <w:rFonts w:ascii="Calibri" w:eastAsia="SimSun" w:hAnsi="Calibri" w:cs="Calibri"/>
      <w:u w:val="single"/>
      <w:lang w:eastAsia="zh-CN"/>
    </w:rPr>
  </w:style>
  <w:style w:type="paragraph" w:styleId="HTMLPreformatted">
    <w:name w:val="HTML Preformatted"/>
    <w:basedOn w:val="Normal"/>
    <w:link w:val="HTMLPreformattedChar"/>
    <w:rsid w:val="002A2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A2237"/>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2A2237"/>
    <w:rPr>
      <w:u w:val="single"/>
    </w:rPr>
  </w:style>
  <w:style w:type="character" w:customStyle="1" w:styleId="StyleUnderlining11ptChar">
    <w:name w:val="Style Underlining + 11 pt Char"/>
    <w:basedOn w:val="DefaultParagraphFont"/>
    <w:link w:val="StyleUnderlining11pt"/>
    <w:rsid w:val="002A2237"/>
    <w:rPr>
      <w:rFonts w:ascii="Calibri" w:hAnsi="Calibri"/>
      <w:u w:val="single"/>
    </w:rPr>
  </w:style>
  <w:style w:type="paragraph" w:customStyle="1" w:styleId="StyleCardText9pt">
    <w:name w:val="Style Card Text + 9 pt"/>
    <w:basedOn w:val="Normal"/>
    <w:link w:val="StyleCardText9ptChar"/>
    <w:qFormat/>
    <w:rsid w:val="002A2237"/>
    <w:pPr>
      <w:spacing w:after="200"/>
      <w:contextualSpacing/>
    </w:pPr>
    <w:rPr>
      <w:rFonts w:eastAsia="Calibri"/>
    </w:rPr>
  </w:style>
  <w:style w:type="character" w:customStyle="1" w:styleId="StyleCardText9ptChar">
    <w:name w:val="Style Card Text + 9 pt Char"/>
    <w:basedOn w:val="DefaultParagraphFont"/>
    <w:link w:val="StyleCardText9pt"/>
    <w:rsid w:val="002A2237"/>
    <w:rPr>
      <w:rFonts w:ascii="Calibri" w:eastAsia="Calibri" w:hAnsi="Calibri"/>
    </w:rPr>
  </w:style>
  <w:style w:type="paragraph" w:styleId="Quote">
    <w:name w:val="Quote"/>
    <w:basedOn w:val="Normal"/>
    <w:next w:val="Normal"/>
    <w:link w:val="QuoteChar"/>
    <w:uiPriority w:val="29"/>
    <w:qFormat/>
    <w:rsid w:val="002A2237"/>
    <w:pPr>
      <w:widowControl w:val="0"/>
    </w:pPr>
    <w:rPr>
      <w:rFonts w:eastAsia="Times New Roman"/>
      <w:iCs/>
      <w:color w:val="000000"/>
      <w:lang w:bidi="en-US"/>
    </w:rPr>
  </w:style>
  <w:style w:type="character" w:customStyle="1" w:styleId="QuoteChar">
    <w:name w:val="Quote Char"/>
    <w:basedOn w:val="DefaultParagraphFont"/>
    <w:link w:val="Quote"/>
    <w:uiPriority w:val="29"/>
    <w:rsid w:val="002A2237"/>
    <w:rPr>
      <w:rFonts w:ascii="Calibri" w:eastAsia="Times New Roman" w:hAnsi="Calibri"/>
      <w:iCs/>
      <w:color w:val="000000"/>
      <w:lang w:bidi="en-US"/>
    </w:rPr>
  </w:style>
  <w:style w:type="paragraph" w:customStyle="1" w:styleId="Underlining">
    <w:name w:val="Underlining"/>
    <w:basedOn w:val="Normal"/>
    <w:link w:val="UnderliningChar"/>
    <w:qFormat/>
    <w:rsid w:val="002A2237"/>
    <w:rPr>
      <w:rFonts w:ascii="Arial Narrow" w:hAnsi="Arial Narrow" w:cs="Times New Roman"/>
      <w:u w:val="single"/>
    </w:rPr>
  </w:style>
  <w:style w:type="character" w:customStyle="1" w:styleId="ital-inline">
    <w:name w:val="ital-inline"/>
    <w:basedOn w:val="DefaultParagraphFont"/>
    <w:rsid w:val="002A2237"/>
  </w:style>
  <w:style w:type="character" w:customStyle="1" w:styleId="underlineChar">
    <w:name w:val="underline Char"/>
    <w:basedOn w:val="DefaultParagraphFont"/>
    <w:rsid w:val="002A223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A223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A2237"/>
    <w:rPr>
      <w:sz w:val="20"/>
      <w:u w:val="single"/>
    </w:rPr>
  </w:style>
  <w:style w:type="paragraph" w:styleId="BodyTextIndent2">
    <w:name w:val="Body Text Indent 2"/>
    <w:basedOn w:val="Normal"/>
    <w:link w:val="BodyTextIndent2Char"/>
    <w:unhideWhenUsed/>
    <w:rsid w:val="002A2237"/>
    <w:pPr>
      <w:spacing w:after="120" w:line="480" w:lineRule="auto"/>
      <w:ind w:left="360"/>
    </w:pPr>
  </w:style>
  <w:style w:type="character" w:customStyle="1" w:styleId="BodyTextIndent2Char">
    <w:name w:val="Body Text Indent 2 Char"/>
    <w:basedOn w:val="DefaultParagraphFont"/>
    <w:link w:val="BodyTextIndent2"/>
    <w:rsid w:val="002A2237"/>
    <w:rPr>
      <w:rFonts w:ascii="Calibri" w:hAnsi="Calibri"/>
    </w:rPr>
  </w:style>
  <w:style w:type="paragraph" w:styleId="BodyTextIndent3">
    <w:name w:val="Body Text Indent 3"/>
    <w:basedOn w:val="Normal"/>
    <w:link w:val="BodyTextIndent3Char"/>
    <w:uiPriority w:val="99"/>
    <w:semiHidden/>
    <w:unhideWhenUsed/>
    <w:rsid w:val="002A2237"/>
    <w:pPr>
      <w:spacing w:after="120"/>
      <w:ind w:left="360"/>
    </w:pPr>
    <w:rPr>
      <w:szCs w:val="16"/>
    </w:rPr>
  </w:style>
  <w:style w:type="character" w:customStyle="1" w:styleId="BodyTextIndent3Char">
    <w:name w:val="Body Text Indent 3 Char"/>
    <w:basedOn w:val="DefaultParagraphFont"/>
    <w:link w:val="BodyTextIndent3"/>
    <w:uiPriority w:val="99"/>
    <w:semiHidden/>
    <w:rsid w:val="002A2237"/>
    <w:rPr>
      <w:rFonts w:ascii="Calibri" w:hAnsi="Calibri"/>
      <w:szCs w:val="16"/>
    </w:rPr>
  </w:style>
  <w:style w:type="paragraph" w:styleId="BodyText2">
    <w:name w:val="Body Text 2"/>
    <w:basedOn w:val="Normal"/>
    <w:link w:val="BodyText2Char"/>
    <w:unhideWhenUsed/>
    <w:rsid w:val="002A2237"/>
    <w:pPr>
      <w:spacing w:after="120" w:line="480" w:lineRule="auto"/>
    </w:pPr>
  </w:style>
  <w:style w:type="character" w:customStyle="1" w:styleId="BodyText2Char">
    <w:name w:val="Body Text 2 Char"/>
    <w:basedOn w:val="DefaultParagraphFont"/>
    <w:link w:val="BodyText2"/>
    <w:rsid w:val="002A2237"/>
    <w:rPr>
      <w:rFonts w:ascii="Calibri" w:hAnsi="Calibri"/>
    </w:rPr>
  </w:style>
  <w:style w:type="paragraph" w:styleId="BodyTextIndent">
    <w:name w:val="Body Text Indent"/>
    <w:basedOn w:val="Normal"/>
    <w:link w:val="BodyTextIndentChar"/>
    <w:uiPriority w:val="99"/>
    <w:unhideWhenUsed/>
    <w:rsid w:val="002A2237"/>
    <w:pPr>
      <w:spacing w:after="120"/>
      <w:ind w:left="360"/>
    </w:pPr>
  </w:style>
  <w:style w:type="character" w:customStyle="1" w:styleId="BodyTextIndentChar">
    <w:name w:val="Body Text Indent Char"/>
    <w:basedOn w:val="DefaultParagraphFont"/>
    <w:link w:val="BodyTextIndent"/>
    <w:uiPriority w:val="99"/>
    <w:rsid w:val="002A2237"/>
    <w:rPr>
      <w:rFonts w:ascii="Calibri" w:hAnsi="Calibri"/>
    </w:rPr>
  </w:style>
  <w:style w:type="paragraph" w:styleId="BodyText3">
    <w:name w:val="Body Text 3"/>
    <w:basedOn w:val="Normal"/>
    <w:link w:val="BodyText3Char"/>
    <w:unhideWhenUsed/>
    <w:rsid w:val="002A2237"/>
    <w:pPr>
      <w:spacing w:after="120"/>
    </w:pPr>
    <w:rPr>
      <w:szCs w:val="16"/>
    </w:rPr>
  </w:style>
  <w:style w:type="character" w:customStyle="1" w:styleId="BodyText3Char">
    <w:name w:val="Body Text 3 Char"/>
    <w:basedOn w:val="DefaultParagraphFont"/>
    <w:link w:val="BodyText3"/>
    <w:rsid w:val="002A2237"/>
    <w:rPr>
      <w:rFonts w:ascii="Calibri" w:hAnsi="Calibri"/>
      <w:szCs w:val="16"/>
    </w:rPr>
  </w:style>
  <w:style w:type="character" w:customStyle="1" w:styleId="StyleBold">
    <w:name w:val="Style Bold"/>
    <w:basedOn w:val="DefaultParagraphFont"/>
    <w:uiPriority w:val="9"/>
    <w:semiHidden/>
    <w:rsid w:val="002A2237"/>
    <w:rPr>
      <w:b/>
      <w:bCs/>
    </w:rPr>
  </w:style>
  <w:style w:type="character" w:customStyle="1" w:styleId="body-text">
    <w:name w:val="body-text"/>
    <w:basedOn w:val="DefaultParagraphFont"/>
    <w:rsid w:val="002A2237"/>
  </w:style>
  <w:style w:type="paragraph" w:customStyle="1" w:styleId="StyleStyle411ptBoldBorderSinglesolidlineAuto0">
    <w:name w:val="Style Style4 + 11 pt Bold Border: : (Single solid line Auto  0...."/>
    <w:basedOn w:val="Normal"/>
    <w:link w:val="StyleStyle411ptBoldBorderSinglesolidlineAuto0Char"/>
    <w:qFormat/>
    <w:rsid w:val="002A223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A2237"/>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2A2237"/>
    <w:rPr>
      <w:rFonts w:ascii="Tahoma" w:hAnsi="Tahoma" w:cs="Tahoma"/>
      <w:sz w:val="16"/>
      <w:szCs w:val="16"/>
    </w:rPr>
  </w:style>
  <w:style w:type="character" w:customStyle="1" w:styleId="globalcontentbody">
    <w:name w:val="globalcontentbody"/>
    <w:basedOn w:val="DefaultParagraphFont"/>
    <w:rsid w:val="002A2237"/>
  </w:style>
  <w:style w:type="paragraph" w:customStyle="1" w:styleId="StyleStyle112pt">
    <w:name w:val="Style Style1 + 12 pt"/>
    <w:basedOn w:val="Normal"/>
    <w:link w:val="StyleStyle112ptChar"/>
    <w:qFormat/>
    <w:rsid w:val="002A2237"/>
    <w:rPr>
      <w:rFonts w:eastAsia="SimSun"/>
      <w:u w:val="single"/>
      <w:lang w:eastAsia="zh-CN"/>
    </w:rPr>
  </w:style>
  <w:style w:type="character" w:customStyle="1" w:styleId="StyleStyle112ptChar">
    <w:name w:val="Style Style1 + 12 pt Char"/>
    <w:basedOn w:val="DefaultParagraphFont"/>
    <w:link w:val="StyleStyle112pt"/>
    <w:rsid w:val="002A2237"/>
    <w:rPr>
      <w:rFonts w:ascii="Calibri" w:eastAsia="SimSun" w:hAnsi="Calibri"/>
      <w:u w:val="single"/>
      <w:lang w:eastAsia="zh-CN"/>
    </w:rPr>
  </w:style>
  <w:style w:type="paragraph" w:customStyle="1" w:styleId="MinimizedText">
    <w:name w:val="Minimized Text"/>
    <w:basedOn w:val="Normal"/>
    <w:link w:val="MinimizedTextChar"/>
    <w:qFormat/>
    <w:rsid w:val="002A2237"/>
    <w:rPr>
      <w:rFonts w:eastAsia="Times New Roman"/>
    </w:rPr>
  </w:style>
  <w:style w:type="character" w:customStyle="1" w:styleId="MinimizedTextChar">
    <w:name w:val="Minimized Text Char"/>
    <w:basedOn w:val="DefaultParagraphFont"/>
    <w:link w:val="MinimizedText"/>
    <w:rsid w:val="002A2237"/>
    <w:rPr>
      <w:rFonts w:ascii="Calibri" w:eastAsia="Times New Roman" w:hAnsi="Calibri"/>
    </w:rPr>
  </w:style>
  <w:style w:type="character" w:customStyle="1" w:styleId="term1">
    <w:name w:val="term1"/>
    <w:basedOn w:val="DefaultParagraphFont"/>
    <w:rsid w:val="002A2237"/>
    <w:rPr>
      <w:b/>
      <w:bCs/>
    </w:rPr>
  </w:style>
  <w:style w:type="character" w:customStyle="1" w:styleId="Styleterm111ptUnderline">
    <w:name w:val="Style term1 + 11 pt Underline"/>
    <w:basedOn w:val="term1"/>
    <w:rsid w:val="002A2237"/>
    <w:rPr>
      <w:b/>
      <w:bCs/>
      <w:sz w:val="20"/>
      <w:u w:val="single"/>
    </w:rPr>
  </w:style>
  <w:style w:type="paragraph" w:customStyle="1" w:styleId="StyleMinimizedTextArialNarrow10pt">
    <w:name w:val="Style Minimized Text + Arial Narrow 10 pt"/>
    <w:basedOn w:val="MinimizedText"/>
    <w:link w:val="StyleMinimizedTextArialNarrow10ptChar"/>
    <w:qFormat/>
    <w:rsid w:val="002A2237"/>
    <w:rPr>
      <w:sz w:val="20"/>
    </w:rPr>
  </w:style>
  <w:style w:type="character" w:customStyle="1" w:styleId="StyleMinimizedTextArialNarrow10ptChar">
    <w:name w:val="Style Minimized Text + Arial Narrow 10 pt Char"/>
    <w:basedOn w:val="MinimizedTextChar"/>
    <w:link w:val="StyleMinimizedTextArialNarrow10pt"/>
    <w:rsid w:val="002A2237"/>
    <w:rPr>
      <w:rFonts w:ascii="Calibri" w:eastAsia="Times New Roman" w:hAnsi="Calibri"/>
      <w:sz w:val="20"/>
    </w:rPr>
  </w:style>
  <w:style w:type="character" w:customStyle="1" w:styleId="Styleunderline11ptBold">
    <w:name w:val="Style underline + 11 pt Bold"/>
    <w:basedOn w:val="underline"/>
    <w:rsid w:val="002A2237"/>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A223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A2237"/>
    <w:rPr>
      <w:rFonts w:ascii="Calibri" w:eastAsia="Times New Roman" w:hAnsi="Calibri"/>
      <w:u w:val="single"/>
      <w:bdr w:val="single" w:sz="4" w:space="0" w:color="auto"/>
    </w:rPr>
  </w:style>
  <w:style w:type="character" w:customStyle="1" w:styleId="Style9pt">
    <w:name w:val="Style 9 pt"/>
    <w:basedOn w:val="DefaultParagraphFont"/>
    <w:rsid w:val="002A2237"/>
    <w:rPr>
      <w:rFonts w:ascii="Times New Roman" w:hAnsi="Times New Roman"/>
      <w:sz w:val="20"/>
    </w:rPr>
  </w:style>
  <w:style w:type="paragraph" w:customStyle="1" w:styleId="StyleStyle49pt3">
    <w:name w:val="Style Style4 + 9 pt3"/>
    <w:basedOn w:val="Style4"/>
    <w:link w:val="StyleStyle49pt3Char"/>
    <w:qFormat/>
    <w:rsid w:val="002A2237"/>
    <w:rPr>
      <w:rFonts w:cs="Times New Roman"/>
    </w:rPr>
  </w:style>
  <w:style w:type="character" w:customStyle="1" w:styleId="StyleStyle49pt3Char">
    <w:name w:val="Style Style4 + 9 pt3 Char"/>
    <w:basedOn w:val="Style4Char"/>
    <w:link w:val="StyleStyle49pt3"/>
    <w:rsid w:val="002A2237"/>
    <w:rPr>
      <w:rFonts w:ascii="Calibri" w:eastAsia="Times New Roman" w:hAnsi="Calibri" w:cs="Times New Roman"/>
      <w:u w:val="single"/>
    </w:rPr>
  </w:style>
  <w:style w:type="paragraph" w:customStyle="1" w:styleId="StyleStyle4Bold">
    <w:name w:val="Style Style4 + Bold"/>
    <w:basedOn w:val="Style4"/>
    <w:link w:val="StyleStyle4BoldChar"/>
    <w:qFormat/>
    <w:rsid w:val="002A2237"/>
    <w:rPr>
      <w:rFonts w:cs="Times New Roman"/>
      <w:b/>
      <w:bCs/>
    </w:rPr>
  </w:style>
  <w:style w:type="character" w:customStyle="1" w:styleId="StyleStyle4BoldChar">
    <w:name w:val="Style Style4 + Bold Char"/>
    <w:basedOn w:val="Style4Char"/>
    <w:link w:val="StyleStyle4Bold"/>
    <w:rsid w:val="002A2237"/>
    <w:rPr>
      <w:rFonts w:ascii="Calibri" w:eastAsia="Times New Roman" w:hAnsi="Calibri" w:cs="Times New Roman"/>
      <w:b/>
      <w:bCs/>
      <w:u w:val="single"/>
    </w:rPr>
  </w:style>
  <w:style w:type="character" w:customStyle="1" w:styleId="CharChar11">
    <w:name w:val="Char Char11"/>
    <w:basedOn w:val="DefaultParagraphFont"/>
    <w:rsid w:val="002A2237"/>
    <w:rPr>
      <w:rFonts w:cs="Arial"/>
      <w:bCs/>
      <w:szCs w:val="26"/>
      <w:u w:val="single"/>
      <w:lang w:val="en-US" w:eastAsia="en-US" w:bidi="ar-SA"/>
    </w:rPr>
  </w:style>
  <w:style w:type="character" w:customStyle="1" w:styleId="authorbio">
    <w:name w:val="authorbio"/>
    <w:basedOn w:val="DefaultParagraphFont"/>
    <w:rsid w:val="002A2237"/>
  </w:style>
  <w:style w:type="character" w:customStyle="1" w:styleId="a">
    <w:name w:val="a"/>
    <w:basedOn w:val="DefaultParagraphFont"/>
    <w:rsid w:val="002A2237"/>
  </w:style>
  <w:style w:type="character" w:customStyle="1" w:styleId="StyleStyleUnderline411pt">
    <w:name w:val="Style Style Underline4 + 11 pt"/>
    <w:basedOn w:val="DefaultParagraphFont"/>
    <w:rsid w:val="002A2237"/>
    <w:rPr>
      <w:sz w:val="20"/>
      <w:u w:val="single"/>
    </w:rPr>
  </w:style>
  <w:style w:type="character" w:customStyle="1" w:styleId="StyleStyleUnderline411ptBold">
    <w:name w:val="Style Style Underline4 + 11 pt Bold"/>
    <w:basedOn w:val="DefaultParagraphFont"/>
    <w:rsid w:val="002A2237"/>
    <w:rPr>
      <w:b/>
      <w:bCs/>
      <w:sz w:val="20"/>
      <w:u w:val="single"/>
    </w:rPr>
  </w:style>
  <w:style w:type="character" w:customStyle="1" w:styleId="StyleStyleUnderline311pt">
    <w:name w:val="Style Style Underline3 + 11 pt"/>
    <w:basedOn w:val="DefaultParagraphFont"/>
    <w:rsid w:val="002A2237"/>
    <w:rPr>
      <w:sz w:val="20"/>
      <w:u w:val="single"/>
    </w:rPr>
  </w:style>
  <w:style w:type="character" w:customStyle="1" w:styleId="StyleStyleUnderline311ptBold">
    <w:name w:val="Style Style Underline3 + 11 pt Bold"/>
    <w:basedOn w:val="DefaultParagraphFont"/>
    <w:rsid w:val="002A2237"/>
    <w:rPr>
      <w:b/>
      <w:bCs/>
      <w:sz w:val="20"/>
      <w:u w:val="single"/>
    </w:rPr>
  </w:style>
  <w:style w:type="character" w:customStyle="1" w:styleId="StyleUnderline3">
    <w:name w:val="Style Underline3"/>
    <w:basedOn w:val="DefaultParagraphFont"/>
    <w:rsid w:val="002A2237"/>
    <w:rPr>
      <w:u w:val="single"/>
    </w:rPr>
  </w:style>
  <w:style w:type="paragraph" w:customStyle="1" w:styleId="StyleStyle111ptBorderSinglesolidlineAuto05ptL">
    <w:name w:val="Style Style1 + 11 pt Border: : (Single solid line Auto  0.5 pt L..."/>
    <w:link w:val="StyleStyle111ptBorderSinglesolidlineAuto05ptLChar"/>
    <w:qFormat/>
    <w:rsid w:val="002A2237"/>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A2237"/>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A2237"/>
    <w:rPr>
      <w:u w:val="single"/>
    </w:rPr>
  </w:style>
  <w:style w:type="character" w:customStyle="1" w:styleId="NothingChar">
    <w:name w:val="Nothing Char"/>
    <w:basedOn w:val="DefaultParagraphFont"/>
    <w:link w:val="Nothing"/>
    <w:rsid w:val="002A2237"/>
    <w:rPr>
      <w:rFonts w:ascii="Times New Roman" w:eastAsia="Times New Roman" w:hAnsi="Times New Roman" w:cs="Times New Roman"/>
      <w:sz w:val="20"/>
      <w:szCs w:val="24"/>
    </w:rPr>
  </w:style>
  <w:style w:type="character" w:customStyle="1" w:styleId="CardsFont12pt0">
    <w:name w:val="Cards + Font 12pt"/>
    <w:basedOn w:val="DefaultParagraphFont"/>
    <w:rsid w:val="002A2237"/>
    <w:rPr>
      <w:rFonts w:ascii="Times New Roman" w:eastAsia="Calibri" w:hAnsi="Times New Roman" w:cs="Times New Roman"/>
      <w:sz w:val="24"/>
      <w:szCs w:val="20"/>
      <w:u w:val="single"/>
    </w:rPr>
  </w:style>
  <w:style w:type="character" w:customStyle="1" w:styleId="SmallTextChar0">
    <w:name w:val="Small Text Char"/>
    <w:basedOn w:val="CardTextChar0"/>
    <w:rsid w:val="002A2237"/>
    <w:rPr>
      <w:rFonts w:ascii="Times New Roman" w:eastAsia="MS Mincho" w:hAnsi="Times New Roman" w:cs="Times New Roman"/>
      <w:sz w:val="15"/>
      <w:szCs w:val="24"/>
      <w:lang w:eastAsia="ja-JP"/>
    </w:rPr>
  </w:style>
  <w:style w:type="paragraph" w:customStyle="1" w:styleId="Circled">
    <w:name w:val="Circled"/>
    <w:link w:val="CircledChar"/>
    <w:qFormat/>
    <w:rsid w:val="002A2237"/>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2A2237"/>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2A2237"/>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A2237"/>
  </w:style>
  <w:style w:type="character" w:customStyle="1" w:styleId="part-of-speech">
    <w:name w:val="part-of-speech"/>
    <w:basedOn w:val="DefaultParagraphFont"/>
    <w:rsid w:val="002A2237"/>
  </w:style>
  <w:style w:type="character" w:customStyle="1" w:styleId="sep">
    <w:name w:val="sep"/>
    <w:basedOn w:val="DefaultParagraphFont"/>
    <w:rsid w:val="002A2237"/>
  </w:style>
  <w:style w:type="character" w:customStyle="1" w:styleId="pron">
    <w:name w:val="pron"/>
    <w:basedOn w:val="DefaultParagraphFont"/>
    <w:rsid w:val="002A2237"/>
  </w:style>
  <w:style w:type="paragraph" w:customStyle="1" w:styleId="StyleStyle4LatinTimesNewRomanAsianSimSun">
    <w:name w:val="Style Style4 + (Latin) Times New Roman (Asian) SimSun"/>
    <w:basedOn w:val="Normal"/>
    <w:link w:val="StyleStyle4LatinTimesNewRomanAsianSimSunChar"/>
    <w:qFormat/>
    <w:rsid w:val="002A2237"/>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A2237"/>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A2237"/>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A2237"/>
    <w:rPr>
      <w:rFonts w:ascii="Calibri" w:eastAsia="SimSun" w:hAnsi="Calibri"/>
      <w:b/>
      <w:bCs/>
      <w:u w:val="single"/>
    </w:rPr>
  </w:style>
  <w:style w:type="character" w:customStyle="1" w:styleId="CharChar3">
    <w:name w:val="Char Char3"/>
    <w:basedOn w:val="DefaultParagraphFont"/>
    <w:rsid w:val="002A2237"/>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A2237"/>
    <w:rPr>
      <w:bCs/>
      <w:szCs w:val="26"/>
      <w:u w:val="single"/>
    </w:rPr>
  </w:style>
  <w:style w:type="paragraph" w:styleId="Subtitle">
    <w:name w:val="Subtitle"/>
    <w:aliases w:val="Underlined card text"/>
    <w:basedOn w:val="Normal"/>
    <w:next w:val="Normal"/>
    <w:link w:val="SubtitleChar"/>
    <w:uiPriority w:val="99"/>
    <w:qFormat/>
    <w:rsid w:val="002A2237"/>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2A2237"/>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2A2237"/>
    <w:rPr>
      <w:rFonts w:cs="Times New Roman"/>
    </w:rPr>
  </w:style>
  <w:style w:type="character" w:customStyle="1" w:styleId="StyleStyle411pt1Char">
    <w:name w:val="Style Style4 + 11 pt1 Char"/>
    <w:basedOn w:val="Style4Char"/>
    <w:link w:val="StyleStyle411pt1"/>
    <w:rsid w:val="002A2237"/>
    <w:rPr>
      <w:rFonts w:ascii="Calibri" w:eastAsia="Times New Roman" w:hAnsi="Calibri" w:cs="Times New Roman"/>
      <w:u w:val="single"/>
    </w:rPr>
  </w:style>
  <w:style w:type="character" w:customStyle="1" w:styleId="BoldandUnderlineCharChar2">
    <w:name w:val="Bold and Underline Char Char2"/>
    <w:basedOn w:val="DefaultParagraphFont"/>
    <w:rsid w:val="002A2237"/>
    <w:rPr>
      <w:b/>
      <w:u w:val="single"/>
      <w:lang w:val="en-US" w:eastAsia="en-US" w:bidi="ar-SA"/>
    </w:rPr>
  </w:style>
  <w:style w:type="character" w:customStyle="1" w:styleId="StyleUnderlineCharChar111pt">
    <w:name w:val="Style Underline Char Char1 + 11 pt"/>
    <w:basedOn w:val="DefaultParagraphFont"/>
    <w:rsid w:val="002A223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A2237"/>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2A2237"/>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2A2237"/>
    <w:rPr>
      <w:sz w:val="22"/>
      <w:u w:val="single"/>
    </w:rPr>
  </w:style>
  <w:style w:type="paragraph" w:customStyle="1" w:styleId="StyleMinimizedTextArialNarrow9pt">
    <w:name w:val="Style Minimized Text + Arial Narrow 9 pt"/>
    <w:basedOn w:val="Normal"/>
    <w:link w:val="StyleMinimizedTextArialNarrow9ptChar"/>
    <w:qFormat/>
    <w:rsid w:val="002A2237"/>
    <w:rPr>
      <w:rFonts w:eastAsia="Times New Roman"/>
    </w:rPr>
  </w:style>
  <w:style w:type="character" w:customStyle="1" w:styleId="StyleMinimizedTextArialNarrow9ptChar">
    <w:name w:val="Style Minimized Text + Arial Narrow 9 pt Char"/>
    <w:basedOn w:val="DefaultParagraphFont"/>
    <w:link w:val="StyleMinimizedTextArialNarrow9pt"/>
    <w:rsid w:val="002A2237"/>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2A2237"/>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A2237"/>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A223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A2237"/>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2A2237"/>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A2237"/>
    <w:rPr>
      <w:b w:val="0"/>
      <w:bCs/>
      <w:sz w:val="20"/>
      <w:u w:val="single"/>
      <w:lang w:val="en-US" w:eastAsia="en-US" w:bidi="ar-SA"/>
    </w:rPr>
  </w:style>
  <w:style w:type="character" w:customStyle="1" w:styleId="Styleunderline9pt">
    <w:name w:val="Style underline + 9 pt"/>
    <w:basedOn w:val="underline"/>
    <w:rsid w:val="002A2237"/>
    <w:rPr>
      <w:rFonts w:ascii="Times New Roman" w:hAnsi="Times New Roman" w:cs="Times New Roman"/>
      <w:b/>
      <w:sz w:val="20"/>
      <w:u w:val="single"/>
    </w:rPr>
  </w:style>
  <w:style w:type="character" w:customStyle="1" w:styleId="StyleTimesNewRoman9pt">
    <w:name w:val="Style Times New Roman 9 pt"/>
    <w:basedOn w:val="DefaultParagraphFont"/>
    <w:rsid w:val="002A2237"/>
    <w:rPr>
      <w:rFonts w:ascii="Times New Roman" w:hAnsi="Times New Roman"/>
      <w:sz w:val="20"/>
    </w:rPr>
  </w:style>
  <w:style w:type="character" w:customStyle="1" w:styleId="Styleunderline9pt1">
    <w:name w:val="Style underline + 9 pt1"/>
    <w:basedOn w:val="underline"/>
    <w:rsid w:val="002A2237"/>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A2237"/>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A2237"/>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A2237"/>
    <w:rPr>
      <w:b/>
      <w:bCs/>
      <w:noProof w:val="0"/>
      <w:sz w:val="20"/>
      <w:u w:val="single"/>
      <w:lang w:val="en-US" w:eastAsia="en-US" w:bidi="ar-SA"/>
    </w:rPr>
  </w:style>
  <w:style w:type="character" w:customStyle="1" w:styleId="Hyperlink23">
    <w:name w:val="Hyperlink23"/>
    <w:basedOn w:val="DefaultParagraphFont"/>
    <w:rsid w:val="002A2237"/>
    <w:rPr>
      <w:color w:val="3300CC"/>
      <w:u w:val="single"/>
    </w:rPr>
  </w:style>
  <w:style w:type="paragraph" w:customStyle="1" w:styleId="cardCharChar">
    <w:name w:val="card Char Char"/>
    <w:basedOn w:val="Normal"/>
    <w:link w:val="cardCharCharChar"/>
    <w:qFormat/>
    <w:rsid w:val="002A2237"/>
    <w:pPr>
      <w:ind w:left="288" w:right="288"/>
    </w:pPr>
    <w:rPr>
      <w:rFonts w:eastAsia="Times New Roman"/>
      <w:szCs w:val="20"/>
    </w:rPr>
  </w:style>
  <w:style w:type="character" w:customStyle="1" w:styleId="cardCharCharChar">
    <w:name w:val="card Char Char Char"/>
    <w:basedOn w:val="DefaultParagraphFont"/>
    <w:link w:val="cardCharChar"/>
    <w:rsid w:val="002A2237"/>
    <w:rPr>
      <w:rFonts w:ascii="Calibri" w:eastAsia="Times New Roman" w:hAnsi="Calibri"/>
      <w:szCs w:val="20"/>
    </w:rPr>
  </w:style>
  <w:style w:type="character" w:customStyle="1" w:styleId="StyleunderlineArialNarrow9ptBold">
    <w:name w:val="Style underline + Arial Narrow 9 pt Bold"/>
    <w:basedOn w:val="underline"/>
    <w:rsid w:val="002A2237"/>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A2237"/>
  </w:style>
  <w:style w:type="character" w:customStyle="1" w:styleId="StylecardCharCharArialNarrow9ptChar">
    <w:name w:val="Style card Char Char + Arial Narrow 9 pt Char"/>
    <w:basedOn w:val="cardCharCharChar"/>
    <w:link w:val="StylecardCharCharArialNarrow9pt"/>
    <w:rsid w:val="002A2237"/>
    <w:rPr>
      <w:rFonts w:ascii="Calibri" w:eastAsia="Times New Roman" w:hAnsi="Calibri"/>
      <w:szCs w:val="20"/>
    </w:rPr>
  </w:style>
  <w:style w:type="character" w:customStyle="1" w:styleId="UnderlineCharCharChar">
    <w:name w:val="Underline Char Char Char"/>
    <w:basedOn w:val="DefaultParagraphFont"/>
    <w:rsid w:val="002A2237"/>
    <w:rPr>
      <w:noProof w:val="0"/>
      <w:u w:val="single"/>
      <w:lang w:val="en-US" w:eastAsia="en-US" w:bidi="ar-SA"/>
    </w:rPr>
  </w:style>
  <w:style w:type="character" w:customStyle="1" w:styleId="CardTextChar1">
    <w:name w:val="Card Text Char1"/>
    <w:basedOn w:val="DefaultParagraphFont"/>
    <w:rsid w:val="002A223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A2237"/>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2A223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A223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A223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A223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A2237"/>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2A223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A2237"/>
    <w:rPr>
      <w:rFonts w:eastAsia="Times New Roman"/>
    </w:rPr>
  </w:style>
  <w:style w:type="character" w:customStyle="1" w:styleId="TextsmallChar">
    <w:name w:val="Textsmall Char"/>
    <w:basedOn w:val="DefaultParagraphFont"/>
    <w:link w:val="Textsmall"/>
    <w:rsid w:val="002A2237"/>
    <w:rPr>
      <w:rFonts w:ascii="Calibri" w:eastAsia="Times New Roman" w:hAnsi="Calibri"/>
    </w:rPr>
  </w:style>
  <w:style w:type="character" w:customStyle="1" w:styleId="CharChar111">
    <w:name w:val="Char Char111"/>
    <w:basedOn w:val="DefaultParagraphFont"/>
    <w:rsid w:val="002A2237"/>
    <w:rPr>
      <w:rFonts w:cs="Arial"/>
      <w:bCs/>
      <w:szCs w:val="26"/>
      <w:u w:val="single"/>
      <w:lang w:val="en-US" w:eastAsia="en-US" w:bidi="ar-SA"/>
    </w:rPr>
  </w:style>
  <w:style w:type="character" w:customStyle="1" w:styleId="UnderlineBold">
    <w:name w:val="Underline + Bold"/>
    <w:uiPriority w:val="1"/>
    <w:qFormat/>
    <w:rsid w:val="002A2237"/>
    <w:rPr>
      <w:b/>
      <w:sz w:val="20"/>
      <w:u w:val="single"/>
    </w:rPr>
  </w:style>
  <w:style w:type="paragraph" w:customStyle="1" w:styleId="cardtextsmall">
    <w:name w:val="card text small"/>
    <w:basedOn w:val="Normal"/>
    <w:qFormat/>
    <w:rsid w:val="002A2237"/>
    <w:rPr>
      <w:rFonts w:ascii="Arial Narrow" w:eastAsia="Times New Roman" w:hAnsi="Arial Narrow"/>
    </w:rPr>
  </w:style>
  <w:style w:type="character" w:customStyle="1" w:styleId="AUnterdline">
    <w:name w:val="AUnterdline"/>
    <w:rsid w:val="002A223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A2237"/>
    <w:rPr>
      <w:rFonts w:ascii="Times New Roman" w:hAnsi="Times New Roman"/>
      <w:b/>
      <w:bCs/>
      <w:sz w:val="20"/>
      <w:u w:val="single"/>
      <w:bdr w:val="single" w:sz="4" w:space="0" w:color="auto"/>
    </w:rPr>
  </w:style>
  <w:style w:type="character" w:customStyle="1" w:styleId="highlightedsearchterm">
    <w:name w:val="highlightedsearchterm"/>
    <w:rsid w:val="002A2237"/>
  </w:style>
  <w:style w:type="character" w:customStyle="1" w:styleId="StyleUnderline1">
    <w:name w:val="Style Underline1"/>
    <w:basedOn w:val="DefaultParagraphFont"/>
    <w:rsid w:val="002A2237"/>
    <w:rPr>
      <w:rFonts w:ascii="Times New Roman" w:hAnsi="Times New Roman"/>
      <w:sz w:val="20"/>
      <w:u w:val="single"/>
    </w:rPr>
  </w:style>
  <w:style w:type="paragraph" w:customStyle="1" w:styleId="CardIndented">
    <w:name w:val="Card (Indented)"/>
    <w:basedOn w:val="Normal"/>
    <w:link w:val="CardIndentedChar"/>
    <w:qFormat/>
    <w:rsid w:val="002A2237"/>
    <w:pPr>
      <w:ind w:left="288"/>
    </w:pPr>
  </w:style>
  <w:style w:type="paragraph" w:customStyle="1" w:styleId="StyleStyle49pt10">
    <w:name w:val="Style Style4 + 9 pt10"/>
    <w:basedOn w:val="Style4"/>
    <w:link w:val="StyleStyle49pt10Char"/>
    <w:qFormat/>
    <w:rsid w:val="002A2237"/>
    <w:rPr>
      <w:rFonts w:cs="Times New Roman"/>
    </w:rPr>
  </w:style>
  <w:style w:type="character" w:customStyle="1" w:styleId="StyleStyle49pt10Char">
    <w:name w:val="Style Style4 + 9 pt10 Char"/>
    <w:basedOn w:val="Style4Char"/>
    <w:link w:val="StyleStyle49pt10"/>
    <w:rsid w:val="002A2237"/>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2A2237"/>
    <w:rPr>
      <w:rFonts w:cs="Times New Roman"/>
      <w:b/>
      <w:bCs/>
    </w:rPr>
  </w:style>
  <w:style w:type="character" w:customStyle="1" w:styleId="StyleStyle49ptBold7Char">
    <w:name w:val="Style Style4 + 9 pt Bold7 Char"/>
    <w:link w:val="StyleStyle49ptBold7"/>
    <w:rsid w:val="002A2237"/>
    <w:rPr>
      <w:rFonts w:ascii="Calibri" w:eastAsia="Times New Roman" w:hAnsi="Calibri" w:cs="Times New Roman"/>
      <w:b/>
      <w:bCs/>
      <w:u w:val="single"/>
    </w:rPr>
  </w:style>
  <w:style w:type="paragraph" w:customStyle="1" w:styleId="NormalUnderline">
    <w:name w:val="Normal Underline"/>
    <w:basedOn w:val="Normal"/>
    <w:link w:val="NormalUnderlineChar"/>
    <w:qFormat/>
    <w:rsid w:val="002A2237"/>
    <w:pPr>
      <w:ind w:left="288"/>
    </w:pPr>
    <w:rPr>
      <w:rFonts w:eastAsia="Times New Roman"/>
      <w:u w:val="single"/>
    </w:rPr>
  </w:style>
  <w:style w:type="character" w:customStyle="1" w:styleId="NormalUnderlineChar">
    <w:name w:val="Normal Underline Char"/>
    <w:link w:val="NormalUnderline"/>
    <w:rsid w:val="002A2237"/>
    <w:rPr>
      <w:rFonts w:ascii="Calibri" w:eastAsia="Times New Roman" w:hAnsi="Calibri"/>
      <w:u w:val="single"/>
    </w:rPr>
  </w:style>
  <w:style w:type="character" w:customStyle="1" w:styleId="DontRead">
    <w:name w:val="Don't Read"/>
    <w:qFormat/>
    <w:rsid w:val="002A2237"/>
    <w:rPr>
      <w:rFonts w:ascii="Times New Roman" w:hAnsi="Times New Roman"/>
      <w:sz w:val="16"/>
    </w:rPr>
  </w:style>
  <w:style w:type="paragraph" w:customStyle="1" w:styleId="Underlinestyle">
    <w:name w:val="Underline style"/>
    <w:basedOn w:val="Normal"/>
    <w:qFormat/>
    <w:rsid w:val="002A2237"/>
    <w:rPr>
      <w:rFonts w:eastAsia="Times New Roman"/>
      <w:u w:val="single"/>
    </w:rPr>
  </w:style>
  <w:style w:type="character" w:customStyle="1" w:styleId="Style11ptUnderline3">
    <w:name w:val="Style 11 pt Underline3"/>
    <w:rsid w:val="002A2237"/>
    <w:rPr>
      <w:sz w:val="20"/>
      <w:u w:val="single"/>
    </w:rPr>
  </w:style>
  <w:style w:type="character" w:customStyle="1" w:styleId="27">
    <w:name w:val="27"/>
    <w:rsid w:val="002A2237"/>
    <w:rPr>
      <w:rFonts w:cs="Arial"/>
      <w:bCs/>
      <w:sz w:val="20"/>
      <w:u w:val="single"/>
      <w:lang w:val="en-US" w:eastAsia="en-US" w:bidi="ar-SA"/>
    </w:rPr>
  </w:style>
  <w:style w:type="character" w:customStyle="1" w:styleId="2">
    <w:name w:val="2"/>
    <w:rsid w:val="002A2237"/>
    <w:rPr>
      <w:rFonts w:cs="Arial"/>
      <w:bCs/>
      <w:sz w:val="20"/>
      <w:u w:val="single"/>
      <w:lang w:val="en-US" w:eastAsia="en-US" w:bidi="ar-SA"/>
    </w:rPr>
  </w:style>
  <w:style w:type="character" w:customStyle="1" w:styleId="Style9ptUnderline11">
    <w:name w:val="Style 9 pt Underline11"/>
    <w:basedOn w:val="DefaultParagraphFont"/>
    <w:rsid w:val="002A2237"/>
    <w:rPr>
      <w:sz w:val="20"/>
      <w:u w:val="single"/>
    </w:rPr>
  </w:style>
  <w:style w:type="character" w:customStyle="1" w:styleId="Style9ptBoldUnderline5">
    <w:name w:val="Style 9 pt Bold Underline5"/>
    <w:basedOn w:val="DefaultParagraphFont"/>
    <w:rsid w:val="002A2237"/>
    <w:rPr>
      <w:b/>
      <w:bCs/>
      <w:sz w:val="20"/>
      <w:u w:val="single"/>
    </w:rPr>
  </w:style>
  <w:style w:type="character" w:customStyle="1" w:styleId="CharChar114">
    <w:name w:val="Char Char114"/>
    <w:basedOn w:val="DefaultParagraphFont"/>
    <w:rsid w:val="002A2237"/>
    <w:rPr>
      <w:rFonts w:cs="Arial"/>
      <w:bCs/>
      <w:szCs w:val="26"/>
      <w:u w:val="single"/>
      <w:lang w:val="en-US" w:eastAsia="en-US" w:bidi="ar-SA"/>
    </w:rPr>
  </w:style>
  <w:style w:type="character" w:customStyle="1" w:styleId="CharChar113">
    <w:name w:val="Char Char113"/>
    <w:basedOn w:val="DefaultParagraphFont"/>
    <w:rsid w:val="002A2237"/>
    <w:rPr>
      <w:rFonts w:cs="Arial"/>
      <w:bCs/>
      <w:szCs w:val="26"/>
      <w:u w:val="single"/>
      <w:lang w:val="en-US" w:eastAsia="en-US" w:bidi="ar-SA"/>
    </w:rPr>
  </w:style>
  <w:style w:type="character" w:customStyle="1" w:styleId="CharChar112">
    <w:name w:val="Char Char112"/>
    <w:basedOn w:val="DefaultParagraphFont"/>
    <w:rsid w:val="002A2237"/>
    <w:rPr>
      <w:rFonts w:cs="Arial"/>
      <w:bCs/>
      <w:szCs w:val="26"/>
      <w:u w:val="single"/>
      <w:lang w:val="en-US" w:eastAsia="en-US" w:bidi="ar-SA"/>
    </w:rPr>
  </w:style>
  <w:style w:type="character" w:customStyle="1" w:styleId="ssl0">
    <w:name w:val="ss_l0"/>
    <w:basedOn w:val="DefaultParagraphFont"/>
    <w:rsid w:val="002A2237"/>
  </w:style>
  <w:style w:type="paragraph" w:styleId="CommentText">
    <w:name w:val="annotation text"/>
    <w:basedOn w:val="Normal"/>
    <w:link w:val="CommentTextChar"/>
    <w:uiPriority w:val="99"/>
    <w:rsid w:val="002A2237"/>
    <w:rPr>
      <w:szCs w:val="20"/>
    </w:rPr>
  </w:style>
  <w:style w:type="character" w:customStyle="1" w:styleId="CommentTextChar">
    <w:name w:val="Comment Text Char"/>
    <w:basedOn w:val="DefaultParagraphFont"/>
    <w:link w:val="CommentText"/>
    <w:uiPriority w:val="99"/>
    <w:rsid w:val="002A2237"/>
    <w:rPr>
      <w:rFonts w:ascii="Calibri" w:hAnsi="Calibri"/>
      <w:szCs w:val="20"/>
    </w:rPr>
  </w:style>
  <w:style w:type="character" w:customStyle="1" w:styleId="CommentSubjectChar">
    <w:name w:val="Comment Subject Char"/>
    <w:basedOn w:val="CommentTextChar"/>
    <w:link w:val="CommentSubject"/>
    <w:rsid w:val="002A2237"/>
    <w:rPr>
      <w:rFonts w:ascii="Times New Roman" w:hAnsi="Times New Roman" w:cs="Times New Roman"/>
      <w:b/>
      <w:bCs/>
      <w:szCs w:val="20"/>
    </w:rPr>
  </w:style>
  <w:style w:type="paragraph" w:styleId="CommentSubject">
    <w:name w:val="annotation subject"/>
    <w:basedOn w:val="CommentText"/>
    <w:next w:val="CommentText"/>
    <w:link w:val="CommentSubjectChar"/>
    <w:rsid w:val="002A2237"/>
    <w:rPr>
      <w:rFonts w:ascii="Times New Roman" w:hAnsi="Times New Roman" w:cs="Times New Roman"/>
      <w:b/>
      <w:bCs/>
    </w:rPr>
  </w:style>
  <w:style w:type="character" w:customStyle="1" w:styleId="CommentSubjectChar1">
    <w:name w:val="Comment Subject Char1"/>
    <w:basedOn w:val="CommentTextChar"/>
    <w:uiPriority w:val="99"/>
    <w:semiHidden/>
    <w:rsid w:val="002A2237"/>
    <w:rPr>
      <w:rFonts w:ascii="Calibri" w:hAnsi="Calibri"/>
      <w:b/>
      <w:bCs/>
      <w:szCs w:val="20"/>
    </w:rPr>
  </w:style>
  <w:style w:type="paragraph" w:customStyle="1" w:styleId="WW-Default1">
    <w:name w:val="WW-Default1"/>
    <w:basedOn w:val="Normal"/>
    <w:qFormat/>
    <w:rsid w:val="002A2237"/>
    <w:pPr>
      <w:suppressAutoHyphens/>
    </w:pPr>
    <w:rPr>
      <w:rFonts w:eastAsia="Times New Roman"/>
      <w:b/>
      <w:bCs/>
      <w:szCs w:val="20"/>
      <w:lang w:eastAsia="ar-SA"/>
    </w:rPr>
  </w:style>
  <w:style w:type="paragraph" w:customStyle="1" w:styleId="Normal1">
    <w:name w:val="Normal1"/>
    <w:basedOn w:val="BodyText"/>
    <w:qFormat/>
    <w:rsid w:val="002A2237"/>
  </w:style>
  <w:style w:type="character" w:customStyle="1" w:styleId="zoomme">
    <w:name w:val="zoomme"/>
    <w:basedOn w:val="DefaultParagraphFont"/>
    <w:rsid w:val="002A2237"/>
  </w:style>
  <w:style w:type="character" w:customStyle="1" w:styleId="Date1">
    <w:name w:val="Date1"/>
    <w:basedOn w:val="DefaultParagraphFont"/>
    <w:rsid w:val="002A2237"/>
  </w:style>
  <w:style w:type="character" w:customStyle="1" w:styleId="classauthor">
    <w:name w:val="class=&quot;author&quot;"/>
    <w:basedOn w:val="DefaultParagraphFont"/>
    <w:rsid w:val="002A2237"/>
  </w:style>
  <w:style w:type="paragraph" w:customStyle="1" w:styleId="CardStyle">
    <w:name w:val="Card Style"/>
    <w:basedOn w:val="Normal"/>
    <w:link w:val="CardStyleChar"/>
    <w:qFormat/>
    <w:rsid w:val="002A2237"/>
    <w:rPr>
      <w:rFonts w:eastAsia="Times New Roman"/>
    </w:rPr>
  </w:style>
  <w:style w:type="character" w:customStyle="1" w:styleId="CharCharChar">
    <w:name w:val="Char Char Char"/>
    <w:basedOn w:val="DefaultParagraphFont"/>
    <w:rsid w:val="002A2237"/>
    <w:rPr>
      <w:rFonts w:cs="Arial"/>
      <w:bCs/>
      <w:szCs w:val="26"/>
      <w:u w:val="single"/>
      <w:lang w:val="en-US" w:eastAsia="en-US" w:bidi="ar-SA"/>
    </w:rPr>
  </w:style>
  <w:style w:type="character" w:customStyle="1" w:styleId="BoldUnderlineChar0">
    <w:name w:val="Bold Underline Char"/>
    <w:rsid w:val="002A2237"/>
    <w:rPr>
      <w:rFonts w:ascii="Times New Roman" w:eastAsia="Times New Roman" w:hAnsi="Times New Roman"/>
      <w:b/>
      <w:bCs/>
      <w:szCs w:val="24"/>
      <w:u w:val="single"/>
    </w:rPr>
  </w:style>
  <w:style w:type="character" w:customStyle="1" w:styleId="texto1">
    <w:name w:val="texto1"/>
    <w:rsid w:val="002A2237"/>
  </w:style>
  <w:style w:type="character" w:customStyle="1" w:styleId="apple-style-span">
    <w:name w:val="apple-style-span"/>
    <w:rsid w:val="002A2237"/>
  </w:style>
  <w:style w:type="paragraph" w:customStyle="1" w:styleId="citenon-bold">
    <w:name w:val="cite non-bold"/>
    <w:basedOn w:val="Normal"/>
    <w:link w:val="citenon-boldChar"/>
    <w:qFormat/>
    <w:rsid w:val="002A2237"/>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A2237"/>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A2237"/>
    <w:rPr>
      <w:rFonts w:ascii="Calibri" w:eastAsia="Times New Roman" w:hAnsi="Calibri" w:cs="Arial"/>
      <w:b/>
      <w:bCs/>
      <w:sz w:val="24"/>
      <w:szCs w:val="28"/>
    </w:rPr>
  </w:style>
  <w:style w:type="paragraph" w:customStyle="1" w:styleId="Style23">
    <w:name w:val="Style23"/>
    <w:basedOn w:val="Normal"/>
    <w:uiPriority w:val="99"/>
    <w:qFormat/>
    <w:rsid w:val="002A2237"/>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A2237"/>
    <w:rPr>
      <w:rFonts w:ascii="Calibri" w:eastAsia="Times New Roman" w:hAnsi="Calibri"/>
      <w:lang w:bidi="en-US"/>
    </w:rPr>
  </w:style>
  <w:style w:type="character" w:customStyle="1" w:styleId="gray">
    <w:name w:val="gray"/>
    <w:basedOn w:val="DefaultParagraphFont"/>
    <w:rsid w:val="002A2237"/>
  </w:style>
  <w:style w:type="paragraph" w:customStyle="1" w:styleId="Tagtemplate">
    <w:name w:val="Tagtemplate"/>
    <w:basedOn w:val="Normal"/>
    <w:link w:val="TagtemplateChar"/>
    <w:autoRedefine/>
    <w:qFormat/>
    <w:rsid w:val="002A2237"/>
    <w:pPr>
      <w:keepNext/>
      <w:keepLines/>
    </w:pPr>
    <w:rPr>
      <w:rFonts w:eastAsia="Calibri"/>
      <w:b/>
    </w:rPr>
  </w:style>
  <w:style w:type="character" w:customStyle="1" w:styleId="TagtemplateChar">
    <w:name w:val="Tagtemplate Char"/>
    <w:basedOn w:val="DefaultParagraphFont"/>
    <w:link w:val="Tagtemplate"/>
    <w:rsid w:val="002A2237"/>
    <w:rPr>
      <w:rFonts w:ascii="Calibri" w:eastAsia="Calibri" w:hAnsi="Calibri"/>
      <w:b/>
    </w:rPr>
  </w:style>
  <w:style w:type="character" w:customStyle="1" w:styleId="Styleunderline11ptBorderSinglesolidlineAuto05p">
    <w:name w:val="Style underline + 11 pt Border: : (Single solid line Auto  0.5 p..."/>
    <w:rsid w:val="002A2237"/>
    <w:rPr>
      <w:sz w:val="20"/>
      <w:u w:val="single"/>
      <w:bdr w:val="single" w:sz="4" w:space="0" w:color="auto"/>
    </w:rPr>
  </w:style>
  <w:style w:type="paragraph" w:customStyle="1" w:styleId="Citation-FirstLine">
    <w:name w:val="Citation - First Line"/>
    <w:basedOn w:val="Normal"/>
    <w:next w:val="Normal"/>
    <w:autoRedefine/>
    <w:qFormat/>
    <w:rsid w:val="002A2237"/>
    <w:pPr>
      <w:spacing w:line="240" w:lineRule="atLeast"/>
      <w:jc w:val="both"/>
    </w:pPr>
    <w:rPr>
      <w:rFonts w:ascii="Book Antiqua" w:eastAsia="Times New Roman" w:hAnsi="Book Antiqua"/>
    </w:rPr>
  </w:style>
  <w:style w:type="character" w:customStyle="1" w:styleId="CardText-Underlined">
    <w:name w:val="Card Text - Underlined"/>
    <w:rsid w:val="002A2237"/>
    <w:rPr>
      <w:b/>
      <w:sz w:val="20"/>
      <w:u w:val="single"/>
    </w:rPr>
  </w:style>
  <w:style w:type="paragraph" w:customStyle="1" w:styleId="Citation-Complete">
    <w:name w:val="Citation - Complete"/>
    <w:basedOn w:val="Normal"/>
    <w:next w:val="Normal"/>
    <w:link w:val="Citation-CompleteChar"/>
    <w:autoRedefine/>
    <w:qFormat/>
    <w:rsid w:val="002A223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A2237"/>
    <w:rPr>
      <w:rFonts w:ascii="Book Antiqua" w:eastAsia="Times New Roman" w:hAnsi="Book Antiqua"/>
    </w:rPr>
  </w:style>
  <w:style w:type="character" w:customStyle="1" w:styleId="MicroTextChar">
    <w:name w:val="MicroText Char"/>
    <w:link w:val="MicroText"/>
    <w:rsid w:val="002A2237"/>
    <w:rPr>
      <w:rFonts w:ascii="Arial Narrow" w:hAnsi="Arial Narrow"/>
      <w:sz w:val="12"/>
    </w:rPr>
  </w:style>
  <w:style w:type="paragraph" w:customStyle="1" w:styleId="TagCite">
    <w:name w:val="Tag/Cite"/>
    <w:basedOn w:val="Normal"/>
    <w:qFormat/>
    <w:rsid w:val="002A2237"/>
    <w:rPr>
      <w:rFonts w:eastAsia="Times New Roman"/>
      <w:b/>
    </w:rPr>
  </w:style>
  <w:style w:type="character" w:customStyle="1" w:styleId="Style11ptItalicUnderline">
    <w:name w:val="Style 11 pt Italic Underline"/>
    <w:basedOn w:val="DefaultParagraphFont"/>
    <w:rsid w:val="002A2237"/>
    <w:rPr>
      <w:i/>
      <w:iCs/>
      <w:sz w:val="20"/>
      <w:u w:val="single"/>
    </w:rPr>
  </w:style>
  <w:style w:type="character" w:customStyle="1" w:styleId="Style11ptItalic">
    <w:name w:val="Style 11 pt Italic"/>
    <w:basedOn w:val="DefaultParagraphFont"/>
    <w:rsid w:val="002A2237"/>
    <w:rPr>
      <w:rFonts w:ascii="Times New Roman" w:hAnsi="Times New Roman"/>
      <w:i/>
      <w:iCs/>
      <w:sz w:val="20"/>
    </w:rPr>
  </w:style>
  <w:style w:type="character" w:customStyle="1" w:styleId="BoldandUnderlineChar">
    <w:name w:val="Bold and Underline Char"/>
    <w:basedOn w:val="DefaultParagraphFont"/>
    <w:link w:val="BoldandUnderline"/>
    <w:locked/>
    <w:rsid w:val="002A2237"/>
    <w:rPr>
      <w:b/>
      <w:u w:val="single"/>
    </w:rPr>
  </w:style>
  <w:style w:type="paragraph" w:customStyle="1" w:styleId="BoldandUnderline">
    <w:name w:val="Bold and Underline"/>
    <w:basedOn w:val="Normal"/>
    <w:link w:val="BoldandUnderlineChar"/>
    <w:qFormat/>
    <w:rsid w:val="002A2237"/>
    <w:rPr>
      <w:rFonts w:asciiTheme="minorHAnsi" w:hAnsiTheme="minorHAnsi"/>
      <w:b/>
      <w:u w:val="single"/>
    </w:rPr>
  </w:style>
  <w:style w:type="character" w:customStyle="1" w:styleId="hdr">
    <w:name w:val="hdr"/>
    <w:basedOn w:val="DefaultParagraphFont"/>
    <w:rsid w:val="002A2237"/>
  </w:style>
  <w:style w:type="paragraph" w:customStyle="1" w:styleId="StyleStyle49ptBold3">
    <w:name w:val="Style Style4 + 9 pt Bold3"/>
    <w:basedOn w:val="Style4"/>
    <w:link w:val="StyleStyle49ptBold3Char"/>
    <w:qFormat/>
    <w:rsid w:val="002A2237"/>
    <w:rPr>
      <w:rFonts w:cs="Times New Roman"/>
      <w:b/>
      <w:bCs/>
    </w:rPr>
  </w:style>
  <w:style w:type="character" w:customStyle="1" w:styleId="StyleStyle49ptBold3Char">
    <w:name w:val="Style Style4 + 9 pt Bold3 Char"/>
    <w:basedOn w:val="Style4Char"/>
    <w:link w:val="StyleStyle49ptBold3"/>
    <w:rsid w:val="002A2237"/>
    <w:rPr>
      <w:rFonts w:ascii="Calibri" w:eastAsia="Times New Roman" w:hAnsi="Calibri" w:cs="Times New Roman"/>
      <w:b/>
      <w:bCs/>
      <w:u w:val="single"/>
    </w:rPr>
  </w:style>
  <w:style w:type="character" w:customStyle="1" w:styleId="Style9ptUnderline6">
    <w:name w:val="Style 9 pt Underline6"/>
    <w:basedOn w:val="DefaultParagraphFont"/>
    <w:rsid w:val="002A2237"/>
    <w:rPr>
      <w:sz w:val="20"/>
      <w:u w:val="single"/>
    </w:rPr>
  </w:style>
  <w:style w:type="character" w:customStyle="1" w:styleId="ct-with-fmlt">
    <w:name w:val="ct-with-fmlt"/>
    <w:basedOn w:val="DefaultParagraphFont"/>
    <w:rsid w:val="002A2237"/>
  </w:style>
  <w:style w:type="paragraph" w:customStyle="1" w:styleId="TagText">
    <w:name w:val="TagText"/>
    <w:basedOn w:val="Normal"/>
    <w:uiPriority w:val="99"/>
    <w:qFormat/>
    <w:rsid w:val="002A2237"/>
    <w:rPr>
      <w:b/>
    </w:rPr>
  </w:style>
  <w:style w:type="paragraph" w:customStyle="1" w:styleId="StyleStyle49pt">
    <w:name w:val="Style Style4 + 9 pt"/>
    <w:basedOn w:val="Normal"/>
    <w:link w:val="StyleStyle49ptChar"/>
    <w:qFormat/>
    <w:rsid w:val="002A2237"/>
    <w:rPr>
      <w:rFonts w:eastAsia="Times New Roman"/>
      <w:u w:val="single"/>
    </w:rPr>
  </w:style>
  <w:style w:type="character" w:customStyle="1" w:styleId="StyleStyle49ptChar">
    <w:name w:val="Style Style4 + 9 pt Char"/>
    <w:basedOn w:val="DefaultParagraphFont"/>
    <w:link w:val="StyleStyle49pt"/>
    <w:rsid w:val="002A2237"/>
    <w:rPr>
      <w:rFonts w:ascii="Calibri" w:eastAsia="Times New Roman" w:hAnsi="Calibri"/>
      <w:u w:val="single"/>
    </w:rPr>
  </w:style>
  <w:style w:type="paragraph" w:customStyle="1" w:styleId="StyleStyle49ptBold">
    <w:name w:val="Style Style4 + 9 pt Bold"/>
    <w:basedOn w:val="Normal"/>
    <w:link w:val="StyleStyle49ptBoldChar"/>
    <w:qFormat/>
    <w:rsid w:val="002A2237"/>
    <w:rPr>
      <w:rFonts w:eastAsia="Times New Roman"/>
      <w:b/>
      <w:bCs/>
      <w:u w:val="single"/>
    </w:rPr>
  </w:style>
  <w:style w:type="character" w:customStyle="1" w:styleId="StyleStyle49ptBoldChar">
    <w:name w:val="Style Style4 + 9 pt Bold Char"/>
    <w:basedOn w:val="DefaultParagraphFont"/>
    <w:link w:val="StyleStyle49ptBold"/>
    <w:rsid w:val="002A2237"/>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2A223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A2237"/>
    <w:rPr>
      <w:rFonts w:ascii="Calibri" w:eastAsia="Times New Roman" w:hAnsi="Calibri"/>
      <w:b/>
      <w:bCs/>
      <w:i/>
      <w:iCs/>
      <w:u w:val="single"/>
    </w:rPr>
  </w:style>
  <w:style w:type="paragraph" w:customStyle="1" w:styleId="StyleUnderlined11ptBold">
    <w:name w:val="Style Underlined + 11 pt Bold"/>
    <w:link w:val="StyleUnderlined11ptBoldChar"/>
    <w:qFormat/>
    <w:rsid w:val="002A2237"/>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2A2237"/>
    <w:rPr>
      <w:rFonts w:ascii="Arial" w:eastAsia="Times New Roman" w:hAnsi="Arial" w:cs="Arial"/>
      <w:b/>
      <w:bCs/>
      <w:szCs w:val="24"/>
      <w:u w:val="single"/>
    </w:rPr>
  </w:style>
  <w:style w:type="paragraph" w:customStyle="1" w:styleId="StyleUnderlined11pt">
    <w:name w:val="Style Underlined + 11 pt"/>
    <w:link w:val="StyleUnderlined11ptChar"/>
    <w:qFormat/>
    <w:rsid w:val="002A2237"/>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2A2237"/>
    <w:rPr>
      <w:rFonts w:ascii="Arial" w:eastAsia="Times New Roman" w:hAnsi="Arial" w:cs="Arial"/>
      <w:szCs w:val="24"/>
      <w:u w:val="single"/>
    </w:rPr>
  </w:style>
  <w:style w:type="character" w:customStyle="1" w:styleId="newscontent">
    <w:name w:val="newscontent"/>
    <w:rsid w:val="002A2237"/>
  </w:style>
  <w:style w:type="character" w:customStyle="1" w:styleId="StyleUnderlinePatternClearYellow">
    <w:name w:val="Style Underline Pattern: Clear (Yellow)"/>
    <w:basedOn w:val="DefaultParagraphFont"/>
    <w:rsid w:val="002A2237"/>
    <w:rPr>
      <w:u w:val="single"/>
      <w:shd w:val="clear" w:color="auto" w:fill="00FF00"/>
    </w:rPr>
  </w:style>
  <w:style w:type="paragraph" w:customStyle="1" w:styleId="StyleUnderlineChar11pt3">
    <w:name w:val="Style Underline Char + 11 pt3"/>
    <w:link w:val="StyleUnderlineChar11pt3Char"/>
    <w:qFormat/>
    <w:rsid w:val="002A2237"/>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2A2237"/>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2A2237"/>
    <w:rPr>
      <w:b w:val="0"/>
      <w:bCs/>
      <w:u w:val="single"/>
    </w:rPr>
  </w:style>
  <w:style w:type="character" w:customStyle="1" w:styleId="date-display-single">
    <w:name w:val="date-display-single"/>
    <w:basedOn w:val="DefaultParagraphFont"/>
    <w:rsid w:val="002A2237"/>
  </w:style>
  <w:style w:type="character" w:customStyle="1" w:styleId="CommentTextChar1">
    <w:name w:val="Comment Text Char1"/>
    <w:basedOn w:val="DefaultParagraphFont"/>
    <w:uiPriority w:val="99"/>
    <w:rsid w:val="002A2237"/>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A2237"/>
    <w:rPr>
      <w:rFonts w:ascii="Times New Roman" w:hAnsi="Times New Roman" w:cs="Times New Roman"/>
      <w:sz w:val="20"/>
    </w:rPr>
  </w:style>
  <w:style w:type="paragraph" w:customStyle="1" w:styleId="Cite2">
    <w:name w:val="Cite 2"/>
    <w:basedOn w:val="Normal"/>
    <w:qFormat/>
    <w:rsid w:val="002A2237"/>
    <w:rPr>
      <w:rFonts w:eastAsia="MS Mincho"/>
      <w:b/>
      <w:u w:val="single"/>
    </w:rPr>
  </w:style>
  <w:style w:type="character" w:customStyle="1" w:styleId="StyleunderlineBold">
    <w:name w:val="Style underline + Bold"/>
    <w:basedOn w:val="underline"/>
    <w:rsid w:val="002A2237"/>
    <w:rPr>
      <w:rFonts w:ascii="Times New Roman" w:hAnsi="Times New Roman" w:cs="Times New Roman"/>
      <w:bCs/>
      <w:sz w:val="20"/>
      <w:u w:val="single"/>
    </w:rPr>
  </w:style>
  <w:style w:type="paragraph" w:customStyle="1" w:styleId="cards0">
    <w:name w:val="cards"/>
    <w:basedOn w:val="Cites0"/>
    <w:qFormat/>
    <w:rsid w:val="002A2237"/>
    <w:pPr>
      <w:widowControl/>
      <w:jc w:val="left"/>
    </w:pPr>
    <w:rPr>
      <w:szCs w:val="22"/>
    </w:rPr>
  </w:style>
  <w:style w:type="character" w:customStyle="1" w:styleId="Style10ptUnderline">
    <w:name w:val="Style 10 pt Underline"/>
    <w:basedOn w:val="DefaultParagraphFont"/>
    <w:rsid w:val="002A2237"/>
    <w:rPr>
      <w:sz w:val="20"/>
      <w:u w:val="single"/>
    </w:rPr>
  </w:style>
  <w:style w:type="character" w:styleId="HTMLCite">
    <w:name w:val="HTML Cite"/>
    <w:uiPriority w:val="99"/>
    <w:rsid w:val="002A2237"/>
    <w:rPr>
      <w:i/>
      <w:iCs/>
    </w:rPr>
  </w:style>
  <w:style w:type="character" w:customStyle="1" w:styleId="slug-pub-date">
    <w:name w:val="slug-pub-date"/>
    <w:basedOn w:val="DefaultParagraphFont"/>
    <w:rsid w:val="002A2237"/>
  </w:style>
  <w:style w:type="character" w:customStyle="1" w:styleId="slug-vol">
    <w:name w:val="slug-vol"/>
    <w:basedOn w:val="DefaultParagraphFont"/>
    <w:rsid w:val="002A2237"/>
  </w:style>
  <w:style w:type="character" w:customStyle="1" w:styleId="slug-issue">
    <w:name w:val="slug-issue"/>
    <w:basedOn w:val="DefaultParagraphFont"/>
    <w:rsid w:val="002A2237"/>
  </w:style>
  <w:style w:type="character" w:customStyle="1" w:styleId="slug-pages">
    <w:name w:val="slug-pages"/>
    <w:basedOn w:val="DefaultParagraphFont"/>
    <w:rsid w:val="002A223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A2237"/>
    <w:rPr>
      <w:b/>
      <w:bCs/>
      <w:strike w:val="0"/>
      <w:dstrike w:val="0"/>
      <w:sz w:val="24"/>
      <w:u w:val="none"/>
      <w:effect w:val="none"/>
    </w:rPr>
  </w:style>
  <w:style w:type="paragraph" w:customStyle="1" w:styleId="Tag2">
    <w:name w:val="Tag2"/>
    <w:basedOn w:val="Normal"/>
    <w:autoRedefine/>
    <w:qFormat/>
    <w:rsid w:val="002A2237"/>
    <w:pPr>
      <w:spacing w:before="120"/>
    </w:pPr>
    <w:rPr>
      <w:b/>
      <w:sz w:val="26"/>
    </w:rPr>
  </w:style>
  <w:style w:type="character" w:customStyle="1" w:styleId="tagchar">
    <w:name w:val="tagchar"/>
    <w:basedOn w:val="DefaultParagraphFont"/>
    <w:rsid w:val="002A2237"/>
  </w:style>
  <w:style w:type="paragraph" w:customStyle="1" w:styleId="NormalText">
    <w:name w:val="Normal Text"/>
    <w:basedOn w:val="Normal"/>
    <w:link w:val="NormalTextChar"/>
    <w:autoRedefine/>
    <w:qFormat/>
    <w:rsid w:val="002A2237"/>
    <w:pPr>
      <w:jc w:val="both"/>
    </w:pPr>
    <w:rPr>
      <w:rFonts w:eastAsia="Times New Roman"/>
      <w:szCs w:val="26"/>
    </w:rPr>
  </w:style>
  <w:style w:type="character" w:customStyle="1" w:styleId="pmterms11">
    <w:name w:val="pmterms11"/>
    <w:basedOn w:val="DefaultParagraphFont"/>
    <w:rsid w:val="002A2237"/>
    <w:rPr>
      <w:b/>
      <w:bCs/>
      <w:i w:val="0"/>
      <w:iCs w:val="0"/>
      <w:color w:val="000000"/>
    </w:rPr>
  </w:style>
  <w:style w:type="character" w:customStyle="1" w:styleId="StyleUnderlineChar9ptBold">
    <w:name w:val="Style Underline Char + 9 pt Bold"/>
    <w:basedOn w:val="DefaultParagraphFont"/>
    <w:rsid w:val="002A2237"/>
    <w:rPr>
      <w:rFonts w:ascii="Times New Roman" w:hAnsi="Times New Roman"/>
      <w:b/>
      <w:bCs/>
      <w:sz w:val="20"/>
      <w:u w:val="single"/>
      <w:lang w:val="en-US" w:eastAsia="en-US" w:bidi="ar-SA"/>
    </w:rPr>
  </w:style>
  <w:style w:type="character" w:customStyle="1" w:styleId="Style8pt">
    <w:name w:val="Style 8 pt"/>
    <w:basedOn w:val="DefaultParagraphFont"/>
    <w:rsid w:val="002A2237"/>
    <w:rPr>
      <w:sz w:val="20"/>
    </w:rPr>
  </w:style>
  <w:style w:type="character" w:customStyle="1" w:styleId="UnderlineChar5Char">
    <w:name w:val="Underline Char5 Char"/>
    <w:basedOn w:val="DefaultParagraphFont"/>
    <w:rsid w:val="002A2237"/>
    <w:rPr>
      <w:szCs w:val="24"/>
      <w:u w:val="single"/>
      <w:lang w:val="en-US" w:eastAsia="en-US" w:bidi="ar-SA"/>
    </w:rPr>
  </w:style>
  <w:style w:type="character" w:customStyle="1" w:styleId="BoldandUnderlineChar2Char1">
    <w:name w:val="Bold and Underline Char2 Char1"/>
    <w:basedOn w:val="DefaultParagraphFont"/>
    <w:rsid w:val="002A223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A223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A2237"/>
    <w:rPr>
      <w:szCs w:val="24"/>
      <w:u w:val="single"/>
      <w:lang w:val="en-US" w:eastAsia="en-US" w:bidi="ar-SA"/>
    </w:rPr>
  </w:style>
  <w:style w:type="paragraph" w:customStyle="1" w:styleId="Language">
    <w:name w:val="Language"/>
    <w:basedOn w:val="Normal"/>
    <w:link w:val="LanguageChar"/>
    <w:qFormat/>
    <w:rsid w:val="002A2237"/>
    <w:rPr>
      <w:rFonts w:eastAsia="Times New Roman"/>
      <w:strike/>
      <w:szCs w:val="20"/>
    </w:rPr>
  </w:style>
  <w:style w:type="character" w:customStyle="1" w:styleId="LanguageChar">
    <w:name w:val="Language Char"/>
    <w:basedOn w:val="DefaultParagraphFont"/>
    <w:link w:val="Language"/>
    <w:rsid w:val="002A2237"/>
    <w:rPr>
      <w:rFonts w:ascii="Calibri" w:eastAsia="Times New Roman" w:hAnsi="Calibri"/>
      <w:strike/>
      <w:szCs w:val="20"/>
    </w:rPr>
  </w:style>
  <w:style w:type="paragraph" w:customStyle="1" w:styleId="UnderlineChar3">
    <w:name w:val="Underline Char3"/>
    <w:basedOn w:val="Normal"/>
    <w:link w:val="UnderlineChar3Char"/>
    <w:qFormat/>
    <w:rsid w:val="002A2237"/>
    <w:rPr>
      <w:rFonts w:eastAsia="Times New Roman"/>
      <w:u w:val="single"/>
    </w:rPr>
  </w:style>
  <w:style w:type="character" w:customStyle="1" w:styleId="UnderlineChar3Char">
    <w:name w:val="Underline Char3 Char"/>
    <w:basedOn w:val="DefaultParagraphFont"/>
    <w:link w:val="UnderlineChar3"/>
    <w:rsid w:val="002A2237"/>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2A2237"/>
    <w:rPr>
      <w:rFonts w:eastAsia="Times New Roman"/>
      <w:b/>
      <w:u w:val="single"/>
    </w:rPr>
  </w:style>
  <w:style w:type="character" w:customStyle="1" w:styleId="BoldandUnderlineChar3CharChar">
    <w:name w:val="Bold and Underline Char3 Char Char"/>
    <w:basedOn w:val="DefaultParagraphFont"/>
    <w:link w:val="BoldandUnderlineChar3Char"/>
    <w:rsid w:val="002A2237"/>
    <w:rPr>
      <w:rFonts w:ascii="Calibri" w:eastAsia="Times New Roman" w:hAnsi="Calibri"/>
      <w:b/>
      <w:u w:val="single"/>
    </w:rPr>
  </w:style>
  <w:style w:type="character" w:customStyle="1" w:styleId="UnderlineChar1">
    <w:name w:val="Underline Char1"/>
    <w:basedOn w:val="DefaultParagraphFont"/>
    <w:rsid w:val="002A2237"/>
    <w:rPr>
      <w:szCs w:val="24"/>
      <w:u w:val="single"/>
      <w:lang w:val="en-US" w:eastAsia="en-US" w:bidi="ar-SA"/>
    </w:rPr>
  </w:style>
  <w:style w:type="character" w:customStyle="1" w:styleId="BoldandUnderlineChar1Char2Char">
    <w:name w:val="Bold and Underline Char1 Char2 Char"/>
    <w:basedOn w:val="DefaultParagraphFont"/>
    <w:rsid w:val="002A2237"/>
    <w:rPr>
      <w:b/>
      <w:szCs w:val="24"/>
      <w:u w:val="single"/>
      <w:lang w:val="en-US" w:eastAsia="en-US" w:bidi="ar-SA"/>
    </w:rPr>
  </w:style>
  <w:style w:type="character" w:customStyle="1" w:styleId="SmalltextChar">
    <w:name w:val="Small text Char"/>
    <w:aliases w:val="Quote1 Char1"/>
    <w:link w:val="Smalltext"/>
    <w:rsid w:val="002A2237"/>
    <w:rPr>
      <w:rFonts w:ascii="Arial Narrow" w:eastAsia="Times New Roman" w:hAnsi="Arial Narrow"/>
    </w:rPr>
  </w:style>
  <w:style w:type="paragraph" w:customStyle="1" w:styleId="HotRoute">
    <w:name w:val="Hot Route"/>
    <w:basedOn w:val="Normal"/>
    <w:link w:val="HotRouteChar0"/>
    <w:qFormat/>
    <w:rsid w:val="002A2237"/>
    <w:pPr>
      <w:ind w:left="144"/>
    </w:pPr>
    <w:rPr>
      <w:rFonts w:eastAsia="Times New Roman"/>
    </w:rPr>
  </w:style>
  <w:style w:type="paragraph" w:customStyle="1" w:styleId="Cardstyle0">
    <w:name w:val="Cardstyle"/>
    <w:basedOn w:val="Normal"/>
    <w:next w:val="Normal"/>
    <w:qFormat/>
    <w:rsid w:val="002A2237"/>
    <w:rPr>
      <w:rFonts w:eastAsia="Times New Roman"/>
    </w:rPr>
  </w:style>
  <w:style w:type="character" w:customStyle="1" w:styleId="Style12ptBoldUnderline1">
    <w:name w:val="Style 12 pt Bold Underline1"/>
    <w:basedOn w:val="DefaultParagraphFont"/>
    <w:rsid w:val="002A2237"/>
    <w:rPr>
      <w:b/>
      <w:bCs/>
      <w:sz w:val="24"/>
      <w:u w:val="single"/>
    </w:rPr>
  </w:style>
  <w:style w:type="character" w:customStyle="1" w:styleId="StyleEmphasisArial12ptBoldNotItalic">
    <w:name w:val="Style Emphasis + Arial 12 pt Bold Not Italic"/>
    <w:basedOn w:val="Emphasis"/>
    <w:rsid w:val="002A2237"/>
    <w:rPr>
      <w:rFonts w:ascii="Arial" w:hAnsi="Arial" w:cs="Times New Roman"/>
      <w:b w:val="0"/>
      <w:bCs/>
      <w:i/>
      <w:iCs/>
      <w:sz w:val="24"/>
      <w:u w:val="single"/>
      <w:bdr w:val="single" w:sz="8" w:space="0" w:color="auto"/>
    </w:rPr>
  </w:style>
  <w:style w:type="character" w:customStyle="1" w:styleId="DebateHighlighted">
    <w:name w:val="Debate Highlighted"/>
    <w:qFormat/>
    <w:rsid w:val="002A2237"/>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A2237"/>
    <w:rPr>
      <w:rFonts w:ascii="SimSun" w:eastAsia="SimSun" w:hAnsi="SimSun"/>
      <w:sz w:val="15"/>
      <w:lang w:eastAsia="zh-CN"/>
    </w:rPr>
  </w:style>
  <w:style w:type="paragraph" w:customStyle="1" w:styleId="UnreadText">
    <w:name w:val="Unread Text"/>
    <w:basedOn w:val="Normal"/>
    <w:next w:val="Normal"/>
    <w:link w:val="UnreadTextChar"/>
    <w:autoRedefine/>
    <w:qFormat/>
    <w:rsid w:val="002A2237"/>
    <w:pPr>
      <w:ind w:left="360"/>
    </w:pPr>
    <w:rPr>
      <w:rFonts w:ascii="SimSun" w:eastAsia="SimSun" w:hAnsi="SimSun"/>
      <w:sz w:val="15"/>
      <w:lang w:eastAsia="zh-CN"/>
    </w:rPr>
  </w:style>
  <w:style w:type="paragraph" w:customStyle="1" w:styleId="AuthorDate">
    <w:name w:val="AuthorDate"/>
    <w:next w:val="Normal"/>
    <w:link w:val="AuthorDateChar"/>
    <w:qFormat/>
    <w:rsid w:val="002A2237"/>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2A2237"/>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2A2237"/>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A2237"/>
    <w:rPr>
      <w:rFonts w:ascii="Times New Roman" w:hAnsi="Times New Roman"/>
      <w:sz w:val="20"/>
      <w:u w:val="single"/>
      <w:bdr w:val="none" w:sz="0" w:space="0" w:color="auto"/>
      <w:shd w:val="clear" w:color="auto" w:fill="C0C0C0"/>
    </w:rPr>
  </w:style>
  <w:style w:type="character" w:customStyle="1" w:styleId="smallChar">
    <w:name w:val="small Char"/>
    <w:rsid w:val="002A2237"/>
    <w:rPr>
      <w:rFonts w:ascii="Calibri" w:eastAsia="Calibri" w:hAnsi="Calibri" w:cs="Calibri"/>
      <w:sz w:val="16"/>
      <w:szCs w:val="20"/>
      <w:lang w:val="x-none" w:eastAsia="x-none"/>
    </w:rPr>
  </w:style>
  <w:style w:type="paragraph" w:customStyle="1" w:styleId="HotRoute0">
    <w:name w:val="Hot Route!"/>
    <w:basedOn w:val="Normal"/>
    <w:qFormat/>
    <w:rsid w:val="002A223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A2237"/>
    <w:rPr>
      <w:rFonts w:ascii="Times New Roman" w:hAnsi="Times New Roman" w:cs="Times New Roman"/>
      <w:sz w:val="16"/>
      <w:szCs w:val="16"/>
    </w:rPr>
  </w:style>
  <w:style w:type="character" w:customStyle="1" w:styleId="BodyText2Char1">
    <w:name w:val="Body Text 2 Char1"/>
    <w:basedOn w:val="DefaultParagraphFont"/>
    <w:semiHidden/>
    <w:rsid w:val="002A2237"/>
    <w:rPr>
      <w:rFonts w:ascii="Times New Roman" w:hAnsi="Times New Roman" w:cs="Times New Roman"/>
      <w:sz w:val="20"/>
    </w:rPr>
  </w:style>
  <w:style w:type="character" w:customStyle="1" w:styleId="Heading2Char1CharCharCharCharCharC">
    <w:name w:val="Heading 2 Char1 Char Char Char Char Char C"/>
    <w:rsid w:val="002A2237"/>
    <w:rPr>
      <w:rFonts w:cs="Arial"/>
      <w:b/>
      <w:bCs/>
      <w:iCs/>
      <w:sz w:val="24"/>
      <w:szCs w:val="28"/>
      <w:lang w:val="en-US" w:eastAsia="en-US" w:bidi="ar-SA"/>
    </w:rPr>
  </w:style>
  <w:style w:type="character" w:customStyle="1" w:styleId="underline1">
    <w:name w:val="underline1"/>
    <w:basedOn w:val="DefaultParagraphFont"/>
    <w:rsid w:val="002A2237"/>
    <w:rPr>
      <w:u w:val="single"/>
    </w:rPr>
  </w:style>
  <w:style w:type="character" w:customStyle="1" w:styleId="author0">
    <w:name w:val="author"/>
    <w:basedOn w:val="DefaultParagraphFont"/>
    <w:rsid w:val="002A2237"/>
    <w:rPr>
      <w:rFonts w:ascii="Times New Roman" w:hAnsi="Times New Roman"/>
      <w:b/>
      <w:sz w:val="24"/>
    </w:rPr>
  </w:style>
  <w:style w:type="character" w:customStyle="1" w:styleId="FontStyle291">
    <w:name w:val="Font Style291"/>
    <w:basedOn w:val="DefaultParagraphFont"/>
    <w:uiPriority w:val="99"/>
    <w:rsid w:val="002A223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A223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A223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A2237"/>
    <w:rPr>
      <w:rFonts w:ascii="Calibri" w:eastAsia="Times New Roman" w:hAnsi="Calibri"/>
    </w:rPr>
  </w:style>
  <w:style w:type="paragraph" w:customStyle="1" w:styleId="Cards1">
    <w:name w:val="Cards1"/>
    <w:basedOn w:val="Normal"/>
    <w:link w:val="Cards1Char"/>
    <w:qFormat/>
    <w:rsid w:val="002A2237"/>
    <w:pPr>
      <w:ind w:left="288"/>
    </w:pPr>
    <w:rPr>
      <w:rFonts w:eastAsia="Times New Roman"/>
      <w:u w:val="single"/>
    </w:rPr>
  </w:style>
  <w:style w:type="character" w:customStyle="1" w:styleId="Cards1Char">
    <w:name w:val="Cards1 Char"/>
    <w:basedOn w:val="DefaultParagraphFont"/>
    <w:link w:val="Cards1"/>
    <w:rsid w:val="002A2237"/>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2A2237"/>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2A2237"/>
    <w:rPr>
      <w:rFonts w:ascii="Arial" w:eastAsia="Calibri" w:hAnsi="Arial" w:cs="Arial"/>
      <w:u w:val="single"/>
    </w:rPr>
  </w:style>
  <w:style w:type="character" w:customStyle="1" w:styleId="EmphasizeThis">
    <w:name w:val="EmphasizeThis"/>
    <w:rsid w:val="002A2237"/>
    <w:rPr>
      <w:rFonts w:ascii="Georgia" w:hAnsi="Georgia"/>
      <w:b/>
      <w:iCs/>
      <w:sz w:val="24"/>
      <w:u w:val="thick"/>
    </w:rPr>
  </w:style>
  <w:style w:type="paragraph" w:customStyle="1" w:styleId="Stylecard8pt">
    <w:name w:val="Style card + 8 pt"/>
    <w:basedOn w:val="Normal"/>
    <w:link w:val="Stylecard8ptChar"/>
    <w:qFormat/>
    <w:rsid w:val="002A2237"/>
    <w:pPr>
      <w:ind w:left="288" w:right="288"/>
    </w:pPr>
    <w:rPr>
      <w:rFonts w:cs="Calibri"/>
      <w:color w:val="000000"/>
      <w:u w:val="single"/>
      <w:lang w:eastAsia="ar-SA"/>
    </w:rPr>
  </w:style>
  <w:style w:type="character" w:customStyle="1" w:styleId="Stylecard8ptChar">
    <w:name w:val="Style card + 8 pt Char"/>
    <w:basedOn w:val="cardChar"/>
    <w:link w:val="Stylecard8pt"/>
    <w:rsid w:val="002A2237"/>
    <w:rPr>
      <w:rFonts w:ascii="Calibri" w:hAnsi="Calibri" w:cs="Calibri"/>
      <w:color w:val="000000"/>
      <w:u w:val="single"/>
      <w:lang w:eastAsia="ar-SA"/>
    </w:rPr>
  </w:style>
  <w:style w:type="character" w:customStyle="1" w:styleId="bhl">
    <w:name w:val="bhl"/>
    <w:basedOn w:val="DefaultParagraphFont"/>
    <w:rsid w:val="002A2237"/>
  </w:style>
  <w:style w:type="paragraph" w:customStyle="1" w:styleId="TagGA11">
    <w:name w:val="Tag GA 11"/>
    <w:basedOn w:val="TOC1"/>
    <w:qFormat/>
    <w:rsid w:val="002A2237"/>
    <w:pPr>
      <w:spacing w:before="0" w:after="160"/>
    </w:pPr>
    <w:rPr>
      <w:rFonts w:eastAsia="Calibri"/>
      <w:u w:val="none"/>
      <w:lang w:bidi="ar-SA"/>
    </w:rPr>
  </w:style>
  <w:style w:type="paragraph" w:customStyle="1" w:styleId="CiteCard">
    <w:name w:val="Cite/Card"/>
    <w:basedOn w:val="TOC2"/>
    <w:qFormat/>
    <w:rsid w:val="002A2237"/>
    <w:pPr>
      <w:tabs>
        <w:tab w:val="left" w:pos="4360"/>
      </w:tabs>
      <w:ind w:left="220"/>
    </w:pPr>
    <w:rPr>
      <w:rFonts w:eastAsia="Calibri"/>
      <w:sz w:val="22"/>
      <w:lang w:bidi="ar-SA"/>
    </w:rPr>
  </w:style>
  <w:style w:type="character" w:customStyle="1" w:styleId="CardTextUnderlinedChar">
    <w:name w:val="Card Text Underlined Char"/>
    <w:basedOn w:val="DefaultParagraphFont"/>
    <w:rsid w:val="002A2237"/>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2A2237"/>
    <w:rPr>
      <w:sz w:val="16"/>
      <w:szCs w:val="16"/>
    </w:rPr>
  </w:style>
  <w:style w:type="character" w:customStyle="1" w:styleId="DocumentMapChar1">
    <w:name w:val="Document Map Char1"/>
    <w:basedOn w:val="DefaultParagraphFont"/>
    <w:uiPriority w:val="99"/>
    <w:rsid w:val="002A2237"/>
    <w:rPr>
      <w:rFonts w:ascii="Tahoma" w:hAnsi="Tahoma" w:cs="Tahoma"/>
      <w:sz w:val="16"/>
      <w:szCs w:val="16"/>
    </w:rPr>
  </w:style>
  <w:style w:type="character" w:customStyle="1" w:styleId="addmd">
    <w:name w:val="addmd"/>
    <w:basedOn w:val="DefaultParagraphFont"/>
    <w:rsid w:val="002A2237"/>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A2237"/>
    <w:rPr>
      <w:rFonts w:ascii="Arial" w:hAnsi="Arial"/>
      <w:b/>
      <w:sz w:val="26"/>
    </w:rPr>
  </w:style>
  <w:style w:type="paragraph" w:styleId="FootnoteText">
    <w:name w:val="footnote text"/>
    <w:basedOn w:val="Normal"/>
    <w:link w:val="FootnoteTextChar"/>
    <w:unhideWhenUsed/>
    <w:rsid w:val="002A2237"/>
    <w:rPr>
      <w:rFonts w:eastAsia="Calibri"/>
      <w:szCs w:val="20"/>
      <w:lang w:eastAsia="zh-CN"/>
    </w:rPr>
  </w:style>
  <w:style w:type="character" w:customStyle="1" w:styleId="FootnoteTextChar">
    <w:name w:val="Footnote Text Char"/>
    <w:basedOn w:val="DefaultParagraphFont"/>
    <w:link w:val="FootnoteText"/>
    <w:rsid w:val="002A2237"/>
    <w:rPr>
      <w:rFonts w:ascii="Calibri" w:eastAsia="Calibri" w:hAnsi="Calibri"/>
      <w:szCs w:val="20"/>
      <w:lang w:eastAsia="zh-CN"/>
    </w:rPr>
  </w:style>
  <w:style w:type="character" w:customStyle="1" w:styleId="UnderlinedTextCharChar">
    <w:name w:val="Underlined Text Char Char"/>
    <w:basedOn w:val="DefaultParagraphFont"/>
    <w:rsid w:val="002A2237"/>
    <w:rPr>
      <w:rFonts w:cs="Arial"/>
      <w:bCs/>
      <w:noProof w:val="0"/>
      <w:szCs w:val="26"/>
      <w:u w:val="single"/>
      <w:lang w:val="en-US" w:eastAsia="en-US" w:bidi="ar-SA"/>
    </w:rPr>
  </w:style>
  <w:style w:type="character" w:customStyle="1" w:styleId="StyleTimesNewRoman12ptBold">
    <w:name w:val="Style Times New Roman 12 pt Bold"/>
    <w:rsid w:val="002A2237"/>
    <w:rPr>
      <w:b/>
      <w:bCs/>
      <w:sz w:val="24"/>
    </w:rPr>
  </w:style>
  <w:style w:type="character" w:customStyle="1" w:styleId="CardText1Char">
    <w:name w:val="Card Text 1 Char"/>
    <w:rsid w:val="002A2237"/>
    <w:rPr>
      <w:rFonts w:ascii="Georgia" w:hAnsi="Georgia"/>
      <w:color w:val="000000"/>
      <w:sz w:val="22"/>
      <w:szCs w:val="22"/>
      <w:u w:val="single"/>
    </w:rPr>
  </w:style>
  <w:style w:type="character" w:customStyle="1" w:styleId="BoldUnderlining">
    <w:name w:val="Bold Underlining"/>
    <w:rsid w:val="002A2237"/>
    <w:rPr>
      <w:u w:val="single"/>
    </w:rPr>
  </w:style>
  <w:style w:type="character" w:customStyle="1" w:styleId="Intemphasis">
    <w:name w:val="Intemphasis"/>
    <w:uiPriority w:val="1"/>
    <w:qFormat/>
    <w:rsid w:val="002A2237"/>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A2237"/>
    <w:pPr>
      <w:ind w:left="288" w:right="288"/>
    </w:pPr>
    <w:rPr>
      <w:szCs w:val="16"/>
    </w:rPr>
  </w:style>
  <w:style w:type="character" w:customStyle="1" w:styleId="cardtextChar2">
    <w:name w:val="cardtext Char"/>
    <w:basedOn w:val="DefaultParagraphFont"/>
    <w:link w:val="cardtext0"/>
    <w:rsid w:val="002A2237"/>
    <w:rPr>
      <w:rFonts w:ascii="Calibri" w:hAnsi="Calibri"/>
      <w:szCs w:val="16"/>
    </w:rPr>
  </w:style>
  <w:style w:type="character" w:customStyle="1" w:styleId="BoldUnderlineChar1">
    <w:name w:val="BoldUnderline Char1"/>
    <w:rsid w:val="002A223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A2237"/>
    <w:pPr>
      <w:spacing w:after="200"/>
      <w:contextualSpacing/>
    </w:pPr>
    <w:rPr>
      <w:rFonts w:eastAsia="Calibri"/>
      <w:u w:val="single"/>
    </w:rPr>
  </w:style>
  <w:style w:type="character" w:customStyle="1" w:styleId="UnderlinedCardTextChar">
    <w:name w:val="Underlined Card Text Char"/>
    <w:link w:val="UnderlinedCardText"/>
    <w:rsid w:val="002A2237"/>
    <w:rPr>
      <w:rFonts w:ascii="Calibri" w:eastAsia="Calibri" w:hAnsi="Calibri"/>
      <w:u w:val="single"/>
    </w:rPr>
  </w:style>
  <w:style w:type="character" w:customStyle="1" w:styleId="Hyperlink6">
    <w:name w:val="Hyperlink6"/>
    <w:basedOn w:val="DefaultParagraphFont"/>
    <w:rsid w:val="002A2237"/>
    <w:rPr>
      <w:color w:val="3300CC"/>
      <w:u w:val="single"/>
    </w:rPr>
  </w:style>
  <w:style w:type="paragraph" w:customStyle="1" w:styleId="Tag12">
    <w:name w:val="Tag12"/>
    <w:basedOn w:val="Normal"/>
    <w:qFormat/>
    <w:rsid w:val="002A2237"/>
    <w:pPr>
      <w:contextualSpacing/>
    </w:pPr>
    <w:rPr>
      <w:rFonts w:eastAsia="Cambria"/>
      <w:b/>
    </w:rPr>
  </w:style>
  <w:style w:type="paragraph" w:customStyle="1" w:styleId="Shrink8">
    <w:name w:val="Shrink8"/>
    <w:basedOn w:val="Normal"/>
    <w:qFormat/>
    <w:rsid w:val="002A2237"/>
    <w:rPr>
      <w:rFonts w:eastAsia="Cambria"/>
    </w:rPr>
  </w:style>
  <w:style w:type="character" w:customStyle="1" w:styleId="highlight2">
    <w:name w:val="highlight2"/>
    <w:rsid w:val="002A2237"/>
    <w:rPr>
      <w:rFonts w:ascii="Arial" w:hAnsi="Arial"/>
      <w:b/>
      <w:sz w:val="19"/>
      <w:u w:val="thick"/>
      <w:bdr w:val="none" w:sz="0" w:space="0" w:color="auto"/>
      <w:shd w:val="clear" w:color="auto" w:fill="auto"/>
    </w:rPr>
  </w:style>
  <w:style w:type="character" w:customStyle="1" w:styleId="citation">
    <w:name w:val="citation"/>
    <w:basedOn w:val="DefaultParagraphFont"/>
    <w:rsid w:val="002A2237"/>
  </w:style>
  <w:style w:type="paragraph" w:customStyle="1" w:styleId="UnderlineText">
    <w:name w:val="Underline Text"/>
    <w:basedOn w:val="Normal"/>
    <w:link w:val="UnderlineTextChar"/>
    <w:qFormat/>
    <w:rsid w:val="002A2237"/>
    <w:pPr>
      <w:ind w:left="288"/>
    </w:pPr>
    <w:rPr>
      <w:rFonts w:eastAsia="Times New Roman"/>
      <w:u w:val="single"/>
    </w:rPr>
  </w:style>
  <w:style w:type="character" w:customStyle="1" w:styleId="UnderlineTextChar">
    <w:name w:val="Underline Text Char"/>
    <w:basedOn w:val="DefaultParagraphFont"/>
    <w:link w:val="UnderlineText"/>
    <w:rsid w:val="002A2237"/>
    <w:rPr>
      <w:rFonts w:ascii="Calibri" w:eastAsia="Times New Roman" w:hAnsi="Calibri"/>
      <w:u w:val="single"/>
    </w:rPr>
  </w:style>
  <w:style w:type="character" w:customStyle="1" w:styleId="il">
    <w:name w:val="il"/>
    <w:basedOn w:val="DefaultParagraphFont"/>
    <w:rsid w:val="002A2237"/>
  </w:style>
  <w:style w:type="character" w:customStyle="1" w:styleId="commentstext">
    <w:name w:val="comments_text"/>
    <w:uiPriority w:val="99"/>
    <w:rsid w:val="002A2237"/>
    <w:rPr>
      <w:rFonts w:cs="Times New Roman"/>
    </w:rPr>
  </w:style>
  <w:style w:type="paragraph" w:customStyle="1" w:styleId="Heading42">
    <w:name w:val="Heading 42"/>
    <w:basedOn w:val="Normal"/>
    <w:qFormat/>
    <w:rsid w:val="002A2237"/>
    <w:rPr>
      <w:rFonts w:eastAsia="Times New Roman"/>
    </w:rPr>
  </w:style>
  <w:style w:type="paragraph" w:customStyle="1" w:styleId="DebateNormal">
    <w:name w:val="DebateNormal"/>
    <w:basedOn w:val="Normal"/>
    <w:link w:val="DebateNormalChar"/>
    <w:qFormat/>
    <w:rsid w:val="002A2237"/>
    <w:pPr>
      <w:spacing w:line="276" w:lineRule="auto"/>
    </w:pPr>
    <w:rPr>
      <w:rFonts w:eastAsia="Calibri"/>
      <w:szCs w:val="20"/>
    </w:rPr>
  </w:style>
  <w:style w:type="character" w:customStyle="1" w:styleId="DebateNormalChar">
    <w:name w:val="DebateNormal Char"/>
    <w:basedOn w:val="DefaultParagraphFont"/>
    <w:link w:val="DebateNormal"/>
    <w:rsid w:val="002A2237"/>
    <w:rPr>
      <w:rFonts w:ascii="Calibri" w:eastAsia="Calibri" w:hAnsi="Calibri"/>
      <w:szCs w:val="20"/>
    </w:rPr>
  </w:style>
  <w:style w:type="paragraph" w:customStyle="1" w:styleId="DebateEmphasis">
    <w:name w:val="DebateEmphasis"/>
    <w:basedOn w:val="Normal"/>
    <w:link w:val="DebateEmphasisChar"/>
    <w:qFormat/>
    <w:rsid w:val="002A223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A2237"/>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2A2237"/>
    <w:rPr>
      <w:rFonts w:ascii="Times New Roman" w:eastAsia="Cambria" w:hAnsi="Times New Roman" w:cs="Times New Roman"/>
      <w:sz w:val="20"/>
      <w:szCs w:val="22"/>
    </w:rPr>
  </w:style>
  <w:style w:type="paragraph" w:customStyle="1" w:styleId="NormalCite">
    <w:name w:val="NormalCite"/>
    <w:link w:val="NormalCiteChar"/>
    <w:qFormat/>
    <w:rsid w:val="002A223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2A2237"/>
    <w:rPr>
      <w:rFonts w:ascii="Times New Roman" w:hAnsi="Times New Roman" w:cs="Times New Roman"/>
      <w:sz w:val="18"/>
    </w:rPr>
  </w:style>
  <w:style w:type="character" w:customStyle="1" w:styleId="articletext">
    <w:name w:val="articletext"/>
    <w:basedOn w:val="DefaultParagraphFont"/>
    <w:rsid w:val="002A2237"/>
  </w:style>
  <w:style w:type="character" w:customStyle="1" w:styleId="grey10">
    <w:name w:val="grey10"/>
    <w:basedOn w:val="DefaultParagraphFont"/>
    <w:rsid w:val="002A2237"/>
  </w:style>
  <w:style w:type="character" w:customStyle="1" w:styleId="navy13bd">
    <w:name w:val="navy13bd"/>
    <w:basedOn w:val="DefaultParagraphFont"/>
    <w:rsid w:val="002A2237"/>
  </w:style>
  <w:style w:type="character" w:customStyle="1" w:styleId="Style9ptUnderline2">
    <w:name w:val="Style 9 pt Underline2"/>
    <w:basedOn w:val="DefaultParagraphFont"/>
    <w:rsid w:val="002A2237"/>
    <w:rPr>
      <w:sz w:val="20"/>
      <w:u w:val="single"/>
    </w:rPr>
  </w:style>
  <w:style w:type="character" w:customStyle="1" w:styleId="Style9ptBoldUnderline1">
    <w:name w:val="Style 9 pt Bold Underline1"/>
    <w:basedOn w:val="DefaultParagraphFont"/>
    <w:rsid w:val="002A2237"/>
    <w:rPr>
      <w:b/>
      <w:bCs/>
      <w:sz w:val="20"/>
      <w:u w:val="single"/>
    </w:rPr>
  </w:style>
  <w:style w:type="character" w:customStyle="1" w:styleId="TagsCharChar">
    <w:name w:val="Tags Char Char"/>
    <w:basedOn w:val="DefaultParagraphFont"/>
    <w:rsid w:val="002A2237"/>
    <w:rPr>
      <w:rFonts w:eastAsia="SimSun"/>
      <w:b/>
      <w:sz w:val="24"/>
      <w:lang w:val="en-US" w:eastAsia="zh-CN" w:bidi="ar-SA"/>
    </w:rPr>
  </w:style>
  <w:style w:type="paragraph" w:customStyle="1" w:styleId="cardCharCharCharChar">
    <w:name w:val="card Char Char Char Char"/>
    <w:basedOn w:val="Normal"/>
    <w:qFormat/>
    <w:rsid w:val="002A2237"/>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2A2237"/>
    <w:rPr>
      <w:rFonts w:ascii="Times" w:eastAsia="Times New Roman" w:hAnsi="Times"/>
    </w:rPr>
  </w:style>
  <w:style w:type="paragraph" w:customStyle="1" w:styleId="CARD0">
    <w:name w:val="CARD"/>
    <w:basedOn w:val="Normal"/>
    <w:link w:val="CARDChar1"/>
    <w:qFormat/>
    <w:rsid w:val="002A2237"/>
    <w:rPr>
      <w:rFonts w:eastAsia="Times New Roman"/>
      <w:u w:val="single"/>
    </w:rPr>
  </w:style>
  <w:style w:type="character" w:customStyle="1" w:styleId="CARDChar1">
    <w:name w:val="CARD Char"/>
    <w:basedOn w:val="DefaultParagraphFont"/>
    <w:link w:val="CARD0"/>
    <w:rsid w:val="002A2237"/>
    <w:rPr>
      <w:rFonts w:ascii="Calibri" w:eastAsia="Times New Roman" w:hAnsi="Calibri"/>
      <w:u w:val="single"/>
    </w:rPr>
  </w:style>
  <w:style w:type="paragraph" w:customStyle="1" w:styleId="Normal2">
    <w:name w:val="Normal2"/>
    <w:basedOn w:val="Normal"/>
    <w:qFormat/>
    <w:rsid w:val="002A2237"/>
    <w:rPr>
      <w:rFonts w:eastAsia="Times New Roman"/>
    </w:rPr>
  </w:style>
  <w:style w:type="character" w:customStyle="1" w:styleId="Style11ptThickunderline">
    <w:name w:val="Style 11 pt Thick underline"/>
    <w:rsid w:val="002A2237"/>
    <w:rPr>
      <w:rFonts w:ascii="Times New Roman" w:hAnsi="Times New Roman"/>
      <w:sz w:val="20"/>
      <w:u w:val="single"/>
    </w:rPr>
  </w:style>
  <w:style w:type="character" w:customStyle="1" w:styleId="Style11ptBoldThickunderline">
    <w:name w:val="Style 11 pt Bold Thick underline"/>
    <w:rsid w:val="002A2237"/>
    <w:rPr>
      <w:rFonts w:ascii="Times New Roman" w:hAnsi="Times New Roman"/>
      <w:b/>
      <w:bCs/>
      <w:sz w:val="20"/>
      <w:u w:val="single"/>
    </w:rPr>
  </w:style>
  <w:style w:type="character" w:styleId="FootnoteReference">
    <w:name w:val="footnote reference"/>
    <w:unhideWhenUsed/>
    <w:rsid w:val="002A2237"/>
    <w:rPr>
      <w:vertAlign w:val="superscript"/>
    </w:rPr>
  </w:style>
  <w:style w:type="character" w:customStyle="1" w:styleId="CharChar5">
    <w:name w:val="Char Char5"/>
    <w:rsid w:val="002A2237"/>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A223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A2237"/>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2A2237"/>
    <w:rPr>
      <w:u w:val="single"/>
    </w:rPr>
  </w:style>
  <w:style w:type="character" w:customStyle="1" w:styleId="StyleUnderlineBoldIndent11ptChar">
    <w:name w:val="Style Underline + Bold Indent + 11 pt Char"/>
    <w:link w:val="StyleUnderlineBoldIndent11pt"/>
    <w:rsid w:val="002A2237"/>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2A2237"/>
    <w:rPr>
      <w:b/>
      <w:bCs/>
      <w:u w:val="single"/>
    </w:rPr>
  </w:style>
  <w:style w:type="character" w:customStyle="1" w:styleId="StyleUnderlineBoldIndent11ptBoldChar">
    <w:name w:val="Style Underline + Bold Indent + 11 pt Bold Char"/>
    <w:link w:val="StyleUnderlineBoldIndent11ptBold"/>
    <w:rsid w:val="002A2237"/>
    <w:rPr>
      <w:rFonts w:ascii="Calibri" w:eastAsia="Times New Roman" w:hAnsi="Calibri"/>
      <w:b/>
      <w:bCs/>
      <w:szCs w:val="20"/>
      <w:u w:val="single"/>
    </w:rPr>
  </w:style>
  <w:style w:type="paragraph" w:customStyle="1" w:styleId="Normal20pt">
    <w:name w:val="Normal  + 20 pt"/>
    <w:basedOn w:val="Normal"/>
    <w:uiPriority w:val="6"/>
    <w:qFormat/>
    <w:rsid w:val="002A2237"/>
    <w:rPr>
      <w:bCs/>
      <w:u w:val="single"/>
    </w:rPr>
  </w:style>
  <w:style w:type="character" w:customStyle="1" w:styleId="StyleStyle4CharTimesNewRoman11pt">
    <w:name w:val="Style Style4 Char + Times New Roman 11 pt"/>
    <w:basedOn w:val="DefaultParagraphFont"/>
    <w:rsid w:val="002A2237"/>
    <w:rPr>
      <w:rFonts w:ascii="Times New Roman" w:hAnsi="Times New Roman"/>
      <w:sz w:val="20"/>
      <w:szCs w:val="24"/>
      <w:u w:val="single"/>
      <w:lang w:val="en-US" w:eastAsia="en-US" w:bidi="ar-SA"/>
    </w:rPr>
  </w:style>
  <w:style w:type="paragraph" w:customStyle="1" w:styleId="author-name">
    <w:name w:val="author-name"/>
    <w:basedOn w:val="Normal"/>
    <w:qFormat/>
    <w:rsid w:val="002A2237"/>
    <w:pPr>
      <w:spacing w:before="100" w:beforeAutospacing="1" w:after="100" w:afterAutospacing="1"/>
    </w:pPr>
    <w:rPr>
      <w:rFonts w:eastAsia="Times New Roman"/>
    </w:rPr>
  </w:style>
  <w:style w:type="paragraph" w:customStyle="1" w:styleId="author-credentials">
    <w:name w:val="author-credentials"/>
    <w:basedOn w:val="Normal"/>
    <w:rsid w:val="002A223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A2237"/>
    <w:rPr>
      <w:rFonts w:ascii="Consolas" w:hAnsi="Consolas" w:cs="Consolas"/>
      <w:sz w:val="20"/>
      <w:szCs w:val="20"/>
    </w:rPr>
  </w:style>
  <w:style w:type="character" w:customStyle="1" w:styleId="StyleStyle4CharTimesNewRoman11ptBold">
    <w:name w:val="Style Style4 Char + Times New Roman 11 pt Bold"/>
    <w:basedOn w:val="DefaultParagraphFont"/>
    <w:rsid w:val="002A2237"/>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A2237"/>
    <w:rPr>
      <w:rFonts w:ascii="Times New Roman" w:hAnsi="Times New Roman"/>
      <w:i/>
      <w:iCs/>
      <w:sz w:val="20"/>
      <w:szCs w:val="24"/>
      <w:u w:val="single"/>
      <w:lang w:val="en-US" w:eastAsia="en-US" w:bidi="ar-SA"/>
    </w:rPr>
  </w:style>
  <w:style w:type="character" w:customStyle="1" w:styleId="headline">
    <w:name w:val="headline"/>
    <w:basedOn w:val="DefaultParagraphFont"/>
    <w:rsid w:val="002A2237"/>
  </w:style>
  <w:style w:type="character" w:customStyle="1" w:styleId="CharChar4">
    <w:name w:val="Char Char4"/>
    <w:basedOn w:val="DefaultParagraphFont"/>
    <w:rsid w:val="002A2237"/>
    <w:rPr>
      <w:rFonts w:cs="Arial"/>
      <w:b/>
      <w:bCs/>
      <w:iCs/>
      <w:szCs w:val="28"/>
      <w:lang w:val="en-US" w:eastAsia="en-US" w:bidi="ar-SA"/>
    </w:rPr>
  </w:style>
  <w:style w:type="character" w:customStyle="1" w:styleId="yshortcuts">
    <w:name w:val="yshortcuts"/>
    <w:basedOn w:val="DefaultParagraphFont"/>
    <w:rsid w:val="002A2237"/>
  </w:style>
  <w:style w:type="character" w:customStyle="1" w:styleId="HotRouteChar0">
    <w:name w:val="Hot Route Char"/>
    <w:link w:val="HotRoute"/>
    <w:rsid w:val="002A2237"/>
    <w:rPr>
      <w:rFonts w:ascii="Calibri" w:eastAsia="Times New Roman" w:hAnsi="Calibri"/>
    </w:rPr>
  </w:style>
  <w:style w:type="paragraph" w:styleId="PlainText">
    <w:name w:val="Plain Text"/>
    <w:basedOn w:val="Normal"/>
    <w:link w:val="PlainTextChar"/>
    <w:rsid w:val="002A2237"/>
    <w:rPr>
      <w:rFonts w:ascii="Courier New" w:eastAsia="Times New Roman" w:hAnsi="Courier New" w:cs="Courier New"/>
      <w:szCs w:val="20"/>
    </w:rPr>
  </w:style>
  <w:style w:type="character" w:customStyle="1" w:styleId="PlainTextChar">
    <w:name w:val="Plain Text Char"/>
    <w:basedOn w:val="DefaultParagraphFont"/>
    <w:link w:val="PlainText"/>
    <w:rsid w:val="002A2237"/>
    <w:rPr>
      <w:rFonts w:ascii="Courier New" w:eastAsia="Times New Roman" w:hAnsi="Courier New" w:cs="Courier New"/>
      <w:szCs w:val="20"/>
    </w:rPr>
  </w:style>
  <w:style w:type="character" w:customStyle="1" w:styleId="senselabelstart">
    <w:name w:val="sense_label start"/>
    <w:basedOn w:val="DefaultParagraphFont"/>
    <w:rsid w:val="002A2237"/>
  </w:style>
  <w:style w:type="character" w:customStyle="1" w:styleId="sensecontent">
    <w:name w:val="sense_content"/>
    <w:basedOn w:val="DefaultParagraphFont"/>
    <w:rsid w:val="002A2237"/>
  </w:style>
  <w:style w:type="character" w:customStyle="1" w:styleId="vi">
    <w:name w:val="vi"/>
    <w:basedOn w:val="DefaultParagraphFont"/>
    <w:rsid w:val="002A2237"/>
  </w:style>
  <w:style w:type="character" w:customStyle="1" w:styleId="italic">
    <w:name w:val="italic"/>
    <w:basedOn w:val="DefaultParagraphFont"/>
    <w:rsid w:val="002A2237"/>
  </w:style>
  <w:style w:type="paragraph" w:customStyle="1" w:styleId="Microtext0">
    <w:name w:val="Microtext"/>
    <w:basedOn w:val="Normal"/>
    <w:next w:val="Normal"/>
    <w:link w:val="MicrotextChar0"/>
    <w:qFormat/>
    <w:rsid w:val="002A2237"/>
    <w:rPr>
      <w:sz w:val="12"/>
    </w:rPr>
  </w:style>
  <w:style w:type="character" w:customStyle="1" w:styleId="MicrotextChar0">
    <w:name w:val="Microtext Char"/>
    <w:link w:val="Microtext0"/>
    <w:rsid w:val="002A2237"/>
    <w:rPr>
      <w:rFonts w:ascii="Calibri" w:hAnsi="Calibri"/>
      <w:sz w:val="12"/>
    </w:rPr>
  </w:style>
  <w:style w:type="character" w:customStyle="1" w:styleId="st">
    <w:name w:val="st"/>
    <w:basedOn w:val="DefaultParagraphFont"/>
    <w:rsid w:val="002A2237"/>
  </w:style>
  <w:style w:type="paragraph" w:customStyle="1" w:styleId="Style6">
    <w:name w:val="Style6"/>
    <w:basedOn w:val="Normal"/>
    <w:link w:val="Style6Char"/>
    <w:autoRedefine/>
    <w:qFormat/>
    <w:rsid w:val="002A2237"/>
    <w:rPr>
      <w:b/>
    </w:rPr>
  </w:style>
  <w:style w:type="character" w:customStyle="1" w:styleId="Style6Char">
    <w:name w:val="Style6 Char"/>
    <w:basedOn w:val="DefaultParagraphFont"/>
    <w:link w:val="Style6"/>
    <w:rsid w:val="002A2237"/>
    <w:rPr>
      <w:rFonts w:ascii="Calibri" w:hAnsi="Calibri"/>
      <w:b/>
    </w:rPr>
  </w:style>
  <w:style w:type="paragraph" w:customStyle="1" w:styleId="Style11">
    <w:name w:val="Style11"/>
    <w:basedOn w:val="Normal"/>
    <w:link w:val="Style11Char"/>
    <w:qFormat/>
    <w:rsid w:val="002A2237"/>
    <w:rPr>
      <w:rFonts w:eastAsia="Times New Roman"/>
      <w:b/>
      <w:szCs w:val="20"/>
      <w:u w:val="thick"/>
    </w:rPr>
  </w:style>
  <w:style w:type="paragraph" w:customStyle="1" w:styleId="Style12">
    <w:name w:val="Style12"/>
    <w:basedOn w:val="Normal"/>
    <w:link w:val="Style12Char"/>
    <w:qFormat/>
    <w:rsid w:val="002A2237"/>
    <w:rPr>
      <w:rFonts w:eastAsia="Times New Roman"/>
      <w:b/>
      <w:u w:val="thick"/>
    </w:rPr>
  </w:style>
  <w:style w:type="character" w:customStyle="1" w:styleId="Style11Char">
    <w:name w:val="Style11 Char"/>
    <w:basedOn w:val="DefaultParagraphFont"/>
    <w:link w:val="Style11"/>
    <w:rsid w:val="002A2237"/>
    <w:rPr>
      <w:rFonts w:ascii="Calibri" w:eastAsia="Times New Roman" w:hAnsi="Calibri"/>
      <w:b/>
      <w:szCs w:val="20"/>
      <w:u w:val="thick"/>
    </w:rPr>
  </w:style>
  <w:style w:type="character" w:customStyle="1" w:styleId="Style12Char">
    <w:name w:val="Style12 Char"/>
    <w:basedOn w:val="DefaultParagraphFont"/>
    <w:link w:val="Style12"/>
    <w:rsid w:val="002A2237"/>
    <w:rPr>
      <w:rFonts w:ascii="Calibri" w:eastAsia="Times New Roman" w:hAnsi="Calibri"/>
      <w:b/>
      <w:u w:val="thick"/>
    </w:rPr>
  </w:style>
  <w:style w:type="character" w:customStyle="1" w:styleId="caps-label">
    <w:name w:val="caps-label"/>
    <w:basedOn w:val="DefaultParagraphFont"/>
    <w:rsid w:val="002A2237"/>
  </w:style>
  <w:style w:type="character" w:customStyle="1" w:styleId="wikiexternallink">
    <w:name w:val="wikiexternallink"/>
    <w:basedOn w:val="DefaultParagraphFont"/>
    <w:rsid w:val="002A2237"/>
  </w:style>
  <w:style w:type="character" w:customStyle="1" w:styleId="wikigeneratedlinkcontent">
    <w:name w:val="wikigeneratedlinkcontent"/>
    <w:basedOn w:val="DefaultParagraphFont"/>
    <w:rsid w:val="002A2237"/>
  </w:style>
  <w:style w:type="character" w:customStyle="1" w:styleId="ShrinkChar">
    <w:name w:val="Shrink Char"/>
    <w:link w:val="Shrink"/>
    <w:locked/>
    <w:rsid w:val="002A2237"/>
    <w:rPr>
      <w:rFonts w:ascii="Garamond" w:eastAsia="Times New Roman" w:hAnsi="Garamond"/>
      <w:sz w:val="12"/>
    </w:rPr>
  </w:style>
  <w:style w:type="paragraph" w:customStyle="1" w:styleId="Shrink">
    <w:name w:val="Shrink"/>
    <w:link w:val="ShrinkChar"/>
    <w:qFormat/>
    <w:rsid w:val="002A2237"/>
    <w:pPr>
      <w:spacing w:after="0" w:line="240" w:lineRule="auto"/>
      <w:ind w:left="288" w:right="288"/>
    </w:pPr>
    <w:rPr>
      <w:rFonts w:ascii="Garamond" w:eastAsia="Times New Roman" w:hAnsi="Garamond"/>
      <w:sz w:val="12"/>
    </w:rPr>
  </w:style>
  <w:style w:type="character" w:customStyle="1" w:styleId="aqj">
    <w:name w:val="aqj"/>
    <w:basedOn w:val="DefaultParagraphFont"/>
    <w:rsid w:val="002A2237"/>
  </w:style>
  <w:style w:type="character" w:customStyle="1" w:styleId="StyleStyleBoldUnderlineIntenseEmphasisUnderlineapple-style-s">
    <w:name w:val="Style Style Bold UnderlineIntense EmphasisUnderlineapple-style-s..."/>
    <w:basedOn w:val="DefaultParagraphFont"/>
    <w:rsid w:val="002A2237"/>
    <w:rPr>
      <w:b w:val="0"/>
      <w:bCs w:val="0"/>
      <w:sz w:val="22"/>
      <w:u w:val="single"/>
      <w:bdr w:val="none" w:sz="0" w:space="0" w:color="auto"/>
    </w:rPr>
  </w:style>
  <w:style w:type="paragraph" w:customStyle="1" w:styleId="blocktitle0">
    <w:name w:val="block title"/>
    <w:basedOn w:val="Normal"/>
    <w:link w:val="blocktitleChar"/>
    <w:autoRedefine/>
    <w:qFormat/>
    <w:rsid w:val="002A2237"/>
    <w:pPr>
      <w:spacing w:after="240"/>
      <w:jc w:val="center"/>
      <w:outlineLvl w:val="0"/>
    </w:pPr>
    <w:rPr>
      <w:rFonts w:eastAsia="Calibri"/>
      <w:b/>
      <w:caps/>
      <w:sz w:val="28"/>
      <w:szCs w:val="28"/>
      <w:lang w:val="es-ES"/>
    </w:rPr>
  </w:style>
  <w:style w:type="character" w:customStyle="1" w:styleId="Boxed">
    <w:name w:val="Boxed"/>
    <w:qFormat/>
    <w:rsid w:val="002A2237"/>
    <w:rPr>
      <w:rFonts w:ascii="Times New Roman" w:hAnsi="Times New Roman"/>
      <w:sz w:val="20"/>
      <w:bdr w:val="single" w:sz="6" w:space="0" w:color="auto"/>
    </w:rPr>
  </w:style>
  <w:style w:type="character" w:customStyle="1" w:styleId="UnderlineCard">
    <w:name w:val="Underline Card"/>
    <w:uiPriority w:val="6"/>
    <w:qFormat/>
    <w:rsid w:val="002A2237"/>
    <w:rPr>
      <w:rFonts w:ascii="Arial" w:hAnsi="Arial"/>
      <w:b w:val="0"/>
      <w:bCs/>
      <w:sz w:val="20"/>
      <w:u w:val="single"/>
    </w:rPr>
  </w:style>
  <w:style w:type="character" w:customStyle="1" w:styleId="story-author">
    <w:name w:val="story-author"/>
    <w:basedOn w:val="DefaultParagraphFont"/>
    <w:rsid w:val="002A2237"/>
  </w:style>
  <w:style w:type="paragraph" w:customStyle="1" w:styleId="type">
    <w:name w:val="type"/>
    <w:basedOn w:val="Normal"/>
    <w:qFormat/>
    <w:rsid w:val="002A2237"/>
    <w:pPr>
      <w:spacing w:before="100" w:beforeAutospacing="1" w:after="100" w:afterAutospacing="1"/>
    </w:pPr>
    <w:rPr>
      <w:rFonts w:eastAsia="Times New Roman"/>
    </w:rPr>
  </w:style>
  <w:style w:type="character" w:customStyle="1" w:styleId="institution">
    <w:name w:val="institution"/>
    <w:basedOn w:val="DefaultParagraphFont"/>
    <w:rsid w:val="002A2237"/>
  </w:style>
  <w:style w:type="character" w:customStyle="1" w:styleId="abodyblack3">
    <w:name w:val="abodyblack3"/>
    <w:basedOn w:val="DefaultParagraphFont"/>
    <w:rsid w:val="002A2237"/>
  </w:style>
  <w:style w:type="paragraph" w:customStyle="1" w:styleId="UnderlineChar2CharChar">
    <w:name w:val="Underline Char2 Char Char"/>
    <w:basedOn w:val="Normal"/>
    <w:link w:val="UnderlineChar2CharCharChar"/>
    <w:qFormat/>
    <w:rsid w:val="002A2237"/>
    <w:rPr>
      <w:rFonts w:eastAsia="MS Mincho"/>
      <w:szCs w:val="20"/>
      <w:u w:val="single"/>
    </w:rPr>
  </w:style>
  <w:style w:type="character" w:customStyle="1" w:styleId="UnderlineChar2CharCharChar">
    <w:name w:val="Underline Char2 Char Char Char"/>
    <w:link w:val="UnderlineChar2CharChar"/>
    <w:rsid w:val="002A2237"/>
    <w:rPr>
      <w:rFonts w:ascii="Calibri" w:eastAsia="MS Mincho" w:hAnsi="Calibri"/>
      <w:szCs w:val="20"/>
      <w:u w:val="single"/>
    </w:rPr>
  </w:style>
  <w:style w:type="character" w:customStyle="1" w:styleId="CharacterStyle1">
    <w:name w:val="Character Style 1"/>
    <w:rsid w:val="002A2237"/>
    <w:rPr>
      <w:sz w:val="20"/>
      <w:szCs w:val="20"/>
    </w:rPr>
  </w:style>
  <w:style w:type="character" w:customStyle="1" w:styleId="FontStyle177">
    <w:name w:val="Font Style177"/>
    <w:basedOn w:val="DefaultParagraphFont"/>
    <w:uiPriority w:val="99"/>
    <w:rsid w:val="002A2237"/>
    <w:rPr>
      <w:rFonts w:ascii="Times New Roman" w:hAnsi="Times New Roman" w:cs="Times New Roman"/>
      <w:sz w:val="20"/>
      <w:szCs w:val="20"/>
    </w:rPr>
  </w:style>
  <w:style w:type="character" w:customStyle="1" w:styleId="FontStyle173">
    <w:name w:val="Font Style173"/>
    <w:basedOn w:val="DefaultParagraphFont"/>
    <w:uiPriority w:val="99"/>
    <w:rsid w:val="002A2237"/>
    <w:rPr>
      <w:rFonts w:ascii="Times New Roman" w:hAnsi="Times New Roman" w:cs="Times New Roman"/>
      <w:sz w:val="14"/>
      <w:szCs w:val="14"/>
    </w:rPr>
  </w:style>
  <w:style w:type="character" w:customStyle="1" w:styleId="FontStyle151">
    <w:name w:val="Font Style151"/>
    <w:basedOn w:val="DefaultParagraphFont"/>
    <w:uiPriority w:val="99"/>
    <w:rsid w:val="002A2237"/>
    <w:rPr>
      <w:rFonts w:ascii="Arial Narrow" w:hAnsi="Arial Narrow" w:cs="Arial Narrow"/>
      <w:b/>
      <w:bCs/>
      <w:sz w:val="12"/>
      <w:szCs w:val="12"/>
    </w:rPr>
  </w:style>
  <w:style w:type="character" w:customStyle="1" w:styleId="FontStyle156">
    <w:name w:val="Font Style156"/>
    <w:basedOn w:val="DefaultParagraphFont"/>
    <w:uiPriority w:val="99"/>
    <w:rsid w:val="002A2237"/>
    <w:rPr>
      <w:rFonts w:ascii="Arial Narrow" w:hAnsi="Arial Narrow" w:cs="Arial Narrow"/>
      <w:sz w:val="8"/>
      <w:szCs w:val="8"/>
    </w:rPr>
  </w:style>
  <w:style w:type="character" w:customStyle="1" w:styleId="FontStyle160">
    <w:name w:val="Font Style160"/>
    <w:basedOn w:val="DefaultParagraphFont"/>
    <w:uiPriority w:val="99"/>
    <w:rsid w:val="002A2237"/>
    <w:rPr>
      <w:rFonts w:ascii="Times New Roman" w:hAnsi="Times New Roman" w:cs="Times New Roman"/>
      <w:b/>
      <w:bCs/>
      <w:sz w:val="20"/>
      <w:szCs w:val="20"/>
    </w:rPr>
  </w:style>
  <w:style w:type="character" w:customStyle="1" w:styleId="FontStyle178">
    <w:name w:val="Font Style178"/>
    <w:basedOn w:val="DefaultParagraphFont"/>
    <w:uiPriority w:val="99"/>
    <w:rsid w:val="002A2237"/>
    <w:rPr>
      <w:rFonts w:ascii="Times New Roman" w:hAnsi="Times New Roman" w:cs="Times New Roman"/>
      <w:sz w:val="18"/>
      <w:szCs w:val="18"/>
    </w:rPr>
  </w:style>
  <w:style w:type="paragraph" w:customStyle="1" w:styleId="Style14">
    <w:name w:val="Style14"/>
    <w:basedOn w:val="Normal"/>
    <w:uiPriority w:val="99"/>
    <w:qFormat/>
    <w:rsid w:val="002A223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A223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A2237"/>
    <w:rPr>
      <w:rFonts w:ascii="Times New Roman" w:hAnsi="Times New Roman" w:cs="Times New Roman"/>
      <w:sz w:val="12"/>
      <w:szCs w:val="12"/>
    </w:rPr>
  </w:style>
  <w:style w:type="paragraph" w:customStyle="1" w:styleId="Style9">
    <w:name w:val="Style9"/>
    <w:basedOn w:val="Normal"/>
    <w:uiPriority w:val="99"/>
    <w:qFormat/>
    <w:rsid w:val="002A223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A223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A223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A2237"/>
    <w:rPr>
      <w:rFonts w:ascii="Times New Roman" w:hAnsi="Times New Roman" w:cs="Times New Roman"/>
      <w:sz w:val="16"/>
      <w:szCs w:val="16"/>
    </w:rPr>
  </w:style>
  <w:style w:type="character" w:customStyle="1" w:styleId="f">
    <w:name w:val="f"/>
    <w:basedOn w:val="DefaultParagraphFont"/>
    <w:rsid w:val="002A2237"/>
  </w:style>
  <w:style w:type="character" w:customStyle="1" w:styleId="TagsChar2">
    <w:name w:val="Tags Char2"/>
    <w:rsid w:val="002A2237"/>
    <w:rPr>
      <w:b/>
      <w:sz w:val="24"/>
    </w:rPr>
  </w:style>
  <w:style w:type="paragraph" w:customStyle="1" w:styleId="CardsFont6ptChar">
    <w:name w:val="Cards + Font: 6 pt Char"/>
    <w:basedOn w:val="Normal"/>
    <w:link w:val="CardsFont6ptCharChar"/>
    <w:qFormat/>
    <w:rsid w:val="002A223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A2237"/>
    <w:rPr>
      <w:rFonts w:ascii="Calibri" w:eastAsia="Times New Roman" w:hAnsi="Calibri"/>
      <w:sz w:val="12"/>
    </w:rPr>
  </w:style>
  <w:style w:type="character" w:customStyle="1" w:styleId="FontStyle172">
    <w:name w:val="Font Style172"/>
    <w:basedOn w:val="DefaultParagraphFont"/>
    <w:uiPriority w:val="99"/>
    <w:rsid w:val="002A2237"/>
    <w:rPr>
      <w:rFonts w:ascii="Times New Roman" w:hAnsi="Times New Roman" w:cs="Times New Roman"/>
      <w:b/>
      <w:bCs/>
      <w:sz w:val="16"/>
      <w:szCs w:val="16"/>
    </w:rPr>
  </w:style>
  <w:style w:type="paragraph" w:customStyle="1" w:styleId="Style18">
    <w:name w:val="Style18"/>
    <w:basedOn w:val="Normal"/>
    <w:uiPriority w:val="99"/>
    <w:qFormat/>
    <w:rsid w:val="002A223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A2237"/>
    <w:rPr>
      <w:rFonts w:ascii="Times New Roman" w:hAnsi="Times New Roman" w:cs="Times New Roman"/>
      <w:i/>
      <w:iCs/>
      <w:sz w:val="16"/>
      <w:szCs w:val="16"/>
    </w:rPr>
  </w:style>
  <w:style w:type="character" w:customStyle="1" w:styleId="FontStyle162">
    <w:name w:val="Font Style162"/>
    <w:basedOn w:val="DefaultParagraphFont"/>
    <w:uiPriority w:val="99"/>
    <w:rsid w:val="002A2237"/>
    <w:rPr>
      <w:rFonts w:ascii="Times New Roman" w:hAnsi="Times New Roman" w:cs="Times New Roman"/>
      <w:b/>
      <w:bCs/>
      <w:sz w:val="18"/>
      <w:szCs w:val="18"/>
    </w:rPr>
  </w:style>
  <w:style w:type="character" w:customStyle="1" w:styleId="FontStyle167">
    <w:name w:val="Font Style167"/>
    <w:basedOn w:val="DefaultParagraphFont"/>
    <w:uiPriority w:val="99"/>
    <w:rsid w:val="002A2237"/>
    <w:rPr>
      <w:rFonts w:ascii="Times New Roman" w:hAnsi="Times New Roman" w:cs="Times New Roman"/>
      <w:sz w:val="10"/>
      <w:szCs w:val="10"/>
    </w:rPr>
  </w:style>
  <w:style w:type="character" w:customStyle="1" w:styleId="FontStyle174">
    <w:name w:val="Font Style174"/>
    <w:basedOn w:val="DefaultParagraphFont"/>
    <w:uiPriority w:val="99"/>
    <w:rsid w:val="002A2237"/>
    <w:rPr>
      <w:rFonts w:ascii="Arial Narrow" w:hAnsi="Arial Narrow" w:cs="Arial Narrow"/>
      <w:b/>
      <w:bCs/>
      <w:sz w:val="18"/>
      <w:szCs w:val="18"/>
    </w:rPr>
  </w:style>
  <w:style w:type="paragraph" w:customStyle="1" w:styleId="Style47">
    <w:name w:val="Style47"/>
    <w:basedOn w:val="Normal"/>
    <w:uiPriority w:val="99"/>
    <w:qFormat/>
    <w:rsid w:val="002A223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A2237"/>
    <w:rPr>
      <w:rFonts w:ascii="Times New Roman" w:hAnsi="Times New Roman" w:cs="Times New Roman"/>
      <w:sz w:val="12"/>
      <w:szCs w:val="12"/>
    </w:rPr>
  </w:style>
  <w:style w:type="paragraph" w:customStyle="1" w:styleId="Style24">
    <w:name w:val="Style24"/>
    <w:basedOn w:val="Normal"/>
    <w:uiPriority w:val="99"/>
    <w:qFormat/>
    <w:rsid w:val="002A223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A223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A223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A2237"/>
    <w:rPr>
      <w:rFonts w:ascii="Times New Roman" w:hAnsi="Times New Roman" w:cs="Times New Roman"/>
      <w:b/>
      <w:bCs/>
      <w:sz w:val="18"/>
      <w:szCs w:val="18"/>
    </w:rPr>
  </w:style>
  <w:style w:type="paragraph" w:customStyle="1" w:styleId="Style21">
    <w:name w:val="Style21"/>
    <w:basedOn w:val="Normal"/>
    <w:uiPriority w:val="99"/>
    <w:qFormat/>
    <w:rsid w:val="002A223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A2237"/>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2A2237"/>
    <w:rPr>
      <w:rFonts w:ascii="Calibri" w:hAnsi="Calibri"/>
      <w:sz w:val="20"/>
      <w:szCs w:val="20"/>
    </w:rPr>
  </w:style>
  <w:style w:type="paragraph" w:customStyle="1" w:styleId="Standard">
    <w:name w:val="Standard"/>
    <w:qFormat/>
    <w:rsid w:val="002A223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2A2237"/>
    <w:rPr>
      <w:color w:val="000000"/>
      <w:sz w:val="32"/>
      <w:szCs w:val="32"/>
    </w:rPr>
  </w:style>
  <w:style w:type="paragraph" w:customStyle="1" w:styleId="Cardnon-underlined">
    <w:name w:val="Card non-underlined"/>
    <w:basedOn w:val="Normal"/>
    <w:link w:val="Cardnon-underlinedChar"/>
    <w:autoRedefine/>
    <w:uiPriority w:val="99"/>
    <w:qFormat/>
    <w:rsid w:val="002A2237"/>
    <w:rPr>
      <w:rFonts w:eastAsia="Times New Roman"/>
      <w:szCs w:val="20"/>
    </w:rPr>
  </w:style>
  <w:style w:type="character" w:customStyle="1" w:styleId="Cardnon-underlinedChar">
    <w:name w:val="Card non-underlined Char"/>
    <w:basedOn w:val="DefaultParagraphFont"/>
    <w:link w:val="Cardnon-underlined"/>
    <w:uiPriority w:val="99"/>
    <w:rsid w:val="002A2237"/>
    <w:rPr>
      <w:rFonts w:ascii="Calibri" w:eastAsia="Times New Roman" w:hAnsi="Calibri"/>
      <w:szCs w:val="20"/>
    </w:rPr>
  </w:style>
  <w:style w:type="numbering" w:customStyle="1" w:styleId="NoList1">
    <w:name w:val="No List1"/>
    <w:next w:val="NoList"/>
    <w:semiHidden/>
    <w:unhideWhenUsed/>
    <w:rsid w:val="002A2237"/>
  </w:style>
  <w:style w:type="character" w:customStyle="1" w:styleId="TitleChar2">
    <w:name w:val="Title Char2"/>
    <w:basedOn w:val="DefaultParagraphFont"/>
    <w:uiPriority w:val="10"/>
    <w:qFormat/>
    <w:locked/>
    <w:rsid w:val="002A2237"/>
    <w:rPr>
      <w:b/>
      <w:bCs/>
      <w:u w:val="single"/>
    </w:rPr>
  </w:style>
  <w:style w:type="paragraph" w:styleId="TOC3">
    <w:name w:val="toc 3"/>
    <w:basedOn w:val="Normal"/>
    <w:next w:val="Normal"/>
    <w:autoRedefine/>
    <w:rsid w:val="002A2237"/>
    <w:pPr>
      <w:ind w:left="400"/>
    </w:pPr>
    <w:rPr>
      <w:rFonts w:eastAsia="Times New Roman"/>
      <w:szCs w:val="20"/>
    </w:rPr>
  </w:style>
  <w:style w:type="paragraph" w:styleId="TOC4">
    <w:name w:val="toc 4"/>
    <w:basedOn w:val="Normal"/>
    <w:next w:val="Normal"/>
    <w:autoRedefine/>
    <w:rsid w:val="002A2237"/>
    <w:pPr>
      <w:ind w:left="600"/>
    </w:pPr>
    <w:rPr>
      <w:rFonts w:eastAsia="Times New Roman"/>
      <w:szCs w:val="20"/>
    </w:rPr>
  </w:style>
  <w:style w:type="paragraph" w:styleId="TOC5">
    <w:name w:val="toc 5"/>
    <w:basedOn w:val="Normal"/>
    <w:next w:val="Normal"/>
    <w:autoRedefine/>
    <w:rsid w:val="002A2237"/>
    <w:pPr>
      <w:ind w:left="800"/>
    </w:pPr>
    <w:rPr>
      <w:rFonts w:eastAsia="Times New Roman"/>
      <w:szCs w:val="20"/>
    </w:rPr>
  </w:style>
  <w:style w:type="paragraph" w:styleId="TOC6">
    <w:name w:val="toc 6"/>
    <w:basedOn w:val="Normal"/>
    <w:next w:val="Normal"/>
    <w:autoRedefine/>
    <w:rsid w:val="002A2237"/>
    <w:pPr>
      <w:ind w:left="1000"/>
    </w:pPr>
    <w:rPr>
      <w:rFonts w:eastAsia="Times New Roman"/>
      <w:szCs w:val="20"/>
    </w:rPr>
  </w:style>
  <w:style w:type="paragraph" w:styleId="TOC7">
    <w:name w:val="toc 7"/>
    <w:basedOn w:val="Normal"/>
    <w:next w:val="Normal"/>
    <w:autoRedefine/>
    <w:rsid w:val="002A2237"/>
    <w:pPr>
      <w:ind w:left="1200"/>
    </w:pPr>
    <w:rPr>
      <w:rFonts w:eastAsia="Times New Roman"/>
      <w:szCs w:val="20"/>
    </w:rPr>
  </w:style>
  <w:style w:type="paragraph" w:styleId="TOC8">
    <w:name w:val="toc 8"/>
    <w:basedOn w:val="Normal"/>
    <w:next w:val="Normal"/>
    <w:autoRedefine/>
    <w:rsid w:val="002A2237"/>
    <w:pPr>
      <w:ind w:left="1400"/>
    </w:pPr>
    <w:rPr>
      <w:rFonts w:eastAsia="Times New Roman"/>
      <w:szCs w:val="20"/>
    </w:rPr>
  </w:style>
  <w:style w:type="character" w:customStyle="1" w:styleId="allocatoragentsleft">
    <w:name w:val="al_locatoragentsleft"/>
    <w:basedOn w:val="DefaultParagraphFont"/>
    <w:rsid w:val="002A2237"/>
  </w:style>
  <w:style w:type="character" w:styleId="HTMLTypewriter">
    <w:name w:val="HTML Typewriter"/>
    <w:basedOn w:val="DefaultParagraphFont"/>
    <w:unhideWhenUsed/>
    <w:rsid w:val="002A2237"/>
    <w:rPr>
      <w:rFonts w:ascii="Courier New" w:eastAsia="Times New Roman" w:hAnsi="Courier New" w:cs="Courier New"/>
      <w:sz w:val="20"/>
      <w:szCs w:val="20"/>
    </w:rPr>
  </w:style>
  <w:style w:type="character" w:customStyle="1" w:styleId="caps">
    <w:name w:val="caps"/>
    <w:basedOn w:val="DefaultParagraphFont"/>
    <w:rsid w:val="002A2237"/>
  </w:style>
  <w:style w:type="character" w:customStyle="1" w:styleId="UnderlinesCharChar">
    <w:name w:val="Underlines Char Char"/>
    <w:basedOn w:val="DefaultParagraphFont"/>
    <w:rsid w:val="002A2237"/>
    <w:rPr>
      <w:rFonts w:cs="Arial"/>
      <w:b/>
      <w:bCs/>
      <w:noProof w:val="0"/>
      <w:sz w:val="22"/>
      <w:szCs w:val="26"/>
      <w:u w:val="single"/>
      <w:lang w:val="en-US" w:eastAsia="en-US" w:bidi="ar-SA"/>
    </w:rPr>
  </w:style>
  <w:style w:type="paragraph" w:customStyle="1" w:styleId="Carding">
    <w:name w:val="Carding"/>
    <w:basedOn w:val="Normal"/>
    <w:uiPriority w:val="99"/>
    <w:qFormat/>
    <w:rsid w:val="002A2237"/>
    <w:rPr>
      <w:rFonts w:eastAsia="Times New Roman"/>
      <w:sz w:val="18"/>
    </w:rPr>
  </w:style>
  <w:style w:type="character" w:customStyle="1" w:styleId="aunderline">
    <w:name w:val="aunderline"/>
    <w:basedOn w:val="DefaultParagraphFont"/>
    <w:rsid w:val="002A2237"/>
    <w:rPr>
      <w:rFonts w:ascii="Times New Roman" w:hAnsi="Times New Roman"/>
      <w:sz w:val="20"/>
      <w:szCs w:val="24"/>
      <w:u w:val="thick"/>
    </w:rPr>
  </w:style>
  <w:style w:type="character" w:customStyle="1" w:styleId="tagChar1">
    <w:name w:val="tag Char1"/>
    <w:basedOn w:val="DefaultParagraphFont"/>
    <w:rsid w:val="002A2237"/>
    <w:rPr>
      <w:b/>
      <w:noProof w:val="0"/>
      <w:sz w:val="24"/>
      <w:lang w:val="en-US" w:eastAsia="en-US" w:bidi="ar-SA"/>
    </w:rPr>
  </w:style>
  <w:style w:type="character" w:customStyle="1" w:styleId="tagChar2">
    <w:name w:val="tag Char2"/>
    <w:basedOn w:val="DefaultParagraphFont"/>
    <w:qFormat/>
    <w:rsid w:val="002A2237"/>
    <w:rPr>
      <w:b/>
      <w:noProof w:val="0"/>
      <w:sz w:val="24"/>
      <w:lang w:val="en-US" w:eastAsia="en-US" w:bidi="ar-SA"/>
    </w:rPr>
  </w:style>
  <w:style w:type="character" w:customStyle="1" w:styleId="Taggin-New">
    <w:name w:val="Taggin - New"/>
    <w:basedOn w:val="DefaultParagraphFont"/>
    <w:rsid w:val="002A2237"/>
    <w:rPr>
      <w:rFonts w:ascii="Arial Narrow" w:hAnsi="Arial Narrow"/>
      <w:b/>
      <w:sz w:val="22"/>
    </w:rPr>
  </w:style>
  <w:style w:type="character" w:customStyle="1" w:styleId="Boxing-New">
    <w:name w:val="Boxing - New"/>
    <w:basedOn w:val="DefaultParagraphFont"/>
    <w:rsid w:val="002A2237"/>
    <w:rPr>
      <w:rFonts w:ascii="Arial Narrow" w:hAnsi="Arial Narrow"/>
      <w:sz w:val="16"/>
      <w:u w:val="none"/>
      <w:bdr w:val="single" w:sz="4" w:space="0" w:color="auto"/>
    </w:rPr>
  </w:style>
  <w:style w:type="character" w:customStyle="1" w:styleId="ilad">
    <w:name w:val="il_ad"/>
    <w:rsid w:val="002A2237"/>
  </w:style>
  <w:style w:type="paragraph" w:customStyle="1" w:styleId="CardsHighlighted">
    <w:name w:val="Cards Highlighted"/>
    <w:next w:val="Normal"/>
    <w:link w:val="CardsHighlightedChar"/>
    <w:qFormat/>
    <w:rsid w:val="002A223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2A2237"/>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2A2237"/>
    <w:rPr>
      <w:rFonts w:ascii="Garamond" w:hAnsi="Garamond"/>
      <w:sz w:val="22"/>
      <w:szCs w:val="24"/>
      <w:u w:val="single"/>
      <w:lang w:val="en-US" w:eastAsia="en-US" w:bidi="ar-SA"/>
    </w:rPr>
  </w:style>
  <w:style w:type="paragraph" w:customStyle="1" w:styleId="Style2">
    <w:name w:val="Style2"/>
    <w:basedOn w:val="Heading4"/>
    <w:qFormat/>
    <w:rsid w:val="002A2237"/>
    <w:pPr>
      <w:spacing w:before="0"/>
    </w:pPr>
    <w:rPr>
      <w:rFonts w:eastAsia="Times New Roman" w:cs="Times New Roman"/>
      <w:iCs w:val="0"/>
      <w:caps/>
      <w:szCs w:val="20"/>
    </w:rPr>
  </w:style>
  <w:style w:type="character" w:customStyle="1" w:styleId="pagetitle">
    <w:name w:val="pagetitle"/>
    <w:basedOn w:val="DefaultParagraphFont"/>
    <w:rsid w:val="002A2237"/>
  </w:style>
  <w:style w:type="paragraph" w:customStyle="1" w:styleId="text">
    <w:name w:val="text"/>
    <w:basedOn w:val="Normal"/>
    <w:uiPriority w:val="99"/>
    <w:qFormat/>
    <w:rsid w:val="002A2237"/>
    <w:pPr>
      <w:spacing w:before="100" w:beforeAutospacing="1" w:after="100" w:afterAutospacing="1"/>
    </w:pPr>
    <w:rPr>
      <w:rFonts w:eastAsia="Times New Roman"/>
    </w:rPr>
  </w:style>
  <w:style w:type="character" w:customStyle="1" w:styleId="StyleUnderlineCharChar9ptBold1">
    <w:name w:val="Style Underline Char Char + 9 pt Bold1"/>
    <w:rsid w:val="002A223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A2237"/>
    <w:rPr>
      <w:rFonts w:ascii="Times New Roman" w:hAnsi="Times New Roman"/>
      <w:sz w:val="20"/>
      <w:szCs w:val="24"/>
      <w:u w:val="single"/>
      <w:lang w:val="en-US" w:eastAsia="en-US" w:bidi="ar-SA"/>
    </w:rPr>
  </w:style>
  <w:style w:type="character" w:customStyle="1" w:styleId="Style9ptBoldUnderline">
    <w:name w:val="Style 9 pt Bold Underline"/>
    <w:rsid w:val="002A2237"/>
    <w:rPr>
      <w:b/>
      <w:bCs/>
      <w:sz w:val="20"/>
      <w:u w:val="single"/>
    </w:rPr>
  </w:style>
  <w:style w:type="paragraph" w:customStyle="1" w:styleId="StyleUnderline9pt0">
    <w:name w:val="Style Underline + 9 pt"/>
    <w:link w:val="StyleUnderline9ptChar"/>
    <w:qFormat/>
    <w:rsid w:val="002A2237"/>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2A2237"/>
    <w:rPr>
      <w:rFonts w:ascii="Arial" w:eastAsia="Times New Roman" w:hAnsi="Arial" w:cs="Times New Roman"/>
      <w:szCs w:val="20"/>
      <w:u w:val="single"/>
    </w:rPr>
  </w:style>
  <w:style w:type="character" w:customStyle="1" w:styleId="StyleUnderlineChar1Bold">
    <w:name w:val="Style Underline Char1 + Bold"/>
    <w:rsid w:val="002A223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A2237"/>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2A2237"/>
    <w:rPr>
      <w:rFonts w:ascii="Calibri" w:hAnsi="Calibri" w:cs="Calibri"/>
      <w:kern w:val="32"/>
      <w:szCs w:val="20"/>
      <w:u w:val="single"/>
      <w:lang w:eastAsia="ar-SA"/>
    </w:rPr>
  </w:style>
  <w:style w:type="character" w:customStyle="1" w:styleId="TagsCharCharChar">
    <w:name w:val="Tags Char Char Char"/>
    <w:basedOn w:val="DefaultParagraphFont"/>
    <w:rsid w:val="002A223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A2237"/>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2A2237"/>
    <w:rPr>
      <w:color w:val="000000"/>
      <w:sz w:val="20"/>
      <w:u w:val="single"/>
    </w:rPr>
  </w:style>
  <w:style w:type="character" w:customStyle="1" w:styleId="Style11ptBlack">
    <w:name w:val="Style 11 pt Black"/>
    <w:basedOn w:val="DefaultParagraphFont"/>
    <w:rsid w:val="002A2237"/>
    <w:rPr>
      <w:color w:val="000000"/>
      <w:sz w:val="20"/>
    </w:rPr>
  </w:style>
  <w:style w:type="character" w:customStyle="1" w:styleId="StyleUnderlineCharTimesBold">
    <w:name w:val="Style Underline Char + Times Bold"/>
    <w:basedOn w:val="DefaultParagraphFont"/>
    <w:rsid w:val="002A2237"/>
    <w:rPr>
      <w:rFonts w:ascii="Times" w:hAnsi="Times"/>
      <w:b w:val="0"/>
      <w:bCs/>
      <w:sz w:val="20"/>
      <w:u w:val="single"/>
    </w:rPr>
  </w:style>
  <w:style w:type="character" w:customStyle="1" w:styleId="blubigktbiz">
    <w:name w:val="blubigktbiz"/>
    <w:rsid w:val="002A223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A2237"/>
  </w:style>
  <w:style w:type="character" w:customStyle="1" w:styleId="StyleevidencetextBorderSinglesolidlineAuto05ptLChar">
    <w:name w:val="Style evidence text + Border: : (Single solid line Auto  0.5 pt L... Char"/>
    <w:link w:val="StyleevidencetextBorderSinglesolidlineAuto05ptL"/>
    <w:rsid w:val="002A2237"/>
    <w:rPr>
      <w:rFonts w:ascii="Calibri" w:hAnsi="Calibri"/>
      <w:color w:val="000000"/>
      <w:lang w:val="x-none" w:eastAsia="x-none"/>
    </w:rPr>
  </w:style>
  <w:style w:type="character" w:customStyle="1" w:styleId="Style4CharChar">
    <w:name w:val="Style4 Char Char"/>
    <w:basedOn w:val="DefaultParagraphFont"/>
    <w:rsid w:val="002A223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A2237"/>
    <w:rPr>
      <w:rFonts w:ascii="Times New Roman" w:hAnsi="Times New Roman" w:cs="Times New Roman"/>
      <w:sz w:val="16"/>
      <w:szCs w:val="16"/>
    </w:rPr>
  </w:style>
  <w:style w:type="character" w:customStyle="1" w:styleId="StyleEmphasisArial12ptBold">
    <w:name w:val="Style Emphasis + Arial 12 pt Bold"/>
    <w:rsid w:val="002A2237"/>
    <w:rPr>
      <w:rFonts w:ascii="Arial" w:hAnsi="Arial"/>
      <w:b/>
      <w:bCs/>
      <w:i/>
      <w:iCs/>
      <w:sz w:val="24"/>
    </w:rPr>
  </w:style>
  <w:style w:type="character" w:customStyle="1" w:styleId="super">
    <w:name w:val="super"/>
    <w:rsid w:val="002A2237"/>
  </w:style>
  <w:style w:type="character" w:customStyle="1" w:styleId="text30">
    <w:name w:val="text30"/>
    <w:rsid w:val="002A2237"/>
  </w:style>
  <w:style w:type="character" w:customStyle="1" w:styleId="uppercase">
    <w:name w:val="uppercase"/>
    <w:rsid w:val="002A2237"/>
  </w:style>
  <w:style w:type="character" w:customStyle="1" w:styleId="bodytext0">
    <w:name w:val="bodytext"/>
    <w:rsid w:val="002A2237"/>
  </w:style>
  <w:style w:type="character" w:customStyle="1" w:styleId="entry-title">
    <w:name w:val="entry-title"/>
    <w:rsid w:val="002A2237"/>
  </w:style>
  <w:style w:type="character" w:customStyle="1" w:styleId="BodyTextIndentChar1">
    <w:name w:val="Body Text Indent Char1"/>
    <w:basedOn w:val="DefaultParagraphFont"/>
    <w:uiPriority w:val="99"/>
    <w:semiHidden/>
    <w:rsid w:val="002A2237"/>
    <w:rPr>
      <w:rFonts w:ascii="Times New Roman" w:hAnsi="Times New Roman" w:cs="Times New Roman"/>
      <w:sz w:val="20"/>
    </w:rPr>
  </w:style>
  <w:style w:type="character" w:customStyle="1" w:styleId="Style6pt">
    <w:name w:val="Style 6 pt"/>
    <w:basedOn w:val="DefaultParagraphFont"/>
    <w:qFormat/>
    <w:rsid w:val="002A2237"/>
    <w:rPr>
      <w:sz w:val="12"/>
    </w:rPr>
  </w:style>
  <w:style w:type="character" w:customStyle="1" w:styleId="CiteCharCharCharCharCharChar">
    <w:name w:val="Cite Char Char Char Char Char Char"/>
    <w:basedOn w:val="DefaultParagraphFont"/>
    <w:rsid w:val="002A2237"/>
    <w:rPr>
      <w:b/>
      <w:noProof w:val="0"/>
      <w:sz w:val="22"/>
      <w:szCs w:val="24"/>
      <w:u w:val="single"/>
      <w:lang w:val="en-US" w:eastAsia="en-US" w:bidi="ar-SA"/>
    </w:rPr>
  </w:style>
  <w:style w:type="character" w:customStyle="1" w:styleId="mainbody1">
    <w:name w:val="mainbody1"/>
    <w:basedOn w:val="DefaultParagraphFont"/>
    <w:rsid w:val="002A2237"/>
    <w:rPr>
      <w:rFonts w:ascii="Verdana" w:hAnsi="Verdana" w:hint="default"/>
      <w:color w:val="000000"/>
      <w:sz w:val="22"/>
      <w:szCs w:val="22"/>
    </w:rPr>
  </w:style>
  <w:style w:type="character" w:customStyle="1" w:styleId="ssl4">
    <w:name w:val="ss_l4"/>
    <w:basedOn w:val="DefaultParagraphFont"/>
    <w:rsid w:val="002A2237"/>
  </w:style>
  <w:style w:type="paragraph" w:customStyle="1" w:styleId="StyleNormalWeb11ptUnderline">
    <w:name w:val="Style Normal (Web) + 11 pt Underline"/>
    <w:basedOn w:val="NormalWeb"/>
    <w:link w:val="StyleNormalWeb11ptUnderlineChar"/>
    <w:qFormat/>
    <w:rsid w:val="002A2237"/>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A2237"/>
    <w:rPr>
      <w:rFonts w:ascii="Calibri" w:eastAsia="Calibri" w:hAnsi="Calibri"/>
      <w:u w:val="single"/>
    </w:rPr>
  </w:style>
  <w:style w:type="character" w:customStyle="1" w:styleId="cit-first-element">
    <w:name w:val="cit-first-element"/>
    <w:basedOn w:val="DefaultParagraphFont"/>
    <w:rsid w:val="002A2237"/>
  </w:style>
  <w:style w:type="character" w:customStyle="1" w:styleId="title1">
    <w:name w:val="title1"/>
    <w:basedOn w:val="DefaultParagraphFont"/>
    <w:rsid w:val="002A2237"/>
  </w:style>
  <w:style w:type="character" w:customStyle="1" w:styleId="StyleThickunderline1">
    <w:name w:val="Style Thick underline1"/>
    <w:basedOn w:val="DefaultParagraphFont"/>
    <w:rsid w:val="002A223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A2237"/>
    <w:rPr>
      <w:rFonts w:ascii="Georgia" w:hAnsi="Georgia"/>
    </w:rPr>
  </w:style>
  <w:style w:type="character" w:customStyle="1" w:styleId="FooterChar1">
    <w:name w:val="Footer Char1"/>
    <w:basedOn w:val="DefaultParagraphFont"/>
    <w:uiPriority w:val="99"/>
    <w:semiHidden/>
    <w:rsid w:val="002A2237"/>
    <w:rPr>
      <w:rFonts w:ascii="Georgia" w:hAnsi="Georgia"/>
    </w:rPr>
  </w:style>
  <w:style w:type="character" w:customStyle="1" w:styleId="AnalyticChar">
    <w:name w:val="Analytic Char"/>
    <w:basedOn w:val="DefaultParagraphFont"/>
    <w:link w:val="Analytic"/>
    <w:rsid w:val="002A2237"/>
    <w:rPr>
      <w:rFonts w:ascii="Calibri" w:hAnsi="Calibri"/>
      <w:b/>
      <w:sz w:val="24"/>
    </w:rPr>
  </w:style>
  <w:style w:type="character" w:customStyle="1" w:styleId="UnderlineBold0">
    <w:name w:val="Underline Bold"/>
    <w:uiPriority w:val="6"/>
    <w:qFormat/>
    <w:rsid w:val="002A2237"/>
    <w:rPr>
      <w:b/>
      <w:sz w:val="20"/>
      <w:u w:val="single"/>
    </w:rPr>
  </w:style>
  <w:style w:type="paragraph" w:customStyle="1" w:styleId="Underline20">
    <w:name w:val="Underline2"/>
    <w:basedOn w:val="Normal"/>
    <w:link w:val="Underline2Char"/>
    <w:autoRedefine/>
    <w:uiPriority w:val="4"/>
    <w:qFormat/>
    <w:rsid w:val="002A2237"/>
    <w:rPr>
      <w:b/>
      <w:u w:val="single"/>
    </w:rPr>
  </w:style>
  <w:style w:type="character" w:customStyle="1" w:styleId="Underline2Char">
    <w:name w:val="Underline2 Char"/>
    <w:basedOn w:val="DefaultParagraphFont"/>
    <w:link w:val="Underline20"/>
    <w:uiPriority w:val="4"/>
    <w:rsid w:val="002A2237"/>
    <w:rPr>
      <w:rFonts w:ascii="Calibri" w:hAnsi="Calibri"/>
      <w:b/>
      <w:u w:val="single"/>
    </w:rPr>
  </w:style>
  <w:style w:type="character" w:customStyle="1" w:styleId="NormalTextChar">
    <w:name w:val="Normal Text Char"/>
    <w:link w:val="NormalText"/>
    <w:rsid w:val="002A2237"/>
    <w:rPr>
      <w:rFonts w:ascii="Calibri" w:eastAsia="Times New Roman" w:hAnsi="Calibri"/>
      <w:szCs w:val="26"/>
    </w:rPr>
  </w:style>
  <w:style w:type="paragraph" w:customStyle="1" w:styleId="TableParagraph">
    <w:name w:val="Table Paragraph"/>
    <w:basedOn w:val="Normal"/>
    <w:uiPriority w:val="1"/>
    <w:qFormat/>
    <w:rsid w:val="002A2237"/>
    <w:pPr>
      <w:widowControl w:val="0"/>
    </w:pPr>
  </w:style>
  <w:style w:type="character" w:customStyle="1" w:styleId="UnderlineChar0">
    <w:name w:val="UnderlineChar"/>
    <w:rsid w:val="002A2237"/>
    <w:rPr>
      <w:sz w:val="24"/>
      <w:u w:val="single"/>
      <w:shd w:val="clear" w:color="auto" w:fill="auto"/>
    </w:rPr>
  </w:style>
  <w:style w:type="character" w:customStyle="1" w:styleId="foreground">
    <w:name w:val="foreground"/>
    <w:basedOn w:val="DefaultParagraphFont"/>
    <w:rsid w:val="002A2237"/>
  </w:style>
  <w:style w:type="paragraph" w:customStyle="1" w:styleId="StyleCircled11pt">
    <w:name w:val="Style Circled + 11 pt"/>
    <w:basedOn w:val="Normal"/>
    <w:link w:val="StyleCircled11ptChar"/>
    <w:qFormat/>
    <w:rsid w:val="002A2237"/>
    <w:rPr>
      <w:rFonts w:eastAsia="Times New Roman"/>
      <w:b/>
      <w:bCs/>
      <w:sz w:val="20"/>
      <w:u w:val="single"/>
    </w:rPr>
  </w:style>
  <w:style w:type="character" w:customStyle="1" w:styleId="StyleCircled11ptChar">
    <w:name w:val="Style Circled + 11 pt Char"/>
    <w:link w:val="StyleCircled11pt"/>
    <w:rsid w:val="002A2237"/>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2A223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A2237"/>
    <w:rPr>
      <w:rFonts w:ascii="Times" w:eastAsia="Times New Roman" w:hAnsi="Times"/>
      <w:sz w:val="20"/>
      <w:szCs w:val="28"/>
      <w:u w:val="single"/>
    </w:rPr>
  </w:style>
  <w:style w:type="paragraph" w:customStyle="1" w:styleId="cite20">
    <w:name w:val="cite2"/>
    <w:basedOn w:val="Normal"/>
    <w:uiPriority w:val="99"/>
    <w:qFormat/>
    <w:rsid w:val="002A2237"/>
    <w:rPr>
      <w:rFonts w:eastAsia="Times New Roman"/>
      <w:color w:val="000000"/>
      <w:sz w:val="20"/>
      <w:szCs w:val="20"/>
    </w:rPr>
  </w:style>
  <w:style w:type="character" w:customStyle="1" w:styleId="postby">
    <w:name w:val="post_by"/>
    <w:basedOn w:val="DefaultParagraphFont"/>
    <w:rsid w:val="002A2237"/>
  </w:style>
  <w:style w:type="character" w:customStyle="1" w:styleId="Style11ptBorderSinglesolidlineAuto05ptLinewidth">
    <w:name w:val="Style 11 pt Border: : (Single solid line Auto  0.5 pt Line width)"/>
    <w:rsid w:val="002A2237"/>
    <w:rPr>
      <w:sz w:val="20"/>
      <w:bdr w:val="single" w:sz="4" w:space="0" w:color="auto" w:frame="1"/>
    </w:rPr>
  </w:style>
  <w:style w:type="character" w:customStyle="1" w:styleId="StyleUnderlineChar9ptBorderSinglesolidlineAuto0">
    <w:name w:val="Style Underline Char + 9 pt Border: : (Single solid line Auto  0..."/>
    <w:rsid w:val="002A223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A223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A223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A223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A2237"/>
    <w:rPr>
      <w:sz w:val="20"/>
      <w:szCs w:val="24"/>
      <w:u w:val="single"/>
      <w:bdr w:val="single" w:sz="4" w:space="0" w:color="auto"/>
      <w:lang w:val="en-US" w:eastAsia="en-US" w:bidi="ar-SA"/>
    </w:rPr>
  </w:style>
  <w:style w:type="character" w:customStyle="1" w:styleId="StyleLatinGaramondUnderline">
    <w:name w:val="Style (Latin) Garamond Underline"/>
    <w:rsid w:val="002A2237"/>
    <w:rPr>
      <w:rFonts w:ascii="Times New Roman" w:hAnsi="Times New Roman"/>
      <w:sz w:val="20"/>
      <w:u w:val="single"/>
    </w:rPr>
  </w:style>
  <w:style w:type="character" w:customStyle="1" w:styleId="StyleLatinGaramond">
    <w:name w:val="Style (Latin) Garamond"/>
    <w:rsid w:val="002A2237"/>
    <w:rPr>
      <w:rFonts w:ascii="Times New Roman" w:hAnsi="Times New Roman"/>
      <w:sz w:val="20"/>
    </w:rPr>
  </w:style>
  <w:style w:type="character" w:customStyle="1" w:styleId="styletimesnewroman12ptbold0">
    <w:name w:val="styletimesnewroman12ptbold"/>
    <w:basedOn w:val="DefaultParagraphFont"/>
    <w:rsid w:val="002A2237"/>
  </w:style>
  <w:style w:type="character" w:customStyle="1" w:styleId="CharCharCharCharChar">
    <w:name w:val="Char Char Char Char Char"/>
    <w:aliases w:val="Char Char Char Char,Char Char Char Char Char Char Char1,Heading 2 Char1 Char Char Char Char Char Char"/>
    <w:basedOn w:val="DefaultParagraphFont"/>
    <w:rsid w:val="002A2237"/>
    <w:rPr>
      <w:rFonts w:cs="Arial"/>
      <w:b/>
      <w:bCs/>
      <w:iCs/>
      <w:sz w:val="24"/>
      <w:szCs w:val="28"/>
      <w:lang w:val="en-US" w:eastAsia="en-US" w:bidi="ar-SA"/>
    </w:rPr>
  </w:style>
  <w:style w:type="character" w:customStyle="1" w:styleId="mainheading">
    <w:name w:val="mainheading"/>
    <w:basedOn w:val="DefaultParagraphFont"/>
    <w:rsid w:val="002A2237"/>
  </w:style>
  <w:style w:type="paragraph" w:customStyle="1" w:styleId="BoldandUnderlineChar2CharChar">
    <w:name w:val="Bold and Underline Char2 Char Char"/>
    <w:basedOn w:val="Normal"/>
    <w:link w:val="BoldandUnderlineChar2CharCharChar"/>
    <w:qFormat/>
    <w:rsid w:val="002A223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A2237"/>
    <w:rPr>
      <w:rFonts w:ascii="Calibri" w:eastAsia="Times New Roman" w:hAnsi="Calibri"/>
      <w:b/>
      <w:u w:val="single"/>
    </w:rPr>
  </w:style>
  <w:style w:type="character" w:customStyle="1" w:styleId="StyleUnderlineChar9ptChar">
    <w:name w:val="Style Underline Char + 9 pt Char"/>
    <w:basedOn w:val="UnderlineCharChar"/>
    <w:rsid w:val="002A223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A223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A2237"/>
    <w:rPr>
      <w:sz w:val="16"/>
    </w:rPr>
  </w:style>
  <w:style w:type="paragraph" w:customStyle="1" w:styleId="Reduce8pt">
    <w:name w:val="Reduce 8pt"/>
    <w:basedOn w:val="Normal"/>
    <w:link w:val="Reduce8ptCharChar"/>
    <w:qFormat/>
    <w:rsid w:val="002A2237"/>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2A2237"/>
    <w:pPr>
      <w:contextualSpacing/>
    </w:pPr>
    <w:rPr>
      <w:rFonts w:eastAsia="Calibri"/>
    </w:rPr>
  </w:style>
  <w:style w:type="character" w:customStyle="1" w:styleId="CardIndentedChar">
    <w:name w:val="Card (Indented) Char"/>
    <w:link w:val="CardIndented"/>
    <w:locked/>
    <w:rsid w:val="002A2237"/>
    <w:rPr>
      <w:rFonts w:ascii="Calibri" w:hAnsi="Calibri"/>
    </w:rPr>
  </w:style>
  <w:style w:type="character" w:customStyle="1" w:styleId="citenon-boldChar">
    <w:name w:val="cite non-bold Char"/>
    <w:basedOn w:val="DefaultParagraphFont"/>
    <w:link w:val="citenon-bold"/>
    <w:locked/>
    <w:rsid w:val="002A2237"/>
    <w:rPr>
      <w:rFonts w:ascii="Garamond" w:eastAsia="Times New Roman" w:hAnsi="Garamond"/>
      <w:szCs w:val="20"/>
    </w:rPr>
  </w:style>
  <w:style w:type="character" w:customStyle="1" w:styleId="boldciteChar4">
    <w:name w:val="bold cite Char4"/>
    <w:link w:val="boldcite"/>
    <w:locked/>
    <w:rsid w:val="002A2237"/>
    <w:rPr>
      <w:rFonts w:eastAsia="Times New Roman" w:cs="Times New Roman"/>
      <w:b/>
      <w:color w:val="000000"/>
      <w:sz w:val="20"/>
      <w:u w:val="thick" w:color="000000"/>
    </w:rPr>
  </w:style>
  <w:style w:type="paragraph" w:customStyle="1" w:styleId="boldcite">
    <w:name w:val="bold cite"/>
    <w:basedOn w:val="Normal"/>
    <w:link w:val="boldciteChar4"/>
    <w:qFormat/>
    <w:rsid w:val="002A223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A2237"/>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2A2237"/>
    <w:rPr>
      <w:rFonts w:eastAsia="Calibri"/>
      <w:b/>
    </w:rPr>
  </w:style>
  <w:style w:type="character" w:customStyle="1" w:styleId="HeadingsBaseChar">
    <w:name w:val="Headings Base Char"/>
    <w:basedOn w:val="DefaultParagraphFont"/>
    <w:link w:val="HeadingsBase"/>
    <w:locked/>
    <w:rsid w:val="002A2237"/>
    <w:rPr>
      <w:rFonts w:ascii="Times New Roman" w:hAnsi="Times New Roman" w:cs="Times New Roman"/>
      <w:b/>
      <w:sz w:val="32"/>
    </w:rPr>
  </w:style>
  <w:style w:type="paragraph" w:customStyle="1" w:styleId="HeadingsBase">
    <w:name w:val="Headings Base"/>
    <w:basedOn w:val="Normal"/>
    <w:link w:val="HeadingsBaseChar"/>
    <w:qFormat/>
    <w:rsid w:val="002A223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A2237"/>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2A2237"/>
    <w:pPr>
      <w:spacing w:line="480" w:lineRule="auto"/>
      <w:ind w:firstLine="720"/>
    </w:pPr>
    <w:rPr>
      <w:rFonts w:eastAsia="Calibri"/>
    </w:rPr>
  </w:style>
  <w:style w:type="paragraph" w:customStyle="1" w:styleId="SchoolBlockQuote">
    <w:name w:val="School Block Quote"/>
    <w:basedOn w:val="SchoolPaper"/>
    <w:qFormat/>
    <w:rsid w:val="002A2237"/>
  </w:style>
  <w:style w:type="paragraph" w:customStyle="1" w:styleId="SchoolWorksCited">
    <w:name w:val="School Works Cited"/>
    <w:basedOn w:val="SchoolPaper"/>
    <w:qFormat/>
    <w:rsid w:val="002A2237"/>
  </w:style>
  <w:style w:type="paragraph" w:customStyle="1" w:styleId="BlockQuote">
    <w:name w:val="Block Quote"/>
    <w:basedOn w:val="Normal"/>
    <w:qFormat/>
    <w:rsid w:val="002A2237"/>
    <w:pPr>
      <w:ind w:left="720" w:right="720"/>
    </w:pPr>
    <w:rPr>
      <w:rFonts w:eastAsia="Calibri"/>
    </w:rPr>
  </w:style>
  <w:style w:type="paragraph" w:customStyle="1" w:styleId="PaperBody">
    <w:name w:val="Paper Body"/>
    <w:basedOn w:val="Normal"/>
    <w:qFormat/>
    <w:rsid w:val="002A2237"/>
    <w:pPr>
      <w:spacing w:line="480" w:lineRule="auto"/>
      <w:ind w:firstLine="720"/>
    </w:pPr>
    <w:rPr>
      <w:rFonts w:eastAsia="Calibri"/>
    </w:rPr>
  </w:style>
  <w:style w:type="paragraph" w:customStyle="1" w:styleId="PaperCitation">
    <w:name w:val="Paper Citation"/>
    <w:basedOn w:val="Normal"/>
    <w:qFormat/>
    <w:rsid w:val="002A2237"/>
    <w:pPr>
      <w:spacing w:line="480" w:lineRule="auto"/>
      <w:ind w:left="720" w:hanging="720"/>
    </w:pPr>
    <w:rPr>
      <w:rFonts w:eastAsia="Calibri"/>
    </w:rPr>
  </w:style>
  <w:style w:type="character" w:customStyle="1" w:styleId="hatChar">
    <w:name w:val="hat Char"/>
    <w:basedOn w:val="DefaultParagraphFont"/>
    <w:link w:val="hat"/>
    <w:locked/>
    <w:rsid w:val="002A2237"/>
    <w:rPr>
      <w:rFonts w:ascii="Calibri" w:eastAsia="Times New Roman" w:hAnsi="Calibri"/>
      <w:b/>
      <w:bCs/>
      <w:sz w:val="32"/>
      <w:u w:val="single"/>
      <w:lang w:bidi="en-US"/>
    </w:rPr>
  </w:style>
  <w:style w:type="paragraph" w:customStyle="1" w:styleId="WW-Default">
    <w:name w:val="WW-Default"/>
    <w:qFormat/>
    <w:rsid w:val="002A2237"/>
    <w:pPr>
      <w:suppressAutoHyphens/>
      <w:spacing w:after="0" w:line="240" w:lineRule="auto"/>
    </w:pPr>
    <w:rPr>
      <w:rFonts w:ascii="Georgia" w:eastAsia="Calibri" w:hAnsi="Georgia" w:cs="Calibri"/>
      <w:lang w:eastAsia="ar-SA"/>
    </w:rPr>
  </w:style>
  <w:style w:type="paragraph" w:customStyle="1" w:styleId="B-TagCite">
    <w:name w:val="B-TagCite"/>
    <w:qFormat/>
    <w:rsid w:val="002A223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2A2237"/>
    <w:rPr>
      <w:rFonts w:ascii="Times New Roman" w:hAnsi="Times New Roman" w:cs="Times New Roman"/>
      <w:b/>
      <w:sz w:val="20"/>
    </w:rPr>
  </w:style>
  <w:style w:type="paragraph" w:customStyle="1" w:styleId="MicroText">
    <w:name w:val="MicroText"/>
    <w:basedOn w:val="Normal"/>
    <w:next w:val="Normal"/>
    <w:link w:val="MicroTextChar"/>
    <w:qFormat/>
    <w:rsid w:val="002A2237"/>
    <w:rPr>
      <w:rFonts w:ascii="Arial Narrow" w:hAnsi="Arial Narrow"/>
      <w:sz w:val="12"/>
    </w:rPr>
  </w:style>
  <w:style w:type="character" w:customStyle="1" w:styleId="Footnote2Char">
    <w:name w:val="Footnote2 Char"/>
    <w:link w:val="Footnote2"/>
    <w:locked/>
    <w:rsid w:val="002A2237"/>
  </w:style>
  <w:style w:type="paragraph" w:customStyle="1" w:styleId="Footnote2">
    <w:name w:val="Footnote2"/>
    <w:basedOn w:val="Normal"/>
    <w:next w:val="Normal"/>
    <w:link w:val="Footnote2Char"/>
    <w:autoRedefine/>
    <w:qFormat/>
    <w:rsid w:val="002A2237"/>
    <w:pPr>
      <w:spacing w:after="120" w:line="480" w:lineRule="auto"/>
    </w:pPr>
    <w:rPr>
      <w:rFonts w:asciiTheme="minorHAnsi" w:hAnsiTheme="minorHAnsi"/>
    </w:rPr>
  </w:style>
  <w:style w:type="paragraph" w:customStyle="1" w:styleId="indent">
    <w:name w:val="indent"/>
    <w:basedOn w:val="Normal"/>
    <w:qFormat/>
    <w:rsid w:val="002A2237"/>
    <w:pPr>
      <w:spacing w:before="100" w:beforeAutospacing="1" w:after="100" w:afterAutospacing="1"/>
    </w:pPr>
    <w:rPr>
      <w:rFonts w:eastAsia="Times New Roman"/>
    </w:rPr>
  </w:style>
  <w:style w:type="paragraph" w:customStyle="1" w:styleId="PageHeaderLine1">
    <w:name w:val="PageHeaderLine1"/>
    <w:basedOn w:val="Normal"/>
    <w:qFormat/>
    <w:rsid w:val="002A2237"/>
    <w:pPr>
      <w:tabs>
        <w:tab w:val="right" w:pos="10800"/>
      </w:tabs>
    </w:pPr>
    <w:rPr>
      <w:rFonts w:eastAsia="Calibri"/>
      <w:b/>
    </w:rPr>
  </w:style>
  <w:style w:type="paragraph" w:customStyle="1" w:styleId="PageHeaderLine2">
    <w:name w:val="PageHeaderLine2"/>
    <w:basedOn w:val="Normal"/>
    <w:next w:val="Normal"/>
    <w:link w:val="PageHeaderLine2Char"/>
    <w:qFormat/>
    <w:rsid w:val="002A2237"/>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2A2237"/>
    <w:rPr>
      <w:rFonts w:ascii="Times New Roman" w:hAnsi="Times New Roman" w:cs="Times New Roman"/>
      <w:sz w:val="20"/>
    </w:rPr>
  </w:style>
  <w:style w:type="paragraph" w:customStyle="1" w:styleId="CardText1">
    <w:name w:val="CardText"/>
    <w:basedOn w:val="Normal"/>
    <w:link w:val="CardTextChar3"/>
    <w:qFormat/>
    <w:rsid w:val="002A2237"/>
    <w:pPr>
      <w:ind w:left="288"/>
    </w:pPr>
    <w:rPr>
      <w:rFonts w:ascii="Times New Roman" w:hAnsi="Times New Roman" w:cs="Times New Roman"/>
      <w:sz w:val="20"/>
    </w:rPr>
  </w:style>
  <w:style w:type="character" w:customStyle="1" w:styleId="stylestylebold12pt">
    <w:name w:val="stylestylebold12pt"/>
    <w:basedOn w:val="DefaultParagraphFont"/>
    <w:rsid w:val="002A2237"/>
  </w:style>
  <w:style w:type="character" w:customStyle="1" w:styleId="styleboldunderline">
    <w:name w:val="styleboldunderline"/>
    <w:basedOn w:val="DefaultParagraphFont"/>
    <w:rsid w:val="002A2237"/>
  </w:style>
  <w:style w:type="character" w:customStyle="1" w:styleId="box">
    <w:name w:val="box"/>
    <w:basedOn w:val="DefaultParagraphFont"/>
    <w:rsid w:val="002A223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A2237"/>
    <w:rPr>
      <w:rFonts w:ascii="Arial Narrow" w:hAnsi="Arial Narrow" w:cs="Arial Narrow" w:hint="default"/>
      <w:sz w:val="18"/>
      <w:szCs w:val="18"/>
    </w:rPr>
  </w:style>
  <w:style w:type="character" w:customStyle="1" w:styleId="FontStyle14">
    <w:name w:val="Font Style14"/>
    <w:basedOn w:val="DefaultParagraphFont"/>
    <w:uiPriority w:val="99"/>
    <w:rsid w:val="002A223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A2237"/>
    <w:rPr>
      <w:rFonts w:ascii="Arial Narrow" w:hAnsi="Arial Narrow" w:cs="Arial Narrow" w:hint="default"/>
      <w:b/>
      <w:bCs/>
      <w:sz w:val="10"/>
      <w:szCs w:val="10"/>
    </w:rPr>
  </w:style>
  <w:style w:type="character" w:customStyle="1" w:styleId="CardTagandCiteChar">
    <w:name w:val="Card Tag and Cite Char"/>
    <w:basedOn w:val="DefaultParagraphFont"/>
    <w:rsid w:val="002A223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A2237"/>
    <w:rPr>
      <w:rFonts w:ascii="Arial Narrow" w:hAnsi="Arial Narrow"/>
      <w:b/>
      <w:color w:val="000000"/>
      <w:sz w:val="22"/>
      <w:szCs w:val="22"/>
      <w:u w:val="single"/>
    </w:rPr>
  </w:style>
  <w:style w:type="character" w:customStyle="1" w:styleId="SmallText0">
    <w:name w:val="SmallText"/>
    <w:rsid w:val="002A2237"/>
    <w:rPr>
      <w:color w:val="000000"/>
    </w:rPr>
  </w:style>
  <w:style w:type="character" w:customStyle="1" w:styleId="CitesChar1">
    <w:name w:val="Cites Char1"/>
    <w:basedOn w:val="DefaultParagraphFont"/>
    <w:rsid w:val="002A2237"/>
    <w:rPr>
      <w:b/>
      <w:bCs w:val="0"/>
      <w:szCs w:val="24"/>
      <w:u w:val="single"/>
      <w:lang w:val="en-US" w:eastAsia="en-US" w:bidi="ar-SA"/>
    </w:rPr>
  </w:style>
  <w:style w:type="character" w:customStyle="1" w:styleId="CardUnderlinedChar">
    <w:name w:val="Card Underlined Char"/>
    <w:basedOn w:val="DefaultParagraphFont"/>
    <w:rsid w:val="002A2237"/>
    <w:rPr>
      <w:rFonts w:ascii="Arial Narrow" w:hAnsi="Arial Narrow" w:hint="default"/>
      <w:sz w:val="22"/>
      <w:szCs w:val="24"/>
      <w:u w:val="single"/>
      <w:lang w:val="en-US" w:eastAsia="en-US" w:bidi="ar-SA"/>
    </w:rPr>
  </w:style>
  <w:style w:type="character" w:customStyle="1" w:styleId="underline3">
    <w:name w:val="underline3"/>
    <w:basedOn w:val="underline2"/>
    <w:rsid w:val="002A2237"/>
    <w:rPr>
      <w:rFonts w:ascii="Arial" w:hAnsi="Arial"/>
      <w:sz w:val="18"/>
      <w:u w:val="single"/>
      <w:bdr w:val="none" w:sz="0" w:space="0" w:color="auto" w:frame="1"/>
      <w:shd w:val="clear" w:color="auto" w:fill="FFFF00"/>
    </w:rPr>
  </w:style>
  <w:style w:type="character" w:customStyle="1" w:styleId="menu">
    <w:name w:val="menu"/>
    <w:basedOn w:val="DefaultParagraphFont"/>
    <w:rsid w:val="002A2237"/>
  </w:style>
  <w:style w:type="character" w:customStyle="1" w:styleId="itxtrst">
    <w:name w:val="itxtrst"/>
    <w:rsid w:val="002A2237"/>
  </w:style>
  <w:style w:type="character" w:customStyle="1" w:styleId="A-Underlining">
    <w:name w:val="A-Underlining"/>
    <w:basedOn w:val="DefaultParagraphFont"/>
    <w:rsid w:val="002A2237"/>
    <w:rPr>
      <w:rFonts w:ascii="Garamond" w:hAnsi="Garamond" w:hint="default"/>
      <w:color w:val="auto"/>
      <w:sz w:val="24"/>
      <w:u w:val="single"/>
    </w:rPr>
  </w:style>
  <w:style w:type="character" w:customStyle="1" w:styleId="StyleUnderlineBold0">
    <w:name w:val="Style Underline + Bold"/>
    <w:rsid w:val="002A2237"/>
    <w:rPr>
      <w:b/>
      <w:bCs/>
      <w:u w:val="single"/>
    </w:rPr>
  </w:style>
  <w:style w:type="character" w:customStyle="1" w:styleId="Underline-Highlighted">
    <w:name w:val="Underline-Highlighted"/>
    <w:uiPriority w:val="1"/>
    <w:qFormat/>
    <w:rsid w:val="002A223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A2237"/>
  </w:style>
  <w:style w:type="character" w:customStyle="1" w:styleId="newsmain">
    <w:name w:val="news_main"/>
    <w:basedOn w:val="DefaultParagraphFont"/>
    <w:rsid w:val="002A2237"/>
  </w:style>
  <w:style w:type="character" w:customStyle="1" w:styleId="vitstoryheadline">
    <w:name w:val="vitstoryheadline"/>
    <w:rsid w:val="002A2237"/>
  </w:style>
  <w:style w:type="character" w:customStyle="1" w:styleId="AuthorDate0">
    <w:name w:val="Author Date"/>
    <w:rsid w:val="002A2237"/>
    <w:rPr>
      <w:b/>
      <w:bCs w:val="0"/>
      <w:sz w:val="24"/>
      <w:u w:val="thick"/>
    </w:rPr>
  </w:style>
  <w:style w:type="character" w:customStyle="1" w:styleId="red">
    <w:name w:val="red"/>
    <w:basedOn w:val="DefaultParagraphFont"/>
    <w:rsid w:val="002A2237"/>
  </w:style>
  <w:style w:type="character" w:customStyle="1" w:styleId="at">
    <w:name w:val="at"/>
    <w:rsid w:val="002A2237"/>
  </w:style>
  <w:style w:type="character" w:customStyle="1" w:styleId="org">
    <w:name w:val="org"/>
    <w:rsid w:val="002A2237"/>
  </w:style>
  <w:style w:type="character" w:customStyle="1" w:styleId="pnumber">
    <w:name w:val="pnumber"/>
    <w:rsid w:val="002A2237"/>
  </w:style>
  <w:style w:type="character" w:customStyle="1" w:styleId="ital">
    <w:name w:val="ital"/>
    <w:rsid w:val="002A2237"/>
  </w:style>
  <w:style w:type="character" w:customStyle="1" w:styleId="orgdiv">
    <w:name w:val="orgdiv"/>
    <w:rsid w:val="002A2237"/>
  </w:style>
  <w:style w:type="character" w:customStyle="1" w:styleId="orgname">
    <w:name w:val="orgname"/>
    <w:rsid w:val="002A2237"/>
  </w:style>
  <w:style w:type="character" w:customStyle="1" w:styleId="city">
    <w:name w:val="city"/>
    <w:rsid w:val="002A2237"/>
  </w:style>
  <w:style w:type="character" w:customStyle="1" w:styleId="state">
    <w:name w:val="state"/>
    <w:rsid w:val="002A2237"/>
  </w:style>
  <w:style w:type="character" w:customStyle="1" w:styleId="country">
    <w:name w:val="country"/>
    <w:rsid w:val="002A2237"/>
  </w:style>
  <w:style w:type="character" w:customStyle="1" w:styleId="articletitle">
    <w:name w:val="articletitle"/>
    <w:rsid w:val="002A2237"/>
    <w:rPr>
      <w:rFonts w:ascii="Times New Roman" w:hAnsi="Times New Roman" w:cs="Times New Roman" w:hint="default"/>
    </w:rPr>
  </w:style>
  <w:style w:type="character" w:customStyle="1" w:styleId="6pointChar">
    <w:name w:val="6 point Char"/>
    <w:rsid w:val="002A2237"/>
    <w:rPr>
      <w:rFonts w:ascii="Times New Roman" w:hAnsi="Times New Roman" w:cs="Times New Roman" w:hint="default"/>
      <w:sz w:val="12"/>
      <w:lang w:val="en-US" w:eastAsia="en-US"/>
    </w:rPr>
  </w:style>
  <w:style w:type="character" w:customStyle="1" w:styleId="StyleThickunderline">
    <w:name w:val="Style Thick underline"/>
    <w:qFormat/>
    <w:rsid w:val="002A2237"/>
    <w:rPr>
      <w:u w:val="thick"/>
    </w:rPr>
  </w:style>
  <w:style w:type="character" w:customStyle="1" w:styleId="Box0">
    <w:name w:val="Box!"/>
    <w:rsid w:val="002A2237"/>
    <w:rPr>
      <w:rFonts w:ascii="Garamond" w:hAnsi="Garamond" w:hint="default"/>
      <w:sz w:val="24"/>
      <w:u w:val="single"/>
      <w:bdr w:val="single" w:sz="4" w:space="0" w:color="auto" w:frame="1"/>
    </w:rPr>
  </w:style>
  <w:style w:type="character" w:customStyle="1" w:styleId="citechar">
    <w:name w:val="citechar"/>
    <w:basedOn w:val="DefaultParagraphFont"/>
    <w:rsid w:val="002A2237"/>
  </w:style>
  <w:style w:type="character" w:customStyle="1" w:styleId="underlinechar2">
    <w:name w:val="underlinechar"/>
    <w:basedOn w:val="DefaultParagraphFont"/>
    <w:rsid w:val="002A2237"/>
  </w:style>
  <w:style w:type="character" w:customStyle="1" w:styleId="CardUnderlineChar">
    <w:name w:val="Card Underline Char"/>
    <w:rsid w:val="002A2237"/>
    <w:rPr>
      <w:szCs w:val="24"/>
      <w:u w:val="single"/>
      <w:lang w:val="en-US" w:eastAsia="en-US" w:bidi="ar-SA"/>
    </w:rPr>
  </w:style>
  <w:style w:type="character" w:customStyle="1" w:styleId="tagciteChar">
    <w:name w:val="tag/cite Char"/>
    <w:basedOn w:val="DefaultParagraphFont"/>
    <w:rsid w:val="002A2237"/>
    <w:rPr>
      <w:b/>
      <w:bCs w:val="0"/>
      <w:sz w:val="24"/>
      <w:lang w:val="en-US" w:eastAsia="en-US" w:bidi="ar-SA"/>
    </w:rPr>
  </w:style>
  <w:style w:type="character" w:customStyle="1" w:styleId="8pointChar">
    <w:name w:val="8 point Char"/>
    <w:basedOn w:val="DefaultParagraphFont"/>
    <w:rsid w:val="002A2237"/>
    <w:rPr>
      <w:sz w:val="16"/>
      <w:lang w:val="en-US" w:eastAsia="en-US" w:bidi="ar-SA"/>
    </w:rPr>
  </w:style>
  <w:style w:type="character" w:customStyle="1" w:styleId="BoldText12pt">
    <w:name w:val="Bold Text 12 pt"/>
    <w:rsid w:val="002A223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A2237"/>
  </w:style>
  <w:style w:type="table" w:styleId="TableGrid">
    <w:name w:val="Table Grid"/>
    <w:basedOn w:val="TableNormal"/>
    <w:rsid w:val="002A22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A2237"/>
    <w:rPr>
      <w:b/>
      <w:bCs w:val="0"/>
      <w:sz w:val="24"/>
      <w:lang w:val="en-US" w:eastAsia="en-US" w:bidi="ar-SA"/>
    </w:rPr>
  </w:style>
  <w:style w:type="character" w:customStyle="1" w:styleId="Mention11">
    <w:name w:val="Mention11"/>
    <w:basedOn w:val="DefaultParagraphFont"/>
    <w:uiPriority w:val="99"/>
    <w:semiHidden/>
    <w:unhideWhenUsed/>
    <w:rsid w:val="002A2237"/>
    <w:rPr>
      <w:color w:val="2B579A"/>
      <w:shd w:val="clear" w:color="auto" w:fill="E6E6E6"/>
    </w:rPr>
  </w:style>
  <w:style w:type="paragraph" w:customStyle="1" w:styleId="Emphasize">
    <w:name w:val="Emphasize"/>
    <w:basedOn w:val="Normal"/>
    <w:uiPriority w:val="7"/>
    <w:qFormat/>
    <w:rsid w:val="002A223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2A223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A2237"/>
  </w:style>
  <w:style w:type="character" w:customStyle="1" w:styleId="Heading3Char2">
    <w:name w:val="Heading 3 Char2"/>
    <w:aliases w:val="Heading 3 Char Char Char4, Char Char1, Char Char Char4"/>
    <w:basedOn w:val="DefaultParagraphFont"/>
    <w:rsid w:val="002A2237"/>
    <w:rPr>
      <w:rFonts w:cs="Arial"/>
      <w:bCs/>
      <w:szCs w:val="26"/>
      <w:u w:val="single"/>
      <w:lang w:val="en-US" w:eastAsia="en-US" w:bidi="ar-SA"/>
    </w:rPr>
  </w:style>
  <w:style w:type="character" w:customStyle="1" w:styleId="Mention2">
    <w:name w:val="Mention2"/>
    <w:basedOn w:val="DefaultParagraphFont"/>
    <w:uiPriority w:val="99"/>
    <w:semiHidden/>
    <w:unhideWhenUsed/>
    <w:rsid w:val="002A2237"/>
    <w:rPr>
      <w:color w:val="2B579A"/>
      <w:shd w:val="clear" w:color="auto" w:fill="E6E6E6"/>
    </w:rPr>
  </w:style>
  <w:style w:type="paragraph" w:customStyle="1" w:styleId="FlashTag">
    <w:name w:val="FlashTag"/>
    <w:basedOn w:val="Normal"/>
    <w:link w:val="FlashTagChar"/>
    <w:autoRedefine/>
    <w:uiPriority w:val="4"/>
    <w:qFormat/>
    <w:rsid w:val="002A2237"/>
    <w:rPr>
      <w:rFonts w:asciiTheme="majorHAnsi" w:hAnsiTheme="majorHAnsi"/>
      <w:b/>
      <w:sz w:val="28"/>
    </w:rPr>
  </w:style>
  <w:style w:type="character" w:customStyle="1" w:styleId="FlashTagChar">
    <w:name w:val="FlashTag Char"/>
    <w:basedOn w:val="DefaultParagraphFont"/>
    <w:link w:val="FlashTag"/>
    <w:uiPriority w:val="4"/>
    <w:rsid w:val="002A2237"/>
    <w:rPr>
      <w:rFonts w:asciiTheme="majorHAnsi" w:hAnsiTheme="majorHAnsi"/>
      <w:b/>
      <w:sz w:val="28"/>
    </w:rPr>
  </w:style>
  <w:style w:type="paragraph" w:customStyle="1" w:styleId="Warrant">
    <w:name w:val="Warrant"/>
    <w:autoRedefine/>
    <w:uiPriority w:val="4"/>
    <w:qFormat/>
    <w:rsid w:val="002A2237"/>
    <w:pPr>
      <w:ind w:left="720"/>
    </w:pPr>
    <w:rPr>
      <w:rFonts w:ascii="Calibri" w:hAnsi="Calibri" w:cs="Arial"/>
    </w:rPr>
  </w:style>
  <w:style w:type="character" w:customStyle="1" w:styleId="m-8793234324905335251gmail-style13ptbold">
    <w:name w:val="m_-8793234324905335251gmail-style13ptbold"/>
    <w:basedOn w:val="DefaultParagraphFont"/>
    <w:rsid w:val="002A2237"/>
  </w:style>
  <w:style w:type="character" w:customStyle="1" w:styleId="m3965771245576658108gmail-styleunderline">
    <w:name w:val="m_3965771245576658108gmail-styleunderline"/>
    <w:basedOn w:val="DefaultParagraphFont"/>
    <w:rsid w:val="002A2237"/>
  </w:style>
  <w:style w:type="paragraph" w:customStyle="1" w:styleId="Header1">
    <w:name w:val="Header1"/>
    <w:aliases w:val="Header Char Char,Header Char Char Char Char Char Char Char Cha,Header Char2,Header Char1 Char,Char Char Char Cha"/>
    <w:basedOn w:val="Normal"/>
    <w:qFormat/>
    <w:rsid w:val="002A2237"/>
    <w:pPr>
      <w:tabs>
        <w:tab w:val="center" w:pos="4680"/>
        <w:tab w:val="right" w:pos="9360"/>
      </w:tabs>
    </w:pPr>
  </w:style>
  <w:style w:type="character" w:customStyle="1" w:styleId="EndnoteTextChar">
    <w:name w:val="Endnote Text Char"/>
    <w:basedOn w:val="DefaultParagraphFont"/>
    <w:link w:val="EndnoteText"/>
    <w:locked/>
    <w:rsid w:val="002A2237"/>
    <w:rPr>
      <w:rFonts w:ascii="Georgia" w:eastAsia="Times New Roman" w:hAnsi="Georgia"/>
      <w:szCs w:val="20"/>
    </w:rPr>
  </w:style>
  <w:style w:type="paragraph" w:styleId="EndnoteText">
    <w:name w:val="endnote text"/>
    <w:basedOn w:val="Normal"/>
    <w:link w:val="EndnoteTextChar"/>
    <w:unhideWhenUsed/>
    <w:rsid w:val="002A2237"/>
    <w:rPr>
      <w:rFonts w:ascii="Georgia" w:eastAsia="Times New Roman" w:hAnsi="Georgia"/>
      <w:szCs w:val="20"/>
    </w:rPr>
  </w:style>
  <w:style w:type="character" w:customStyle="1" w:styleId="EndnoteTextChar1">
    <w:name w:val="Endnote Text Char1"/>
    <w:basedOn w:val="DefaultParagraphFont"/>
    <w:semiHidden/>
    <w:rsid w:val="002A2237"/>
    <w:rPr>
      <w:rFonts w:ascii="Calibri" w:hAnsi="Calibri"/>
      <w:sz w:val="20"/>
      <w:szCs w:val="20"/>
    </w:rPr>
  </w:style>
  <w:style w:type="character" w:customStyle="1" w:styleId="DateChar">
    <w:name w:val="Date Char"/>
    <w:aliases w:val="date Char"/>
    <w:basedOn w:val="DefaultParagraphFont"/>
    <w:link w:val="Date"/>
    <w:uiPriority w:val="99"/>
    <w:locked/>
    <w:rsid w:val="002A2237"/>
    <w:rPr>
      <w:rFonts w:ascii="Georgia" w:eastAsia="Times New Roman" w:hAnsi="Georgia"/>
    </w:rPr>
  </w:style>
  <w:style w:type="paragraph" w:styleId="Date">
    <w:name w:val="Date"/>
    <w:aliases w:val="date"/>
    <w:basedOn w:val="Normal"/>
    <w:next w:val="Normal"/>
    <w:link w:val="DateChar"/>
    <w:uiPriority w:val="99"/>
    <w:unhideWhenUsed/>
    <w:rsid w:val="002A2237"/>
    <w:rPr>
      <w:rFonts w:ascii="Georgia" w:eastAsia="Times New Roman" w:hAnsi="Georgia"/>
    </w:rPr>
  </w:style>
  <w:style w:type="character" w:customStyle="1" w:styleId="DateChar1">
    <w:name w:val="Date Char1"/>
    <w:basedOn w:val="DefaultParagraphFont"/>
    <w:uiPriority w:val="99"/>
    <w:semiHidden/>
    <w:rsid w:val="002A2237"/>
    <w:rPr>
      <w:rFonts w:ascii="Calibri" w:hAnsi="Calibri"/>
    </w:rPr>
  </w:style>
  <w:style w:type="character" w:customStyle="1" w:styleId="BodyTextFirstIndentChar">
    <w:name w:val="Body Text First Indent Char"/>
    <w:basedOn w:val="BodyTextChar"/>
    <w:link w:val="BodyTextFirstIndent"/>
    <w:locked/>
    <w:rsid w:val="002A2237"/>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2A2237"/>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2A2237"/>
    <w:rPr>
      <w:rFonts w:ascii="Calibri" w:hAnsi="Calibri"/>
    </w:rPr>
  </w:style>
  <w:style w:type="character" w:customStyle="1" w:styleId="BodyTextIndent2Char1">
    <w:name w:val="Body Text Indent 2 Char1"/>
    <w:basedOn w:val="DefaultParagraphFont"/>
    <w:semiHidden/>
    <w:rsid w:val="002A2237"/>
    <w:rPr>
      <w:rFonts w:ascii="Calibri" w:hAnsi="Calibri" w:cs="Calibri"/>
    </w:rPr>
  </w:style>
  <w:style w:type="character" w:customStyle="1" w:styleId="PlainTextChar1">
    <w:name w:val="Plain Text Char1"/>
    <w:basedOn w:val="DefaultParagraphFont"/>
    <w:semiHidden/>
    <w:rsid w:val="002A2237"/>
    <w:rPr>
      <w:rFonts w:ascii="Consolas" w:hAnsi="Consolas" w:cs="Calibri"/>
      <w:sz w:val="21"/>
      <w:szCs w:val="21"/>
    </w:rPr>
  </w:style>
  <w:style w:type="character" w:customStyle="1" w:styleId="NoSpacingChar">
    <w:name w:val="No Spacing Char"/>
    <w:link w:val="NoSpacing"/>
    <w:uiPriority w:val="1"/>
    <w:qFormat/>
    <w:locked/>
    <w:rsid w:val="002A2237"/>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2A223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A223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A2237"/>
    <w:rPr>
      <w:rFonts w:ascii="Calibri" w:hAnsi="Calibri" w:cs="Calibri"/>
      <w:i/>
      <w:iCs/>
      <w:color w:val="000000" w:themeColor="text1"/>
    </w:rPr>
  </w:style>
  <w:style w:type="paragraph" w:customStyle="1" w:styleId="CiteSpacing">
    <w:name w:val="Cite Spacing"/>
    <w:basedOn w:val="Normal"/>
    <w:uiPriority w:val="4"/>
    <w:qFormat/>
    <w:rsid w:val="002A2237"/>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A2237"/>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2A2237"/>
    <w:rPr>
      <w:rFonts w:ascii="Calibri" w:eastAsia="Calibri" w:hAnsi="Calibri"/>
      <w:b/>
    </w:rPr>
  </w:style>
  <w:style w:type="paragraph" w:customStyle="1" w:styleId="Heading2-Bold">
    <w:name w:val="Heading 2 - Bold"/>
    <w:basedOn w:val="Normal"/>
    <w:autoRedefine/>
    <w:uiPriority w:val="99"/>
    <w:qFormat/>
    <w:rsid w:val="002A2237"/>
    <w:rPr>
      <w:rFonts w:ascii="Garamond" w:eastAsia="Calibri" w:hAnsi="Garamond"/>
      <w:b/>
    </w:rPr>
  </w:style>
  <w:style w:type="paragraph" w:customStyle="1" w:styleId="tag">
    <w:name w:val="%tag"/>
    <w:basedOn w:val="Normal"/>
    <w:next w:val="Normal"/>
    <w:uiPriority w:val="99"/>
    <w:qFormat/>
    <w:rsid w:val="002A2237"/>
    <w:rPr>
      <w:rFonts w:ascii="Garamond" w:eastAsia="Calibri" w:hAnsi="Garamond"/>
      <w:bCs/>
      <w:sz w:val="18"/>
    </w:rPr>
  </w:style>
  <w:style w:type="character" w:customStyle="1" w:styleId="Style2Char">
    <w:name w:val="Style 2 Char"/>
    <w:link w:val="Style20"/>
    <w:uiPriority w:val="99"/>
    <w:locked/>
    <w:rsid w:val="002A223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A2237"/>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2A223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A2237"/>
    <w:rPr>
      <w:rFonts w:ascii="Garamond" w:eastAsia="Times New Roman" w:hAnsi="Garamond"/>
      <w:szCs w:val="20"/>
      <w:u w:val="single"/>
      <w:lang w:val="x-none" w:eastAsia="x-none"/>
    </w:rPr>
  </w:style>
  <w:style w:type="character" w:customStyle="1" w:styleId="textsmallChar0">
    <w:name w:val="textsmall Char"/>
    <w:link w:val="textsmall0"/>
    <w:locked/>
    <w:rsid w:val="002A2237"/>
    <w:rPr>
      <w:rFonts w:ascii="Georgia" w:eastAsia="Times New Roman" w:hAnsi="Georgia"/>
      <w:sz w:val="18"/>
      <w:szCs w:val="20"/>
      <w:lang w:val="x-none" w:eastAsia="x-none"/>
    </w:rPr>
  </w:style>
  <w:style w:type="paragraph" w:customStyle="1" w:styleId="textsmall0">
    <w:name w:val="textsmall"/>
    <w:basedOn w:val="Normal"/>
    <w:link w:val="textsmallChar0"/>
    <w:qFormat/>
    <w:rsid w:val="002A2237"/>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A223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A2237"/>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A2237"/>
    <w:rPr>
      <w:rFonts w:ascii="Arial" w:eastAsia="Times New Roman" w:hAnsi="Arial" w:cs="Arial"/>
      <w:sz w:val="12"/>
    </w:rPr>
  </w:style>
  <w:style w:type="paragraph" w:customStyle="1" w:styleId="Micro">
    <w:name w:val="Micro"/>
    <w:basedOn w:val="Normal"/>
    <w:next w:val="Normal"/>
    <w:link w:val="MicroChar"/>
    <w:qFormat/>
    <w:rsid w:val="002A2237"/>
    <w:rPr>
      <w:rFonts w:ascii="Arial" w:eastAsia="Times New Roman" w:hAnsi="Arial" w:cs="Arial"/>
      <w:sz w:val="12"/>
    </w:rPr>
  </w:style>
  <w:style w:type="character" w:customStyle="1" w:styleId="CardNotUnderlinedChar1">
    <w:name w:val="Card Not Underlined Char1"/>
    <w:link w:val="CardNotUnderlined"/>
    <w:locked/>
    <w:rsid w:val="002A2237"/>
    <w:rPr>
      <w:rFonts w:ascii="Bell MT" w:eastAsia="Calibri" w:hAnsi="Bell MT"/>
      <w:szCs w:val="20"/>
    </w:rPr>
  </w:style>
  <w:style w:type="paragraph" w:customStyle="1" w:styleId="CardNotUnderlined">
    <w:name w:val="Card Not Underlined"/>
    <w:basedOn w:val="Normal"/>
    <w:link w:val="CardNotUnderlinedChar1"/>
    <w:autoRedefine/>
    <w:qFormat/>
    <w:rsid w:val="002A2237"/>
    <w:rPr>
      <w:rFonts w:ascii="Bell MT" w:eastAsia="Calibri" w:hAnsi="Bell MT"/>
      <w:szCs w:val="20"/>
    </w:rPr>
  </w:style>
  <w:style w:type="paragraph" w:customStyle="1" w:styleId="h-lead">
    <w:name w:val="h-lead"/>
    <w:basedOn w:val="Normal"/>
    <w:uiPriority w:val="99"/>
    <w:qFormat/>
    <w:rsid w:val="002A2237"/>
    <w:pPr>
      <w:spacing w:before="100" w:beforeAutospacing="1" w:after="100" w:afterAutospacing="1"/>
    </w:pPr>
    <w:rPr>
      <w:rFonts w:eastAsia="Times New Roman"/>
      <w:sz w:val="24"/>
    </w:rPr>
  </w:style>
  <w:style w:type="paragraph" w:customStyle="1" w:styleId="intro">
    <w:name w:val="intro"/>
    <w:basedOn w:val="Normal"/>
    <w:uiPriority w:val="99"/>
    <w:qFormat/>
    <w:rsid w:val="002A223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A223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A223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A2237"/>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2A2237"/>
    <w:rPr>
      <w:rFonts w:eastAsia="Calibri"/>
    </w:rPr>
  </w:style>
  <w:style w:type="paragraph" w:customStyle="1" w:styleId="F3-TagAuthor">
    <w:name w:val="F3 - Tag/Author"/>
    <w:basedOn w:val="Normal"/>
    <w:uiPriority w:val="99"/>
    <w:qFormat/>
    <w:rsid w:val="002A2237"/>
    <w:rPr>
      <w:rFonts w:eastAsia="Times New Roman"/>
      <w:b/>
    </w:rPr>
  </w:style>
  <w:style w:type="paragraph" w:customStyle="1" w:styleId="F5-UnderlineNormal">
    <w:name w:val="F5 - Underline Normal"/>
    <w:basedOn w:val="Normal"/>
    <w:uiPriority w:val="99"/>
    <w:qFormat/>
    <w:rsid w:val="002A2237"/>
    <w:rPr>
      <w:rFonts w:eastAsia="Calibri"/>
      <w:u w:val="single"/>
    </w:rPr>
  </w:style>
  <w:style w:type="paragraph" w:customStyle="1" w:styleId="Brief-PrimarySource">
    <w:name w:val="Brief - Primary Source"/>
    <w:basedOn w:val="Normal"/>
    <w:uiPriority w:val="99"/>
    <w:qFormat/>
    <w:rsid w:val="002A2237"/>
    <w:rPr>
      <w:rFonts w:eastAsia="Times New Roman"/>
      <w:b/>
      <w:sz w:val="24"/>
      <w:u w:val="single"/>
    </w:rPr>
  </w:style>
  <w:style w:type="paragraph" w:customStyle="1" w:styleId="Brief-Underline">
    <w:name w:val="Brief - Underline"/>
    <w:basedOn w:val="Normal"/>
    <w:uiPriority w:val="99"/>
    <w:qFormat/>
    <w:rsid w:val="002A2237"/>
    <w:rPr>
      <w:rFonts w:eastAsia="Times New Roman"/>
      <w:u w:val="single"/>
    </w:rPr>
  </w:style>
  <w:style w:type="paragraph" w:customStyle="1" w:styleId="Brief">
    <w:name w:val="Brief"/>
    <w:basedOn w:val="Brief-PrimarySource"/>
    <w:uiPriority w:val="99"/>
    <w:qFormat/>
    <w:rsid w:val="002A2237"/>
    <w:rPr>
      <w:b w:val="0"/>
    </w:rPr>
  </w:style>
  <w:style w:type="paragraph" w:customStyle="1" w:styleId="CM2">
    <w:name w:val="CM2"/>
    <w:basedOn w:val="Normal"/>
    <w:next w:val="Normal"/>
    <w:uiPriority w:val="99"/>
    <w:qFormat/>
    <w:rsid w:val="002A223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A223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A223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A223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A223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A2237"/>
    <w:pPr>
      <w:widowControl w:val="0"/>
      <w:spacing w:line="276" w:lineRule="atLeast"/>
    </w:pPr>
    <w:rPr>
      <w:color w:val="auto"/>
    </w:rPr>
  </w:style>
  <w:style w:type="paragraph" w:customStyle="1" w:styleId="CM34">
    <w:name w:val="CM34"/>
    <w:basedOn w:val="Default"/>
    <w:next w:val="Default"/>
    <w:uiPriority w:val="99"/>
    <w:qFormat/>
    <w:rsid w:val="002A2237"/>
    <w:pPr>
      <w:widowControl w:val="0"/>
    </w:pPr>
    <w:rPr>
      <w:color w:val="auto"/>
    </w:rPr>
  </w:style>
  <w:style w:type="paragraph" w:customStyle="1" w:styleId="CM56">
    <w:name w:val="CM56"/>
    <w:basedOn w:val="Default"/>
    <w:next w:val="Default"/>
    <w:uiPriority w:val="99"/>
    <w:qFormat/>
    <w:rsid w:val="002A2237"/>
    <w:pPr>
      <w:widowControl w:val="0"/>
    </w:pPr>
    <w:rPr>
      <w:rFonts w:eastAsia="Calibri"/>
      <w:color w:val="auto"/>
    </w:rPr>
  </w:style>
  <w:style w:type="paragraph" w:customStyle="1" w:styleId="CM58">
    <w:name w:val="CM58"/>
    <w:basedOn w:val="Default"/>
    <w:next w:val="Default"/>
    <w:uiPriority w:val="99"/>
    <w:qFormat/>
    <w:rsid w:val="002A2237"/>
    <w:pPr>
      <w:widowControl w:val="0"/>
    </w:pPr>
    <w:rPr>
      <w:rFonts w:eastAsia="Calibri"/>
      <w:color w:val="auto"/>
    </w:rPr>
  </w:style>
  <w:style w:type="paragraph" w:customStyle="1" w:styleId="CM57">
    <w:name w:val="CM57"/>
    <w:basedOn w:val="Default"/>
    <w:next w:val="Default"/>
    <w:uiPriority w:val="99"/>
    <w:qFormat/>
    <w:rsid w:val="002A2237"/>
    <w:pPr>
      <w:widowControl w:val="0"/>
    </w:pPr>
    <w:rPr>
      <w:rFonts w:eastAsia="Calibri"/>
      <w:color w:val="auto"/>
    </w:rPr>
  </w:style>
  <w:style w:type="paragraph" w:customStyle="1" w:styleId="CM1">
    <w:name w:val="CM1"/>
    <w:basedOn w:val="Default"/>
    <w:next w:val="Default"/>
    <w:uiPriority w:val="99"/>
    <w:qFormat/>
    <w:rsid w:val="002A2237"/>
    <w:pPr>
      <w:widowControl w:val="0"/>
    </w:pPr>
    <w:rPr>
      <w:rFonts w:eastAsia="Calibri"/>
      <w:color w:val="auto"/>
    </w:rPr>
  </w:style>
  <w:style w:type="paragraph" w:customStyle="1" w:styleId="CM49">
    <w:name w:val="CM49"/>
    <w:basedOn w:val="Default"/>
    <w:next w:val="Default"/>
    <w:uiPriority w:val="99"/>
    <w:qFormat/>
    <w:rsid w:val="002A2237"/>
    <w:pPr>
      <w:widowControl w:val="0"/>
    </w:pPr>
    <w:rPr>
      <w:rFonts w:eastAsia="Calibri"/>
      <w:color w:val="auto"/>
    </w:rPr>
  </w:style>
  <w:style w:type="paragraph" w:customStyle="1" w:styleId="CM41">
    <w:name w:val="CM41"/>
    <w:basedOn w:val="Default"/>
    <w:next w:val="Default"/>
    <w:uiPriority w:val="99"/>
    <w:qFormat/>
    <w:rsid w:val="002A2237"/>
    <w:pPr>
      <w:widowControl w:val="0"/>
    </w:pPr>
    <w:rPr>
      <w:rFonts w:eastAsia="Calibri"/>
      <w:color w:val="auto"/>
    </w:rPr>
  </w:style>
  <w:style w:type="paragraph" w:customStyle="1" w:styleId="3rdOrderPara">
    <w:name w:val="3rd Order Para"/>
    <w:basedOn w:val="Default"/>
    <w:next w:val="Default"/>
    <w:rsid w:val="002A2237"/>
    <w:pPr>
      <w:widowControl w:val="0"/>
    </w:pPr>
    <w:rPr>
      <w:rFonts w:eastAsia="Calibri"/>
      <w:color w:val="auto"/>
    </w:rPr>
  </w:style>
  <w:style w:type="paragraph" w:customStyle="1" w:styleId="2ndOrderPara">
    <w:name w:val="2nd Order Para"/>
    <w:basedOn w:val="Default"/>
    <w:next w:val="Default"/>
    <w:rsid w:val="002A2237"/>
    <w:pPr>
      <w:widowControl w:val="0"/>
    </w:pPr>
    <w:rPr>
      <w:rFonts w:eastAsia="Calibri"/>
      <w:color w:val="auto"/>
    </w:rPr>
  </w:style>
  <w:style w:type="paragraph" w:customStyle="1" w:styleId="Normal-SIGN2">
    <w:name w:val="Normal-SIGN2"/>
    <w:basedOn w:val="Default"/>
    <w:next w:val="Default"/>
    <w:qFormat/>
    <w:rsid w:val="002A2237"/>
    <w:pPr>
      <w:widowControl w:val="0"/>
    </w:pPr>
    <w:rPr>
      <w:rFonts w:eastAsia="Calibri"/>
      <w:color w:val="auto"/>
    </w:rPr>
  </w:style>
  <w:style w:type="paragraph" w:customStyle="1" w:styleId="Normal-SIGN1">
    <w:name w:val="Normal-SIGN1"/>
    <w:basedOn w:val="Default"/>
    <w:next w:val="Default"/>
    <w:uiPriority w:val="99"/>
    <w:qFormat/>
    <w:rsid w:val="002A2237"/>
    <w:pPr>
      <w:widowControl w:val="0"/>
    </w:pPr>
    <w:rPr>
      <w:rFonts w:eastAsia="Calibri"/>
      <w:color w:val="auto"/>
    </w:rPr>
  </w:style>
  <w:style w:type="paragraph" w:customStyle="1" w:styleId="CM3">
    <w:name w:val="CM3"/>
    <w:basedOn w:val="Default"/>
    <w:next w:val="Default"/>
    <w:uiPriority w:val="99"/>
    <w:qFormat/>
    <w:rsid w:val="002A2237"/>
    <w:pPr>
      <w:widowControl w:val="0"/>
      <w:spacing w:line="553" w:lineRule="atLeast"/>
    </w:pPr>
    <w:rPr>
      <w:rFonts w:eastAsia="Calibri"/>
      <w:color w:val="auto"/>
    </w:rPr>
  </w:style>
  <w:style w:type="paragraph" w:customStyle="1" w:styleId="CM33">
    <w:name w:val="CM33"/>
    <w:basedOn w:val="Default"/>
    <w:next w:val="Default"/>
    <w:uiPriority w:val="99"/>
    <w:qFormat/>
    <w:rsid w:val="002A2237"/>
    <w:pPr>
      <w:widowControl w:val="0"/>
    </w:pPr>
    <w:rPr>
      <w:rFonts w:eastAsia="Calibri"/>
      <w:color w:val="auto"/>
    </w:rPr>
  </w:style>
  <w:style w:type="paragraph" w:customStyle="1" w:styleId="CM37">
    <w:name w:val="CM37"/>
    <w:basedOn w:val="Default"/>
    <w:next w:val="Default"/>
    <w:uiPriority w:val="99"/>
    <w:qFormat/>
    <w:rsid w:val="002A2237"/>
    <w:pPr>
      <w:widowControl w:val="0"/>
    </w:pPr>
    <w:rPr>
      <w:rFonts w:eastAsia="Calibri"/>
      <w:color w:val="auto"/>
    </w:rPr>
  </w:style>
  <w:style w:type="paragraph" w:customStyle="1" w:styleId="CM7">
    <w:name w:val="CM7"/>
    <w:basedOn w:val="Default"/>
    <w:next w:val="Default"/>
    <w:uiPriority w:val="99"/>
    <w:qFormat/>
    <w:rsid w:val="002A2237"/>
    <w:pPr>
      <w:widowControl w:val="0"/>
      <w:spacing w:line="553" w:lineRule="atLeast"/>
    </w:pPr>
    <w:rPr>
      <w:rFonts w:eastAsia="Calibri"/>
      <w:color w:val="auto"/>
    </w:rPr>
  </w:style>
  <w:style w:type="paragraph" w:customStyle="1" w:styleId="Brief-SecondarySource">
    <w:name w:val="Brief - Secondary Source"/>
    <w:basedOn w:val="Normal"/>
    <w:qFormat/>
    <w:rsid w:val="002A2237"/>
    <w:rPr>
      <w:rFonts w:eastAsia="Times New Roman"/>
      <w:sz w:val="14"/>
      <w:szCs w:val="20"/>
    </w:rPr>
  </w:style>
  <w:style w:type="paragraph" w:customStyle="1" w:styleId="Brief-Card">
    <w:name w:val="Brief - Card"/>
    <w:basedOn w:val="Normal"/>
    <w:uiPriority w:val="99"/>
    <w:qFormat/>
    <w:rsid w:val="002A2237"/>
    <w:rPr>
      <w:rFonts w:eastAsia="Times New Roman"/>
    </w:rPr>
  </w:style>
  <w:style w:type="paragraph" w:customStyle="1" w:styleId="Pa2">
    <w:name w:val="Pa2"/>
    <w:basedOn w:val="Default"/>
    <w:next w:val="Default"/>
    <w:uiPriority w:val="99"/>
    <w:qFormat/>
    <w:rsid w:val="002A223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A223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A223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A223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A2237"/>
    <w:pPr>
      <w:widowControl w:val="0"/>
    </w:pPr>
    <w:rPr>
      <w:rFonts w:ascii="Arial Black" w:hAnsi="Arial Black"/>
      <w:color w:val="auto"/>
    </w:rPr>
  </w:style>
  <w:style w:type="paragraph" w:customStyle="1" w:styleId="Cover1">
    <w:name w:val="Cover 1"/>
    <w:basedOn w:val="Normal"/>
    <w:next w:val="Normal"/>
    <w:uiPriority w:val="99"/>
    <w:qFormat/>
    <w:rsid w:val="002A2237"/>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A2237"/>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A2237"/>
    <w:pPr>
      <w:widowControl w:val="0"/>
    </w:pPr>
    <w:rPr>
      <w:color w:val="auto"/>
    </w:rPr>
  </w:style>
  <w:style w:type="paragraph" w:customStyle="1" w:styleId="Pa11">
    <w:name w:val="Pa11"/>
    <w:basedOn w:val="Normal"/>
    <w:next w:val="Normal"/>
    <w:uiPriority w:val="99"/>
    <w:qFormat/>
    <w:rsid w:val="002A223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A223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A223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2A2237"/>
    <w:pPr>
      <w:widowControl w:val="0"/>
    </w:pPr>
    <w:rPr>
      <w:rFonts w:eastAsia="Calibri"/>
      <w:color w:val="auto"/>
    </w:rPr>
  </w:style>
  <w:style w:type="paragraph" w:customStyle="1" w:styleId="CM5">
    <w:name w:val="CM5"/>
    <w:basedOn w:val="Default"/>
    <w:next w:val="Default"/>
    <w:qFormat/>
    <w:rsid w:val="002A2237"/>
    <w:pPr>
      <w:widowControl w:val="0"/>
      <w:spacing w:line="553" w:lineRule="atLeast"/>
    </w:pPr>
    <w:rPr>
      <w:rFonts w:eastAsia="Calibri"/>
      <w:color w:val="auto"/>
    </w:rPr>
  </w:style>
  <w:style w:type="paragraph" w:customStyle="1" w:styleId="CM28">
    <w:name w:val="CM28"/>
    <w:basedOn w:val="Default"/>
    <w:next w:val="Default"/>
    <w:uiPriority w:val="99"/>
    <w:qFormat/>
    <w:rsid w:val="002A2237"/>
    <w:pPr>
      <w:widowControl w:val="0"/>
    </w:pPr>
    <w:rPr>
      <w:rFonts w:eastAsia="Calibri"/>
      <w:color w:val="auto"/>
    </w:rPr>
  </w:style>
  <w:style w:type="paragraph" w:customStyle="1" w:styleId="CM8">
    <w:name w:val="CM8"/>
    <w:basedOn w:val="Default"/>
    <w:next w:val="Default"/>
    <w:uiPriority w:val="99"/>
    <w:qFormat/>
    <w:rsid w:val="002A2237"/>
    <w:pPr>
      <w:widowControl w:val="0"/>
    </w:pPr>
    <w:rPr>
      <w:rFonts w:eastAsia="Calibri"/>
      <w:color w:val="auto"/>
    </w:rPr>
  </w:style>
  <w:style w:type="paragraph" w:customStyle="1" w:styleId="CM6">
    <w:name w:val="CM6"/>
    <w:basedOn w:val="Default"/>
    <w:next w:val="Default"/>
    <w:uiPriority w:val="99"/>
    <w:qFormat/>
    <w:rsid w:val="002A2237"/>
    <w:pPr>
      <w:widowControl w:val="0"/>
      <w:spacing w:line="553" w:lineRule="atLeast"/>
    </w:pPr>
    <w:rPr>
      <w:rFonts w:eastAsia="Calibri"/>
      <w:color w:val="auto"/>
    </w:rPr>
  </w:style>
  <w:style w:type="paragraph" w:customStyle="1" w:styleId="CM22">
    <w:name w:val="CM22"/>
    <w:basedOn w:val="Default"/>
    <w:next w:val="Default"/>
    <w:uiPriority w:val="99"/>
    <w:qFormat/>
    <w:rsid w:val="002A2237"/>
    <w:pPr>
      <w:widowControl w:val="0"/>
    </w:pPr>
    <w:rPr>
      <w:rFonts w:eastAsia="Calibri"/>
      <w:color w:val="auto"/>
    </w:rPr>
  </w:style>
  <w:style w:type="paragraph" w:customStyle="1" w:styleId="DoubleUnderlined">
    <w:name w:val="Double Underlined"/>
    <w:basedOn w:val="Heading2"/>
    <w:autoRedefine/>
    <w:uiPriority w:val="99"/>
    <w:qFormat/>
    <w:rsid w:val="002A2237"/>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2A223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2A2237"/>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A223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A223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A2237"/>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A2237"/>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A223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A223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A2237"/>
  </w:style>
  <w:style w:type="paragraph" w:customStyle="1" w:styleId="StyleUnderliningTimesNewRomanBoldNounderlineKernat16">
    <w:name w:val="Style Underlining + Times New Roman Bold No underline Kern at 16..."/>
    <w:basedOn w:val="Normal"/>
    <w:uiPriority w:val="99"/>
    <w:qFormat/>
    <w:rsid w:val="002A223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A2237"/>
    <w:rPr>
      <w:rFonts w:eastAsia="Times New Roman"/>
      <w:b/>
      <w:bCs/>
      <w:kern w:val="32"/>
      <w:sz w:val="32"/>
      <w:szCs w:val="32"/>
    </w:rPr>
  </w:style>
  <w:style w:type="paragraph" w:customStyle="1" w:styleId="StyleBoldUnderliningKernat16pt">
    <w:name w:val="Style Bold Underlining + Kern at 16 pt"/>
    <w:uiPriority w:val="99"/>
    <w:qFormat/>
    <w:rsid w:val="002A2237"/>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A2237"/>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2A2237"/>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A223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A2237"/>
    <w:pPr>
      <w:ind w:left="400"/>
    </w:pPr>
    <w:rPr>
      <w:rFonts w:eastAsia="Times New Roman"/>
      <w:szCs w:val="20"/>
    </w:rPr>
  </w:style>
  <w:style w:type="paragraph" w:customStyle="1" w:styleId="Paste">
    <w:name w:val="Paste"/>
    <w:basedOn w:val="Normal"/>
    <w:qFormat/>
    <w:rsid w:val="002A2237"/>
    <w:rPr>
      <w:rFonts w:ascii="Arial Narrow" w:eastAsia="Times New Roman" w:hAnsi="Arial Narrow"/>
      <w:szCs w:val="20"/>
      <w:lang w:val="x-none" w:eastAsia="x-none"/>
    </w:rPr>
  </w:style>
  <w:style w:type="character" w:customStyle="1" w:styleId="UnderlineStyleChar">
    <w:name w:val="Underline Style Char"/>
    <w:link w:val="UnderlineStyle0"/>
    <w:locked/>
    <w:rsid w:val="002A2237"/>
    <w:rPr>
      <w:rFonts w:ascii="Georgia" w:eastAsia="Times New Roman" w:hAnsi="Georgia"/>
      <w:b/>
      <w:u w:val="single"/>
    </w:rPr>
  </w:style>
  <w:style w:type="paragraph" w:customStyle="1" w:styleId="UnderlineStyle0">
    <w:name w:val="Underline Style"/>
    <w:basedOn w:val="Normal"/>
    <w:link w:val="UnderlineStyleChar"/>
    <w:qFormat/>
    <w:rsid w:val="002A2237"/>
    <w:rPr>
      <w:rFonts w:ascii="Georgia" w:eastAsia="Times New Roman" w:hAnsi="Georgia"/>
      <w:b/>
      <w:u w:val="single"/>
    </w:rPr>
  </w:style>
  <w:style w:type="paragraph" w:customStyle="1" w:styleId="Normalization">
    <w:name w:val="Normalization"/>
    <w:basedOn w:val="Normal"/>
    <w:uiPriority w:val="99"/>
    <w:qFormat/>
    <w:rsid w:val="002A2237"/>
    <w:rPr>
      <w:rFonts w:eastAsia="Times New Roman"/>
      <w:sz w:val="18"/>
    </w:rPr>
  </w:style>
  <w:style w:type="paragraph" w:customStyle="1" w:styleId="BreifTitle">
    <w:name w:val="Breif Title"/>
    <w:basedOn w:val="Normal"/>
    <w:autoRedefine/>
    <w:uiPriority w:val="99"/>
    <w:qFormat/>
    <w:rsid w:val="002A223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A223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A223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A2237"/>
    <w:rPr>
      <w:rFonts w:eastAsia="Times New Roman"/>
      <w:color w:val="333333"/>
    </w:rPr>
  </w:style>
  <w:style w:type="paragraph" w:customStyle="1" w:styleId="StyleTagandCiteFranklinGothicDemi">
    <w:name w:val="Style Tag and Cite + Franklin Gothic Demi"/>
    <w:basedOn w:val="Normal"/>
    <w:autoRedefine/>
    <w:uiPriority w:val="99"/>
    <w:qFormat/>
    <w:rsid w:val="002A223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A2237"/>
    <w:rPr>
      <w:bCs/>
    </w:rPr>
  </w:style>
  <w:style w:type="paragraph" w:customStyle="1" w:styleId="tagCharCharCharCharCharCharChar">
    <w:name w:val="tag Char Char Char Char Char Char Char"/>
    <w:basedOn w:val="Normal"/>
    <w:uiPriority w:val="99"/>
    <w:qFormat/>
    <w:rsid w:val="002A2237"/>
    <w:rPr>
      <w:rFonts w:eastAsia="Times New Roman"/>
      <w:b/>
      <w:sz w:val="24"/>
      <w:szCs w:val="20"/>
    </w:rPr>
  </w:style>
  <w:style w:type="paragraph" w:customStyle="1" w:styleId="title-bold-medium">
    <w:name w:val="title-bold-medium"/>
    <w:basedOn w:val="Normal"/>
    <w:uiPriority w:val="99"/>
    <w:qFormat/>
    <w:rsid w:val="002A2237"/>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A2237"/>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2A2237"/>
    <w:rPr>
      <w:rFonts w:ascii="Arial Narrow" w:eastAsia="Times New Roman" w:hAnsi="Arial Narrow"/>
      <w:b/>
      <w:sz w:val="24"/>
    </w:rPr>
  </w:style>
  <w:style w:type="paragraph" w:customStyle="1" w:styleId="BLOCKTITLE1">
    <w:name w:val="BLOCK TITLE"/>
    <w:basedOn w:val="Heading1"/>
    <w:uiPriority w:val="99"/>
    <w:qFormat/>
    <w:rsid w:val="002A223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A2237"/>
    <w:pPr>
      <w:widowControl w:val="0"/>
      <w:autoSpaceDE w:val="0"/>
      <w:autoSpaceDN w:val="0"/>
      <w:adjustRightInd w:val="0"/>
    </w:pPr>
    <w:rPr>
      <w:sz w:val="24"/>
      <w:szCs w:val="20"/>
    </w:rPr>
  </w:style>
  <w:style w:type="paragraph" w:customStyle="1" w:styleId="BriefTitle1">
    <w:name w:val="Brief Title 1"/>
    <w:basedOn w:val="Normal"/>
    <w:uiPriority w:val="99"/>
    <w:qFormat/>
    <w:rsid w:val="002A223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A223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A223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A223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A2237"/>
    <w:pPr>
      <w:spacing w:before="100" w:beforeAutospacing="1" w:after="100" w:afterAutospacing="1"/>
    </w:pPr>
    <w:rPr>
      <w:rFonts w:eastAsia="Times New Roman"/>
    </w:rPr>
  </w:style>
  <w:style w:type="paragraph" w:customStyle="1" w:styleId="ToRead">
    <w:name w:val="To Read"/>
    <w:basedOn w:val="Normal"/>
    <w:uiPriority w:val="99"/>
    <w:qFormat/>
    <w:rsid w:val="002A2237"/>
    <w:pPr>
      <w:ind w:left="720"/>
    </w:pPr>
    <w:rPr>
      <w:rFonts w:ascii="Verdana" w:eastAsia="Times New Roman" w:hAnsi="Verdana"/>
      <w:b/>
      <w:u w:val="single"/>
    </w:rPr>
  </w:style>
  <w:style w:type="paragraph" w:customStyle="1" w:styleId="Style1">
    <w:name w:val="Style 1"/>
    <w:basedOn w:val="Normal"/>
    <w:uiPriority w:val="99"/>
    <w:qFormat/>
    <w:rsid w:val="002A2237"/>
    <w:pPr>
      <w:widowControl w:val="0"/>
      <w:ind w:firstLine="216"/>
    </w:pPr>
    <w:rPr>
      <w:rFonts w:eastAsia="Times New Roman"/>
      <w:noProof/>
      <w:color w:val="000000"/>
      <w:szCs w:val="20"/>
    </w:rPr>
  </w:style>
  <w:style w:type="paragraph" w:customStyle="1" w:styleId="Style40">
    <w:name w:val="Style 4"/>
    <w:basedOn w:val="Normal"/>
    <w:uiPriority w:val="99"/>
    <w:qFormat/>
    <w:rsid w:val="002A223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A223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A223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A2237"/>
    <w:pPr>
      <w:ind w:left="1660"/>
    </w:pPr>
  </w:style>
  <w:style w:type="paragraph" w:customStyle="1" w:styleId="PageNumber1">
    <w:name w:val="Page Number1"/>
    <w:basedOn w:val="Normal"/>
    <w:next w:val="Normal"/>
    <w:uiPriority w:val="99"/>
    <w:qFormat/>
    <w:rsid w:val="002A2237"/>
    <w:rPr>
      <w:rFonts w:eastAsia="Times New Roman"/>
    </w:rPr>
  </w:style>
  <w:style w:type="paragraph" w:customStyle="1" w:styleId="Card1">
    <w:name w:val="Card1"/>
    <w:uiPriority w:val="99"/>
    <w:qFormat/>
    <w:rsid w:val="002A2237"/>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A2237"/>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2A2237"/>
    <w:pPr>
      <w:ind w:left="288" w:right="288"/>
    </w:pPr>
    <w:rPr>
      <w:rFonts w:eastAsia="Times New Roman"/>
    </w:rPr>
  </w:style>
  <w:style w:type="paragraph" w:customStyle="1" w:styleId="CaseListNormal">
    <w:name w:val="Case List Normal"/>
    <w:basedOn w:val="Normal"/>
    <w:uiPriority w:val="99"/>
    <w:qFormat/>
    <w:rsid w:val="002A2237"/>
    <w:rPr>
      <w:rFonts w:ascii="Times" w:eastAsia="Times New Roman" w:hAnsi="Times"/>
      <w:szCs w:val="26"/>
    </w:rPr>
  </w:style>
  <w:style w:type="paragraph" w:customStyle="1" w:styleId="Body">
    <w:name w:val="Body"/>
    <w:basedOn w:val="Normal"/>
    <w:qFormat/>
    <w:rsid w:val="002A2237"/>
    <w:pPr>
      <w:outlineLvl w:val="3"/>
    </w:pPr>
    <w:rPr>
      <w:rFonts w:eastAsia="Times New Roman"/>
      <w:szCs w:val="20"/>
    </w:rPr>
  </w:style>
  <w:style w:type="paragraph" w:customStyle="1" w:styleId="3text">
    <w:name w:val="3text"/>
    <w:basedOn w:val="Normal"/>
    <w:uiPriority w:val="99"/>
    <w:qFormat/>
    <w:rsid w:val="002A2237"/>
    <w:pPr>
      <w:spacing w:before="100" w:beforeAutospacing="1" w:after="100" w:afterAutospacing="1"/>
    </w:pPr>
    <w:rPr>
      <w:rFonts w:eastAsia="Times New Roman"/>
      <w:sz w:val="24"/>
    </w:rPr>
  </w:style>
  <w:style w:type="paragraph" w:customStyle="1" w:styleId="TimesNewRoman12">
    <w:name w:val="TimesNewRoman12"/>
    <w:uiPriority w:val="99"/>
    <w:qFormat/>
    <w:rsid w:val="002A2237"/>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A223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A223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A2237"/>
    <w:rPr>
      <w:rFonts w:eastAsia="Times New Roman"/>
      <w:color w:val="000000"/>
      <w:sz w:val="18"/>
    </w:rPr>
  </w:style>
  <w:style w:type="paragraph" w:customStyle="1" w:styleId="text1">
    <w:name w:val="text1"/>
    <w:basedOn w:val="Normal"/>
    <w:autoRedefine/>
    <w:uiPriority w:val="99"/>
    <w:qFormat/>
    <w:rsid w:val="002A2237"/>
    <w:rPr>
      <w:rFonts w:eastAsia="Times New Roman"/>
      <w:szCs w:val="20"/>
    </w:rPr>
  </w:style>
  <w:style w:type="paragraph" w:customStyle="1" w:styleId="RepeatBlockHeading">
    <w:name w:val="Repeat Block Heading"/>
    <w:basedOn w:val="Normal"/>
    <w:autoRedefine/>
    <w:uiPriority w:val="99"/>
    <w:qFormat/>
    <w:rsid w:val="002A2237"/>
    <w:pPr>
      <w:jc w:val="center"/>
    </w:pPr>
    <w:rPr>
      <w:rFonts w:eastAsia="Times New Roman"/>
      <w:b/>
      <w:smallCaps/>
      <w:color w:val="000000"/>
      <w:sz w:val="24"/>
      <w:u w:val="thick"/>
    </w:rPr>
  </w:style>
  <w:style w:type="paragraph" w:customStyle="1" w:styleId="story-headline">
    <w:name w:val="story-headline"/>
    <w:basedOn w:val="Normal"/>
    <w:uiPriority w:val="99"/>
    <w:qFormat/>
    <w:rsid w:val="002A2237"/>
    <w:pPr>
      <w:spacing w:before="72" w:after="72"/>
    </w:pPr>
    <w:rPr>
      <w:rFonts w:eastAsia="Times New Roman"/>
      <w:b/>
      <w:bCs/>
      <w:sz w:val="26"/>
      <w:szCs w:val="26"/>
    </w:rPr>
  </w:style>
  <w:style w:type="paragraph" w:customStyle="1" w:styleId="story-body">
    <w:name w:val="story-body"/>
    <w:basedOn w:val="Normal"/>
    <w:uiPriority w:val="99"/>
    <w:qFormat/>
    <w:rsid w:val="002A2237"/>
    <w:pPr>
      <w:spacing w:before="100" w:beforeAutospacing="1" w:after="100" w:afterAutospacing="1"/>
    </w:pPr>
    <w:rPr>
      <w:rFonts w:eastAsia="Times New Roman"/>
    </w:rPr>
  </w:style>
  <w:style w:type="paragraph" w:customStyle="1" w:styleId="story-dateline">
    <w:name w:val="story-dateline"/>
    <w:basedOn w:val="Normal"/>
    <w:uiPriority w:val="99"/>
    <w:qFormat/>
    <w:rsid w:val="002A2237"/>
    <w:rPr>
      <w:rFonts w:eastAsia="Times New Roman"/>
      <w:b/>
      <w:bCs/>
    </w:rPr>
  </w:style>
  <w:style w:type="paragraph" w:customStyle="1" w:styleId="TextofCards">
    <w:name w:val="Text of Cards"/>
    <w:basedOn w:val="Normal"/>
    <w:uiPriority w:val="99"/>
    <w:qFormat/>
    <w:rsid w:val="002A2237"/>
    <w:rPr>
      <w:rFonts w:eastAsia="Times New Roman"/>
      <w:color w:val="000000"/>
      <w:spacing w:val="6"/>
      <w:szCs w:val="23"/>
    </w:rPr>
  </w:style>
  <w:style w:type="paragraph" w:customStyle="1" w:styleId="Corpotesto">
    <w:name w:val="Corpo testo"/>
    <w:basedOn w:val="Normal"/>
    <w:uiPriority w:val="99"/>
    <w:qFormat/>
    <w:rsid w:val="002A2237"/>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A2237"/>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2A2237"/>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2A2237"/>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A223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A223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A2237"/>
    <w:rPr>
      <w:rFonts w:ascii="Arial" w:hAnsi="Arial"/>
      <w:b w:val="0"/>
      <w:caps w:val="0"/>
      <w:sz w:val="20"/>
    </w:rPr>
  </w:style>
  <w:style w:type="paragraph" w:customStyle="1" w:styleId="ProjectTitleLine">
    <w:name w:val="Project Title Line"/>
    <w:basedOn w:val="Normal"/>
    <w:next w:val="Normal"/>
    <w:autoRedefine/>
    <w:uiPriority w:val="99"/>
    <w:qFormat/>
    <w:rsid w:val="002A2237"/>
    <w:pPr>
      <w:jc w:val="center"/>
    </w:pPr>
    <w:rPr>
      <w:rFonts w:eastAsia="Times New Roman"/>
      <w:caps/>
      <w:szCs w:val="20"/>
    </w:rPr>
  </w:style>
  <w:style w:type="paragraph" w:customStyle="1" w:styleId="LanguageStrike">
    <w:name w:val="Language Strike"/>
    <w:basedOn w:val="Normal"/>
    <w:next w:val="Normal"/>
    <w:uiPriority w:val="99"/>
    <w:qFormat/>
    <w:rsid w:val="002A2237"/>
    <w:rPr>
      <w:rFonts w:ascii="Arial Narrow" w:eastAsia="Times New Roman" w:hAnsi="Arial Narrow"/>
      <w:strike/>
    </w:rPr>
  </w:style>
  <w:style w:type="paragraph" w:customStyle="1" w:styleId="NormalVerdana">
    <w:name w:val="Normal + Verdana"/>
    <w:aliases w:val="10 pt,White,Normal + Arial"/>
    <w:basedOn w:val="Normal"/>
    <w:uiPriority w:val="99"/>
    <w:qFormat/>
    <w:rsid w:val="002A2237"/>
    <w:rPr>
      <w:rFonts w:eastAsia="Times New Roman"/>
      <w:szCs w:val="20"/>
      <w:u w:val="single"/>
    </w:rPr>
  </w:style>
  <w:style w:type="paragraph" w:customStyle="1" w:styleId="Normal10pt">
    <w:name w:val="Normal + 10 pt"/>
    <w:basedOn w:val="Normal"/>
    <w:uiPriority w:val="99"/>
    <w:qFormat/>
    <w:rsid w:val="002A2237"/>
    <w:rPr>
      <w:rFonts w:eastAsia="Times New Roman"/>
      <w:szCs w:val="20"/>
    </w:rPr>
  </w:style>
  <w:style w:type="paragraph" w:customStyle="1" w:styleId="cardChar1Char">
    <w:name w:val="card Char1 Char"/>
    <w:basedOn w:val="Normal"/>
    <w:uiPriority w:val="99"/>
    <w:qFormat/>
    <w:rsid w:val="002A2237"/>
    <w:pPr>
      <w:ind w:left="288" w:right="288"/>
    </w:pPr>
    <w:rPr>
      <w:rFonts w:eastAsia="Times New Roman"/>
      <w:szCs w:val="20"/>
    </w:rPr>
  </w:style>
  <w:style w:type="paragraph" w:customStyle="1" w:styleId="CM12">
    <w:name w:val="CM12"/>
    <w:basedOn w:val="Default"/>
    <w:next w:val="Default"/>
    <w:uiPriority w:val="99"/>
    <w:qFormat/>
    <w:rsid w:val="002A223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A2237"/>
    <w:pPr>
      <w:widowControl w:val="0"/>
      <w:spacing w:after="480"/>
    </w:pPr>
    <w:rPr>
      <w:rFonts w:ascii="Granjon LT Std" w:hAnsi="Granjon LT Std"/>
      <w:color w:val="auto"/>
    </w:rPr>
  </w:style>
  <w:style w:type="paragraph" w:customStyle="1" w:styleId="CM10">
    <w:name w:val="CM10"/>
    <w:basedOn w:val="Default"/>
    <w:next w:val="Default"/>
    <w:uiPriority w:val="99"/>
    <w:qFormat/>
    <w:rsid w:val="002A2237"/>
    <w:pPr>
      <w:widowControl w:val="0"/>
      <w:spacing w:line="320" w:lineRule="atLeast"/>
    </w:pPr>
    <w:rPr>
      <w:rFonts w:ascii="Granjon LT Std" w:hAnsi="Granjon LT Std"/>
      <w:color w:val="auto"/>
    </w:rPr>
  </w:style>
  <w:style w:type="paragraph" w:customStyle="1" w:styleId="bold">
    <w:name w:val="bold"/>
    <w:basedOn w:val="Normal"/>
    <w:uiPriority w:val="99"/>
    <w:qFormat/>
    <w:rsid w:val="002A223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A2237"/>
    <w:rPr>
      <w:rFonts w:ascii="Arial Narrow" w:eastAsia="Times New Roman" w:hAnsi="Arial Narrow"/>
      <w:strike/>
      <w:szCs w:val="20"/>
    </w:rPr>
  </w:style>
  <w:style w:type="paragraph" w:customStyle="1" w:styleId="textbodyblack">
    <w:name w:val="textbodyblack"/>
    <w:basedOn w:val="Normal"/>
    <w:uiPriority w:val="99"/>
    <w:qFormat/>
    <w:rsid w:val="002A223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A223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A223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A223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A223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A2237"/>
    <w:rPr>
      <w:rFonts w:ascii="Georgia" w:eastAsia="Times New Roman" w:hAnsi="Georgia"/>
      <w:b/>
      <w:bCs/>
      <w:szCs w:val="16"/>
      <w:u w:val="single"/>
    </w:rPr>
  </w:style>
  <w:style w:type="paragraph" w:customStyle="1" w:styleId="CiteCorrected">
    <w:name w:val="Cite Corrected"/>
    <w:basedOn w:val="Normal"/>
    <w:link w:val="CiteCorrectedChar"/>
    <w:qFormat/>
    <w:rsid w:val="002A2237"/>
    <w:rPr>
      <w:rFonts w:ascii="Georgia" w:eastAsia="Times New Roman" w:hAnsi="Georgia"/>
      <w:b/>
      <w:bCs/>
      <w:szCs w:val="16"/>
      <w:u w:val="single"/>
    </w:rPr>
  </w:style>
  <w:style w:type="paragraph" w:customStyle="1" w:styleId="CardText2">
    <w:name w:val="Card Text 2"/>
    <w:basedOn w:val="CardText10"/>
    <w:link w:val="CardText2Char"/>
    <w:qFormat/>
    <w:rsid w:val="002A223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2A2237"/>
    <w:pPr>
      <w:ind w:left="288"/>
    </w:pPr>
    <w:rPr>
      <w:rFonts w:eastAsia="SimSun"/>
      <w:szCs w:val="20"/>
      <w:lang w:eastAsia="zh-CN"/>
    </w:rPr>
  </w:style>
  <w:style w:type="paragraph" w:customStyle="1" w:styleId="story-body-text">
    <w:name w:val="story-body-text"/>
    <w:basedOn w:val="Normal"/>
    <w:uiPriority w:val="99"/>
    <w:qFormat/>
    <w:rsid w:val="002A2237"/>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A2237"/>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A2237"/>
    <w:rPr>
      <w:u w:val="single"/>
    </w:rPr>
  </w:style>
  <w:style w:type="paragraph" w:customStyle="1" w:styleId="StyleCardText11ptUnderline">
    <w:name w:val="Style Card Text + 11 pt Underline"/>
    <w:link w:val="StyleCardText11ptUnderlineChar"/>
    <w:qFormat/>
    <w:rsid w:val="002A2237"/>
    <w:pPr>
      <w:spacing w:line="254" w:lineRule="auto"/>
    </w:pPr>
    <w:rPr>
      <w:u w:val="single"/>
    </w:rPr>
  </w:style>
  <w:style w:type="character" w:customStyle="1" w:styleId="StyleMinimizedText11ptChar">
    <w:name w:val="Style Minimized Text + 11 pt Char"/>
    <w:basedOn w:val="DefaultParagraphFont"/>
    <w:link w:val="StyleMinimizedText11pt"/>
    <w:locked/>
    <w:rsid w:val="002A2237"/>
    <w:rPr>
      <w:rFonts w:ascii="Georgia" w:hAnsi="Georgia"/>
      <w:sz w:val="16"/>
    </w:rPr>
  </w:style>
  <w:style w:type="paragraph" w:customStyle="1" w:styleId="StyleMinimizedText11pt">
    <w:name w:val="Style Minimized Text + 11 pt"/>
    <w:basedOn w:val="Normal"/>
    <w:link w:val="StyleMinimizedText11ptChar"/>
    <w:qFormat/>
    <w:rsid w:val="002A2237"/>
    <w:rPr>
      <w:rFonts w:ascii="Georgia" w:hAnsi="Georgia"/>
      <w:sz w:val="16"/>
    </w:rPr>
  </w:style>
  <w:style w:type="character" w:customStyle="1" w:styleId="StyleMinimizedText11pt1Char">
    <w:name w:val="Style Minimized Text + 11 pt1 Char"/>
    <w:basedOn w:val="DefaultParagraphFont"/>
    <w:link w:val="StyleMinimizedText11pt1"/>
    <w:locked/>
    <w:rsid w:val="002A2237"/>
    <w:rPr>
      <w:rFonts w:ascii="Georgia" w:hAnsi="Georgia"/>
      <w:sz w:val="16"/>
    </w:rPr>
  </w:style>
  <w:style w:type="paragraph" w:customStyle="1" w:styleId="StyleMinimizedText11pt1">
    <w:name w:val="Style Minimized Text + 11 pt1"/>
    <w:basedOn w:val="Normal"/>
    <w:link w:val="StyleMinimizedText11pt1Char"/>
    <w:qFormat/>
    <w:rsid w:val="002A2237"/>
    <w:rPr>
      <w:rFonts w:ascii="Georgia" w:hAnsi="Georgia"/>
      <w:sz w:val="16"/>
    </w:rPr>
  </w:style>
  <w:style w:type="character" w:customStyle="1" w:styleId="Debate-CardSmalltextF2Char">
    <w:name w:val="Debate- Card Small text F2 Char"/>
    <w:link w:val="Debate-CardSmalltextF2"/>
    <w:locked/>
    <w:rsid w:val="002A2237"/>
    <w:rPr>
      <w:rFonts w:ascii="Arial Narrow" w:hAnsi="Arial Narrow"/>
      <w:sz w:val="16"/>
    </w:rPr>
  </w:style>
  <w:style w:type="paragraph" w:customStyle="1" w:styleId="Debate-CardSmalltextF2">
    <w:name w:val="Debate- Card Small text F2"/>
    <w:basedOn w:val="Normal"/>
    <w:next w:val="Normal"/>
    <w:link w:val="Debate-CardSmalltextF2Char"/>
    <w:qFormat/>
    <w:rsid w:val="002A2237"/>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A2237"/>
    <w:rPr>
      <w:rFonts w:ascii="Arial Narrow" w:hAnsi="Arial Narrow"/>
      <w:b/>
      <w:sz w:val="18"/>
      <w:u w:val="single"/>
    </w:rPr>
  </w:style>
  <w:style w:type="paragraph" w:customStyle="1" w:styleId="Debate-EmphasizedText-F5">
    <w:name w:val="Debate- Emphasized Text- F5"/>
    <w:basedOn w:val="Normal"/>
    <w:link w:val="Debate-EmphasizedText-F5Char"/>
    <w:qFormat/>
    <w:rsid w:val="002A2237"/>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A223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A2237"/>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A223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A2237"/>
    <w:rPr>
      <w:rFonts w:ascii="Times New Roman" w:eastAsia="Times New Roman" w:hAnsi="Times New Roman" w:cs="Calibri"/>
      <w:sz w:val="16"/>
    </w:rPr>
  </w:style>
  <w:style w:type="character" w:customStyle="1" w:styleId="CardStyleChar">
    <w:name w:val="Card Style Char"/>
    <w:link w:val="CardStyle"/>
    <w:locked/>
    <w:rsid w:val="002A2237"/>
    <w:rPr>
      <w:rFonts w:ascii="Calibri" w:eastAsia="Times New Roman" w:hAnsi="Calibri"/>
    </w:rPr>
  </w:style>
  <w:style w:type="paragraph" w:customStyle="1" w:styleId="emactive">
    <w:name w:val="emactive"/>
    <w:basedOn w:val="Normal"/>
    <w:uiPriority w:val="99"/>
    <w:qFormat/>
    <w:rsid w:val="002A2237"/>
    <w:pPr>
      <w:spacing w:before="100" w:beforeAutospacing="1" w:after="100" w:afterAutospacing="1"/>
    </w:pPr>
    <w:rPr>
      <w:rFonts w:eastAsia="Times New Roman"/>
      <w:sz w:val="24"/>
    </w:rPr>
  </w:style>
  <w:style w:type="paragraph" w:customStyle="1" w:styleId="emready">
    <w:name w:val="emready"/>
    <w:basedOn w:val="Normal"/>
    <w:uiPriority w:val="99"/>
    <w:qFormat/>
    <w:rsid w:val="002A223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A223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A2237"/>
    <w:rPr>
      <w:rFonts w:ascii="Georgia" w:eastAsia="Times New Roman" w:hAnsi="Georgia" w:cs="Times New Roman"/>
      <w:b/>
      <w:u w:val="single"/>
    </w:rPr>
  </w:style>
  <w:style w:type="character" w:customStyle="1" w:styleId="CardHighlightChar">
    <w:name w:val="Card Highlight Char"/>
    <w:link w:val="CardHighlight"/>
    <w:locked/>
    <w:rsid w:val="002A223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A2237"/>
    <w:pPr>
      <w:shd w:val="clear" w:color="auto" w:fill="66FFFF"/>
    </w:pPr>
    <w:rPr>
      <w:rFonts w:eastAsia="Calibri" w:cs="Calibri"/>
      <w:u w:val="single"/>
    </w:rPr>
  </w:style>
  <w:style w:type="character" w:customStyle="1" w:styleId="BlockHeaderHiddenChar">
    <w:name w:val="Block Header Hidden Char"/>
    <w:link w:val="BlockHeaderHidden"/>
    <w:locked/>
    <w:rsid w:val="002A223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A2237"/>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A2237"/>
    <w:pPr>
      <w:spacing w:before="100" w:beforeAutospacing="1" w:after="100" w:afterAutospacing="1"/>
    </w:pPr>
    <w:rPr>
      <w:rFonts w:eastAsia="Times New Roman"/>
      <w:sz w:val="24"/>
    </w:rPr>
  </w:style>
  <w:style w:type="paragraph" w:customStyle="1" w:styleId="norma">
    <w:name w:val="norma"/>
    <w:basedOn w:val="Heading3"/>
    <w:uiPriority w:val="99"/>
    <w:qFormat/>
    <w:rsid w:val="002A2237"/>
    <w:rPr>
      <w:rFonts w:eastAsia="MS Gothic" w:cs="Arial"/>
      <w:sz w:val="24"/>
    </w:rPr>
  </w:style>
  <w:style w:type="paragraph" w:customStyle="1" w:styleId="nromal">
    <w:name w:val="nromal"/>
    <w:basedOn w:val="Normal"/>
    <w:uiPriority w:val="99"/>
    <w:qFormat/>
    <w:rsid w:val="002A2237"/>
    <w:pPr>
      <w:keepNext/>
      <w:keepLines/>
      <w:spacing w:before="200"/>
      <w:outlineLvl w:val="3"/>
    </w:pPr>
    <w:rPr>
      <w:rFonts w:eastAsia="Times New Roman" w:cs="Cambria"/>
      <w:b/>
      <w:iCs/>
    </w:rPr>
  </w:style>
  <w:style w:type="paragraph" w:customStyle="1" w:styleId="natural">
    <w:name w:val="natural"/>
    <w:basedOn w:val="Normal"/>
    <w:uiPriority w:val="99"/>
    <w:qFormat/>
    <w:rsid w:val="002A2237"/>
    <w:pPr>
      <w:keepNext/>
      <w:keepLines/>
      <w:spacing w:before="200"/>
      <w:outlineLvl w:val="3"/>
    </w:pPr>
    <w:rPr>
      <w:rFonts w:eastAsia="Times New Roman"/>
      <w:b/>
      <w:iCs/>
    </w:rPr>
  </w:style>
  <w:style w:type="paragraph" w:customStyle="1" w:styleId="nroaml">
    <w:name w:val="nroaml"/>
    <w:basedOn w:val="Normal"/>
    <w:uiPriority w:val="99"/>
    <w:qFormat/>
    <w:rsid w:val="002A2237"/>
    <w:pPr>
      <w:keepNext/>
      <w:keepLines/>
      <w:spacing w:before="200"/>
      <w:outlineLvl w:val="3"/>
    </w:pPr>
    <w:rPr>
      <w:rFonts w:eastAsia="Times New Roman"/>
      <w:b/>
      <w:iCs/>
    </w:rPr>
  </w:style>
  <w:style w:type="paragraph" w:customStyle="1" w:styleId="noraml">
    <w:name w:val="noraml"/>
    <w:basedOn w:val="Normal"/>
    <w:uiPriority w:val="99"/>
    <w:qFormat/>
    <w:rsid w:val="002A223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A2237"/>
    <w:rPr>
      <w:rFonts w:ascii="Georgia" w:eastAsia="Calibri" w:hAnsi="Georgia"/>
      <w:sz w:val="16"/>
      <w:szCs w:val="16"/>
    </w:rPr>
  </w:style>
  <w:style w:type="paragraph" w:customStyle="1" w:styleId="SmallSizeParagraph">
    <w:name w:val="Small Size Paragraph"/>
    <w:basedOn w:val="Normal"/>
    <w:link w:val="SmallSizeParagraphChar"/>
    <w:qFormat/>
    <w:rsid w:val="002A2237"/>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A223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A2237"/>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2A223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A2237"/>
    <w:rPr>
      <w:rFonts w:ascii="Times New Roman" w:eastAsia="Times New Roman" w:hAnsi="Times New Roman" w:cs="Times New Roman"/>
      <w:strike/>
      <w:sz w:val="20"/>
    </w:rPr>
  </w:style>
  <w:style w:type="character" w:customStyle="1" w:styleId="CardT1Char">
    <w:name w:val="CardT1 Char"/>
    <w:link w:val="CardT1"/>
    <w:locked/>
    <w:rsid w:val="002A2237"/>
    <w:rPr>
      <w:rFonts w:ascii="Arial" w:eastAsia="Calibri" w:hAnsi="Arial" w:cs="Arial"/>
      <w:kern w:val="2"/>
      <w:sz w:val="14"/>
      <w:szCs w:val="14"/>
      <w:lang w:eastAsia="zh-TW"/>
    </w:rPr>
  </w:style>
  <w:style w:type="paragraph" w:customStyle="1" w:styleId="CardT1">
    <w:name w:val="CardT1"/>
    <w:basedOn w:val="Normal"/>
    <w:link w:val="CardT1Char"/>
    <w:qFormat/>
    <w:rsid w:val="002A223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A223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A2237"/>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2A2237"/>
    <w:pPr>
      <w:spacing w:before="100" w:beforeAutospacing="1" w:after="100" w:afterAutospacing="1"/>
    </w:pPr>
    <w:rPr>
      <w:rFonts w:eastAsia="Times New Roman"/>
      <w:sz w:val="24"/>
    </w:rPr>
  </w:style>
  <w:style w:type="paragraph" w:customStyle="1" w:styleId="CiteReal">
    <w:name w:val="Cite Real"/>
    <w:basedOn w:val="Normal"/>
    <w:next w:val="Normal"/>
    <w:qFormat/>
    <w:rsid w:val="002A2237"/>
    <w:rPr>
      <w:rFonts w:eastAsia="MS Mincho"/>
      <w:b/>
      <w:sz w:val="24"/>
      <w:u w:val="single"/>
    </w:rPr>
  </w:style>
  <w:style w:type="paragraph" w:customStyle="1" w:styleId="2909F619802848F09E01365C32F34654">
    <w:name w:val="2909F619802848F09E01365C32F34654"/>
    <w:uiPriority w:val="99"/>
    <w:qFormat/>
    <w:rsid w:val="002A2237"/>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2A2237"/>
    <w:rPr>
      <w:rFonts w:ascii="Georgia" w:eastAsia="Calibri" w:hAnsi="Georgia"/>
      <w:u w:val="single"/>
      <w:lang w:val="x-none" w:eastAsia="zh-CN"/>
    </w:rPr>
  </w:style>
  <w:style w:type="paragraph" w:customStyle="1" w:styleId="UnderlineS">
    <w:name w:val="Underline S"/>
    <w:basedOn w:val="Normal"/>
    <w:link w:val="UnderlineSChar"/>
    <w:qFormat/>
    <w:rsid w:val="002A2237"/>
    <w:pPr>
      <w:spacing w:after="200"/>
    </w:pPr>
    <w:rPr>
      <w:rFonts w:ascii="Georgia" w:eastAsia="Calibri" w:hAnsi="Georgia"/>
      <w:u w:val="single"/>
      <w:lang w:val="x-none" w:eastAsia="zh-CN"/>
    </w:rPr>
  </w:style>
  <w:style w:type="character" w:customStyle="1" w:styleId="UnunderlinedChar">
    <w:name w:val="Ununderlined Char"/>
    <w:link w:val="Ununderlined"/>
    <w:locked/>
    <w:rsid w:val="002A2237"/>
    <w:rPr>
      <w:rFonts w:ascii="Georgia" w:eastAsia="SimSun" w:hAnsi="Georgia"/>
      <w:sz w:val="12"/>
    </w:rPr>
  </w:style>
  <w:style w:type="paragraph" w:customStyle="1" w:styleId="Ununderlined">
    <w:name w:val="Ununderlined"/>
    <w:basedOn w:val="Normal"/>
    <w:link w:val="UnunderlinedChar"/>
    <w:qFormat/>
    <w:rsid w:val="002A2237"/>
    <w:rPr>
      <w:rFonts w:ascii="Georgia" w:eastAsia="SimSun" w:hAnsi="Georgia"/>
      <w:sz w:val="12"/>
    </w:rPr>
  </w:style>
  <w:style w:type="character" w:customStyle="1" w:styleId="HighlightingChar">
    <w:name w:val="Highlighting Char"/>
    <w:link w:val="Highlighting"/>
    <w:locked/>
    <w:rsid w:val="002A2237"/>
    <w:rPr>
      <w:rFonts w:ascii="Georgia" w:eastAsia="SimSun" w:hAnsi="Georgia"/>
      <w:u w:val="thick"/>
    </w:rPr>
  </w:style>
  <w:style w:type="paragraph" w:customStyle="1" w:styleId="Highlighting">
    <w:name w:val="Highlighting"/>
    <w:basedOn w:val="Normal"/>
    <w:link w:val="HighlightingChar"/>
    <w:autoRedefine/>
    <w:qFormat/>
    <w:rsid w:val="002A2237"/>
    <w:rPr>
      <w:rFonts w:ascii="Georgia" w:eastAsia="SimSun" w:hAnsi="Georgia"/>
      <w:u w:val="thick"/>
    </w:rPr>
  </w:style>
  <w:style w:type="character" w:customStyle="1" w:styleId="CITEChar0">
    <w:name w:val="CITE Char"/>
    <w:link w:val="CITE"/>
    <w:locked/>
    <w:rsid w:val="002A2237"/>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A2237"/>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2A2237"/>
    <w:pPr>
      <w:spacing w:before="100" w:beforeAutospacing="1" w:after="100" w:afterAutospacing="1"/>
    </w:pPr>
    <w:rPr>
      <w:rFonts w:eastAsia="Times New Roman"/>
      <w:sz w:val="24"/>
      <w:lang w:eastAsia="zh-CN"/>
    </w:rPr>
  </w:style>
  <w:style w:type="paragraph" w:customStyle="1" w:styleId="Analytics">
    <w:name w:val="Analytics"/>
    <w:basedOn w:val="Normal"/>
    <w:rsid w:val="002A2237"/>
    <w:rPr>
      <w:rFonts w:eastAsia="Calibri"/>
      <w:b/>
      <w:sz w:val="24"/>
    </w:rPr>
  </w:style>
  <w:style w:type="paragraph" w:customStyle="1" w:styleId="D345FF3D873148C5AE3FBF3267827368">
    <w:name w:val="D345FF3D873148C5AE3FBF3267827368"/>
    <w:uiPriority w:val="99"/>
    <w:qFormat/>
    <w:rsid w:val="002A2237"/>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2A223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A2237"/>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A223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A2237"/>
    <w:rPr>
      <w:b/>
      <w:sz w:val="28"/>
    </w:rPr>
  </w:style>
  <w:style w:type="character" w:customStyle="1" w:styleId="SourcenameChar">
    <w:name w:val="Source name Char"/>
    <w:link w:val="Sourcename"/>
    <w:locked/>
    <w:rsid w:val="002A223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A2237"/>
    <w:rPr>
      <w:b/>
      <w:bCs/>
      <w:sz w:val="20"/>
    </w:rPr>
  </w:style>
  <w:style w:type="character" w:customStyle="1" w:styleId="underlinedcardChar">
    <w:name w:val="underlined card Char"/>
    <w:link w:val="underlinedcard0"/>
    <w:locked/>
    <w:rsid w:val="002A223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A2237"/>
    <w:rPr>
      <w:sz w:val="22"/>
      <w:u w:val="single"/>
    </w:rPr>
  </w:style>
  <w:style w:type="paragraph" w:customStyle="1" w:styleId="FullText">
    <w:name w:val="Full Text"/>
    <w:basedOn w:val="Normal"/>
    <w:uiPriority w:val="99"/>
    <w:qFormat/>
    <w:rsid w:val="002A2237"/>
    <w:rPr>
      <w:rFonts w:eastAsia="Times New Roman"/>
    </w:rPr>
  </w:style>
  <w:style w:type="character" w:customStyle="1" w:styleId="TextUnderlineChar">
    <w:name w:val="Text Underline Char"/>
    <w:link w:val="TextUnderline"/>
    <w:locked/>
    <w:rsid w:val="002A223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A2237"/>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2A223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A2237"/>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A223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A2237"/>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2A2237"/>
    <w:pPr>
      <w:spacing w:before="240"/>
      <w:outlineLvl w:val="2"/>
    </w:pPr>
    <w:rPr>
      <w:rFonts w:eastAsia="Times New Roman"/>
      <w:b/>
    </w:rPr>
  </w:style>
  <w:style w:type="character" w:customStyle="1" w:styleId="CiteCardChar">
    <w:name w:val="Cite_Card Char"/>
    <w:link w:val="CiteCard0"/>
    <w:locked/>
    <w:rsid w:val="002A2237"/>
    <w:rPr>
      <w:rFonts w:ascii="Times New Roman" w:eastAsia="Times New Roman" w:hAnsi="Times New Roman" w:cs="Arial"/>
      <w:bCs/>
      <w:sz w:val="20"/>
      <w:szCs w:val="20"/>
    </w:rPr>
  </w:style>
  <w:style w:type="paragraph" w:customStyle="1" w:styleId="CiteCard0">
    <w:name w:val="Cite_Card"/>
    <w:link w:val="CiteCardChar"/>
    <w:qFormat/>
    <w:rsid w:val="002A2237"/>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A2237"/>
    <w:pPr>
      <w:widowControl w:val="0"/>
    </w:pPr>
    <w:rPr>
      <w:rFonts w:eastAsia="MS Mincho"/>
      <w:color w:val="auto"/>
    </w:rPr>
  </w:style>
  <w:style w:type="paragraph" w:customStyle="1" w:styleId="dropcap">
    <w:name w:val="dropcap"/>
    <w:basedOn w:val="Normal"/>
    <w:uiPriority w:val="99"/>
    <w:qFormat/>
    <w:rsid w:val="002A2237"/>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A2237"/>
    <w:rPr>
      <w:rFonts w:ascii="Georgia" w:eastAsia="Times New Roman" w:hAnsi="Georgia"/>
      <w:u w:val="single"/>
    </w:rPr>
  </w:style>
  <w:style w:type="paragraph" w:customStyle="1" w:styleId="StyleStyle49pt6">
    <w:name w:val="Style Style4 + 9 pt6"/>
    <w:basedOn w:val="Style4"/>
    <w:link w:val="StyleStyle49pt6Char"/>
    <w:qFormat/>
    <w:rsid w:val="002A2237"/>
    <w:rPr>
      <w:rFonts w:ascii="Georgia" w:hAnsi="Georgia"/>
    </w:rPr>
  </w:style>
  <w:style w:type="character" w:customStyle="1" w:styleId="UnderlineCharCharCharCharChar">
    <w:name w:val="Underline Char Char Char Char Char"/>
    <w:link w:val="UnderlineCharCharCharChar"/>
    <w:locked/>
    <w:rsid w:val="002A223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A2237"/>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A223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A2237"/>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A223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A2237"/>
    <w:rPr>
      <w:rFonts w:ascii="Georgia" w:hAnsi="Georgia" w:cs="Calibri"/>
      <w:b/>
      <w:bCs/>
      <w:u w:val="single"/>
    </w:rPr>
  </w:style>
  <w:style w:type="character" w:customStyle="1" w:styleId="DebatenoramlChar">
    <w:name w:val="Debatenoraml Char"/>
    <w:link w:val="Debatenoraml"/>
    <w:locked/>
    <w:rsid w:val="002A2237"/>
    <w:rPr>
      <w:rFonts w:ascii="Times New Roman" w:hAnsi="Times New Roman" w:cs="Times New Roman"/>
    </w:rPr>
  </w:style>
  <w:style w:type="paragraph" w:customStyle="1" w:styleId="Debatenoraml">
    <w:name w:val="Debatenoraml"/>
    <w:basedOn w:val="NoSpacing"/>
    <w:link w:val="DebatenoramlChar"/>
    <w:qFormat/>
    <w:rsid w:val="002A2237"/>
    <w:rPr>
      <w:rFonts w:eastAsiaTheme="minorHAnsi"/>
      <w:sz w:val="22"/>
      <w:szCs w:val="22"/>
    </w:rPr>
  </w:style>
  <w:style w:type="paragraph" w:customStyle="1" w:styleId="SynergyTag">
    <w:name w:val="SynergyTag"/>
    <w:basedOn w:val="Normal"/>
    <w:uiPriority w:val="99"/>
    <w:qFormat/>
    <w:rsid w:val="002A2237"/>
    <w:rPr>
      <w:rFonts w:eastAsia="Calibri"/>
      <w:b/>
    </w:rPr>
  </w:style>
  <w:style w:type="character" w:customStyle="1" w:styleId="QualsChar">
    <w:name w:val="Quals Char"/>
    <w:link w:val="Quals"/>
    <w:locked/>
    <w:rsid w:val="002A2237"/>
    <w:rPr>
      <w:rFonts w:ascii="Georgia" w:eastAsia="Calibri" w:hAnsi="Georgia"/>
      <w:sz w:val="18"/>
    </w:rPr>
  </w:style>
  <w:style w:type="paragraph" w:customStyle="1" w:styleId="Quals">
    <w:name w:val="Quals"/>
    <w:basedOn w:val="Normal"/>
    <w:link w:val="QualsChar"/>
    <w:qFormat/>
    <w:rsid w:val="002A2237"/>
    <w:rPr>
      <w:rFonts w:ascii="Georgia" w:eastAsia="Calibri" w:hAnsi="Georgia"/>
      <w:sz w:val="18"/>
    </w:rPr>
  </w:style>
  <w:style w:type="paragraph" w:customStyle="1" w:styleId="times">
    <w:name w:val="times"/>
    <w:basedOn w:val="Normal"/>
    <w:qFormat/>
    <w:rsid w:val="002A2237"/>
    <w:pPr>
      <w:spacing w:before="100" w:beforeAutospacing="1" w:after="100" w:afterAutospacing="1"/>
    </w:pPr>
    <w:rPr>
      <w:rFonts w:eastAsia="Times New Roman"/>
      <w:sz w:val="24"/>
    </w:rPr>
  </w:style>
  <w:style w:type="paragraph" w:customStyle="1" w:styleId="BodyA">
    <w:name w:val="Body A"/>
    <w:uiPriority w:val="99"/>
    <w:qFormat/>
    <w:rsid w:val="002A2237"/>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2A2237"/>
    <w:rPr>
      <w:rFonts w:ascii="Georgia" w:eastAsia="Times New Roman" w:hAnsi="Georgia"/>
      <w:b/>
      <w:caps/>
      <w:szCs w:val="28"/>
      <w:u w:val="single"/>
    </w:rPr>
  </w:style>
  <w:style w:type="paragraph" w:customStyle="1" w:styleId="Starred">
    <w:name w:val="Starred"/>
    <w:basedOn w:val="Normal"/>
    <w:link w:val="StarredChar"/>
    <w:qFormat/>
    <w:rsid w:val="002A2237"/>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2A2237"/>
    <w:rPr>
      <w:rFonts w:ascii="Georgia" w:eastAsia="Times New Roman" w:hAnsi="Georgia"/>
      <w:b/>
      <w:caps/>
      <w:szCs w:val="28"/>
      <w:u w:val="single"/>
    </w:rPr>
  </w:style>
  <w:style w:type="paragraph" w:customStyle="1" w:styleId="NotStarred">
    <w:name w:val="NotStarred"/>
    <w:basedOn w:val="Normal"/>
    <w:link w:val="NotStarredChar"/>
    <w:qFormat/>
    <w:rsid w:val="002A2237"/>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2A223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A223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A2237"/>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2A2237"/>
    <w:rPr>
      <w:rFonts w:ascii="Georgia" w:eastAsia="Calibri" w:hAnsi="Georgia"/>
      <w:b/>
    </w:rPr>
  </w:style>
  <w:style w:type="paragraph" w:customStyle="1" w:styleId="H4Tag">
    <w:name w:val="H4 (Tag)"/>
    <w:basedOn w:val="Normal"/>
    <w:link w:val="H4TagChar1"/>
    <w:qFormat/>
    <w:rsid w:val="002A2237"/>
    <w:rPr>
      <w:rFonts w:ascii="Georgia" w:eastAsia="Calibri" w:hAnsi="Georgia"/>
      <w:b/>
    </w:rPr>
  </w:style>
  <w:style w:type="paragraph" w:customStyle="1" w:styleId="CM25">
    <w:name w:val="CM25"/>
    <w:basedOn w:val="Default"/>
    <w:next w:val="Default"/>
    <w:qFormat/>
    <w:rsid w:val="002A223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A2237"/>
    <w:rPr>
      <w:rFonts w:ascii="Georgia" w:hAnsi="Georgia"/>
      <w:b/>
    </w:rPr>
  </w:style>
  <w:style w:type="paragraph" w:customStyle="1" w:styleId="Debate-CardTagandCite-F6">
    <w:name w:val="Debate- Card Tag and Cite- F6"/>
    <w:basedOn w:val="Normal"/>
    <w:link w:val="Debate-CardTagandCite-F6Char"/>
    <w:qFormat/>
    <w:rsid w:val="002A2237"/>
    <w:pPr>
      <w:contextualSpacing/>
    </w:pPr>
    <w:rPr>
      <w:rFonts w:ascii="Georgia" w:hAnsi="Georgia"/>
      <w:b/>
    </w:rPr>
  </w:style>
  <w:style w:type="character" w:customStyle="1" w:styleId="CardtextChar4">
    <w:name w:val="Card text Char"/>
    <w:link w:val="Cardtext3"/>
    <w:locked/>
    <w:rsid w:val="002A2237"/>
    <w:rPr>
      <w:rFonts w:ascii="Arial Narrow" w:hAnsi="Arial Narrow"/>
      <w:u w:val="single"/>
    </w:rPr>
  </w:style>
  <w:style w:type="paragraph" w:customStyle="1" w:styleId="Cardtext3">
    <w:name w:val="Card text"/>
    <w:link w:val="CardtextChar4"/>
    <w:qFormat/>
    <w:rsid w:val="002A2237"/>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2A2237"/>
    <w:rPr>
      <w:rFonts w:ascii="Georgia" w:eastAsia="Times New Roman" w:hAnsi="Georgia"/>
      <w:b/>
      <w:szCs w:val="28"/>
      <w:u w:val="single"/>
    </w:rPr>
  </w:style>
  <w:style w:type="paragraph" w:customStyle="1" w:styleId="NewHeading2">
    <w:name w:val="NewHeading2"/>
    <w:basedOn w:val="Normal"/>
    <w:link w:val="NewHeading2Char"/>
    <w:qFormat/>
    <w:rsid w:val="002A2237"/>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2A223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A2237"/>
    <w:rPr>
      <w:rFonts w:eastAsia="Calibri"/>
    </w:rPr>
  </w:style>
  <w:style w:type="paragraph" w:customStyle="1" w:styleId="TagLine">
    <w:name w:val="Tag Line"/>
    <w:basedOn w:val="Normal"/>
    <w:next w:val="FullText"/>
    <w:uiPriority w:val="99"/>
    <w:qFormat/>
    <w:rsid w:val="002A2237"/>
    <w:rPr>
      <w:rFonts w:ascii="Arial Narrow" w:eastAsia="Times New Roman" w:hAnsi="Arial Narrow"/>
      <w:b/>
      <w:sz w:val="28"/>
    </w:rPr>
  </w:style>
  <w:style w:type="paragraph" w:customStyle="1" w:styleId="Card6pt">
    <w:name w:val="Card 6pt"/>
    <w:basedOn w:val="Normal"/>
    <w:uiPriority w:val="99"/>
    <w:qFormat/>
    <w:rsid w:val="002A2237"/>
    <w:pPr>
      <w:ind w:left="288" w:right="288"/>
    </w:pPr>
    <w:rPr>
      <w:rFonts w:eastAsia="Calibri"/>
      <w:color w:val="000000"/>
      <w:sz w:val="12"/>
      <w:szCs w:val="20"/>
    </w:rPr>
  </w:style>
  <w:style w:type="character" w:customStyle="1" w:styleId="FullCiteChar">
    <w:name w:val="Full Cite Char"/>
    <w:link w:val="FullCite"/>
    <w:locked/>
    <w:rsid w:val="002A2237"/>
    <w:rPr>
      <w:rFonts w:ascii="Garamond" w:eastAsia="Calibri" w:hAnsi="Garamond"/>
    </w:rPr>
  </w:style>
  <w:style w:type="paragraph" w:customStyle="1" w:styleId="FullCite">
    <w:name w:val="Full Cite"/>
    <w:basedOn w:val="Normal"/>
    <w:next w:val="Normal"/>
    <w:link w:val="FullCiteChar"/>
    <w:qFormat/>
    <w:rsid w:val="002A2237"/>
    <w:rPr>
      <w:rFonts w:ascii="Garamond" w:eastAsia="Calibri" w:hAnsi="Garamond"/>
    </w:rPr>
  </w:style>
  <w:style w:type="character" w:customStyle="1" w:styleId="StyleCardStyleBlackUnderlineChar">
    <w:name w:val="Style Card Style + Black Underline Char"/>
    <w:link w:val="StyleCardStyleBlackUnderline"/>
    <w:locked/>
    <w:rsid w:val="002A223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A2237"/>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2A2237"/>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2A2237"/>
    <w:rPr>
      <w:rFonts w:ascii="Century Gothic" w:eastAsia="Times New Roman" w:hAnsi="Century Gothic"/>
    </w:rPr>
  </w:style>
  <w:style w:type="character" w:customStyle="1" w:styleId="StylecardThickunderlineChar">
    <w:name w:val="Style card + Thick underline Char"/>
    <w:link w:val="StylecardThickunderline"/>
    <w:locked/>
    <w:rsid w:val="002A223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A2237"/>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2A223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A2237"/>
    <w:pPr>
      <w:ind w:left="288" w:right="288"/>
    </w:pPr>
    <w:rPr>
      <w:rFonts w:ascii="Georgia" w:eastAsia="SimSun" w:hAnsi="Georgia"/>
      <w:b/>
      <w:bCs/>
      <w:u w:val="single"/>
      <w:lang w:eastAsia="zh-CN"/>
    </w:rPr>
  </w:style>
  <w:style w:type="paragraph" w:customStyle="1" w:styleId="CM27">
    <w:name w:val="CM27"/>
    <w:basedOn w:val="Default"/>
    <w:next w:val="Default"/>
    <w:qFormat/>
    <w:rsid w:val="002A2237"/>
    <w:pPr>
      <w:spacing w:after="200" w:line="276" w:lineRule="auto"/>
    </w:pPr>
    <w:rPr>
      <w:rFonts w:eastAsia="Calibri"/>
      <w:color w:val="auto"/>
      <w:sz w:val="22"/>
    </w:rPr>
  </w:style>
  <w:style w:type="paragraph" w:customStyle="1" w:styleId="font-null">
    <w:name w:val="font-null"/>
    <w:basedOn w:val="Normal"/>
    <w:uiPriority w:val="99"/>
    <w:qFormat/>
    <w:rsid w:val="002A2237"/>
    <w:pPr>
      <w:spacing w:before="100" w:beforeAutospacing="1" w:after="100" w:afterAutospacing="1"/>
    </w:pPr>
    <w:rPr>
      <w:rFonts w:eastAsia="Times New Roman"/>
      <w:sz w:val="24"/>
    </w:rPr>
  </w:style>
  <w:style w:type="paragraph" w:customStyle="1" w:styleId="rteindent1">
    <w:name w:val="rteindent1"/>
    <w:basedOn w:val="Normal"/>
    <w:uiPriority w:val="99"/>
    <w:qFormat/>
    <w:rsid w:val="002A223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A223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A223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A223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A223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A2237"/>
    <w:pPr>
      <w:spacing w:before="100" w:beforeAutospacing="1" w:after="100" w:afterAutospacing="1"/>
    </w:pPr>
    <w:rPr>
      <w:rFonts w:eastAsia="Times New Roman"/>
      <w:sz w:val="24"/>
    </w:rPr>
  </w:style>
  <w:style w:type="paragraph" w:customStyle="1" w:styleId="class">
    <w:name w:val="class"/>
    <w:basedOn w:val="Normal"/>
    <w:uiPriority w:val="99"/>
    <w:qFormat/>
    <w:rsid w:val="002A2237"/>
    <w:pPr>
      <w:spacing w:before="100" w:beforeAutospacing="1" w:after="100" w:afterAutospacing="1"/>
    </w:pPr>
    <w:rPr>
      <w:rFonts w:eastAsia="Times New Roman"/>
      <w:sz w:val="24"/>
    </w:rPr>
  </w:style>
  <w:style w:type="character" w:customStyle="1" w:styleId="blocktitleChar">
    <w:name w:val="block title Char"/>
    <w:link w:val="blocktitle0"/>
    <w:locked/>
    <w:rsid w:val="002A2237"/>
    <w:rPr>
      <w:rFonts w:ascii="Calibri" w:eastAsia="Calibri" w:hAnsi="Calibri"/>
      <w:b/>
      <w:caps/>
      <w:sz w:val="28"/>
      <w:szCs w:val="28"/>
      <w:lang w:val="es-ES"/>
    </w:rPr>
  </w:style>
  <w:style w:type="paragraph" w:customStyle="1" w:styleId="Pa6">
    <w:name w:val="Pa6"/>
    <w:basedOn w:val="Normal"/>
    <w:next w:val="Normal"/>
    <w:uiPriority w:val="99"/>
    <w:qFormat/>
    <w:rsid w:val="002A223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A223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A223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A223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A223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A223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A223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A2237"/>
    <w:rPr>
      <w:rFonts w:ascii="Georgia" w:eastAsia="SimSun" w:hAnsi="Georgia"/>
      <w:b/>
      <w:bCs/>
    </w:rPr>
  </w:style>
  <w:style w:type="paragraph" w:customStyle="1" w:styleId="summary">
    <w:name w:val="summary"/>
    <w:basedOn w:val="Normal"/>
    <w:uiPriority w:val="99"/>
    <w:qFormat/>
    <w:rsid w:val="002A2237"/>
    <w:pPr>
      <w:spacing w:before="100" w:beforeAutospacing="1" w:after="100" w:afterAutospacing="1"/>
    </w:pPr>
    <w:rPr>
      <w:rFonts w:eastAsia="Times New Roman"/>
      <w:sz w:val="24"/>
    </w:rPr>
  </w:style>
  <w:style w:type="paragraph" w:customStyle="1" w:styleId="Caption2">
    <w:name w:val="Caption2"/>
    <w:basedOn w:val="Normal"/>
    <w:uiPriority w:val="99"/>
    <w:qFormat/>
    <w:rsid w:val="002A223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A223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A2237"/>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2A2237"/>
    <w:pPr>
      <w:jc w:val="center"/>
    </w:pPr>
    <w:rPr>
      <w:rFonts w:ascii="Book Antiqua" w:eastAsia="Times New Roman" w:hAnsi="Book Antiqua"/>
      <w:b/>
      <w:sz w:val="28"/>
    </w:rPr>
  </w:style>
  <w:style w:type="paragraph" w:customStyle="1" w:styleId="Little">
    <w:name w:val="Little"/>
    <w:basedOn w:val="Normal"/>
    <w:next w:val="Normal"/>
    <w:link w:val="LittleChar"/>
    <w:qFormat/>
    <w:rsid w:val="002A2237"/>
    <w:pPr>
      <w:ind w:left="288"/>
    </w:pPr>
    <w:rPr>
      <w:rFonts w:ascii="Garamond" w:eastAsia="Times New Roman" w:hAnsi="Garamond"/>
    </w:rPr>
  </w:style>
  <w:style w:type="paragraph" w:customStyle="1" w:styleId="AAAcard">
    <w:name w:val="AAAcard"/>
    <w:basedOn w:val="Normal"/>
    <w:uiPriority w:val="99"/>
    <w:qFormat/>
    <w:rsid w:val="002A2237"/>
    <w:pPr>
      <w:ind w:left="288" w:right="288"/>
    </w:pPr>
    <w:rPr>
      <w:rFonts w:eastAsia="Times New Roman"/>
    </w:rPr>
  </w:style>
  <w:style w:type="paragraph" w:customStyle="1" w:styleId="Caption3">
    <w:name w:val="Caption3"/>
    <w:basedOn w:val="Normal"/>
    <w:uiPriority w:val="99"/>
    <w:qFormat/>
    <w:rsid w:val="002A2237"/>
    <w:pPr>
      <w:spacing w:before="100" w:beforeAutospacing="1" w:after="100" w:afterAutospacing="1"/>
    </w:pPr>
    <w:rPr>
      <w:rFonts w:eastAsia="Times New Roman"/>
      <w:sz w:val="24"/>
    </w:rPr>
  </w:style>
  <w:style w:type="paragraph" w:customStyle="1" w:styleId="body-12-5">
    <w:name w:val="body-12-5"/>
    <w:basedOn w:val="Normal"/>
    <w:uiPriority w:val="99"/>
    <w:qFormat/>
    <w:rsid w:val="002A2237"/>
    <w:pPr>
      <w:spacing w:before="100" w:beforeAutospacing="1" w:after="100" w:afterAutospacing="1"/>
    </w:pPr>
    <w:rPr>
      <w:rFonts w:eastAsia="Times New Roman"/>
      <w:sz w:val="24"/>
    </w:rPr>
  </w:style>
  <w:style w:type="paragraph" w:customStyle="1" w:styleId="infuse">
    <w:name w:val="infuse"/>
    <w:basedOn w:val="Normal"/>
    <w:uiPriority w:val="99"/>
    <w:qFormat/>
    <w:rsid w:val="002A2237"/>
    <w:pPr>
      <w:spacing w:before="100" w:beforeAutospacing="1" w:after="100" w:afterAutospacing="1"/>
    </w:pPr>
    <w:rPr>
      <w:rFonts w:eastAsia="Times New Roman"/>
      <w:sz w:val="24"/>
    </w:rPr>
  </w:style>
  <w:style w:type="paragraph" w:customStyle="1" w:styleId="fontreg">
    <w:name w:val="font_reg"/>
    <w:basedOn w:val="Normal"/>
    <w:uiPriority w:val="99"/>
    <w:qFormat/>
    <w:rsid w:val="002A2237"/>
    <w:pPr>
      <w:spacing w:before="100" w:beforeAutospacing="1" w:after="100" w:afterAutospacing="1"/>
    </w:pPr>
    <w:rPr>
      <w:rFonts w:eastAsia="Times New Roman"/>
      <w:sz w:val="24"/>
    </w:rPr>
  </w:style>
  <w:style w:type="paragraph" w:customStyle="1" w:styleId="CITEF3">
    <w:name w:val="CITE F3"/>
    <w:uiPriority w:val="99"/>
    <w:qFormat/>
    <w:rsid w:val="002A2237"/>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A223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A223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A223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A2237"/>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2A2237"/>
    <w:pPr>
      <w:ind w:left="144"/>
    </w:pPr>
    <w:rPr>
      <w:rFonts w:ascii="Cambria" w:eastAsia="Calibri" w:hAnsi="Cambria"/>
      <w:sz w:val="24"/>
    </w:rPr>
  </w:style>
  <w:style w:type="paragraph" w:customStyle="1" w:styleId="FreeFormA">
    <w:name w:val="Free Form A"/>
    <w:autoRedefine/>
    <w:uiPriority w:val="99"/>
    <w:qFormat/>
    <w:rsid w:val="002A2237"/>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A2237"/>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A2237"/>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A2237"/>
    <w:rPr>
      <w:rFonts w:ascii="Times New Roman" w:eastAsia="Times New Roman" w:hAnsi="Times New Roman" w:cs="Times New Roman"/>
      <w:sz w:val="10"/>
    </w:rPr>
  </w:style>
  <w:style w:type="paragraph" w:customStyle="1" w:styleId="subheader">
    <w:name w:val="subheader"/>
    <w:basedOn w:val="Normal"/>
    <w:uiPriority w:val="99"/>
    <w:qFormat/>
    <w:rsid w:val="002A223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A2237"/>
    <w:pPr>
      <w:spacing w:before="100" w:beforeAutospacing="1" w:after="100" w:afterAutospacing="1"/>
    </w:pPr>
    <w:rPr>
      <w:rFonts w:eastAsia="Times New Roman"/>
      <w:sz w:val="24"/>
    </w:rPr>
  </w:style>
  <w:style w:type="paragraph" w:customStyle="1" w:styleId="more">
    <w:name w:val="more"/>
    <w:basedOn w:val="Normal"/>
    <w:uiPriority w:val="99"/>
    <w:qFormat/>
    <w:rsid w:val="002A2237"/>
    <w:pPr>
      <w:spacing w:before="100" w:beforeAutospacing="1" w:after="100" w:afterAutospacing="1"/>
    </w:pPr>
    <w:rPr>
      <w:rFonts w:eastAsia="Times New Roman"/>
      <w:sz w:val="24"/>
    </w:rPr>
  </w:style>
  <w:style w:type="paragraph" w:customStyle="1" w:styleId="story">
    <w:name w:val="story"/>
    <w:basedOn w:val="Normal"/>
    <w:uiPriority w:val="99"/>
    <w:qFormat/>
    <w:rsid w:val="002A2237"/>
    <w:pPr>
      <w:spacing w:before="100" w:beforeAutospacing="1" w:after="100" w:afterAutospacing="1"/>
    </w:pPr>
    <w:rPr>
      <w:rFonts w:eastAsia="Times New Roman"/>
      <w:sz w:val="24"/>
    </w:rPr>
  </w:style>
  <w:style w:type="paragraph" w:customStyle="1" w:styleId="H1numbered">
    <w:name w:val="H1 numbered"/>
    <w:basedOn w:val="Normal"/>
    <w:uiPriority w:val="99"/>
    <w:qFormat/>
    <w:rsid w:val="002A2237"/>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A2237"/>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A223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A223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A223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A223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A223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A2237"/>
    <w:pPr>
      <w:widowControl w:val="0"/>
      <w:spacing w:after="63"/>
    </w:pPr>
    <w:rPr>
      <w:rFonts w:ascii="Arial" w:hAnsi="Arial"/>
      <w:color w:val="auto"/>
    </w:rPr>
  </w:style>
  <w:style w:type="paragraph" w:customStyle="1" w:styleId="CM35">
    <w:name w:val="CM35"/>
    <w:basedOn w:val="Default"/>
    <w:next w:val="Default"/>
    <w:uiPriority w:val="99"/>
    <w:qFormat/>
    <w:rsid w:val="002A223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A223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A223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A2237"/>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A223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A2237"/>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A223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A2237"/>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2A223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A2237"/>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A223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A2237"/>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A223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A2237"/>
    <w:rPr>
      <w:rFonts w:ascii="Georgia" w:hAnsi="Georgia"/>
      <w:lang w:val="x-none" w:eastAsia="x-none"/>
    </w:rPr>
  </w:style>
  <w:style w:type="character" w:customStyle="1" w:styleId="NormalFontChar">
    <w:name w:val="Normal Font Char"/>
    <w:link w:val="NormalFont"/>
    <w:locked/>
    <w:rsid w:val="002A2237"/>
    <w:rPr>
      <w:rFonts w:ascii="Times New Roman" w:eastAsia="Times New Roman" w:hAnsi="Times New Roman" w:cs="Times New Roman"/>
      <w:sz w:val="20"/>
      <w:szCs w:val="20"/>
    </w:rPr>
  </w:style>
  <w:style w:type="paragraph" w:customStyle="1" w:styleId="NormalFont">
    <w:name w:val="Normal Font"/>
    <w:link w:val="NormalFontChar"/>
    <w:qFormat/>
    <w:rsid w:val="002A223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A2237"/>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A223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A2237"/>
    <w:rPr>
      <w:u w:val="single"/>
      <w:lang w:val="x-none" w:eastAsia="x-none"/>
    </w:rPr>
  </w:style>
  <w:style w:type="character" w:customStyle="1" w:styleId="StyleNormalFont11ptBoldUnderlineChar">
    <w:name w:val="Style Normal Font + 11 pt Bold Underline Char"/>
    <w:link w:val="StyleNormalFont11ptBoldUnderline"/>
    <w:locked/>
    <w:rsid w:val="002A223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A2237"/>
    <w:rPr>
      <w:b/>
      <w:bCs/>
      <w:u w:val="single"/>
      <w:lang w:val="x-none" w:eastAsia="x-none"/>
    </w:rPr>
  </w:style>
  <w:style w:type="paragraph" w:customStyle="1" w:styleId="Smallfont0">
    <w:name w:val="Smallfont"/>
    <w:basedOn w:val="Normal"/>
    <w:uiPriority w:val="99"/>
    <w:qFormat/>
    <w:rsid w:val="002A2237"/>
    <w:rPr>
      <w:rFonts w:eastAsia="Times New Roman"/>
      <w:sz w:val="15"/>
    </w:rPr>
  </w:style>
  <w:style w:type="paragraph" w:customStyle="1" w:styleId="formatvorlage2">
    <w:name w:val="formatvorlage2"/>
    <w:basedOn w:val="Normal"/>
    <w:uiPriority w:val="99"/>
    <w:qFormat/>
    <w:rsid w:val="002A223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A223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A2237"/>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2A223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A2237"/>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2A223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A2237"/>
    <w:pPr>
      <w:ind w:left="144"/>
    </w:pPr>
    <w:rPr>
      <w:rFonts w:ascii="Georgia" w:eastAsia="Times New Roman" w:hAnsi="Georgia"/>
      <w:lang w:val="x-none" w:eastAsia="x-none"/>
    </w:rPr>
  </w:style>
  <w:style w:type="paragraph" w:customStyle="1" w:styleId="deck">
    <w:name w:val="deck"/>
    <w:basedOn w:val="Normal"/>
    <w:uiPriority w:val="99"/>
    <w:qFormat/>
    <w:rsid w:val="002A2237"/>
    <w:pPr>
      <w:spacing w:before="100" w:beforeAutospacing="1" w:after="100" w:afterAutospacing="1"/>
    </w:pPr>
    <w:rPr>
      <w:rFonts w:eastAsia="Times New Roman"/>
      <w:sz w:val="24"/>
    </w:rPr>
  </w:style>
  <w:style w:type="paragraph" w:customStyle="1" w:styleId="i1">
    <w:name w:val="i1"/>
    <w:basedOn w:val="Normal"/>
    <w:uiPriority w:val="99"/>
    <w:qFormat/>
    <w:rsid w:val="002A2237"/>
    <w:pPr>
      <w:spacing w:before="100" w:beforeAutospacing="1" w:after="100" w:afterAutospacing="1"/>
    </w:pPr>
    <w:rPr>
      <w:rFonts w:eastAsia="Times New Roman"/>
      <w:sz w:val="24"/>
    </w:rPr>
  </w:style>
  <w:style w:type="paragraph" w:customStyle="1" w:styleId="question">
    <w:name w:val="question"/>
    <w:basedOn w:val="Normal"/>
    <w:uiPriority w:val="99"/>
    <w:qFormat/>
    <w:rsid w:val="002A2237"/>
    <w:pPr>
      <w:spacing w:before="100" w:beforeAutospacing="1" w:after="100" w:afterAutospacing="1"/>
    </w:pPr>
    <w:rPr>
      <w:rFonts w:eastAsia="Times New Roman"/>
      <w:sz w:val="24"/>
    </w:rPr>
  </w:style>
  <w:style w:type="paragraph" w:customStyle="1" w:styleId="bodycopy">
    <w:name w:val="bodycopy"/>
    <w:basedOn w:val="Normal"/>
    <w:uiPriority w:val="99"/>
    <w:qFormat/>
    <w:rsid w:val="002A2237"/>
    <w:pPr>
      <w:spacing w:before="100" w:beforeAutospacing="1" w:after="100" w:afterAutospacing="1"/>
    </w:pPr>
    <w:rPr>
      <w:rFonts w:eastAsia="Times New Roman"/>
      <w:sz w:val="24"/>
    </w:rPr>
  </w:style>
  <w:style w:type="paragraph" w:customStyle="1" w:styleId="Fifth">
    <w:name w:val="Fifth"/>
    <w:basedOn w:val="Normal"/>
    <w:link w:val="FifthChar"/>
    <w:qFormat/>
    <w:rsid w:val="002A2237"/>
    <w:rPr>
      <w:rFonts w:eastAsia="Calibri"/>
    </w:rPr>
  </w:style>
  <w:style w:type="paragraph" w:customStyle="1" w:styleId="NoteLevel22">
    <w:name w:val="Note Level 22"/>
    <w:basedOn w:val="Normal"/>
    <w:next w:val="Normal"/>
    <w:uiPriority w:val="99"/>
    <w:qFormat/>
    <w:rsid w:val="002A2237"/>
    <w:pPr>
      <w:keepNext/>
      <w:ind w:left="288" w:right="288"/>
    </w:pPr>
    <w:rPr>
      <w:rFonts w:eastAsia="MS Gothic"/>
      <w:szCs w:val="20"/>
    </w:rPr>
  </w:style>
  <w:style w:type="paragraph" w:customStyle="1" w:styleId="wp-caption-text">
    <w:name w:val="wp-caption-text"/>
    <w:basedOn w:val="Normal"/>
    <w:qFormat/>
    <w:rsid w:val="002A2237"/>
    <w:pPr>
      <w:spacing w:before="100" w:beforeAutospacing="1" w:after="100" w:afterAutospacing="1"/>
    </w:pPr>
    <w:rPr>
      <w:rFonts w:eastAsia="Times New Roman"/>
      <w:sz w:val="24"/>
    </w:rPr>
  </w:style>
  <w:style w:type="paragraph" w:customStyle="1" w:styleId="svarticle">
    <w:name w:val="svarticle"/>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A2237"/>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A2237"/>
    <w:pPr>
      <w:spacing w:before="100" w:beforeAutospacing="1" w:after="100" w:afterAutospacing="1"/>
    </w:pPr>
  </w:style>
  <w:style w:type="paragraph" w:customStyle="1" w:styleId="description">
    <w:name w:val="description"/>
    <w:basedOn w:val="Normal"/>
    <w:uiPriority w:val="99"/>
    <w:qFormat/>
    <w:rsid w:val="002A2237"/>
    <w:pPr>
      <w:spacing w:before="100" w:beforeAutospacing="1" w:after="100" w:afterAutospacing="1"/>
    </w:pPr>
  </w:style>
  <w:style w:type="paragraph" w:customStyle="1" w:styleId="graf">
    <w:name w:val="graf"/>
    <w:basedOn w:val="Normal"/>
    <w:uiPriority w:val="99"/>
    <w:qFormat/>
    <w:rsid w:val="002A2237"/>
    <w:pPr>
      <w:spacing w:before="100" w:beforeAutospacing="1" w:after="100" w:afterAutospacing="1"/>
    </w:pPr>
  </w:style>
  <w:style w:type="paragraph" w:customStyle="1" w:styleId="column">
    <w:name w:val="column"/>
    <w:basedOn w:val="Normal"/>
    <w:uiPriority w:val="99"/>
    <w:qFormat/>
    <w:rsid w:val="002A2237"/>
    <w:pPr>
      <w:spacing w:before="100" w:beforeAutospacing="1" w:after="100" w:afterAutospacing="1"/>
    </w:pPr>
  </w:style>
  <w:style w:type="paragraph" w:customStyle="1" w:styleId="recirc-container">
    <w:name w:val="recirc-container"/>
    <w:basedOn w:val="Normal"/>
    <w:uiPriority w:val="99"/>
    <w:qFormat/>
    <w:rsid w:val="002A2237"/>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A2237"/>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A2237"/>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A2237"/>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A2237"/>
    <w:rPr>
      <w:rFonts w:ascii="Georgia" w:hAnsi="Georgia" w:hint="default"/>
      <w:i/>
      <w:iCs/>
      <w:color w:val="808080"/>
    </w:rPr>
  </w:style>
  <w:style w:type="character" w:customStyle="1" w:styleId="cardchar00">
    <w:name w:val="cardchar0"/>
    <w:basedOn w:val="DefaultParagraphFont"/>
    <w:rsid w:val="002A2237"/>
  </w:style>
  <w:style w:type="character" w:customStyle="1" w:styleId="UnderlineNon-bold">
    <w:name w:val="Underline Non - bold"/>
    <w:rsid w:val="002A2237"/>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A2237"/>
  </w:style>
  <w:style w:type="character" w:customStyle="1" w:styleId="StyleHeading4UnderlinedsmalltextGaramondChar">
    <w:name w:val="Style Heading 4Underlinedsmall text + Garamond Char"/>
    <w:link w:val="StyleHeading4UnderlinedsmalltextGaramond"/>
    <w:locked/>
    <w:rsid w:val="002A2237"/>
    <w:rPr>
      <w:rFonts w:ascii="Calibri" w:hAnsi="Calibri"/>
    </w:rPr>
  </w:style>
  <w:style w:type="character" w:customStyle="1" w:styleId="Heading5Char2">
    <w:name w:val="Heading 5 Char2"/>
    <w:rsid w:val="002A223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A2237"/>
    <w:rPr>
      <w:rFonts w:ascii="Arial" w:hAnsi="Arial" w:cs="Arial"/>
      <w:vanish/>
      <w:sz w:val="16"/>
      <w:szCs w:val="16"/>
    </w:rPr>
  </w:style>
  <w:style w:type="paragraph" w:styleId="z-TopofForm">
    <w:name w:val="HTML Top of Form"/>
    <w:basedOn w:val="Normal"/>
    <w:next w:val="Normal"/>
    <w:link w:val="z-TopofFormChar"/>
    <w:hidden/>
    <w:uiPriority w:val="99"/>
    <w:unhideWhenUsed/>
    <w:rsid w:val="002A223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A2237"/>
    <w:rPr>
      <w:rFonts w:ascii="Arial" w:hAnsi="Arial" w:cs="Arial"/>
      <w:vanish/>
      <w:sz w:val="16"/>
      <w:szCs w:val="16"/>
    </w:rPr>
  </w:style>
  <w:style w:type="character" w:customStyle="1" w:styleId="z-BottomofFormChar">
    <w:name w:val="z-Bottom of Form Char"/>
    <w:basedOn w:val="DefaultParagraphFont"/>
    <w:link w:val="z-BottomofForm"/>
    <w:uiPriority w:val="99"/>
    <w:rsid w:val="002A223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A223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A2237"/>
    <w:rPr>
      <w:rFonts w:ascii="Arial" w:hAnsi="Arial" w:cs="Arial"/>
      <w:vanish/>
      <w:sz w:val="16"/>
      <w:szCs w:val="16"/>
    </w:rPr>
  </w:style>
  <w:style w:type="character" w:customStyle="1" w:styleId="Style2CharChar">
    <w:name w:val="Style2 Char Char"/>
    <w:rsid w:val="002A2237"/>
    <w:rPr>
      <w:u w:val="thick"/>
      <w:lang w:val="en-US" w:eastAsia="en-US" w:bidi="ar-SA"/>
    </w:rPr>
  </w:style>
  <w:style w:type="character" w:customStyle="1" w:styleId="authordate1">
    <w:name w:val="authordate"/>
    <w:rsid w:val="002A2237"/>
  </w:style>
  <w:style w:type="character" w:customStyle="1" w:styleId="underline0">
    <w:name w:val="%underline"/>
    <w:rsid w:val="002A2237"/>
    <w:rPr>
      <w:rFonts w:ascii="Times New Roman" w:hAnsi="Times New Roman" w:cs="Times New Roman" w:hint="default"/>
      <w:strike w:val="0"/>
      <w:dstrike w:val="0"/>
      <w:sz w:val="16"/>
      <w:u w:val="none"/>
      <w:effect w:val="none"/>
    </w:rPr>
  </w:style>
  <w:style w:type="character" w:customStyle="1" w:styleId="AUNDERLINE0">
    <w:name w:val="AUNDERLINE"/>
    <w:qFormat/>
    <w:rsid w:val="002A2237"/>
    <w:rPr>
      <w:rFonts w:ascii="Times New Roman" w:hAnsi="Times New Roman" w:cs="Times New Roman" w:hint="default"/>
      <w:sz w:val="20"/>
      <w:u w:val="single"/>
    </w:rPr>
  </w:style>
  <w:style w:type="character" w:customStyle="1" w:styleId="UnderlinedCharChar">
    <w:name w:val="Underlined Char Char"/>
    <w:rsid w:val="002A2237"/>
    <w:rPr>
      <w:rFonts w:ascii="Garamond" w:hAnsi="Garamond" w:hint="default"/>
      <w:szCs w:val="28"/>
      <w:u w:val="single"/>
      <w:lang w:val="en-US" w:eastAsia="en-US" w:bidi="ar-SA"/>
    </w:rPr>
  </w:style>
  <w:style w:type="character" w:customStyle="1" w:styleId="slug-doi">
    <w:name w:val="slug-doi"/>
    <w:basedOn w:val="DefaultParagraphFont"/>
    <w:rsid w:val="002A2237"/>
  </w:style>
  <w:style w:type="character" w:customStyle="1" w:styleId="af">
    <w:name w:val="af"/>
    <w:basedOn w:val="DefaultParagraphFont"/>
    <w:rsid w:val="002A2237"/>
  </w:style>
  <w:style w:type="character" w:customStyle="1" w:styleId="ab">
    <w:name w:val="ab"/>
    <w:basedOn w:val="DefaultParagraphFont"/>
    <w:rsid w:val="002A2237"/>
  </w:style>
  <w:style w:type="character" w:customStyle="1" w:styleId="em">
    <w:name w:val="em"/>
    <w:basedOn w:val="DefaultParagraphFont"/>
    <w:rsid w:val="002A2237"/>
  </w:style>
  <w:style w:type="character" w:customStyle="1" w:styleId="au">
    <w:name w:val="au"/>
    <w:basedOn w:val="DefaultParagraphFont"/>
    <w:rsid w:val="002A2237"/>
  </w:style>
  <w:style w:type="character" w:customStyle="1" w:styleId="ti">
    <w:name w:val="ti"/>
    <w:basedOn w:val="DefaultParagraphFont"/>
    <w:rsid w:val="002A2237"/>
  </w:style>
  <w:style w:type="character" w:customStyle="1" w:styleId="subheadblue">
    <w:name w:val="subhead_blue"/>
    <w:basedOn w:val="DefaultParagraphFont"/>
    <w:rsid w:val="002A2237"/>
  </w:style>
  <w:style w:type="character" w:customStyle="1" w:styleId="affiliation">
    <w:name w:val="affiliation"/>
    <w:basedOn w:val="DefaultParagraphFont"/>
    <w:rsid w:val="002A2237"/>
  </w:style>
  <w:style w:type="character" w:customStyle="1" w:styleId="slug-doi-wrapper">
    <w:name w:val="slug-doi-wrapper"/>
    <w:basedOn w:val="DefaultParagraphFont"/>
    <w:rsid w:val="002A2237"/>
  </w:style>
  <w:style w:type="character" w:customStyle="1" w:styleId="slug-metadata-noteahead-of-print">
    <w:name w:val="slug-metadata-note ahead-of-print"/>
    <w:basedOn w:val="DefaultParagraphFont"/>
    <w:rsid w:val="002A2237"/>
  </w:style>
  <w:style w:type="character" w:customStyle="1" w:styleId="slug-ahead-of-print-date">
    <w:name w:val="slug-ahead-of-print-date"/>
    <w:basedOn w:val="DefaultParagraphFont"/>
    <w:rsid w:val="002A2237"/>
  </w:style>
  <w:style w:type="character" w:customStyle="1" w:styleId="medium-bold">
    <w:name w:val="medium-bold"/>
    <w:basedOn w:val="DefaultParagraphFont"/>
    <w:rsid w:val="002A2237"/>
  </w:style>
  <w:style w:type="character" w:customStyle="1" w:styleId="updated-short-citation">
    <w:name w:val="updated-short-citation"/>
    <w:basedOn w:val="DefaultParagraphFont"/>
    <w:rsid w:val="002A2237"/>
  </w:style>
  <w:style w:type="character" w:customStyle="1" w:styleId="goohl0">
    <w:name w:val="goohl0"/>
    <w:basedOn w:val="DefaultParagraphFont"/>
    <w:rsid w:val="002A2237"/>
  </w:style>
  <w:style w:type="character" w:customStyle="1" w:styleId="CharChar6">
    <w:name w:val="Char Char6"/>
    <w:rsid w:val="002A2237"/>
    <w:rPr>
      <w:rFonts w:ascii="Arial" w:hAnsi="Arial" w:cs="Arial" w:hint="default"/>
      <w:bCs/>
      <w:sz w:val="16"/>
      <w:szCs w:val="26"/>
      <w:lang w:val="en-US" w:eastAsia="en-US" w:bidi="ar-SA"/>
    </w:rPr>
  </w:style>
  <w:style w:type="character" w:customStyle="1" w:styleId="TagCharChar1">
    <w:name w:val="Tag Char Char1"/>
    <w:rsid w:val="002A2237"/>
    <w:rPr>
      <w:b/>
      <w:bCs w:val="0"/>
      <w:sz w:val="24"/>
      <w:szCs w:val="24"/>
      <w:lang w:val="en-US" w:eastAsia="en-US" w:bidi="ar-SA"/>
    </w:rPr>
  </w:style>
  <w:style w:type="character" w:customStyle="1" w:styleId="12TimesNewRoman">
    <w:name w:val="12 Times New Roman"/>
    <w:rsid w:val="002A223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A223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A2237"/>
    <w:rPr>
      <w:rFonts w:ascii="Times New Roman" w:hAnsi="Times New Roman" w:cs="Times New Roman" w:hint="default"/>
      <w:strike w:val="0"/>
      <w:dstrike w:val="0"/>
      <w:sz w:val="14"/>
      <w:u w:val="none"/>
      <w:effect w:val="none"/>
    </w:rPr>
  </w:style>
  <w:style w:type="character" w:customStyle="1" w:styleId="F8-UnderlineBold">
    <w:name w:val="F8 - Underline/Bold"/>
    <w:rsid w:val="002A2237"/>
    <w:rPr>
      <w:rFonts w:ascii="Times New Roman" w:hAnsi="Times New Roman" w:cs="Times New Roman" w:hint="default"/>
      <w:b/>
      <w:bCs w:val="0"/>
      <w:sz w:val="20"/>
      <w:u w:val="single"/>
    </w:rPr>
  </w:style>
  <w:style w:type="character" w:customStyle="1" w:styleId="F7-SmallFont">
    <w:name w:val="F7 - Small Font"/>
    <w:rsid w:val="002A2237"/>
    <w:rPr>
      <w:rFonts w:ascii="Times New Roman" w:hAnsi="Times New Roman" w:cs="Times New Roman" w:hint="default"/>
      <w:sz w:val="14"/>
    </w:rPr>
  </w:style>
  <w:style w:type="character" w:customStyle="1" w:styleId="Brief-Bold">
    <w:name w:val="Brief - Bold"/>
    <w:rsid w:val="002A2237"/>
    <w:rPr>
      <w:rFonts w:ascii="Times New Roman" w:hAnsi="Times New Roman" w:cs="Times New Roman" w:hint="default"/>
      <w:b/>
      <w:bCs w:val="0"/>
    </w:rPr>
  </w:style>
  <w:style w:type="character" w:customStyle="1" w:styleId="Card-Underline">
    <w:name w:val="Card - Underline"/>
    <w:rsid w:val="002A2237"/>
    <w:rPr>
      <w:rFonts w:ascii="Times New Roman" w:hAnsi="Times New Roman" w:cs="Times New Roman" w:hint="default"/>
      <w:u w:val="single"/>
    </w:rPr>
  </w:style>
  <w:style w:type="character" w:customStyle="1" w:styleId="beriefunderline">
    <w:name w:val="berief = underline"/>
    <w:rsid w:val="002A2237"/>
    <w:rPr>
      <w:rFonts w:ascii="Times New Roman" w:eastAsia="Times New Roman" w:hAnsi="Times New Roman" w:cs="Times New Roman" w:hint="default"/>
      <w:sz w:val="20"/>
      <w:u w:val="single"/>
    </w:rPr>
  </w:style>
  <w:style w:type="character" w:customStyle="1" w:styleId="BoldText10pt">
    <w:name w:val="Bold Text 10 pt"/>
    <w:rsid w:val="002A223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A2237"/>
    <w:rPr>
      <w:i/>
      <w:iCs w:val="0"/>
    </w:rPr>
  </w:style>
  <w:style w:type="character" w:customStyle="1" w:styleId="eoeaheader">
    <w:name w:val="eoea_header"/>
    <w:basedOn w:val="DefaultParagraphFont"/>
    <w:rsid w:val="002A2237"/>
  </w:style>
  <w:style w:type="character" w:customStyle="1" w:styleId="SC4208902">
    <w:name w:val="SC.4.208902"/>
    <w:rsid w:val="002A2237"/>
    <w:rPr>
      <w:rFonts w:ascii="Century" w:hAnsi="Century" w:cs="Century" w:hint="default"/>
      <w:color w:val="000000"/>
      <w:sz w:val="22"/>
      <w:szCs w:val="22"/>
    </w:rPr>
  </w:style>
  <w:style w:type="character" w:customStyle="1" w:styleId="SC4208915">
    <w:name w:val="SC.4.208915"/>
    <w:rsid w:val="002A2237"/>
    <w:rPr>
      <w:rFonts w:ascii="Century" w:hAnsi="Century" w:cs="Century" w:hint="default"/>
      <w:color w:val="000000"/>
      <w:sz w:val="13"/>
      <w:szCs w:val="13"/>
    </w:rPr>
  </w:style>
  <w:style w:type="character" w:customStyle="1" w:styleId="SC273764">
    <w:name w:val="SC.2.73764"/>
    <w:rsid w:val="002A2237"/>
    <w:rPr>
      <w:rFonts w:ascii="Century" w:hAnsi="Century" w:cs="Century" w:hint="default"/>
      <w:color w:val="000000"/>
      <w:sz w:val="72"/>
      <w:szCs w:val="72"/>
    </w:rPr>
  </w:style>
  <w:style w:type="character" w:customStyle="1" w:styleId="SC273779">
    <w:name w:val="SC.2.73779"/>
    <w:rsid w:val="002A2237"/>
    <w:rPr>
      <w:rFonts w:ascii="Century" w:hAnsi="Century" w:cs="Century" w:hint="default"/>
      <w:color w:val="000000"/>
      <w:sz w:val="40"/>
      <w:szCs w:val="40"/>
    </w:rPr>
  </w:style>
  <w:style w:type="character" w:customStyle="1" w:styleId="SC273763">
    <w:name w:val="SC.2.73763"/>
    <w:rsid w:val="002A2237"/>
    <w:rPr>
      <w:rFonts w:ascii="Century" w:hAnsi="Century" w:cs="Century" w:hint="default"/>
      <w:b/>
      <w:bCs/>
      <w:color w:val="000000"/>
    </w:rPr>
  </w:style>
  <w:style w:type="character" w:customStyle="1" w:styleId="SC4208910">
    <w:name w:val="SC.4.208910"/>
    <w:rsid w:val="002A2237"/>
    <w:rPr>
      <w:rFonts w:ascii="Century" w:hAnsi="Century" w:cs="Century" w:hint="default"/>
      <w:color w:val="000000"/>
      <w:sz w:val="28"/>
      <w:szCs w:val="28"/>
    </w:rPr>
  </w:style>
  <w:style w:type="character" w:customStyle="1" w:styleId="SC4208911">
    <w:name w:val="SC.4.208911"/>
    <w:rsid w:val="002A2237"/>
    <w:rPr>
      <w:rFonts w:ascii="Century" w:hAnsi="Century" w:cs="Century" w:hint="default"/>
      <w:color w:val="000000"/>
    </w:rPr>
  </w:style>
  <w:style w:type="character" w:customStyle="1" w:styleId="articlesubtitle">
    <w:name w:val="article_sub_title"/>
    <w:basedOn w:val="DefaultParagraphFont"/>
    <w:rsid w:val="002A2237"/>
  </w:style>
  <w:style w:type="character" w:customStyle="1" w:styleId="newsdate2">
    <w:name w:val="news_date2"/>
    <w:basedOn w:val="DefaultParagraphFont"/>
    <w:rsid w:val="002A2237"/>
  </w:style>
  <w:style w:type="character" w:customStyle="1" w:styleId="readarticleheader">
    <w:name w:val="readarticleheader"/>
    <w:basedOn w:val="DefaultParagraphFont"/>
    <w:rsid w:val="002A2237"/>
  </w:style>
  <w:style w:type="character" w:customStyle="1" w:styleId="UnderlineChar20">
    <w:name w:val="Underline Char2"/>
    <w:rsid w:val="002A2237"/>
    <w:rPr>
      <w:rFonts w:ascii="Trebuchet MS" w:hAnsi="Trebuchet MS" w:hint="default"/>
      <w:u w:val="thick"/>
      <w:lang w:val="en-US" w:eastAsia="zh-CN" w:bidi="ar-SA"/>
    </w:rPr>
  </w:style>
  <w:style w:type="character" w:customStyle="1" w:styleId="BoldUnderliningChar">
    <w:name w:val="Bold Underlining Char"/>
    <w:rsid w:val="002A2237"/>
    <w:rPr>
      <w:rFonts w:ascii="Arial Narrow" w:eastAsia="Times New Roman" w:hAnsi="Arial Narrow" w:hint="default"/>
      <w:b/>
      <w:bCs w:val="0"/>
      <w:szCs w:val="24"/>
      <w:u w:val="single"/>
      <w:lang w:val="en-GB" w:eastAsia="en-US" w:bidi="ar-SA"/>
    </w:rPr>
  </w:style>
  <w:style w:type="character" w:customStyle="1" w:styleId="medium-normal1">
    <w:name w:val="medium-normal1"/>
    <w:rsid w:val="002A2237"/>
    <w:rPr>
      <w:rFonts w:ascii="Arial" w:hAnsi="Arial" w:cs="Arial" w:hint="default"/>
      <w:b w:val="0"/>
      <w:bCs w:val="0"/>
      <w:i w:val="0"/>
      <w:iCs w:val="0"/>
      <w:sz w:val="20"/>
      <w:szCs w:val="20"/>
    </w:rPr>
  </w:style>
  <w:style w:type="character" w:customStyle="1" w:styleId="UnderlinedCardChar0">
    <w:name w:val="Underlined Card Char"/>
    <w:rsid w:val="002A2237"/>
    <w:rPr>
      <w:rFonts w:ascii="Palatino Linotype" w:hAnsi="Palatino Linotype" w:hint="default"/>
      <w:u w:val="single"/>
      <w:lang w:val="en-US" w:eastAsia="en-US" w:bidi="ar-SA"/>
    </w:rPr>
  </w:style>
  <w:style w:type="character" w:customStyle="1" w:styleId="char">
    <w:name w:val="char"/>
    <w:basedOn w:val="DefaultParagraphFont"/>
    <w:rsid w:val="002A2237"/>
  </w:style>
  <w:style w:type="character" w:customStyle="1" w:styleId="UnderlineCharCharCharCharCharChar">
    <w:name w:val="Underline Char Char Char Char Char Char"/>
    <w:rsid w:val="002A2237"/>
    <w:rPr>
      <w:rFonts w:ascii="Arial Narrow" w:hAnsi="Arial Narrow" w:hint="default"/>
      <w:szCs w:val="24"/>
      <w:u w:val="single"/>
      <w:lang w:val="en-US" w:eastAsia="en-US" w:bidi="ar-SA"/>
    </w:rPr>
  </w:style>
  <w:style w:type="character" w:customStyle="1" w:styleId="klink">
    <w:name w:val="klink"/>
    <w:basedOn w:val="DefaultParagraphFont"/>
    <w:rsid w:val="002A2237"/>
  </w:style>
  <w:style w:type="character" w:customStyle="1" w:styleId="date10">
    <w:name w:val="date1"/>
    <w:basedOn w:val="DefaultParagraphFont"/>
    <w:rsid w:val="002A2237"/>
  </w:style>
  <w:style w:type="character" w:customStyle="1" w:styleId="bolding1">
    <w:name w:val="bolding1"/>
    <w:rsid w:val="002A2237"/>
    <w:rPr>
      <w:b/>
      <w:bCs/>
    </w:rPr>
  </w:style>
  <w:style w:type="character" w:customStyle="1" w:styleId="bookoptions1">
    <w:name w:val="book_options1"/>
    <w:rsid w:val="002A2237"/>
    <w:rPr>
      <w:b/>
      <w:bCs/>
      <w:color w:val="333366"/>
    </w:rPr>
  </w:style>
  <w:style w:type="character" w:customStyle="1" w:styleId="descriptionblock">
    <w:name w:val="description block"/>
    <w:basedOn w:val="DefaultParagraphFont"/>
    <w:rsid w:val="002A2237"/>
  </w:style>
  <w:style w:type="character" w:customStyle="1" w:styleId="detailsboxblock">
    <w:name w:val="detailsbox block"/>
    <w:basedOn w:val="DefaultParagraphFont"/>
    <w:rsid w:val="002A2237"/>
  </w:style>
  <w:style w:type="character" w:customStyle="1" w:styleId="Char3">
    <w:name w:val="Char3"/>
    <w:rsid w:val="002A2237"/>
    <w:rPr>
      <w:rFonts w:ascii="Arial" w:hAnsi="Arial" w:cs="Arial" w:hint="default"/>
      <w:bCs/>
      <w:u w:val="thick"/>
      <w:lang w:val="en-US" w:eastAsia="en-US" w:bidi="ar-SA"/>
    </w:rPr>
  </w:style>
  <w:style w:type="character" w:customStyle="1" w:styleId="texto11">
    <w:name w:val="texto11"/>
    <w:rsid w:val="002A2237"/>
    <w:rPr>
      <w:rFonts w:ascii="Arial" w:hAnsi="Arial" w:cs="Arial" w:hint="default"/>
      <w:b w:val="0"/>
      <w:bCs w:val="0"/>
      <w:i w:val="0"/>
      <w:iCs w:val="0"/>
      <w:caps w:val="0"/>
      <w:color w:val="000000"/>
      <w:sz w:val="26"/>
      <w:szCs w:val="26"/>
    </w:rPr>
  </w:style>
  <w:style w:type="character" w:customStyle="1" w:styleId="CardTagChar">
    <w:name w:val="Card Tag Char"/>
    <w:rsid w:val="002A2237"/>
    <w:rPr>
      <w:rFonts w:ascii="Arial Narrow" w:hAnsi="Arial Narrow" w:hint="default"/>
      <w:b/>
      <w:bCs w:val="0"/>
      <w:sz w:val="24"/>
      <w:szCs w:val="24"/>
      <w:lang w:val="en-US" w:eastAsia="en-US" w:bidi="ar-SA"/>
    </w:rPr>
  </w:style>
  <w:style w:type="character" w:customStyle="1" w:styleId="DebateCiteCharCharChar">
    <w:name w:val="Debate Cite Char Char Char"/>
    <w:rsid w:val="002A2237"/>
    <w:rPr>
      <w:b/>
      <w:bCs w:val="0"/>
      <w:sz w:val="32"/>
      <w:szCs w:val="32"/>
      <w:lang w:val="en-US" w:eastAsia="en-US" w:bidi="ar-SA"/>
    </w:rPr>
  </w:style>
  <w:style w:type="character" w:customStyle="1" w:styleId="TagChar3">
    <w:name w:val="Tag Char3"/>
    <w:rsid w:val="002A2237"/>
    <w:rPr>
      <w:rFonts w:ascii="Palatino Linotype" w:hAnsi="Palatino Linotype" w:hint="default"/>
      <w:b/>
      <w:bCs w:val="0"/>
      <w:sz w:val="24"/>
      <w:szCs w:val="24"/>
      <w:lang w:val="en-US" w:eastAsia="en-US" w:bidi="ar-SA"/>
    </w:rPr>
  </w:style>
  <w:style w:type="character" w:customStyle="1" w:styleId="TagandCiteChar">
    <w:name w:val="Tag and Cite Char"/>
    <w:rsid w:val="002A2237"/>
    <w:rPr>
      <w:color w:val="333333"/>
      <w:sz w:val="22"/>
      <w:szCs w:val="22"/>
      <w:lang w:val="en-US" w:eastAsia="en-US" w:bidi="ar-SA"/>
    </w:rPr>
  </w:style>
  <w:style w:type="character" w:customStyle="1" w:styleId="Style10ptBold">
    <w:name w:val="Style 10 pt Bold"/>
    <w:rsid w:val="002A2237"/>
    <w:rPr>
      <w:b/>
      <w:bCs/>
      <w:sz w:val="20"/>
    </w:rPr>
  </w:style>
  <w:style w:type="character" w:customStyle="1" w:styleId="text9">
    <w:name w:val="text9"/>
    <w:basedOn w:val="DefaultParagraphFont"/>
    <w:rsid w:val="002A2237"/>
  </w:style>
  <w:style w:type="character" w:customStyle="1" w:styleId="text21">
    <w:name w:val="text21"/>
    <w:basedOn w:val="DefaultParagraphFont"/>
    <w:rsid w:val="002A2237"/>
  </w:style>
  <w:style w:type="character" w:customStyle="1" w:styleId="text19">
    <w:name w:val="text19"/>
    <w:basedOn w:val="DefaultParagraphFont"/>
    <w:rsid w:val="002A2237"/>
  </w:style>
  <w:style w:type="character" w:customStyle="1" w:styleId="term2">
    <w:name w:val="term2"/>
    <w:rsid w:val="002A2237"/>
    <w:rPr>
      <w:b/>
      <w:bCs/>
    </w:rPr>
  </w:style>
  <w:style w:type="character" w:customStyle="1" w:styleId="pmterms12">
    <w:name w:val="pmterms12"/>
    <w:rsid w:val="002A2237"/>
    <w:rPr>
      <w:b/>
      <w:bCs/>
      <w:i w:val="0"/>
      <w:iCs w:val="0"/>
      <w:color w:val="000000"/>
    </w:rPr>
  </w:style>
  <w:style w:type="character" w:customStyle="1" w:styleId="ToReadChar">
    <w:name w:val="To Read Char"/>
    <w:rsid w:val="002A2237"/>
    <w:rPr>
      <w:rFonts w:ascii="Verdana" w:hAnsi="Verdana" w:hint="default"/>
      <w:b/>
      <w:bCs w:val="0"/>
      <w:szCs w:val="24"/>
      <w:u w:val="single"/>
      <w:lang w:val="en-US" w:eastAsia="en-US" w:bidi="ar-SA"/>
    </w:rPr>
  </w:style>
  <w:style w:type="character" w:customStyle="1" w:styleId="ToReadCharChar">
    <w:name w:val="To Read Char Char"/>
    <w:rsid w:val="002A2237"/>
    <w:rPr>
      <w:rFonts w:ascii="Verdana" w:hAnsi="Verdana" w:hint="default"/>
      <w:b/>
      <w:bCs w:val="0"/>
      <w:szCs w:val="24"/>
      <w:u w:val="single"/>
      <w:lang w:val="en-US" w:eastAsia="en-US" w:bidi="ar-SA"/>
    </w:rPr>
  </w:style>
  <w:style w:type="character" w:customStyle="1" w:styleId="bio">
    <w:name w:val="bio"/>
    <w:basedOn w:val="DefaultParagraphFont"/>
    <w:rsid w:val="002A2237"/>
  </w:style>
  <w:style w:type="character" w:customStyle="1" w:styleId="storytextstyle">
    <w:name w:val="storytextstyle"/>
    <w:basedOn w:val="DefaultParagraphFont"/>
    <w:rsid w:val="002A2237"/>
  </w:style>
  <w:style w:type="character" w:customStyle="1" w:styleId="cardunderlinedCharChar">
    <w:name w:val="card underlined Char Char"/>
    <w:rsid w:val="002A2237"/>
    <w:rPr>
      <w:rFonts w:ascii="Arial" w:hAnsi="Arial" w:cs="Arial" w:hint="default"/>
      <w:sz w:val="22"/>
      <w:szCs w:val="24"/>
      <w:u w:val="single"/>
      <w:lang w:val="en-US" w:eastAsia="en-US" w:bidi="ar-SA"/>
    </w:rPr>
  </w:style>
  <w:style w:type="character" w:customStyle="1" w:styleId="Style2Char0">
    <w:name w:val="Style2 Char"/>
    <w:rsid w:val="002A2237"/>
    <w:rPr>
      <w:rFonts w:ascii="Book Antiqua" w:hAnsi="Book Antiqua" w:hint="default"/>
      <w:u w:val="thick"/>
      <w:lang w:val="en-US" w:eastAsia="en-US" w:bidi="ar-SA"/>
    </w:rPr>
  </w:style>
  <w:style w:type="character" w:customStyle="1" w:styleId="Style2Char1">
    <w:name w:val="Style2 Char1"/>
    <w:rsid w:val="002A2237"/>
    <w:rPr>
      <w:rFonts w:ascii="Book Antiqua" w:hAnsi="Book Antiqua" w:hint="default"/>
      <w:szCs w:val="24"/>
      <w:u w:val="thick"/>
      <w:lang w:val="en-US" w:eastAsia="en-US" w:bidi="ar-SA"/>
    </w:rPr>
  </w:style>
  <w:style w:type="character" w:customStyle="1" w:styleId="articlehead21">
    <w:name w:val="articlehead21"/>
    <w:rsid w:val="002A2237"/>
    <w:rPr>
      <w:rFonts w:ascii="Arial" w:hAnsi="Arial" w:cs="Arial" w:hint="default"/>
      <w:b/>
      <w:bCs/>
      <w:color w:val="660000"/>
      <w:sz w:val="20"/>
      <w:szCs w:val="20"/>
    </w:rPr>
  </w:style>
  <w:style w:type="character" w:customStyle="1" w:styleId="TagCiteChar1">
    <w:name w:val="Tag/Cite Char1"/>
    <w:rsid w:val="002A2237"/>
    <w:rPr>
      <w:b/>
      <w:bCs w:val="0"/>
      <w:lang w:val="en-US" w:eastAsia="en-US" w:bidi="ar-SA"/>
    </w:rPr>
  </w:style>
  <w:style w:type="character" w:customStyle="1" w:styleId="goohl2">
    <w:name w:val="goohl2"/>
    <w:basedOn w:val="DefaultParagraphFont"/>
    <w:rsid w:val="002A2237"/>
  </w:style>
  <w:style w:type="character" w:customStyle="1" w:styleId="CardCharChar0">
    <w:name w:val="Card Char Char"/>
    <w:rsid w:val="002A2237"/>
    <w:rPr>
      <w:lang w:val="en-US" w:eastAsia="en-US" w:bidi="ar-SA"/>
    </w:rPr>
  </w:style>
  <w:style w:type="character" w:customStyle="1" w:styleId="BriefTitle1Char">
    <w:name w:val="Brief Title 1 Char"/>
    <w:rsid w:val="002A2237"/>
    <w:rPr>
      <w:b/>
      <w:bCs w:val="0"/>
      <w:u w:val="single"/>
      <w:lang w:val="en-US" w:eastAsia="en-US" w:bidi="ar-SA"/>
    </w:rPr>
  </w:style>
  <w:style w:type="character" w:customStyle="1" w:styleId="TagCiteCharChar">
    <w:name w:val="Tag/Cite Char Char"/>
    <w:rsid w:val="002A2237"/>
    <w:rPr>
      <w:b/>
      <w:bCs w:val="0"/>
      <w:lang w:val="en-US" w:eastAsia="en-US" w:bidi="ar-SA"/>
    </w:rPr>
  </w:style>
  <w:style w:type="character" w:customStyle="1" w:styleId="btx">
    <w:name w:val="btx"/>
    <w:basedOn w:val="DefaultParagraphFont"/>
    <w:rsid w:val="002A2237"/>
  </w:style>
  <w:style w:type="character" w:customStyle="1" w:styleId="CardChar10">
    <w:name w:val="Card Char1"/>
    <w:rsid w:val="002A2237"/>
    <w:rPr>
      <w:lang w:val="en-US" w:eastAsia="en-US" w:bidi="ar-SA"/>
    </w:rPr>
  </w:style>
  <w:style w:type="character" w:customStyle="1" w:styleId="prodgeneral1">
    <w:name w:val="prodgeneral1"/>
    <w:rsid w:val="002A2237"/>
    <w:rPr>
      <w:rFonts w:ascii="Verdana" w:hAnsi="Verdana" w:hint="default"/>
      <w:b w:val="0"/>
      <w:bCs w:val="0"/>
      <w:caps w:val="0"/>
      <w:color w:val="000000"/>
      <w:spacing w:val="0"/>
      <w:sz w:val="16"/>
      <w:szCs w:val="16"/>
    </w:rPr>
  </w:style>
  <w:style w:type="character" w:customStyle="1" w:styleId="summary1">
    <w:name w:val="summary1"/>
    <w:rsid w:val="002A2237"/>
    <w:rPr>
      <w:rFonts w:ascii="Arial" w:hAnsi="Arial" w:cs="Arial" w:hint="default"/>
      <w:sz w:val="18"/>
      <w:szCs w:val="18"/>
    </w:rPr>
  </w:style>
  <w:style w:type="character" w:customStyle="1" w:styleId="text3">
    <w:name w:val="text3"/>
    <w:basedOn w:val="DefaultParagraphFont"/>
    <w:rsid w:val="002A2237"/>
  </w:style>
  <w:style w:type="character" w:customStyle="1" w:styleId="cardtextsmallChar">
    <w:name w:val="card text small Char"/>
    <w:rsid w:val="002A2237"/>
    <w:rPr>
      <w:rFonts w:ascii="Arial Narrow" w:hAnsi="Arial Narrow" w:hint="default"/>
      <w:sz w:val="16"/>
      <w:szCs w:val="24"/>
      <w:lang w:val="en-US" w:eastAsia="en-US" w:bidi="ar-SA"/>
    </w:rPr>
  </w:style>
  <w:style w:type="character" w:customStyle="1" w:styleId="countrytitle1">
    <w:name w:val="countrytitle1"/>
    <w:rsid w:val="002A2237"/>
    <w:rPr>
      <w:rFonts w:ascii="Verdana" w:hAnsi="Verdana" w:hint="default"/>
      <w:b/>
      <w:bCs/>
      <w:color w:val="293643"/>
      <w:sz w:val="24"/>
      <w:szCs w:val="24"/>
    </w:rPr>
  </w:style>
  <w:style w:type="character" w:customStyle="1" w:styleId="storyheader1">
    <w:name w:val="storyheader1"/>
    <w:rsid w:val="002A2237"/>
    <w:rPr>
      <w:rFonts w:ascii="Verdana" w:hAnsi="Verdana" w:hint="default"/>
      <w:b/>
      <w:bCs/>
      <w:color w:val="000000"/>
      <w:sz w:val="21"/>
      <w:szCs w:val="21"/>
    </w:rPr>
  </w:style>
  <w:style w:type="character" w:customStyle="1" w:styleId="cardunderlinedChar0">
    <w:name w:val="card underlined Char"/>
    <w:rsid w:val="002A2237"/>
    <w:rPr>
      <w:rFonts w:ascii="Arial" w:hAnsi="Arial" w:cs="Arial" w:hint="default"/>
      <w:sz w:val="22"/>
      <w:szCs w:val="24"/>
      <w:u w:val="single"/>
      <w:lang w:val="en-US" w:eastAsia="en-US" w:bidi="ar-SA"/>
    </w:rPr>
  </w:style>
  <w:style w:type="character" w:customStyle="1" w:styleId="article1">
    <w:name w:val="article1"/>
    <w:rsid w:val="002A2237"/>
    <w:rPr>
      <w:rFonts w:ascii="Verdana" w:hAnsi="Verdana" w:hint="default"/>
      <w:color w:val="333333"/>
      <w:sz w:val="16"/>
      <w:szCs w:val="16"/>
    </w:rPr>
  </w:style>
  <w:style w:type="character" w:customStyle="1" w:styleId="story-posted-date1">
    <w:name w:val="story-posted-date1"/>
    <w:rsid w:val="002A223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A223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A2237"/>
  </w:style>
  <w:style w:type="character" w:customStyle="1" w:styleId="textmedium">
    <w:name w:val="textmedium"/>
    <w:basedOn w:val="DefaultParagraphFont"/>
    <w:rsid w:val="002A2237"/>
  </w:style>
  <w:style w:type="character" w:customStyle="1" w:styleId="citation1">
    <w:name w:val="citation1"/>
    <w:rsid w:val="002A2237"/>
    <w:rPr>
      <w:rFonts w:ascii="Verdana" w:hAnsi="Verdana" w:hint="default"/>
      <w:sz w:val="17"/>
      <w:szCs w:val="17"/>
    </w:rPr>
  </w:style>
  <w:style w:type="character" w:customStyle="1" w:styleId="hithighlite">
    <w:name w:val="hithighlite"/>
    <w:basedOn w:val="DefaultParagraphFont"/>
    <w:rsid w:val="002A2237"/>
  </w:style>
  <w:style w:type="character" w:customStyle="1" w:styleId="articlecontent">
    <w:name w:val="articlecontent"/>
    <w:basedOn w:val="DefaultParagraphFont"/>
    <w:rsid w:val="002A2237"/>
  </w:style>
  <w:style w:type="character" w:customStyle="1" w:styleId="fource1">
    <w:name w:val="fource1"/>
    <w:rsid w:val="002A2237"/>
    <w:rPr>
      <w:sz w:val="34"/>
      <w:szCs w:val="34"/>
    </w:rPr>
  </w:style>
  <w:style w:type="character" w:customStyle="1" w:styleId="LanguageStrikeChar">
    <w:name w:val="Language Strike Char"/>
    <w:rsid w:val="002A2237"/>
    <w:rPr>
      <w:rFonts w:ascii="Arial Narrow" w:hAnsi="Arial Narrow" w:hint="default"/>
      <w:strike/>
      <w:szCs w:val="24"/>
      <w:lang w:val="en-US" w:eastAsia="en-US" w:bidi="ar-SA"/>
    </w:rPr>
  </w:style>
  <w:style w:type="character" w:customStyle="1" w:styleId="normal11">
    <w:name w:val="normal1"/>
    <w:basedOn w:val="DefaultParagraphFont"/>
    <w:rsid w:val="002A2237"/>
  </w:style>
  <w:style w:type="character" w:customStyle="1" w:styleId="ds">
    <w:name w:val="ds"/>
    <w:basedOn w:val="DefaultParagraphFont"/>
    <w:rsid w:val="002A2237"/>
  </w:style>
  <w:style w:type="character" w:customStyle="1" w:styleId="UnderliningChar1">
    <w:name w:val="Underlining Char1"/>
    <w:rsid w:val="002A2237"/>
    <w:rPr>
      <w:rFonts w:ascii="Arial Narrow" w:hAnsi="Arial Narrow" w:hint="default"/>
      <w:szCs w:val="24"/>
      <w:u w:val="single"/>
      <w:lang w:val="en-US" w:eastAsia="en-US" w:bidi="ar-SA"/>
    </w:rPr>
  </w:style>
  <w:style w:type="character" w:customStyle="1" w:styleId="UnderliningChar2">
    <w:name w:val="Underlining Char2"/>
    <w:rsid w:val="002A2237"/>
    <w:rPr>
      <w:rFonts w:ascii="Arial Narrow" w:hAnsi="Arial Narrow" w:hint="default"/>
      <w:szCs w:val="24"/>
      <w:u w:val="single"/>
      <w:lang w:val="en-US" w:eastAsia="en-US" w:bidi="ar-SA"/>
    </w:rPr>
  </w:style>
  <w:style w:type="character" w:customStyle="1" w:styleId="MicroTextChar1">
    <w:name w:val="MicroText Char1"/>
    <w:rsid w:val="002A2237"/>
    <w:rPr>
      <w:rFonts w:ascii="Arial Narrow" w:hAnsi="Arial Narrow" w:hint="default"/>
      <w:sz w:val="12"/>
      <w:szCs w:val="24"/>
      <w:lang w:val="en-US" w:eastAsia="en-US" w:bidi="ar-SA"/>
    </w:rPr>
  </w:style>
  <w:style w:type="character" w:customStyle="1" w:styleId="DefaultPara">
    <w:name w:val="Default Para"/>
    <w:rsid w:val="002A2237"/>
    <w:rPr>
      <w:sz w:val="20"/>
    </w:rPr>
  </w:style>
  <w:style w:type="character" w:customStyle="1" w:styleId="SYSHYPERTEXT">
    <w:name w:val="SYS_HYPERTEXT"/>
    <w:rsid w:val="002A2237"/>
    <w:rPr>
      <w:color w:val="0000FF"/>
      <w:u w:val="single"/>
    </w:rPr>
  </w:style>
  <w:style w:type="character" w:customStyle="1" w:styleId="Hyperlink1">
    <w:name w:val="Hyperlink1"/>
    <w:rsid w:val="002A223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A223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A2237"/>
    <w:rPr>
      <w:rFonts w:ascii="Arial Narrow" w:hAnsi="Arial Narrow" w:hint="default"/>
      <w:noProof w:val="0"/>
      <w:szCs w:val="24"/>
      <w:u w:val="single"/>
      <w:lang w:val="en-US" w:eastAsia="en-US" w:bidi="ar-SA"/>
    </w:rPr>
  </w:style>
  <w:style w:type="character" w:customStyle="1" w:styleId="BlockHeading1Char">
    <w:name w:val="Block Heading 1 Char"/>
    <w:rsid w:val="002A223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A2237"/>
    <w:rPr>
      <w:b/>
      <w:bCs w:val="0"/>
      <w:sz w:val="24"/>
      <w:szCs w:val="24"/>
      <w:u w:val="single"/>
      <w:lang w:val="en-US" w:eastAsia="en-US" w:bidi="ar-SA"/>
    </w:rPr>
  </w:style>
  <w:style w:type="character" w:customStyle="1" w:styleId="StyleTagTimesNewRomanChar">
    <w:name w:val="Style Tag + Times New Roman Char"/>
    <w:rsid w:val="002A223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A2237"/>
    <w:rPr>
      <w:rFonts w:ascii="Arial Narrow" w:hAnsi="Arial Narrow" w:cs="Arial" w:hint="default"/>
      <w:b/>
      <w:bCs/>
      <w:iCs/>
      <w:sz w:val="24"/>
      <w:szCs w:val="28"/>
      <w:lang w:val="en-US" w:eastAsia="en-US" w:bidi="ar-SA"/>
    </w:rPr>
  </w:style>
  <w:style w:type="character" w:customStyle="1" w:styleId="UnderliningCharChar">
    <w:name w:val="Underlining Char Char"/>
    <w:rsid w:val="002A2237"/>
    <w:rPr>
      <w:rFonts w:ascii="Arial Narrow" w:hAnsi="Arial Narrow" w:hint="default"/>
      <w:szCs w:val="24"/>
      <w:u w:val="single"/>
      <w:lang w:val="en-US" w:eastAsia="en-US" w:bidi="ar-SA"/>
    </w:rPr>
  </w:style>
  <w:style w:type="character" w:customStyle="1" w:styleId="StyleArialNarrow12ptBold">
    <w:name w:val="Style Arial Narrow 12 pt Bold"/>
    <w:rsid w:val="002A2237"/>
    <w:rPr>
      <w:rFonts w:ascii="Arial Narrow" w:hAnsi="Arial Narrow" w:hint="default"/>
      <w:b/>
      <w:bCs/>
      <w:sz w:val="24"/>
    </w:rPr>
  </w:style>
  <w:style w:type="character" w:customStyle="1" w:styleId="Style1CharChar">
    <w:name w:val="Style1 Char Char"/>
    <w:rsid w:val="002A2237"/>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A223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A2237"/>
    <w:rPr>
      <w:noProof w:val="0"/>
      <w:u w:val="single"/>
      <w:lang w:val="en-US" w:eastAsia="en-US" w:bidi="ar-SA"/>
    </w:rPr>
  </w:style>
  <w:style w:type="character" w:customStyle="1" w:styleId="UnderlinedCharChar1">
    <w:name w:val="Underlined Char Char1"/>
    <w:rsid w:val="002A2237"/>
    <w:rPr>
      <w:rFonts w:ascii="Bell MT" w:eastAsia="Times New Roman" w:hAnsi="Bell MT" w:hint="default"/>
      <w:bCs/>
      <w:iCs/>
      <w:sz w:val="22"/>
      <w:u w:val="single"/>
    </w:rPr>
  </w:style>
  <w:style w:type="character" w:customStyle="1" w:styleId="Heading2CharChar2">
    <w:name w:val="Heading 2 Char Char2"/>
    <w:rsid w:val="002A2237"/>
    <w:rPr>
      <w:rFonts w:ascii="Arial" w:hAnsi="Arial" w:cs="Arial" w:hint="default"/>
      <w:b/>
      <w:bCs/>
      <w:iCs/>
      <w:sz w:val="22"/>
      <w:szCs w:val="28"/>
      <w:lang w:val="en-US" w:eastAsia="en-US" w:bidi="ar-SA"/>
    </w:rPr>
  </w:style>
  <w:style w:type="character" w:customStyle="1" w:styleId="doctitle">
    <w:name w:val="doctitle"/>
    <w:rsid w:val="002A2237"/>
  </w:style>
  <w:style w:type="character" w:customStyle="1" w:styleId="cardtext-underlined0">
    <w:name w:val="card text- underlined"/>
    <w:rsid w:val="002A2237"/>
    <w:rPr>
      <w:rFonts w:ascii="Garamond" w:hAnsi="Garamond" w:hint="default"/>
      <w:u w:val="single"/>
    </w:rPr>
  </w:style>
  <w:style w:type="character" w:customStyle="1" w:styleId="BodyText1">
    <w:name w:val="Body Text1"/>
    <w:basedOn w:val="DefaultParagraphFont"/>
    <w:rsid w:val="002A223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A2237"/>
  </w:style>
  <w:style w:type="character" w:customStyle="1" w:styleId="BriefTitleChar">
    <w:name w:val="Brief Title Char"/>
    <w:basedOn w:val="DefaultParagraphFont"/>
    <w:rsid w:val="002A2237"/>
    <w:rPr>
      <w:b/>
      <w:bCs w:val="0"/>
      <w:sz w:val="24"/>
      <w:szCs w:val="24"/>
      <w:u w:val="single"/>
      <w:lang w:val="en-US" w:eastAsia="en-US" w:bidi="ar-SA"/>
    </w:rPr>
  </w:style>
  <w:style w:type="character" w:customStyle="1" w:styleId="BriefTitle2Char">
    <w:name w:val="Brief Title 2 Char"/>
    <w:basedOn w:val="BriefTitleChar"/>
    <w:rsid w:val="002A223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A2237"/>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A2237"/>
    <w:rPr>
      <w:rFonts w:ascii="Georgia" w:hAnsi="Georgia" w:hint="default"/>
      <w:b/>
      <w:bCs w:val="0"/>
      <w:sz w:val="24"/>
    </w:rPr>
  </w:style>
  <w:style w:type="character" w:customStyle="1" w:styleId="Emphasis20">
    <w:name w:val="Emphasis 2"/>
    <w:uiPriority w:val="1"/>
    <w:qFormat/>
    <w:rsid w:val="002A223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A2237"/>
    <w:rPr>
      <w:rFonts w:ascii="AGaramond" w:hAnsi="AGaramond" w:cs="AGaramond" w:hint="default"/>
      <w:color w:val="211D1E"/>
      <w:sz w:val="14"/>
      <w:szCs w:val="14"/>
    </w:rPr>
  </w:style>
  <w:style w:type="character" w:customStyle="1" w:styleId="CharacterStyle2">
    <w:name w:val="Character Style 2"/>
    <w:uiPriority w:val="99"/>
    <w:rsid w:val="002A2237"/>
    <w:rPr>
      <w:sz w:val="20"/>
      <w:szCs w:val="20"/>
    </w:rPr>
  </w:style>
  <w:style w:type="character" w:customStyle="1" w:styleId="cross-head">
    <w:name w:val="cross-head"/>
    <w:rsid w:val="002A2237"/>
  </w:style>
  <w:style w:type="character" w:customStyle="1" w:styleId="dateline">
    <w:name w:val="dateline"/>
    <w:rsid w:val="002A2237"/>
  </w:style>
  <w:style w:type="character" w:customStyle="1" w:styleId="Subtitle1">
    <w:name w:val="Subtitle1"/>
    <w:rsid w:val="002A2237"/>
  </w:style>
  <w:style w:type="character" w:customStyle="1" w:styleId="metaorigin">
    <w:name w:val="meta_origin"/>
    <w:rsid w:val="002A2237"/>
  </w:style>
  <w:style w:type="character" w:customStyle="1" w:styleId="mandelbrotrefrag">
    <w:name w:val="mandelbrot_refrag"/>
    <w:rsid w:val="002A2237"/>
  </w:style>
  <w:style w:type="character" w:customStyle="1" w:styleId="eminfo">
    <w:name w:val="eminfo"/>
    <w:rsid w:val="002A2237"/>
  </w:style>
  <w:style w:type="character" w:customStyle="1" w:styleId="emhighlight">
    <w:name w:val="emhighlight"/>
    <w:rsid w:val="002A2237"/>
  </w:style>
  <w:style w:type="character" w:customStyle="1" w:styleId="name">
    <w:name w:val="name"/>
    <w:rsid w:val="002A2237"/>
  </w:style>
  <w:style w:type="character" w:customStyle="1" w:styleId="tkrname">
    <w:name w:val="tkrname"/>
    <w:rsid w:val="002A2237"/>
  </w:style>
  <w:style w:type="character" w:customStyle="1" w:styleId="tkrchange">
    <w:name w:val="tkrchange"/>
    <w:rsid w:val="002A2237"/>
  </w:style>
  <w:style w:type="character" w:customStyle="1" w:styleId="source-org">
    <w:name w:val="source-org"/>
    <w:rsid w:val="002A2237"/>
  </w:style>
  <w:style w:type="character" w:customStyle="1" w:styleId="updated">
    <w:name w:val="updated"/>
    <w:rsid w:val="002A2237"/>
  </w:style>
  <w:style w:type="character" w:customStyle="1" w:styleId="last">
    <w:name w:val="last"/>
    <w:rsid w:val="002A2237"/>
  </w:style>
  <w:style w:type="character" w:customStyle="1" w:styleId="Style11ptBoldUnderline1">
    <w:name w:val="Style 11 pt Bold Underline1"/>
    <w:rsid w:val="002A2237"/>
    <w:rPr>
      <w:b/>
      <w:bCs/>
      <w:sz w:val="20"/>
      <w:u w:val="single"/>
    </w:rPr>
  </w:style>
  <w:style w:type="character" w:customStyle="1" w:styleId="StyleStyleunderlineBold11pt">
    <w:name w:val="Style Style underline + Bold + 11 pt"/>
    <w:rsid w:val="002A2237"/>
    <w:rPr>
      <w:bCs/>
      <w:sz w:val="20"/>
      <w:u w:val="single"/>
    </w:rPr>
  </w:style>
  <w:style w:type="character" w:customStyle="1" w:styleId="StyleunderlineAsianTimesNewRomanBold">
    <w:name w:val="Style underline + (Asian) Times New Roman Bold"/>
    <w:rsid w:val="002A223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A2237"/>
    <w:rPr>
      <w:b/>
      <w:bCs/>
      <w:sz w:val="20"/>
      <w:u w:val="single"/>
      <w:bdr w:val="single" w:sz="4" w:space="0" w:color="auto" w:frame="1"/>
    </w:rPr>
  </w:style>
  <w:style w:type="character" w:customStyle="1" w:styleId="A5">
    <w:name w:val="A5"/>
    <w:uiPriority w:val="99"/>
    <w:rsid w:val="002A2237"/>
    <w:rPr>
      <w:rFonts w:ascii="Times New Roman" w:hAnsi="Times New Roman" w:cs="Times New Roman" w:hint="default"/>
      <w:color w:val="000000"/>
      <w:sz w:val="13"/>
      <w:szCs w:val="13"/>
    </w:rPr>
  </w:style>
  <w:style w:type="character" w:customStyle="1" w:styleId="quotepeekbase">
    <w:name w:val="quotepeekbase"/>
    <w:rsid w:val="002A2237"/>
  </w:style>
  <w:style w:type="character" w:customStyle="1" w:styleId="cardChar11">
    <w:name w:val="card Char1"/>
    <w:rsid w:val="002A2237"/>
    <w:rPr>
      <w:rFonts w:ascii="Calibri" w:eastAsia="Calibri" w:hAnsi="Calibri" w:cs="Calibri" w:hint="default"/>
      <w:sz w:val="24"/>
      <w:szCs w:val="22"/>
      <w:lang w:val="x-none" w:eastAsia="x-none"/>
    </w:rPr>
  </w:style>
  <w:style w:type="character" w:customStyle="1" w:styleId="NormalCard">
    <w:name w:val="Normal Card"/>
    <w:uiPriority w:val="1"/>
    <w:qFormat/>
    <w:rsid w:val="002A2237"/>
    <w:rPr>
      <w:rFonts w:ascii="Times New Roman" w:hAnsi="Times New Roman" w:cs="Times New Roman" w:hint="default"/>
      <w:sz w:val="24"/>
    </w:rPr>
  </w:style>
  <w:style w:type="character" w:customStyle="1" w:styleId="HighlightedUnderline0">
    <w:name w:val="Highlighted Underline"/>
    <w:uiPriority w:val="1"/>
    <w:qFormat/>
    <w:rsid w:val="002A223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A2237"/>
    <w:rPr>
      <w:rFonts w:ascii="Times New Roman" w:hAnsi="Times New Roman" w:cs="Times New Roman" w:hint="default"/>
      <w:sz w:val="16"/>
      <w:szCs w:val="16"/>
    </w:rPr>
  </w:style>
  <w:style w:type="character" w:customStyle="1" w:styleId="timebox">
    <w:name w:val="timebox"/>
    <w:rsid w:val="002A2237"/>
  </w:style>
  <w:style w:type="character" w:customStyle="1" w:styleId="Heading2Subtext">
    <w:name w:val="Heading 2 Subtext"/>
    <w:rsid w:val="002A2237"/>
    <w:rPr>
      <w:rFonts w:ascii="Times New Roman" w:hAnsi="Times New Roman" w:cs="Times New Roman" w:hint="default"/>
      <w:sz w:val="16"/>
    </w:rPr>
  </w:style>
  <w:style w:type="character" w:customStyle="1" w:styleId="-SmallText-">
    <w:name w:val="-Small Text-"/>
    <w:rsid w:val="002A2237"/>
    <w:rPr>
      <w:rFonts w:ascii="Garamond" w:hAnsi="Garamond" w:hint="default"/>
      <w:sz w:val="16"/>
    </w:rPr>
  </w:style>
  <w:style w:type="character" w:customStyle="1" w:styleId="label">
    <w:name w:val="label"/>
    <w:rsid w:val="002A2237"/>
  </w:style>
  <w:style w:type="character" w:customStyle="1" w:styleId="BoldUnderlineCharChar">
    <w:name w:val="BoldUnderline Char Char"/>
    <w:rsid w:val="002A223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A2237"/>
  </w:style>
  <w:style w:type="character" w:customStyle="1" w:styleId="FontStyle477">
    <w:name w:val="Font Style477"/>
    <w:basedOn w:val="DefaultParagraphFont"/>
    <w:uiPriority w:val="99"/>
    <w:rsid w:val="002A2237"/>
    <w:rPr>
      <w:rFonts w:ascii="Times New Roman" w:hAnsi="Times New Roman" w:cs="Times New Roman" w:hint="default"/>
      <w:sz w:val="18"/>
      <w:szCs w:val="18"/>
    </w:rPr>
  </w:style>
  <w:style w:type="character" w:customStyle="1" w:styleId="FontStyle505">
    <w:name w:val="Font Style505"/>
    <w:basedOn w:val="DefaultParagraphFont"/>
    <w:uiPriority w:val="99"/>
    <w:rsid w:val="002A2237"/>
    <w:rPr>
      <w:rFonts w:ascii="Times New Roman" w:hAnsi="Times New Roman" w:cs="Times New Roman" w:hint="default"/>
      <w:sz w:val="18"/>
      <w:szCs w:val="18"/>
    </w:rPr>
  </w:style>
  <w:style w:type="character" w:customStyle="1" w:styleId="FontStyle514">
    <w:name w:val="Font Style514"/>
    <w:basedOn w:val="DefaultParagraphFont"/>
    <w:uiPriority w:val="99"/>
    <w:rsid w:val="002A2237"/>
    <w:rPr>
      <w:rFonts w:ascii="Times New Roman" w:hAnsi="Times New Roman" w:cs="Times New Roman" w:hint="default"/>
      <w:sz w:val="14"/>
      <w:szCs w:val="14"/>
    </w:rPr>
  </w:style>
  <w:style w:type="character" w:customStyle="1" w:styleId="FontStyle500">
    <w:name w:val="Font Style500"/>
    <w:basedOn w:val="DefaultParagraphFont"/>
    <w:uiPriority w:val="99"/>
    <w:rsid w:val="002A2237"/>
    <w:rPr>
      <w:rFonts w:ascii="Times New Roman" w:hAnsi="Times New Roman" w:cs="Times New Roman" w:hint="default"/>
      <w:b/>
      <w:bCs/>
      <w:sz w:val="16"/>
      <w:szCs w:val="16"/>
    </w:rPr>
  </w:style>
  <w:style w:type="character" w:customStyle="1" w:styleId="CardCite1">
    <w:name w:val="CardCite1"/>
    <w:qFormat/>
    <w:rsid w:val="002A223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A223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A2237"/>
    <w:rPr>
      <w:rFonts w:ascii="Times New Roman" w:hAnsi="Times New Roman" w:cs="Times New Roman" w:hint="default"/>
      <w:b/>
      <w:bCs/>
      <w:sz w:val="22"/>
      <w:szCs w:val="22"/>
    </w:rPr>
  </w:style>
  <w:style w:type="character" w:customStyle="1" w:styleId="CharacterStyle3">
    <w:name w:val="Character Style 3"/>
    <w:uiPriority w:val="99"/>
    <w:rsid w:val="002A2237"/>
    <w:rPr>
      <w:rFonts w:ascii="Bookman Old Style" w:hAnsi="Bookman Old Style" w:cs="Bookman Old Style" w:hint="default"/>
      <w:spacing w:val="-5"/>
      <w:sz w:val="18"/>
      <w:szCs w:val="18"/>
    </w:rPr>
  </w:style>
  <w:style w:type="character" w:customStyle="1" w:styleId="Style8pt1">
    <w:name w:val="Style 8 pt1"/>
    <w:rsid w:val="002A2237"/>
    <w:rPr>
      <w:rFonts w:ascii="Georgia" w:hAnsi="Georgia" w:hint="default"/>
      <w:sz w:val="16"/>
    </w:rPr>
  </w:style>
  <w:style w:type="character" w:customStyle="1" w:styleId="UnderlineStyleChar7">
    <w:name w:val="Underline Style Char7"/>
    <w:rsid w:val="002A2237"/>
    <w:rPr>
      <w:rFonts w:ascii="Garamond" w:hAnsi="Garamond" w:hint="default"/>
      <w:sz w:val="22"/>
      <w:szCs w:val="24"/>
      <w:u w:val="single"/>
      <w:lang w:val="en-US" w:eastAsia="en-US" w:bidi="ar-SA"/>
    </w:rPr>
  </w:style>
  <w:style w:type="character" w:customStyle="1" w:styleId="StyleArial6ptBold">
    <w:name w:val="Style Arial 6 pt Bold"/>
    <w:rsid w:val="002A2237"/>
    <w:rPr>
      <w:rFonts w:ascii="Arial" w:hAnsi="Arial" w:cs="Arial" w:hint="default"/>
      <w:bCs/>
      <w:sz w:val="12"/>
    </w:rPr>
  </w:style>
  <w:style w:type="character" w:customStyle="1" w:styleId="Heading2Char5">
    <w:name w:val="Heading 2 Char5"/>
    <w:rsid w:val="002A2237"/>
    <w:rPr>
      <w:rFonts w:ascii="Garamond" w:hAnsi="Garamond" w:cs="Arial" w:hint="default"/>
      <w:b/>
      <w:bCs/>
      <w:iCs/>
      <w:sz w:val="24"/>
      <w:szCs w:val="28"/>
      <w:lang w:val="en-US" w:eastAsia="en-US" w:bidi="ar-SA"/>
    </w:rPr>
  </w:style>
  <w:style w:type="character" w:customStyle="1" w:styleId="TagGreg">
    <w:name w:val="TagGreg"/>
    <w:uiPriority w:val="1"/>
    <w:qFormat/>
    <w:rsid w:val="002A2237"/>
    <w:rPr>
      <w:b/>
      <w:bCs w:val="0"/>
      <w:sz w:val="24"/>
    </w:rPr>
  </w:style>
  <w:style w:type="character" w:customStyle="1" w:styleId="StyleDebateUnderline10pt">
    <w:name w:val="Style Debate Underline + 10 pt"/>
    <w:rsid w:val="002A2237"/>
    <w:rPr>
      <w:rFonts w:ascii="Times New Roman" w:hAnsi="Times New Roman" w:cs="Times New Roman" w:hint="default"/>
      <w:sz w:val="20"/>
      <w:szCs w:val="20"/>
      <w:u w:val="single"/>
    </w:rPr>
  </w:style>
  <w:style w:type="character" w:customStyle="1" w:styleId="underlinedCharChar0">
    <w:name w:val="underlined Char Char"/>
    <w:locked/>
    <w:rsid w:val="002A2237"/>
    <w:rPr>
      <w:u w:val="single"/>
    </w:rPr>
  </w:style>
  <w:style w:type="character" w:customStyle="1" w:styleId="SourceBold">
    <w:name w:val="Source Bold"/>
    <w:rsid w:val="002A2237"/>
    <w:rPr>
      <w:rFonts w:ascii="Arial Narrow" w:hAnsi="Arial Narrow" w:hint="default"/>
      <w:b/>
      <w:bCs w:val="0"/>
      <w:strike w:val="0"/>
      <w:dstrike w:val="0"/>
      <w:sz w:val="24"/>
      <w:u w:val="none"/>
      <w:effect w:val="none"/>
    </w:rPr>
  </w:style>
  <w:style w:type="character" w:customStyle="1" w:styleId="2xBoldUnderline">
    <w:name w:val="2x_Bold_Underline"/>
    <w:rsid w:val="002A2237"/>
    <w:rPr>
      <w:b/>
      <w:bCs/>
      <w:sz w:val="24"/>
      <w:u w:val="thick"/>
    </w:rPr>
  </w:style>
  <w:style w:type="character" w:customStyle="1" w:styleId="Dottedunderline">
    <w:name w:val="Dotted underline"/>
    <w:rsid w:val="002A2237"/>
    <w:rPr>
      <w:u w:val="dotted"/>
    </w:rPr>
  </w:style>
  <w:style w:type="character" w:customStyle="1" w:styleId="readChar">
    <w:name w:val="read Char"/>
    <w:rsid w:val="002A2237"/>
    <w:rPr>
      <w:szCs w:val="22"/>
      <w:u w:val="single"/>
      <w:lang w:val="en-US" w:eastAsia="en-US" w:bidi="ar-SA"/>
    </w:rPr>
  </w:style>
  <w:style w:type="character" w:customStyle="1" w:styleId="underlining0">
    <w:name w:val="underlining"/>
    <w:rsid w:val="002A2237"/>
    <w:rPr>
      <w:u w:val="single"/>
    </w:rPr>
  </w:style>
  <w:style w:type="character" w:customStyle="1" w:styleId="btitle">
    <w:name w:val="btitle"/>
    <w:rsid w:val="002A2237"/>
  </w:style>
  <w:style w:type="character" w:customStyle="1" w:styleId="green">
    <w:name w:val="green"/>
    <w:rsid w:val="002A2237"/>
  </w:style>
  <w:style w:type="character" w:customStyle="1" w:styleId="BodyText20">
    <w:name w:val="Body Text2"/>
    <w:rsid w:val="002A223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A223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A223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A223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A223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A223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A223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A2237"/>
    <w:rPr>
      <w:rFonts w:ascii="Sylfaen" w:hAnsi="Sylfaen" w:cs="Sylfaen" w:hint="default"/>
      <w:i/>
      <w:iCs/>
      <w:strike w:val="0"/>
      <w:dstrike w:val="0"/>
      <w:sz w:val="19"/>
      <w:szCs w:val="19"/>
      <w:u w:val="none"/>
      <w:effect w:val="none"/>
      <w:shd w:val="clear" w:color="auto" w:fill="FFFFFF"/>
    </w:rPr>
  </w:style>
  <w:style w:type="character" w:customStyle="1" w:styleId="1">
    <w:name w:val="1"/>
    <w:rsid w:val="002A2237"/>
    <w:rPr>
      <w:rFonts w:ascii="Arial" w:hAnsi="Arial" w:cs="Arial" w:hint="default"/>
      <w:bCs/>
      <w:sz w:val="20"/>
      <w:u w:val="single"/>
      <w:lang w:val="en-US" w:eastAsia="en-US" w:bidi="ar-SA"/>
    </w:rPr>
  </w:style>
  <w:style w:type="character" w:customStyle="1" w:styleId="CharChar31">
    <w:name w:val="Char Char31"/>
    <w:rsid w:val="002A2237"/>
    <w:rPr>
      <w:rFonts w:ascii="Arial" w:hAnsi="Arial" w:cs="Arial" w:hint="default"/>
      <w:b/>
      <w:bCs/>
      <w:iCs/>
      <w:lang w:val="en-US" w:eastAsia="en-US" w:bidi="ar-SA"/>
    </w:rPr>
  </w:style>
  <w:style w:type="character" w:customStyle="1" w:styleId="Subtitle2">
    <w:name w:val="Subtitle2"/>
    <w:rsid w:val="002A2237"/>
  </w:style>
  <w:style w:type="character" w:customStyle="1" w:styleId="drop">
    <w:name w:val="drop"/>
    <w:rsid w:val="002A2237"/>
  </w:style>
  <w:style w:type="character" w:customStyle="1" w:styleId="bioline">
    <w:name w:val="bioline"/>
    <w:rsid w:val="002A2237"/>
  </w:style>
  <w:style w:type="character" w:customStyle="1" w:styleId="articletitle0">
    <w:name w:val="article_title"/>
    <w:rsid w:val="002A2237"/>
  </w:style>
  <w:style w:type="character" w:customStyle="1" w:styleId="A4">
    <w:name w:val="A4"/>
    <w:uiPriority w:val="99"/>
    <w:rsid w:val="002A2237"/>
    <w:rPr>
      <w:color w:val="000000"/>
    </w:rPr>
  </w:style>
  <w:style w:type="character" w:customStyle="1" w:styleId="s2">
    <w:name w:val="s2"/>
    <w:rsid w:val="002A2237"/>
  </w:style>
  <w:style w:type="character" w:customStyle="1" w:styleId="s4">
    <w:name w:val="s4"/>
    <w:rsid w:val="002A2237"/>
  </w:style>
  <w:style w:type="character" w:customStyle="1" w:styleId="s5">
    <w:name w:val="s5"/>
    <w:rsid w:val="002A2237"/>
  </w:style>
  <w:style w:type="character" w:customStyle="1" w:styleId="cap">
    <w:name w:val="cap"/>
    <w:rsid w:val="002A2237"/>
  </w:style>
  <w:style w:type="character" w:customStyle="1" w:styleId="rightsnotice">
    <w:name w:val="rightsnotice"/>
    <w:rsid w:val="002A2237"/>
  </w:style>
  <w:style w:type="character" w:customStyle="1" w:styleId="Caption1">
    <w:name w:val="Caption1"/>
    <w:rsid w:val="002A2237"/>
  </w:style>
  <w:style w:type="character" w:customStyle="1" w:styleId="credit">
    <w:name w:val="credit"/>
    <w:rsid w:val="002A2237"/>
  </w:style>
  <w:style w:type="character" w:customStyle="1" w:styleId="scaps">
    <w:name w:val="scaps"/>
    <w:rsid w:val="002A2237"/>
  </w:style>
  <w:style w:type="character" w:customStyle="1" w:styleId="current-article">
    <w:name w:val="current-article"/>
    <w:rsid w:val="002A2237"/>
  </w:style>
  <w:style w:type="character" w:customStyle="1" w:styleId="related-current-indicator">
    <w:name w:val="related-current-indicator"/>
    <w:rsid w:val="002A2237"/>
  </w:style>
  <w:style w:type="character" w:customStyle="1" w:styleId="bylclear">
    <w:name w:val="bylclear"/>
    <w:rsid w:val="002A2237"/>
  </w:style>
  <w:style w:type="character" w:customStyle="1" w:styleId="timestamp">
    <w:name w:val="timestamp"/>
    <w:rsid w:val="002A2237"/>
  </w:style>
  <w:style w:type="character" w:customStyle="1" w:styleId="comments">
    <w:name w:val="comments"/>
    <w:rsid w:val="002A2237"/>
  </w:style>
  <w:style w:type="character" w:customStyle="1" w:styleId="essaytext">
    <w:name w:val="essaytext"/>
    <w:rsid w:val="002A2237"/>
  </w:style>
  <w:style w:type="character" w:customStyle="1" w:styleId="username">
    <w:name w:val="username"/>
    <w:rsid w:val="002A2237"/>
  </w:style>
  <w:style w:type="character" w:customStyle="1" w:styleId="toplinks">
    <w:name w:val="toplinks"/>
    <w:rsid w:val="002A2237"/>
  </w:style>
  <w:style w:type="character" w:customStyle="1" w:styleId="A3">
    <w:name w:val="A3"/>
    <w:uiPriority w:val="99"/>
    <w:rsid w:val="002A2237"/>
    <w:rPr>
      <w:rFonts w:ascii="Perpetua" w:hAnsi="Perpetua" w:cs="Perpetua" w:hint="default"/>
      <w:color w:val="000000"/>
      <w:sz w:val="15"/>
      <w:szCs w:val="15"/>
    </w:rPr>
  </w:style>
  <w:style w:type="character" w:customStyle="1" w:styleId="see">
    <w:name w:val="see"/>
    <w:rsid w:val="002A2237"/>
  </w:style>
  <w:style w:type="character" w:customStyle="1" w:styleId="first-letter">
    <w:name w:val="first-letter"/>
    <w:rsid w:val="002A2237"/>
  </w:style>
  <w:style w:type="character" w:customStyle="1" w:styleId="focusparagraph">
    <w:name w:val="focusparagraph"/>
    <w:rsid w:val="002A2237"/>
  </w:style>
  <w:style w:type="character" w:customStyle="1" w:styleId="lightblue">
    <w:name w:val="lightblue"/>
    <w:rsid w:val="002A2237"/>
  </w:style>
  <w:style w:type="character" w:customStyle="1" w:styleId="StyleUnderlineCharChar9pt">
    <w:name w:val="Style Underline Char Char + 9 pt"/>
    <w:rsid w:val="002A223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A2237"/>
  </w:style>
  <w:style w:type="character" w:customStyle="1" w:styleId="Title10">
    <w:name w:val="Title1"/>
    <w:rsid w:val="002A2237"/>
  </w:style>
  <w:style w:type="character" w:customStyle="1" w:styleId="BoldandUnderlineCharCharCharChar">
    <w:name w:val="Bold and Underline Char Char Char Char"/>
    <w:rsid w:val="002A2237"/>
    <w:rPr>
      <w:b/>
      <w:bCs w:val="0"/>
      <w:noProof w:val="0"/>
      <w:u w:val="single"/>
      <w:lang w:val="en-US" w:eastAsia="en-US" w:bidi="ar-SA"/>
    </w:rPr>
  </w:style>
  <w:style w:type="character" w:customStyle="1" w:styleId="FontStyle29">
    <w:name w:val="Font Style29"/>
    <w:uiPriority w:val="99"/>
    <w:rsid w:val="002A2237"/>
    <w:rPr>
      <w:rFonts w:ascii="Arial" w:hAnsi="Arial" w:cs="Arial" w:hint="default"/>
      <w:sz w:val="14"/>
      <w:szCs w:val="14"/>
    </w:rPr>
  </w:style>
  <w:style w:type="character" w:customStyle="1" w:styleId="CardsUnderlined">
    <w:name w:val="Cards Underlined"/>
    <w:rsid w:val="002A2237"/>
    <w:rPr>
      <w:rFonts w:ascii="Helvetica" w:hAnsi="Helvetica" w:cs="Helvetica" w:hint="default"/>
      <w:sz w:val="22"/>
      <w:szCs w:val="24"/>
      <w:u w:val="thick"/>
    </w:rPr>
  </w:style>
  <w:style w:type="character" w:customStyle="1" w:styleId="titles">
    <w:name w:val="titles"/>
    <w:rsid w:val="002A2237"/>
  </w:style>
  <w:style w:type="character" w:customStyle="1" w:styleId="articletext0">
    <w:name w:val="article_text"/>
    <w:rsid w:val="002A2237"/>
  </w:style>
  <w:style w:type="character" w:customStyle="1" w:styleId="contentauthor">
    <w:name w:val="contentauthor"/>
    <w:rsid w:val="002A2237"/>
  </w:style>
  <w:style w:type="character" w:customStyle="1" w:styleId="subarticleheader">
    <w:name w:val="subarticleheader"/>
    <w:rsid w:val="002A2237"/>
  </w:style>
  <w:style w:type="character" w:customStyle="1" w:styleId="spelle">
    <w:name w:val="spelle"/>
    <w:rsid w:val="002A2237"/>
  </w:style>
  <w:style w:type="character" w:customStyle="1" w:styleId="grame">
    <w:name w:val="grame"/>
    <w:rsid w:val="002A2237"/>
  </w:style>
  <w:style w:type="character" w:customStyle="1" w:styleId="newstitle1">
    <w:name w:val="newstitle1"/>
    <w:rsid w:val="002A2237"/>
  </w:style>
  <w:style w:type="character" w:customStyle="1" w:styleId="copy">
    <w:name w:val="copy"/>
    <w:rsid w:val="002A2237"/>
  </w:style>
  <w:style w:type="character" w:customStyle="1" w:styleId="topheadline">
    <w:name w:val="topheadline"/>
    <w:rsid w:val="002A2237"/>
  </w:style>
  <w:style w:type="character" w:customStyle="1" w:styleId="Stylereduce27pt">
    <w:name w:val="Style reduce2 + 7 pt"/>
    <w:rsid w:val="002A2237"/>
    <w:rPr>
      <w:rFonts w:ascii="Times New Roman" w:hAnsi="Times New Roman" w:cs="Arial" w:hint="default"/>
      <w:color w:val="000000"/>
      <w:sz w:val="14"/>
      <w:szCs w:val="22"/>
    </w:rPr>
  </w:style>
  <w:style w:type="character" w:customStyle="1" w:styleId="srtitle">
    <w:name w:val="srtitle"/>
    <w:rsid w:val="002A2237"/>
  </w:style>
  <w:style w:type="character" w:customStyle="1" w:styleId="st1">
    <w:name w:val="st1"/>
    <w:rsid w:val="002A2237"/>
  </w:style>
  <w:style w:type="character" w:customStyle="1" w:styleId="StyleStyleGaramond">
    <w:name w:val="Style Style Garamond +"/>
    <w:rsid w:val="002A2237"/>
    <w:rPr>
      <w:rFonts w:ascii="Garamond" w:hAnsi="Garamond" w:cs="Times New Roman" w:hint="default"/>
      <w:sz w:val="20"/>
    </w:rPr>
  </w:style>
  <w:style w:type="character" w:customStyle="1" w:styleId="quotechar0">
    <w:name w:val="quotechar"/>
    <w:rsid w:val="002A2237"/>
  </w:style>
  <w:style w:type="character" w:customStyle="1" w:styleId="boldunderline0">
    <w:name w:val="boldunderline"/>
    <w:rsid w:val="002A2237"/>
  </w:style>
  <w:style w:type="character" w:customStyle="1" w:styleId="A8">
    <w:name w:val="A8"/>
    <w:rsid w:val="002A2237"/>
    <w:rPr>
      <w:rFonts w:ascii="Scala" w:hAnsi="Scala" w:cs="Scala" w:hint="default"/>
      <w:color w:val="000000"/>
      <w:sz w:val="15"/>
      <w:szCs w:val="15"/>
    </w:rPr>
  </w:style>
  <w:style w:type="character" w:customStyle="1" w:styleId="A0">
    <w:name w:val="A0"/>
    <w:uiPriority w:val="99"/>
    <w:rsid w:val="002A2237"/>
    <w:rPr>
      <w:rFonts w:ascii="Scala" w:hAnsi="Scala" w:cs="Scala" w:hint="default"/>
      <w:color w:val="000000"/>
      <w:sz w:val="16"/>
      <w:szCs w:val="16"/>
    </w:rPr>
  </w:style>
  <w:style w:type="character" w:customStyle="1" w:styleId="Date11">
    <w:name w:val="Date11"/>
    <w:rsid w:val="002A2237"/>
  </w:style>
  <w:style w:type="character" w:customStyle="1" w:styleId="Boxout">
    <w:name w:val="Box out"/>
    <w:uiPriority w:val="1"/>
    <w:qFormat/>
    <w:rsid w:val="002A2237"/>
    <w:rPr>
      <w:rFonts w:ascii="Tahoma" w:hAnsi="Tahoma" w:cs="Tahoma" w:hint="default"/>
      <w:b/>
      <w:bCs w:val="0"/>
      <w:sz w:val="20"/>
      <w:u w:val="single"/>
      <w:bdr w:val="none" w:sz="0" w:space="0" w:color="auto" w:frame="1"/>
      <w:shd w:val="clear" w:color="auto" w:fill="A9E8F5"/>
    </w:rPr>
  </w:style>
  <w:style w:type="character" w:customStyle="1" w:styleId="metad">
    <w:name w:val="metad"/>
    <w:rsid w:val="002A2237"/>
  </w:style>
  <w:style w:type="character" w:customStyle="1" w:styleId="sifr-alternate">
    <w:name w:val="sifr-alternate"/>
    <w:rsid w:val="002A2237"/>
  </w:style>
  <w:style w:type="character" w:customStyle="1" w:styleId="justify1">
    <w:name w:val="justify1"/>
    <w:rsid w:val="002A2237"/>
  </w:style>
  <w:style w:type="character" w:customStyle="1" w:styleId="artbody1">
    <w:name w:val="art_body1"/>
    <w:rsid w:val="002A2237"/>
    <w:rPr>
      <w:rFonts w:ascii="Arial" w:hAnsi="Arial" w:cs="Arial" w:hint="default"/>
    </w:rPr>
  </w:style>
  <w:style w:type="character" w:customStyle="1" w:styleId="A1">
    <w:name w:val="A1"/>
    <w:uiPriority w:val="99"/>
    <w:rsid w:val="002A2237"/>
    <w:rPr>
      <w:rFonts w:ascii="Book Antiqua" w:hAnsi="Book Antiqua" w:cs="Book Antiqua" w:hint="default"/>
      <w:color w:val="221E1F"/>
      <w:sz w:val="22"/>
      <w:szCs w:val="22"/>
    </w:rPr>
  </w:style>
  <w:style w:type="character" w:customStyle="1" w:styleId="reality">
    <w:name w:val="reality"/>
    <w:rsid w:val="002A2237"/>
  </w:style>
  <w:style w:type="character" w:customStyle="1" w:styleId="text2">
    <w:name w:val="text2"/>
    <w:rsid w:val="002A2237"/>
  </w:style>
  <w:style w:type="character" w:customStyle="1" w:styleId="StyleUnderlineChar2CharChar11pt">
    <w:name w:val="Style Underline Char2 Char Char + 11 pt"/>
    <w:rsid w:val="002A2237"/>
    <w:rPr>
      <w:rFonts w:ascii="Times New Roman" w:hAnsi="Times New Roman" w:cs="Times New Roman" w:hint="default"/>
      <w:sz w:val="20"/>
      <w:u w:val="single"/>
    </w:rPr>
  </w:style>
  <w:style w:type="character" w:customStyle="1" w:styleId="StyleStyleBoldUnderline11pt">
    <w:name w:val="Style Style Bold Underline + 11 pt"/>
    <w:rsid w:val="002A2237"/>
    <w:rPr>
      <w:b/>
      <w:bCs/>
      <w:sz w:val="20"/>
      <w:u w:val="single"/>
    </w:rPr>
  </w:style>
  <w:style w:type="character" w:customStyle="1" w:styleId="articlehead2">
    <w:name w:val="articlehead2"/>
    <w:rsid w:val="002A2237"/>
  </w:style>
  <w:style w:type="character" w:customStyle="1" w:styleId="pronset">
    <w:name w:val="pronset"/>
    <w:rsid w:val="002A2237"/>
  </w:style>
  <w:style w:type="character" w:customStyle="1" w:styleId="prondelim">
    <w:name w:val="prondelim"/>
    <w:rsid w:val="002A2237"/>
  </w:style>
  <w:style w:type="character" w:customStyle="1" w:styleId="prontoggle">
    <w:name w:val="pron_toggle"/>
    <w:rsid w:val="002A2237"/>
  </w:style>
  <w:style w:type="character" w:customStyle="1" w:styleId="boldface">
    <w:name w:val="boldface"/>
    <w:rsid w:val="002A2237"/>
  </w:style>
  <w:style w:type="character" w:customStyle="1" w:styleId="secondary-bf">
    <w:name w:val="secondary-bf"/>
    <w:rsid w:val="002A2237"/>
  </w:style>
  <w:style w:type="table" w:styleId="ColorfulGrid-Accent1">
    <w:name w:val="Colorful Grid Accent 1"/>
    <w:basedOn w:val="TableNormal"/>
    <w:link w:val="ColorfulGrid-Accent1Char"/>
    <w:uiPriority w:val="29"/>
    <w:unhideWhenUsed/>
    <w:rsid w:val="002A2237"/>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A2237"/>
    <w:rPr>
      <w:rFonts w:ascii="Times New Roman" w:hAnsi="Times New Roman" w:cs="Times New Roman" w:hint="default"/>
      <w:iCs/>
      <w:color w:val="000000"/>
      <w:sz w:val="16"/>
    </w:rPr>
  </w:style>
  <w:style w:type="character" w:customStyle="1" w:styleId="Boxout0">
    <w:name w:val="Boxout"/>
    <w:uiPriority w:val="1"/>
    <w:qFormat/>
    <w:rsid w:val="002A223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A2237"/>
  </w:style>
  <w:style w:type="character" w:customStyle="1" w:styleId="pg">
    <w:name w:val="pg"/>
    <w:rsid w:val="002A2237"/>
  </w:style>
  <w:style w:type="character" w:customStyle="1" w:styleId="detailtitle">
    <w:name w:val="detailtitle"/>
    <w:rsid w:val="002A2237"/>
  </w:style>
  <w:style w:type="character" w:customStyle="1" w:styleId="storydate">
    <w:name w:val="storydate"/>
    <w:rsid w:val="002A2237"/>
  </w:style>
  <w:style w:type="character" w:customStyle="1" w:styleId="preloadwrap">
    <w:name w:val="preloadwrap"/>
    <w:rsid w:val="002A2237"/>
  </w:style>
  <w:style w:type="character" w:customStyle="1" w:styleId="creditwrap">
    <w:name w:val="creditwrap"/>
    <w:rsid w:val="002A2237"/>
  </w:style>
  <w:style w:type="character" w:customStyle="1" w:styleId="DefaultChar1">
    <w:name w:val="Default Char1"/>
    <w:rsid w:val="002A2237"/>
    <w:rPr>
      <w:noProof w:val="0"/>
      <w:color w:val="000000"/>
      <w:lang w:val="en-US" w:eastAsia="en-US" w:bidi="ar-SA"/>
    </w:rPr>
  </w:style>
  <w:style w:type="character" w:customStyle="1" w:styleId="textunderlineChar0">
    <w:name w:val="text underline Char"/>
    <w:rsid w:val="002A2237"/>
    <w:rPr>
      <w:sz w:val="24"/>
      <w:szCs w:val="22"/>
      <w:u w:val="thick"/>
      <w:lang w:val="en-US" w:eastAsia="en-US" w:bidi="ar-SA"/>
    </w:rPr>
  </w:style>
  <w:style w:type="character" w:customStyle="1" w:styleId="BoldChar">
    <w:name w:val="Bold Char"/>
    <w:rsid w:val="002A2237"/>
    <w:rPr>
      <w:rFonts w:ascii="Times New Roman" w:eastAsia="Times New Roman" w:hAnsi="Times New Roman" w:cs="Times New Roman" w:hint="default"/>
      <w:b/>
      <w:bCs w:val="0"/>
      <w:szCs w:val="24"/>
    </w:rPr>
  </w:style>
  <w:style w:type="character" w:customStyle="1" w:styleId="pmterms31">
    <w:name w:val="pmterms31"/>
    <w:rsid w:val="002A2237"/>
    <w:rPr>
      <w:b/>
      <w:bCs/>
      <w:i w:val="0"/>
      <w:iCs w:val="0"/>
      <w:color w:val="000000"/>
    </w:rPr>
  </w:style>
  <w:style w:type="character" w:customStyle="1" w:styleId="copyrightdescription">
    <w:name w:val="copyrightdescription"/>
    <w:rsid w:val="002A2237"/>
  </w:style>
  <w:style w:type="character" w:customStyle="1" w:styleId="ft01">
    <w:name w:val="ft01"/>
    <w:rsid w:val="002A2237"/>
    <w:rPr>
      <w:rFonts w:ascii="Times" w:hAnsi="Times" w:cs="Times" w:hint="default"/>
      <w:color w:val="000000"/>
      <w:sz w:val="14"/>
      <w:szCs w:val="14"/>
    </w:rPr>
  </w:style>
  <w:style w:type="character" w:customStyle="1" w:styleId="ft11">
    <w:name w:val="ft11"/>
    <w:rsid w:val="002A2237"/>
    <w:rPr>
      <w:rFonts w:ascii="Times" w:hAnsi="Times" w:cs="Times" w:hint="default"/>
      <w:color w:val="000000"/>
      <w:sz w:val="17"/>
      <w:szCs w:val="17"/>
    </w:rPr>
  </w:style>
  <w:style w:type="character" w:customStyle="1" w:styleId="ft21">
    <w:name w:val="ft21"/>
    <w:rsid w:val="002A2237"/>
    <w:rPr>
      <w:rFonts w:ascii="Times" w:hAnsi="Times" w:cs="Times" w:hint="default"/>
      <w:color w:val="000000"/>
      <w:sz w:val="15"/>
      <w:szCs w:val="15"/>
    </w:rPr>
  </w:style>
  <w:style w:type="character" w:customStyle="1" w:styleId="ft31">
    <w:name w:val="ft31"/>
    <w:rsid w:val="002A2237"/>
    <w:rPr>
      <w:rFonts w:ascii="Times" w:hAnsi="Times" w:cs="Times" w:hint="default"/>
      <w:color w:val="000000"/>
      <w:sz w:val="15"/>
      <w:szCs w:val="15"/>
    </w:rPr>
  </w:style>
  <w:style w:type="character" w:customStyle="1" w:styleId="dquo">
    <w:name w:val="dquo"/>
    <w:rsid w:val="002A2237"/>
  </w:style>
  <w:style w:type="character" w:customStyle="1" w:styleId="caps2">
    <w:name w:val="caps2"/>
    <w:rsid w:val="002A2237"/>
  </w:style>
  <w:style w:type="character" w:customStyle="1" w:styleId="CardsFont12ptCharCharCharChar">
    <w:name w:val="Cards + Font: 12 pt Char Char Char Char"/>
    <w:rsid w:val="002A2237"/>
    <w:rPr>
      <w:sz w:val="24"/>
      <w:szCs w:val="24"/>
      <w:u w:val="thick"/>
      <w:lang w:val="en-US" w:eastAsia="en-US" w:bidi="ar-SA"/>
    </w:rPr>
  </w:style>
  <w:style w:type="character" w:customStyle="1" w:styleId="ccs">
    <w:name w:val="c cs"/>
    <w:rsid w:val="002A2237"/>
  </w:style>
  <w:style w:type="character" w:customStyle="1" w:styleId="UnderlinedEvChar">
    <w:name w:val="Underlined Ev Char"/>
    <w:rsid w:val="002A2237"/>
    <w:rPr>
      <w:rFonts w:ascii="Times New Roman" w:eastAsia="Times New Roman" w:hAnsi="Times New Roman" w:cs="Times New Roman" w:hint="default"/>
      <w:szCs w:val="24"/>
      <w:u w:val="single"/>
    </w:rPr>
  </w:style>
  <w:style w:type="character" w:customStyle="1" w:styleId="dropshadow">
    <w:name w:val="dropshadow"/>
    <w:rsid w:val="002A2237"/>
  </w:style>
  <w:style w:type="character" w:customStyle="1" w:styleId="d05ws">
    <w:name w:val="d05ws"/>
    <w:rsid w:val="002A2237"/>
  </w:style>
  <w:style w:type="character" w:customStyle="1" w:styleId="rzibod">
    <w:name w:val="rzibod"/>
    <w:rsid w:val="002A2237"/>
  </w:style>
  <w:style w:type="character" w:customStyle="1" w:styleId="StyleBold1">
    <w:name w:val="Style Bold1"/>
    <w:rsid w:val="002A2237"/>
    <w:rPr>
      <w:rFonts w:ascii="Georgia" w:hAnsi="Georgia" w:hint="default"/>
      <w:b/>
      <w:bCs/>
      <w:sz w:val="22"/>
    </w:rPr>
  </w:style>
  <w:style w:type="character" w:customStyle="1" w:styleId="headertext">
    <w:name w:val="headertext"/>
    <w:rsid w:val="002A2237"/>
  </w:style>
  <w:style w:type="character" w:customStyle="1" w:styleId="endnote-reference">
    <w:name w:val="endnote-reference"/>
    <w:rsid w:val="002A2237"/>
  </w:style>
  <w:style w:type="character" w:customStyle="1" w:styleId="officialsname">
    <w:name w:val="official_s_name"/>
    <w:rsid w:val="002A2237"/>
  </w:style>
  <w:style w:type="character" w:customStyle="1" w:styleId="audience">
    <w:name w:val="audience"/>
    <w:rsid w:val="002A2237"/>
  </w:style>
  <w:style w:type="character" w:customStyle="1" w:styleId="A7">
    <w:name w:val="A7"/>
    <w:uiPriority w:val="99"/>
    <w:rsid w:val="002A2237"/>
    <w:rPr>
      <w:rFonts w:ascii="Myriad Pro" w:hAnsi="Myriad Pro" w:cs="Myriad Pro" w:hint="default"/>
      <w:color w:val="0066B1"/>
      <w:sz w:val="22"/>
      <w:szCs w:val="22"/>
    </w:rPr>
  </w:style>
  <w:style w:type="character" w:customStyle="1" w:styleId="normalchar">
    <w:name w:val="normal__char"/>
    <w:rsid w:val="002A2237"/>
  </w:style>
  <w:style w:type="character" w:customStyle="1" w:styleId="hyperlink002cheading0020100200028block0020title0029char">
    <w:name w:val="hyperlink_002cheading_00201_0020_0028block_0020title_0029__char"/>
    <w:rsid w:val="002A2237"/>
  </w:style>
  <w:style w:type="character" w:customStyle="1" w:styleId="underline002cstyle0020bold0020underlinechar">
    <w:name w:val="underline_002cstyle_0020bold_0020underline__char"/>
    <w:rsid w:val="002A2237"/>
  </w:style>
  <w:style w:type="character" w:customStyle="1" w:styleId="copyboldblack">
    <w:name w:val="copyboldblack"/>
    <w:rsid w:val="002A2237"/>
  </w:style>
  <w:style w:type="character" w:customStyle="1" w:styleId="copybold">
    <w:name w:val="copybold"/>
    <w:rsid w:val="002A2237"/>
  </w:style>
  <w:style w:type="character" w:customStyle="1" w:styleId="author-date0">
    <w:name w:val="author-date"/>
    <w:rsid w:val="002A2237"/>
  </w:style>
  <w:style w:type="character" w:customStyle="1" w:styleId="hidden">
    <w:name w:val="hidden"/>
    <w:rsid w:val="002A2237"/>
  </w:style>
  <w:style w:type="character" w:customStyle="1" w:styleId="articlebegin">
    <w:name w:val="articlebegin"/>
    <w:rsid w:val="002A2237"/>
  </w:style>
  <w:style w:type="character" w:customStyle="1" w:styleId="mediaoverlay">
    <w:name w:val="mediaoverlay"/>
    <w:rsid w:val="002A2237"/>
  </w:style>
  <w:style w:type="character" w:customStyle="1" w:styleId="blogcaption">
    <w:name w:val="blog_caption"/>
    <w:rsid w:val="002A2237"/>
  </w:style>
  <w:style w:type="character" w:customStyle="1" w:styleId="commnet-abuzz">
    <w:name w:val="commnet-abuzz"/>
    <w:rsid w:val="002A2237"/>
  </w:style>
  <w:style w:type="character" w:customStyle="1" w:styleId="fbconnectbuttontext">
    <w:name w:val="fbconnectbutton_text"/>
    <w:rsid w:val="002A2237"/>
  </w:style>
  <w:style w:type="character" w:customStyle="1" w:styleId="fbsharecountinner">
    <w:name w:val="fb_share_count_inner"/>
    <w:rsid w:val="002A2237"/>
  </w:style>
  <w:style w:type="character" w:customStyle="1" w:styleId="stbuttontext">
    <w:name w:val="stbuttontext"/>
    <w:rsid w:val="002A2237"/>
  </w:style>
  <w:style w:type="character" w:customStyle="1" w:styleId="source">
    <w:name w:val="source"/>
    <w:rsid w:val="002A2237"/>
  </w:style>
  <w:style w:type="character" w:customStyle="1" w:styleId="pubdate">
    <w:name w:val="pubdate"/>
    <w:rsid w:val="002A2237"/>
  </w:style>
  <w:style w:type="character" w:customStyle="1" w:styleId="grey">
    <w:name w:val="grey"/>
    <w:rsid w:val="002A2237"/>
  </w:style>
  <w:style w:type="character" w:customStyle="1" w:styleId="postdate">
    <w:name w:val="post_date"/>
    <w:rsid w:val="002A2237"/>
  </w:style>
  <w:style w:type="character" w:customStyle="1" w:styleId="bdx">
    <w:name w:val="bdx"/>
    <w:rsid w:val="002A2237"/>
  </w:style>
  <w:style w:type="character" w:customStyle="1" w:styleId="bdl">
    <w:name w:val="bdl"/>
    <w:rsid w:val="002A2237"/>
  </w:style>
  <w:style w:type="character" w:customStyle="1" w:styleId="breadcrumbitemcurrent">
    <w:name w:val="breadcrumbitemcurrent"/>
    <w:rsid w:val="002A2237"/>
  </w:style>
  <w:style w:type="character" w:customStyle="1" w:styleId="bbl">
    <w:name w:val="bbl"/>
    <w:rsid w:val="002A2237"/>
  </w:style>
  <w:style w:type="character" w:customStyle="1" w:styleId="Date2">
    <w:name w:val="Date2"/>
    <w:rsid w:val="002A2237"/>
  </w:style>
  <w:style w:type="character" w:customStyle="1" w:styleId="company">
    <w:name w:val="company"/>
    <w:rsid w:val="002A2237"/>
  </w:style>
  <w:style w:type="character" w:customStyle="1" w:styleId="itxtnewhookspan">
    <w:name w:val="itxtnewhookspan"/>
    <w:rsid w:val="002A2237"/>
  </w:style>
  <w:style w:type="character" w:customStyle="1" w:styleId="gstxthlt">
    <w:name w:val="gstxt_hlt"/>
    <w:rsid w:val="002A2237"/>
  </w:style>
  <w:style w:type="character" w:customStyle="1" w:styleId="SubtleEmphasis1">
    <w:name w:val="Subtle Emphasis1"/>
    <w:uiPriority w:val="19"/>
    <w:qFormat/>
    <w:rsid w:val="002A2237"/>
    <w:rPr>
      <w:rFonts w:ascii="Times New Roman" w:hAnsi="Times New Roman" w:cs="Times New Roman" w:hint="default"/>
      <w:b/>
      <w:bCs w:val="0"/>
      <w:iCs/>
      <w:color w:val="auto"/>
      <w:sz w:val="22"/>
    </w:rPr>
  </w:style>
  <w:style w:type="character" w:customStyle="1" w:styleId="StyleBoldRed">
    <w:name w:val="Style Bold Red"/>
    <w:rsid w:val="002A2237"/>
    <w:rPr>
      <w:b/>
      <w:bCs/>
      <w:color w:val="auto"/>
    </w:rPr>
  </w:style>
  <w:style w:type="character" w:customStyle="1" w:styleId="StyleTimesNewRoman8pt">
    <w:name w:val="Style Times New Roman 8 pt"/>
    <w:rsid w:val="002A2237"/>
    <w:rPr>
      <w:rFonts w:ascii="Georgia" w:hAnsi="Georgia" w:hint="default"/>
      <w:sz w:val="16"/>
    </w:rPr>
  </w:style>
  <w:style w:type="character" w:customStyle="1" w:styleId="StyleStyle7pt8pt">
    <w:name w:val="Style Style 7 pt + 8 pt"/>
    <w:rsid w:val="002A2237"/>
    <w:rPr>
      <w:sz w:val="16"/>
    </w:rPr>
  </w:style>
  <w:style w:type="character" w:customStyle="1" w:styleId="StyleStyleThickunderlineBold1">
    <w:name w:val="Style Style Thick underline + Bold1"/>
    <w:rsid w:val="002A2237"/>
    <w:rPr>
      <w:b/>
      <w:bCs/>
      <w:u w:val="thick"/>
    </w:rPr>
  </w:style>
  <w:style w:type="character" w:customStyle="1" w:styleId="StyleUnderline2">
    <w:name w:val="Style Underline2"/>
    <w:rsid w:val="002A2237"/>
    <w:rPr>
      <w:u w:val="single"/>
    </w:rPr>
  </w:style>
  <w:style w:type="character" w:customStyle="1" w:styleId="ShrinkText">
    <w:name w:val="Shrink Text"/>
    <w:rsid w:val="002A2237"/>
    <w:rPr>
      <w:sz w:val="16"/>
    </w:rPr>
  </w:style>
  <w:style w:type="character" w:customStyle="1" w:styleId="smallcaps">
    <w:name w:val="smallcaps"/>
    <w:rsid w:val="002A2237"/>
  </w:style>
  <w:style w:type="character" w:customStyle="1" w:styleId="goldbldtext">
    <w:name w:val="goldbldtext"/>
    <w:rsid w:val="002A2237"/>
  </w:style>
  <w:style w:type="character" w:customStyle="1" w:styleId="cardshighlight0">
    <w:name w:val="cardshighlight"/>
    <w:rsid w:val="002A2237"/>
  </w:style>
  <w:style w:type="character" w:customStyle="1" w:styleId="cardsfont12pt1">
    <w:name w:val="cardsfont12pt"/>
    <w:rsid w:val="002A2237"/>
  </w:style>
  <w:style w:type="character" w:customStyle="1" w:styleId="ft1">
    <w:name w:val="ft1"/>
    <w:rsid w:val="002A2237"/>
  </w:style>
  <w:style w:type="character" w:customStyle="1" w:styleId="ft6">
    <w:name w:val="ft6"/>
    <w:rsid w:val="002A2237"/>
  </w:style>
  <w:style w:type="character" w:customStyle="1" w:styleId="kicker">
    <w:name w:val="kicker"/>
    <w:rsid w:val="002A2237"/>
  </w:style>
  <w:style w:type="character" w:customStyle="1" w:styleId="backcontent">
    <w:name w:val="backcontent"/>
    <w:rsid w:val="002A2237"/>
  </w:style>
  <w:style w:type="character" w:customStyle="1" w:styleId="daystmp">
    <w:name w:val="daystmp"/>
    <w:rsid w:val="002A2237"/>
  </w:style>
  <w:style w:type="character" w:customStyle="1" w:styleId="cardsfont12ptchar">
    <w:name w:val="cardsfont12ptchar"/>
    <w:rsid w:val="002A2237"/>
  </w:style>
  <w:style w:type="character" w:customStyle="1" w:styleId="gal">
    <w:name w:val="gal"/>
    <w:rsid w:val="002A2237"/>
  </w:style>
  <w:style w:type="character" w:customStyle="1" w:styleId="submitted">
    <w:name w:val="submitted"/>
    <w:rsid w:val="002A2237"/>
  </w:style>
  <w:style w:type="character" w:customStyle="1" w:styleId="imagedateline">
    <w:name w:val="image_dateline"/>
    <w:rsid w:val="002A2237"/>
  </w:style>
  <w:style w:type="character" w:customStyle="1" w:styleId="authordatecharchar">
    <w:name w:val="authordatecharchar"/>
    <w:rsid w:val="002A2237"/>
  </w:style>
  <w:style w:type="character" w:customStyle="1" w:styleId="style1char0">
    <w:name w:val="style1char"/>
    <w:rsid w:val="002A2237"/>
  </w:style>
  <w:style w:type="character" w:customStyle="1" w:styleId="tagcharchar0">
    <w:name w:val="tagcharchar"/>
    <w:rsid w:val="002A2237"/>
  </w:style>
  <w:style w:type="character" w:customStyle="1" w:styleId="underlinedcharchar2">
    <w:name w:val="underlinedcharchar"/>
    <w:rsid w:val="002A2237"/>
  </w:style>
  <w:style w:type="character" w:customStyle="1" w:styleId="BoxedChar">
    <w:name w:val="Boxed Char"/>
    <w:rsid w:val="002A2237"/>
    <w:rPr>
      <w:rFonts w:ascii="Arial Narrow" w:hAnsi="Arial Narrow" w:hint="default"/>
      <w:b/>
      <w:bCs w:val="0"/>
      <w:sz w:val="18"/>
      <w:bdr w:val="single" w:sz="6" w:space="0" w:color="auto" w:frame="1"/>
    </w:rPr>
  </w:style>
  <w:style w:type="character" w:customStyle="1" w:styleId="Style11ptUnderline2">
    <w:name w:val="Style 11 pt Underline2"/>
    <w:rsid w:val="002A2237"/>
    <w:rPr>
      <w:sz w:val="20"/>
      <w:u w:val="single"/>
    </w:rPr>
  </w:style>
  <w:style w:type="character" w:customStyle="1" w:styleId="Style11ptBoldUnderline2">
    <w:name w:val="Style 11 pt Bold Underline2"/>
    <w:rsid w:val="002A2237"/>
    <w:rPr>
      <w:b/>
      <w:bCs/>
      <w:sz w:val="20"/>
      <w:u w:val="single"/>
    </w:rPr>
  </w:style>
  <w:style w:type="character" w:customStyle="1" w:styleId="nw">
    <w:name w:val="nw"/>
    <w:rsid w:val="002A2237"/>
  </w:style>
  <w:style w:type="character" w:customStyle="1" w:styleId="Styleunderline11ptBoldBorderSinglesolidlineAuto">
    <w:name w:val="Style underline + 11 pt Bold Border: : (Single solid line Auto ..."/>
    <w:rsid w:val="002A2237"/>
    <w:rPr>
      <w:b/>
      <w:bCs/>
      <w:sz w:val="20"/>
      <w:u w:val="single"/>
      <w:bdr w:val="single" w:sz="4" w:space="0" w:color="auto" w:frame="1"/>
    </w:rPr>
  </w:style>
  <w:style w:type="character" w:customStyle="1" w:styleId="cardCharCharChar1">
    <w:name w:val="card Char Char Char1"/>
    <w:rsid w:val="002A2237"/>
    <w:rPr>
      <w:lang w:val="en-US" w:eastAsia="en-US" w:bidi="ar-SA"/>
    </w:rPr>
  </w:style>
  <w:style w:type="character" w:customStyle="1" w:styleId="authors1">
    <w:name w:val="authors1"/>
    <w:rsid w:val="002A2237"/>
    <w:rPr>
      <w:rFonts w:ascii="Verdana" w:hAnsi="Verdana" w:hint="default"/>
      <w:b/>
      <w:bCs/>
      <w:color w:val="006699"/>
      <w:sz w:val="20"/>
      <w:szCs w:val="20"/>
    </w:rPr>
  </w:style>
  <w:style w:type="character" w:customStyle="1" w:styleId="headlinesectionlarge">
    <w:name w:val="headline_section_large"/>
    <w:rsid w:val="002A2237"/>
  </w:style>
  <w:style w:type="character" w:customStyle="1" w:styleId="Styleunderline11ptBlack">
    <w:name w:val="Style underline + 11 pt Black"/>
    <w:rsid w:val="002A2237"/>
    <w:rPr>
      <w:color w:val="000000"/>
      <w:sz w:val="20"/>
      <w:u w:val="single"/>
    </w:rPr>
  </w:style>
  <w:style w:type="character" w:customStyle="1" w:styleId="Styleunderline11ptBoldBlack">
    <w:name w:val="Style underline + 11 pt Bold Black"/>
    <w:rsid w:val="002A2237"/>
    <w:rPr>
      <w:b/>
      <w:bCs/>
      <w:color w:val="000000"/>
      <w:sz w:val="20"/>
      <w:u w:val="single"/>
    </w:rPr>
  </w:style>
  <w:style w:type="character" w:customStyle="1" w:styleId="Style11ptBoldBlackUnderline">
    <w:name w:val="Style 11 pt Bold Black Underline"/>
    <w:rsid w:val="002A2237"/>
    <w:rPr>
      <w:b/>
      <w:bCs/>
      <w:color w:val="000000"/>
      <w:sz w:val="20"/>
      <w:u w:val="single"/>
    </w:rPr>
  </w:style>
  <w:style w:type="character" w:customStyle="1" w:styleId="Style11ptBoldBlackUnderlineBorderSinglesolidline">
    <w:name w:val="Style 11 pt Bold Black Underline Border: : (Single solid line ..."/>
    <w:rsid w:val="002A2237"/>
    <w:rPr>
      <w:b/>
      <w:bCs/>
      <w:color w:val="000000"/>
      <w:sz w:val="20"/>
      <w:u w:val="single"/>
      <w:bdr w:val="single" w:sz="4" w:space="0" w:color="auto" w:frame="1"/>
    </w:rPr>
  </w:style>
  <w:style w:type="character" w:customStyle="1" w:styleId="StyleLatinMeridien-Italic11ptItalicUnderline">
    <w:name w:val="Style (Latin) Meridien-Italic 11 pt Italic Underline"/>
    <w:rsid w:val="002A2237"/>
    <w:rPr>
      <w:rFonts w:ascii="Meridien-Italic" w:hAnsi="Meridien-Italic" w:hint="default"/>
      <w:i/>
      <w:iCs/>
      <w:sz w:val="20"/>
      <w:u w:val="single"/>
    </w:rPr>
  </w:style>
  <w:style w:type="character" w:customStyle="1" w:styleId="Citation-AuthorDate">
    <w:name w:val="Citation - Author/Date"/>
    <w:rsid w:val="002A2237"/>
    <w:rPr>
      <w:b/>
      <w:bCs w:val="0"/>
      <w:smallCaps/>
      <w:sz w:val="24"/>
      <w:u w:val="single"/>
    </w:rPr>
  </w:style>
  <w:style w:type="character" w:customStyle="1" w:styleId="underlinestylechar0">
    <w:name w:val="underlinestylechar"/>
    <w:rsid w:val="002A2237"/>
  </w:style>
  <w:style w:type="character" w:customStyle="1" w:styleId="highlight">
    <w:name w:val="highlight"/>
    <w:rsid w:val="002A2237"/>
  </w:style>
  <w:style w:type="character" w:customStyle="1" w:styleId="DottedUnderline0">
    <w:name w:val="Dotted Underline"/>
    <w:rsid w:val="002A2237"/>
    <w:rPr>
      <w:rFonts w:ascii="Times New Roman" w:hAnsi="Times New Roman" w:cs="Times New Roman" w:hint="default"/>
      <w:sz w:val="20"/>
      <w:u w:val="dottedHeavy"/>
    </w:rPr>
  </w:style>
  <w:style w:type="character" w:customStyle="1" w:styleId="titleauthoretc">
    <w:name w:val="titleauthoretc"/>
    <w:rsid w:val="002A2237"/>
  </w:style>
  <w:style w:type="character" w:customStyle="1" w:styleId="labeltext">
    <w:name w:val="labeltext"/>
    <w:rsid w:val="002A2237"/>
  </w:style>
  <w:style w:type="character" w:customStyle="1" w:styleId="viewlink">
    <w:name w:val="viewlink"/>
    <w:rsid w:val="002A2237"/>
  </w:style>
  <w:style w:type="character" w:customStyle="1" w:styleId="share">
    <w:name w:val="share"/>
    <w:rsid w:val="002A2237"/>
  </w:style>
  <w:style w:type="character" w:customStyle="1" w:styleId="inlinkchart">
    <w:name w:val="inlink_chart"/>
    <w:rsid w:val="002A2237"/>
  </w:style>
  <w:style w:type="character" w:customStyle="1" w:styleId="underLight">
    <w:name w:val="underLight"/>
    <w:uiPriority w:val="1"/>
    <w:qFormat/>
    <w:rsid w:val="002A223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A2237"/>
  </w:style>
  <w:style w:type="character" w:customStyle="1" w:styleId="author-rss">
    <w:name w:val="author-rss"/>
    <w:rsid w:val="002A2237"/>
  </w:style>
  <w:style w:type="character" w:customStyle="1" w:styleId="fbsharecountwrapper">
    <w:name w:val="fb_share_count_wrapper"/>
    <w:rsid w:val="002A2237"/>
  </w:style>
  <w:style w:type="character" w:customStyle="1" w:styleId="fbbuttontext">
    <w:name w:val="fb_button_text"/>
    <w:rsid w:val="002A2237"/>
  </w:style>
  <w:style w:type="character" w:customStyle="1" w:styleId="hw">
    <w:name w:val="hw"/>
    <w:rsid w:val="002A2237"/>
  </w:style>
  <w:style w:type="character" w:customStyle="1" w:styleId="linktotop">
    <w:name w:val="linktotop"/>
    <w:rsid w:val="002A2237"/>
  </w:style>
  <w:style w:type="character" w:customStyle="1" w:styleId="maintextbldleft">
    <w:name w:val="maintextbldleft"/>
    <w:rsid w:val="002A2237"/>
  </w:style>
  <w:style w:type="character" w:customStyle="1" w:styleId="maintextleft">
    <w:name w:val="maintextleft"/>
    <w:rsid w:val="002A2237"/>
  </w:style>
  <w:style w:type="character" w:customStyle="1" w:styleId="descriptionstyle1block">
    <w:name w:val="description style1 block"/>
    <w:rsid w:val="002A2237"/>
  </w:style>
  <w:style w:type="character" w:customStyle="1" w:styleId="gutter-right-1">
    <w:name w:val="gutter-right-1"/>
    <w:basedOn w:val="DefaultParagraphFont"/>
    <w:rsid w:val="002A2237"/>
  </w:style>
  <w:style w:type="character" w:customStyle="1" w:styleId="ssl3">
    <w:name w:val="ss_l3"/>
    <w:rsid w:val="002A2237"/>
  </w:style>
  <w:style w:type="character" w:customStyle="1" w:styleId="FontStyle39">
    <w:name w:val="Font Style39"/>
    <w:uiPriority w:val="99"/>
    <w:rsid w:val="002A2237"/>
    <w:rPr>
      <w:rFonts w:ascii="Constantia" w:hAnsi="Constantia" w:cs="Constantia" w:hint="default"/>
      <w:b/>
      <w:bCs/>
      <w:sz w:val="18"/>
      <w:szCs w:val="18"/>
    </w:rPr>
  </w:style>
  <w:style w:type="character" w:customStyle="1" w:styleId="6">
    <w:name w:val="6"/>
    <w:rsid w:val="002A2237"/>
    <w:rPr>
      <w:rFonts w:ascii="Arial" w:hAnsi="Arial" w:cs="Arial" w:hint="default"/>
      <w:bCs/>
      <w:sz w:val="20"/>
      <w:u w:val="single"/>
      <w:lang w:val="en-US" w:eastAsia="en-US" w:bidi="ar-SA"/>
    </w:rPr>
  </w:style>
  <w:style w:type="character" w:customStyle="1" w:styleId="Header11">
    <w:name w:val="Header11"/>
    <w:rsid w:val="002A2237"/>
  </w:style>
  <w:style w:type="character" w:customStyle="1" w:styleId="posa">
    <w:name w:val="pos(a)"/>
    <w:basedOn w:val="DefaultParagraphFont"/>
    <w:rsid w:val="002A2237"/>
  </w:style>
  <w:style w:type="character" w:customStyle="1" w:styleId="u-hiddeninnarrowenv">
    <w:name w:val="u-hiddeninnarrowenv"/>
    <w:basedOn w:val="DefaultParagraphFont"/>
    <w:rsid w:val="002A2237"/>
  </w:style>
  <w:style w:type="character" w:customStyle="1" w:styleId="followbutton-bird">
    <w:name w:val="followbutton-bird"/>
    <w:basedOn w:val="DefaultParagraphFont"/>
    <w:rsid w:val="002A2237"/>
  </w:style>
  <w:style w:type="character" w:customStyle="1" w:styleId="tweetauthor-name">
    <w:name w:val="tweetauthor-name"/>
    <w:basedOn w:val="DefaultParagraphFont"/>
    <w:rsid w:val="002A2237"/>
  </w:style>
  <w:style w:type="character" w:customStyle="1" w:styleId="tweetauthor-verifiedbadge">
    <w:name w:val="tweetauthor-verifiedbadge"/>
    <w:basedOn w:val="DefaultParagraphFont"/>
    <w:rsid w:val="002A2237"/>
  </w:style>
  <w:style w:type="character" w:customStyle="1" w:styleId="tweetauthor-screenname">
    <w:name w:val="tweetauthor-screenname"/>
    <w:basedOn w:val="DefaultParagraphFont"/>
    <w:rsid w:val="002A2237"/>
  </w:style>
  <w:style w:type="character" w:customStyle="1" w:styleId="u-hiddenvisually">
    <w:name w:val="u-hiddenvisually"/>
    <w:basedOn w:val="DefaultParagraphFont"/>
    <w:rsid w:val="002A2237"/>
  </w:style>
  <w:style w:type="character" w:customStyle="1" w:styleId="tweetaction-stat">
    <w:name w:val="tweetaction-stat"/>
    <w:basedOn w:val="DefaultParagraphFont"/>
    <w:rsid w:val="002A2237"/>
  </w:style>
  <w:style w:type="character" w:customStyle="1" w:styleId="related">
    <w:name w:val="related"/>
    <w:basedOn w:val="DefaultParagraphFont"/>
    <w:rsid w:val="002A2237"/>
  </w:style>
  <w:style w:type="character" w:customStyle="1" w:styleId="related-content">
    <w:name w:val="related-content"/>
    <w:basedOn w:val="DefaultParagraphFont"/>
    <w:rsid w:val="002A2237"/>
  </w:style>
  <w:style w:type="character" w:customStyle="1" w:styleId="name-of-author">
    <w:name w:val="name-of-author"/>
    <w:basedOn w:val="DefaultParagraphFont"/>
    <w:rsid w:val="002A2237"/>
  </w:style>
  <w:style w:type="character" w:customStyle="1" w:styleId="first-name">
    <w:name w:val="first-name"/>
    <w:basedOn w:val="DefaultParagraphFont"/>
    <w:rsid w:val="002A2237"/>
  </w:style>
  <w:style w:type="character" w:customStyle="1" w:styleId="last-name">
    <w:name w:val="last-name"/>
    <w:basedOn w:val="DefaultParagraphFont"/>
    <w:rsid w:val="002A2237"/>
  </w:style>
  <w:style w:type="character" w:customStyle="1" w:styleId="caption10">
    <w:name w:val="caption1"/>
    <w:basedOn w:val="DefaultParagraphFont"/>
    <w:rsid w:val="002A2237"/>
  </w:style>
  <w:style w:type="character" w:customStyle="1" w:styleId="recirc-text">
    <w:name w:val="&quot;recirc-text”"/>
    <w:basedOn w:val="DefaultParagraphFont"/>
    <w:rsid w:val="002A2237"/>
  </w:style>
  <w:style w:type="character" w:customStyle="1" w:styleId="video-icon">
    <w:name w:val="video-icon"/>
    <w:basedOn w:val="DefaultParagraphFont"/>
    <w:rsid w:val="002A2237"/>
  </w:style>
  <w:style w:type="character" w:customStyle="1" w:styleId="powa-shot-play-btn-text">
    <w:name w:val="powa-shot-play-btn-text"/>
    <w:basedOn w:val="DefaultParagraphFont"/>
    <w:rsid w:val="002A2237"/>
  </w:style>
  <w:style w:type="character" w:customStyle="1" w:styleId="powa-shot-click">
    <w:name w:val="powa-shot-click"/>
    <w:basedOn w:val="DefaultParagraphFont"/>
    <w:rsid w:val="002A2237"/>
  </w:style>
  <w:style w:type="character" w:customStyle="1" w:styleId="wpv-blurb">
    <w:name w:val="wpv-blurb"/>
    <w:basedOn w:val="DefaultParagraphFont"/>
    <w:rsid w:val="002A2237"/>
  </w:style>
  <w:style w:type="character" w:customStyle="1" w:styleId="pb-caption">
    <w:name w:val="pb-caption"/>
    <w:basedOn w:val="DefaultParagraphFont"/>
    <w:rsid w:val="002A2237"/>
  </w:style>
  <w:style w:type="character" w:customStyle="1" w:styleId="Heading5Char1">
    <w:name w:val="Heading 5 Char1"/>
    <w:aliases w:val="Text Char1"/>
    <w:basedOn w:val="DefaultParagraphFont"/>
    <w:semiHidden/>
    <w:rsid w:val="002A2237"/>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2A2237"/>
    <w:rPr>
      <w:vertAlign w:val="baseline"/>
    </w:rPr>
  </w:style>
  <w:style w:type="character" w:customStyle="1" w:styleId="Heading7Char1">
    <w:name w:val="Heading 7 Char1"/>
    <w:basedOn w:val="DefaultParagraphFont"/>
    <w:semiHidden/>
    <w:rsid w:val="002A2237"/>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2A223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A223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A2237"/>
    <w:rPr>
      <w:rFonts w:ascii="Calibri" w:hAnsi="Calibri" w:cs="Calibri"/>
    </w:rPr>
  </w:style>
  <w:style w:type="numbering" w:customStyle="1" w:styleId="NoList2">
    <w:name w:val="No List2"/>
    <w:next w:val="NoList"/>
    <w:uiPriority w:val="99"/>
    <w:semiHidden/>
    <w:unhideWhenUsed/>
    <w:rsid w:val="002A2237"/>
  </w:style>
  <w:style w:type="numbering" w:customStyle="1" w:styleId="NoList3">
    <w:name w:val="No List3"/>
    <w:next w:val="NoList"/>
    <w:uiPriority w:val="99"/>
    <w:semiHidden/>
    <w:unhideWhenUsed/>
    <w:rsid w:val="002A2237"/>
  </w:style>
  <w:style w:type="numbering" w:customStyle="1" w:styleId="NoList4">
    <w:name w:val="No List4"/>
    <w:next w:val="NoList"/>
    <w:uiPriority w:val="99"/>
    <w:semiHidden/>
    <w:unhideWhenUsed/>
    <w:rsid w:val="002A2237"/>
  </w:style>
  <w:style w:type="numbering" w:customStyle="1" w:styleId="NoList5">
    <w:name w:val="No List5"/>
    <w:next w:val="NoList"/>
    <w:semiHidden/>
    <w:unhideWhenUsed/>
    <w:rsid w:val="002A2237"/>
  </w:style>
  <w:style w:type="paragraph" w:styleId="BlockText">
    <w:name w:val="Block Text"/>
    <w:basedOn w:val="Normal"/>
    <w:rsid w:val="002A2237"/>
    <w:pPr>
      <w:ind w:left="229" w:right="229"/>
    </w:pPr>
    <w:rPr>
      <w:rFonts w:ascii="Verdana" w:eastAsia="Times New Roman" w:hAnsi="Verdana"/>
      <w:szCs w:val="20"/>
    </w:rPr>
  </w:style>
  <w:style w:type="paragraph" w:styleId="NormalIndent">
    <w:name w:val="Normal Indent"/>
    <w:basedOn w:val="Normal"/>
    <w:rsid w:val="002A2237"/>
    <w:pPr>
      <w:ind w:left="720"/>
    </w:pPr>
    <w:rPr>
      <w:rFonts w:eastAsia="Times New Roman"/>
      <w:szCs w:val="20"/>
    </w:rPr>
  </w:style>
  <w:style w:type="paragraph" w:styleId="EnvelopeReturn">
    <w:name w:val="envelope return"/>
    <w:basedOn w:val="Normal"/>
    <w:rsid w:val="002A2237"/>
    <w:rPr>
      <w:rFonts w:eastAsia="Times New Roman"/>
      <w:sz w:val="24"/>
      <w:szCs w:val="20"/>
    </w:rPr>
  </w:style>
  <w:style w:type="paragraph" w:styleId="EnvelopeAddress">
    <w:name w:val="envelope address"/>
    <w:basedOn w:val="Normal"/>
    <w:rsid w:val="002A2237"/>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2A2237"/>
  </w:style>
  <w:style w:type="numbering" w:customStyle="1" w:styleId="NoList7">
    <w:name w:val="No List7"/>
    <w:next w:val="NoList"/>
    <w:semiHidden/>
    <w:unhideWhenUsed/>
    <w:rsid w:val="002A2237"/>
  </w:style>
  <w:style w:type="paragraph" w:styleId="ListBullet">
    <w:name w:val="List Bullet"/>
    <w:basedOn w:val="Normal"/>
    <w:link w:val="ListBulletChar"/>
    <w:uiPriority w:val="99"/>
    <w:unhideWhenUsed/>
    <w:rsid w:val="002A2237"/>
    <w:pPr>
      <w:tabs>
        <w:tab w:val="num" w:pos="360"/>
      </w:tabs>
      <w:ind w:left="360" w:hanging="360"/>
      <w:contextualSpacing/>
    </w:pPr>
    <w:rPr>
      <w:rFonts w:eastAsia="Calibri"/>
    </w:rPr>
  </w:style>
  <w:style w:type="table" w:styleId="MediumGrid1">
    <w:name w:val="Medium Grid 1"/>
    <w:basedOn w:val="TableNormal"/>
    <w:uiPriority w:val="67"/>
    <w:rsid w:val="002A223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A2237"/>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2A2237"/>
  </w:style>
  <w:style w:type="numbering" w:customStyle="1" w:styleId="NoList111">
    <w:name w:val="No List111"/>
    <w:next w:val="NoList"/>
    <w:uiPriority w:val="99"/>
    <w:semiHidden/>
    <w:unhideWhenUsed/>
    <w:rsid w:val="002A2237"/>
  </w:style>
  <w:style w:type="numbering" w:customStyle="1" w:styleId="NoList1111">
    <w:name w:val="No List1111"/>
    <w:next w:val="NoList"/>
    <w:uiPriority w:val="99"/>
    <w:semiHidden/>
    <w:unhideWhenUsed/>
    <w:rsid w:val="002A2237"/>
  </w:style>
  <w:style w:type="numbering" w:customStyle="1" w:styleId="NoList11111">
    <w:name w:val="No List11111"/>
    <w:next w:val="NoList"/>
    <w:uiPriority w:val="99"/>
    <w:semiHidden/>
    <w:unhideWhenUsed/>
    <w:rsid w:val="002A2237"/>
  </w:style>
  <w:style w:type="numbering" w:customStyle="1" w:styleId="NoList111111">
    <w:name w:val="No List111111"/>
    <w:next w:val="NoList"/>
    <w:uiPriority w:val="99"/>
    <w:semiHidden/>
    <w:unhideWhenUsed/>
    <w:rsid w:val="002A2237"/>
  </w:style>
  <w:style w:type="numbering" w:customStyle="1" w:styleId="NoList1111111">
    <w:name w:val="No List1111111"/>
    <w:next w:val="NoList"/>
    <w:uiPriority w:val="99"/>
    <w:semiHidden/>
    <w:unhideWhenUsed/>
    <w:rsid w:val="002A2237"/>
  </w:style>
  <w:style w:type="numbering" w:customStyle="1" w:styleId="NoList11111111">
    <w:name w:val="No List11111111"/>
    <w:next w:val="NoList"/>
    <w:uiPriority w:val="99"/>
    <w:semiHidden/>
    <w:unhideWhenUsed/>
    <w:rsid w:val="002A2237"/>
  </w:style>
  <w:style w:type="numbering" w:customStyle="1" w:styleId="NoList111111111">
    <w:name w:val="No List111111111"/>
    <w:next w:val="NoList"/>
    <w:uiPriority w:val="99"/>
    <w:semiHidden/>
    <w:unhideWhenUsed/>
    <w:rsid w:val="002A2237"/>
  </w:style>
  <w:style w:type="numbering" w:customStyle="1" w:styleId="NoList1111111111">
    <w:name w:val="No List1111111111"/>
    <w:next w:val="NoList"/>
    <w:uiPriority w:val="99"/>
    <w:semiHidden/>
    <w:unhideWhenUsed/>
    <w:rsid w:val="002A2237"/>
  </w:style>
  <w:style w:type="numbering" w:customStyle="1" w:styleId="NoList11111111111">
    <w:name w:val="No List11111111111"/>
    <w:next w:val="NoList"/>
    <w:uiPriority w:val="99"/>
    <w:semiHidden/>
    <w:unhideWhenUsed/>
    <w:rsid w:val="002A2237"/>
  </w:style>
  <w:style w:type="numbering" w:customStyle="1" w:styleId="NoList111111111111">
    <w:name w:val="No List111111111111"/>
    <w:next w:val="NoList"/>
    <w:uiPriority w:val="99"/>
    <w:semiHidden/>
    <w:unhideWhenUsed/>
    <w:rsid w:val="002A2237"/>
  </w:style>
  <w:style w:type="numbering" w:customStyle="1" w:styleId="NoList1111111111111">
    <w:name w:val="No List1111111111111"/>
    <w:next w:val="NoList"/>
    <w:uiPriority w:val="99"/>
    <w:semiHidden/>
    <w:unhideWhenUsed/>
    <w:rsid w:val="002A2237"/>
  </w:style>
  <w:style w:type="numbering" w:customStyle="1" w:styleId="NoList11111111111111">
    <w:name w:val="No List11111111111111"/>
    <w:next w:val="NoList"/>
    <w:uiPriority w:val="99"/>
    <w:semiHidden/>
    <w:unhideWhenUsed/>
    <w:rsid w:val="002A2237"/>
  </w:style>
  <w:style w:type="numbering" w:customStyle="1" w:styleId="NoList111111111111111">
    <w:name w:val="No List111111111111111"/>
    <w:next w:val="NoList"/>
    <w:uiPriority w:val="99"/>
    <w:semiHidden/>
    <w:unhideWhenUsed/>
    <w:rsid w:val="002A2237"/>
  </w:style>
  <w:style w:type="numbering" w:customStyle="1" w:styleId="NoList1111111111111111">
    <w:name w:val="No List1111111111111111"/>
    <w:next w:val="NoList"/>
    <w:uiPriority w:val="99"/>
    <w:semiHidden/>
    <w:unhideWhenUsed/>
    <w:rsid w:val="002A2237"/>
  </w:style>
  <w:style w:type="numbering" w:customStyle="1" w:styleId="NoList11111111111111111">
    <w:name w:val="No List11111111111111111"/>
    <w:next w:val="NoList"/>
    <w:uiPriority w:val="99"/>
    <w:semiHidden/>
    <w:unhideWhenUsed/>
    <w:rsid w:val="002A2237"/>
  </w:style>
  <w:style w:type="character" w:customStyle="1" w:styleId="FontStyle220">
    <w:name w:val="Font Style220"/>
    <w:basedOn w:val="DefaultParagraphFont"/>
    <w:uiPriority w:val="99"/>
    <w:rsid w:val="002A2237"/>
    <w:rPr>
      <w:rFonts w:ascii="Candara" w:hAnsi="Candara" w:cs="Candara" w:hint="default"/>
      <w:i/>
      <w:iCs/>
      <w:sz w:val="18"/>
      <w:szCs w:val="18"/>
    </w:rPr>
  </w:style>
  <w:style w:type="character" w:customStyle="1" w:styleId="FontStyle290">
    <w:name w:val="Font Style290"/>
    <w:basedOn w:val="DefaultParagraphFont"/>
    <w:uiPriority w:val="99"/>
    <w:rsid w:val="002A223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A2237"/>
    <w:rPr>
      <w:rFonts w:ascii="Arial" w:hAnsi="Arial" w:cs="Arial"/>
      <w:b/>
      <w:bCs/>
      <w:sz w:val="16"/>
      <w:szCs w:val="16"/>
    </w:rPr>
  </w:style>
  <w:style w:type="paragraph" w:customStyle="1" w:styleId="analytic0">
    <w:name w:val="analytic"/>
    <w:basedOn w:val="Normal"/>
    <w:link w:val="analyticChar0"/>
    <w:uiPriority w:val="4"/>
    <w:qFormat/>
    <w:rsid w:val="002A2237"/>
    <w:pPr>
      <w:spacing w:before="120"/>
    </w:pPr>
    <w:rPr>
      <w:b/>
      <w:sz w:val="20"/>
    </w:rPr>
  </w:style>
  <w:style w:type="character" w:customStyle="1" w:styleId="analyticChar0">
    <w:name w:val="analytic Char"/>
    <w:basedOn w:val="DefaultParagraphFont"/>
    <w:link w:val="analytic0"/>
    <w:uiPriority w:val="4"/>
    <w:rsid w:val="002A2237"/>
    <w:rPr>
      <w:rFonts w:ascii="Calibri" w:hAnsi="Calibri"/>
      <w:b/>
      <w:sz w:val="20"/>
    </w:rPr>
  </w:style>
  <w:style w:type="character" w:customStyle="1" w:styleId="m-5498913268213319940gmail-styleunderline">
    <w:name w:val="m_-5498913268213319940gmail-styleunderline"/>
    <w:basedOn w:val="DefaultParagraphFont"/>
    <w:rsid w:val="002A2237"/>
  </w:style>
  <w:style w:type="paragraph" w:customStyle="1" w:styleId="speakable">
    <w:name w:val="speakable"/>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A2237"/>
  </w:style>
  <w:style w:type="character" w:customStyle="1" w:styleId="copyright">
    <w:name w:val="copyright"/>
    <w:basedOn w:val="DefaultParagraphFont"/>
    <w:rsid w:val="002A2237"/>
  </w:style>
  <w:style w:type="character" w:customStyle="1" w:styleId="TagCharCharCharChar">
    <w:name w:val="Tag Char Char Char Char"/>
    <w:basedOn w:val="DefaultParagraphFont"/>
    <w:rsid w:val="002A2237"/>
    <w:rPr>
      <w:rFonts w:ascii="Calibri" w:hAnsi="Calibri" w:cs="Calibri"/>
      <w:b/>
      <w:sz w:val="24"/>
    </w:rPr>
  </w:style>
  <w:style w:type="paragraph" w:customStyle="1" w:styleId="g-body">
    <w:name w:val="g-body"/>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A2237"/>
    <w:pPr>
      <w:spacing w:before="100" w:beforeAutospacing="1" w:after="100" w:afterAutospacing="1"/>
    </w:pPr>
    <w:rPr>
      <w:sz w:val="24"/>
    </w:rPr>
  </w:style>
  <w:style w:type="paragraph" w:customStyle="1" w:styleId="style41">
    <w:name w:val="style4"/>
    <w:basedOn w:val="Normal"/>
    <w:uiPriority w:val="99"/>
    <w:qFormat/>
    <w:rsid w:val="002A2237"/>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A2237"/>
    <w:pPr>
      <w:spacing w:before="100" w:beforeAutospacing="1" w:after="100" w:afterAutospacing="1"/>
    </w:pPr>
    <w:rPr>
      <w:rFonts w:ascii="Times New Roman" w:hAnsi="Times New Roman"/>
      <w:sz w:val="24"/>
    </w:rPr>
  </w:style>
  <w:style w:type="character" w:customStyle="1" w:styleId="adtext">
    <w:name w:val="adtext"/>
    <w:basedOn w:val="DefaultParagraphFont"/>
    <w:rsid w:val="002A2237"/>
  </w:style>
  <w:style w:type="character" w:customStyle="1" w:styleId="UL-Bold">
    <w:name w:val="UL-Bold"/>
    <w:basedOn w:val="DefaultParagraphFont"/>
    <w:rsid w:val="002A2237"/>
    <w:rPr>
      <w:u w:val="thick"/>
    </w:rPr>
  </w:style>
  <w:style w:type="character" w:customStyle="1" w:styleId="UL-None">
    <w:name w:val="UL-None"/>
    <w:basedOn w:val="DefaultParagraphFont"/>
    <w:rsid w:val="002A2237"/>
    <w:rPr>
      <w:strike w:val="0"/>
      <w:dstrike w:val="0"/>
      <w:u w:val="none"/>
      <w:effect w:val="none"/>
    </w:rPr>
  </w:style>
  <w:style w:type="character" w:customStyle="1" w:styleId="gl">
    <w:name w:val="gl"/>
    <w:basedOn w:val="DefaultParagraphFont"/>
    <w:rsid w:val="002A2237"/>
  </w:style>
  <w:style w:type="character" w:customStyle="1" w:styleId="qu730rj69h">
    <w:name w:val="qu730rj69h"/>
    <w:basedOn w:val="DefaultParagraphFont"/>
    <w:rsid w:val="002A2237"/>
  </w:style>
  <w:style w:type="paragraph" w:customStyle="1" w:styleId="optext">
    <w:name w:val="optext"/>
    <w:basedOn w:val="Normal"/>
    <w:uiPriority w:val="99"/>
    <w:qFormat/>
    <w:rsid w:val="002A2237"/>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A2237"/>
  </w:style>
  <w:style w:type="character" w:customStyle="1" w:styleId="icr880">
    <w:name w:val="icr880"/>
    <w:basedOn w:val="DefaultParagraphFont"/>
    <w:rsid w:val="002A2237"/>
  </w:style>
  <w:style w:type="character" w:customStyle="1" w:styleId="hx23q54">
    <w:name w:val="hx23q54"/>
    <w:basedOn w:val="DefaultParagraphFont"/>
    <w:rsid w:val="002A2237"/>
  </w:style>
  <w:style w:type="character" w:customStyle="1" w:styleId="m-5348258726587825636gmail-style13ptbold">
    <w:name w:val="m_-5348258726587825636gmail-style13ptbold"/>
    <w:basedOn w:val="DefaultParagraphFont"/>
    <w:rsid w:val="002A2237"/>
  </w:style>
  <w:style w:type="character" w:customStyle="1" w:styleId="m-5348258726587825636gmail-styleunderline">
    <w:name w:val="m_-5348258726587825636gmail-styleunderline"/>
    <w:basedOn w:val="DefaultParagraphFont"/>
    <w:rsid w:val="002A2237"/>
  </w:style>
  <w:style w:type="character" w:customStyle="1" w:styleId="UnderlineCharChar1">
    <w:name w:val="Underline Char Char1"/>
    <w:basedOn w:val="DefaultParagraphFont"/>
    <w:rsid w:val="002A2237"/>
    <w:rPr>
      <w:u w:val="single"/>
      <w:lang w:val="en-US" w:eastAsia="en-US" w:bidi="ar-SA"/>
    </w:rPr>
  </w:style>
  <w:style w:type="character" w:customStyle="1" w:styleId="m4385445901877740177gmail-styleunderline">
    <w:name w:val="m_4385445901877740177gmail-styleunderline"/>
    <w:basedOn w:val="DefaultParagraphFont"/>
    <w:rsid w:val="002A2237"/>
  </w:style>
  <w:style w:type="character" w:customStyle="1" w:styleId="CardsFont12ptCharChar">
    <w:name w:val="Cards + Font: 12 pt Char Char"/>
    <w:basedOn w:val="DefaultParagraphFont"/>
    <w:rsid w:val="002A2237"/>
    <w:rPr>
      <w:sz w:val="24"/>
      <w:szCs w:val="24"/>
      <w:u w:val="thick"/>
      <w:lang w:val="en-US" w:eastAsia="en-US" w:bidi="ar-SA"/>
    </w:rPr>
  </w:style>
  <w:style w:type="character" w:customStyle="1" w:styleId="NothingChar1">
    <w:name w:val="Nothing Char1"/>
    <w:basedOn w:val="DefaultParagraphFont"/>
    <w:rsid w:val="002A2237"/>
    <w:rPr>
      <w:lang w:val="en-US" w:eastAsia="en-US" w:bidi="ar-SA"/>
    </w:rPr>
  </w:style>
  <w:style w:type="paragraph" w:customStyle="1" w:styleId="useless">
    <w:name w:val="useless"/>
    <w:basedOn w:val="Normal"/>
    <w:uiPriority w:val="99"/>
    <w:qFormat/>
    <w:rsid w:val="002A2237"/>
    <w:rPr>
      <w:rFonts w:ascii="Times New Roman" w:eastAsia="Times New Roman" w:hAnsi="Times New Roman"/>
      <w:sz w:val="12"/>
    </w:rPr>
  </w:style>
  <w:style w:type="character" w:customStyle="1" w:styleId="DDIUnderline">
    <w:name w:val="DDI Underline"/>
    <w:qFormat/>
    <w:rsid w:val="002A2237"/>
    <w:rPr>
      <w:rFonts w:ascii="Times New Roman" w:hAnsi="Times New Roman"/>
      <w:sz w:val="24"/>
      <w:u w:val="single"/>
    </w:rPr>
  </w:style>
  <w:style w:type="character" w:customStyle="1" w:styleId="Char1">
    <w:name w:val="Char1"/>
    <w:basedOn w:val="DefaultParagraphFont"/>
    <w:rsid w:val="002A2237"/>
    <w:rPr>
      <w:rFonts w:cs="Arial"/>
      <w:b/>
      <w:bCs/>
      <w:iCs/>
      <w:sz w:val="24"/>
      <w:szCs w:val="28"/>
      <w:lang w:val="en-US" w:eastAsia="en-US" w:bidi="ar-SA"/>
    </w:rPr>
  </w:style>
  <w:style w:type="paragraph" w:customStyle="1" w:styleId="ALLCAPS">
    <w:name w:val="ALL CAPS"/>
    <w:basedOn w:val="Normal"/>
    <w:link w:val="ALLCAPSChar"/>
    <w:rsid w:val="002A2237"/>
    <w:rPr>
      <w:rFonts w:ascii="Times New Roman" w:eastAsia="Times New Roman" w:hAnsi="Times New Roman"/>
      <w:b/>
      <w:caps/>
    </w:rPr>
  </w:style>
  <w:style w:type="character" w:customStyle="1" w:styleId="ALLCAPSChar">
    <w:name w:val="ALL CAPS Char"/>
    <w:basedOn w:val="DefaultParagraphFont"/>
    <w:link w:val="ALLCAPS"/>
    <w:rsid w:val="002A2237"/>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2A2237"/>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A2237"/>
    <w:rPr>
      <w:rFonts w:ascii="Times New Roman" w:eastAsia="Times New Roman" w:hAnsi="Times New Roman"/>
      <w:b/>
      <w:sz w:val="24"/>
    </w:rPr>
  </w:style>
  <w:style w:type="character" w:customStyle="1" w:styleId="10ptnotbold">
    <w:name w:val="10ptnotbold"/>
    <w:basedOn w:val="DefaultParagraphFont"/>
    <w:rsid w:val="002A2237"/>
    <w:rPr>
      <w:sz w:val="20"/>
    </w:rPr>
  </w:style>
  <w:style w:type="character" w:customStyle="1" w:styleId="Cites-AuthorDate">
    <w:name w:val="Cites-Author/Date"/>
    <w:rsid w:val="002A2237"/>
    <w:rPr>
      <w:rFonts w:ascii="Helvetica" w:hAnsi="Helvetica"/>
      <w:b/>
      <w:sz w:val="22"/>
      <w:szCs w:val="24"/>
      <w:u w:val="thick"/>
    </w:rPr>
  </w:style>
  <w:style w:type="paragraph" w:customStyle="1" w:styleId="CiteTag">
    <w:name w:val="Cite/Tag"/>
    <w:basedOn w:val="Normal"/>
    <w:uiPriority w:val="99"/>
    <w:qFormat/>
    <w:rsid w:val="002A2237"/>
    <w:rPr>
      <w:rFonts w:ascii="Times New Roman" w:eastAsia="Cambria" w:hAnsi="Times New Roman"/>
      <w:b/>
    </w:rPr>
  </w:style>
  <w:style w:type="character" w:customStyle="1" w:styleId="CardsFont6ptChar1">
    <w:name w:val="Cards + Font: 6 pt Char1"/>
    <w:basedOn w:val="CardsChar"/>
    <w:link w:val="CardsFont6pt"/>
    <w:rsid w:val="002A2237"/>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2A2237"/>
  </w:style>
  <w:style w:type="character" w:customStyle="1" w:styleId="m489902567989944824gmail-styleunderline">
    <w:name w:val="m_489902567989944824gmail-styleunderline"/>
    <w:basedOn w:val="DefaultParagraphFont"/>
    <w:rsid w:val="002A2237"/>
  </w:style>
  <w:style w:type="character" w:customStyle="1" w:styleId="UnresolvedMention2">
    <w:name w:val="Unresolved Mention2"/>
    <w:basedOn w:val="DefaultParagraphFont"/>
    <w:uiPriority w:val="99"/>
    <w:semiHidden/>
    <w:rsid w:val="002A2237"/>
    <w:rPr>
      <w:color w:val="808080"/>
      <w:shd w:val="clear" w:color="auto" w:fill="E6E6E6"/>
    </w:rPr>
  </w:style>
  <w:style w:type="character" w:customStyle="1" w:styleId="swauthor">
    <w:name w:val="sw_author"/>
    <w:rsid w:val="002A2237"/>
  </w:style>
  <w:style w:type="character" w:customStyle="1" w:styleId="UnderlineCharChar3">
    <w:name w:val="Underline Char Char3"/>
    <w:rsid w:val="002A2237"/>
    <w:rPr>
      <w:szCs w:val="24"/>
      <w:u w:val="single"/>
      <w:lang w:val="en-US" w:eastAsia="en-US" w:bidi="ar-SA"/>
    </w:rPr>
  </w:style>
  <w:style w:type="character" w:customStyle="1" w:styleId="tl8wme">
    <w:name w:val="tl8wme"/>
    <w:basedOn w:val="DefaultParagraphFont"/>
    <w:rsid w:val="002A2237"/>
  </w:style>
  <w:style w:type="character" w:customStyle="1" w:styleId="Mention3">
    <w:name w:val="Mention3"/>
    <w:basedOn w:val="DefaultParagraphFont"/>
    <w:uiPriority w:val="99"/>
    <w:semiHidden/>
    <w:unhideWhenUsed/>
    <w:rsid w:val="002A2237"/>
    <w:rPr>
      <w:color w:val="2B579A"/>
      <w:shd w:val="clear" w:color="auto" w:fill="E6E6E6"/>
    </w:rPr>
  </w:style>
  <w:style w:type="character" w:customStyle="1" w:styleId="m-5251091010484660064gmail-style13ptbold">
    <w:name w:val="m_-5251091010484660064gmail-style13ptbold"/>
    <w:basedOn w:val="DefaultParagraphFont"/>
    <w:rsid w:val="002A2237"/>
  </w:style>
  <w:style w:type="character" w:customStyle="1" w:styleId="m-5251091010484660064gmail-styleunderline">
    <w:name w:val="m_-5251091010484660064gmail-styleunderline"/>
    <w:basedOn w:val="DefaultParagraphFont"/>
    <w:rsid w:val="002A2237"/>
  </w:style>
  <w:style w:type="character" w:customStyle="1" w:styleId="tablecaption">
    <w:name w:val="tablecaption"/>
    <w:basedOn w:val="DefaultParagraphFont"/>
    <w:rsid w:val="002A2237"/>
  </w:style>
  <w:style w:type="character" w:customStyle="1" w:styleId="StyleLatinHelvetica105ptBlack">
    <w:name w:val="Style (Latin) Helvetica 10.5 pt Black"/>
    <w:basedOn w:val="DefaultParagraphFont"/>
    <w:rsid w:val="002A2237"/>
    <w:rPr>
      <w:rFonts w:ascii="Times New Roman" w:hAnsi="Times New Roman"/>
      <w:color w:val="000000"/>
      <w:sz w:val="21"/>
    </w:rPr>
  </w:style>
  <w:style w:type="character" w:customStyle="1" w:styleId="m-413333960618644972gmail-style13ptbold">
    <w:name w:val="m_-413333960618644972gmail-style13ptbold"/>
    <w:basedOn w:val="DefaultParagraphFont"/>
    <w:rsid w:val="002A2237"/>
  </w:style>
  <w:style w:type="character" w:customStyle="1" w:styleId="m-413333960618644972gmail-styleunderline">
    <w:name w:val="m_-413333960618644972gmail-styleunderline"/>
    <w:basedOn w:val="DefaultParagraphFont"/>
    <w:rsid w:val="002A2237"/>
  </w:style>
  <w:style w:type="character" w:customStyle="1" w:styleId="m8314098763611656848gmail-stylestylebold12pt">
    <w:name w:val="m_8314098763611656848gmail-stylestylebold12pt"/>
    <w:basedOn w:val="DefaultParagraphFont"/>
    <w:rsid w:val="002A2237"/>
  </w:style>
  <w:style w:type="character" w:customStyle="1" w:styleId="m8314098763611656848gmail-styleboldunderline">
    <w:name w:val="m_8314098763611656848gmail-styleboldunderline"/>
    <w:basedOn w:val="DefaultParagraphFont"/>
    <w:rsid w:val="002A2237"/>
  </w:style>
  <w:style w:type="paragraph" w:customStyle="1" w:styleId="Spacer">
    <w:name w:val="Spacer"/>
    <w:basedOn w:val="Heading1"/>
    <w:link w:val="SpacerChar"/>
    <w:autoRedefine/>
    <w:uiPriority w:val="4"/>
    <w:qFormat/>
    <w:rsid w:val="002A2237"/>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A2237"/>
    <w:rPr>
      <w:rFonts w:ascii="Calibri" w:eastAsiaTheme="majorEastAsia" w:hAnsi="Calibri" w:cstheme="majorBidi"/>
      <w:b/>
      <w:sz w:val="24"/>
      <w:szCs w:val="32"/>
    </w:rPr>
  </w:style>
  <w:style w:type="paragraph" w:customStyle="1" w:styleId="msonormal0">
    <w:name w:val="msonormal"/>
    <w:basedOn w:val="Normal"/>
    <w:rsid w:val="002A2237"/>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A2237"/>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A2237"/>
    <w:rPr>
      <w:rFonts w:ascii="Georgia" w:eastAsia="Times New Roman" w:hAnsi="Georgia" w:cs="Arial" w:hint="default"/>
      <w:b/>
      <w:bCs/>
      <w:kern w:val="32"/>
      <w:sz w:val="28"/>
      <w:szCs w:val="32"/>
    </w:rPr>
  </w:style>
  <w:style w:type="character" w:customStyle="1" w:styleId="SmallChar0">
    <w:name w:val="Small Char"/>
    <w:qFormat/>
    <w:rsid w:val="002A2237"/>
    <w:rPr>
      <w:rFonts w:ascii="Arial Narrow" w:hAnsi="Arial Narrow" w:cs="Times New Roman"/>
      <w:color w:val="000000"/>
      <w:sz w:val="16"/>
    </w:rPr>
  </w:style>
  <w:style w:type="character" w:customStyle="1" w:styleId="CiteReal0">
    <w:name w:val="CiteReal"/>
    <w:uiPriority w:val="1"/>
    <w:qFormat/>
    <w:rsid w:val="002A2237"/>
    <w:rPr>
      <w:rFonts w:ascii="Arial" w:hAnsi="Arial"/>
      <w:b/>
      <w:sz w:val="24"/>
      <w:u w:val="single"/>
    </w:rPr>
  </w:style>
  <w:style w:type="character" w:customStyle="1" w:styleId="dropcap1">
    <w:name w:val="dropcap1"/>
    <w:rsid w:val="002A2237"/>
  </w:style>
  <w:style w:type="paragraph" w:customStyle="1" w:styleId="Style31">
    <w:name w:val="Style31"/>
    <w:basedOn w:val="Normal"/>
    <w:uiPriority w:val="99"/>
    <w:rsid w:val="002A2237"/>
    <w:pPr>
      <w:spacing w:line="197" w:lineRule="exact"/>
      <w:jc w:val="both"/>
    </w:pPr>
    <w:rPr>
      <w:rFonts w:ascii="Palatino Linotype" w:hAnsi="Palatino Linotype" w:cs="Palatino Linotype"/>
    </w:rPr>
  </w:style>
  <w:style w:type="paragraph" w:customStyle="1" w:styleId="Style42">
    <w:name w:val="Style42"/>
    <w:basedOn w:val="Normal"/>
    <w:uiPriority w:val="99"/>
    <w:rsid w:val="002A2237"/>
    <w:pPr>
      <w:spacing w:line="202" w:lineRule="exact"/>
      <w:jc w:val="both"/>
    </w:pPr>
    <w:rPr>
      <w:rFonts w:ascii="Palatino Linotype" w:hAnsi="Palatino Linotype" w:cs="Palatino Linotype"/>
    </w:rPr>
  </w:style>
  <w:style w:type="paragraph" w:customStyle="1" w:styleId="Style51">
    <w:name w:val="Style51"/>
    <w:basedOn w:val="Normal"/>
    <w:uiPriority w:val="99"/>
    <w:rsid w:val="002A2237"/>
    <w:pPr>
      <w:spacing w:line="200" w:lineRule="exact"/>
      <w:jc w:val="both"/>
    </w:pPr>
    <w:rPr>
      <w:rFonts w:ascii="Palatino Linotype" w:hAnsi="Palatino Linotype" w:cs="Palatino Linotype"/>
    </w:rPr>
  </w:style>
  <w:style w:type="character" w:customStyle="1" w:styleId="FontStyle72">
    <w:name w:val="Font Style72"/>
    <w:uiPriority w:val="99"/>
    <w:rsid w:val="002A2237"/>
    <w:rPr>
      <w:rFonts w:ascii="Cambria" w:hAnsi="Cambria" w:cs="Cambria" w:hint="default"/>
      <w:sz w:val="16"/>
      <w:szCs w:val="16"/>
    </w:rPr>
  </w:style>
  <w:style w:type="character" w:customStyle="1" w:styleId="FontStyle73">
    <w:name w:val="Font Style73"/>
    <w:uiPriority w:val="99"/>
    <w:rsid w:val="002A2237"/>
    <w:rPr>
      <w:rFonts w:ascii="Cambria" w:hAnsi="Cambria" w:cs="Cambria" w:hint="default"/>
      <w:i/>
      <w:iCs/>
      <w:sz w:val="16"/>
      <w:szCs w:val="16"/>
    </w:rPr>
  </w:style>
  <w:style w:type="character" w:customStyle="1" w:styleId="UnderlinestyleChar2">
    <w:name w:val="Underline style Char2"/>
    <w:rsid w:val="002A2237"/>
    <w:rPr>
      <w:sz w:val="22"/>
      <w:szCs w:val="24"/>
      <w:u w:val="single"/>
      <w:lang w:val="en-US" w:eastAsia="en-US" w:bidi="ar-SA"/>
    </w:rPr>
  </w:style>
  <w:style w:type="paragraph" w:customStyle="1" w:styleId="CitationCharChar">
    <w:name w:val="Citation Char Char"/>
    <w:basedOn w:val="Normal"/>
    <w:uiPriority w:val="6"/>
    <w:qFormat/>
    <w:rsid w:val="002A2237"/>
    <w:pPr>
      <w:ind w:left="1440" w:right="1440"/>
    </w:pPr>
    <w:rPr>
      <w:rFonts w:ascii="Cambria" w:eastAsia="Verdana" w:hAnsi="Cambria" w:cs="Cambria"/>
      <w:szCs w:val="20"/>
      <w:u w:val="single"/>
    </w:rPr>
  </w:style>
  <w:style w:type="character" w:customStyle="1" w:styleId="FontStyle49">
    <w:name w:val="Font Style49"/>
    <w:uiPriority w:val="99"/>
    <w:rsid w:val="002A2237"/>
    <w:rPr>
      <w:rFonts w:ascii="Cambria" w:hAnsi="Cambria" w:cs="Cambria"/>
      <w:sz w:val="20"/>
      <w:szCs w:val="20"/>
    </w:rPr>
  </w:style>
  <w:style w:type="character" w:customStyle="1" w:styleId="FontStyle50">
    <w:name w:val="Font Style50"/>
    <w:uiPriority w:val="99"/>
    <w:rsid w:val="002A223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A223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A2237"/>
    <w:rPr>
      <w:rFonts w:ascii="Cambria" w:eastAsia="Cambria" w:hAnsi="Cambria" w:cs="Cambria"/>
      <w:spacing w:val="-3"/>
      <w:szCs w:val="20"/>
    </w:rPr>
  </w:style>
  <w:style w:type="character" w:customStyle="1" w:styleId="kn">
    <w:name w:val="kn"/>
    <w:basedOn w:val="DefaultParagraphFont"/>
    <w:rsid w:val="002A2237"/>
  </w:style>
  <w:style w:type="character" w:customStyle="1" w:styleId="StyleStyleUnderlineUnderlineStyleBoldUnderlineIntenseEmphas">
    <w:name w:val="Style Style UnderlineUnderlineStyle Bold UnderlineIntense Emphas..."/>
    <w:basedOn w:val="DefaultParagraphFont"/>
    <w:rsid w:val="002A2237"/>
    <w:rPr>
      <w:b/>
      <w:bCs/>
      <w:sz w:val="26"/>
      <w:u w:val="single"/>
    </w:rPr>
  </w:style>
  <w:style w:type="character" w:customStyle="1" w:styleId="articoloinside">
    <w:name w:val="articolo_inside"/>
    <w:rsid w:val="002A2237"/>
  </w:style>
  <w:style w:type="paragraph" w:customStyle="1" w:styleId="pagetools">
    <w:name w:val="pagetools"/>
    <w:basedOn w:val="Normal"/>
    <w:rsid w:val="002A2237"/>
    <w:pPr>
      <w:spacing w:before="100" w:beforeAutospacing="1" w:after="100" w:afterAutospacing="1"/>
    </w:pPr>
    <w:rPr>
      <w:rFonts w:ascii="Cambria" w:eastAsia="Cambria" w:hAnsi="Cambria"/>
      <w:sz w:val="24"/>
    </w:rPr>
  </w:style>
  <w:style w:type="character" w:customStyle="1" w:styleId="desc">
    <w:name w:val="desc"/>
    <w:basedOn w:val="DefaultParagraphFont"/>
    <w:rsid w:val="002A2237"/>
  </w:style>
  <w:style w:type="character" w:customStyle="1" w:styleId="job">
    <w:name w:val="job"/>
    <w:basedOn w:val="DefaultParagraphFont"/>
    <w:rsid w:val="002A2237"/>
  </w:style>
  <w:style w:type="character" w:customStyle="1" w:styleId="publisher">
    <w:name w:val="publisher"/>
    <w:basedOn w:val="DefaultParagraphFont"/>
    <w:rsid w:val="002A2237"/>
  </w:style>
  <w:style w:type="character" w:customStyle="1" w:styleId="pubyear">
    <w:name w:val="pubyear"/>
    <w:basedOn w:val="DefaultParagraphFont"/>
    <w:rsid w:val="002A2237"/>
  </w:style>
  <w:style w:type="character" w:customStyle="1" w:styleId="pubcity">
    <w:name w:val="pubcity"/>
    <w:basedOn w:val="DefaultParagraphFont"/>
    <w:rsid w:val="002A2237"/>
  </w:style>
  <w:style w:type="character" w:customStyle="1" w:styleId="bodycontentlink">
    <w:name w:val="bodycontentlink"/>
    <w:basedOn w:val="DefaultParagraphFont"/>
    <w:rsid w:val="002A2237"/>
  </w:style>
  <w:style w:type="paragraph" w:customStyle="1" w:styleId="C-Text">
    <w:name w:val="C-Text"/>
    <w:basedOn w:val="Normal"/>
    <w:rsid w:val="002A2237"/>
    <w:pPr>
      <w:tabs>
        <w:tab w:val="num" w:pos="720"/>
      </w:tabs>
      <w:ind w:left="720" w:hanging="360"/>
    </w:pPr>
    <w:rPr>
      <w:rFonts w:ascii="Book Antiqua" w:hAnsi="Book Antiqua"/>
      <w:sz w:val="24"/>
    </w:rPr>
  </w:style>
  <w:style w:type="character" w:customStyle="1" w:styleId="ecdate">
    <w:name w:val="ec_date"/>
    <w:basedOn w:val="DefaultParagraphFont"/>
    <w:rsid w:val="002A2237"/>
    <w:rPr>
      <w:rFonts w:ascii="Symbol" w:hAnsi="Symbol" w:hint="default"/>
      <w:sz w:val="20"/>
      <w:szCs w:val="20"/>
      <w:shd w:val="clear" w:color="auto" w:fill="FFFFFF"/>
    </w:rPr>
  </w:style>
  <w:style w:type="paragraph" w:customStyle="1" w:styleId="ecmsonormal">
    <w:name w:val="ec_msonormal"/>
    <w:basedOn w:val="Normal"/>
    <w:rsid w:val="002A223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A2237"/>
  </w:style>
  <w:style w:type="character" w:customStyle="1" w:styleId="articleheadline">
    <w:name w:val="articleheadline"/>
    <w:basedOn w:val="DefaultParagraphFont"/>
    <w:rsid w:val="002A2237"/>
  </w:style>
  <w:style w:type="paragraph" w:customStyle="1" w:styleId="u-intro">
    <w:name w:val="u-intro"/>
    <w:basedOn w:val="Normal"/>
    <w:rsid w:val="002A2237"/>
    <w:pPr>
      <w:spacing w:before="100" w:beforeAutospacing="1" w:after="100" w:afterAutospacing="1"/>
    </w:pPr>
    <w:rPr>
      <w:sz w:val="24"/>
    </w:rPr>
  </w:style>
  <w:style w:type="character" w:customStyle="1" w:styleId="u-byline">
    <w:name w:val="u-byline"/>
    <w:basedOn w:val="DefaultParagraphFont"/>
    <w:rsid w:val="002A2237"/>
  </w:style>
  <w:style w:type="character" w:customStyle="1" w:styleId="articlebya">
    <w:name w:val="articleby_a"/>
    <w:basedOn w:val="DefaultParagraphFont"/>
    <w:rsid w:val="002A2237"/>
  </w:style>
  <w:style w:type="character" w:customStyle="1" w:styleId="popupwinby">
    <w:name w:val="popupwinby"/>
    <w:basedOn w:val="DefaultParagraphFont"/>
    <w:rsid w:val="002A2237"/>
  </w:style>
  <w:style w:type="character" w:customStyle="1" w:styleId="storyheader">
    <w:name w:val="storyheader"/>
    <w:basedOn w:val="DefaultParagraphFont"/>
    <w:rsid w:val="002A2237"/>
  </w:style>
  <w:style w:type="character" w:customStyle="1" w:styleId="marron">
    <w:name w:val="marron"/>
    <w:basedOn w:val="DefaultParagraphFont"/>
    <w:rsid w:val="002A2237"/>
  </w:style>
  <w:style w:type="paragraph" w:customStyle="1" w:styleId="StyleNormalWeb10pt">
    <w:name w:val="Style Normal (Web) + 10 pt"/>
    <w:basedOn w:val="NormalWeb"/>
    <w:next w:val="Normal"/>
    <w:rsid w:val="002A2237"/>
    <w:rPr>
      <w:rFonts w:ascii="Bookman Old Style" w:eastAsiaTheme="minorHAnsi" w:hAnsi="Bookman Old Style"/>
      <w:sz w:val="20"/>
      <w:lang w:bidi="ar-SA"/>
    </w:rPr>
  </w:style>
  <w:style w:type="character" w:customStyle="1" w:styleId="StyleNormalWeb10ptChar">
    <w:name w:val="Style Normal (Web) + 10 pt Char"/>
    <w:basedOn w:val="DefaultParagraphFont"/>
    <w:rsid w:val="002A2237"/>
    <w:rPr>
      <w:szCs w:val="24"/>
      <w:lang w:val="en-US" w:eastAsia="en-US" w:bidi="ar-SA"/>
    </w:rPr>
  </w:style>
  <w:style w:type="paragraph" w:customStyle="1" w:styleId="TagCiteShells">
    <w:name w:val="Tag/Cite/Shells"/>
    <w:basedOn w:val="Normal"/>
    <w:rsid w:val="002A2237"/>
    <w:rPr>
      <w:b/>
    </w:rPr>
  </w:style>
  <w:style w:type="paragraph" w:customStyle="1" w:styleId="DefinitionTerm">
    <w:name w:val="Definition Term"/>
    <w:basedOn w:val="Normal"/>
    <w:next w:val="Normal"/>
    <w:rsid w:val="002A2237"/>
    <w:rPr>
      <w:snapToGrid w:val="0"/>
      <w:sz w:val="24"/>
    </w:rPr>
  </w:style>
  <w:style w:type="character" w:customStyle="1" w:styleId="Style3CharChar">
    <w:name w:val="Style3 Char Char"/>
    <w:basedOn w:val="DefaultParagraphFont"/>
    <w:rsid w:val="002A223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A2237"/>
    <w:pPr>
      <w:spacing w:after="60"/>
    </w:pPr>
    <w:rPr>
      <w:rFonts w:eastAsia="Segoe UI" w:cs="Cambria"/>
      <w:caps/>
      <w:sz w:val="20"/>
      <w:lang w:eastAsia="zh-CN"/>
    </w:rPr>
  </w:style>
  <w:style w:type="character" w:customStyle="1" w:styleId="NormalChar0">
    <w:name w:val="Normal Char"/>
    <w:basedOn w:val="DefaultParagraphFont"/>
    <w:rsid w:val="002A2237"/>
    <w:rPr>
      <w:lang w:eastAsia="en-US"/>
    </w:rPr>
  </w:style>
  <w:style w:type="character" w:customStyle="1" w:styleId="BoldUnderlineChar2">
    <w:name w:val="Bold + Underline Char"/>
    <w:basedOn w:val="DefaultParagraphFont"/>
    <w:rsid w:val="002A2237"/>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A2237"/>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A2237"/>
  </w:style>
  <w:style w:type="character" w:customStyle="1" w:styleId="CharacterStyle7">
    <w:name w:val="Character Style 7"/>
    <w:rsid w:val="002A2237"/>
    <w:rPr>
      <w:rFonts w:ascii="Trebuchet MS" w:hAnsi="Trebuchet MS" w:cs="Trebuchet MS"/>
      <w:sz w:val="20"/>
      <w:szCs w:val="20"/>
      <w:u w:val="single"/>
    </w:rPr>
  </w:style>
  <w:style w:type="character" w:customStyle="1" w:styleId="StyleStyle4Char">
    <w:name w:val="Style Style4 + Char"/>
    <w:basedOn w:val="DefaultParagraphFont"/>
    <w:rsid w:val="002A223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A223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A2237"/>
    <w:rPr>
      <w:rFonts w:ascii="Symbol" w:hAnsi="Symbol"/>
      <w:sz w:val="21"/>
      <w:szCs w:val="21"/>
      <w:u w:val="thick"/>
    </w:rPr>
  </w:style>
  <w:style w:type="character" w:customStyle="1" w:styleId="UnderlinedEvidenceCharChar">
    <w:name w:val="Underlined Evidence Char Char"/>
    <w:basedOn w:val="DefaultParagraphFont"/>
    <w:rsid w:val="002A2237"/>
    <w:rPr>
      <w:rFonts w:ascii="Symbol" w:hAnsi="Symbol"/>
      <w:sz w:val="21"/>
      <w:szCs w:val="21"/>
      <w:u w:val="thick"/>
      <w:lang w:val="en-US" w:eastAsia="en-US" w:bidi="ar-SA"/>
    </w:rPr>
  </w:style>
  <w:style w:type="character" w:styleId="PlaceholderText">
    <w:name w:val="Placeholder Text"/>
    <w:basedOn w:val="DefaultParagraphFont"/>
    <w:uiPriority w:val="99"/>
    <w:rsid w:val="002A2237"/>
    <w:rPr>
      <w:color w:val="808080"/>
    </w:rPr>
  </w:style>
  <w:style w:type="paragraph" w:customStyle="1" w:styleId="Cite8">
    <w:name w:val="Cite8"/>
    <w:basedOn w:val="Normal"/>
    <w:autoRedefine/>
    <w:qFormat/>
    <w:rsid w:val="002A2237"/>
    <w:rPr>
      <w:rFonts w:ascii="Trebuchet MS" w:eastAsia="Verdana" w:hAnsi="Trebuchet MS" w:cs="Cambria"/>
    </w:rPr>
  </w:style>
  <w:style w:type="paragraph" w:customStyle="1" w:styleId="8font">
    <w:name w:val="8font"/>
    <w:basedOn w:val="Normal"/>
    <w:next w:val="Normal"/>
    <w:autoRedefine/>
    <w:rsid w:val="002A2237"/>
    <w:rPr>
      <w:rFonts w:eastAsia="Cambria Math" w:cs="Cambria"/>
      <w:szCs w:val="16"/>
    </w:rPr>
  </w:style>
  <w:style w:type="character" w:customStyle="1" w:styleId="NoterefInText">
    <w:name w:val="_NoterefInText"/>
    <w:uiPriority w:val="99"/>
    <w:rsid w:val="002A2237"/>
    <w:rPr>
      <w:rFonts w:cs="AKDPE C+ Utopia"/>
      <w:color w:val="000000"/>
    </w:rPr>
  </w:style>
  <w:style w:type="character" w:customStyle="1" w:styleId="postauthor">
    <w:name w:val="postauthor"/>
    <w:basedOn w:val="DefaultParagraphFont"/>
    <w:rsid w:val="002A2237"/>
  </w:style>
  <w:style w:type="paragraph" w:customStyle="1" w:styleId="notes-source-hasnotes">
    <w:name w:val="notes-source-hasnotes"/>
    <w:basedOn w:val="Normal"/>
    <w:rsid w:val="002A2237"/>
    <w:pPr>
      <w:spacing w:before="100" w:beforeAutospacing="1" w:after="100" w:afterAutospacing="1"/>
    </w:pPr>
    <w:rPr>
      <w:rFonts w:ascii="Tahoma" w:hAnsi="Tahoma"/>
      <w:szCs w:val="20"/>
    </w:rPr>
  </w:style>
  <w:style w:type="character" w:customStyle="1" w:styleId="span">
    <w:name w:val="span"/>
    <w:basedOn w:val="DefaultParagraphFont"/>
    <w:rsid w:val="002A2237"/>
  </w:style>
  <w:style w:type="character" w:customStyle="1" w:styleId="maintitle">
    <w:name w:val="maintitle"/>
    <w:basedOn w:val="DefaultParagraphFont"/>
    <w:rsid w:val="002A2237"/>
  </w:style>
  <w:style w:type="character" w:customStyle="1" w:styleId="thirdparty-logo">
    <w:name w:val="thirdparty-logo"/>
    <w:basedOn w:val="DefaultParagraphFont"/>
    <w:rsid w:val="002A2237"/>
  </w:style>
  <w:style w:type="character" w:customStyle="1" w:styleId="posted">
    <w:name w:val="posted"/>
    <w:basedOn w:val="DefaultParagraphFont"/>
    <w:rsid w:val="002A2237"/>
  </w:style>
  <w:style w:type="character" w:customStyle="1" w:styleId="ticker">
    <w:name w:val="ticker"/>
    <w:basedOn w:val="DefaultParagraphFont"/>
    <w:rsid w:val="002A2237"/>
  </w:style>
  <w:style w:type="paragraph" w:customStyle="1" w:styleId="articlemeta">
    <w:name w:val="articlemeta"/>
    <w:basedOn w:val="Normal"/>
    <w:rsid w:val="002A2237"/>
    <w:pPr>
      <w:spacing w:before="100" w:beforeAutospacing="1" w:after="100" w:afterAutospacing="1"/>
    </w:pPr>
    <w:rPr>
      <w:rFonts w:ascii="Tahoma" w:hAnsi="Tahoma"/>
      <w:szCs w:val="20"/>
    </w:rPr>
  </w:style>
  <w:style w:type="character" w:customStyle="1" w:styleId="vcard">
    <w:name w:val="vcard"/>
    <w:basedOn w:val="DefaultParagraphFont"/>
    <w:rsid w:val="002A2237"/>
  </w:style>
  <w:style w:type="character" w:customStyle="1" w:styleId="print-footnote">
    <w:name w:val="print-footnote"/>
    <w:basedOn w:val="DefaultParagraphFont"/>
    <w:rsid w:val="002A2237"/>
  </w:style>
  <w:style w:type="character" w:customStyle="1" w:styleId="datestring">
    <w:name w:val="datestring"/>
    <w:basedOn w:val="DefaultParagraphFont"/>
    <w:rsid w:val="002A2237"/>
  </w:style>
  <w:style w:type="paragraph" w:customStyle="1" w:styleId="noindent0">
    <w:name w:val="no_indent"/>
    <w:basedOn w:val="Normal"/>
    <w:rsid w:val="002A2237"/>
    <w:pPr>
      <w:spacing w:before="100" w:beforeAutospacing="1" w:after="100" w:afterAutospacing="1"/>
    </w:pPr>
    <w:rPr>
      <w:rFonts w:ascii="Tahoma" w:hAnsi="Tahoma"/>
      <w:szCs w:val="20"/>
    </w:rPr>
  </w:style>
  <w:style w:type="character" w:customStyle="1" w:styleId="email">
    <w:name w:val="email"/>
    <w:basedOn w:val="DefaultParagraphFont"/>
    <w:rsid w:val="002A2237"/>
  </w:style>
  <w:style w:type="paragraph" w:customStyle="1" w:styleId="left">
    <w:name w:val="left"/>
    <w:basedOn w:val="Normal"/>
    <w:rsid w:val="002A2237"/>
    <w:pPr>
      <w:spacing w:before="100" w:beforeAutospacing="1" w:after="100" w:afterAutospacing="1"/>
    </w:pPr>
    <w:rPr>
      <w:rFonts w:ascii="Tahoma" w:hAnsi="Tahoma"/>
      <w:szCs w:val="20"/>
    </w:rPr>
  </w:style>
  <w:style w:type="paragraph" w:customStyle="1" w:styleId="right">
    <w:name w:val="right"/>
    <w:basedOn w:val="Normal"/>
    <w:rsid w:val="002A2237"/>
    <w:pPr>
      <w:spacing w:before="100" w:beforeAutospacing="1" w:after="100" w:afterAutospacing="1"/>
    </w:pPr>
    <w:rPr>
      <w:rFonts w:ascii="Tahoma" w:hAnsi="Tahoma"/>
      <w:szCs w:val="20"/>
    </w:rPr>
  </w:style>
  <w:style w:type="character" w:customStyle="1" w:styleId="gptad">
    <w:name w:val="gptad"/>
    <w:basedOn w:val="DefaultParagraphFont"/>
    <w:rsid w:val="002A2237"/>
  </w:style>
  <w:style w:type="paragraph" w:customStyle="1" w:styleId="creditpostedmodified">
    <w:name w:val="credit_posted_modified"/>
    <w:basedOn w:val="Normal"/>
    <w:rsid w:val="002A2237"/>
    <w:pPr>
      <w:spacing w:before="100" w:beforeAutospacing="1" w:after="100" w:afterAutospacing="1"/>
    </w:pPr>
    <w:rPr>
      <w:rFonts w:ascii="Tahoma" w:hAnsi="Tahoma"/>
      <w:szCs w:val="20"/>
    </w:rPr>
  </w:style>
  <w:style w:type="character" w:customStyle="1" w:styleId="creditline">
    <w:name w:val="creditline"/>
    <w:basedOn w:val="DefaultParagraphFont"/>
    <w:rsid w:val="002A2237"/>
  </w:style>
  <w:style w:type="character" w:customStyle="1" w:styleId="grd">
    <w:name w:val="grd"/>
    <w:basedOn w:val="DefaultParagraphFont"/>
    <w:rsid w:val="002A2237"/>
  </w:style>
  <w:style w:type="paragraph" w:customStyle="1" w:styleId="hs-text-container">
    <w:name w:val="hs-text-container"/>
    <w:basedOn w:val="Normal"/>
    <w:rsid w:val="002A2237"/>
    <w:pPr>
      <w:spacing w:before="100" w:beforeAutospacing="1" w:after="100" w:afterAutospacing="1"/>
    </w:pPr>
    <w:rPr>
      <w:rFonts w:ascii="Tahoma" w:hAnsi="Tahoma"/>
      <w:szCs w:val="20"/>
    </w:rPr>
  </w:style>
  <w:style w:type="character" w:customStyle="1" w:styleId="created">
    <w:name w:val="created"/>
    <w:basedOn w:val="DefaultParagraphFont"/>
    <w:rsid w:val="002A2237"/>
  </w:style>
  <w:style w:type="character" w:customStyle="1" w:styleId="changed">
    <w:name w:val="changed"/>
    <w:basedOn w:val="DefaultParagraphFont"/>
    <w:rsid w:val="002A2237"/>
  </w:style>
  <w:style w:type="character" w:customStyle="1" w:styleId="article-author-name">
    <w:name w:val="article-author-name"/>
    <w:basedOn w:val="DefaultParagraphFont"/>
    <w:rsid w:val="002A2237"/>
  </w:style>
  <w:style w:type="character" w:customStyle="1" w:styleId="bioexcerpt">
    <w:name w:val="bio_excerpt"/>
    <w:basedOn w:val="DefaultParagraphFont"/>
    <w:rsid w:val="002A2237"/>
  </w:style>
  <w:style w:type="character" w:customStyle="1" w:styleId="commentcount">
    <w:name w:val="comment_count"/>
    <w:basedOn w:val="DefaultParagraphFont"/>
    <w:rsid w:val="002A2237"/>
  </w:style>
  <w:style w:type="character" w:customStyle="1" w:styleId="searchtermshighlighted">
    <w:name w:val="searchtermshighlighted"/>
    <w:basedOn w:val="DefaultParagraphFont"/>
    <w:rsid w:val="002A2237"/>
  </w:style>
  <w:style w:type="character" w:customStyle="1" w:styleId="contributornametrigger">
    <w:name w:val="contributornametrigger"/>
    <w:basedOn w:val="DefaultParagraphFont"/>
    <w:rsid w:val="002A2237"/>
  </w:style>
  <w:style w:type="character" w:customStyle="1" w:styleId="bylinepipe">
    <w:name w:val="bylinepipe"/>
    <w:basedOn w:val="DefaultParagraphFont"/>
    <w:rsid w:val="002A2237"/>
  </w:style>
  <w:style w:type="character" w:customStyle="1" w:styleId="lucenesearchresulturlb">
    <w:name w:val="lucene_search_result_url_b"/>
    <w:basedOn w:val="DefaultParagraphFont"/>
    <w:rsid w:val="002A2237"/>
  </w:style>
  <w:style w:type="character" w:customStyle="1" w:styleId="faculty-title">
    <w:name w:val="faculty-title"/>
    <w:basedOn w:val="DefaultParagraphFont"/>
    <w:rsid w:val="002A2237"/>
  </w:style>
  <w:style w:type="character" w:customStyle="1" w:styleId="count">
    <w:name w:val="count"/>
    <w:basedOn w:val="DefaultParagraphFont"/>
    <w:rsid w:val="002A2237"/>
  </w:style>
  <w:style w:type="character" w:customStyle="1" w:styleId="volume">
    <w:name w:val="volume"/>
    <w:basedOn w:val="DefaultParagraphFont"/>
    <w:rsid w:val="002A2237"/>
  </w:style>
  <w:style w:type="character" w:customStyle="1" w:styleId="issue">
    <w:name w:val="issue"/>
    <w:basedOn w:val="DefaultParagraphFont"/>
    <w:rsid w:val="002A2237"/>
  </w:style>
  <w:style w:type="character" w:customStyle="1" w:styleId="pages">
    <w:name w:val="pages"/>
    <w:basedOn w:val="DefaultParagraphFont"/>
    <w:rsid w:val="002A2237"/>
  </w:style>
  <w:style w:type="character" w:customStyle="1" w:styleId="field-content">
    <w:name w:val="field-content"/>
    <w:basedOn w:val="DefaultParagraphFont"/>
    <w:rsid w:val="002A2237"/>
  </w:style>
  <w:style w:type="character" w:customStyle="1" w:styleId="person">
    <w:name w:val="person"/>
    <w:basedOn w:val="DefaultParagraphFont"/>
    <w:rsid w:val="002A2237"/>
  </w:style>
  <w:style w:type="character" w:customStyle="1" w:styleId="corresponding">
    <w:name w:val="corresponding"/>
    <w:basedOn w:val="DefaultParagraphFont"/>
    <w:rsid w:val="002A2237"/>
  </w:style>
  <w:style w:type="character" w:customStyle="1" w:styleId="entry-date">
    <w:name w:val="entry-date"/>
    <w:basedOn w:val="DefaultParagraphFont"/>
    <w:rsid w:val="002A2237"/>
  </w:style>
  <w:style w:type="paragraph" w:customStyle="1" w:styleId="entry-meta">
    <w:name w:val="entry-meta"/>
    <w:basedOn w:val="Normal"/>
    <w:rsid w:val="002A2237"/>
    <w:pPr>
      <w:spacing w:before="100" w:beforeAutospacing="1" w:after="100" w:afterAutospacing="1"/>
    </w:pPr>
    <w:rPr>
      <w:rFonts w:ascii="Tahoma" w:hAnsi="Tahoma"/>
      <w:szCs w:val="20"/>
    </w:rPr>
  </w:style>
  <w:style w:type="character" w:customStyle="1" w:styleId="post-time">
    <w:name w:val="post-time"/>
    <w:basedOn w:val="DefaultParagraphFont"/>
    <w:rsid w:val="002A2237"/>
  </w:style>
  <w:style w:type="character" w:customStyle="1" w:styleId="post-category">
    <w:name w:val="post-category"/>
    <w:basedOn w:val="DefaultParagraphFont"/>
    <w:rsid w:val="002A2237"/>
  </w:style>
  <w:style w:type="character" w:customStyle="1" w:styleId="post-author">
    <w:name w:val="post-author"/>
    <w:basedOn w:val="DefaultParagraphFont"/>
    <w:rsid w:val="002A2237"/>
  </w:style>
  <w:style w:type="character" w:customStyle="1" w:styleId="A10">
    <w:name w:val="A10"/>
    <w:uiPriority w:val="99"/>
    <w:rsid w:val="002A2237"/>
    <w:rPr>
      <w:rFonts w:cs="MS Mincho"/>
      <w:color w:val="000000"/>
      <w:sz w:val="11"/>
      <w:szCs w:val="11"/>
    </w:rPr>
  </w:style>
  <w:style w:type="paragraph" w:customStyle="1" w:styleId="Pa10">
    <w:name w:val="Pa10"/>
    <w:basedOn w:val="Default"/>
    <w:next w:val="Default"/>
    <w:uiPriority w:val="99"/>
    <w:rsid w:val="002A2237"/>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A2237"/>
    <w:pPr>
      <w:widowControl w:val="0"/>
      <w:spacing w:line="241" w:lineRule="atLeast"/>
    </w:pPr>
    <w:rPr>
      <w:rFonts w:ascii="Verdana" w:eastAsiaTheme="minorEastAsia" w:hAnsi="Verdana" w:cs="Cambria"/>
      <w:color w:val="auto"/>
    </w:rPr>
  </w:style>
  <w:style w:type="character" w:customStyle="1" w:styleId="A9">
    <w:name w:val="A9"/>
    <w:uiPriority w:val="99"/>
    <w:rsid w:val="002A2237"/>
    <w:rPr>
      <w:rFonts w:cs="MS Mincho"/>
      <w:color w:val="000000"/>
      <w:sz w:val="14"/>
      <w:szCs w:val="14"/>
    </w:rPr>
  </w:style>
  <w:style w:type="paragraph" w:customStyle="1" w:styleId="articledetails">
    <w:name w:val="articledetails"/>
    <w:basedOn w:val="Normal"/>
    <w:rsid w:val="002A2237"/>
    <w:pPr>
      <w:spacing w:before="100" w:beforeAutospacing="1" w:after="100" w:afterAutospacing="1"/>
    </w:pPr>
    <w:rPr>
      <w:rFonts w:ascii="Tahoma" w:hAnsi="Tahoma"/>
      <w:szCs w:val="20"/>
    </w:rPr>
  </w:style>
  <w:style w:type="character" w:customStyle="1" w:styleId="posted-and-updated">
    <w:name w:val="posted-and-updated"/>
    <w:basedOn w:val="DefaultParagraphFont"/>
    <w:rsid w:val="002A2237"/>
  </w:style>
  <w:style w:type="paragraph" w:customStyle="1" w:styleId="aff">
    <w:name w:val="aff"/>
    <w:basedOn w:val="Normal"/>
    <w:rsid w:val="002A2237"/>
    <w:pPr>
      <w:spacing w:before="100" w:beforeAutospacing="1" w:after="100" w:afterAutospacing="1"/>
    </w:pPr>
    <w:rPr>
      <w:rFonts w:ascii="Tahoma" w:hAnsi="Tahoma"/>
      <w:szCs w:val="20"/>
    </w:rPr>
  </w:style>
  <w:style w:type="character" w:customStyle="1" w:styleId="entry-author">
    <w:name w:val="entry-author"/>
    <w:basedOn w:val="DefaultParagraphFont"/>
    <w:rsid w:val="002A2237"/>
  </w:style>
  <w:style w:type="character" w:customStyle="1" w:styleId="entry-author-name">
    <w:name w:val="entry-author-name"/>
    <w:basedOn w:val="DefaultParagraphFont"/>
    <w:rsid w:val="002A2237"/>
  </w:style>
  <w:style w:type="character" w:customStyle="1" w:styleId="arial11">
    <w:name w:val="arial_11"/>
    <w:basedOn w:val="DefaultParagraphFont"/>
    <w:rsid w:val="002A2237"/>
  </w:style>
  <w:style w:type="character" w:customStyle="1" w:styleId="contrib-degrees">
    <w:name w:val="contrib-degrees"/>
    <w:basedOn w:val="DefaultParagraphFont"/>
    <w:rsid w:val="002A2237"/>
  </w:style>
  <w:style w:type="character" w:customStyle="1" w:styleId="contrib-on-behalf-of">
    <w:name w:val="contrib-on-behalf-of"/>
    <w:basedOn w:val="DefaultParagraphFont"/>
    <w:rsid w:val="002A2237"/>
  </w:style>
  <w:style w:type="character" w:customStyle="1" w:styleId="pubtime">
    <w:name w:val="pubtime"/>
    <w:basedOn w:val="DefaultParagraphFont"/>
    <w:rsid w:val="002A2237"/>
  </w:style>
  <w:style w:type="character" w:customStyle="1" w:styleId="time">
    <w:name w:val="time"/>
    <w:basedOn w:val="DefaultParagraphFont"/>
    <w:rsid w:val="002A2237"/>
  </w:style>
  <w:style w:type="character" w:customStyle="1" w:styleId="fbcommentscount">
    <w:name w:val="fb_comments_count"/>
    <w:basedOn w:val="DefaultParagraphFont"/>
    <w:rsid w:val="002A2237"/>
  </w:style>
  <w:style w:type="character" w:customStyle="1" w:styleId="stsharethiscustom">
    <w:name w:val="st_sharethis_custom"/>
    <w:basedOn w:val="DefaultParagraphFont"/>
    <w:rsid w:val="002A2237"/>
  </w:style>
  <w:style w:type="paragraph" w:customStyle="1" w:styleId="permalinkable">
    <w:name w:val="permalinkable"/>
    <w:basedOn w:val="Normal"/>
    <w:rsid w:val="002A2237"/>
    <w:pPr>
      <w:spacing w:before="100" w:beforeAutospacing="1" w:after="100" w:afterAutospacing="1"/>
    </w:pPr>
    <w:rPr>
      <w:rFonts w:ascii="Tahoma" w:hAnsi="Tahoma"/>
      <w:szCs w:val="20"/>
    </w:rPr>
  </w:style>
  <w:style w:type="character" w:customStyle="1" w:styleId="post-date">
    <w:name w:val="post-date"/>
    <w:basedOn w:val="DefaultParagraphFont"/>
    <w:rsid w:val="002A2237"/>
  </w:style>
  <w:style w:type="character" w:customStyle="1" w:styleId="link-external">
    <w:name w:val="link-external"/>
    <w:basedOn w:val="DefaultParagraphFont"/>
    <w:rsid w:val="002A2237"/>
  </w:style>
  <w:style w:type="character" w:customStyle="1" w:styleId="articleauthor">
    <w:name w:val="article_author"/>
    <w:basedOn w:val="DefaultParagraphFont"/>
    <w:rsid w:val="002A2237"/>
  </w:style>
  <w:style w:type="character" w:customStyle="1" w:styleId="articleissue">
    <w:name w:val="article_issue"/>
    <w:basedOn w:val="DefaultParagraphFont"/>
    <w:rsid w:val="002A2237"/>
  </w:style>
  <w:style w:type="character" w:customStyle="1" w:styleId="a-size-large">
    <w:name w:val="a-size-large"/>
    <w:basedOn w:val="DefaultParagraphFont"/>
    <w:rsid w:val="002A2237"/>
  </w:style>
  <w:style w:type="character" w:customStyle="1" w:styleId="a-size-medium">
    <w:name w:val="a-size-medium"/>
    <w:basedOn w:val="DefaultParagraphFont"/>
    <w:rsid w:val="002A2237"/>
  </w:style>
  <w:style w:type="character" w:customStyle="1" w:styleId="contribution">
    <w:name w:val="contribution"/>
    <w:basedOn w:val="DefaultParagraphFont"/>
    <w:rsid w:val="002A2237"/>
  </w:style>
  <w:style w:type="character" w:customStyle="1" w:styleId="a-color-secondary">
    <w:name w:val="a-color-secondary"/>
    <w:basedOn w:val="DefaultParagraphFont"/>
    <w:rsid w:val="002A2237"/>
  </w:style>
  <w:style w:type="paragraph" w:customStyle="1" w:styleId="sbyline">
    <w:name w:val="sbyline"/>
    <w:basedOn w:val="Normal"/>
    <w:rsid w:val="002A2237"/>
    <w:pPr>
      <w:spacing w:before="100" w:beforeAutospacing="1" w:after="100" w:afterAutospacing="1"/>
    </w:pPr>
    <w:rPr>
      <w:rFonts w:ascii="Tahoma" w:hAnsi="Tahoma"/>
      <w:szCs w:val="20"/>
    </w:rPr>
  </w:style>
  <w:style w:type="character" w:customStyle="1" w:styleId="ui-author">
    <w:name w:val="ui-author"/>
    <w:basedOn w:val="DefaultParagraphFont"/>
    <w:rsid w:val="002A2237"/>
  </w:style>
  <w:style w:type="character" w:customStyle="1" w:styleId="ui-staffline">
    <w:name w:val="ui-staffline"/>
    <w:basedOn w:val="DefaultParagraphFont"/>
    <w:rsid w:val="002A2237"/>
  </w:style>
  <w:style w:type="paragraph" w:customStyle="1" w:styleId="promotion-tag-p">
    <w:name w:val="promotion-tag-p"/>
    <w:basedOn w:val="Normal"/>
    <w:rsid w:val="002A2237"/>
    <w:pPr>
      <w:spacing w:before="100" w:beforeAutospacing="1" w:after="100" w:afterAutospacing="1"/>
    </w:pPr>
    <w:rPr>
      <w:rFonts w:ascii="Tahoma" w:hAnsi="Tahoma"/>
      <w:szCs w:val="20"/>
    </w:rPr>
  </w:style>
  <w:style w:type="paragraph" w:customStyle="1" w:styleId="heading">
    <w:name w:val="heading"/>
    <w:basedOn w:val="Normal"/>
    <w:rsid w:val="002A2237"/>
    <w:pPr>
      <w:spacing w:before="100" w:beforeAutospacing="1" w:after="100" w:afterAutospacing="1"/>
    </w:pPr>
    <w:rPr>
      <w:rFonts w:ascii="Tahoma" w:hAnsi="Tahoma"/>
      <w:szCs w:val="20"/>
    </w:rPr>
  </w:style>
  <w:style w:type="character" w:customStyle="1" w:styleId="value">
    <w:name w:val="value"/>
    <w:basedOn w:val="DefaultParagraphFont"/>
    <w:rsid w:val="002A2237"/>
  </w:style>
  <w:style w:type="character" w:customStyle="1" w:styleId="specialissuelabel">
    <w:name w:val="specialissuelabel"/>
    <w:basedOn w:val="DefaultParagraphFont"/>
    <w:rsid w:val="002A2237"/>
  </w:style>
  <w:style w:type="character" w:customStyle="1" w:styleId="referencediv">
    <w:name w:val="referencediv"/>
    <w:basedOn w:val="DefaultParagraphFont"/>
    <w:rsid w:val="002A2237"/>
  </w:style>
  <w:style w:type="character" w:customStyle="1" w:styleId="wp-smiley">
    <w:name w:val="wp-smiley"/>
    <w:basedOn w:val="DefaultParagraphFont"/>
    <w:rsid w:val="002A2237"/>
  </w:style>
  <w:style w:type="character" w:customStyle="1" w:styleId="meta-prep">
    <w:name w:val="meta-prep"/>
    <w:basedOn w:val="DefaultParagraphFont"/>
    <w:rsid w:val="002A2237"/>
  </w:style>
  <w:style w:type="character" w:customStyle="1" w:styleId="artjournal">
    <w:name w:val="art_journal"/>
    <w:basedOn w:val="DefaultParagraphFont"/>
    <w:rsid w:val="002A2237"/>
  </w:style>
  <w:style w:type="character" w:customStyle="1" w:styleId="artdatevolumeissuepart">
    <w:name w:val="art_datevolumeissuepart"/>
    <w:basedOn w:val="DefaultParagraphFont"/>
    <w:rsid w:val="002A2237"/>
  </w:style>
  <w:style w:type="character" w:customStyle="1" w:styleId="artpages">
    <w:name w:val="art_pages"/>
    <w:basedOn w:val="DefaultParagraphFont"/>
    <w:rsid w:val="002A2237"/>
  </w:style>
  <w:style w:type="character" w:customStyle="1" w:styleId="singlehighlightclass">
    <w:name w:val="single_highlight_class"/>
    <w:basedOn w:val="DefaultParagraphFont"/>
    <w:rsid w:val="002A2237"/>
  </w:style>
  <w:style w:type="character" w:customStyle="1" w:styleId="degree">
    <w:name w:val="degree"/>
    <w:basedOn w:val="DefaultParagraphFont"/>
    <w:rsid w:val="002A2237"/>
  </w:style>
  <w:style w:type="character" w:customStyle="1" w:styleId="major">
    <w:name w:val="major"/>
    <w:basedOn w:val="DefaultParagraphFont"/>
    <w:rsid w:val="002A2237"/>
  </w:style>
  <w:style w:type="character" w:customStyle="1" w:styleId="authors">
    <w:name w:val="authors"/>
    <w:basedOn w:val="DefaultParagraphFont"/>
    <w:rsid w:val="002A2237"/>
  </w:style>
  <w:style w:type="character" w:customStyle="1" w:styleId="views">
    <w:name w:val="views"/>
    <w:basedOn w:val="DefaultParagraphFont"/>
    <w:rsid w:val="002A2237"/>
  </w:style>
  <w:style w:type="character" w:customStyle="1" w:styleId="stmainservices">
    <w:name w:val="stmainservices"/>
    <w:basedOn w:val="DefaultParagraphFont"/>
    <w:rsid w:val="002A2237"/>
  </w:style>
  <w:style w:type="character" w:customStyle="1" w:styleId="stbubblehcount">
    <w:name w:val="stbubble_hcount"/>
    <w:basedOn w:val="DefaultParagraphFont"/>
    <w:rsid w:val="002A2237"/>
  </w:style>
  <w:style w:type="paragraph" w:customStyle="1" w:styleId="Document">
    <w:name w:val="_Document"/>
    <w:basedOn w:val="Default"/>
    <w:next w:val="Default"/>
    <w:uiPriority w:val="99"/>
    <w:rsid w:val="002A2237"/>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A2237"/>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A2237"/>
    <w:pPr>
      <w:widowControl w:val="0"/>
    </w:pPr>
    <w:rPr>
      <w:rFonts w:ascii="AKDPE C+ Utopia" w:eastAsiaTheme="minorEastAsia" w:hAnsi="AKDPE C+ Utopia" w:cs="Cambria"/>
      <w:color w:val="auto"/>
    </w:rPr>
  </w:style>
  <w:style w:type="paragraph" w:customStyle="1" w:styleId="collapsed-hide">
    <w:name w:val="collapsed-hide"/>
    <w:basedOn w:val="Normal"/>
    <w:rsid w:val="002A2237"/>
    <w:pPr>
      <w:spacing w:before="100" w:beforeAutospacing="1" w:after="100" w:afterAutospacing="1"/>
    </w:pPr>
    <w:rPr>
      <w:rFonts w:ascii="Tahoma" w:hAnsi="Tahoma"/>
      <w:szCs w:val="20"/>
    </w:rPr>
  </w:style>
  <w:style w:type="paragraph" w:customStyle="1" w:styleId="Pa7">
    <w:name w:val="Pa7"/>
    <w:basedOn w:val="Default"/>
    <w:next w:val="Default"/>
    <w:uiPriority w:val="99"/>
    <w:rsid w:val="002A2237"/>
    <w:pPr>
      <w:widowControl w:val="0"/>
      <w:spacing w:line="211" w:lineRule="atLeast"/>
    </w:pPr>
    <w:rPr>
      <w:rFonts w:ascii="Courier New" w:eastAsiaTheme="minorEastAsia" w:hAnsi="Courier New" w:cs="Cambria"/>
      <w:color w:val="auto"/>
    </w:rPr>
  </w:style>
  <w:style w:type="paragraph" w:customStyle="1" w:styleId="odd">
    <w:name w:val="odd"/>
    <w:basedOn w:val="Normal"/>
    <w:rsid w:val="002A2237"/>
    <w:pPr>
      <w:spacing w:before="100" w:beforeAutospacing="1" w:after="100" w:afterAutospacing="1"/>
    </w:pPr>
    <w:rPr>
      <w:rFonts w:ascii="Tahoma" w:hAnsi="Tahoma"/>
      <w:szCs w:val="20"/>
    </w:rPr>
  </w:style>
  <w:style w:type="character" w:customStyle="1" w:styleId="article-date">
    <w:name w:val="article-date"/>
    <w:basedOn w:val="DefaultParagraphFont"/>
    <w:rsid w:val="002A2237"/>
  </w:style>
  <w:style w:type="character" w:customStyle="1" w:styleId="article-author">
    <w:name w:val="article-author"/>
    <w:basedOn w:val="DefaultParagraphFont"/>
    <w:rsid w:val="002A2237"/>
  </w:style>
  <w:style w:type="character" w:customStyle="1" w:styleId="tolocaltime">
    <w:name w:val="tolocaltime"/>
    <w:basedOn w:val="DefaultParagraphFont"/>
    <w:rsid w:val="002A2237"/>
  </w:style>
  <w:style w:type="character" w:customStyle="1" w:styleId="pb-byline">
    <w:name w:val="pb-byline"/>
    <w:basedOn w:val="DefaultParagraphFont"/>
    <w:rsid w:val="002A2237"/>
  </w:style>
  <w:style w:type="character" w:customStyle="1" w:styleId="pb-timestamp">
    <w:name w:val="pb-timestamp"/>
    <w:basedOn w:val="DefaultParagraphFont"/>
    <w:rsid w:val="002A2237"/>
  </w:style>
  <w:style w:type="paragraph" w:customStyle="1" w:styleId="Pa8">
    <w:name w:val="Pa8"/>
    <w:basedOn w:val="Default"/>
    <w:next w:val="Default"/>
    <w:uiPriority w:val="99"/>
    <w:rsid w:val="002A2237"/>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A2237"/>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A2237"/>
  </w:style>
  <w:style w:type="character" w:customStyle="1" w:styleId="even">
    <w:name w:val="even"/>
    <w:basedOn w:val="DefaultParagraphFont"/>
    <w:rsid w:val="002A2237"/>
  </w:style>
  <w:style w:type="paragraph" w:customStyle="1" w:styleId="volissue">
    <w:name w:val="volissue"/>
    <w:basedOn w:val="Normal"/>
    <w:rsid w:val="002A2237"/>
    <w:pPr>
      <w:spacing w:before="100" w:beforeAutospacing="1" w:after="100" w:afterAutospacing="1"/>
    </w:pPr>
    <w:rPr>
      <w:rFonts w:ascii="Tahoma" w:hAnsi="Tahoma"/>
      <w:szCs w:val="20"/>
    </w:rPr>
  </w:style>
  <w:style w:type="character" w:customStyle="1" w:styleId="view-count">
    <w:name w:val="view-count"/>
    <w:basedOn w:val="DefaultParagraphFont"/>
    <w:rsid w:val="002A2237"/>
  </w:style>
  <w:style w:type="character" w:customStyle="1" w:styleId="tChar">
    <w:name w:val="t Char"/>
    <w:rsid w:val="002A2237"/>
    <w:rPr>
      <w:rFonts w:ascii="Georgia" w:eastAsia="Times New Roman" w:hAnsi="Georgia" w:cs="Calibri"/>
      <w:b/>
      <w:lang w:val="x-none" w:eastAsia="x-none"/>
    </w:rPr>
  </w:style>
  <w:style w:type="paragraph" w:customStyle="1" w:styleId="BoldUnderlineChar20">
    <w:name w:val="BoldUnderline Char2"/>
    <w:link w:val="BoldUnderlineChar2Char"/>
    <w:rsid w:val="002A2237"/>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A2237"/>
    <w:rPr>
      <w:rFonts w:ascii="Times New Roman" w:eastAsia="Times New Roman" w:hAnsi="Times New Roman" w:cs="Times New Roman"/>
      <w:b/>
      <w:sz w:val="20"/>
      <w:szCs w:val="24"/>
      <w:u w:val="single"/>
    </w:rPr>
  </w:style>
  <w:style w:type="character" w:customStyle="1" w:styleId="UnderlineCharChar4">
    <w:name w:val="Underline Char Char4"/>
    <w:rsid w:val="002A2237"/>
    <w:rPr>
      <w:szCs w:val="24"/>
      <w:u w:val="single"/>
      <w:lang w:val="en-US" w:eastAsia="en-US" w:bidi="ar-SA"/>
    </w:rPr>
  </w:style>
  <w:style w:type="character" w:customStyle="1" w:styleId="BoldUnderlineCharChar3">
    <w:name w:val="BoldUnderline Char Char3"/>
    <w:rsid w:val="002A2237"/>
    <w:rPr>
      <w:b/>
      <w:szCs w:val="24"/>
      <w:u w:val="single"/>
      <w:lang w:val="en-US" w:eastAsia="en-US" w:bidi="ar-SA"/>
    </w:rPr>
  </w:style>
  <w:style w:type="character" w:customStyle="1" w:styleId="BoldUnderlineCharChar2">
    <w:name w:val="BoldUnderline Char Char2"/>
    <w:rsid w:val="002A2237"/>
    <w:rPr>
      <w:b/>
      <w:szCs w:val="24"/>
      <w:u w:val="single"/>
      <w:lang w:val="en-US" w:eastAsia="en-US" w:bidi="ar-SA"/>
    </w:rPr>
  </w:style>
  <w:style w:type="paragraph" w:customStyle="1" w:styleId="UnderlineCard0">
    <w:name w:val="UnderlineCard"/>
    <w:basedOn w:val="Heading3"/>
    <w:link w:val="UnderlineCardChar"/>
    <w:qFormat/>
    <w:rsid w:val="002A2237"/>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2A2237"/>
    <w:rPr>
      <w:rFonts w:ascii="Calibri" w:eastAsia="Calibri" w:hAnsi="Calibri" w:cs="Times New Roman"/>
      <w:bCs/>
      <w:sz w:val="20"/>
      <w:szCs w:val="20"/>
      <w:u w:val="single"/>
      <w:lang w:val="x-none" w:eastAsia="x-none"/>
    </w:rPr>
  </w:style>
  <w:style w:type="character" w:customStyle="1" w:styleId="5Notunderlined">
    <w:name w:val="5 Not underlined"/>
    <w:rsid w:val="002A2237"/>
    <w:rPr>
      <w:rFonts w:ascii="Times New Roman" w:hAnsi="Times New Roman"/>
      <w:sz w:val="16"/>
    </w:rPr>
  </w:style>
  <w:style w:type="character" w:customStyle="1" w:styleId="volume-issue">
    <w:name w:val="volume-issue"/>
    <w:rsid w:val="002A2237"/>
    <w:rPr>
      <w:rFonts w:cs="Times New Roman"/>
    </w:rPr>
  </w:style>
  <w:style w:type="character" w:customStyle="1" w:styleId="i">
    <w:name w:val="i"/>
    <w:basedOn w:val="DefaultParagraphFont"/>
    <w:uiPriority w:val="99"/>
    <w:rsid w:val="002A2237"/>
  </w:style>
  <w:style w:type="character" w:customStyle="1" w:styleId="storytext">
    <w:name w:val="storytext"/>
    <w:basedOn w:val="DefaultParagraphFont"/>
    <w:rsid w:val="002A2237"/>
  </w:style>
  <w:style w:type="character" w:customStyle="1" w:styleId="heading3char0">
    <w:name w:val="heading3char"/>
    <w:rsid w:val="002A2237"/>
  </w:style>
  <w:style w:type="character" w:customStyle="1" w:styleId="boldness1">
    <w:name w:val="boldness1"/>
    <w:rsid w:val="002A2237"/>
  </w:style>
  <w:style w:type="paragraph" w:customStyle="1" w:styleId="Cardd">
    <w:name w:val="Cardd"/>
    <w:basedOn w:val="Normal"/>
    <w:uiPriority w:val="4"/>
    <w:qFormat/>
    <w:rsid w:val="002A2237"/>
    <w:pPr>
      <w:ind w:left="288" w:right="288"/>
    </w:pPr>
  </w:style>
  <w:style w:type="paragraph" w:customStyle="1" w:styleId="document0">
    <w:name w:val="document"/>
    <w:basedOn w:val="Normal"/>
    <w:rsid w:val="002A2237"/>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2A2237"/>
    <w:rPr>
      <w:rFonts w:cs="Arial"/>
      <w:bCs/>
      <w:szCs w:val="26"/>
      <w:u w:val="single"/>
      <w:lang w:val="en-US" w:eastAsia="en-US" w:bidi="ar-SA"/>
    </w:rPr>
  </w:style>
  <w:style w:type="character" w:customStyle="1" w:styleId="current-selection">
    <w:name w:val="current-selection"/>
    <w:basedOn w:val="DefaultParagraphFont"/>
    <w:rsid w:val="002A2237"/>
  </w:style>
  <w:style w:type="character" w:customStyle="1" w:styleId="a2">
    <w:name w:val="_"/>
    <w:basedOn w:val="DefaultParagraphFont"/>
    <w:rsid w:val="002A2237"/>
  </w:style>
  <w:style w:type="paragraph" w:customStyle="1" w:styleId="Shrink6">
    <w:name w:val="Shrink 6"/>
    <w:basedOn w:val="Normal"/>
    <w:qFormat/>
    <w:rsid w:val="002A2237"/>
    <w:rPr>
      <w:rFonts w:eastAsia="Calibri" w:cs="Times New Roman"/>
      <w:sz w:val="12"/>
    </w:rPr>
  </w:style>
  <w:style w:type="character" w:customStyle="1" w:styleId="messagecontent">
    <w:name w:val="message_content"/>
    <w:rsid w:val="002A2237"/>
  </w:style>
  <w:style w:type="character" w:customStyle="1" w:styleId="StyleUnderlineChar">
    <w:name w:val="Style Underline Char"/>
    <w:basedOn w:val="DefaultParagraphFont"/>
    <w:rsid w:val="002A2237"/>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A223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A2237"/>
    <w:rPr>
      <w:rFonts w:ascii="Calibri" w:eastAsia="Times New Roman" w:hAnsi="Calibri" w:cs="Arial"/>
      <w:b/>
      <w:kern w:val="32"/>
      <w:sz w:val="24"/>
      <w:szCs w:val="32"/>
      <w:u w:val="single"/>
    </w:rPr>
  </w:style>
  <w:style w:type="character" w:customStyle="1" w:styleId="twelptblackblack1">
    <w:name w:val="twelptblackblack1"/>
    <w:basedOn w:val="DefaultParagraphFont"/>
    <w:rsid w:val="002A2237"/>
    <w:rPr>
      <w:rFonts w:ascii="Verdana" w:hAnsi="Verdana" w:hint="default"/>
      <w:color w:val="000000"/>
      <w:sz w:val="16"/>
      <w:szCs w:val="16"/>
    </w:rPr>
  </w:style>
  <w:style w:type="character" w:customStyle="1" w:styleId="Heading3CharCharCharChar1">
    <w:name w:val="Heading 3 Char Char Char Char1"/>
    <w:rsid w:val="002A2237"/>
    <w:rPr>
      <w:rFonts w:cs="Arial"/>
      <w:bCs/>
      <w:szCs w:val="26"/>
      <w:u w:val="single"/>
      <w:lang w:val="en-US" w:eastAsia="en-US" w:bidi="ar-SA"/>
    </w:rPr>
  </w:style>
  <w:style w:type="paragraph" w:customStyle="1" w:styleId="conintrotext">
    <w:name w:val="conintrotext"/>
    <w:basedOn w:val="Normal"/>
    <w:uiPriority w:val="99"/>
    <w:rsid w:val="002A2237"/>
    <w:pPr>
      <w:spacing w:before="100" w:beforeAutospacing="1" w:after="100" w:afterAutospacing="1"/>
    </w:pPr>
    <w:rPr>
      <w:rFonts w:eastAsia="Times New Roman"/>
      <w:sz w:val="24"/>
    </w:rPr>
  </w:style>
  <w:style w:type="character" w:customStyle="1" w:styleId="comment-body">
    <w:name w:val="comment-body"/>
    <w:rsid w:val="002A2237"/>
  </w:style>
  <w:style w:type="character" w:customStyle="1" w:styleId="UnderlineCharCharChar1">
    <w:name w:val="Underline Char Char Char1"/>
    <w:rsid w:val="002A223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A223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A2237"/>
    <w:rPr>
      <w:rFonts w:asciiTheme="minorHAnsi" w:eastAsia="MS Mincho" w:hAnsiTheme="minorHAnsi"/>
      <w:b/>
      <w:u w:val="single"/>
    </w:rPr>
  </w:style>
  <w:style w:type="character" w:customStyle="1" w:styleId="mw-headline">
    <w:name w:val="mw-headline"/>
    <w:rsid w:val="002A2237"/>
  </w:style>
  <w:style w:type="character" w:customStyle="1" w:styleId="flagicon">
    <w:name w:val="flagicon"/>
    <w:rsid w:val="002A2237"/>
  </w:style>
  <w:style w:type="paragraph" w:customStyle="1" w:styleId="assert">
    <w:name w:val="assert"/>
    <w:basedOn w:val="Normal"/>
    <w:uiPriority w:val="99"/>
    <w:rsid w:val="002A2237"/>
    <w:pPr>
      <w:spacing w:before="100" w:beforeAutospacing="1" w:after="100" w:afterAutospacing="1"/>
    </w:pPr>
    <w:rPr>
      <w:rFonts w:eastAsia="Times New Roman"/>
      <w:sz w:val="24"/>
    </w:rPr>
  </w:style>
  <w:style w:type="character" w:customStyle="1" w:styleId="apturelink">
    <w:name w:val="apturelink"/>
    <w:rsid w:val="002A2237"/>
  </w:style>
  <w:style w:type="character" w:customStyle="1" w:styleId="apturelinkicon">
    <w:name w:val="apturelinkicon"/>
    <w:rsid w:val="002A2237"/>
  </w:style>
  <w:style w:type="paragraph" w:customStyle="1" w:styleId="Default1">
    <w:name w:val="Default1"/>
    <w:basedOn w:val="Default"/>
    <w:next w:val="Default"/>
    <w:uiPriority w:val="99"/>
    <w:rsid w:val="002A2237"/>
    <w:rPr>
      <w:color w:val="auto"/>
    </w:rPr>
  </w:style>
  <w:style w:type="paragraph" w:customStyle="1" w:styleId="center">
    <w:name w:val="center"/>
    <w:basedOn w:val="Normal"/>
    <w:uiPriority w:val="99"/>
    <w:rsid w:val="002A2237"/>
    <w:pPr>
      <w:spacing w:before="100" w:beforeAutospacing="1" w:after="100" w:afterAutospacing="1"/>
    </w:pPr>
    <w:rPr>
      <w:rFonts w:eastAsia="Times New Roman"/>
      <w:sz w:val="24"/>
    </w:rPr>
  </w:style>
  <w:style w:type="character" w:customStyle="1" w:styleId="LittleChar">
    <w:name w:val="Little Char"/>
    <w:link w:val="Little"/>
    <w:rsid w:val="002A2237"/>
    <w:rPr>
      <w:rFonts w:ascii="Garamond" w:eastAsia="Times New Roman" w:hAnsi="Garamond"/>
    </w:rPr>
  </w:style>
  <w:style w:type="character" w:customStyle="1" w:styleId="UnderlineChar1Char">
    <w:name w:val="Underline Char1 Char"/>
    <w:rsid w:val="002A223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A223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A2237"/>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A223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A2237"/>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A223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A2237"/>
    <w:rPr>
      <w:rFonts w:asciiTheme="minorHAnsi" w:eastAsia="MS Mincho" w:hAnsiTheme="minorHAnsi"/>
      <w:b/>
      <w:u w:val="single"/>
    </w:rPr>
  </w:style>
  <w:style w:type="paragraph" w:customStyle="1" w:styleId="CardBody">
    <w:name w:val="Card Body"/>
    <w:basedOn w:val="Normal"/>
    <w:link w:val="CardBodyChar"/>
    <w:rsid w:val="002A2237"/>
    <w:rPr>
      <w:rFonts w:eastAsia="Times New Roman"/>
    </w:rPr>
  </w:style>
  <w:style w:type="character" w:customStyle="1" w:styleId="CardBodyChar">
    <w:name w:val="Card Body Char"/>
    <w:link w:val="CardBody"/>
    <w:rsid w:val="002A2237"/>
    <w:rPr>
      <w:rFonts w:ascii="Calibri" w:eastAsia="Times New Roman" w:hAnsi="Calibri"/>
    </w:rPr>
  </w:style>
  <w:style w:type="character" w:customStyle="1" w:styleId="ptitleinside">
    <w:name w:val="p_title_inside"/>
    <w:rsid w:val="002A2237"/>
  </w:style>
  <w:style w:type="paragraph" w:customStyle="1" w:styleId="StyleBoldandUnderlineChar11ptBorderSinglesolidline">
    <w:name w:val="Style Bold and Underline Char + 11 pt Border: : (Single solid line..."/>
    <w:link w:val="StyleBoldandUnderlineChar11ptBorderSinglesolidlineChar"/>
    <w:rsid w:val="002A2237"/>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A2237"/>
    <w:rPr>
      <w:rFonts w:eastAsia="Times New Roman"/>
      <w:b/>
      <w:bCs/>
      <w:szCs w:val="20"/>
      <w:u w:val="single"/>
      <w:bdr w:val="single" w:sz="4" w:space="0" w:color="auto"/>
    </w:rPr>
  </w:style>
  <w:style w:type="character" w:customStyle="1" w:styleId="Heading1CharChar1">
    <w:name w:val="Heading 1 Char Char1"/>
    <w:rsid w:val="002A2237"/>
    <w:rPr>
      <w:rFonts w:cs="Arial"/>
      <w:b/>
      <w:bCs/>
      <w:szCs w:val="32"/>
      <w:lang w:val="en-US" w:eastAsia="en-US" w:bidi="ar-SA"/>
    </w:rPr>
  </w:style>
  <w:style w:type="paragraph" w:customStyle="1" w:styleId="Indentation">
    <w:name w:val="Indentation"/>
    <w:basedOn w:val="Normal"/>
    <w:uiPriority w:val="99"/>
    <w:rsid w:val="002A2237"/>
    <w:pPr>
      <w:ind w:left="288" w:right="288"/>
    </w:pPr>
  </w:style>
  <w:style w:type="character" w:customStyle="1" w:styleId="StyleUnderlineCharChar9ptBold">
    <w:name w:val="Style Underline Char Char + 9 pt Bold"/>
    <w:rsid w:val="002A223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A2237"/>
    <w:rPr>
      <w:rFonts w:eastAsia="Times New Roman"/>
      <w:u w:val="single"/>
    </w:rPr>
  </w:style>
  <w:style w:type="character" w:customStyle="1" w:styleId="StyleStyle4ArialNarrow9ptChar">
    <w:name w:val="Style Style4 + Arial Narrow 9 pt Char"/>
    <w:link w:val="StyleStyle4ArialNarrow9pt"/>
    <w:rsid w:val="002A2237"/>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2A2237"/>
    <w:rPr>
      <w:rFonts w:eastAsia="Times New Roman"/>
      <w:b/>
      <w:bCs/>
      <w:u w:val="single"/>
    </w:rPr>
  </w:style>
  <w:style w:type="character" w:customStyle="1" w:styleId="StyleStyle4ArialNarrow9ptBoldChar">
    <w:name w:val="Style Style4 + Arial Narrow 9 pt Bold Char"/>
    <w:link w:val="StyleStyle4ArialNarrow9ptBold"/>
    <w:rsid w:val="002A2237"/>
    <w:rPr>
      <w:rFonts w:ascii="Calibri" w:eastAsia="Times New Roman" w:hAnsi="Calibri"/>
      <w:b/>
      <w:bCs/>
      <w:u w:val="single"/>
    </w:rPr>
  </w:style>
  <w:style w:type="character" w:customStyle="1" w:styleId="StyleBoldandUnderlineCharChar29pt">
    <w:name w:val="Style Bold and Underline Char Char2 + 9 pt"/>
    <w:rsid w:val="002A2237"/>
    <w:rPr>
      <w:rFonts w:ascii="Times New Roman" w:hAnsi="Times New Roman"/>
      <w:b/>
      <w:bCs/>
      <w:noProof w:val="0"/>
      <w:sz w:val="20"/>
      <w:u w:val="single"/>
    </w:rPr>
  </w:style>
  <w:style w:type="character" w:customStyle="1" w:styleId="StyleUnderlineCharChar19pt">
    <w:name w:val="Style Underline Char Char1 + 9 pt"/>
    <w:rsid w:val="002A223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A223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A2237"/>
    <w:rPr>
      <w:rFonts w:ascii="Georgia" w:eastAsia="Times New Roman" w:hAnsi="Georgia"/>
      <w:b/>
      <w:smallCaps/>
      <w:sz w:val="24"/>
      <w:szCs w:val="24"/>
      <w:u w:val="single"/>
    </w:rPr>
  </w:style>
  <w:style w:type="character" w:customStyle="1" w:styleId="CardTextCharChar">
    <w:name w:val="Card Text Char Char"/>
    <w:rsid w:val="002A2237"/>
    <w:rPr>
      <w:rFonts w:ascii="Times New Roman" w:eastAsia="Times New Roman" w:hAnsi="Times New Roman" w:cs="Times New Roman"/>
      <w:sz w:val="20"/>
      <w:szCs w:val="20"/>
    </w:rPr>
  </w:style>
  <w:style w:type="character" w:customStyle="1" w:styleId="citeChar1">
    <w:name w:val="cite Char"/>
    <w:locked/>
    <w:rsid w:val="002A2237"/>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A223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A2237"/>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A2237"/>
    <w:rPr>
      <w:i/>
      <w:iCs/>
      <w:sz w:val="20"/>
      <w:u w:val="single"/>
    </w:rPr>
  </w:style>
  <w:style w:type="character" w:customStyle="1" w:styleId="HIGHLIGHT0">
    <w:name w:val="HIGHLIGHT"/>
    <w:uiPriority w:val="1"/>
    <w:rsid w:val="002A2237"/>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A2237"/>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A2237"/>
    <w:rPr>
      <w:rFonts w:ascii="Times New Roman" w:eastAsia="Times New Roman" w:hAnsi="Times New Roman" w:cs="Times New Roman"/>
      <w:b/>
      <w:sz w:val="28"/>
      <w:szCs w:val="24"/>
    </w:rPr>
  </w:style>
  <w:style w:type="character" w:customStyle="1" w:styleId="FifthChar">
    <w:name w:val="Fifth Char"/>
    <w:link w:val="Fifth"/>
    <w:rsid w:val="002A2237"/>
    <w:rPr>
      <w:rFonts w:ascii="Calibri" w:eastAsia="Calibri" w:hAnsi="Calibri"/>
    </w:rPr>
  </w:style>
  <w:style w:type="paragraph" w:customStyle="1" w:styleId="Third">
    <w:name w:val="Third"/>
    <w:basedOn w:val="Normal"/>
    <w:link w:val="ThirdChar"/>
    <w:rsid w:val="002A2237"/>
    <w:rPr>
      <w:rFonts w:eastAsia="Times New Roman"/>
      <w:b/>
      <w:u w:val="single"/>
      <w:lang w:val="x-none" w:eastAsia="x-none"/>
    </w:rPr>
  </w:style>
  <w:style w:type="character" w:customStyle="1" w:styleId="ThirdChar">
    <w:name w:val="Third Char"/>
    <w:link w:val="Third"/>
    <w:rsid w:val="002A2237"/>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2A223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2A2237"/>
    <w:rPr>
      <w:rFonts w:ascii="Times New Roman" w:eastAsia="Times New Roman" w:hAnsi="Times New Roman"/>
      <w:szCs w:val="24"/>
    </w:rPr>
  </w:style>
  <w:style w:type="character" w:customStyle="1" w:styleId="article-record-publication-volume-issue">
    <w:name w:val="article-record-publication-volume-issue"/>
    <w:rsid w:val="002A2237"/>
  </w:style>
  <w:style w:type="character" w:customStyle="1" w:styleId="NothingCharChar">
    <w:name w:val="Nothing Char Char"/>
    <w:link w:val="NothingCharCharChar"/>
    <w:rsid w:val="002A2237"/>
  </w:style>
  <w:style w:type="paragraph" w:customStyle="1" w:styleId="DebateUnderlineBoldChar">
    <w:name w:val="Debate Underline Bold Char"/>
    <w:basedOn w:val="Normal"/>
    <w:link w:val="DebateUnderlineBoldCharChar"/>
    <w:rsid w:val="002A2237"/>
    <w:pPr>
      <w:jc w:val="both"/>
    </w:pPr>
    <w:rPr>
      <w:rFonts w:eastAsia="Times New Roman"/>
      <w:b/>
      <w:u w:val="thick"/>
    </w:rPr>
  </w:style>
  <w:style w:type="character" w:customStyle="1" w:styleId="DebateUnderlineBoldCharChar">
    <w:name w:val="Debate Underline Bold Char Char"/>
    <w:link w:val="DebateUnderlineBoldChar"/>
    <w:rsid w:val="002A2237"/>
    <w:rPr>
      <w:rFonts w:ascii="Calibri" w:eastAsia="Times New Roman" w:hAnsi="Calibri"/>
      <w:b/>
      <w:u w:val="thick"/>
    </w:rPr>
  </w:style>
  <w:style w:type="character" w:customStyle="1" w:styleId="resultbodyblack">
    <w:name w:val="resultbodyblack"/>
    <w:rsid w:val="002A2237"/>
    <w:rPr>
      <w:rFonts w:cs="Times New Roman"/>
    </w:rPr>
  </w:style>
  <w:style w:type="paragraph" w:customStyle="1" w:styleId="bloctitles">
    <w:name w:val="bloc titles"/>
    <w:basedOn w:val="Heading1"/>
    <w:next w:val="Normal"/>
    <w:link w:val="bloctitlesChar"/>
    <w:autoRedefine/>
    <w:rsid w:val="002A2237"/>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A2237"/>
    <w:rPr>
      <w:rFonts w:ascii="Calibri" w:eastAsia="Malgun Gothic" w:hAnsi="Calibri" w:cs="Arial"/>
      <w:b/>
      <w:sz w:val="28"/>
      <w:szCs w:val="32"/>
      <w:u w:val="single"/>
    </w:rPr>
  </w:style>
  <w:style w:type="paragraph" w:customStyle="1" w:styleId="CiteSmallText">
    <w:name w:val="Cite Small Text"/>
    <w:basedOn w:val="Normal"/>
    <w:uiPriority w:val="99"/>
    <w:rsid w:val="002A2237"/>
    <w:pPr>
      <w:widowControl w:val="0"/>
      <w:spacing w:after="200"/>
    </w:pPr>
    <w:rPr>
      <w:rFonts w:ascii="Helvetica Neue" w:hAnsi="Helvetica Neue"/>
      <w:b/>
      <w:sz w:val="18"/>
    </w:rPr>
  </w:style>
  <w:style w:type="character" w:customStyle="1" w:styleId="3TagCite">
    <w:name w:val="3 Tag/Cite"/>
    <w:rsid w:val="002A2237"/>
    <w:rPr>
      <w:rFonts w:ascii="Times New Roman" w:hAnsi="Times New Roman"/>
      <w:b/>
    </w:rPr>
  </w:style>
  <w:style w:type="character" w:customStyle="1" w:styleId="4Qualifications">
    <w:name w:val="4 Qualifications"/>
    <w:rsid w:val="002A2237"/>
    <w:rPr>
      <w:rFonts w:ascii="Times New Roman" w:hAnsi="Times New Roman"/>
      <w:sz w:val="19"/>
    </w:rPr>
  </w:style>
  <w:style w:type="character" w:customStyle="1" w:styleId="6Underlined">
    <w:name w:val="6 Underlined"/>
    <w:rsid w:val="002A2237"/>
    <w:rPr>
      <w:rFonts w:ascii="Times New Roman" w:hAnsi="Times New Roman"/>
      <w:b/>
      <w:sz w:val="21"/>
      <w:u w:val="single"/>
    </w:rPr>
  </w:style>
  <w:style w:type="paragraph" w:customStyle="1" w:styleId="Cards1CharChar">
    <w:name w:val="Cards1 Char Char"/>
    <w:basedOn w:val="Normal"/>
    <w:link w:val="Cards1CharCharChar"/>
    <w:rsid w:val="002A2237"/>
    <w:pPr>
      <w:autoSpaceDE w:val="0"/>
      <w:autoSpaceDN w:val="0"/>
      <w:adjustRightInd w:val="0"/>
      <w:ind w:left="432" w:right="432"/>
      <w:jc w:val="both"/>
    </w:pPr>
    <w:rPr>
      <w:lang w:val="x-none"/>
    </w:rPr>
  </w:style>
  <w:style w:type="character" w:customStyle="1" w:styleId="Cards1CharCharChar">
    <w:name w:val="Cards1 Char Char Char"/>
    <w:link w:val="Cards1CharChar"/>
    <w:rsid w:val="002A2237"/>
    <w:rPr>
      <w:rFonts w:ascii="Calibri" w:hAnsi="Calibri"/>
      <w:lang w:val="x-none"/>
    </w:rPr>
  </w:style>
  <w:style w:type="character" w:customStyle="1" w:styleId="UnderlineCharCharCharCharCharCharCharChar">
    <w:name w:val="Underline Char Char Char Char Char Char Char Char"/>
    <w:link w:val="UnderlineCharCharCharCharCharCharChar"/>
    <w:rsid w:val="002A2237"/>
    <w:rPr>
      <w:u w:val="single"/>
    </w:rPr>
  </w:style>
  <w:style w:type="paragraph" w:customStyle="1" w:styleId="UnderlineCharCharCharCharCharCharChar">
    <w:name w:val="Underline Char Char Char Char Char Char Char"/>
    <w:basedOn w:val="Normal"/>
    <w:link w:val="UnderlineCharCharCharCharCharCharCharChar"/>
    <w:rsid w:val="002A2237"/>
    <w:rPr>
      <w:rFonts w:asciiTheme="minorHAnsi" w:hAnsiTheme="minorHAnsi"/>
      <w:u w:val="single"/>
    </w:rPr>
  </w:style>
  <w:style w:type="paragraph" w:customStyle="1" w:styleId="CitesCharChar">
    <w:name w:val="Cites Char Char"/>
    <w:next w:val="Normal"/>
    <w:link w:val="CitesCharCharChar"/>
    <w:rsid w:val="002A2237"/>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2A2237"/>
    <w:rPr>
      <w:rFonts w:ascii="Times New Roman" w:eastAsia="Times New Roman" w:hAnsi="Times New Roman" w:cs="Times New Roman"/>
      <w:sz w:val="20"/>
      <w:szCs w:val="24"/>
    </w:rPr>
  </w:style>
  <w:style w:type="character" w:customStyle="1" w:styleId="nohighlighting">
    <w:name w:val="no highlighting"/>
    <w:rsid w:val="002A223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A2237"/>
    <w:rPr>
      <w:rFonts w:ascii="Cambria" w:hAnsi="Cambria" w:hint="default"/>
      <w:sz w:val="21"/>
      <w:u w:val="single"/>
    </w:rPr>
  </w:style>
  <w:style w:type="paragraph" w:customStyle="1" w:styleId="Swag">
    <w:name w:val="Swag"/>
    <w:basedOn w:val="Normal"/>
    <w:link w:val="SwagChar"/>
    <w:qFormat/>
    <w:rsid w:val="002A2237"/>
    <w:rPr>
      <w:color w:val="0000FF"/>
      <w:sz w:val="12"/>
      <w:u w:val="single"/>
    </w:rPr>
  </w:style>
  <w:style w:type="character" w:customStyle="1" w:styleId="SwagChar">
    <w:name w:val="Swag Char"/>
    <w:link w:val="Swag"/>
    <w:rsid w:val="002A2237"/>
    <w:rPr>
      <w:rFonts w:ascii="Calibri" w:hAnsi="Calibri"/>
      <w:color w:val="0000FF"/>
      <w:sz w:val="12"/>
      <w:u w:val="single"/>
    </w:rPr>
  </w:style>
  <w:style w:type="paragraph" w:customStyle="1" w:styleId="StyleUnderlineTimesNewRoman1">
    <w:name w:val="Style Underline + Times New Roman1"/>
    <w:link w:val="StyleUnderlineTimesNewRoman1Char"/>
    <w:rsid w:val="002A2237"/>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2A2237"/>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2A2237"/>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2A2237"/>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2A2237"/>
    <w:rPr>
      <w:rFonts w:ascii="Garamond" w:eastAsia="MS Mincho" w:hAnsi="Garamond"/>
    </w:rPr>
  </w:style>
  <w:style w:type="character" w:customStyle="1" w:styleId="StyleStyleCardTextLeft-075Right0Char">
    <w:name w:val="Style Style Card Text + Left:  -0.75&quot; + Right:  0&quot; Char"/>
    <w:link w:val="StyleStyleCardTextLeft-075Right0"/>
    <w:rsid w:val="002A2237"/>
    <w:rPr>
      <w:rFonts w:ascii="Garamond" w:eastAsia="MS Mincho" w:hAnsi="Garamond"/>
    </w:rPr>
  </w:style>
  <w:style w:type="character" w:customStyle="1" w:styleId="CharChar61">
    <w:name w:val="Char Char61"/>
    <w:rsid w:val="002A2237"/>
    <w:rPr>
      <w:rFonts w:cs="Arial"/>
      <w:bCs/>
      <w:sz w:val="16"/>
      <w:szCs w:val="26"/>
      <w:lang w:val="en-US" w:eastAsia="en-US" w:bidi="ar-SA"/>
    </w:rPr>
  </w:style>
  <w:style w:type="character" w:customStyle="1" w:styleId="ListBulletChar">
    <w:name w:val="List Bullet Char"/>
    <w:link w:val="ListBullet"/>
    <w:uiPriority w:val="99"/>
    <w:rsid w:val="002A2237"/>
    <w:rPr>
      <w:rFonts w:ascii="Calibri" w:eastAsia="Calibri" w:hAnsi="Calibri"/>
    </w:rPr>
  </w:style>
  <w:style w:type="paragraph" w:customStyle="1" w:styleId="subhead10">
    <w:name w:val="subhead1"/>
    <w:basedOn w:val="Normal"/>
    <w:uiPriority w:val="99"/>
    <w:rsid w:val="002A2237"/>
    <w:pPr>
      <w:spacing w:before="100" w:beforeAutospacing="1" w:after="100" w:afterAutospacing="1"/>
    </w:pPr>
    <w:rPr>
      <w:rFonts w:eastAsia="Times New Roman"/>
      <w:sz w:val="24"/>
    </w:rPr>
  </w:style>
  <w:style w:type="character" w:customStyle="1" w:styleId="styledate">
    <w:name w:val="styledate"/>
    <w:rsid w:val="002A2237"/>
  </w:style>
  <w:style w:type="character" w:customStyle="1" w:styleId="BoldandUnderlineChar1">
    <w:name w:val="Bold and Underline Char1"/>
    <w:rsid w:val="002A2237"/>
    <w:rPr>
      <w:b/>
      <w:szCs w:val="24"/>
      <w:u w:val="single"/>
      <w:lang w:val="en-US" w:eastAsia="en-US" w:bidi="ar-SA"/>
    </w:rPr>
  </w:style>
  <w:style w:type="character" w:customStyle="1" w:styleId="BoldandUnderlineChar1Char2">
    <w:name w:val="Bold and Underline Char1 Char2"/>
    <w:rsid w:val="002A2237"/>
    <w:rPr>
      <w:b/>
      <w:szCs w:val="24"/>
      <w:u w:val="single"/>
      <w:lang w:val="en-US" w:eastAsia="en-US" w:bidi="ar-SA"/>
    </w:rPr>
  </w:style>
  <w:style w:type="character" w:customStyle="1" w:styleId="BoldandUnderlineCharChar1">
    <w:name w:val="Bold and Underline Char Char1"/>
    <w:rsid w:val="002A2237"/>
    <w:rPr>
      <w:b/>
      <w:szCs w:val="24"/>
      <w:u w:val="single"/>
      <w:lang w:val="en-US" w:eastAsia="en-US" w:bidi="ar-SA"/>
    </w:rPr>
  </w:style>
  <w:style w:type="character" w:customStyle="1" w:styleId="BoldandUnderlineChar6">
    <w:name w:val="Bold and Underline Char6"/>
    <w:rsid w:val="002A2237"/>
    <w:rPr>
      <w:b/>
      <w:szCs w:val="24"/>
      <w:u w:val="single"/>
      <w:lang w:val="en-US" w:eastAsia="en-US" w:bidi="ar-SA"/>
    </w:rPr>
  </w:style>
  <w:style w:type="character" w:customStyle="1" w:styleId="title-link-wrapper">
    <w:name w:val="title-link-wrapper"/>
    <w:rsid w:val="002A2237"/>
  </w:style>
  <w:style w:type="character" w:customStyle="1" w:styleId="medium-font">
    <w:name w:val="medium-font"/>
    <w:rsid w:val="002A2237"/>
  </w:style>
  <w:style w:type="paragraph" w:customStyle="1" w:styleId="abstract">
    <w:name w:val="abstract"/>
    <w:basedOn w:val="Normal"/>
    <w:uiPriority w:val="99"/>
    <w:rsid w:val="002A2237"/>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A2237"/>
    <w:rPr>
      <w:rFonts w:eastAsia="Times New Roman"/>
      <w:b/>
      <w:bCs/>
      <w:u w:val="single"/>
    </w:rPr>
  </w:style>
  <w:style w:type="character" w:customStyle="1" w:styleId="StyleUnderlineChar11ptBold2Char">
    <w:name w:val="Style Underline Char + 11 pt Bold2 Char"/>
    <w:link w:val="StyleUnderlineChar11ptBold2"/>
    <w:rsid w:val="002A2237"/>
    <w:rPr>
      <w:rFonts w:ascii="Calibri" w:eastAsia="Times New Roman" w:hAnsi="Calibri"/>
      <w:b/>
      <w:bCs/>
      <w:u w:val="single"/>
    </w:rPr>
  </w:style>
  <w:style w:type="character" w:customStyle="1" w:styleId="ReallySamllTextChar">
    <w:name w:val="ReallySamllText Char"/>
    <w:rsid w:val="002A2237"/>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A2237"/>
    <w:rPr>
      <w:rFonts w:eastAsia="Times New Roman"/>
      <w:u w:val="single"/>
    </w:rPr>
  </w:style>
  <w:style w:type="character" w:customStyle="1" w:styleId="StyleStyleUnderlineTimesNewRoman11ptChar">
    <w:name w:val="Style Style Underline + Times New Roman + 11 pt Char"/>
    <w:link w:val="StyleStyleUnderlineTimesNewRoman11pt"/>
    <w:rsid w:val="002A2237"/>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A2237"/>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2A2237"/>
    <w:rPr>
      <w:rFonts w:ascii="Calibri" w:eastAsia="Times New Roman" w:hAnsi="Calibri"/>
      <w:u w:val="single"/>
    </w:rPr>
  </w:style>
  <w:style w:type="character" w:customStyle="1" w:styleId="style10">
    <w:name w:val="style1"/>
    <w:rsid w:val="002A2237"/>
  </w:style>
  <w:style w:type="character" w:customStyle="1" w:styleId="pmtermsel">
    <w:name w:val="pmtermsel"/>
    <w:rsid w:val="002A2237"/>
  </w:style>
  <w:style w:type="character" w:customStyle="1" w:styleId="showipapr">
    <w:name w:val="show_ipapr"/>
    <w:rsid w:val="002A2237"/>
  </w:style>
  <w:style w:type="character" w:customStyle="1" w:styleId="dnindex">
    <w:name w:val="dnindex"/>
    <w:rsid w:val="002A2237"/>
  </w:style>
  <w:style w:type="character" w:customStyle="1" w:styleId="23">
    <w:name w:val="23"/>
    <w:rsid w:val="002A2237"/>
    <w:rPr>
      <w:rFonts w:ascii="Times New Roman" w:hAnsi="Times New Roman" w:cs="Arial"/>
      <w:bCs/>
      <w:sz w:val="20"/>
      <w:u w:val="single"/>
      <w:lang w:val="en-US" w:eastAsia="en-US" w:bidi="ar-SA"/>
    </w:rPr>
  </w:style>
  <w:style w:type="character" w:customStyle="1" w:styleId="33">
    <w:name w:val="33"/>
    <w:rsid w:val="002A2237"/>
    <w:rPr>
      <w:rFonts w:ascii="Times New Roman" w:hAnsi="Times New Roman" w:cs="Arial"/>
      <w:b/>
      <w:bCs/>
      <w:sz w:val="20"/>
      <w:u w:val="single"/>
      <w:lang w:val="en-US" w:eastAsia="en-US" w:bidi="ar-SA"/>
    </w:rPr>
  </w:style>
  <w:style w:type="character" w:customStyle="1" w:styleId="55">
    <w:name w:val="55"/>
    <w:rsid w:val="002A2237"/>
    <w:rPr>
      <w:rFonts w:cs="Arial"/>
      <w:bCs/>
      <w:sz w:val="20"/>
      <w:u w:val="single"/>
      <w:lang w:val="en-US" w:eastAsia="en-US" w:bidi="ar-SA"/>
    </w:rPr>
  </w:style>
  <w:style w:type="character" w:customStyle="1" w:styleId="authoraffil">
    <w:name w:val="authoraffil"/>
    <w:rsid w:val="002A2237"/>
  </w:style>
  <w:style w:type="character" w:customStyle="1" w:styleId="CharChar8">
    <w:name w:val="Char Char8"/>
    <w:rsid w:val="002A2237"/>
    <w:rPr>
      <w:rFonts w:ascii="Georgia" w:eastAsia="Times New Roman" w:hAnsi="Georgia"/>
      <w:b/>
      <w:bCs/>
      <w:sz w:val="30"/>
      <w:szCs w:val="28"/>
      <w:u w:val="single"/>
    </w:rPr>
  </w:style>
  <w:style w:type="character" w:customStyle="1" w:styleId="FontStyle13">
    <w:name w:val="Font Style13"/>
    <w:uiPriority w:val="99"/>
    <w:rsid w:val="002A2237"/>
    <w:rPr>
      <w:rFonts w:ascii="Constantia" w:hAnsi="Constantia" w:cs="Constantia"/>
      <w:sz w:val="18"/>
      <w:szCs w:val="18"/>
    </w:rPr>
  </w:style>
  <w:style w:type="character" w:customStyle="1" w:styleId="TagsCharCharCharChar">
    <w:name w:val="Tags Char Char Char Char"/>
    <w:rsid w:val="002A2237"/>
    <w:rPr>
      <w:rFonts w:ascii="Times New Roman" w:eastAsia="Times New Roman" w:hAnsi="Times New Roman" w:cs="Times New Roman"/>
      <w:b/>
      <w:sz w:val="24"/>
      <w:szCs w:val="24"/>
    </w:rPr>
  </w:style>
  <w:style w:type="character" w:customStyle="1" w:styleId="Citation1Char">
    <w:name w:val="Citation1 Char"/>
    <w:link w:val="Citation10"/>
    <w:locked/>
    <w:rsid w:val="002A2237"/>
    <w:rPr>
      <w:rFonts w:ascii="Georgia" w:hAnsi="Georgia"/>
      <w:b/>
      <w:u w:val="single"/>
    </w:rPr>
  </w:style>
  <w:style w:type="paragraph" w:customStyle="1" w:styleId="Citation10">
    <w:name w:val="Citation1"/>
    <w:basedOn w:val="Normal"/>
    <w:link w:val="Citation1Char"/>
    <w:qFormat/>
    <w:rsid w:val="002A2237"/>
    <w:rPr>
      <w:rFonts w:ascii="Georgia" w:hAnsi="Georgia"/>
      <w:b/>
      <w:u w:val="single"/>
    </w:rPr>
  </w:style>
  <w:style w:type="character" w:customStyle="1" w:styleId="TaglineChar">
    <w:name w:val="Tagline Char"/>
    <w:link w:val="Tagline0"/>
    <w:locked/>
    <w:rsid w:val="002A2237"/>
    <w:rPr>
      <w:rFonts w:ascii="Georgia" w:hAnsi="Georgia"/>
      <w:b/>
    </w:rPr>
  </w:style>
  <w:style w:type="paragraph" w:customStyle="1" w:styleId="Tagline0">
    <w:name w:val="Tagline"/>
    <w:basedOn w:val="Normal"/>
    <w:link w:val="TaglineChar"/>
    <w:qFormat/>
    <w:rsid w:val="002A2237"/>
    <w:rPr>
      <w:rFonts w:ascii="Georgia" w:hAnsi="Georgia"/>
      <w:b/>
    </w:rPr>
  </w:style>
  <w:style w:type="paragraph" w:customStyle="1" w:styleId="NothingCharCharChar">
    <w:name w:val="Nothing Char Char Char"/>
    <w:link w:val="NothingCharChar"/>
    <w:rsid w:val="002A2237"/>
    <w:pPr>
      <w:spacing w:after="0" w:line="240" w:lineRule="auto"/>
      <w:jc w:val="both"/>
    </w:pPr>
  </w:style>
  <w:style w:type="paragraph" w:customStyle="1" w:styleId="StyleLeft021">
    <w:name w:val="Style Left:  0.2&quot;1"/>
    <w:basedOn w:val="Normal"/>
    <w:uiPriority w:val="99"/>
    <w:rsid w:val="002A2237"/>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A2237"/>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A2237"/>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A2237"/>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A2237"/>
    <w:rPr>
      <w:rFonts w:ascii="Calibri" w:eastAsia="Times New Roman" w:hAnsi="Calibri"/>
      <w:u w:val="single"/>
      <w:bdr w:val="single" w:sz="4" w:space="0" w:color="auto"/>
    </w:rPr>
  </w:style>
  <w:style w:type="character" w:customStyle="1" w:styleId="boldcitationChar">
    <w:name w:val="bold citation Char"/>
    <w:rsid w:val="002A2237"/>
    <w:rPr>
      <w:rFonts w:ascii="Arial" w:hAnsi="Arial"/>
      <w:b/>
      <w:sz w:val="28"/>
      <w:szCs w:val="24"/>
      <w:u w:val="thick"/>
      <w:lang w:val="en-US" w:eastAsia="en-US" w:bidi="ar-SA"/>
    </w:rPr>
  </w:style>
  <w:style w:type="paragraph" w:customStyle="1" w:styleId="BlockTitle20">
    <w:name w:val="Block Title #2"/>
    <w:basedOn w:val="Normal"/>
    <w:uiPriority w:val="99"/>
    <w:rsid w:val="002A2237"/>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A2237"/>
    <w:rPr>
      <w:b/>
    </w:rPr>
  </w:style>
  <w:style w:type="character" w:customStyle="1" w:styleId="BoldunderlineChar3">
    <w:name w:val="Bold/underline Char"/>
    <w:rsid w:val="002A2237"/>
    <w:rPr>
      <w:rFonts w:eastAsia="SimSun"/>
      <w:b/>
      <w:noProof w:val="0"/>
      <w:sz w:val="24"/>
      <w:szCs w:val="24"/>
      <w:u w:val="single"/>
      <w:lang w:val="en-US" w:eastAsia="zh-CN" w:bidi="ar-SA"/>
    </w:rPr>
  </w:style>
  <w:style w:type="character" w:customStyle="1" w:styleId="underlinetextchar0">
    <w:name w:val="underlinetextchar"/>
    <w:rsid w:val="002A2237"/>
  </w:style>
  <w:style w:type="character" w:customStyle="1" w:styleId="boldciteChar1">
    <w:name w:val="bold cite Char1"/>
    <w:rsid w:val="002A2237"/>
    <w:rPr>
      <w:b/>
      <w:sz w:val="28"/>
      <w:u w:val="thick" w:color="000000"/>
    </w:rPr>
  </w:style>
  <w:style w:type="character" w:customStyle="1" w:styleId="tagCharCharChar1">
    <w:name w:val="tag Char Char Char1"/>
    <w:rsid w:val="002A2237"/>
    <w:rPr>
      <w:b/>
      <w:sz w:val="24"/>
      <w:lang w:val="en-US" w:eastAsia="en-US" w:bidi="ar-SA"/>
    </w:rPr>
  </w:style>
  <w:style w:type="character" w:customStyle="1" w:styleId="underlinecardChar0">
    <w:name w:val="underline card Char"/>
    <w:rsid w:val="002A2237"/>
    <w:rPr>
      <w:rFonts w:ascii="Arial" w:hAnsi="Arial"/>
      <w:sz w:val="18"/>
      <w:szCs w:val="24"/>
      <w:u w:val="single"/>
      <w:lang w:val="en-US" w:eastAsia="en-US" w:bidi="ar-SA"/>
    </w:rPr>
  </w:style>
  <w:style w:type="paragraph" w:customStyle="1" w:styleId="date-comments">
    <w:name w:val="date-comments"/>
    <w:basedOn w:val="Normal"/>
    <w:uiPriority w:val="99"/>
    <w:rsid w:val="002A2237"/>
    <w:pPr>
      <w:spacing w:before="100" w:beforeAutospacing="1" w:after="100" w:afterAutospacing="1"/>
    </w:pPr>
    <w:rPr>
      <w:rFonts w:ascii="Times" w:hAnsi="Times"/>
      <w:szCs w:val="20"/>
    </w:rPr>
  </w:style>
  <w:style w:type="character" w:customStyle="1" w:styleId="articleauthor0">
    <w:name w:val="articleauthor"/>
    <w:rsid w:val="002A2237"/>
  </w:style>
  <w:style w:type="character" w:customStyle="1" w:styleId="bodysubtoc">
    <w:name w:val="bodysubtoc"/>
    <w:rsid w:val="002A2237"/>
  </w:style>
  <w:style w:type="character" w:customStyle="1" w:styleId="lefttitlesmaller">
    <w:name w:val="lefttitlesmaller"/>
    <w:rsid w:val="002A2237"/>
  </w:style>
  <w:style w:type="character" w:customStyle="1" w:styleId="mb">
    <w:name w:val="mb"/>
    <w:rsid w:val="002A2237"/>
  </w:style>
  <w:style w:type="character" w:customStyle="1" w:styleId="submitted-date">
    <w:name w:val="submitted-date"/>
    <w:rsid w:val="002A2237"/>
  </w:style>
  <w:style w:type="character" w:customStyle="1" w:styleId="submitted-time">
    <w:name w:val="submitted-time"/>
    <w:rsid w:val="002A2237"/>
  </w:style>
  <w:style w:type="character" w:customStyle="1" w:styleId="A20">
    <w:name w:val="A2"/>
    <w:uiPriority w:val="99"/>
    <w:rsid w:val="002A2237"/>
    <w:rPr>
      <w:rFonts w:ascii="Sabon LT Std" w:hAnsi="Sabon LT Std" w:cs="Sabon LT Std" w:hint="default"/>
      <w:color w:val="000000"/>
      <w:sz w:val="15"/>
      <w:szCs w:val="15"/>
    </w:rPr>
  </w:style>
  <w:style w:type="character" w:customStyle="1" w:styleId="searchword">
    <w:name w:val="searchword"/>
    <w:rsid w:val="002A2237"/>
  </w:style>
  <w:style w:type="paragraph" w:customStyle="1" w:styleId="Heading2Char2CharChar12">
    <w:name w:val="Heading 2 Char2 Char Char12"/>
    <w:aliases w:val="Char Char Char Char Char Char1 Char Char Char Char Char1,Char Char22"/>
    <w:next w:val="Normal"/>
    <w:uiPriority w:val="99"/>
    <w:rsid w:val="002A223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A2237"/>
    <w:rPr>
      <w:rFonts w:ascii="Times New Roman" w:hAnsi="Times New Roman" w:cs="Times New Roman"/>
      <w:sz w:val="18"/>
      <w:szCs w:val="18"/>
    </w:rPr>
  </w:style>
  <w:style w:type="character" w:customStyle="1" w:styleId="bylines">
    <w:name w:val="bylines"/>
    <w:basedOn w:val="DefaultParagraphFont"/>
    <w:rsid w:val="002A2237"/>
  </w:style>
  <w:style w:type="character" w:customStyle="1" w:styleId="StyleStyleBoldUnderlineUnderlineIntenseEmphasis1apple-style-2">
    <w:name w:val="Style Style Bold UnderlineUnderlineIntense Emphasis1apple-style-...2"/>
    <w:basedOn w:val="DefaultParagraphFont"/>
    <w:rsid w:val="002A2237"/>
    <w:rPr>
      <w:b w:val="0"/>
      <w:bCs/>
      <w:sz w:val="22"/>
      <w:u w:val="single"/>
    </w:rPr>
  </w:style>
  <w:style w:type="character" w:customStyle="1" w:styleId="FontStyle57">
    <w:name w:val="Font Style57"/>
    <w:rsid w:val="002A2237"/>
    <w:rPr>
      <w:rFonts w:ascii="Georgia" w:hAnsi="Georgia" w:cs="Georgia"/>
      <w:b/>
      <w:bCs/>
      <w:sz w:val="14"/>
      <w:szCs w:val="14"/>
    </w:rPr>
  </w:style>
  <w:style w:type="character" w:customStyle="1" w:styleId="FontStyle89">
    <w:name w:val="Font Style89"/>
    <w:rsid w:val="002A2237"/>
    <w:rPr>
      <w:rFonts w:ascii="Times New Roman" w:hAnsi="Times New Roman" w:cs="Times New Roman"/>
      <w:b/>
      <w:bCs/>
      <w:smallCaps/>
      <w:spacing w:val="40"/>
      <w:sz w:val="16"/>
      <w:szCs w:val="16"/>
    </w:rPr>
  </w:style>
  <w:style w:type="character" w:customStyle="1" w:styleId="style3Char0">
    <w:name w:val="style 3 Char"/>
    <w:rsid w:val="002A2237"/>
    <w:rPr>
      <w:sz w:val="18"/>
      <w:szCs w:val="24"/>
      <w:lang w:val="en-US" w:eastAsia="en-US" w:bidi="ar-SA"/>
    </w:rPr>
  </w:style>
  <w:style w:type="paragraph" w:customStyle="1" w:styleId="003Cite">
    <w:name w:val="003Cite"/>
    <w:basedOn w:val="Normal"/>
    <w:rsid w:val="002A2237"/>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2A2237"/>
    <w:pPr>
      <w:jc w:val="both"/>
    </w:pPr>
    <w:rPr>
      <w:b/>
      <w:color w:val="000000"/>
      <w:u w:val="single"/>
    </w:rPr>
  </w:style>
  <w:style w:type="character" w:customStyle="1" w:styleId="NormalBoldChar">
    <w:name w:val="Normal + Bold Char"/>
    <w:aliases w:val="Double Underline Char"/>
    <w:basedOn w:val="DefaultParagraphFont"/>
    <w:link w:val="NormalBold"/>
    <w:rsid w:val="002A2237"/>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2A2237"/>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A2237"/>
    <w:rPr>
      <w:rFonts w:ascii="Times New Roman" w:eastAsia="Times New Roman" w:hAnsi="Times New Roman" w:cs="Times New Roman"/>
      <w:sz w:val="24"/>
      <w:u w:val="thick"/>
      <w:lang w:val="x-none" w:eastAsia="x-none"/>
    </w:rPr>
  </w:style>
  <w:style w:type="character" w:customStyle="1" w:styleId="BlockHeadingsChar1">
    <w:name w:val="Block Headings Char1"/>
    <w:rsid w:val="002A2237"/>
    <w:rPr>
      <w:b/>
      <w:caps/>
    </w:rPr>
  </w:style>
  <w:style w:type="character" w:customStyle="1" w:styleId="Longcite">
    <w:name w:val="Longcite"/>
    <w:rsid w:val="002A2237"/>
    <w:rPr>
      <w:sz w:val="16"/>
    </w:rPr>
  </w:style>
  <w:style w:type="paragraph" w:customStyle="1" w:styleId="NormalUnderline0">
    <w:name w:val="Normal + Underline"/>
    <w:basedOn w:val="Normal"/>
    <w:link w:val="NormalUnderlineChar0"/>
    <w:rsid w:val="002A2237"/>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A2237"/>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2A2237"/>
    <w:rPr>
      <w:rFonts w:ascii="Bookman Old Style" w:hAnsi="Bookman Old Style" w:cs="Bookman Old Style"/>
      <w:sz w:val="16"/>
      <w:szCs w:val="16"/>
    </w:rPr>
  </w:style>
  <w:style w:type="character" w:customStyle="1" w:styleId="FontStyle17">
    <w:name w:val="Font Style17"/>
    <w:uiPriority w:val="99"/>
    <w:rsid w:val="002A2237"/>
    <w:rPr>
      <w:rFonts w:ascii="Book Antiqua" w:hAnsi="Book Antiqua" w:cs="Book Antiqua"/>
      <w:i/>
      <w:iCs/>
      <w:spacing w:val="10"/>
      <w:sz w:val="22"/>
      <w:szCs w:val="22"/>
    </w:rPr>
  </w:style>
  <w:style w:type="character" w:customStyle="1" w:styleId="FontStyle329">
    <w:name w:val="Font Style329"/>
    <w:basedOn w:val="DefaultParagraphFont"/>
    <w:uiPriority w:val="99"/>
    <w:rsid w:val="002A2237"/>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2A2237"/>
  </w:style>
  <w:style w:type="character" w:customStyle="1" w:styleId="DateTimeChar">
    <w:name w:val="DateTime Char"/>
    <w:basedOn w:val="DefaultParagraphFont"/>
    <w:link w:val="DateTime"/>
    <w:uiPriority w:val="4"/>
    <w:rsid w:val="002A2237"/>
    <w:rPr>
      <w:rFonts w:ascii="Calibri" w:hAnsi="Calibri"/>
    </w:rPr>
  </w:style>
  <w:style w:type="paragraph" w:customStyle="1" w:styleId="Lecture">
    <w:name w:val="Lecture"/>
    <w:next w:val="BodyText"/>
    <w:link w:val="LectureChar"/>
    <w:autoRedefine/>
    <w:uiPriority w:val="4"/>
    <w:qFormat/>
    <w:rsid w:val="002A2237"/>
    <w:pPr>
      <w:spacing w:after="0"/>
      <w:outlineLvl w:val="5"/>
    </w:pPr>
    <w:rPr>
      <w:rFonts w:ascii="Arial" w:hAnsi="Arial" w:cs="Arial"/>
      <w:spacing w:val="-10"/>
    </w:rPr>
  </w:style>
  <w:style w:type="character" w:customStyle="1" w:styleId="LectureChar">
    <w:name w:val="Lecture Char"/>
    <w:basedOn w:val="DateTimeChar"/>
    <w:link w:val="Lecture"/>
    <w:uiPriority w:val="4"/>
    <w:rsid w:val="002A2237"/>
    <w:rPr>
      <w:rFonts w:ascii="Arial" w:hAnsi="Arial" w:cs="Arial"/>
      <w:spacing w:val="-10"/>
    </w:rPr>
  </w:style>
  <w:style w:type="character" w:customStyle="1" w:styleId="m3262662096238345512gmail-style13ptbold">
    <w:name w:val="m_3262662096238345512gmail-style13ptbold"/>
    <w:basedOn w:val="DefaultParagraphFont"/>
    <w:rsid w:val="002A2237"/>
  </w:style>
  <w:style w:type="character" w:customStyle="1" w:styleId="m-8559461887574130099gmail-styleunderline">
    <w:name w:val="m_-8559461887574130099gmail-styleunderline"/>
    <w:basedOn w:val="DefaultParagraphFont"/>
    <w:rsid w:val="002A2237"/>
  </w:style>
  <w:style w:type="paragraph" w:styleId="NoSpacing">
    <w:name w:val="No Spacing"/>
    <w:link w:val="NoSpacingChar"/>
    <w:uiPriority w:val="1"/>
    <w:semiHidden/>
    <w:unhideWhenUsed/>
    <w:qFormat/>
    <w:rsid w:val="002A223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ratical.org/radiation/NuclearExtinction/StarrNuclearWinterOct09.pdf" TargetMode="External"/><Relationship Id="rId26" Type="http://schemas.openxmlformats.org/officeDocument/2006/relationships/hyperlink" Target="https://pubs.acs.org/action/doSearch?field1=Contrib&amp;text1=Fanny++Girard-Ardhuin" TargetMode="External"/><Relationship Id="rId39" Type="http://schemas.openxmlformats.org/officeDocument/2006/relationships/theme" Target="theme/theme1.xml"/><Relationship Id="rId21" Type="http://schemas.openxmlformats.org/officeDocument/2006/relationships/hyperlink" Target="https://www.iss.europa.eu/content/space-security-europe" TargetMode="External"/><Relationship Id="rId34" Type="http://schemas.openxmlformats.org/officeDocument/2006/relationships/hyperlink" Target="https://pubs.acs.org/action/doSearch?field1=Contrib&amp;text1=Richard++Bellerby" TargetMode="External"/><Relationship Id="rId7" Type="http://schemas.openxmlformats.org/officeDocument/2006/relationships/hyperlink" Target="https://doi.org/10.1080/014959302317350855" TargetMode="External"/><Relationship Id="rId12" Type="http://schemas.openxmlformats.org/officeDocument/2006/relationships/hyperlink" Target="https://sci-hub.se/10.1016/j.actaastro.2016.03.034" TargetMode="External"/><Relationship Id="rId17" Type="http://schemas.openxmlformats.org/officeDocument/2006/relationships/hyperlink" Target="https://ratical.org/radiation/NuclearExtinction/StevenStarr022815.html" TargetMode="External"/><Relationship Id="rId25" Type="http://schemas.openxmlformats.org/officeDocument/2006/relationships/hyperlink" Target="https://pubs.acs.org/action/doSearch?field1=Contrib&amp;text1=Helen+S.++Findlay" TargetMode="External"/><Relationship Id="rId33" Type="http://schemas.openxmlformats.org/officeDocument/2006/relationships/hyperlink" Target="https://pubs.acs.org/action/doSearch?field1=Contrib&amp;text1=Douglas++Vandemark"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29" Type="http://schemas.openxmlformats.org/officeDocument/2006/relationships/hyperlink" Target="https://pubs.acs.org/action/doSearch?field1=Contrib&amp;text1=Jean-Francois++Piolle"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image" Target="media/image2.png"/><Relationship Id="rId24" Type="http://schemas.openxmlformats.org/officeDocument/2006/relationships/hyperlink" Target="https://pubs.acs.org/action/doSearch?field1=Contrib&amp;text1=Jamie+D.++Shutler" TargetMode="External"/><Relationship Id="rId32" Type="http://schemas.openxmlformats.org/officeDocument/2006/relationships/hyperlink" Target="https://pubs.acs.org/action/doSearch?field1=Contrib&amp;text1=Joseph++Salisbury" TargetMode="External"/><Relationship Id="rId37" Type="http://schemas.openxmlformats.org/officeDocument/2006/relationships/hyperlink" Target="https://www.files.ethz.ch/isn/111193/Taking%20Sovereignty%20Out%20of%20This%20World.pdf" TargetMode="External"/><Relationship Id="rId5" Type="http://schemas.openxmlformats.org/officeDocument/2006/relationships/webSettings" Target="webSettings.xml"/><Relationship Id="rId15" Type="http://schemas.openxmlformats.org/officeDocument/2006/relationships/hyperlink" Target="https://nsiteam.com/social/wp-content/uploads/2018/08/SMA-White-Paper_Chinese-Persepectives-on-Space_-Aug-2018.pdf" TargetMode="External"/><Relationship Id="rId23" Type="http://schemas.openxmlformats.org/officeDocument/2006/relationships/hyperlink" Target="https://pubs.acs.org/action/doSearch?field1=Contrib&amp;text1=Peter+E.++Land" TargetMode="External"/><Relationship Id="rId28" Type="http://schemas.openxmlformats.org/officeDocument/2006/relationships/hyperlink" Target="https://pubs.acs.org/action/doSearch?field1=Contrib&amp;text1=Nicolas++Reul"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pubs.acs.org/action/doSearch?field1=Contrib&amp;text1=Yves++Quilfe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vox.com/2014/4/21/5625246/space-war-china-north-korea-iran" TargetMode="External"/><Relationship Id="rId22" Type="http://schemas.openxmlformats.org/officeDocument/2006/relationships/hyperlink" Target="http://energyskeptic.com/2016/the-scariest-u-s-house-session-ever-electromagnetic-pulse-and-the-fall-of-civilization/" TargetMode="External"/><Relationship Id="rId27" Type="http://schemas.openxmlformats.org/officeDocument/2006/relationships/hyperlink" Target="https://pubs.acs.org/action/doSearch?field1=Contrib&amp;text1=Roberto++Sabia" TargetMode="External"/><Relationship Id="rId30" Type="http://schemas.openxmlformats.org/officeDocument/2006/relationships/hyperlink" Target="https://pubs.acs.org/action/doSearch?field1=Contrib&amp;text1=Bertrand++Chapron" TargetMode="External"/><Relationship Id="rId35" Type="http://schemas.openxmlformats.org/officeDocument/2006/relationships/hyperlink" Target="https://pubs.acs.org/action/doSearch?field1=Contrib&amp;text1=Punyasloke++Bhadury" TargetMode="External"/><Relationship Id="rId8" Type="http://schemas.openxmlformats.org/officeDocument/2006/relationships/hyperlink" Target="https://www.sciencedirect.com/science/article/pii/S246889671930045X?via%3Dihub"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111</TotalTime>
  <Pages>1</Pages>
  <Words>21808</Words>
  <Characters>124308</Characters>
  <Application>Microsoft Office Word</Application>
  <DocSecurity>0</DocSecurity>
  <Lines>1035</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9</cp:revision>
  <dcterms:created xsi:type="dcterms:W3CDTF">2022-01-15T21:11:00Z</dcterms:created>
  <dcterms:modified xsi:type="dcterms:W3CDTF">2022-01-15T23:33:00Z</dcterms:modified>
</cp:coreProperties>
</file>