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7DD70" w14:textId="0EAF612B" w:rsidR="00A95652" w:rsidRDefault="004D230E" w:rsidP="004D230E">
      <w:pPr>
        <w:pStyle w:val="Heading1"/>
      </w:pPr>
      <w:r>
        <w:t>UH R4 – 1AC v Dulles VN</w:t>
      </w:r>
    </w:p>
    <w:p w14:paraId="15C65C21" w14:textId="49E80165" w:rsidR="008234C6" w:rsidRDefault="008234C6" w:rsidP="008234C6">
      <w:pPr>
        <w:pStyle w:val="Heading3"/>
      </w:pPr>
      <w:r>
        <w:t>1AC – Plan</w:t>
      </w:r>
    </w:p>
    <w:p w14:paraId="75C90B78" w14:textId="77777777" w:rsidR="008234C6" w:rsidRDefault="008234C6" w:rsidP="008234C6">
      <w:pPr>
        <w:pStyle w:val="Heading4"/>
      </w:pPr>
      <w:r>
        <w:t>Plan – The appropriation of outer space through the production of space debris by private entities is unjust.</w:t>
      </w:r>
    </w:p>
    <w:p w14:paraId="3CC9DE40" w14:textId="77777777" w:rsidR="008234C6" w:rsidRPr="009A5A91" w:rsidRDefault="008234C6" w:rsidP="008234C6"/>
    <w:p w14:paraId="27600735" w14:textId="77777777" w:rsidR="008234C6" w:rsidRDefault="008234C6" w:rsidP="008234C6">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2A013A72" w14:textId="77777777" w:rsidR="008234C6" w:rsidRPr="00612602" w:rsidRDefault="008234C6" w:rsidP="008234C6">
      <w:r w:rsidRPr="008E2E1B">
        <w:rPr>
          <w:rStyle w:val="Style13ptBold"/>
        </w:rPr>
        <w:t>Shah 20</w:t>
      </w:r>
      <w:r>
        <w:t xml:space="preserve"> – </w:t>
      </w:r>
      <w:proofErr w:type="spellStart"/>
      <w:r>
        <w:t>Sachin</w:t>
      </w:r>
      <w:proofErr w:type="spellEnd"/>
      <w:r>
        <w:t>, 8/30/20, [“</w:t>
      </w:r>
      <w:r w:rsidRPr="008E2E1B">
        <w:t xml:space="preserve">Aug 30 </w:t>
      </w:r>
      <w:proofErr w:type="gramStart"/>
      <w:r w:rsidRPr="008E2E1B">
        <w:t>The</w:t>
      </w:r>
      <w:proofErr w:type="gramEnd"/>
      <w:r w:rsidRPr="008E2E1B">
        <w:t xml:space="preserv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6" w:history="1">
        <w:r w:rsidRPr="008E3DAC">
          <w:rPr>
            <w:rStyle w:val="Hyperlink"/>
          </w:rPr>
          <w:t>https://www.culsr.org/articles/the-international-legal-regulation-of-space-debris</w:t>
        </w:r>
      </w:hyperlink>
      <w:r>
        <w:t>] Justin</w:t>
      </w:r>
    </w:p>
    <w:p w14:paraId="0C2BF81E" w14:textId="77777777" w:rsidR="008234C6" w:rsidRPr="00612602" w:rsidRDefault="008234C6" w:rsidP="008234C6">
      <w:pPr>
        <w:rPr>
          <w:rStyle w:val="Emphasis"/>
        </w:rPr>
      </w:pPr>
      <w:r w:rsidRPr="00DA1231">
        <w:rPr>
          <w:sz w:val="16"/>
        </w:rPr>
        <w:t xml:space="preserve">In this article, I have demonstrated that the existing laws and regulations pertaining to space debris are best captured in the Outer Space Treaty of 1967. While many scholars do believe that </w:t>
      </w:r>
      <w:r w:rsidRPr="00612602">
        <w:rPr>
          <w:rStyle w:val="Emphasis"/>
        </w:rPr>
        <w:t>Articles VII and IX of the Treaty</w:t>
      </w:r>
      <w:r w:rsidRPr="00DA1231">
        <w:rPr>
          <w:u w:val="single"/>
        </w:rPr>
        <w:t xml:space="preserve"> does provide </w:t>
      </w:r>
      <w:r w:rsidRPr="00612602">
        <w:rPr>
          <w:rStyle w:val="Emphasis"/>
        </w:rPr>
        <w:t>basic accountability</w:t>
      </w:r>
      <w:r w:rsidRPr="00DA1231">
        <w:rPr>
          <w:u w:val="single"/>
        </w:rPr>
        <w:t xml:space="preserve"> for space debris, many also agree that its </w:t>
      </w:r>
      <w:r w:rsidRPr="00612602">
        <w:rPr>
          <w:rStyle w:val="Emphasis"/>
        </w:rPr>
        <w:t>vague</w:t>
      </w:r>
      <w:r w:rsidRPr="00DA1231">
        <w:rPr>
          <w:u w:val="single"/>
        </w:rPr>
        <w:t xml:space="preserve">, </w:t>
      </w:r>
      <w:r w:rsidRPr="00612602">
        <w:rPr>
          <w:rStyle w:val="Emphasis"/>
        </w:rPr>
        <w:t>non-technical</w:t>
      </w:r>
      <w:r w:rsidRPr="00DA1231">
        <w:rPr>
          <w:u w:val="single"/>
        </w:rPr>
        <w:t xml:space="preserve"> legal language creates </w:t>
      </w:r>
      <w:r w:rsidRPr="00612602">
        <w:rPr>
          <w:rStyle w:val="Emphasis"/>
        </w:rPr>
        <w:t>problems</w:t>
      </w:r>
      <w:r w:rsidRPr="00DA1231">
        <w:rPr>
          <w:u w:val="single"/>
        </w:rPr>
        <w:t xml:space="preserve"> in </w:t>
      </w:r>
      <w:r w:rsidRPr="00612602">
        <w:rPr>
          <w:rStyle w:val="Emphasis"/>
        </w:rPr>
        <w:t>mitigating the ever-growing problem</w:t>
      </w:r>
      <w:r w:rsidRPr="00DA1231">
        <w:rPr>
          <w:u w:val="single"/>
        </w:rPr>
        <w:t xml:space="preserve"> of space debris</w:t>
      </w:r>
      <w:r w:rsidRPr="00DA1231">
        <w:rPr>
          <w:sz w:val="16"/>
        </w:rPr>
        <w:t xml:space="preserve"> in orbit around Earth. Despite this lack of legal clarity, </w:t>
      </w:r>
      <w:r w:rsidRPr="00DA1231">
        <w:rPr>
          <w:u w:val="single"/>
        </w:rPr>
        <w:t xml:space="preserve">some </w:t>
      </w:r>
      <w:r w:rsidRPr="00916BB1">
        <w:rPr>
          <w:highlight w:val="green"/>
          <w:u w:val="single"/>
        </w:rPr>
        <w:t xml:space="preserve">scholars have </w:t>
      </w:r>
      <w:r w:rsidRPr="00916BB1">
        <w:rPr>
          <w:rStyle w:val="Emphasis"/>
          <w:highlight w:val="green"/>
        </w:rPr>
        <w:t>proposed</w:t>
      </w:r>
      <w:r w:rsidRPr="00DA1231">
        <w:rPr>
          <w:u w:val="single"/>
        </w:rPr>
        <w:t xml:space="preserve"> </w:t>
      </w:r>
      <w:r w:rsidRPr="00612602">
        <w:rPr>
          <w:rStyle w:val="Emphasis"/>
        </w:rPr>
        <w:t>solutions</w:t>
      </w:r>
      <w:r w:rsidRPr="00DA1231">
        <w:rPr>
          <w:u w:val="single"/>
        </w:rPr>
        <w:t xml:space="preserve"> to the space debris issue. Some have simply called for a </w:t>
      </w:r>
      <w:r w:rsidRPr="00916BB1">
        <w:rPr>
          <w:rStyle w:val="Emphasis"/>
          <w:highlight w:val="green"/>
        </w:rPr>
        <w:t>revised</w:t>
      </w:r>
      <w:r w:rsidRPr="00DA1231">
        <w:rPr>
          <w:u w:val="single"/>
        </w:rPr>
        <w:t xml:space="preserve">, specific </w:t>
      </w:r>
      <w:r w:rsidRPr="00916BB1">
        <w:rPr>
          <w:highlight w:val="green"/>
          <w:u w:val="single"/>
        </w:rPr>
        <w:t xml:space="preserve">version of the </w:t>
      </w:r>
      <w:r w:rsidRPr="00916BB1">
        <w:rPr>
          <w:rStyle w:val="Emphasis"/>
          <w:highlight w:val="green"/>
        </w:rPr>
        <w:t>Outer Space Treaty</w:t>
      </w:r>
      <w:r w:rsidRPr="00DA1231">
        <w:rPr>
          <w:sz w:val="16"/>
        </w:rPr>
        <w:t xml:space="preserve">. Others have recommended </w:t>
      </w:r>
      <w:r w:rsidRPr="00DA6273">
        <w:rPr>
          <w:sz w:val="16"/>
        </w:rPr>
        <w:t>implementing an entire regulatory regime with the authority to create laws which specifically pertain to holding actors accountable for space debris production</w:t>
      </w:r>
      <w:r w:rsidRPr="00DA1231">
        <w:rPr>
          <w:sz w:val="16"/>
        </w:rPr>
        <w:t xml:space="preserve">. While lawmakers have yet to update the existing regulations regarding space debris, </w:t>
      </w:r>
      <w:r w:rsidRPr="00DA1231">
        <w:rPr>
          <w:u w:val="single"/>
        </w:rPr>
        <w:t xml:space="preserve">more effective space debris </w:t>
      </w:r>
      <w:r w:rsidRPr="00916BB1">
        <w:rPr>
          <w:rStyle w:val="Emphasis"/>
          <w:highlight w:val="green"/>
        </w:rPr>
        <w:t>mitigation</w:t>
      </w:r>
      <w:r w:rsidRPr="00612602">
        <w:rPr>
          <w:rStyle w:val="Emphasis"/>
        </w:rPr>
        <w:t xml:space="preserve"> techniques </w:t>
      </w:r>
      <w:r w:rsidRPr="00916BB1">
        <w:rPr>
          <w:rStyle w:val="Emphasis"/>
          <w:highlight w:val="green"/>
        </w:rPr>
        <w:t>lie in the private sector</w:t>
      </w:r>
      <w:r w:rsidRPr="00DA1231">
        <w:rPr>
          <w:sz w:val="16"/>
        </w:rPr>
        <w:t xml:space="preserve">. The profit-based incentives of private satellite companies ensure their responsibility in and around Earth's orbit. In the example of SpaceX, the </w:t>
      </w:r>
      <w:r w:rsidRPr="00916BB1">
        <w:rPr>
          <w:rStyle w:val="Emphasis"/>
          <w:highlight w:val="green"/>
        </w:rPr>
        <w:t>loose</w:t>
      </w:r>
      <w:r w:rsidRPr="00916BB1">
        <w:rPr>
          <w:highlight w:val="green"/>
          <w:u w:val="single"/>
        </w:rPr>
        <w:t xml:space="preserve"> legal regulations</w:t>
      </w:r>
      <w:r w:rsidRPr="00DA1231">
        <w:rPr>
          <w:u w:val="single"/>
        </w:rPr>
        <w:t xml:space="preserve"> of satellite use by the FCC and the ITU have </w:t>
      </w:r>
      <w:r w:rsidRPr="00916BB1">
        <w:rPr>
          <w:highlight w:val="green"/>
          <w:u w:val="single"/>
        </w:rPr>
        <w:t>allowed</w:t>
      </w:r>
      <w:r w:rsidRPr="00DA1231">
        <w:rPr>
          <w:u w:val="single"/>
        </w:rPr>
        <w:t xml:space="preserve"> the </w:t>
      </w:r>
      <w:r w:rsidRPr="00916BB1">
        <w:rPr>
          <w:highlight w:val="green"/>
          <w:u w:val="single"/>
        </w:rPr>
        <w:t xml:space="preserve">company to </w:t>
      </w:r>
      <w:r w:rsidRPr="00916BB1">
        <w:rPr>
          <w:rStyle w:val="Emphasis"/>
          <w:highlight w:val="green"/>
        </w:rPr>
        <w:t>send</w:t>
      </w:r>
      <w:r w:rsidRPr="00612602">
        <w:rPr>
          <w:rStyle w:val="Emphasis"/>
        </w:rPr>
        <w:t xml:space="preserve"> thousands of </w:t>
      </w:r>
      <w:r w:rsidRPr="00916BB1">
        <w:rPr>
          <w:rStyle w:val="Emphasis"/>
          <w:highlight w:val="green"/>
        </w:rPr>
        <w:t>satellites into orbit</w:t>
      </w:r>
      <w:r w:rsidRPr="00DA1231">
        <w:rPr>
          <w:sz w:val="16"/>
        </w:rPr>
        <w:t xml:space="preserve">. We live in a different world today than we did in 1967. In order to maintain our current safety and our future ability to voyage outer space, </w:t>
      </w:r>
      <w:r w:rsidRPr="00916BB1">
        <w:rPr>
          <w:highlight w:val="green"/>
          <w:u w:val="single"/>
        </w:rPr>
        <w:t>stronger</w:t>
      </w:r>
      <w:r w:rsidRPr="00DA1231">
        <w:rPr>
          <w:u w:val="single"/>
        </w:rPr>
        <w:t xml:space="preserve"> legal </w:t>
      </w:r>
      <w:r w:rsidRPr="00916BB1">
        <w:rPr>
          <w:highlight w:val="green"/>
          <w:u w:val="single"/>
        </w:rPr>
        <w:t>frameworks</w:t>
      </w:r>
      <w:r w:rsidRPr="00DA1231">
        <w:rPr>
          <w:u w:val="single"/>
        </w:rPr>
        <w:t xml:space="preserve"> must be </w:t>
      </w:r>
      <w:r w:rsidRPr="00612602">
        <w:rPr>
          <w:rStyle w:val="Emphasis"/>
        </w:rPr>
        <w:t>created</w:t>
      </w:r>
      <w:r w:rsidRPr="00DA1231">
        <w:rPr>
          <w:u w:val="single"/>
        </w:rPr>
        <w:t xml:space="preserve"> to </w:t>
      </w:r>
      <w:r w:rsidRPr="00916BB1">
        <w:rPr>
          <w:highlight w:val="green"/>
          <w:u w:val="single"/>
        </w:rPr>
        <w:t>prevent</w:t>
      </w:r>
      <w:r w:rsidRPr="00DA1231">
        <w:rPr>
          <w:u w:val="single"/>
        </w:rPr>
        <w:t xml:space="preserve"> the </w:t>
      </w:r>
      <w:r w:rsidRPr="00612602">
        <w:rPr>
          <w:rStyle w:val="Emphasis"/>
        </w:rPr>
        <w:t xml:space="preserve">uncontrollable </w:t>
      </w:r>
      <w:r w:rsidRPr="00916BB1">
        <w:rPr>
          <w:rStyle w:val="Emphasis"/>
          <w:highlight w:val="green"/>
        </w:rPr>
        <w:t>expansion of</w:t>
      </w:r>
      <w:r w:rsidRPr="00612602">
        <w:rPr>
          <w:rStyle w:val="Emphasis"/>
        </w:rPr>
        <w:t xml:space="preserve"> space </w:t>
      </w:r>
      <w:r w:rsidRPr="00916BB1">
        <w:rPr>
          <w:rStyle w:val="Emphasis"/>
          <w:highlight w:val="green"/>
        </w:rPr>
        <w:t>debris</w:t>
      </w:r>
      <w:r w:rsidRPr="00612602">
        <w:rPr>
          <w:rStyle w:val="Emphasis"/>
        </w:rPr>
        <w:t xml:space="preserve"> around Earth</w:t>
      </w:r>
      <w:r w:rsidRPr="00DA1231">
        <w:rPr>
          <w:sz w:val="16"/>
        </w:rPr>
        <w:t xml:space="preserve">. Used effectively, </w:t>
      </w:r>
      <w:r w:rsidRPr="00612602">
        <w:rPr>
          <w:u w:val="single"/>
        </w:rPr>
        <w:t xml:space="preserve">legal action can </w:t>
      </w:r>
      <w:r w:rsidRPr="00612602">
        <w:rPr>
          <w:rStyle w:val="Emphasis"/>
        </w:rPr>
        <w:t>accomplish</w:t>
      </w:r>
      <w:r w:rsidRPr="00612602">
        <w:rPr>
          <w:u w:val="single"/>
        </w:rPr>
        <w:t xml:space="preserve"> these goals, but </w:t>
      </w:r>
      <w:r w:rsidRPr="00612602">
        <w:rPr>
          <w:rStyle w:val="Emphasis"/>
        </w:rPr>
        <w:t>lack</w:t>
      </w:r>
      <w:r w:rsidRPr="00612602">
        <w:rPr>
          <w:u w:val="single"/>
        </w:rPr>
        <w:t xml:space="preserve"> thereof may </w:t>
      </w:r>
      <w:r w:rsidRPr="00612602">
        <w:rPr>
          <w:rStyle w:val="Emphasis"/>
        </w:rPr>
        <w:t>result in disaster.</w:t>
      </w:r>
    </w:p>
    <w:p w14:paraId="0DDA3C11" w14:textId="77777777" w:rsidR="008234C6" w:rsidRDefault="008234C6" w:rsidP="008234C6"/>
    <w:p w14:paraId="083F0F40" w14:textId="77777777" w:rsidR="008234C6" w:rsidRDefault="008234C6" w:rsidP="008234C6">
      <w:pPr>
        <w:pStyle w:val="Heading4"/>
      </w:pPr>
      <w:r>
        <w:t xml:space="preserve">Private entities are </w:t>
      </w:r>
      <w:r w:rsidRPr="00B265A4">
        <w:rPr>
          <w:u w:val="single"/>
        </w:rPr>
        <w:t>non-governmental</w:t>
      </w:r>
      <w:r>
        <w:t>.</w:t>
      </w:r>
    </w:p>
    <w:p w14:paraId="7638D121" w14:textId="77777777" w:rsidR="008234C6" w:rsidRPr="00B83284" w:rsidRDefault="008234C6" w:rsidP="008234C6">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7CBBD8BE" w14:textId="77777777" w:rsidR="008234C6" w:rsidRDefault="008234C6" w:rsidP="008234C6">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4D76F7AB" w14:textId="77777777" w:rsidR="008234C6" w:rsidRDefault="008234C6" w:rsidP="008234C6"/>
    <w:p w14:paraId="680844B1" w14:textId="77777777" w:rsidR="008234C6" w:rsidRDefault="008234C6" w:rsidP="008234C6">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204037E2" w14:textId="77777777" w:rsidR="008234C6" w:rsidRPr="00DC4B66" w:rsidRDefault="008234C6" w:rsidP="008234C6">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7" w:history="1">
        <w:r w:rsidRPr="008E3DAC">
          <w:rPr>
            <w:rStyle w:val="Hyperlink"/>
          </w:rPr>
          <w:t>https://doi.org/10.1080/014959302317350855</w:t>
        </w:r>
      </w:hyperlink>
      <w:r>
        <w:t>] Elmer Recut Justin</w:t>
      </w:r>
    </w:p>
    <w:p w14:paraId="5AAC9D0F" w14:textId="77777777" w:rsidR="008234C6" w:rsidRPr="00DC4B66" w:rsidRDefault="008234C6" w:rsidP="008234C6">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5349EF0C" w14:textId="160466E4" w:rsidR="008234C6" w:rsidRDefault="008234C6" w:rsidP="008234C6">
      <w:pPr>
        <w:pStyle w:val="Heading3"/>
      </w:pPr>
      <w:r>
        <w:t>1AC – Adv</w:t>
      </w:r>
    </w:p>
    <w:p w14:paraId="566487E2" w14:textId="77777777" w:rsidR="008234C6" w:rsidRPr="00A8218A" w:rsidRDefault="008234C6" w:rsidP="008234C6">
      <w:pPr>
        <w:pStyle w:val="Heading4"/>
      </w:pPr>
      <w:r>
        <w:t xml:space="preserve">The advantage is </w:t>
      </w:r>
      <w:r w:rsidRPr="00A8218A">
        <w:rPr>
          <w:u w:val="single"/>
        </w:rPr>
        <w:t>Debris</w:t>
      </w:r>
      <w:r>
        <w:t xml:space="preserve"> –</w:t>
      </w:r>
    </w:p>
    <w:p w14:paraId="69BDD1D9" w14:textId="77777777" w:rsidR="008234C6" w:rsidRDefault="008234C6" w:rsidP="008234C6">
      <w:pPr>
        <w:pStyle w:val="Heading4"/>
      </w:pPr>
      <w:r>
        <w:t xml:space="preserve">Privatization of space leads to </w:t>
      </w:r>
      <w:r w:rsidRPr="00A73303">
        <w:rPr>
          <w:u w:val="single"/>
        </w:rPr>
        <w:t>unchecked debris</w:t>
      </w:r>
      <w:r>
        <w:t>.</w:t>
      </w:r>
    </w:p>
    <w:p w14:paraId="32286F7D" w14:textId="77777777" w:rsidR="008234C6" w:rsidRPr="00367C57" w:rsidRDefault="008234C6" w:rsidP="008234C6">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8" w:history="1">
        <w:r w:rsidRPr="008E3DAC">
          <w:rPr>
            <w:rStyle w:val="Hyperlink"/>
          </w:rPr>
          <w:t>https://www.sciencedirect.com/science/article/pii/S246889671930045X?via%3Dihub</w:t>
        </w:r>
      </w:hyperlink>
      <w:r>
        <w:t>] Justin</w:t>
      </w:r>
    </w:p>
    <w:p w14:paraId="5449D956" w14:textId="77777777" w:rsidR="008234C6" w:rsidRPr="00A73303" w:rsidRDefault="008234C6" w:rsidP="008234C6">
      <w:pPr>
        <w:rPr>
          <w:sz w:val="16"/>
        </w:rPr>
      </w:pPr>
      <w:r w:rsidRPr="00721130">
        <w:rPr>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721130">
        <w:rPr>
          <w:rStyle w:val="Emphasis"/>
        </w:rPr>
        <w:t>space</w:t>
      </w:r>
      <w:r w:rsidRPr="00062EB7">
        <w:rPr>
          <w:rStyle w:val="Emphasis"/>
        </w:rPr>
        <w:t xml:space="preserve"> industry</w:t>
      </w:r>
      <w:r w:rsidRPr="001A45BC">
        <w:rPr>
          <w:u w:val="single"/>
        </w:rPr>
        <w:t xml:space="preserve">, </w:t>
      </w:r>
      <w:r w:rsidRPr="00721130">
        <w:rPr>
          <w:u w:val="single"/>
        </w:rPr>
        <w:t xml:space="preserve">and an </w:t>
      </w:r>
      <w:r w:rsidRPr="00721130">
        <w:rPr>
          <w:rStyle w:val="Emphasis"/>
        </w:rPr>
        <w:t>explosion</w:t>
      </w:r>
      <w:r w:rsidRPr="00721130">
        <w:rPr>
          <w:u w:val="single"/>
        </w:rPr>
        <w:t xml:space="preserve"> of </w:t>
      </w:r>
      <w:r w:rsidRPr="00721130">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721130">
        <w:rPr>
          <w:rStyle w:val="Emphasis"/>
        </w:rPr>
        <w:t xml:space="preserve">traditional </w:t>
      </w:r>
      <w:r w:rsidRPr="00916BB1">
        <w:rPr>
          <w:rStyle w:val="Emphasis"/>
          <w:highlight w:val="green"/>
        </w:rPr>
        <w:t>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w:t>
      </w:r>
      <w:r w:rsidRPr="00721130">
        <w:rPr>
          <w:u w:val="single"/>
        </w:rPr>
        <w:t>to many more participants than</w:t>
      </w:r>
      <w:r w:rsidRPr="001A45BC">
        <w:rPr>
          <w:u w:val="single"/>
        </w:rPr>
        <w:t xml:space="preserve">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721130">
        <w:rPr>
          <w:rStyle w:val="Emphasis"/>
        </w:rPr>
        <w:t xml:space="preserve">space </w:t>
      </w:r>
      <w:r w:rsidRPr="00916BB1">
        <w:rPr>
          <w:rStyle w:val="Emphasis"/>
          <w:highlight w:val="green"/>
        </w:rPr>
        <w:t>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721130">
        <w:rPr>
          <w:u w:val="single"/>
        </w:rPr>
        <w:t xml:space="preserve">commercial </w:t>
      </w:r>
      <w:r w:rsidRPr="00916BB1">
        <w:rPr>
          <w:highlight w:val="green"/>
          <w:u w:val="single"/>
        </w:rPr>
        <w:t>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721130">
        <w:rPr>
          <w:u w:val="single"/>
        </w:rPr>
        <w:t xml:space="preserve">. These constellations will add much more </w:t>
      </w:r>
      <w:r w:rsidRPr="00721130">
        <w:rPr>
          <w:rStyle w:val="Emphasis"/>
        </w:rPr>
        <w:t>complexity</w:t>
      </w:r>
      <w:r w:rsidRPr="00721130">
        <w:rPr>
          <w:u w:val="single"/>
        </w:rPr>
        <w:t xml:space="preserve"> to </w:t>
      </w:r>
      <w:r w:rsidRPr="00721130">
        <w:rPr>
          <w:rStyle w:val="Emphasis"/>
        </w:rPr>
        <w:t>space</w:t>
      </w:r>
      <w:r w:rsidRPr="00721130">
        <w:rPr>
          <w:u w:val="single"/>
        </w:rPr>
        <w:t xml:space="preserve"> </w:t>
      </w:r>
      <w:r w:rsidRPr="00721130">
        <w:rPr>
          <w:rStyle w:val="Emphasis"/>
        </w:rPr>
        <w:t>operations</w:t>
      </w:r>
      <w:r w:rsidRPr="00721130">
        <w:rPr>
          <w:sz w:val="16"/>
        </w:rPr>
        <w:t xml:space="preserve">. Table 1 shows some of the constellations that have been announced for launch in the next decade. </w:t>
      </w:r>
      <w:r w:rsidRPr="00721130">
        <w:rPr>
          <w:u w:val="single"/>
        </w:rPr>
        <w:t>Two dozen companies</w:t>
      </w:r>
      <w:r w:rsidRPr="00721130">
        <w:rPr>
          <w:sz w:val="16"/>
        </w:rPr>
        <w:t xml:space="preserve">, when taken together, </w:t>
      </w:r>
      <w:r w:rsidRPr="00721130">
        <w:rPr>
          <w:u w:val="single"/>
        </w:rPr>
        <w:t xml:space="preserve">have proposed placing </w:t>
      </w:r>
      <w:r w:rsidRPr="00721130">
        <w:rPr>
          <w:rStyle w:val="Emphasis"/>
        </w:rPr>
        <w:t>well over 20,000 satellites in orbit</w:t>
      </w:r>
      <w:r w:rsidRPr="00721130">
        <w:rPr>
          <w:u w:val="single"/>
        </w:rPr>
        <w:t xml:space="preserve"> in the next 10 years</w:t>
      </w:r>
      <w:r w:rsidRPr="00721130">
        <w:rPr>
          <w:sz w:val="16"/>
        </w:rPr>
        <w:t xml:space="preserve">. For perspective, </w:t>
      </w:r>
      <w:r w:rsidRPr="00721130">
        <w:rPr>
          <w:u w:val="single"/>
        </w:rPr>
        <w:t xml:space="preserve">fewer than </w:t>
      </w:r>
      <w:r w:rsidRPr="00721130">
        <w:rPr>
          <w:rStyle w:val="Emphasis"/>
        </w:rPr>
        <w:t>8100</w:t>
      </w:r>
      <w:r w:rsidRPr="00721130">
        <w:rPr>
          <w:u w:val="single"/>
        </w:rPr>
        <w:t xml:space="preserve"> payloads have been placed in Earth orbit in the </w:t>
      </w:r>
      <w:r w:rsidRPr="00721130">
        <w:rPr>
          <w:rStyle w:val="Emphasis"/>
        </w:rPr>
        <w:t>entire</w:t>
      </w:r>
      <w:r w:rsidRPr="00721130">
        <w:rPr>
          <w:u w:val="single"/>
        </w:rPr>
        <w:t xml:space="preserve"> </w:t>
      </w:r>
      <w:r w:rsidRPr="00721130">
        <w:rPr>
          <w:rStyle w:val="Emphasis"/>
        </w:rPr>
        <w:t>history</w:t>
      </w:r>
      <w:r w:rsidRPr="00721130">
        <w:rPr>
          <w:u w:val="single"/>
        </w:rPr>
        <w:t xml:space="preserve"> of the </w:t>
      </w:r>
      <w:r w:rsidRPr="00721130">
        <w:rPr>
          <w:rStyle w:val="Emphasis"/>
        </w:rPr>
        <w:t>space</w:t>
      </w:r>
      <w:r w:rsidRPr="00721130">
        <w:rPr>
          <w:u w:val="single"/>
        </w:rPr>
        <w:t xml:space="preserve"> </w:t>
      </w:r>
      <w:r w:rsidRPr="00721130">
        <w:rPr>
          <w:rStyle w:val="Emphasis"/>
        </w:rPr>
        <w:t>age</w:t>
      </w:r>
      <w:r w:rsidRPr="00721130">
        <w:rPr>
          <w:u w:val="single"/>
        </w:rPr>
        <w:t xml:space="preserve">, only </w:t>
      </w:r>
      <w:r w:rsidRPr="00721130">
        <w:rPr>
          <w:rStyle w:val="Emphasis"/>
        </w:rPr>
        <w:t>4800</w:t>
      </w:r>
      <w:r w:rsidRPr="00721130">
        <w:rPr>
          <w:u w:val="single"/>
        </w:rPr>
        <w:t xml:space="preserve"> [1] remain in orbit and approximately 1950 [2] of those are still active. And it </w:t>
      </w:r>
      <w:r w:rsidRPr="00721130">
        <w:rPr>
          <w:rStyle w:val="Emphasis"/>
        </w:rPr>
        <w:t>isn't simply numbers</w:t>
      </w:r>
      <w:r w:rsidRPr="00721130">
        <w:rPr>
          <w:u w:val="single"/>
        </w:rPr>
        <w:t xml:space="preserve"> – the mass in orbit will </w:t>
      </w:r>
      <w:r w:rsidRPr="00721130">
        <w:rPr>
          <w:rStyle w:val="Emphasis"/>
        </w:rPr>
        <w:t>increase</w:t>
      </w:r>
      <w:r w:rsidRPr="00721130">
        <w:rPr>
          <w:u w:val="single"/>
        </w:rPr>
        <w:t xml:space="preserve"> </w:t>
      </w:r>
      <w:r w:rsidRPr="00721130">
        <w:rPr>
          <w:rStyle w:val="Emphasis"/>
        </w:rPr>
        <w:t>substantially</w:t>
      </w:r>
      <w:r w:rsidRPr="00721130">
        <w:rPr>
          <w:u w:val="single"/>
        </w:rPr>
        <w:t xml:space="preserve">, and </w:t>
      </w:r>
      <w:r w:rsidRPr="00721130">
        <w:rPr>
          <w:rStyle w:val="Emphasis"/>
        </w:rPr>
        <w:t>long-term debris generation</w:t>
      </w:r>
      <w:r w:rsidRPr="00721130">
        <w:rPr>
          <w:u w:val="single"/>
        </w:rPr>
        <w:t xml:space="preserve"> is </w:t>
      </w:r>
      <w:r w:rsidRPr="00721130">
        <w:rPr>
          <w:rStyle w:val="Emphasis"/>
        </w:rPr>
        <w:t>strongly correlated with mass</w:t>
      </w:r>
      <w:r w:rsidRPr="00721130">
        <w:rPr>
          <w:u w:val="single"/>
        </w:rPr>
        <w:t xml:space="preserve">. </w:t>
      </w:r>
      <w:r w:rsidRPr="00721130">
        <w:rPr>
          <w:sz w:val="16"/>
        </w:rPr>
        <w:t xml:space="preserve">Table 1. Some announced </w:t>
      </w:r>
      <w:proofErr w:type="spellStart"/>
      <w:r w:rsidRPr="00721130">
        <w:rPr>
          <w:sz w:val="16"/>
        </w:rPr>
        <w:t>NewSpace</w:t>
      </w:r>
      <w:proofErr w:type="spellEnd"/>
      <w:r w:rsidRPr="00721130">
        <w:rPr>
          <w:sz w:val="16"/>
        </w:rPr>
        <w:t xml:space="preserve"> constellations. Operator Number of satellites Altitude (km) Country SpaceX V-band 7518 335–345 US Capella 48 350–650 US Planet Swift 6 350–650 US Black Sky 60 450 US </w:t>
      </w:r>
      <w:proofErr w:type="spellStart"/>
      <w:r w:rsidRPr="00721130">
        <w:rPr>
          <w:sz w:val="16"/>
        </w:rPr>
        <w:t>Satellogic</w:t>
      </w:r>
      <w:proofErr w:type="spellEnd"/>
      <w:r w:rsidRPr="00721130">
        <w:rPr>
          <w:sz w:val="16"/>
        </w:rPr>
        <w:t xml:space="preserve"> </w:t>
      </w:r>
      <w:proofErr w:type="spellStart"/>
      <w:r w:rsidRPr="00721130">
        <w:rPr>
          <w:sz w:val="16"/>
        </w:rPr>
        <w:t>NuSat</w:t>
      </w:r>
      <w:proofErr w:type="spellEnd"/>
      <w:r w:rsidRPr="00721130">
        <w:rPr>
          <w:sz w:val="16"/>
        </w:rPr>
        <w:t xml:space="preserve"> 300 500 Argentina Kepler 140 550 US SpaceX </w:t>
      </w:r>
      <w:proofErr w:type="spellStart"/>
      <w:r w:rsidRPr="00721130">
        <w:rPr>
          <w:sz w:val="16"/>
        </w:rPr>
        <w:t>Starlink</w:t>
      </w:r>
      <w:proofErr w:type="spellEnd"/>
      <w:r w:rsidRPr="00721130">
        <w:rPr>
          <w:sz w:val="16"/>
        </w:rPr>
        <w:t xml:space="preserve"> 1584 550 US Skybox 30 576 US Fleet 100 580 Australia Amazon Kuiper 3236 590–630 US </w:t>
      </w:r>
      <w:proofErr w:type="spellStart"/>
      <w:r w:rsidRPr="00721130">
        <w:rPr>
          <w:sz w:val="16"/>
        </w:rPr>
        <w:t>Commsat</w:t>
      </w:r>
      <w:proofErr w:type="spellEnd"/>
      <w:r w:rsidRPr="00721130">
        <w:rPr>
          <w:sz w:val="16"/>
        </w:rPr>
        <w:t xml:space="preserve"> 800 600 China </w:t>
      </w:r>
      <w:proofErr w:type="spellStart"/>
      <w:r w:rsidRPr="00721130">
        <w:rPr>
          <w:sz w:val="16"/>
        </w:rPr>
        <w:t>Kineis</w:t>
      </w:r>
      <w:proofErr w:type="spellEnd"/>
      <w:r w:rsidRPr="00721130">
        <w:rPr>
          <w:sz w:val="16"/>
        </w:rPr>
        <w:t xml:space="preserve"> 20 600 France </w:t>
      </w:r>
      <w:proofErr w:type="spellStart"/>
      <w:r w:rsidRPr="00721130">
        <w:rPr>
          <w:sz w:val="16"/>
        </w:rPr>
        <w:t>Yalini</w:t>
      </w:r>
      <w:proofErr w:type="spellEnd"/>
      <w:r w:rsidRPr="00721130">
        <w:rPr>
          <w:sz w:val="16"/>
        </w:rPr>
        <w:t xml:space="preserve"> 135 600 Canada Spire 100 651 US Planet Doves 150 675 US </w:t>
      </w:r>
      <w:proofErr w:type="spellStart"/>
      <w:r w:rsidRPr="00721130">
        <w:rPr>
          <w:sz w:val="16"/>
        </w:rPr>
        <w:t>Orbcomm</w:t>
      </w:r>
      <w:proofErr w:type="spellEnd"/>
      <w:r w:rsidRPr="00721130">
        <w:rPr>
          <w:sz w:val="16"/>
        </w:rPr>
        <w:t xml:space="preserve"> 31 750 US Iridium 72 780 US Theia 112 800 US Lucky Star 156 1000 China </w:t>
      </w:r>
      <w:proofErr w:type="spellStart"/>
      <w:r w:rsidRPr="00721130">
        <w:rPr>
          <w:sz w:val="16"/>
        </w:rPr>
        <w:t>Telesat</w:t>
      </w:r>
      <w:proofErr w:type="spellEnd"/>
      <w:r w:rsidRPr="00721130">
        <w:rPr>
          <w:sz w:val="16"/>
        </w:rPr>
        <w:t xml:space="preserve"> LEO 72 1000 Canada </w:t>
      </w:r>
      <w:proofErr w:type="spellStart"/>
      <w:r w:rsidRPr="00721130">
        <w:rPr>
          <w:sz w:val="16"/>
        </w:rPr>
        <w:t>Hongyan</w:t>
      </w:r>
      <w:proofErr w:type="spellEnd"/>
      <w:r w:rsidRPr="00721130">
        <w:rPr>
          <w:sz w:val="16"/>
        </w:rPr>
        <w:t xml:space="preserve"> 300 1100 China </w:t>
      </w:r>
      <w:proofErr w:type="spellStart"/>
      <w:r w:rsidRPr="00721130">
        <w:rPr>
          <w:sz w:val="16"/>
        </w:rPr>
        <w:t>Xinwei</w:t>
      </w:r>
      <w:proofErr w:type="spellEnd"/>
      <w:r w:rsidRPr="00721130">
        <w:rPr>
          <w:sz w:val="16"/>
        </w:rPr>
        <w:t xml:space="preserve"> 32 1100 China SpaceX </w:t>
      </w:r>
      <w:proofErr w:type="spellStart"/>
      <w:r w:rsidRPr="00721130">
        <w:rPr>
          <w:sz w:val="16"/>
        </w:rPr>
        <w:t>Starlink</w:t>
      </w:r>
      <w:proofErr w:type="spellEnd"/>
      <w:r w:rsidRPr="00721130">
        <w:rPr>
          <w:sz w:val="16"/>
        </w:rPr>
        <w:t xml:space="preserve"> 2825 1110–1325 US </w:t>
      </w:r>
      <w:proofErr w:type="spellStart"/>
      <w:r w:rsidRPr="00721130">
        <w:rPr>
          <w:sz w:val="16"/>
        </w:rPr>
        <w:t>OneWeb</w:t>
      </w:r>
      <w:proofErr w:type="spellEnd"/>
      <w:r w:rsidRPr="00721130">
        <w:rPr>
          <w:sz w:val="16"/>
        </w:rPr>
        <w:t xml:space="preserve"> 720 1200 ESA </w:t>
      </w:r>
      <w:proofErr w:type="spellStart"/>
      <w:r w:rsidRPr="00721130">
        <w:rPr>
          <w:sz w:val="16"/>
        </w:rPr>
        <w:t>Telesat</w:t>
      </w:r>
      <w:proofErr w:type="spellEnd"/>
      <w:r w:rsidRPr="00721130">
        <w:rPr>
          <w:sz w:val="16"/>
        </w:rPr>
        <w:t xml:space="preserve"> LEO 45 1248 Canada </w:t>
      </w:r>
      <w:proofErr w:type="spellStart"/>
      <w:r w:rsidRPr="00721130">
        <w:rPr>
          <w:sz w:val="16"/>
        </w:rPr>
        <w:t>Astrome</w:t>
      </w:r>
      <w:proofErr w:type="spellEnd"/>
      <w:r w:rsidRPr="00721130">
        <w:rPr>
          <w:sz w:val="16"/>
        </w:rPr>
        <w:t xml:space="preserve"> Tech 600 1400 India </w:t>
      </w:r>
      <w:proofErr w:type="spellStart"/>
      <w:r w:rsidRPr="00721130">
        <w:rPr>
          <w:sz w:val="16"/>
        </w:rPr>
        <w:t>LeoSat</w:t>
      </w:r>
      <w:proofErr w:type="spellEnd"/>
      <w:r w:rsidRPr="00721130">
        <w:rPr>
          <w:sz w:val="16"/>
        </w:rPr>
        <w:t xml:space="preserve"> 108 1400 US </w:t>
      </w:r>
      <w:proofErr w:type="spellStart"/>
      <w:r w:rsidRPr="00721130">
        <w:rPr>
          <w:sz w:val="16"/>
        </w:rPr>
        <w:t>Globalstar</w:t>
      </w:r>
      <w:proofErr w:type="spellEnd"/>
      <w:r w:rsidRPr="00721130">
        <w:rPr>
          <w:sz w:val="16"/>
        </w:rPr>
        <w:t xml:space="preserve"> 40 1412 US </w:t>
      </w:r>
      <w:r w:rsidRPr="00721130">
        <w:rPr>
          <w:u w:val="single"/>
        </w:rPr>
        <w:t xml:space="preserve">This table is in </w:t>
      </w:r>
      <w:r w:rsidRPr="00721130">
        <w:rPr>
          <w:rStyle w:val="Emphasis"/>
        </w:rPr>
        <w:t>constant flux</w:t>
      </w:r>
      <w:r w:rsidRPr="00721130">
        <w:rPr>
          <w:sz w:val="16"/>
        </w:rPr>
        <w:t>.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w:t>
      </w:r>
      <w:r w:rsidRPr="00A73303">
        <w:rPr>
          <w:sz w:val="16"/>
        </w:rPr>
        <w:t xml:space="preserve">, </w:t>
      </w:r>
      <w:r w:rsidRPr="00721130">
        <w:rPr>
          <w:u w:val="single"/>
        </w:rPr>
        <w:t xml:space="preserve">the </w:t>
      </w:r>
      <w:r w:rsidRPr="00916BB1">
        <w:rPr>
          <w:highlight w:val="green"/>
          <w:u w:val="single"/>
        </w:rPr>
        <w:t xml:space="preserve">traffic </w:t>
      </w:r>
      <w:r w:rsidRPr="00721130">
        <w:rPr>
          <w:u w:val="single"/>
        </w:rPr>
        <w:t xml:space="preserve">created </w:t>
      </w:r>
      <w:r w:rsidRPr="00916BB1">
        <w:rPr>
          <w:highlight w:val="green"/>
          <w:u w:val="single"/>
        </w:rPr>
        <w:t xml:space="preserve">if </w:t>
      </w:r>
      <w:r w:rsidRPr="00916BB1">
        <w:rPr>
          <w:rStyle w:val="Emphasis"/>
          <w:highlight w:val="green"/>
        </w:rPr>
        <w:t>just half are successful</w:t>
      </w:r>
      <w:r w:rsidRPr="00916BB1">
        <w:rPr>
          <w:highlight w:val="green"/>
          <w:u w:val="single"/>
        </w:rPr>
        <w:t xml:space="preserve"> would be </w:t>
      </w:r>
      <w:r w:rsidRPr="00721130">
        <w:rPr>
          <w:u w:val="single"/>
        </w:rPr>
        <w:t xml:space="preserve">more than </w:t>
      </w:r>
      <w:r w:rsidRPr="00721130">
        <w:rPr>
          <w:rStyle w:val="Emphasis"/>
        </w:rPr>
        <w:t>double</w:t>
      </w:r>
      <w:r w:rsidRPr="00721130">
        <w:rPr>
          <w:u w:val="single"/>
        </w:rPr>
        <w:t xml:space="preserve"> the number of payloads launched in the last 60 years a</w:t>
      </w:r>
      <w:r w:rsidRPr="001A45BC">
        <w:rPr>
          <w:u w:val="single"/>
        </w:rPr>
        <w:t xml:space="preserve">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721130">
        <w:rPr>
          <w:u w:val="single"/>
        </w:rPr>
        <w:t xml:space="preserve">potential for </w:t>
      </w:r>
      <w:r w:rsidRPr="00721130">
        <w:rPr>
          <w:rStyle w:val="Emphasis"/>
        </w:rPr>
        <w:t>debris creation</w:t>
      </w:r>
      <w:r w:rsidRPr="00721130">
        <w:rPr>
          <w:u w:val="single"/>
        </w:rPr>
        <w:t xml:space="preserve">, the </w:t>
      </w:r>
      <w:r w:rsidRPr="00721130">
        <w:rPr>
          <w:rStyle w:val="Emphasis"/>
        </w:rPr>
        <w:t>number</w:t>
      </w:r>
      <w:r w:rsidRPr="00062EB7">
        <w:rPr>
          <w:rStyle w:val="Emphasis"/>
        </w:rPr>
        <w:t xml:space="preserve">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3023AAA9" w14:textId="77777777" w:rsidR="008234C6" w:rsidRPr="00367C57" w:rsidRDefault="008234C6" w:rsidP="008234C6">
      <w:pPr>
        <w:rPr>
          <w:sz w:val="16"/>
        </w:rPr>
      </w:pPr>
      <w:r w:rsidRPr="00367C57">
        <w:rPr>
          <w:noProof/>
          <w:sz w:val="16"/>
        </w:rPr>
        <w:drawing>
          <wp:inline distT="0" distB="0" distL="0" distR="0" wp14:anchorId="2B2149EF" wp14:editId="371E0E2C">
            <wp:extent cx="2482164" cy="1852268"/>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6356D6E1" w14:textId="77777777" w:rsidR="008234C6" w:rsidRDefault="008234C6" w:rsidP="008234C6">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w:t>
      </w:r>
      <w:r w:rsidRPr="00721130">
        <w:rPr>
          <w:u w:val="single"/>
        </w:rPr>
        <w:t>LEO with an object 1 cm or larger will</w:t>
      </w:r>
      <w:r w:rsidRPr="0076123D">
        <w:rPr>
          <w:u w:val="single"/>
        </w:rPr>
        <w:t xml:space="preserve">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If LEO operators avoid collisions with all the objects in the red line, they are nonetheless inherently accepting the risk from the blue line</w:t>
      </w:r>
      <w:r w:rsidRPr="00721130">
        <w:rPr>
          <w:sz w:val="16"/>
        </w:rPr>
        <w:t xml:space="preserve">. </w:t>
      </w:r>
      <w:r w:rsidRPr="00721130">
        <w:rPr>
          <w:u w:val="single"/>
        </w:rPr>
        <w:t xml:space="preserve">This risk is already present. </w:t>
      </w:r>
      <w:r w:rsidRPr="00721130">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721130">
        <w:rPr>
          <w:u w:val="single"/>
        </w:rPr>
        <w:t>Commercial</w:t>
      </w:r>
      <w:r w:rsidRPr="00367C57">
        <w:rPr>
          <w:u w:val="single"/>
        </w:rPr>
        <w:t xml:space="preserve">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w:t>
      </w:r>
      <w:r w:rsidRPr="00721130">
        <w:rPr>
          <w:u w:val="single"/>
        </w:rPr>
        <w:t xml:space="preserve">that </w:t>
      </w:r>
      <w:r w:rsidRPr="00721130">
        <w:rPr>
          <w:rStyle w:val="Emphasis"/>
        </w:rPr>
        <w:t>failed satellites</w:t>
      </w:r>
      <w:r w:rsidRPr="00721130">
        <w:rPr>
          <w:u w:val="single"/>
        </w:rPr>
        <w:t xml:space="preserve">, whether they fail during operations or fail during disposal, can pose as great or even greater risk than the many thousands of </w:t>
      </w:r>
      <w:r w:rsidRPr="00721130">
        <w:rPr>
          <w:rStyle w:val="Emphasis"/>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Download : Download 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Download :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Download :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 xml:space="preserve">millions of warnings </w:t>
      </w:r>
      <w:r w:rsidRPr="00721130">
        <w:rPr>
          <w:rStyle w:val="Emphasis"/>
        </w:rPr>
        <w:t>per year</w:t>
      </w:r>
      <w:r w:rsidRPr="00721130">
        <w:rPr>
          <w:u w:val="single"/>
        </w:rPr>
        <w:t xml:space="preserve"> for </w:t>
      </w:r>
      <w:proofErr w:type="spellStart"/>
      <w:r w:rsidRPr="00721130">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w:t>
      </w:r>
      <w:r w:rsidRPr="00721130">
        <w:rPr>
          <w:u w:val="single"/>
        </w:rPr>
        <w:t xml:space="preserve">an </w:t>
      </w:r>
      <w:r w:rsidRPr="00721130">
        <w:rPr>
          <w:rStyle w:val="Emphasis"/>
        </w:rPr>
        <w:t xml:space="preserve">enormous </w:t>
      </w:r>
      <w:r w:rsidRPr="00916BB1">
        <w:rPr>
          <w:rStyle w:val="Emphasis"/>
          <w:highlight w:val="green"/>
        </w:rPr>
        <w:t xml:space="preserve">haystack to find </w:t>
      </w:r>
      <w:r w:rsidRPr="00721130">
        <w:rPr>
          <w:rStyle w:val="Emphasis"/>
        </w:rPr>
        <w:t xml:space="preserve">the </w:t>
      </w:r>
      <w:r w:rsidRPr="00916BB1">
        <w:rPr>
          <w:rStyle w:val="Emphasis"/>
          <w:highlight w:val="green"/>
        </w:rPr>
        <w:t>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157E6C81" w14:textId="77777777" w:rsidR="008234C6" w:rsidRDefault="008234C6" w:rsidP="008234C6">
      <w:pPr>
        <w:rPr>
          <w:u w:val="single"/>
        </w:rPr>
      </w:pPr>
    </w:p>
    <w:p w14:paraId="2E154085" w14:textId="77777777" w:rsidR="008234C6" w:rsidRDefault="008234C6" w:rsidP="008234C6">
      <w:pPr>
        <w:pStyle w:val="Heading4"/>
      </w:pPr>
      <w:r>
        <w:rPr>
          <w:u w:val="single"/>
        </w:rPr>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0058F5E1" w14:textId="77777777" w:rsidR="008234C6" w:rsidRPr="00667B14" w:rsidRDefault="008234C6" w:rsidP="008234C6">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6FDD57C2" w14:textId="77777777" w:rsidR="008234C6" w:rsidRPr="009228A1" w:rsidRDefault="008234C6" w:rsidP="008234C6">
      <w:pPr>
        <w:rPr>
          <w:u w:val="single"/>
        </w:rPr>
      </w:pPr>
      <w:r w:rsidRPr="00721130">
        <w:rPr>
          <w:u w:val="single"/>
        </w:rPr>
        <w:t xml:space="preserve">The second decade of the 21st century has brought a </w:t>
      </w:r>
      <w:r w:rsidRPr="00721130">
        <w:rPr>
          <w:rStyle w:val="Emphasis"/>
        </w:rPr>
        <w:t>dynamic and somewhat surprising development of the space industry</w:t>
      </w:r>
      <w:r w:rsidRPr="00721130">
        <w:rPr>
          <w:sz w:val="16"/>
        </w:rPr>
        <w:t>. Since</w:t>
      </w:r>
      <w:r w:rsidRPr="009228A1">
        <w:rPr>
          <w:sz w:val="16"/>
        </w:rPr>
        <w:t xml:space="preserv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w:t>
      </w:r>
      <w:r w:rsidRPr="00721130">
        <w:rPr>
          <w:u w:val="single"/>
        </w:rPr>
        <w:t xml:space="preserve">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721130">
        <w:rPr>
          <w:rStyle w:val="Emphasis"/>
        </w:rPr>
        <w:t>constellations</w:t>
      </w:r>
      <w:r w:rsidRPr="00721130">
        <w:rPr>
          <w:sz w:val="16"/>
        </w:rPr>
        <w:t xml:space="preserve">. </w:t>
      </w:r>
      <w:r w:rsidRPr="00721130">
        <w:rPr>
          <w:u w:val="single"/>
        </w:rPr>
        <w:t xml:space="preserve">This new shift is known among the </w:t>
      </w:r>
      <w:r w:rsidRPr="00721130">
        <w:rPr>
          <w:rStyle w:val="Emphasis"/>
        </w:rPr>
        <w:t>space industry as “Space 2.0”</w:t>
      </w:r>
      <w:r w:rsidRPr="00721130">
        <w:rPr>
          <w:u w:val="single"/>
        </w:rPr>
        <w:t>, and its emergence</w:t>
      </w:r>
      <w:r w:rsidRPr="007E377E">
        <w:rPr>
          <w:u w:val="single"/>
        </w:rPr>
        <w:t xml:space="preserv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721130">
        <w:rPr>
          <w:u w:val="single"/>
        </w:rPr>
        <w:t xml:space="preserve">participation of </w:t>
      </w:r>
      <w:r w:rsidRPr="00721130">
        <w:rPr>
          <w:highlight w:val="green"/>
          <w:u w:val="single"/>
        </w:rPr>
        <w:t xml:space="preserve">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 xml:space="preserve">development of </w:t>
      </w:r>
      <w:r w:rsidRPr="00721130">
        <w:rPr>
          <w:rStyle w:val="Emphasis"/>
        </w:rPr>
        <w:t xml:space="preserve">space </w:t>
      </w:r>
      <w:r w:rsidRPr="00916BB1">
        <w:rPr>
          <w:rStyle w:val="Emphasis"/>
          <w:highlight w:val="green"/>
        </w:rPr>
        <w:t>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721130">
        <w:rPr>
          <w:u w:val="single"/>
        </w:rPr>
        <w:t xml:space="preserve">directly </w:t>
      </w:r>
      <w:r w:rsidRPr="00916BB1">
        <w:rPr>
          <w:highlight w:val="green"/>
          <w:u w:val="single"/>
        </w:rPr>
        <w:t>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 xml:space="preserve">the </w:t>
      </w:r>
      <w:r w:rsidRPr="00721130">
        <w:rPr>
          <w:u w:val="single"/>
        </w:rPr>
        <w:t>threat</w:t>
      </w:r>
      <w:r w:rsidRPr="009228A1">
        <w:rPr>
          <w:u w:val="single"/>
        </w:rPr>
        <w:t xml:space="preserve"> posed by the </w:t>
      </w:r>
      <w:r w:rsidRPr="00C7654E">
        <w:rPr>
          <w:rStyle w:val="Emphasis"/>
        </w:rPr>
        <w:t>cascading collisions</w:t>
      </w:r>
      <w:r w:rsidRPr="009228A1">
        <w:rPr>
          <w:u w:val="single"/>
        </w:rPr>
        <w:t xml:space="preserve"> </w:t>
      </w:r>
      <w:r w:rsidRPr="00721130">
        <w:rPr>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721130">
        <w:rPr>
          <w:rStyle w:val="Emphasis"/>
        </w:rPr>
        <w:t xml:space="preserve">orbital </w:t>
      </w:r>
      <w:r w:rsidRPr="00916BB1">
        <w:rPr>
          <w:rStyle w:val="Emphasis"/>
          <w:highlight w:val="green"/>
        </w:rPr>
        <w:t>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197C8EF6" w14:textId="77777777" w:rsidR="008234C6" w:rsidRDefault="008234C6" w:rsidP="008234C6">
      <w:pPr>
        <w:rPr>
          <w:u w:val="single"/>
        </w:rPr>
      </w:pPr>
    </w:p>
    <w:p w14:paraId="5A85415E" w14:textId="77777777" w:rsidR="008234C6" w:rsidRPr="00A73303" w:rsidRDefault="008234C6" w:rsidP="008234C6">
      <w:pPr>
        <w:pStyle w:val="Heading4"/>
        <w:jc w:val="both"/>
      </w:pPr>
      <w:r>
        <w:t xml:space="preserve">Invisible tipping points trigger the </w:t>
      </w:r>
      <w:r w:rsidRPr="00A73303">
        <w:rPr>
          <w:u w:val="single"/>
        </w:rPr>
        <w:t>Kessler Syndrome</w:t>
      </w:r>
      <w:r>
        <w:t>.</w:t>
      </w:r>
    </w:p>
    <w:p w14:paraId="4529905C" w14:textId="77777777" w:rsidR="008234C6" w:rsidRPr="008F7C7F" w:rsidRDefault="008234C6" w:rsidP="008234C6">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0" w:history="1">
        <w:r w:rsidRPr="008E3DAC">
          <w:rPr>
            <w:rStyle w:val="Hyperlink"/>
          </w:rPr>
          <w:t>https://onezero.medium.com/get-ready-for-the-kessler-syndrome-to-wreck-outer-space-7f29cfe62c3e</w:t>
        </w:r>
      </w:hyperlink>
      <w:r>
        <w:t>] Justin</w:t>
      </w:r>
    </w:p>
    <w:p w14:paraId="6693F1C3" w14:textId="77777777" w:rsidR="008234C6" w:rsidRPr="00C7654E" w:rsidRDefault="008234C6" w:rsidP="008234C6">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721130">
        <w:rPr>
          <w:u w:val="single"/>
        </w:rPr>
        <w:t xml:space="preserve">when </w:t>
      </w:r>
      <w:r w:rsidRPr="00916BB1">
        <w:rPr>
          <w:highlight w:val="green"/>
          <w:u w:val="single"/>
        </w:rPr>
        <w:t xml:space="preserve">objects </w:t>
      </w:r>
      <w:r w:rsidRPr="00721130">
        <w:rPr>
          <w:u w:val="single"/>
        </w:rPr>
        <w:t xml:space="preserve">are </w:t>
      </w:r>
      <w:r w:rsidRPr="00916BB1">
        <w:rPr>
          <w:highlight w:val="green"/>
          <w:u w:val="single"/>
        </w:rPr>
        <w:t>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721130">
        <w:rPr>
          <w:u w:val="single"/>
        </w:rPr>
        <w:t xml:space="preserve">start </w:t>
      </w:r>
      <w:r w:rsidRPr="00721130">
        <w:rPr>
          <w:rStyle w:val="Emphasis"/>
        </w:rPr>
        <w:t>colliding</w:t>
      </w:r>
      <w:r w:rsidRPr="00721130">
        <w:rPr>
          <w:u w:val="single"/>
        </w:rPr>
        <w:t xml:space="preserve">, and </w:t>
      </w:r>
      <w:r w:rsidRPr="00916BB1">
        <w:rPr>
          <w:highlight w:val="green"/>
          <w:u w:val="single"/>
        </w:rPr>
        <w:t xml:space="preserve">produce </w:t>
      </w:r>
      <w:r w:rsidRPr="00916BB1">
        <w:rPr>
          <w:rStyle w:val="Emphasis"/>
          <w:highlight w:val="green"/>
        </w:rPr>
        <w:t>chain effects</w:t>
      </w:r>
      <w:r w:rsidRPr="008B5709">
        <w:rPr>
          <w:sz w:val="16"/>
        </w:rPr>
        <w:t xml:space="preserve">, like billiard balls colliding on a crowded pool table. </w:t>
      </w:r>
      <w:r w:rsidRPr="00721130">
        <w:rPr>
          <w:u w:val="single"/>
        </w:rPr>
        <w:t>If</w:t>
      </w:r>
      <w:r w:rsidRPr="008B5709">
        <w:rPr>
          <w:u w:val="single"/>
        </w:rPr>
        <w:t xml:space="preserve"> a piece of </w:t>
      </w:r>
      <w:r w:rsidRPr="00721130">
        <w:rPr>
          <w:u w:val="single"/>
        </w:rPr>
        <w:t xml:space="preserve">debris hit a </w:t>
      </w:r>
      <w:r w:rsidRPr="00721130">
        <w:rPr>
          <w:rStyle w:val="Emphasis"/>
        </w:rPr>
        <w:t>satellite</w:t>
      </w:r>
      <w:r w:rsidRPr="00721130">
        <w:rPr>
          <w:u w:val="single"/>
        </w:rPr>
        <w:t xml:space="preserve">, it would produce </w:t>
      </w:r>
      <w:r w:rsidRPr="00721130">
        <w:rPr>
          <w:rStyle w:val="Emphasis"/>
        </w:rPr>
        <w:t>more</w:t>
      </w:r>
      <w:r w:rsidRPr="008B5709">
        <w:rPr>
          <w:rStyle w:val="Emphasis"/>
        </w:rPr>
        <w:t xml:space="preserve"> debris,</w:t>
      </w:r>
      <w:r w:rsidRPr="008B5709">
        <w:rPr>
          <w:u w:val="single"/>
        </w:rPr>
        <w:t xml:space="preserve"> </w:t>
      </w:r>
      <w:r w:rsidRPr="00721130">
        <w:rPr>
          <w:u w:val="single"/>
        </w:rPr>
        <w:t>which would</w:t>
      </w:r>
      <w:r w:rsidRPr="008B5709">
        <w:rPr>
          <w:u w:val="single"/>
        </w:rPr>
        <w:t xml:space="preserve"> to </w:t>
      </w:r>
      <w:r w:rsidRPr="00721130">
        <w:rPr>
          <w:u w:val="single"/>
        </w:rPr>
        <w:t>increase</w:t>
      </w:r>
      <w:r w:rsidRPr="008B5709">
        <w:rPr>
          <w:u w:val="single"/>
        </w:rPr>
        <w:t xml:space="preserve"> the risk of </w:t>
      </w:r>
      <w:r w:rsidRPr="008B5709">
        <w:rPr>
          <w:rStyle w:val="Emphasis"/>
        </w:rPr>
        <w:t xml:space="preserve">other </w:t>
      </w:r>
      <w:r w:rsidRPr="00721130">
        <w:rPr>
          <w:rStyle w:val="Emphasis"/>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721130">
        <w:rPr>
          <w:u w:val="single"/>
        </w:rPr>
        <w:t xml:space="preserve">pieces of </w:t>
      </w:r>
      <w:r w:rsidRPr="00916BB1">
        <w:rPr>
          <w:highlight w:val="green"/>
          <w:u w:val="single"/>
        </w:rPr>
        <w:t>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w:t>
      </w:r>
      <w:r w:rsidRPr="00721130">
        <w:rPr>
          <w:u w:val="single"/>
        </w:rPr>
        <w:t xml:space="preserve">part of a </w:t>
      </w:r>
      <w:r w:rsidRPr="00936131">
        <w:rPr>
          <w:u w:val="single"/>
        </w:rPr>
        <w:t xml:space="preserve">larger </w:t>
      </w:r>
      <w:r w:rsidRPr="00721130">
        <w:rPr>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54AEA599" w14:textId="77777777" w:rsidR="008234C6" w:rsidRPr="00A05D9C" w:rsidRDefault="008234C6" w:rsidP="008234C6"/>
    <w:p w14:paraId="4B13BDAA" w14:textId="77777777" w:rsidR="008234C6" w:rsidRDefault="008234C6" w:rsidP="008234C6">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4F600FDA" w14:textId="77777777" w:rsidR="008234C6" w:rsidRPr="00667B14" w:rsidRDefault="008234C6" w:rsidP="008234C6">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334D0A05" w14:textId="77777777" w:rsidR="008234C6" w:rsidRPr="00BE0EC1" w:rsidRDefault="008234C6" w:rsidP="008234C6">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721130">
        <w:rPr>
          <w:u w:val="single"/>
        </w:rPr>
        <w:t xml:space="preserve">Space 2.0 – the new era of </w:t>
      </w:r>
      <w:r w:rsidRPr="00BE0EC1">
        <w:rPr>
          <w:rStyle w:val="Emphasis"/>
        </w:rPr>
        <w:t xml:space="preserve">space </w:t>
      </w:r>
      <w:r w:rsidRPr="00721130">
        <w:rPr>
          <w:rStyle w:val="Emphasis"/>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 xml:space="preserve">space has </w:t>
      </w:r>
      <w:r w:rsidRPr="00721130">
        <w:rPr>
          <w:rStyle w:val="Emphasis"/>
        </w:rPr>
        <w:t xml:space="preserve">already </w:t>
      </w:r>
      <w:r w:rsidRPr="00916BB1">
        <w:rPr>
          <w:rStyle w:val="Emphasis"/>
          <w:highlight w:val="green"/>
        </w:rPr>
        <w:t>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721130">
        <w:rPr>
          <w:u w:val="single"/>
        </w:rPr>
        <w:t xml:space="preserve">independent </w:t>
      </w:r>
      <w:r w:rsidRPr="00916BB1">
        <w:rPr>
          <w:highlight w:val="green"/>
          <w:u w:val="single"/>
        </w:rPr>
        <w:t>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w:t>
      </w:r>
      <w:r w:rsidRPr="00721130">
        <w:rPr>
          <w:u w:val="single"/>
        </w:rPr>
        <w:t>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2D8623E8" w14:textId="77777777" w:rsidR="008234C6" w:rsidRDefault="008234C6" w:rsidP="008234C6">
      <w:r w:rsidRPr="00A44E95">
        <w:rPr>
          <w:noProof/>
        </w:rPr>
        <w:drawing>
          <wp:inline distT="0" distB="0" distL="0" distR="0" wp14:anchorId="1712783E" wp14:editId="3A9B963A">
            <wp:extent cx="3869309" cy="2803993"/>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1"/>
                    <a:stretch>
                      <a:fillRect/>
                    </a:stretch>
                  </pic:blipFill>
                  <pic:spPr>
                    <a:xfrm>
                      <a:off x="0" y="0"/>
                      <a:ext cx="3882535" cy="2813578"/>
                    </a:xfrm>
                    <a:prstGeom prst="rect">
                      <a:avLst/>
                    </a:prstGeom>
                  </pic:spPr>
                </pic:pic>
              </a:graphicData>
            </a:graphic>
          </wp:inline>
        </w:drawing>
      </w:r>
    </w:p>
    <w:p w14:paraId="0E1C36B4" w14:textId="77777777" w:rsidR="008234C6" w:rsidRPr="00FF4115" w:rsidRDefault="008234C6" w:rsidP="008234C6">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w:t>
      </w:r>
      <w:r w:rsidRPr="00721130">
        <w:rPr>
          <w:u w:val="single"/>
        </w:rPr>
        <w:t xml:space="preserve">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B6B4C70" w14:textId="77777777" w:rsidR="008234C6" w:rsidRDefault="008234C6" w:rsidP="008234C6"/>
    <w:p w14:paraId="0E60559C" w14:textId="77777777" w:rsidR="008234C6" w:rsidRPr="00FF4115" w:rsidRDefault="008234C6" w:rsidP="008234C6">
      <w:pPr>
        <w:pStyle w:val="Heading4"/>
      </w:pPr>
      <w:r>
        <w:t xml:space="preserve">Models are </w:t>
      </w:r>
      <w:r w:rsidRPr="00FF4115">
        <w:rPr>
          <w:u w:val="single"/>
        </w:rPr>
        <w:t>rigorous</w:t>
      </w:r>
      <w:r>
        <w:t xml:space="preserve"> and </w:t>
      </w:r>
      <w:r w:rsidRPr="00FF4115">
        <w:rPr>
          <w:u w:val="single"/>
        </w:rPr>
        <w:t>robust</w:t>
      </w:r>
      <w:r>
        <w:t xml:space="preserve"> – </w:t>
      </w:r>
      <w:r w:rsidRPr="00721130">
        <w:rPr>
          <w:color w:val="FF0000"/>
        </w:rPr>
        <w:t>inserted below</w:t>
      </w:r>
      <w:r>
        <w:t>.</w:t>
      </w:r>
    </w:p>
    <w:p w14:paraId="20C0EAF6" w14:textId="77777777" w:rsidR="008234C6" w:rsidRDefault="008234C6" w:rsidP="008234C6">
      <w:r>
        <w:t>---To clarify this is the methodology for above chart.</w:t>
      </w:r>
    </w:p>
    <w:p w14:paraId="24029611" w14:textId="77777777" w:rsidR="008234C6" w:rsidRDefault="008234C6" w:rsidP="008234C6">
      <w:proofErr w:type="spellStart"/>
      <w:r w:rsidRPr="00FF4115">
        <w:rPr>
          <w:rStyle w:val="Style13ptBold"/>
        </w:rPr>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b ,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2" w:history="1">
        <w:r w:rsidRPr="008E3DAC">
          <w:rPr>
            <w:rStyle w:val="Hyperlink"/>
          </w:rPr>
          <w:t>https://sci-hub.se/10.1016/j.actaastro.2016.03.034</w:t>
        </w:r>
      </w:hyperlink>
      <w:r w:rsidRPr="00FF4115">
        <w:t>.</w:t>
      </w:r>
      <w:r>
        <w:t>] Justin</w:t>
      </w:r>
    </w:p>
    <w:p w14:paraId="1243D495" w14:textId="77777777" w:rsidR="008234C6" w:rsidRDefault="008234C6" w:rsidP="008234C6">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4F3F19C4" w14:textId="77777777" w:rsidR="008234C6" w:rsidRDefault="008234C6" w:rsidP="008234C6"/>
    <w:p w14:paraId="42CC528A" w14:textId="77777777" w:rsidR="008234C6" w:rsidRPr="0036263B" w:rsidRDefault="008234C6" w:rsidP="008234C6">
      <w:pPr>
        <w:pStyle w:val="Heading4"/>
      </w:pPr>
      <w:r>
        <w:t xml:space="preserve">Debris triggers </w:t>
      </w:r>
      <w:r w:rsidRPr="0020445B">
        <w:rPr>
          <w:u w:val="single"/>
        </w:rPr>
        <w:t>miscalculated war</w:t>
      </w:r>
      <w:r>
        <w:t>.</w:t>
      </w:r>
    </w:p>
    <w:p w14:paraId="338745E9" w14:textId="77777777" w:rsidR="008234C6" w:rsidRPr="000F20C1" w:rsidRDefault="008234C6" w:rsidP="008234C6">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3" w:history="1">
        <w:r w:rsidRPr="005773F3">
          <w:rPr>
            <w:rStyle w:val="Hyperlink"/>
          </w:rPr>
          <w:t>https://www.sciencealert.com/space-junk-accidents-could-trigger-armed-conflict-expert-warns</w:t>
        </w:r>
      </w:hyperlink>
      <w:r>
        <w:t xml:space="preserve">. </w:t>
      </w:r>
    </w:p>
    <w:p w14:paraId="6791C3F3" w14:textId="77777777" w:rsidR="008234C6" w:rsidRDefault="008234C6" w:rsidP="008234C6">
      <w:pPr>
        <w:rPr>
          <w:rStyle w:val="StyleUnderline"/>
        </w:rPr>
      </w:pPr>
      <w:r w:rsidRPr="0041119C">
        <w:rPr>
          <w:rStyle w:val="StyleUnderline"/>
        </w:rPr>
        <w:t xml:space="preserve">The increasingly </w:t>
      </w:r>
      <w:r w:rsidRPr="00916BB1">
        <w:rPr>
          <w:rStyle w:val="StyleUnderline"/>
          <w:highlight w:val="green"/>
        </w:rPr>
        <w:t xml:space="preserve">crowded </w:t>
      </w:r>
      <w:r w:rsidRPr="00721130">
        <w:rPr>
          <w:rStyle w:val="StyleUnderline"/>
        </w:rPr>
        <w:t xml:space="preserve">space in Earth's low </w:t>
      </w:r>
      <w:r w:rsidRPr="00916BB1">
        <w:rPr>
          <w:rStyle w:val="StyleUnderline"/>
          <w:highlight w:val="green"/>
        </w:rPr>
        <w:t>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721130">
        <w:rPr>
          <w:rStyle w:val="Emphasis"/>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721130">
        <w:rPr>
          <w:rStyle w:val="Emphasis"/>
        </w:rPr>
        <w:t xml:space="preserve">intentional </w:t>
      </w:r>
      <w:r w:rsidRPr="00916BB1">
        <w:rPr>
          <w:rStyle w:val="Emphasis"/>
          <w:highlight w:val="green"/>
        </w:rPr>
        <w:t>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721130">
        <w:rPr>
          <w:rStyle w:val="Emphasis"/>
        </w:rPr>
        <w:t xml:space="preserve">dangerously </w:t>
      </w:r>
      <w:r w:rsidRPr="00916BB1">
        <w:rPr>
          <w:rStyle w:val="Emphasis"/>
          <w:highlight w:val="green"/>
        </w:rPr>
        <w:t>escalate</w:t>
      </w:r>
      <w:r w:rsidRPr="0041119C">
        <w:rPr>
          <w:rStyle w:val="StyleUnderline"/>
        </w:rPr>
        <w:t xml:space="preserve"> </w:t>
      </w:r>
      <w:r w:rsidRPr="00721130">
        <w:rPr>
          <w:rStyle w:val="StyleUnderline"/>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721130">
        <w:rPr>
          <w:rStyle w:val="StyleUnderline"/>
        </w:rPr>
        <w:t xml:space="preserve">space </w:t>
      </w:r>
      <w:r w:rsidRPr="00916BB1">
        <w:rPr>
          <w:rStyle w:val="StyleUnderline"/>
          <w:highlight w:val="green"/>
        </w:rPr>
        <w:t>junk cannot</w:t>
      </w:r>
      <w:r w:rsidRPr="0041119C">
        <w:rPr>
          <w:rStyle w:val="StyleUnderline"/>
        </w:rPr>
        <w:t xml:space="preserve"> easily </w:t>
      </w:r>
      <w:r w:rsidRPr="00916BB1">
        <w:rPr>
          <w:rStyle w:val="StyleUnderline"/>
          <w:highlight w:val="green"/>
        </w:rPr>
        <w:t xml:space="preserve">be told apart from </w:t>
      </w:r>
      <w:r w:rsidRPr="00721130">
        <w:rPr>
          <w:rStyle w:val="StyleUnderline"/>
        </w:rPr>
        <w:t xml:space="preserve">military </w:t>
      </w:r>
      <w:r w:rsidRPr="00916BB1">
        <w:rPr>
          <w:rStyle w:val="StyleUnderline"/>
          <w:highlight w:val="green"/>
        </w:rPr>
        <w:t>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721130">
        <w:rPr>
          <w:rStyle w:val="Emphasis"/>
        </w:rPr>
        <w:t xml:space="preserve">sheer </w:t>
      </w:r>
      <w:r w:rsidRPr="00916BB1">
        <w:rPr>
          <w:rStyle w:val="Emphasis"/>
          <w:highlight w:val="green"/>
        </w:rPr>
        <w:t>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721130">
        <w:rPr>
          <w:rStyle w:val="StyleUnderline"/>
        </w:rPr>
        <w:t xml:space="preserve">While </w:t>
      </w:r>
      <w:r w:rsidRPr="00916BB1">
        <w:rPr>
          <w:rStyle w:val="StyleUnderline"/>
          <w:highlight w:val="green"/>
        </w:rPr>
        <w:t xml:space="preserve">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w:t>
      </w:r>
      <w:r w:rsidRPr="00721130">
        <w:rPr>
          <w:rStyle w:val="StyleUnderline"/>
        </w:rPr>
        <w:t xml:space="preserve">repeated sudden failures of </w:t>
      </w:r>
      <w:proofErr w:type="spellStart"/>
      <w:r w:rsidRPr="00721130">
        <w:rPr>
          <w:rStyle w:val="StyleUnderline"/>
        </w:rPr>
        <w:t>defence</w:t>
      </w:r>
      <w:proofErr w:type="spellEnd"/>
      <w:r w:rsidRPr="00721130">
        <w:rPr>
          <w:rStyle w:val="StyleUnderline"/>
        </w:rPr>
        <w:t xml:space="preserve"> satellites in past decades that were never explained. The researchers attribute two possible causes: either unrecorded collisions with space junk, or aggressive actions from adve</w:t>
      </w:r>
      <w:r w:rsidRPr="009E63A2">
        <w:rPr>
          <w:rStyle w:val="StyleUnderline"/>
        </w:rPr>
        <w:t>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5E1725FB" w14:textId="77777777" w:rsidR="008234C6" w:rsidRDefault="008234C6" w:rsidP="008234C6"/>
    <w:p w14:paraId="3918ECD2" w14:textId="77777777" w:rsidR="008234C6" w:rsidRDefault="008234C6" w:rsidP="008234C6">
      <w:pPr>
        <w:pStyle w:val="Heading4"/>
      </w:pPr>
      <w:r>
        <w:t>Specifically---</w:t>
      </w:r>
      <w:r w:rsidRPr="00BB0026">
        <w:rPr>
          <w:u w:val="single"/>
        </w:rPr>
        <w:t>China</w:t>
      </w:r>
      <w:r>
        <w:t xml:space="preserve">, </w:t>
      </w:r>
      <w:r w:rsidRPr="00BB0026">
        <w:rPr>
          <w:u w:val="single"/>
        </w:rPr>
        <w:t>Iran</w:t>
      </w:r>
      <w:r>
        <w:t xml:space="preserve">, and </w:t>
      </w:r>
      <w:r w:rsidRPr="00BB0026">
        <w:rPr>
          <w:u w:val="single"/>
        </w:rPr>
        <w:t>Noko</w:t>
      </w:r>
      <w:r>
        <w:t>.</w:t>
      </w:r>
    </w:p>
    <w:p w14:paraId="0C41F794" w14:textId="77777777" w:rsidR="008234C6" w:rsidRPr="00BB0026" w:rsidRDefault="008234C6" w:rsidP="008234C6">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 xml:space="preserve">space trash </w:t>
      </w:r>
      <w:r w:rsidRPr="00E60670">
        <w:rPr>
          <w:rStyle w:val="Emphasis"/>
        </w:rPr>
        <w:t xml:space="preserve">could </w:t>
      </w:r>
      <w:r w:rsidRPr="00916BB1">
        <w:rPr>
          <w:rStyle w:val="Emphasis"/>
          <w:highlight w:val="green"/>
        </w:rPr>
        <w:t>start a nuclear war</w:t>
      </w:r>
      <w:r>
        <w:t xml:space="preserve">,” Vox, </w:t>
      </w:r>
      <w:hyperlink r:id="rId14" w:history="1">
        <w:r w:rsidRPr="008E3DAC">
          <w:rPr>
            <w:rStyle w:val="Hyperlink"/>
          </w:rPr>
          <w:t>https://www.vox.com/2014/4/21/5625246/space-war-china-north-korea-iran</w:t>
        </w:r>
      </w:hyperlink>
      <w:r>
        <w:t>] Justin *Brackets added for ableist language</w:t>
      </w:r>
    </w:p>
    <w:p w14:paraId="59C3A096" w14:textId="77777777" w:rsidR="008234C6" w:rsidRDefault="008234C6" w:rsidP="008234C6">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w:t>
      </w:r>
      <w:r w:rsidRPr="00E60670">
        <w:rPr>
          <w:u w:val="single"/>
        </w:rPr>
        <w:t xml:space="preserve">could </w:t>
      </w:r>
      <w:r w:rsidRPr="00916BB1">
        <w:rPr>
          <w:highlight w:val="green"/>
          <w:u w:val="single"/>
        </w:rPr>
        <w:t xml:space="preserve">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w:t>
      </w:r>
      <w:r w:rsidRPr="00E60670">
        <w:rPr>
          <w:u w:val="single"/>
        </w:rPr>
        <w:t xml:space="preserve">launch, things could get </w:t>
      </w:r>
      <w:r w:rsidRPr="00E60670">
        <w:rPr>
          <w:rStyle w:val="Emphasis"/>
        </w:rPr>
        <w:t>very</w:t>
      </w:r>
      <w:r w:rsidRPr="00E60670">
        <w:rPr>
          <w:u w:val="single"/>
        </w:rPr>
        <w:t xml:space="preserve"> bad, very quickly. Accidents</w:t>
      </w:r>
      <w:r w:rsidRPr="00BB0026">
        <w:rPr>
          <w:u w:val="single"/>
        </w:rPr>
        <w:t xml:space="preserve">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w:t>
      </w:r>
      <w:r w:rsidRPr="00E60670">
        <w:rPr>
          <w:rStyle w:val="Emphasis"/>
        </w:rPr>
        <w:t xml:space="preserve">military </w:t>
      </w:r>
      <w:r w:rsidRPr="00916BB1">
        <w:rPr>
          <w:rStyle w:val="Emphasis"/>
          <w:highlight w:val="green"/>
        </w:rPr>
        <w:t>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w:t>
      </w:r>
      <w:r w:rsidRPr="00E60670">
        <w:rPr>
          <w:u w:val="single"/>
        </w:rPr>
        <w:t xml:space="preserve">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40F480B2" w14:textId="77777777" w:rsidR="008234C6" w:rsidRDefault="008234C6" w:rsidP="008234C6">
      <w:pPr>
        <w:rPr>
          <w:u w:val="single"/>
        </w:rPr>
      </w:pPr>
    </w:p>
    <w:p w14:paraId="7EF9FD35" w14:textId="77777777" w:rsidR="008234C6" w:rsidRPr="00831EB4" w:rsidRDefault="008234C6" w:rsidP="008234C6">
      <w:pPr>
        <w:pStyle w:val="Heading4"/>
        <w:rPr>
          <w:rStyle w:val="Style13ptBold"/>
          <w:b/>
          <w:bCs w:val="0"/>
        </w:rPr>
      </w:pPr>
      <w:r w:rsidRPr="00831EB4">
        <w:rPr>
          <w:rStyle w:val="Style13ptBold"/>
          <w:b/>
          <w:bCs w:val="0"/>
          <w:u w:val="single"/>
        </w:rPr>
        <w:t>No checks</w:t>
      </w:r>
      <w:r w:rsidRPr="00831EB4">
        <w:rPr>
          <w:rStyle w:val="Style13ptBold"/>
          <w:b/>
          <w:bCs w:val="0"/>
        </w:rPr>
        <w:t xml:space="preserve"> on escalation.</w:t>
      </w:r>
    </w:p>
    <w:p w14:paraId="5773E492" w14:textId="77777777" w:rsidR="008234C6" w:rsidRPr="00581846" w:rsidRDefault="008234C6" w:rsidP="008234C6">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15" w:history="1">
        <w:r w:rsidRPr="008E3734">
          <w:rPr>
            <w:rStyle w:val="Hyperlink"/>
          </w:rPr>
          <w:t>https://nsiteam.com/social/wp-content/uploads/2018/08/SMA-White-Paper_Chinese-Persepectives-on-Space_-Aug-2018.pdf</w:t>
        </w:r>
      </w:hyperlink>
      <w:r>
        <w:t>, accessed 7-14</w:t>
      </w:r>
      <w:r w:rsidRPr="004B3D48">
        <w:t>-2019) bm</w:t>
      </w:r>
    </w:p>
    <w:p w14:paraId="14149ADF" w14:textId="77777777" w:rsidR="008234C6" w:rsidRPr="00A96B3A" w:rsidRDefault="008234C6" w:rsidP="008234C6">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 xml:space="preserve">nations share </w:t>
      </w:r>
      <w:r w:rsidRPr="00E60670">
        <w:rPr>
          <w:rStyle w:val="StyleUnderline"/>
        </w:rPr>
        <w:t>in</w:t>
      </w:r>
      <w:r w:rsidRPr="00E60670">
        <w:rPr>
          <w:sz w:val="16"/>
        </w:rPr>
        <w:t xml:space="preserve"> the </w:t>
      </w:r>
      <w:r w:rsidRPr="00E60670">
        <w:rPr>
          <w:rStyle w:val="StyleUnderline"/>
        </w:rPr>
        <w:t>space</w:t>
      </w:r>
      <w:r w:rsidRPr="00E60670">
        <w:rPr>
          <w:sz w:val="16"/>
        </w:rPr>
        <w:t xml:space="preserve"> and cyber domains, </w:t>
      </w:r>
      <w:r w:rsidRPr="00E60670">
        <w:rPr>
          <w:rStyle w:val="StyleUnderline"/>
        </w:rPr>
        <w:t>unlike in conventional domains of conflict and in the nuclear domain to a lesser extent</w:t>
      </w:r>
      <w:r w:rsidRPr="00E60670">
        <w:rPr>
          <w:sz w:val="16"/>
        </w:rPr>
        <w:t xml:space="preserve">. </w:t>
      </w:r>
      <w:r w:rsidRPr="00E60670">
        <w:rPr>
          <w:rStyle w:val="Emphasis"/>
        </w:rPr>
        <w:t>This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E60670">
        <w:rPr>
          <w:rStyle w:val="StyleUnderline"/>
        </w:rPr>
        <w:t>problem</w:t>
      </w:r>
      <w:r w:rsidRPr="00A96B3A">
        <w:rPr>
          <w:sz w:val="16"/>
        </w:rPr>
        <w:t xml:space="preserve">, </w:t>
      </w:r>
      <w:r w:rsidRPr="00916BB1">
        <w:rPr>
          <w:rStyle w:val="StyleUnderline"/>
          <w:highlight w:val="green"/>
        </w:rPr>
        <w:t xml:space="preserve">placing leaders at risk of </w:t>
      </w:r>
      <w:r w:rsidRPr="00E60670">
        <w:rPr>
          <w:rStyle w:val="Emphasis"/>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E60670">
        <w:rPr>
          <w:rStyle w:val="StyleUnderline"/>
        </w:rPr>
        <w:t xml:space="preserve">without </w:t>
      </w:r>
      <w:r w:rsidRPr="00E60670">
        <w:rPr>
          <w:rStyle w:val="Emphasis"/>
        </w:rPr>
        <w:t>a full grasp of their implications</w:t>
      </w:r>
      <w:r w:rsidRPr="00E60670">
        <w:rPr>
          <w:sz w:val="16"/>
        </w:rPr>
        <w:t>. The space and cyber</w:t>
      </w:r>
      <w:r w:rsidRPr="00A96B3A">
        <w:rPr>
          <w:sz w:val="16"/>
        </w:rPr>
        <w:t xml:space="preserve">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E60670">
        <w:rPr>
          <w:rStyle w:val="StyleUnderline"/>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E60670">
        <w:rPr>
          <w:rStyle w:val="Emphasis"/>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E60670">
        <w:rPr>
          <w:rStyle w:val="Emphasis"/>
        </w:rPr>
        <w:t xml:space="preserve">escalation could </w:t>
      </w:r>
      <w:r w:rsidRPr="00916BB1">
        <w:rPr>
          <w:rStyle w:val="Emphasis"/>
          <w:highlight w:val="green"/>
        </w:rPr>
        <w:t xml:space="preserve">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75860AB7" w14:textId="77777777" w:rsidR="008234C6" w:rsidRDefault="008234C6" w:rsidP="008234C6"/>
    <w:p w14:paraId="3256070B" w14:textId="77777777" w:rsidR="008234C6" w:rsidRPr="00635356" w:rsidRDefault="008234C6" w:rsidP="008234C6">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2958EE84" w14:textId="77777777" w:rsidR="008234C6" w:rsidRPr="00131706" w:rsidRDefault="008234C6" w:rsidP="008234C6">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16"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7" w:history="1">
        <w:r w:rsidRPr="00131706">
          <w:rPr>
            <w:rStyle w:val="Hyperlink"/>
          </w:rPr>
          <w:t>https://ratical.org/radiation/NuclearExtinction/StevenStarr022815.html</w:t>
        </w:r>
      </w:hyperlink>
      <w:r w:rsidRPr="00131706">
        <w:rPr>
          <w:rStyle w:val="Hyperlink"/>
        </w:rPr>
        <w:t>]</w:t>
      </w:r>
      <w:r w:rsidRPr="00131706">
        <w:t xml:space="preserve"> TG </w:t>
      </w:r>
    </w:p>
    <w:p w14:paraId="53C2F64C" w14:textId="77777777" w:rsidR="008234C6" w:rsidRPr="001E0213" w:rsidRDefault="008234C6" w:rsidP="008234C6">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9"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796FB239" w14:textId="77777777" w:rsidR="008234C6" w:rsidRDefault="008234C6" w:rsidP="008234C6">
      <w:pPr>
        <w:rPr>
          <w:u w:val="single"/>
        </w:rPr>
      </w:pPr>
    </w:p>
    <w:p w14:paraId="4D153522" w14:textId="7ECA859D" w:rsidR="008234C6" w:rsidRPr="004B3D48" w:rsidRDefault="008234C6" w:rsidP="008234C6">
      <w:pPr>
        <w:pStyle w:val="Heading4"/>
      </w:pPr>
      <w:r>
        <w:t xml:space="preserve">Satellites </w:t>
      </w:r>
      <w:r w:rsidRPr="00A8218A">
        <w:rPr>
          <w:u w:val="single"/>
        </w:rPr>
        <w:t>solve the grid</w:t>
      </w:r>
      <w:r>
        <w:t xml:space="preserve"> and every </w:t>
      </w:r>
      <w:r w:rsidRPr="00A8218A">
        <w:rPr>
          <w:u w:val="single"/>
        </w:rPr>
        <w:t>extinction threat</w:t>
      </w:r>
      <w:r>
        <w:t>.</w:t>
      </w:r>
    </w:p>
    <w:p w14:paraId="41A44014" w14:textId="77777777" w:rsidR="008234C6" w:rsidRPr="004B3D48" w:rsidRDefault="008234C6" w:rsidP="008234C6">
      <w:r w:rsidRPr="004B3D48">
        <w:rPr>
          <w:rStyle w:val="Style13ptBold"/>
        </w:rPr>
        <w:t xml:space="preserve">Pellegrino &amp; </w:t>
      </w:r>
      <w:proofErr w:type="spellStart"/>
      <w:r w:rsidRPr="004B3D48">
        <w:rPr>
          <w:rStyle w:val="Style13ptBold"/>
        </w:rPr>
        <w:t>Stang</w:t>
      </w:r>
      <w:proofErr w:type="spellEnd"/>
      <w:r w:rsidRPr="004B3D48">
        <w:rPr>
          <w:rStyle w:val="Style13ptBold"/>
        </w:rPr>
        <w:t xml:space="preserve"> 16</w:t>
      </w:r>
      <w:r w:rsidRPr="004B3D48">
        <w:t xml:space="preserve"> --- Massimo Pellegrino, Master’s Degree in Space Studies from ISU, with Gerald </w:t>
      </w:r>
      <w:proofErr w:type="spellStart"/>
      <w:r w:rsidRPr="004B3D48">
        <w:t>Stang</w:t>
      </w:r>
      <w:proofErr w:type="spellEnd"/>
      <w:r w:rsidRPr="004B3D48">
        <w:t xml:space="preserve">, Senior Associate Analyst at the EUISS, holds BSc and MSc degrees in chemical engineering from the University of Saskatchewan and an MA in international affairs from the School of International and Public Affairs at Columbia University (“Space Security for Europe”, </w:t>
      </w:r>
      <w:r w:rsidRPr="003955B8">
        <w:rPr>
          <w:i/>
        </w:rPr>
        <w:t>EU Institute for Security Studies</w:t>
      </w:r>
      <w:r w:rsidRPr="004B3D48">
        <w:t xml:space="preserve">, published July 2016, </w:t>
      </w:r>
      <w:hyperlink r:id="rId21" w:history="1">
        <w:r w:rsidRPr="004B3D48">
          <w:rPr>
            <w:rStyle w:val="Hyperlink"/>
          </w:rPr>
          <w:t>https://www.iss.europa.eu/content/space-security-europe</w:t>
        </w:r>
      </w:hyperlink>
      <w:r w:rsidRPr="004B3D48">
        <w:t>, accessed 7-10-2019) bm</w:t>
      </w:r>
    </w:p>
    <w:p w14:paraId="553B1A3A" w14:textId="77777777" w:rsidR="008234C6" w:rsidRDefault="008234C6" w:rsidP="008234C6">
      <w:pPr>
        <w:rPr>
          <w:rStyle w:val="StyleUnderline"/>
        </w:rPr>
      </w:pPr>
      <w:r w:rsidRPr="004B3D48">
        <w:rPr>
          <w:rStyle w:val="StyleUnderline"/>
        </w:rPr>
        <w:t xml:space="preserve">Modern </w:t>
      </w:r>
      <w:r w:rsidRPr="00916BB1">
        <w:rPr>
          <w:rStyle w:val="StyleUnderline"/>
          <w:highlight w:val="green"/>
        </w:rPr>
        <w:t xml:space="preserve">societies are </w:t>
      </w:r>
      <w:r w:rsidRPr="00831EB4">
        <w:rPr>
          <w:rStyle w:val="Emphasis"/>
        </w:rPr>
        <w:t xml:space="preserve">highly </w:t>
      </w:r>
      <w:r w:rsidRPr="00916BB1">
        <w:rPr>
          <w:rStyle w:val="Emphasis"/>
          <w:highlight w:val="green"/>
        </w:rPr>
        <w:t>dependent</w:t>
      </w:r>
      <w:r w:rsidRPr="00916BB1">
        <w:rPr>
          <w:rStyle w:val="StyleUnderline"/>
          <w:highlight w:val="green"/>
        </w:rPr>
        <w:t xml:space="preserve"> on</w:t>
      </w:r>
      <w:r w:rsidRPr="004B3D48">
        <w:rPr>
          <w:rStyle w:val="StyleUnderline"/>
        </w:rPr>
        <w:t xml:space="preserve"> the </w:t>
      </w:r>
      <w:r w:rsidRPr="00831EB4">
        <w:rPr>
          <w:rStyle w:val="Emphasis"/>
        </w:rPr>
        <w:t xml:space="preserve">continuous operation of critical </w:t>
      </w:r>
      <w:r w:rsidRPr="00916BB1">
        <w:rPr>
          <w:rStyle w:val="Emphasis"/>
          <w:highlight w:val="green"/>
        </w:rPr>
        <w:t>infrastructure</w:t>
      </w:r>
      <w:r w:rsidRPr="004B3D48">
        <w:rPr>
          <w:rStyle w:val="StyleUnderline"/>
        </w:rPr>
        <w:t xml:space="preserve"> to</w:t>
      </w:r>
      <w:r w:rsidRPr="00A8218A">
        <w:rPr>
          <w:sz w:val="12"/>
        </w:rPr>
        <w:t xml:space="preserve"> </w:t>
      </w:r>
      <w:r w:rsidRPr="004B3D48">
        <w:rPr>
          <w:rStyle w:val="StyleUnderline"/>
        </w:rPr>
        <w:t>ensure the provision of basic goods and services</w:t>
      </w:r>
      <w:r w:rsidRPr="00A8218A">
        <w:rPr>
          <w:sz w:val="12"/>
        </w:rPr>
        <w:t xml:space="preserve">. </w:t>
      </w:r>
      <w:r w:rsidRPr="004B3D48">
        <w:rPr>
          <w:rStyle w:val="StyleUnderline"/>
        </w:rPr>
        <w:t>They consist of</w:t>
      </w:r>
      <w:r w:rsidRPr="00A8218A">
        <w:rPr>
          <w:sz w:val="12"/>
        </w:rPr>
        <w:t xml:space="preserve"> assets, </w:t>
      </w:r>
      <w:r w:rsidRPr="004B3D48">
        <w:rPr>
          <w:rStyle w:val="StyleUnderline"/>
        </w:rPr>
        <w:t>systems</w:t>
      </w:r>
      <w:r w:rsidRPr="00A8218A">
        <w:rPr>
          <w:sz w:val="12"/>
        </w:rPr>
        <w:t xml:space="preserve"> or parts thereof which are </w:t>
      </w:r>
      <w:r w:rsidRPr="004B3D48">
        <w:rPr>
          <w:rStyle w:val="StyleUnderline"/>
        </w:rPr>
        <w:t>so vital, that their disruption would significantly impact the economy, national security, public health, safety, or social well-</w:t>
      </w:r>
      <w:r w:rsidRPr="00E60670">
        <w:rPr>
          <w:rStyle w:val="StyleUnderline"/>
        </w:rPr>
        <w:t xml:space="preserve">being. Examples of critical infrastructure include </w:t>
      </w:r>
      <w:r w:rsidRPr="00E60670">
        <w:rPr>
          <w:rStyle w:val="Emphasis"/>
        </w:rPr>
        <w:t>energy</w:t>
      </w:r>
      <w:r w:rsidRPr="00E60670">
        <w:rPr>
          <w:rStyle w:val="StyleUnderline"/>
        </w:rPr>
        <w:t xml:space="preserve">, </w:t>
      </w:r>
      <w:r w:rsidRPr="00E60670">
        <w:rPr>
          <w:rStyle w:val="Emphasis"/>
        </w:rPr>
        <w:t>water</w:t>
      </w:r>
      <w:r w:rsidRPr="00E60670">
        <w:rPr>
          <w:rStyle w:val="StyleUnderline"/>
        </w:rPr>
        <w:t xml:space="preserve">, </w:t>
      </w:r>
      <w:r w:rsidRPr="00E60670">
        <w:rPr>
          <w:rStyle w:val="Emphasis"/>
        </w:rPr>
        <w:t>food supply</w:t>
      </w:r>
      <w:r w:rsidRPr="00E60670">
        <w:rPr>
          <w:rStyle w:val="StyleUnderline"/>
        </w:rPr>
        <w:t>, communication, transportation, and waste processing systems.</w:t>
      </w:r>
      <w:r w:rsidRPr="00E60670">
        <w:rPr>
          <w:sz w:val="12"/>
        </w:rPr>
        <w:t xml:space="preserve"> </w:t>
      </w:r>
      <w:r w:rsidRPr="00E60670">
        <w:rPr>
          <w:rStyle w:val="StyleUnderline"/>
        </w:rPr>
        <w:t>Space assets are so deeply embedded in developed econom</w:t>
      </w:r>
      <w:r w:rsidRPr="004B3D48">
        <w:rPr>
          <w:rStyle w:val="StyleUnderline"/>
        </w:rPr>
        <w:t xml:space="preserve">ies that </w:t>
      </w:r>
      <w:r w:rsidRPr="00916BB1">
        <w:rPr>
          <w:rStyle w:val="Emphasis"/>
          <w:sz w:val="28"/>
          <w:highlight w:val="green"/>
        </w:rPr>
        <w:t>a</w:t>
      </w:r>
      <w:r w:rsidRPr="00916BB1">
        <w:rPr>
          <w:rStyle w:val="Emphasis"/>
          <w:highlight w:val="green"/>
        </w:rPr>
        <w:t xml:space="preserve"> </w:t>
      </w:r>
      <w:r w:rsidRPr="00916BB1">
        <w:rPr>
          <w:rStyle w:val="Emphasis"/>
          <w:sz w:val="28"/>
          <w:highlight w:val="green"/>
        </w:rPr>
        <w:t xml:space="preserve">day without </w:t>
      </w:r>
      <w:r w:rsidRPr="00831EB4">
        <w:rPr>
          <w:rStyle w:val="Emphasis"/>
          <w:sz w:val="28"/>
        </w:rPr>
        <w:t xml:space="preserve">fully functioning </w:t>
      </w:r>
      <w:r w:rsidRPr="00916BB1">
        <w:rPr>
          <w:rStyle w:val="Emphasis"/>
          <w:sz w:val="28"/>
          <w:highlight w:val="green"/>
        </w:rPr>
        <w:t xml:space="preserve">space </w:t>
      </w:r>
      <w:r w:rsidRPr="00E60670">
        <w:rPr>
          <w:rStyle w:val="Emphasis"/>
          <w:sz w:val="28"/>
        </w:rPr>
        <w:t>capabilities</w:t>
      </w:r>
      <w:r w:rsidRPr="00E60670">
        <w:rPr>
          <w:rStyle w:val="StyleUnderline"/>
          <w:sz w:val="28"/>
        </w:rPr>
        <w:t xml:space="preserve"> </w:t>
      </w:r>
      <w:r w:rsidRPr="00916BB1">
        <w:rPr>
          <w:rStyle w:val="StyleUnderline"/>
          <w:sz w:val="28"/>
          <w:highlight w:val="green"/>
        </w:rPr>
        <w:t xml:space="preserve">would </w:t>
      </w:r>
      <w:r w:rsidRPr="00831EB4">
        <w:rPr>
          <w:rStyle w:val="Emphasis"/>
          <w:sz w:val="28"/>
        </w:rPr>
        <w:t>severely</w:t>
      </w:r>
      <w:r w:rsidRPr="00A8218A">
        <w:rPr>
          <w:sz w:val="12"/>
        </w:rPr>
        <w:t xml:space="preserve"> restrict or even</w:t>
      </w:r>
      <w:r w:rsidRPr="00AB4AC7">
        <w:rPr>
          <w:rStyle w:val="StyleUnderline"/>
        </w:rPr>
        <w:t xml:space="preserve"> </w:t>
      </w:r>
      <w:r w:rsidRPr="00916BB1">
        <w:rPr>
          <w:rStyle w:val="Emphasis"/>
          <w:sz w:val="28"/>
          <w:highlight w:val="green"/>
        </w:rPr>
        <w:t xml:space="preserve">endanger </w:t>
      </w:r>
      <w:r w:rsidRPr="00831EB4">
        <w:rPr>
          <w:rStyle w:val="Emphasis"/>
          <w:sz w:val="28"/>
        </w:rPr>
        <w:t xml:space="preserve">our </w:t>
      </w:r>
      <w:r w:rsidRPr="00916BB1">
        <w:rPr>
          <w:rStyle w:val="Emphasis"/>
          <w:sz w:val="28"/>
          <w:highlight w:val="green"/>
        </w:rPr>
        <w:t>lives.</w:t>
      </w:r>
      <w:r w:rsidRPr="004B3D48">
        <w:rPr>
          <w:rStyle w:val="StyleUnderline"/>
          <w:sz w:val="28"/>
        </w:rPr>
        <w:t xml:space="preserve"> </w:t>
      </w:r>
      <w:r w:rsidRPr="004B3D48">
        <w:rPr>
          <w:rStyle w:val="StyleUnderline"/>
        </w:rPr>
        <w:t xml:space="preserve">Space systems are </w:t>
      </w:r>
      <w:r w:rsidRPr="00916BB1">
        <w:rPr>
          <w:rStyle w:val="StyleUnderline"/>
          <w:highlight w:val="green"/>
        </w:rPr>
        <w:t>critical for</w:t>
      </w:r>
      <w:r w:rsidRPr="004B3D48">
        <w:rPr>
          <w:rStyle w:val="StyleUnderline"/>
        </w:rPr>
        <w:t xml:space="preserve"> running </w:t>
      </w:r>
      <w:r w:rsidRPr="00831EB4">
        <w:rPr>
          <w:rStyle w:val="Emphasis"/>
        </w:rPr>
        <w:t xml:space="preserve">energy </w:t>
      </w:r>
      <w:r w:rsidRPr="00916BB1">
        <w:rPr>
          <w:rStyle w:val="Emphasis"/>
          <w:highlight w:val="green"/>
        </w:rPr>
        <w:t>grids</w:t>
      </w:r>
      <w:r w:rsidRPr="004B3D48">
        <w:rPr>
          <w:rStyle w:val="StyleUnderline"/>
        </w:rPr>
        <w:t xml:space="preserve"> and </w:t>
      </w:r>
      <w:r w:rsidRPr="00366BF5">
        <w:rPr>
          <w:rStyle w:val="StyleUnderline"/>
        </w:rPr>
        <w:t>telecommunication</w:t>
      </w:r>
      <w:r w:rsidRPr="004B3D48">
        <w:rPr>
          <w:rStyle w:val="StyleUnderline"/>
        </w:rPr>
        <w:t xml:space="preserve"> netw</w:t>
      </w:r>
      <w:r w:rsidRPr="00831EB4">
        <w:rPr>
          <w:rStyle w:val="StyleUnderline"/>
        </w:rPr>
        <w:t>or</w:t>
      </w:r>
      <w:r w:rsidRPr="004B3D48">
        <w:rPr>
          <w:rStyle w:val="StyleUnderline"/>
        </w:rPr>
        <w:t xml:space="preserve">ks, </w:t>
      </w:r>
      <w:r w:rsidRPr="00831EB4">
        <w:rPr>
          <w:rStyle w:val="Emphasis"/>
        </w:rPr>
        <w:t>border</w:t>
      </w:r>
      <w:r w:rsidRPr="00831EB4">
        <w:rPr>
          <w:rStyle w:val="StyleUnderline"/>
        </w:rPr>
        <w:t xml:space="preserve"> and </w:t>
      </w:r>
      <w:r w:rsidRPr="00831EB4">
        <w:rPr>
          <w:rStyle w:val="Emphasis"/>
        </w:rPr>
        <w:t xml:space="preserve">maritime </w:t>
      </w:r>
      <w:r w:rsidRPr="00916BB1">
        <w:rPr>
          <w:rStyle w:val="Emphasis"/>
          <w:highlight w:val="green"/>
        </w:rPr>
        <w:t>surveillance</w:t>
      </w:r>
      <w:r w:rsidRPr="004B3D48">
        <w:rPr>
          <w:rStyle w:val="StyleUnderline"/>
        </w:rPr>
        <w:t xml:space="preserve">, </w:t>
      </w:r>
      <w:r w:rsidRPr="00831EB4">
        <w:rPr>
          <w:rStyle w:val="Emphasis"/>
        </w:rPr>
        <w:t xml:space="preserve">crisis </w:t>
      </w:r>
      <w:r w:rsidRPr="00916BB1">
        <w:rPr>
          <w:rStyle w:val="Emphasis"/>
          <w:highlight w:val="green"/>
        </w:rPr>
        <w:t>management</w:t>
      </w:r>
      <w:r w:rsidRPr="004B3D48">
        <w:rPr>
          <w:rStyle w:val="StyleUnderline"/>
        </w:rPr>
        <w:t xml:space="preserve"> and </w:t>
      </w:r>
      <w:r w:rsidRPr="00831EB4">
        <w:rPr>
          <w:rStyle w:val="Emphasis"/>
        </w:rPr>
        <w:t xml:space="preserve">humanitarian </w:t>
      </w:r>
      <w:r w:rsidRPr="00916BB1">
        <w:rPr>
          <w:rStyle w:val="Emphasis"/>
          <w:highlight w:val="green"/>
        </w:rPr>
        <w:t>operations</w:t>
      </w:r>
      <w:r w:rsidRPr="004B3D48">
        <w:rPr>
          <w:rStyle w:val="StyleUnderline"/>
        </w:rPr>
        <w:t xml:space="preserve">, environmental </w:t>
      </w:r>
      <w:r w:rsidRPr="00AB4AC7">
        <w:rPr>
          <w:rStyle w:val="StyleUnderline"/>
        </w:rPr>
        <w:t xml:space="preserve">and </w:t>
      </w:r>
      <w:r w:rsidRPr="00916BB1">
        <w:rPr>
          <w:rStyle w:val="Emphasis"/>
          <w:highlight w:val="green"/>
        </w:rPr>
        <w:t>climate monitoring</w:t>
      </w:r>
      <w:r w:rsidRPr="00916BB1">
        <w:rPr>
          <w:rStyle w:val="StyleUnderline"/>
          <w:highlight w:val="green"/>
        </w:rPr>
        <w:t xml:space="preserve">, </w:t>
      </w:r>
      <w:r w:rsidRPr="00916BB1">
        <w:rPr>
          <w:rStyle w:val="Emphasis"/>
          <w:highlight w:val="green"/>
        </w:rPr>
        <w:t>verification</w:t>
      </w:r>
      <w:r w:rsidRPr="00916BB1">
        <w:rPr>
          <w:rStyle w:val="StyleUnderline"/>
          <w:highlight w:val="green"/>
        </w:rPr>
        <w:t xml:space="preserve"> of </w:t>
      </w:r>
      <w:r w:rsidRPr="00831EB4">
        <w:rPr>
          <w:rStyle w:val="Emphasis"/>
        </w:rPr>
        <w:t xml:space="preserve">international </w:t>
      </w:r>
      <w:r w:rsidRPr="00916BB1">
        <w:rPr>
          <w:rStyle w:val="Emphasis"/>
          <w:highlight w:val="green"/>
        </w:rPr>
        <w:t>treaties</w:t>
      </w:r>
      <w:r w:rsidRPr="00916BB1">
        <w:rPr>
          <w:rStyle w:val="StyleUnderline"/>
          <w:highlight w:val="green"/>
        </w:rPr>
        <w:t xml:space="preserve"> and </w:t>
      </w:r>
      <w:r w:rsidRPr="00916BB1">
        <w:rPr>
          <w:rStyle w:val="Emphasis"/>
          <w:highlight w:val="green"/>
        </w:rPr>
        <w:t xml:space="preserve">arms control </w:t>
      </w:r>
      <w:r w:rsidRPr="00831EB4">
        <w:rPr>
          <w:rStyle w:val="Emphasis"/>
        </w:rPr>
        <w:t>agreements</w:t>
      </w:r>
      <w:r w:rsidRPr="00831EB4">
        <w:rPr>
          <w:rStyle w:val="StyleUnderline"/>
        </w:rPr>
        <w:t xml:space="preserve">, </w:t>
      </w:r>
      <w:r w:rsidRPr="00A8218A">
        <w:rPr>
          <w:sz w:val="12"/>
        </w:rPr>
        <w:t xml:space="preserve">and the fight against </w:t>
      </w:r>
      <w:proofErr w:type="spellStart"/>
      <w:r w:rsidRPr="00A8218A">
        <w:rPr>
          <w:sz w:val="12"/>
        </w:rPr>
        <w:t>organised</w:t>
      </w:r>
      <w:proofErr w:type="spellEnd"/>
      <w:r w:rsidRPr="00A8218A">
        <w:rPr>
          <w:sz w:val="12"/>
        </w:rPr>
        <w:t xml:space="preserve"> crime and terrorism</w:t>
      </w:r>
      <w:r w:rsidRPr="00161FA1">
        <w:rPr>
          <w:rStyle w:val="StyleUnderline"/>
        </w:rPr>
        <w:t>.</w:t>
      </w:r>
      <w:r w:rsidRPr="00A8218A">
        <w:rPr>
          <w:sz w:val="12"/>
        </w:rPr>
        <w:t xml:space="preserve"> </w:t>
      </w:r>
      <w:r w:rsidRPr="00161FA1">
        <w:rPr>
          <w:rStyle w:val="StyleUnderline"/>
        </w:rPr>
        <w:t>Space</w:t>
      </w:r>
      <w:r w:rsidRPr="00AB4AC7">
        <w:rPr>
          <w:rStyle w:val="StyleUnderline"/>
        </w:rPr>
        <w:t xml:space="preserve"> assets</w:t>
      </w:r>
      <w:r w:rsidRPr="004B3D48">
        <w:rPr>
          <w:rStyle w:val="StyleUnderline"/>
        </w:rPr>
        <w:t xml:space="preserve"> also provide </w:t>
      </w:r>
      <w:r w:rsidRPr="00916BB1">
        <w:rPr>
          <w:rStyle w:val="StyleUnderline"/>
          <w:highlight w:val="green"/>
        </w:rPr>
        <w:t xml:space="preserve">the </w:t>
      </w:r>
      <w:r w:rsidRPr="00831EB4">
        <w:rPr>
          <w:rStyle w:val="Emphasis"/>
        </w:rPr>
        <w:t xml:space="preserve">technological </w:t>
      </w:r>
      <w:r w:rsidRPr="00916BB1">
        <w:rPr>
          <w:rStyle w:val="Emphasis"/>
          <w:highlight w:val="green"/>
        </w:rPr>
        <w:t>backbone</w:t>
      </w:r>
      <w:r w:rsidRPr="00916BB1">
        <w:rPr>
          <w:rStyle w:val="StyleUnderline"/>
          <w:highlight w:val="green"/>
        </w:rPr>
        <w:t xml:space="preserve"> for </w:t>
      </w:r>
      <w:r w:rsidRPr="00916BB1">
        <w:rPr>
          <w:rStyle w:val="Emphasis"/>
          <w:highlight w:val="green"/>
        </w:rPr>
        <w:t xml:space="preserve">other </w:t>
      </w:r>
      <w:r w:rsidRPr="00831EB4">
        <w:rPr>
          <w:rStyle w:val="Emphasis"/>
        </w:rPr>
        <w:t xml:space="preserve">critical </w:t>
      </w:r>
      <w:r w:rsidRPr="00916BB1">
        <w:rPr>
          <w:rStyle w:val="Emphasis"/>
          <w:highlight w:val="green"/>
        </w:rPr>
        <w:t>infrastructures</w:t>
      </w:r>
      <w:r w:rsidRPr="00A8218A">
        <w:rPr>
          <w:sz w:val="12"/>
        </w:rPr>
        <w:t xml:space="preserve">. </w:t>
      </w:r>
      <w:r w:rsidRPr="00916BB1">
        <w:rPr>
          <w:rStyle w:val="StyleUnderline"/>
          <w:highlight w:val="green"/>
        </w:rPr>
        <w:t xml:space="preserve">The </w:t>
      </w:r>
      <w:proofErr w:type="spellStart"/>
      <w:r w:rsidRPr="00916BB1">
        <w:rPr>
          <w:rStyle w:val="StyleUnderline"/>
          <w:highlight w:val="green"/>
        </w:rPr>
        <w:t>synchronisation</w:t>
      </w:r>
      <w:proofErr w:type="spellEnd"/>
      <w:r w:rsidRPr="00916BB1">
        <w:rPr>
          <w:rStyle w:val="StyleUnderline"/>
          <w:highlight w:val="green"/>
        </w:rPr>
        <w:t xml:space="preserve"> of </w:t>
      </w:r>
      <w:r w:rsidRPr="00831EB4">
        <w:rPr>
          <w:rStyle w:val="Emphasis"/>
        </w:rPr>
        <w:t xml:space="preserve">power </w:t>
      </w:r>
      <w:r w:rsidRPr="00916BB1">
        <w:rPr>
          <w:rStyle w:val="Emphasis"/>
          <w:highlight w:val="green"/>
        </w:rPr>
        <w:t>grids</w:t>
      </w:r>
      <w:r w:rsidRPr="004B3D48">
        <w:rPr>
          <w:rStyle w:val="StyleUnderline"/>
        </w:rPr>
        <w:t xml:space="preserve"> and telecommunication networks, for example, </w:t>
      </w:r>
      <w:r w:rsidRPr="00916BB1">
        <w:rPr>
          <w:rStyle w:val="StyleUnderline"/>
          <w:highlight w:val="green"/>
        </w:rPr>
        <w:t xml:space="preserve">is </w:t>
      </w:r>
      <w:r w:rsidRPr="00831EB4">
        <w:rPr>
          <w:rStyle w:val="StyleUnderline"/>
        </w:rPr>
        <w:t xml:space="preserve">heavily </w:t>
      </w:r>
      <w:r w:rsidRPr="00916BB1">
        <w:rPr>
          <w:rStyle w:val="StyleUnderline"/>
          <w:highlight w:val="green"/>
        </w:rPr>
        <w:t xml:space="preserve">dependent on GNSS </w:t>
      </w:r>
      <w:r w:rsidRPr="00831EB4">
        <w:rPr>
          <w:rStyle w:val="StyleUnderline"/>
        </w:rPr>
        <w:t xml:space="preserve">timing </w:t>
      </w:r>
      <w:r w:rsidRPr="00916BB1">
        <w:rPr>
          <w:rStyle w:val="StyleUnderline"/>
          <w:highlight w:val="green"/>
        </w:rPr>
        <w:t xml:space="preserve">signals and </w:t>
      </w:r>
      <w:r w:rsidRPr="00831EB4">
        <w:rPr>
          <w:rStyle w:val="Emphasis"/>
          <w:sz w:val="28"/>
        </w:rPr>
        <w:t xml:space="preserve">any </w:t>
      </w:r>
      <w:r w:rsidRPr="00916BB1">
        <w:rPr>
          <w:rStyle w:val="Emphasis"/>
          <w:sz w:val="28"/>
          <w:highlight w:val="green"/>
        </w:rPr>
        <w:t xml:space="preserve">disruption </w:t>
      </w:r>
      <w:r w:rsidRPr="00831EB4">
        <w:rPr>
          <w:rStyle w:val="Emphasis"/>
          <w:sz w:val="28"/>
        </w:rPr>
        <w:t xml:space="preserve">would </w:t>
      </w:r>
      <w:r w:rsidRPr="00916BB1">
        <w:rPr>
          <w:rStyle w:val="Emphasis"/>
          <w:sz w:val="28"/>
          <w:highlight w:val="green"/>
        </w:rPr>
        <w:t xml:space="preserve">create a domino effect </w:t>
      </w:r>
      <w:r w:rsidRPr="00831EB4">
        <w:rPr>
          <w:rStyle w:val="Emphasis"/>
          <w:sz w:val="28"/>
        </w:rPr>
        <w:t>on other critical infrastructures</w:t>
      </w:r>
      <w:r w:rsidRPr="00A8218A">
        <w:rPr>
          <w:sz w:val="12"/>
        </w:rPr>
        <w:t xml:space="preserve"> (see Figure 5). Satellites also play a central role in supporting </w:t>
      </w:r>
      <w:proofErr w:type="spellStart"/>
      <w:r w:rsidRPr="00A8218A">
        <w:rPr>
          <w:sz w:val="12"/>
        </w:rPr>
        <w:t>defence</w:t>
      </w:r>
      <w:proofErr w:type="spellEnd"/>
      <w:r w:rsidRPr="00A8218A">
        <w:rPr>
          <w:sz w:val="12"/>
        </w:rPr>
        <w:t xml:space="preserve"> systems and military operations. They are force multipliers that provide intelligence, surveillance, and reconnaissance (ISR) capabilities, as well as communication, navigation, positioning and timing signals. Armed forces do not only use their own space systems, but are also significant consumers of space services provided by private operators. In fact, about 90% of US military communications traffic passes through civilian satellites, many of which privately owned, rather than through dedicated systems designed to withstand attempted interruptions.1 The reliance of both civilian and military users on space systems therefore places them firmly in the area of critical infrastructure. Some critical space systems, such as the American GPS, are under foreign control, and the governments controlling those systems retain the authority to disrupt services, even for allies, in case of a national emergency. While the United States announced that it has no intention of ever intentionally degrading public GPS signals (also known as ‘Selective Availability’) and that the next generation of GPS satellites will not include this feature, other governments might still do so.2 </w:t>
      </w:r>
      <w:r w:rsidRPr="00916BB1">
        <w:rPr>
          <w:rStyle w:val="StyleUnderline"/>
          <w:highlight w:val="green"/>
        </w:rPr>
        <w:t xml:space="preserve">These </w:t>
      </w:r>
      <w:r w:rsidRPr="00831EB4">
        <w:rPr>
          <w:rStyle w:val="Emphasis"/>
        </w:rPr>
        <w:t>dependences</w:t>
      </w:r>
      <w:r w:rsidRPr="00831EB4">
        <w:rPr>
          <w:rStyle w:val="StyleUnderline"/>
        </w:rPr>
        <w:t xml:space="preserve"> </w:t>
      </w:r>
      <w:r w:rsidRPr="00916BB1">
        <w:rPr>
          <w:rStyle w:val="StyleUnderline"/>
          <w:highlight w:val="green"/>
        </w:rPr>
        <w:t xml:space="preserve">engender </w:t>
      </w:r>
      <w:r w:rsidRPr="00831EB4">
        <w:rPr>
          <w:rStyle w:val="Emphasis"/>
        </w:rPr>
        <w:t>new</w:t>
      </w:r>
      <w:r w:rsidRPr="00831EB4">
        <w:rPr>
          <w:rStyle w:val="StyleUnderline"/>
        </w:rPr>
        <w:t xml:space="preserve"> and </w:t>
      </w:r>
      <w:r w:rsidRPr="00831EB4">
        <w:rPr>
          <w:rStyle w:val="Emphasis"/>
        </w:rPr>
        <w:t xml:space="preserve">growing </w:t>
      </w:r>
      <w:r w:rsidRPr="00916BB1">
        <w:rPr>
          <w:rStyle w:val="Emphasis"/>
          <w:highlight w:val="green"/>
        </w:rPr>
        <w:t>vulnerabilities</w:t>
      </w:r>
      <w:r w:rsidRPr="00A8218A">
        <w:rPr>
          <w:sz w:val="12"/>
        </w:rPr>
        <w:t xml:space="preserve">. </w:t>
      </w:r>
      <w:r w:rsidRPr="004B3D48">
        <w:rPr>
          <w:rStyle w:val="StyleUnderline"/>
        </w:rPr>
        <w:t>Reliance on space is likely to increase further as space capabilities and services improve in diversity, quality and affordability.</w:t>
      </w:r>
      <w:r w:rsidRPr="00A8218A">
        <w:rPr>
          <w:sz w:val="12"/>
        </w:rPr>
        <w:t xml:space="preserve"> Close to </w:t>
      </w:r>
      <w:r w:rsidRPr="004B3D48">
        <w:rPr>
          <w:rStyle w:val="StyleUnderline"/>
        </w:rPr>
        <w:t>1,500 satellites with a launch mass of over 50 kg are expected to be launched over the next decade;</w:t>
      </w:r>
      <w:r w:rsidRPr="00A8218A">
        <w:rPr>
          <w:sz w:val="12"/>
        </w:rPr>
        <w:t xml:space="preserve"> an increase of 50% compared to 2005-2014. </w:t>
      </w:r>
      <w:r w:rsidRPr="004B3D48">
        <w:rPr>
          <w:rStyle w:val="StyleUnderline"/>
        </w:rPr>
        <w:t xml:space="preserve">This estimate excludes both the </w:t>
      </w:r>
      <w:r w:rsidRPr="004B3D48">
        <w:rPr>
          <w:rStyle w:val="Emphasis"/>
        </w:rPr>
        <w:t>expected proliferation</w:t>
      </w:r>
      <w:r w:rsidRPr="004B3D48">
        <w:rPr>
          <w:rStyle w:val="StyleUnderline"/>
        </w:rPr>
        <w:t xml:space="preserve"> of </w:t>
      </w:r>
      <w:r w:rsidRPr="004B3D48">
        <w:rPr>
          <w:rStyle w:val="Emphasis"/>
        </w:rPr>
        <w:t>smaller satellites</w:t>
      </w:r>
      <w:r w:rsidRPr="00A8218A">
        <w:rPr>
          <w:sz w:val="12"/>
        </w:rPr>
        <w:t xml:space="preserve"> (such as CubeSats), but also the planned </w:t>
      </w:r>
      <w:proofErr w:type="spellStart"/>
      <w:r w:rsidRPr="00A8218A">
        <w:rPr>
          <w:sz w:val="12"/>
        </w:rPr>
        <w:t>OneWeb</w:t>
      </w:r>
      <w:proofErr w:type="spellEnd"/>
      <w:r w:rsidRPr="00A8218A">
        <w:rPr>
          <w:sz w:val="12"/>
        </w:rPr>
        <w:t xml:space="preserve"> and Steam mega-constellations for global internet broadband service. </w:t>
      </w:r>
      <w:r w:rsidRPr="004B3D48">
        <w:rPr>
          <w:rStyle w:val="StyleUnderline"/>
        </w:rPr>
        <w:t>Advances in small satellite capabilities and in launch technology</w:t>
      </w:r>
      <w:r w:rsidRPr="00A8218A">
        <w:rPr>
          <w:sz w:val="12"/>
        </w:rPr>
        <w:t xml:space="preserve"> (</w:t>
      </w:r>
      <w:proofErr w:type="gramStart"/>
      <w:r w:rsidRPr="00A8218A">
        <w:rPr>
          <w:sz w:val="12"/>
        </w:rPr>
        <w:t>e.g.</w:t>
      </w:r>
      <w:proofErr w:type="gramEnd"/>
      <w:r w:rsidRPr="00A8218A">
        <w:rPr>
          <w:sz w:val="12"/>
        </w:rPr>
        <w:t xml:space="preserve"> SpaceX’s Falcon rocket family) </w:t>
      </w:r>
      <w:r w:rsidRPr="004B3D48">
        <w:rPr>
          <w:rStyle w:val="StyleUnderline"/>
        </w:rPr>
        <w:t>have already lowered the cost of access to space.</w:t>
      </w:r>
      <w:r w:rsidRPr="00A8218A">
        <w:rPr>
          <w:sz w:val="12"/>
        </w:rPr>
        <w:t xml:space="preserve"> About 45% more CubeSats were launched in 2014 than in 2013 (130 vs. 91), accounting for 63% of all satellites launched3 . However, </w:t>
      </w:r>
      <w:r w:rsidRPr="00831EB4">
        <w:rPr>
          <w:rStyle w:val="StyleUnderline"/>
        </w:rPr>
        <w:t xml:space="preserve">just as the reliance on space increases, so </w:t>
      </w:r>
      <w:r w:rsidRPr="00831EB4">
        <w:rPr>
          <w:rStyle w:val="Emphasis"/>
        </w:rPr>
        <w:t>too do threats and vulnerabilities</w:t>
      </w:r>
      <w:r w:rsidRPr="00831EB4">
        <w:rPr>
          <w:rStyle w:val="StyleUnderline"/>
        </w:rPr>
        <w:t>.</w:t>
      </w:r>
      <w:r w:rsidRPr="00A8218A">
        <w:rPr>
          <w:sz w:val="12"/>
        </w:rPr>
        <w:t xml:space="preserve"> </w:t>
      </w:r>
      <w:r w:rsidRPr="00831EB4">
        <w:rPr>
          <w:rStyle w:val="StyleUnderline"/>
        </w:rPr>
        <w:t xml:space="preserve">Therefore, in order to </w:t>
      </w:r>
      <w:proofErr w:type="spellStart"/>
      <w:r w:rsidRPr="00831EB4">
        <w:rPr>
          <w:rStyle w:val="StyleUnderline"/>
        </w:rPr>
        <w:t>realise</w:t>
      </w:r>
      <w:proofErr w:type="spellEnd"/>
      <w:r w:rsidRPr="00831EB4">
        <w:rPr>
          <w:rStyle w:val="StyleUnderline"/>
        </w:rPr>
        <w:t xml:space="preserve"> the full potential of investments in space, </w:t>
      </w:r>
      <w:r w:rsidRPr="00831EB4">
        <w:rPr>
          <w:rStyle w:val="Emphasis"/>
        </w:rPr>
        <w:t>critical space systems need to be adequately protected</w:t>
      </w:r>
      <w:r w:rsidRPr="00831EB4">
        <w:rPr>
          <w:rStyle w:val="StyleUnderline"/>
        </w:rPr>
        <w:t xml:space="preserve"> and the </w:t>
      </w:r>
      <w:r w:rsidRPr="00831EB4">
        <w:rPr>
          <w:rStyle w:val="Emphasis"/>
        </w:rPr>
        <w:t>space environment properly managed</w:t>
      </w:r>
      <w:r w:rsidRPr="00831EB4">
        <w:rPr>
          <w:rStyle w:val="StyleUnderline"/>
        </w:rPr>
        <w:t>.</w:t>
      </w:r>
    </w:p>
    <w:p w14:paraId="576A108A" w14:textId="77777777" w:rsidR="008234C6" w:rsidRDefault="008234C6" w:rsidP="008234C6">
      <w:pPr>
        <w:rPr>
          <w:rStyle w:val="StyleUnderline"/>
        </w:rPr>
      </w:pPr>
    </w:p>
    <w:p w14:paraId="1B096670" w14:textId="77777777" w:rsidR="008234C6" w:rsidRDefault="008234C6" w:rsidP="008234C6">
      <w:pPr>
        <w:pStyle w:val="Heading4"/>
      </w:pPr>
      <w:r>
        <w:t xml:space="preserve">Grid collapse causes </w:t>
      </w:r>
      <w:r w:rsidRPr="00831EB4">
        <w:rPr>
          <w:u w:val="single"/>
        </w:rPr>
        <w:t>extinction</w:t>
      </w:r>
      <w:r>
        <w:t>.</w:t>
      </w:r>
    </w:p>
    <w:p w14:paraId="52AB842B" w14:textId="77777777" w:rsidR="008234C6" w:rsidRPr="001D283C" w:rsidRDefault="008234C6" w:rsidP="008234C6">
      <w:proofErr w:type="spellStart"/>
      <w:r w:rsidRPr="00F87987">
        <w:rPr>
          <w:rStyle w:val="Style13ptBold"/>
        </w:rPr>
        <w:t>Friedemann</w:t>
      </w:r>
      <w:proofErr w:type="spellEnd"/>
      <w:r w:rsidRPr="00F87987">
        <w:rPr>
          <w:rStyle w:val="Style13ptBold"/>
        </w:rPr>
        <w:t xml:space="preserve"> 16</w:t>
      </w:r>
      <w:r>
        <w:rPr>
          <w:sz w:val="16"/>
        </w:rPr>
        <w:t xml:space="preserve"> --- </w:t>
      </w:r>
      <w:r w:rsidRPr="001D283C">
        <w:t>Alice, transportation expert, founder of EnergySkeptic.com, citing Dr Peter Vincent Pry, executive director of the Task Force on National and Homeland Security, a Congressional advisory board dedicated to achieving protection of the United States from electroma</w:t>
      </w:r>
      <w:r>
        <w:t>gnetic pulse and other threats,</w:t>
      </w:r>
      <w:r w:rsidRPr="001D283C">
        <w:t xml:space="preserve"> </w:t>
      </w:r>
      <w:r>
        <w:t>(</w:t>
      </w:r>
      <w:r w:rsidRPr="001D283C">
        <w:t>“Electromagnetic pulse threat to infrastructure (U.S. House hearings)”</w:t>
      </w:r>
      <w:r>
        <w:t>, 1-24-20</w:t>
      </w:r>
      <w:r w:rsidRPr="001D283C">
        <w:t>16</w:t>
      </w:r>
      <w:r>
        <w:t xml:space="preserve">, </w:t>
      </w:r>
      <w:hyperlink r:id="rId22" w:tgtFrame="_blank" w:history="1">
        <w:r w:rsidRPr="001D283C">
          <w:rPr>
            <w:rStyle w:val="Hyperlink"/>
          </w:rPr>
          <w:t>http://energyskeptic.com/2016/the-scariest-u-s-house-session-ever-electromagnetic-pulse-and-the-fall-of-civilization/</w:t>
        </w:r>
      </w:hyperlink>
      <w:r w:rsidRPr="001D283C">
        <w:t>)</w:t>
      </w:r>
    </w:p>
    <w:p w14:paraId="18FA4947" w14:textId="77777777" w:rsidR="008234C6" w:rsidRPr="00634AB8" w:rsidRDefault="008234C6" w:rsidP="008234C6">
      <w:pPr>
        <w:rPr>
          <w:rStyle w:val="StyleUnderline"/>
          <w:rFonts w:asciiTheme="minorHAnsi" w:hAnsiTheme="minorHAnsi" w:cstheme="minorHAnsi"/>
          <w:color w:val="222222"/>
          <w:sz w:val="16"/>
        </w:rPr>
      </w:pPr>
      <w:r w:rsidRPr="003B66AB">
        <w:rPr>
          <w:sz w:val="16"/>
        </w:rPr>
        <w:t xml:space="preserve">Modern </w:t>
      </w:r>
      <w:r w:rsidRPr="00916BB1">
        <w:rPr>
          <w:rStyle w:val="Emphasis"/>
          <w:highlight w:val="green"/>
        </w:rPr>
        <w:t>civilization cannot exist</w:t>
      </w:r>
      <w:r w:rsidRPr="003B66AB">
        <w:rPr>
          <w:sz w:val="16"/>
        </w:rPr>
        <w:t xml:space="preserve"> for a protracted period </w:t>
      </w:r>
      <w:r w:rsidRPr="00916BB1">
        <w:rPr>
          <w:rStyle w:val="Emphasis"/>
          <w:highlight w:val="green"/>
        </w:rPr>
        <w:t>without electricity</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Within days</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3B66AB">
        <w:rPr>
          <w:sz w:val="16"/>
        </w:rPr>
        <w:t xml:space="preserve">of a blackout across the U.S., </w:t>
      </w:r>
      <w:r w:rsidRPr="00916BB1">
        <w:rPr>
          <w:rStyle w:val="StyleUnderline"/>
          <w:highlight w:val="green"/>
        </w:rPr>
        <w:t>a blackout</w:t>
      </w:r>
      <w:r w:rsidRPr="003B66AB">
        <w:rPr>
          <w:sz w:val="16"/>
        </w:rPr>
        <w:t xml:space="preserve"> that </w:t>
      </w:r>
      <w:r w:rsidRPr="00E60670">
        <w:rPr>
          <w:rStyle w:val="StyleUnderline"/>
        </w:rPr>
        <w:t>could</w:t>
      </w:r>
      <w:r w:rsidRPr="00E60670">
        <w:rPr>
          <w:rFonts w:asciiTheme="minorHAnsi" w:hAnsiTheme="minorHAnsi" w:cstheme="minorHAnsi"/>
          <w:color w:val="222222"/>
          <w:sz w:val="16"/>
          <w:shd w:val="clear" w:color="auto" w:fill="00FFFF"/>
        </w:rPr>
        <w:t xml:space="preserve"> </w:t>
      </w:r>
      <w:r w:rsidRPr="00916BB1">
        <w:rPr>
          <w:rStyle w:val="Emphasis"/>
          <w:highlight w:val="green"/>
        </w:rPr>
        <w:t xml:space="preserve">encompass the </w:t>
      </w:r>
      <w:r w:rsidRPr="00E60670">
        <w:rPr>
          <w:rStyle w:val="Emphasis"/>
        </w:rPr>
        <w:t xml:space="preserve">entire </w:t>
      </w:r>
      <w:r w:rsidRPr="00916BB1">
        <w:rPr>
          <w:rStyle w:val="Emphasis"/>
          <w:highlight w:val="green"/>
        </w:rPr>
        <w:t>planet</w:t>
      </w:r>
      <w:r w:rsidRPr="003B66AB">
        <w:rPr>
          <w:sz w:val="16"/>
        </w:rPr>
        <w:t xml:space="preserve">, emergency </w:t>
      </w:r>
      <w:r w:rsidRPr="00F87987">
        <w:rPr>
          <w:rStyle w:val="StyleUnderline"/>
        </w:rPr>
        <w:t>generators would run out of fuel,</w:t>
      </w:r>
      <w:r w:rsidRPr="003B66AB">
        <w:rPr>
          <w:sz w:val="16"/>
        </w:rPr>
        <w:t xml:space="preserve"> tele</w:t>
      </w:r>
      <w:r w:rsidRPr="00916BB1">
        <w:rPr>
          <w:rStyle w:val="StyleUnderline"/>
          <w:highlight w:val="green"/>
        </w:rPr>
        <w:t>communications</w:t>
      </w:r>
      <w:r>
        <w:rPr>
          <w:rStyle w:val="StyleUnderline"/>
        </w:rPr>
        <w:t xml:space="preserve"> </w:t>
      </w:r>
      <w:r w:rsidRPr="00E60670">
        <w:rPr>
          <w:rStyle w:val="StyleUnderline"/>
        </w:rPr>
        <w:t xml:space="preserve">would </w:t>
      </w:r>
      <w:r w:rsidRPr="00916BB1">
        <w:rPr>
          <w:rStyle w:val="StyleUnderline"/>
          <w:highlight w:val="green"/>
        </w:rPr>
        <w:t>cease</w:t>
      </w:r>
      <w:r>
        <w:rPr>
          <w:rStyle w:val="StyleUnderline"/>
        </w:rPr>
        <w:t xml:space="preserve"> </w:t>
      </w:r>
      <w:r w:rsidRPr="003B66AB">
        <w:rPr>
          <w:sz w:val="16"/>
        </w:rPr>
        <w:t xml:space="preserve">as would transportation due to </w:t>
      </w:r>
      <w:r w:rsidRPr="003B66AB">
        <w:rPr>
          <w:rStyle w:val="Emphasis"/>
        </w:rPr>
        <w:t>gridlock</w:t>
      </w:r>
      <w:r w:rsidRPr="003B66AB">
        <w:rPr>
          <w:sz w:val="16"/>
        </w:rPr>
        <w:t xml:space="preserve">, and eventually </w:t>
      </w:r>
      <w:r w:rsidRPr="003B66AB">
        <w:rPr>
          <w:rStyle w:val="Emphasis"/>
        </w:rPr>
        <w:t>no fuel</w:t>
      </w:r>
      <w:r w:rsidRPr="003B66AB">
        <w:rPr>
          <w:sz w:val="16"/>
        </w:rPr>
        <w:t xml:space="preserve">. </w:t>
      </w:r>
      <w:r w:rsidRPr="00916BB1">
        <w:rPr>
          <w:rStyle w:val="StyleUnderline"/>
          <w:highlight w:val="green"/>
        </w:rPr>
        <w:t xml:space="preserve">Cities </w:t>
      </w:r>
      <w:r w:rsidRPr="00E60670">
        <w:rPr>
          <w:rStyle w:val="StyleUnderline"/>
        </w:rPr>
        <w:t xml:space="preserve">would </w:t>
      </w:r>
      <w:r w:rsidRPr="00916BB1">
        <w:rPr>
          <w:rStyle w:val="StyleUnderline"/>
          <w:highlight w:val="green"/>
        </w:rPr>
        <w:t>have</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no</w:t>
      </w:r>
      <w:r w:rsidRPr="003B66AB">
        <w:rPr>
          <w:sz w:val="16"/>
        </w:rPr>
        <w:t xml:space="preserve"> running </w:t>
      </w:r>
      <w:r w:rsidRPr="00916BB1">
        <w:rPr>
          <w:rStyle w:val="StyleUnderline"/>
          <w:highlight w:val="green"/>
        </w:rPr>
        <w:t>water</w:t>
      </w:r>
      <w:r>
        <w:rPr>
          <w:rStyle w:val="StyleUnderline"/>
        </w:rPr>
        <w:t xml:space="preserve"> </w:t>
      </w:r>
      <w:r w:rsidRPr="00916BB1">
        <w:rPr>
          <w:rStyle w:val="StyleUnderline"/>
          <w:highlight w:val="green"/>
        </w:rPr>
        <w:t>and</w:t>
      </w:r>
      <w:r w:rsidRPr="003B66AB">
        <w:rPr>
          <w:sz w:val="16"/>
        </w:rPr>
        <w:t xml:space="preserve"> soon, within a few days, </w:t>
      </w:r>
      <w:r w:rsidRPr="00916BB1">
        <w:rPr>
          <w:rStyle w:val="StyleUnderline"/>
          <w:highlight w:val="green"/>
        </w:rPr>
        <w:t>exhaust</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F87987">
        <w:rPr>
          <w:rStyle w:val="StyleUnderline"/>
        </w:rPr>
        <w:t>their</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916BB1">
        <w:rPr>
          <w:rStyle w:val="StyleUnderline"/>
          <w:highlight w:val="green"/>
        </w:rPr>
        <w:t>food</w:t>
      </w:r>
      <w:r w:rsidRPr="003B66AB">
        <w:rPr>
          <w:sz w:val="16"/>
        </w:rPr>
        <w:t xml:space="preserve"> supplies. Police, Fire, Emergency Services and </w:t>
      </w:r>
      <w:r w:rsidRPr="00916BB1">
        <w:rPr>
          <w:rStyle w:val="Emphasis"/>
          <w:highlight w:val="green"/>
        </w:rPr>
        <w:t>hospitals</w:t>
      </w:r>
      <w:r w:rsidRPr="003B66AB">
        <w:rPr>
          <w:rStyle w:val="Emphasis"/>
        </w:rPr>
        <w:t xml:space="preserve"> </w:t>
      </w:r>
      <w:r w:rsidRPr="00916BB1">
        <w:rPr>
          <w:rStyle w:val="Emphasis"/>
          <w:highlight w:val="green"/>
        </w:rPr>
        <w:t>cannot</w:t>
      </w:r>
      <w:r w:rsidRPr="003B66AB">
        <w:rPr>
          <w:sz w:val="16"/>
        </w:rPr>
        <w:t xml:space="preserve"> long </w:t>
      </w:r>
      <w:r w:rsidRPr="00916BB1">
        <w:rPr>
          <w:rStyle w:val="Emphasis"/>
          <w:highlight w:val="green"/>
        </w:rPr>
        <w:t>operate</w:t>
      </w:r>
      <w:r>
        <w:rPr>
          <w:rStyle w:val="Emphasis"/>
        </w:rPr>
        <w:t xml:space="preserve"> </w:t>
      </w:r>
      <w:r w:rsidRPr="003B66AB">
        <w:rPr>
          <w:rStyle w:val="Emphasis"/>
        </w:rPr>
        <w:t>in</w:t>
      </w:r>
      <w:r>
        <w:rPr>
          <w:rStyle w:val="Emphasis"/>
        </w:rPr>
        <w:t xml:space="preserve"> </w:t>
      </w:r>
      <w:r w:rsidRPr="00916BB1">
        <w:rPr>
          <w:rStyle w:val="Emphasis"/>
          <w:highlight w:val="green"/>
        </w:rPr>
        <w:t xml:space="preserve">a </w:t>
      </w:r>
      <w:proofErr w:type="spellStart"/>
      <w:r w:rsidRPr="00916BB1">
        <w:rPr>
          <w:rStyle w:val="Emphasis"/>
          <w:highlight w:val="green"/>
        </w:rPr>
        <w:t>blackout</w:t>
      </w:r>
      <w:r w:rsidRPr="003B66AB">
        <w:rPr>
          <w:sz w:val="16"/>
        </w:rPr>
        <w:t>.</w:t>
      </w:r>
      <w:r w:rsidRPr="003B66AB">
        <w:rPr>
          <w:rStyle w:val="Emphasis"/>
        </w:rPr>
        <w:t>Government</w:t>
      </w:r>
      <w:proofErr w:type="spellEnd"/>
      <w:r w:rsidRPr="003B66AB">
        <w:rPr>
          <w:rStyle w:val="Emphasis"/>
        </w:rPr>
        <w:t xml:space="preserve"> and Industry</w:t>
      </w:r>
      <w:r w:rsidRPr="003B66AB">
        <w:rPr>
          <w:sz w:val="16"/>
        </w:rPr>
        <w:t xml:space="preserve"> also need electricity in order to operate. The EMP Commission warns that a natural or nuclear EMP event, </w:t>
      </w:r>
      <w:r w:rsidRPr="00916BB1">
        <w:rPr>
          <w:rStyle w:val="StyleUnderline"/>
          <w:highlight w:val="green"/>
        </w:rPr>
        <w:t>given</w:t>
      </w:r>
      <w:r w:rsidRPr="003B66AB">
        <w:rPr>
          <w:sz w:val="16"/>
        </w:rPr>
        <w:t xml:space="preserve"> current </w:t>
      </w:r>
      <w:r w:rsidRPr="00916BB1">
        <w:rPr>
          <w:rStyle w:val="Emphasis"/>
          <w:highlight w:val="green"/>
        </w:rPr>
        <w:t>unpreparedness</w:t>
      </w:r>
      <w:r w:rsidRPr="00916BB1">
        <w:rPr>
          <w:rFonts w:asciiTheme="minorHAnsi" w:hAnsiTheme="minorHAnsi" w:cstheme="minorHAnsi"/>
          <w:color w:val="222222"/>
          <w:sz w:val="16"/>
          <w:highlight w:val="green"/>
          <w:shd w:val="clear" w:color="auto" w:fill="00FFFF"/>
        </w:rPr>
        <w:t xml:space="preserve">, </w:t>
      </w:r>
      <w:r w:rsidRPr="00916BB1">
        <w:rPr>
          <w:rStyle w:val="StyleUnderline"/>
          <w:highlight w:val="green"/>
        </w:rPr>
        <w:t>would</w:t>
      </w:r>
      <w:r w:rsidRPr="003B66AB">
        <w:rPr>
          <w:sz w:val="16"/>
        </w:rPr>
        <w:t xml:space="preserve"> likely </w:t>
      </w:r>
      <w:r w:rsidRPr="00916BB1">
        <w:rPr>
          <w:rStyle w:val="StyleUnderline"/>
          <w:highlight w:val="green"/>
        </w:rPr>
        <w:t>result in</w:t>
      </w:r>
      <w:r w:rsidRPr="00916BB1">
        <w:rPr>
          <w:rStyle w:val="m-8559461887574130099gmail-styleunderline"/>
          <w:rFonts w:asciiTheme="minorHAnsi" w:hAnsiTheme="minorHAnsi" w:cstheme="minorHAnsi"/>
          <w:color w:val="222222"/>
          <w:sz w:val="16"/>
          <w:highlight w:val="green"/>
          <w:shd w:val="clear" w:color="auto" w:fill="00FFFF"/>
        </w:rPr>
        <w:t xml:space="preserve"> </w:t>
      </w:r>
      <w:r w:rsidRPr="00E60670">
        <w:rPr>
          <w:rStyle w:val="Emphasis"/>
        </w:rPr>
        <w:t>societal</w:t>
      </w:r>
      <w:r w:rsidRPr="003B66AB">
        <w:rPr>
          <w:rStyle w:val="Emphasis"/>
        </w:rPr>
        <w:t xml:space="preserve"> </w:t>
      </w:r>
      <w:r w:rsidRPr="00916BB1">
        <w:rPr>
          <w:rStyle w:val="Emphasis"/>
          <w:highlight w:val="green"/>
        </w:rPr>
        <w:t>collapse</w:t>
      </w:r>
      <w:r w:rsidRPr="003B66AB">
        <w:rPr>
          <w:rStyle w:val="m-8559461887574130099gmail-styleunderline"/>
          <w:rFonts w:asciiTheme="minorHAnsi" w:hAnsiTheme="minorHAnsi" w:cstheme="minorHAnsi"/>
          <w:color w:val="222222"/>
          <w:sz w:val="16"/>
        </w:rPr>
        <w:t>.</w:t>
      </w:r>
    </w:p>
    <w:p w14:paraId="54D9F299" w14:textId="77777777" w:rsidR="008234C6" w:rsidRDefault="008234C6" w:rsidP="008234C6"/>
    <w:p w14:paraId="483CAE33" w14:textId="77777777" w:rsidR="008234C6" w:rsidRPr="00831EB4" w:rsidRDefault="008234C6" w:rsidP="008234C6">
      <w:pPr>
        <w:pStyle w:val="Heading4"/>
      </w:pPr>
      <w:r>
        <w:t xml:space="preserve">Externally, </w:t>
      </w:r>
      <w:r w:rsidRPr="00831EB4">
        <w:rPr>
          <w:u w:val="single"/>
        </w:rPr>
        <w:t>acidification</w:t>
      </w:r>
      <w:r>
        <w:t>.</w:t>
      </w:r>
    </w:p>
    <w:p w14:paraId="5AF3B377" w14:textId="77777777" w:rsidR="008234C6" w:rsidRPr="00811D19" w:rsidRDefault="008234C6" w:rsidP="008234C6">
      <w:r w:rsidRPr="00811D19">
        <w:rPr>
          <w:rStyle w:val="Style13ptBold"/>
        </w:rPr>
        <w:t>Land et al 15</w:t>
      </w:r>
      <w:r>
        <w:t xml:space="preserve"> --- Phys.org, citing a study sanctioned by the University of Exeter by </w:t>
      </w:r>
      <w:hyperlink r:id="rId23" w:history="1">
        <w:r w:rsidRPr="00E07634">
          <w:rPr>
            <w:rStyle w:val="Hyperlink"/>
          </w:rPr>
          <w:t>Peter E. Land</w:t>
        </w:r>
      </w:hyperlink>
      <w:r>
        <w:t xml:space="preserve">, </w:t>
      </w:r>
      <w:hyperlink r:id="rId24" w:history="1">
        <w:r w:rsidRPr="00E07634">
          <w:rPr>
            <w:rStyle w:val="Hyperlink"/>
          </w:rPr>
          <w:t>Jamie D. Shutler</w:t>
        </w:r>
      </w:hyperlink>
      <w:r>
        <w:t xml:space="preserve">, </w:t>
      </w:r>
      <w:hyperlink r:id="rId25" w:history="1">
        <w:r w:rsidRPr="00E07634">
          <w:rPr>
            <w:rStyle w:val="Hyperlink"/>
          </w:rPr>
          <w:t>Helen S. Findlay</w:t>
        </w:r>
      </w:hyperlink>
      <w:r>
        <w:t xml:space="preserve">, </w:t>
      </w:r>
      <w:hyperlink r:id="rId26" w:history="1">
        <w:r w:rsidRPr="00E07634">
          <w:rPr>
            <w:rStyle w:val="Hyperlink"/>
          </w:rPr>
          <w:t>Fanny Girard-Ardhuin</w:t>
        </w:r>
      </w:hyperlink>
      <w:r>
        <w:t xml:space="preserve">, </w:t>
      </w:r>
      <w:hyperlink r:id="rId27" w:history="1">
        <w:r w:rsidRPr="00E07634">
          <w:rPr>
            <w:rStyle w:val="Hyperlink"/>
          </w:rPr>
          <w:t>Roberto Sabia</w:t>
        </w:r>
      </w:hyperlink>
      <w:r>
        <w:t xml:space="preserve">, </w:t>
      </w:r>
      <w:hyperlink r:id="rId28" w:history="1">
        <w:r w:rsidRPr="00E07634">
          <w:rPr>
            <w:rStyle w:val="Hyperlink"/>
          </w:rPr>
          <w:t>Nicolas Reul</w:t>
        </w:r>
      </w:hyperlink>
      <w:r>
        <w:t xml:space="preserve">, </w:t>
      </w:r>
      <w:hyperlink r:id="rId29" w:history="1">
        <w:r w:rsidRPr="00E07634">
          <w:rPr>
            <w:rStyle w:val="Hyperlink"/>
          </w:rPr>
          <w:t>Jean-Francois Piolle</w:t>
        </w:r>
      </w:hyperlink>
      <w:r>
        <w:t xml:space="preserve">, </w:t>
      </w:r>
      <w:hyperlink r:id="rId30" w:history="1">
        <w:r w:rsidRPr="00E07634">
          <w:rPr>
            <w:rStyle w:val="Hyperlink"/>
          </w:rPr>
          <w:t>Bertrand Chapron</w:t>
        </w:r>
      </w:hyperlink>
      <w:r>
        <w:t xml:space="preserve">, </w:t>
      </w:r>
      <w:hyperlink r:id="rId31" w:history="1">
        <w:r w:rsidRPr="00E07634">
          <w:rPr>
            <w:rStyle w:val="Hyperlink"/>
          </w:rPr>
          <w:t>Yves Quilfen</w:t>
        </w:r>
      </w:hyperlink>
      <w:r>
        <w:t xml:space="preserve">, </w:t>
      </w:r>
      <w:hyperlink r:id="rId32" w:history="1">
        <w:r w:rsidRPr="00E07634">
          <w:rPr>
            <w:rStyle w:val="Hyperlink"/>
          </w:rPr>
          <w:t>Joseph Salisbury</w:t>
        </w:r>
      </w:hyperlink>
      <w:r>
        <w:t xml:space="preserve">, </w:t>
      </w:r>
      <w:hyperlink r:id="rId33" w:history="1">
        <w:r w:rsidRPr="00E07634">
          <w:rPr>
            <w:rStyle w:val="Hyperlink"/>
          </w:rPr>
          <w:t>Douglas Vandemark</w:t>
        </w:r>
      </w:hyperlink>
      <w:r>
        <w:t xml:space="preserve">, </w:t>
      </w:r>
      <w:hyperlink r:id="rId34" w:history="1">
        <w:r w:rsidRPr="00E07634">
          <w:rPr>
            <w:rStyle w:val="Hyperlink"/>
          </w:rPr>
          <w:t>Richard Bellerby</w:t>
        </w:r>
      </w:hyperlink>
      <w:r>
        <w:t xml:space="preserve">, and </w:t>
      </w:r>
      <w:hyperlink r:id="rId35" w:history="1">
        <w:r w:rsidRPr="00E07634">
          <w:rPr>
            <w:rStyle w:val="Hyperlink"/>
          </w:rPr>
          <w:t>Punyasloke Bhadury</w:t>
        </w:r>
      </w:hyperlink>
      <w:r>
        <w:t xml:space="preserve"> </w:t>
      </w:r>
      <w:r w:rsidRPr="00811D19">
        <w:t>("Satellite images reveal ocean acidification from space," 2-17-2015, https://phys.org/news/2015-02-satellite-images-reveal-ocean-acidification.html, accessed 8-24-2019) bm</w:t>
      </w:r>
    </w:p>
    <w:p w14:paraId="5238CD5F" w14:textId="77777777" w:rsidR="008234C6" w:rsidRPr="00A8218A" w:rsidRDefault="008234C6" w:rsidP="008234C6">
      <w:pPr>
        <w:rPr>
          <w:sz w:val="12"/>
        </w:rPr>
      </w:pPr>
      <w:r w:rsidRPr="00A8218A">
        <w:rPr>
          <w:sz w:val="12"/>
        </w:rPr>
        <w:t xml:space="preserve">Pioneering </w:t>
      </w:r>
      <w:r w:rsidRPr="00E07634">
        <w:rPr>
          <w:rStyle w:val="StyleUnderline"/>
        </w:rPr>
        <w:t xml:space="preserve">techniques that use </w:t>
      </w:r>
      <w:r w:rsidRPr="00916BB1">
        <w:rPr>
          <w:rStyle w:val="Emphasis"/>
          <w:highlight w:val="green"/>
        </w:rPr>
        <w:t>satellites</w:t>
      </w:r>
      <w:r w:rsidRPr="00916BB1">
        <w:rPr>
          <w:rStyle w:val="StyleUnderline"/>
          <w:highlight w:val="green"/>
        </w:rPr>
        <w:t xml:space="preserve"> </w:t>
      </w:r>
      <w:r w:rsidRPr="00831EB4">
        <w:rPr>
          <w:rStyle w:val="StyleUnderline"/>
        </w:rPr>
        <w:t xml:space="preserve">to </w:t>
      </w:r>
      <w:r w:rsidRPr="00916BB1">
        <w:rPr>
          <w:rStyle w:val="Emphasis"/>
          <w:highlight w:val="green"/>
        </w:rPr>
        <w:t xml:space="preserve">monitor </w:t>
      </w:r>
      <w:r w:rsidRPr="00831EB4">
        <w:rPr>
          <w:rStyle w:val="Emphasis"/>
        </w:rPr>
        <w:t xml:space="preserve">ocean </w:t>
      </w:r>
      <w:r w:rsidRPr="00916BB1">
        <w:rPr>
          <w:rStyle w:val="Emphasis"/>
          <w:highlight w:val="green"/>
        </w:rPr>
        <w:t>acidification</w:t>
      </w:r>
      <w:r w:rsidRPr="00916BB1">
        <w:rPr>
          <w:rStyle w:val="StyleUnderline"/>
          <w:highlight w:val="green"/>
        </w:rPr>
        <w:t xml:space="preserve"> </w:t>
      </w:r>
      <w:r w:rsidRPr="00831EB4">
        <w:rPr>
          <w:rStyle w:val="StyleUnderline"/>
        </w:rPr>
        <w:t xml:space="preserve">are set to </w:t>
      </w:r>
      <w:proofErr w:type="spellStart"/>
      <w:r w:rsidRPr="00916BB1">
        <w:rPr>
          <w:rStyle w:val="Emphasis"/>
          <w:highlight w:val="green"/>
        </w:rPr>
        <w:t>revolutionise</w:t>
      </w:r>
      <w:proofErr w:type="spellEnd"/>
      <w:r w:rsidRPr="00E07634">
        <w:rPr>
          <w:rStyle w:val="StyleUnderline"/>
        </w:rPr>
        <w:t xml:space="preserve"> </w:t>
      </w:r>
      <w:r w:rsidRPr="00916BB1">
        <w:rPr>
          <w:rStyle w:val="StyleUnderline"/>
          <w:highlight w:val="green"/>
        </w:rPr>
        <w:t>the way</w:t>
      </w:r>
      <w:r w:rsidRPr="00E07634">
        <w:rPr>
          <w:rStyle w:val="StyleUnderline"/>
        </w:rPr>
        <w:t xml:space="preserve"> that marine biologists and climate </w:t>
      </w:r>
      <w:r w:rsidRPr="00916BB1">
        <w:rPr>
          <w:rStyle w:val="StyleUnderline"/>
          <w:highlight w:val="green"/>
        </w:rPr>
        <w:t>scientists study the ocean</w:t>
      </w:r>
      <w:r w:rsidRPr="00A8218A">
        <w:rPr>
          <w:sz w:val="12"/>
        </w:rPr>
        <w:t xml:space="preserve">. This new approach, that will be published on the 17 February 2015 in the journal Environmental Science and Technology, offers remote monitoring of large swathes of inaccessible ocean from satellites that orbit the Earth some 700 km above our heads. </w:t>
      </w:r>
      <w:r w:rsidRPr="00E07634">
        <w:rPr>
          <w:rStyle w:val="StyleUnderline"/>
        </w:rPr>
        <w:t>Each year more than a quarter of global CO2 emissions from burning fossil fuels</w:t>
      </w:r>
      <w:r w:rsidRPr="00A8218A">
        <w:rPr>
          <w:sz w:val="12"/>
        </w:rPr>
        <w:t xml:space="preserve"> and cement production are taken up by the Earth's oceans. </w:t>
      </w:r>
      <w:r w:rsidRPr="00E07634">
        <w:rPr>
          <w:rStyle w:val="StyleUnderline"/>
        </w:rPr>
        <w:t xml:space="preserve">This process turns the seawater more acidic, making it more </w:t>
      </w:r>
      <w:r w:rsidRPr="00E07634">
        <w:rPr>
          <w:rStyle w:val="Emphasis"/>
        </w:rPr>
        <w:t>difficult</w:t>
      </w:r>
      <w:r w:rsidRPr="00E07634">
        <w:rPr>
          <w:rStyle w:val="StyleUnderline"/>
        </w:rPr>
        <w:t xml:space="preserve"> for</w:t>
      </w:r>
      <w:r w:rsidRPr="00A8218A">
        <w:rPr>
          <w:sz w:val="12"/>
        </w:rPr>
        <w:t xml:space="preserve"> some </w:t>
      </w:r>
      <w:r w:rsidRPr="00E07634">
        <w:rPr>
          <w:rStyle w:val="Emphasis"/>
        </w:rPr>
        <w:t>marine life to live</w:t>
      </w:r>
      <w:r w:rsidRPr="00A8218A">
        <w:rPr>
          <w:sz w:val="12"/>
        </w:rPr>
        <w:t xml:space="preserve">. Rising CO2 emissions, and the increasing acidity of seawater over the next century, has the potential to devastate some marine ecosystems, a food resource on which we rely, and so careful monitoring of changes in ocean acidity is crucial. </w:t>
      </w:r>
      <w:r w:rsidRPr="00E07634">
        <w:rPr>
          <w:rStyle w:val="StyleUnderline"/>
        </w:rPr>
        <w:t>Researchers at the University of Exeter</w:t>
      </w:r>
      <w:r w:rsidRPr="00A8218A">
        <w:rPr>
          <w:sz w:val="12"/>
        </w:rPr>
        <w:t xml:space="preserve">, </w:t>
      </w:r>
      <w:r w:rsidRPr="00E07634">
        <w:rPr>
          <w:rStyle w:val="StyleUnderline"/>
        </w:rPr>
        <w:t>Plymouth Marine Laboratory</w:t>
      </w:r>
      <w:r w:rsidRPr="00A8218A">
        <w:rPr>
          <w:sz w:val="12"/>
        </w:rPr>
        <w:t xml:space="preserve">, </w:t>
      </w:r>
      <w:proofErr w:type="spellStart"/>
      <w:r w:rsidRPr="00A8218A">
        <w:rPr>
          <w:sz w:val="12"/>
        </w:rPr>
        <w:t>Institut</w:t>
      </w:r>
      <w:proofErr w:type="spellEnd"/>
      <w:r w:rsidRPr="00A8218A">
        <w:rPr>
          <w:sz w:val="12"/>
        </w:rPr>
        <w:t xml:space="preserve"> </w:t>
      </w:r>
      <w:proofErr w:type="spellStart"/>
      <w:r w:rsidRPr="00A8218A">
        <w:rPr>
          <w:sz w:val="12"/>
        </w:rPr>
        <w:t>français</w:t>
      </w:r>
      <w:proofErr w:type="spellEnd"/>
      <w:r w:rsidRPr="00A8218A">
        <w:rPr>
          <w:sz w:val="12"/>
        </w:rPr>
        <w:t xml:space="preserve"> de recherche pour </w:t>
      </w:r>
      <w:proofErr w:type="spellStart"/>
      <w:r w:rsidRPr="00A8218A">
        <w:rPr>
          <w:sz w:val="12"/>
        </w:rPr>
        <w:t>l'exploitation</w:t>
      </w:r>
      <w:proofErr w:type="spellEnd"/>
      <w:r w:rsidRPr="00A8218A">
        <w:rPr>
          <w:sz w:val="12"/>
        </w:rPr>
        <w:t xml:space="preserve"> de la </w:t>
      </w:r>
      <w:proofErr w:type="spellStart"/>
      <w:r w:rsidRPr="00A8218A">
        <w:rPr>
          <w:sz w:val="12"/>
        </w:rPr>
        <w:t>mer</w:t>
      </w:r>
      <w:proofErr w:type="spellEnd"/>
      <w:r w:rsidRPr="00A8218A">
        <w:rPr>
          <w:sz w:val="12"/>
        </w:rPr>
        <w:t xml:space="preserve"> (</w:t>
      </w:r>
      <w:proofErr w:type="spellStart"/>
      <w:r w:rsidRPr="00A8218A">
        <w:rPr>
          <w:sz w:val="12"/>
        </w:rPr>
        <w:t>Ifremer</w:t>
      </w:r>
      <w:proofErr w:type="spellEnd"/>
      <w:r w:rsidRPr="00A8218A">
        <w:rPr>
          <w:sz w:val="12"/>
        </w:rPr>
        <w:t xml:space="preserve">), </w:t>
      </w:r>
      <w:r w:rsidRPr="00E07634">
        <w:rPr>
          <w:rStyle w:val="StyleUnderline"/>
        </w:rPr>
        <w:t>the European Space Agency and a team of international collaborators are developing new methods that allow them to monitor the acidity of the oceans from space.</w:t>
      </w:r>
      <w:r>
        <w:rPr>
          <w:rStyle w:val="StyleUnderline"/>
        </w:rPr>
        <w:t xml:space="preserve"> </w:t>
      </w:r>
      <w:r w:rsidRPr="00A8218A">
        <w:rPr>
          <w:sz w:val="12"/>
        </w:rPr>
        <w:t xml:space="preserve">Dr Jamie </w:t>
      </w:r>
      <w:proofErr w:type="spellStart"/>
      <w:r w:rsidRPr="00A8218A">
        <w:rPr>
          <w:sz w:val="12"/>
        </w:rPr>
        <w:t>Shutler</w:t>
      </w:r>
      <w:proofErr w:type="spellEnd"/>
      <w:r w:rsidRPr="00A8218A">
        <w:rPr>
          <w:sz w:val="12"/>
        </w:rPr>
        <w:t xml:space="preserve"> from the University of Exeter who is leading the research said: "</w:t>
      </w:r>
      <w:r w:rsidRPr="00916BB1">
        <w:rPr>
          <w:rStyle w:val="StyleUnderline"/>
          <w:highlight w:val="green"/>
        </w:rPr>
        <w:t xml:space="preserve">Satellites </w:t>
      </w:r>
      <w:r w:rsidRPr="00E60670">
        <w:rPr>
          <w:rStyle w:val="StyleUnderline"/>
        </w:rPr>
        <w:t xml:space="preserve">are likely to become </w:t>
      </w:r>
      <w:r w:rsidRPr="00E60670">
        <w:rPr>
          <w:rStyle w:val="Emphasis"/>
        </w:rPr>
        <w:t>increasingly</w:t>
      </w:r>
      <w:r w:rsidRPr="00831EB4">
        <w:rPr>
          <w:rStyle w:val="Emphasis"/>
        </w:rPr>
        <w:t xml:space="preserve"> </w:t>
      </w:r>
      <w:r w:rsidRPr="00916BB1">
        <w:rPr>
          <w:rStyle w:val="Emphasis"/>
          <w:highlight w:val="green"/>
        </w:rPr>
        <w:t>important</w:t>
      </w:r>
      <w:r w:rsidRPr="00916BB1">
        <w:rPr>
          <w:rStyle w:val="StyleUnderline"/>
          <w:highlight w:val="green"/>
        </w:rPr>
        <w:t xml:space="preserve"> fo</w:t>
      </w:r>
      <w:r w:rsidRPr="00E07634">
        <w:rPr>
          <w:rStyle w:val="StyleUnderline"/>
        </w:rPr>
        <w:t xml:space="preserve">r the </w:t>
      </w:r>
      <w:r w:rsidRPr="00E07634">
        <w:rPr>
          <w:rStyle w:val="Emphasis"/>
        </w:rPr>
        <w:t xml:space="preserve">monitoring of ocean </w:t>
      </w:r>
      <w:r w:rsidRPr="00916BB1">
        <w:rPr>
          <w:rStyle w:val="Emphasis"/>
          <w:highlight w:val="green"/>
        </w:rPr>
        <w:t>acidification</w:t>
      </w:r>
      <w:r w:rsidRPr="00A8218A">
        <w:rPr>
          <w:sz w:val="12"/>
        </w:rPr>
        <w:t xml:space="preserve">, </w:t>
      </w:r>
      <w:r w:rsidRPr="00E60670">
        <w:rPr>
          <w:rStyle w:val="StyleUnderline"/>
        </w:rPr>
        <w:t xml:space="preserve">especially </w:t>
      </w:r>
      <w:r w:rsidRPr="00916BB1">
        <w:rPr>
          <w:rStyle w:val="StyleUnderline"/>
          <w:highlight w:val="green"/>
        </w:rPr>
        <w:t xml:space="preserve">in </w:t>
      </w:r>
      <w:r w:rsidRPr="00916BB1">
        <w:rPr>
          <w:rStyle w:val="Emphasis"/>
          <w:highlight w:val="green"/>
        </w:rPr>
        <w:t>remote</w:t>
      </w:r>
      <w:r w:rsidRPr="00E07634">
        <w:rPr>
          <w:rStyle w:val="StyleUnderline"/>
        </w:rPr>
        <w:t xml:space="preserve"> and often </w:t>
      </w:r>
      <w:r w:rsidRPr="00E07634">
        <w:rPr>
          <w:rStyle w:val="Emphasis"/>
        </w:rPr>
        <w:t xml:space="preserve">dangerous </w:t>
      </w:r>
      <w:r w:rsidRPr="00916BB1">
        <w:rPr>
          <w:rStyle w:val="Emphasis"/>
          <w:highlight w:val="green"/>
        </w:rPr>
        <w:t>waters</w:t>
      </w:r>
      <w:r w:rsidRPr="00E07634">
        <w:rPr>
          <w:rStyle w:val="StyleUnderline"/>
        </w:rPr>
        <w:t xml:space="preserve"> like the </w:t>
      </w:r>
      <w:r w:rsidRPr="00E07634">
        <w:rPr>
          <w:rStyle w:val="Emphasis"/>
        </w:rPr>
        <w:t>Arctic</w:t>
      </w:r>
      <w:r w:rsidRPr="00A8218A">
        <w:rPr>
          <w:sz w:val="12"/>
        </w:rPr>
        <w:t xml:space="preserve">. It can be both difficult and expensive to take year-round direct measurements in such inaccessible locations. We are pioneering these techniques so that we can monitor large areas of the Earth's oceans allowing us to quickly and easily identify those areas most at risk from the increasing acidification." </w:t>
      </w:r>
      <w:r w:rsidRPr="00916BB1">
        <w:rPr>
          <w:rStyle w:val="StyleUnderline"/>
          <w:highlight w:val="green"/>
        </w:rPr>
        <w:t>Current</w:t>
      </w:r>
      <w:r w:rsidRPr="00E07634">
        <w:rPr>
          <w:rStyle w:val="StyleUnderline"/>
        </w:rPr>
        <w:t xml:space="preserve"> </w:t>
      </w:r>
      <w:r w:rsidRPr="00916BB1">
        <w:rPr>
          <w:rStyle w:val="StyleUnderline"/>
          <w:highlight w:val="green"/>
        </w:rPr>
        <w:t>methods</w:t>
      </w:r>
      <w:r w:rsidRPr="00E07634">
        <w:rPr>
          <w:rStyle w:val="StyleUnderline"/>
        </w:rPr>
        <w:t xml:space="preserve"> of measuring temperature and salinity to determine acidity </w:t>
      </w:r>
      <w:r w:rsidRPr="00E60670">
        <w:rPr>
          <w:rStyle w:val="StyleUnderline"/>
        </w:rPr>
        <w:t xml:space="preserve">are </w:t>
      </w:r>
      <w:r w:rsidRPr="00916BB1">
        <w:rPr>
          <w:rStyle w:val="Emphasis"/>
          <w:highlight w:val="green"/>
        </w:rPr>
        <w:t>restricted</w:t>
      </w:r>
      <w:r w:rsidRPr="00916BB1">
        <w:rPr>
          <w:rStyle w:val="StyleUnderline"/>
          <w:highlight w:val="green"/>
        </w:rPr>
        <w:t xml:space="preserve"> to</w:t>
      </w:r>
      <w:r w:rsidRPr="00E07634">
        <w:rPr>
          <w:rStyle w:val="StyleUnderline"/>
        </w:rPr>
        <w:t xml:space="preserve"> </w:t>
      </w:r>
      <w:r w:rsidRPr="00A8218A">
        <w:rPr>
          <w:sz w:val="12"/>
        </w:rPr>
        <w:t>in situ instruments and</w:t>
      </w:r>
      <w:r w:rsidRPr="00E07634">
        <w:rPr>
          <w:rStyle w:val="StyleUnderline"/>
        </w:rPr>
        <w:t xml:space="preserve"> measurements taken from </w:t>
      </w:r>
      <w:r w:rsidRPr="00916BB1">
        <w:rPr>
          <w:rStyle w:val="Emphasis"/>
          <w:highlight w:val="green"/>
        </w:rPr>
        <w:t>research vessels</w:t>
      </w:r>
      <w:r w:rsidRPr="00E07634">
        <w:rPr>
          <w:rStyle w:val="StyleUnderline"/>
        </w:rPr>
        <w:t xml:space="preserve">. </w:t>
      </w:r>
      <w:r w:rsidRPr="00916BB1">
        <w:rPr>
          <w:rStyle w:val="StyleUnderline"/>
          <w:highlight w:val="green"/>
        </w:rPr>
        <w:t xml:space="preserve">This </w:t>
      </w:r>
      <w:r w:rsidRPr="00831EB4">
        <w:rPr>
          <w:rStyle w:val="StyleUnderline"/>
        </w:rPr>
        <w:t xml:space="preserve">approach </w:t>
      </w:r>
      <w:r w:rsidRPr="00916BB1">
        <w:rPr>
          <w:rStyle w:val="Emphasis"/>
          <w:highlight w:val="green"/>
        </w:rPr>
        <w:t xml:space="preserve">limits </w:t>
      </w:r>
      <w:r w:rsidRPr="00E60670">
        <w:rPr>
          <w:rStyle w:val="Emphasis"/>
        </w:rPr>
        <w:t xml:space="preserve">the </w:t>
      </w:r>
      <w:r w:rsidRPr="00916BB1">
        <w:rPr>
          <w:rStyle w:val="Emphasis"/>
          <w:highlight w:val="green"/>
        </w:rPr>
        <w:t>sampling</w:t>
      </w:r>
      <w:r w:rsidRPr="00E07634">
        <w:rPr>
          <w:rStyle w:val="Emphasis"/>
        </w:rPr>
        <w:t xml:space="preserve"> </w:t>
      </w:r>
      <w:r w:rsidRPr="00E07634">
        <w:rPr>
          <w:rStyle w:val="StyleUnderline"/>
        </w:rPr>
        <w:t xml:space="preserve">to </w:t>
      </w:r>
      <w:r w:rsidRPr="00E07634">
        <w:rPr>
          <w:rStyle w:val="Emphasis"/>
        </w:rPr>
        <w:t xml:space="preserve">small areas </w:t>
      </w:r>
      <w:r w:rsidRPr="00E07634">
        <w:rPr>
          <w:rStyle w:val="StyleUnderline"/>
        </w:rPr>
        <w:t xml:space="preserve">of the ocean, </w:t>
      </w:r>
      <w:r w:rsidRPr="00916BB1">
        <w:rPr>
          <w:rStyle w:val="StyleUnderline"/>
          <w:highlight w:val="green"/>
        </w:rPr>
        <w:t xml:space="preserve">as </w:t>
      </w:r>
      <w:r w:rsidRPr="00811D19">
        <w:rPr>
          <w:rStyle w:val="Emphasis"/>
        </w:rPr>
        <w:t xml:space="preserve">research </w:t>
      </w:r>
      <w:r w:rsidRPr="00916BB1">
        <w:rPr>
          <w:rStyle w:val="Emphasis"/>
          <w:highlight w:val="green"/>
        </w:rPr>
        <w:t xml:space="preserve">vessels are </w:t>
      </w:r>
      <w:r w:rsidRPr="00831EB4">
        <w:rPr>
          <w:rStyle w:val="Emphasis"/>
        </w:rPr>
        <w:t xml:space="preserve">very </w:t>
      </w:r>
      <w:r w:rsidRPr="00916BB1">
        <w:rPr>
          <w:rStyle w:val="Emphasis"/>
          <w:highlight w:val="green"/>
        </w:rPr>
        <w:t>expensive</w:t>
      </w:r>
      <w:r w:rsidRPr="00E07634">
        <w:rPr>
          <w:rStyle w:val="StyleUnderline"/>
        </w:rPr>
        <w:t xml:space="preserve"> to run and operate.</w:t>
      </w:r>
      <w:r>
        <w:rPr>
          <w:rStyle w:val="StyleUnderline"/>
        </w:rPr>
        <w:t xml:space="preserve"> </w:t>
      </w:r>
      <w:r w:rsidRPr="00E07634">
        <w:rPr>
          <w:rStyle w:val="StyleUnderline"/>
        </w:rPr>
        <w:t xml:space="preserve">The new techniques use </w:t>
      </w:r>
      <w:r w:rsidRPr="00916BB1">
        <w:rPr>
          <w:rStyle w:val="StyleUnderline"/>
          <w:highlight w:val="green"/>
        </w:rPr>
        <w:t>satellite</w:t>
      </w:r>
      <w:r w:rsidRPr="00E07634">
        <w:rPr>
          <w:rStyle w:val="StyleUnderline"/>
        </w:rPr>
        <w:t xml:space="preserve"> mounted thermal cameras</w:t>
      </w:r>
      <w:r w:rsidRPr="00A8218A">
        <w:rPr>
          <w:sz w:val="12"/>
        </w:rPr>
        <w:t xml:space="preserve"> to measure ocean temperature while microwave sensors measure the salinity. </w:t>
      </w:r>
      <w:r w:rsidRPr="00E07634">
        <w:rPr>
          <w:rStyle w:val="StyleUnderline"/>
        </w:rPr>
        <w:t xml:space="preserve">Together these </w:t>
      </w:r>
      <w:r w:rsidRPr="00916BB1">
        <w:rPr>
          <w:rStyle w:val="StyleUnderline"/>
          <w:highlight w:val="green"/>
        </w:rPr>
        <w:t>measurements can</w:t>
      </w:r>
      <w:r w:rsidRPr="00E07634">
        <w:rPr>
          <w:rStyle w:val="StyleUnderline"/>
        </w:rPr>
        <w:t xml:space="preserve"> be used to </w:t>
      </w:r>
      <w:r w:rsidRPr="00916BB1">
        <w:rPr>
          <w:rStyle w:val="StyleUnderline"/>
          <w:highlight w:val="green"/>
        </w:rPr>
        <w:t>assess</w:t>
      </w:r>
      <w:r w:rsidRPr="00E07634">
        <w:rPr>
          <w:rStyle w:val="StyleUnderline"/>
        </w:rPr>
        <w:t xml:space="preserve"> ocean </w:t>
      </w:r>
      <w:r w:rsidRPr="00916BB1">
        <w:rPr>
          <w:rStyle w:val="StyleUnderline"/>
          <w:highlight w:val="green"/>
        </w:rPr>
        <w:t xml:space="preserve">acidification </w:t>
      </w:r>
      <w:r w:rsidRPr="00831EB4">
        <w:rPr>
          <w:rStyle w:val="Emphasis"/>
        </w:rPr>
        <w:t xml:space="preserve">more </w:t>
      </w:r>
      <w:r w:rsidRPr="00916BB1">
        <w:rPr>
          <w:rStyle w:val="Emphasis"/>
          <w:highlight w:val="green"/>
        </w:rPr>
        <w:t>quickly</w:t>
      </w:r>
      <w:r w:rsidRPr="00916BB1">
        <w:rPr>
          <w:rStyle w:val="StyleUnderline"/>
          <w:highlight w:val="green"/>
        </w:rPr>
        <w:t xml:space="preserve"> and </w:t>
      </w:r>
      <w:r w:rsidRPr="00916BB1">
        <w:rPr>
          <w:rStyle w:val="Emphasis"/>
          <w:highlight w:val="green"/>
        </w:rPr>
        <w:t xml:space="preserve">over </w:t>
      </w:r>
      <w:r w:rsidRPr="00831EB4">
        <w:rPr>
          <w:rStyle w:val="Emphasis"/>
        </w:rPr>
        <w:t xml:space="preserve">much </w:t>
      </w:r>
      <w:r w:rsidRPr="00916BB1">
        <w:rPr>
          <w:rStyle w:val="Emphasis"/>
          <w:highlight w:val="green"/>
        </w:rPr>
        <w:t>larger areas</w:t>
      </w:r>
      <w:r w:rsidRPr="00E07634">
        <w:rPr>
          <w:rStyle w:val="StyleUnderline"/>
        </w:rPr>
        <w:t xml:space="preserve"> than has been possible before.</w:t>
      </w:r>
      <w:r>
        <w:rPr>
          <w:rStyle w:val="StyleUnderline"/>
        </w:rPr>
        <w:t xml:space="preserve"> </w:t>
      </w:r>
      <w:r w:rsidRPr="00A8218A">
        <w:rPr>
          <w:sz w:val="12"/>
        </w:rPr>
        <w:t>Dr Peter Land from Plymouth Marine Laboratory who is lead author of the paper said: "In recent years, great advances have been made in the global provision of satellite and in situ data. It is now time to evaluate how to make the most of these new data sources to help us monitor ocean acidification, and to establish where satellite data can make the best contribution." A number of existing satellites can be used for the task; these include the European Space Agency's Soil Moisture and Ocean Salinity (SMOS) sensor that was launched in 2009 and NASA's Aquarius satellite that was launched in 2011. The development of the technology and the importance of monitoring ocean acidification are likely to support the development of further satellite sensors in the coming years.</w:t>
      </w:r>
    </w:p>
    <w:p w14:paraId="682B99FD" w14:textId="77777777" w:rsidR="008234C6" w:rsidRDefault="008234C6" w:rsidP="008234C6">
      <w:pPr>
        <w:rPr>
          <w:sz w:val="16"/>
        </w:rPr>
      </w:pPr>
    </w:p>
    <w:p w14:paraId="6BBF6F00" w14:textId="77777777" w:rsidR="008234C6" w:rsidRPr="00DC6708" w:rsidRDefault="008234C6" w:rsidP="008234C6">
      <w:pPr>
        <w:pStyle w:val="Heading4"/>
      </w:pPr>
      <w:r>
        <w:t>Extinction.</w:t>
      </w:r>
    </w:p>
    <w:p w14:paraId="2A124904" w14:textId="77777777" w:rsidR="008234C6" w:rsidRPr="00D414D4" w:rsidRDefault="008234C6" w:rsidP="008234C6">
      <w:r w:rsidRPr="00E82DA6">
        <w:rPr>
          <w:rStyle w:val="Style13ptBold"/>
        </w:rPr>
        <w:t>Merchant 15</w:t>
      </w:r>
      <w:r w:rsidRPr="00A37586">
        <w:t xml:space="preserve"> </w:t>
      </w:r>
      <w:r w:rsidRPr="00D414D4">
        <w:t>(Brian, Senior Editor, Motherboard at VICE Media, Inc. He’s appeared on CNN, MSNBC, BBC World News, and NPR, VICE, April 9, 2015, http://motherboard.vice.com/read/the-last-time-our-oceans-got-this-acidic-it-drove-earths-greatest-extinction)</w:t>
      </w:r>
    </w:p>
    <w:p w14:paraId="1A87D53A" w14:textId="77777777" w:rsidR="008234C6" w:rsidRPr="00A8218A" w:rsidRDefault="008234C6" w:rsidP="008234C6">
      <w:pPr>
        <w:rPr>
          <w:sz w:val="12"/>
        </w:rPr>
      </w:pPr>
      <w:r w:rsidRPr="00916BB1">
        <w:rPr>
          <w:highlight w:val="green"/>
          <w:u w:val="single"/>
        </w:rPr>
        <w:t>The biggest</w:t>
      </w:r>
      <w:r w:rsidRPr="00A8218A">
        <w:rPr>
          <w:sz w:val="12"/>
        </w:rPr>
        <w:t xml:space="preserve"> </w:t>
      </w:r>
      <w:r w:rsidRPr="00916BB1">
        <w:rPr>
          <w:b/>
          <w:iCs/>
          <w:highlight w:val="green"/>
          <w:u w:val="single"/>
        </w:rPr>
        <w:t>extinction</w:t>
      </w:r>
      <w:r w:rsidRPr="00A8218A">
        <w:rPr>
          <w:sz w:val="12"/>
        </w:rPr>
        <w:t xml:space="preserve"> </w:t>
      </w:r>
      <w:r w:rsidRPr="00916BB1">
        <w:rPr>
          <w:highlight w:val="green"/>
          <w:u w:val="single"/>
        </w:rPr>
        <w:t>event</w:t>
      </w:r>
      <w:r w:rsidRPr="00A8218A">
        <w:rPr>
          <w:u w:val="single"/>
        </w:rPr>
        <w:t xml:space="preserve"> in planetary history</w:t>
      </w:r>
      <w:r w:rsidRPr="00A8218A">
        <w:rPr>
          <w:sz w:val="12"/>
        </w:rPr>
        <w:t xml:space="preserve"> </w:t>
      </w:r>
      <w:r w:rsidRPr="00916BB1">
        <w:rPr>
          <w:highlight w:val="green"/>
          <w:u w:val="single"/>
        </w:rPr>
        <w:t>was driven by</w:t>
      </w:r>
      <w:r w:rsidRPr="00A8218A">
        <w:rPr>
          <w:sz w:val="12"/>
        </w:rPr>
        <w:t xml:space="preserve"> the rapid </w:t>
      </w:r>
      <w:r w:rsidRPr="00916BB1">
        <w:rPr>
          <w:highlight w:val="green"/>
          <w:u w:val="single"/>
        </w:rPr>
        <w:t>acidification</w:t>
      </w:r>
      <w:r w:rsidRPr="00A8218A">
        <w:rPr>
          <w:u w:val="single"/>
        </w:rPr>
        <w:t xml:space="preserve"> of our oceans</w:t>
      </w:r>
      <w:r w:rsidRPr="00A8218A">
        <w:rPr>
          <w:sz w:val="12"/>
        </w:rPr>
        <w:t xml:space="preserve">, </w:t>
      </w:r>
      <w:r w:rsidRPr="00A8218A">
        <w:rPr>
          <w:u w:val="single"/>
        </w:rPr>
        <w:t>a</w:t>
      </w:r>
      <w:r w:rsidRPr="00A8218A">
        <w:rPr>
          <w:sz w:val="12"/>
        </w:rPr>
        <w:t xml:space="preserve"> </w:t>
      </w:r>
      <w:r w:rsidRPr="00A8218A">
        <w:rPr>
          <w:b/>
          <w:iCs/>
          <w:u w:val="single"/>
        </w:rPr>
        <w:t>new study</w:t>
      </w:r>
      <w:r w:rsidRPr="00A8218A">
        <w:rPr>
          <w:sz w:val="12"/>
        </w:rPr>
        <w:t xml:space="preserve"> </w:t>
      </w:r>
      <w:r w:rsidRPr="00A8218A">
        <w:rPr>
          <w:u w:val="single"/>
        </w:rPr>
        <w:t>concludes</w:t>
      </w:r>
      <w:r w:rsidRPr="00A8218A">
        <w:rPr>
          <w:sz w:val="12"/>
        </w:rPr>
        <w:t xml:space="preserve">. So much carbon was released into the atmosphere, and the oceans absorbed so much of it so quickly, that marine life simply died off, from the bottom of the food chain up. That doesn’t bode well for the present, given the disturbingly similar rate that our seas are acidifying right now. Parts of the Pacific, for instance, are already so acidic that sea snails’ shells begin dissolving as soon as they’re born. The biggest die-off in history, the Permian Extinction event, aka the Great Dying, extinguished </w:t>
      </w:r>
      <w:r w:rsidRPr="00916BB1">
        <w:rPr>
          <w:highlight w:val="green"/>
          <w:u w:val="single"/>
        </w:rPr>
        <w:t xml:space="preserve">over 90 percent of </w:t>
      </w:r>
      <w:r w:rsidRPr="00A8218A">
        <w:rPr>
          <w:u w:val="single"/>
        </w:rPr>
        <w:t xml:space="preserve">the </w:t>
      </w:r>
      <w:r w:rsidRPr="00916BB1">
        <w:rPr>
          <w:highlight w:val="green"/>
          <w:u w:val="single"/>
        </w:rPr>
        <w:t>planet</w:t>
      </w:r>
      <w:r w:rsidRPr="00A8218A">
        <w:rPr>
          <w:u w:val="single"/>
        </w:rPr>
        <w:t>'s species</w:t>
      </w:r>
      <w:r w:rsidRPr="00A8218A">
        <w:rPr>
          <w:sz w:val="12"/>
        </w:rPr>
        <w:t xml:space="preserve">—and 96 percent of marine species. A lot of theories have been put forward about why and how, exactly, the vast majority of Earth life </w:t>
      </w:r>
      <w:r w:rsidRPr="00916BB1">
        <w:rPr>
          <w:highlight w:val="green"/>
          <w:u w:val="single"/>
        </w:rPr>
        <w:t>went</w:t>
      </w:r>
      <w:r w:rsidRPr="00A8218A">
        <w:rPr>
          <w:sz w:val="12"/>
        </w:rPr>
        <w:t xml:space="preserve"> </w:t>
      </w:r>
      <w:r w:rsidRPr="00916BB1">
        <w:rPr>
          <w:highlight w:val="green"/>
          <w:u w:val="single"/>
        </w:rPr>
        <w:t xml:space="preserve">belly up </w:t>
      </w:r>
      <w:r w:rsidRPr="00A8218A">
        <w:rPr>
          <w:u w:val="single"/>
        </w:rPr>
        <w:t>252 million years ago</w:t>
      </w:r>
      <w:r w:rsidRPr="00A8218A">
        <w:rPr>
          <w:sz w:val="12"/>
        </w:rPr>
        <w:t xml:space="preserve">, but the new study, published in </w:t>
      </w:r>
      <w:proofErr w:type="gramStart"/>
      <w:r w:rsidRPr="00A8218A">
        <w:rPr>
          <w:sz w:val="12"/>
        </w:rPr>
        <w:t>Science</w:t>
      </w:r>
      <w:proofErr w:type="gramEnd"/>
      <w:r w:rsidRPr="00A8218A">
        <w:rPr>
          <w:sz w:val="12"/>
        </w:rPr>
        <w:t xml:space="preserve">, offers some compelling evidence </w:t>
      </w:r>
      <w:r w:rsidRPr="00916BB1">
        <w:rPr>
          <w:highlight w:val="green"/>
          <w:u w:val="single"/>
        </w:rPr>
        <w:t>acidification</w:t>
      </w:r>
      <w:r w:rsidRPr="00A8218A">
        <w:rPr>
          <w:sz w:val="12"/>
        </w:rPr>
        <w:t xml:space="preserve"> was </w:t>
      </w:r>
      <w:r w:rsidRPr="00916BB1">
        <w:rPr>
          <w:highlight w:val="green"/>
          <w:u w:val="single"/>
        </w:rPr>
        <w:t>a key driver</w:t>
      </w:r>
      <w:r w:rsidRPr="00A8218A">
        <w:rPr>
          <w:sz w:val="12"/>
        </w:rPr>
        <w:t xml:space="preserve">. A team led by University of Edinburgh researchers collected rocks in the United Arab Emirates that were on the seafloor hundreds of millions of years ago, and used the boron isotopes found within to model the changing levels of acidification in our prehistoric oceans. Through this “combined geochemical, geological, and modeling approach,” the scientists say, they were able to accurately model the series of “perturbations” that unfolded in the era. They now believe that a series of gigantic volcanic eruptions in the Siberian Trap spewed a great fountain of carbon into the atmosphere over a period of tens of thousands of years. This was the first phase of the extinction event, in which terrestrial life began to die out. The study explains that the second phase of the event happened much more quickly. “During the second extinction pulse, however, a rapid and large injection of carbon caused an abrupt acidification event that drove the preferential loss of heavily calcified marine biota," the authors write. </w:t>
      </w:r>
      <w:proofErr w:type="gramStart"/>
      <w:r w:rsidRPr="00A8218A">
        <w:rPr>
          <w:u w:val="single"/>
        </w:rPr>
        <w:t>So</w:t>
      </w:r>
      <w:proofErr w:type="gramEnd"/>
      <w:r w:rsidRPr="00A8218A">
        <w:rPr>
          <w:u w:val="single"/>
        </w:rPr>
        <w:t xml:space="preserve"> does this</w:t>
      </w:r>
      <w:r w:rsidRPr="00A8218A">
        <w:rPr>
          <w:sz w:val="12"/>
        </w:rPr>
        <w:t xml:space="preserve"> study </w:t>
      </w:r>
      <w:r w:rsidRPr="00A8218A">
        <w:rPr>
          <w:u w:val="single"/>
        </w:rPr>
        <w:t>mean we should be</w:t>
      </w:r>
      <w:r w:rsidRPr="00A8218A">
        <w:rPr>
          <w:sz w:val="12"/>
        </w:rPr>
        <w:t xml:space="preserve"> especially </w:t>
      </w:r>
      <w:r w:rsidRPr="00A8218A">
        <w:rPr>
          <w:u w:val="single"/>
        </w:rPr>
        <w:t>worried</w:t>
      </w:r>
      <w:r w:rsidRPr="00A8218A">
        <w:rPr>
          <w:sz w:val="12"/>
        </w:rPr>
        <w:t xml:space="preserve"> about the phenomenon taking hold today</w:t>
      </w:r>
      <w:r w:rsidRPr="00A8218A">
        <w:rPr>
          <w:u w:val="single"/>
        </w:rPr>
        <w:t>?</w:t>
      </w:r>
      <w:r w:rsidRPr="00A8218A">
        <w:rPr>
          <w:sz w:val="12"/>
        </w:rPr>
        <w:t xml:space="preserve"> "</w:t>
      </w:r>
      <w:r w:rsidRPr="00A8218A">
        <w:rPr>
          <w:b/>
          <w:iCs/>
          <w:u w:val="single"/>
        </w:rPr>
        <w:t>Yes</w:t>
      </w:r>
      <w:r w:rsidRPr="00A8218A">
        <w:rPr>
          <w:sz w:val="12"/>
        </w:rPr>
        <w:t xml:space="preserve">," said </w:t>
      </w:r>
      <w:r w:rsidRPr="00A8218A">
        <w:rPr>
          <w:u w:val="single"/>
        </w:rPr>
        <w:t>Dr</w:t>
      </w:r>
      <w:r w:rsidRPr="00A8218A">
        <w:rPr>
          <w:sz w:val="12"/>
        </w:rPr>
        <w:t xml:space="preserve">. Rachel </w:t>
      </w:r>
      <w:r w:rsidRPr="00A8218A">
        <w:rPr>
          <w:u w:val="single"/>
        </w:rPr>
        <w:t>Wood</w:t>
      </w:r>
      <w:r w:rsidRPr="00A8218A">
        <w:rPr>
          <w:sz w:val="12"/>
        </w:rPr>
        <w:t xml:space="preserve">, </w:t>
      </w:r>
      <w:r w:rsidRPr="00A8218A">
        <w:rPr>
          <w:u w:val="single"/>
        </w:rPr>
        <w:t>a professor of carbonate geoscience at the University of Edinburgh and one of the paper's authors</w:t>
      </w:r>
      <w:r w:rsidRPr="00A8218A">
        <w:rPr>
          <w:sz w:val="12"/>
        </w:rPr>
        <w:t xml:space="preserve">. "We are concerned about modern ocean acidification," she told me in an email. "Although the amount of carbon added to the atmosphere that triggered the mass extinction was probably greater than today's fossil fuel reserves, </w:t>
      </w:r>
      <w:r w:rsidRPr="00916BB1">
        <w:rPr>
          <w:highlight w:val="green"/>
          <w:u w:val="single"/>
        </w:rPr>
        <w:t>the</w:t>
      </w:r>
      <w:r w:rsidRPr="00A8218A">
        <w:rPr>
          <w:u w:val="single"/>
        </w:rPr>
        <w:t xml:space="preserve"> </w:t>
      </w:r>
      <w:r w:rsidRPr="00916BB1">
        <w:rPr>
          <w:b/>
          <w:iCs/>
          <w:highlight w:val="green"/>
          <w:u w:val="single"/>
        </w:rPr>
        <w:t>rate</w:t>
      </w:r>
      <w:r w:rsidRPr="00A8218A">
        <w:rPr>
          <w:u w:val="single"/>
        </w:rPr>
        <w:t xml:space="preserve"> at which</w:t>
      </w:r>
      <w:r w:rsidRPr="00A8218A">
        <w:rPr>
          <w:sz w:val="12"/>
        </w:rPr>
        <w:t xml:space="preserve"> the </w:t>
      </w:r>
      <w:r w:rsidRPr="00A8218A">
        <w:rPr>
          <w:u w:val="single"/>
        </w:rPr>
        <w:t>carbon was released was at a rate similar to modern emissions." In other words</w:t>
      </w:r>
      <w:r w:rsidRPr="00A8218A">
        <w:rPr>
          <w:sz w:val="12"/>
        </w:rPr>
        <w:t xml:space="preserve">, the Siberian Traps probably spewed out more carbon in total, but </w:t>
      </w:r>
      <w:r w:rsidRPr="00A8218A">
        <w:rPr>
          <w:u w:val="single"/>
        </w:rPr>
        <w:t>we're spewing out just as fast</w:t>
      </w:r>
      <w:r w:rsidRPr="00A8218A">
        <w:rPr>
          <w:sz w:val="12"/>
        </w:rPr>
        <w:t xml:space="preserve">. </w:t>
      </w:r>
      <w:r w:rsidRPr="00A8218A">
        <w:rPr>
          <w:u w:val="single"/>
        </w:rPr>
        <w:t>And</w:t>
      </w:r>
      <w:r w:rsidRPr="00A8218A">
        <w:rPr>
          <w:sz w:val="12"/>
        </w:rPr>
        <w:t xml:space="preserve"> </w:t>
      </w:r>
      <w:r w:rsidRPr="00A8218A">
        <w:rPr>
          <w:u w:val="single"/>
        </w:rPr>
        <w:t>that's</w:t>
      </w:r>
      <w:r w:rsidRPr="00A8218A">
        <w:rPr>
          <w:sz w:val="12"/>
        </w:rPr>
        <w:t xml:space="preserve"> </w:t>
      </w:r>
      <w:r w:rsidRPr="00916BB1">
        <w:rPr>
          <w:b/>
          <w:iCs/>
          <w:highlight w:val="green"/>
          <w:u w:val="single"/>
        </w:rPr>
        <w:t>overwhelming</w:t>
      </w:r>
      <w:r w:rsidRPr="00A8218A">
        <w:rPr>
          <w:sz w:val="12"/>
        </w:rPr>
        <w:t xml:space="preserve"> the </w:t>
      </w:r>
      <w:r w:rsidRPr="00916BB1">
        <w:rPr>
          <w:b/>
          <w:iCs/>
          <w:highlight w:val="green"/>
          <w:u w:val="single"/>
        </w:rPr>
        <w:t>planetary equilibrium</w:t>
      </w:r>
      <w:r w:rsidRPr="00A8218A">
        <w:rPr>
          <w:sz w:val="12"/>
        </w:rPr>
        <w:t>. "</w:t>
      </w:r>
      <w:r w:rsidRPr="00A8218A">
        <w:rPr>
          <w:u w:val="single"/>
        </w:rPr>
        <w:t>This fast rate of release</w:t>
      </w:r>
      <w:r w:rsidRPr="00A8218A">
        <w:rPr>
          <w:sz w:val="12"/>
        </w:rPr>
        <w:t xml:space="preserve"> was a critical factor </w:t>
      </w:r>
      <w:r w:rsidRPr="00A8218A">
        <w:rPr>
          <w:u w:val="single"/>
        </w:rPr>
        <w:t>driv</w:t>
      </w:r>
      <w:r w:rsidRPr="00A8218A">
        <w:rPr>
          <w:sz w:val="12"/>
        </w:rPr>
        <w:t xml:space="preserve">ing </w:t>
      </w:r>
      <w:r w:rsidRPr="00A8218A">
        <w:rPr>
          <w:u w:val="single"/>
        </w:rPr>
        <w:t>ocean acidification</w:t>
      </w:r>
      <w:r w:rsidRPr="00A8218A">
        <w:rPr>
          <w:sz w:val="12"/>
        </w:rPr>
        <w:t xml:space="preserve">," Wood said. Why? "The rate of release is critical because the </w:t>
      </w:r>
      <w:r w:rsidRPr="00916BB1">
        <w:rPr>
          <w:highlight w:val="green"/>
          <w:u w:val="single"/>
        </w:rPr>
        <w:t>oceans absorb</w:t>
      </w:r>
      <w:r w:rsidRPr="00A8218A">
        <w:rPr>
          <w:u w:val="single"/>
        </w:rPr>
        <w:t xml:space="preserve"> a lot of the </w:t>
      </w:r>
      <w:r w:rsidRPr="00916BB1">
        <w:rPr>
          <w:highlight w:val="green"/>
          <w:u w:val="single"/>
        </w:rPr>
        <w:t>carbon dioxide</w:t>
      </w:r>
      <w:r w:rsidRPr="00A8218A">
        <w:rPr>
          <w:sz w:val="12"/>
        </w:rPr>
        <w:t xml:space="preserve"> (CO2) </w:t>
      </w:r>
      <w:r w:rsidRPr="00A8218A">
        <w:rPr>
          <w:u w:val="single"/>
        </w:rPr>
        <w:t>from the atmosphere</w:t>
      </w:r>
      <w:r w:rsidRPr="00A8218A">
        <w:rPr>
          <w:sz w:val="12"/>
        </w:rPr>
        <w:t xml:space="preserve">, </w:t>
      </w:r>
      <w:r w:rsidRPr="00A8218A">
        <w:rPr>
          <w:u w:val="single"/>
        </w:rPr>
        <w:t>around 30 percent</w:t>
      </w:r>
      <w:r w:rsidRPr="00A8218A">
        <w:rPr>
          <w:sz w:val="12"/>
        </w:rPr>
        <w:t xml:space="preserve"> of the carbon dioxide </w:t>
      </w:r>
      <w:r w:rsidRPr="00916BB1">
        <w:rPr>
          <w:b/>
          <w:iCs/>
          <w:highlight w:val="green"/>
          <w:u w:val="single"/>
        </w:rPr>
        <w:t>released by humans</w:t>
      </w:r>
      <w:r w:rsidRPr="00A8218A">
        <w:rPr>
          <w:sz w:val="12"/>
        </w:rPr>
        <w:t>," Wood said. "</w:t>
      </w:r>
      <w:r w:rsidRPr="00A8218A">
        <w:rPr>
          <w:u w:val="single"/>
        </w:rPr>
        <w:t>To achieve chemical equilibrium</w:t>
      </w:r>
      <w:r w:rsidRPr="00A8218A">
        <w:rPr>
          <w:sz w:val="12"/>
        </w:rPr>
        <w:t xml:space="preserve">, </w:t>
      </w:r>
      <w:r w:rsidRPr="00A8218A">
        <w:rPr>
          <w:u w:val="single"/>
        </w:rPr>
        <w:t>some of this CO2 reacts with the water to form</w:t>
      </w:r>
      <w:r w:rsidRPr="00A8218A">
        <w:rPr>
          <w:sz w:val="12"/>
        </w:rPr>
        <w:t xml:space="preserve"> </w:t>
      </w:r>
      <w:r w:rsidRPr="00A8218A">
        <w:rPr>
          <w:u w:val="single"/>
        </w:rPr>
        <w:t>carbonic acid</w:t>
      </w:r>
      <w:r w:rsidRPr="00A8218A">
        <w:rPr>
          <w:sz w:val="12"/>
        </w:rPr>
        <w:t xml:space="preserve">. </w:t>
      </w:r>
      <w:r w:rsidRPr="00A8218A">
        <w:rPr>
          <w:u w:val="single"/>
        </w:rPr>
        <w:t>Some</w:t>
      </w:r>
      <w:r w:rsidRPr="00A8218A">
        <w:rPr>
          <w:sz w:val="12"/>
        </w:rPr>
        <w:t xml:space="preserve"> of these molecules react with a water molecule to </w:t>
      </w:r>
      <w:r w:rsidRPr="00A8218A">
        <w:rPr>
          <w:u w:val="single"/>
        </w:rPr>
        <w:t>give a bicarbonate ion</w:t>
      </w:r>
      <w:r w:rsidRPr="00A8218A">
        <w:rPr>
          <w:sz w:val="12"/>
        </w:rPr>
        <w:t xml:space="preserve"> </w:t>
      </w:r>
      <w:r w:rsidRPr="00A8218A">
        <w:rPr>
          <w:u w:val="single"/>
        </w:rPr>
        <w:t>and a hydronium ion</w:t>
      </w:r>
      <w:r w:rsidRPr="00A8218A">
        <w:rPr>
          <w:sz w:val="12"/>
        </w:rPr>
        <w:t xml:space="preserve">, thus </w:t>
      </w:r>
      <w:r w:rsidRPr="00A8218A">
        <w:rPr>
          <w:u w:val="single"/>
        </w:rPr>
        <w:t>increasing</w:t>
      </w:r>
      <w:r w:rsidRPr="00A8218A">
        <w:rPr>
          <w:sz w:val="12"/>
        </w:rPr>
        <w:t xml:space="preserve"> </w:t>
      </w:r>
      <w:r w:rsidRPr="00A8218A">
        <w:rPr>
          <w:u w:val="single"/>
        </w:rPr>
        <w:t>ocean</w:t>
      </w:r>
      <w:r w:rsidRPr="00A8218A">
        <w:rPr>
          <w:sz w:val="12"/>
        </w:rPr>
        <w:t xml:space="preserve"> </w:t>
      </w:r>
      <w:r w:rsidRPr="00A8218A">
        <w:rPr>
          <w:u w:val="single"/>
        </w:rPr>
        <w:t>'acidity'</w:t>
      </w:r>
      <w:r w:rsidRPr="00A8218A">
        <w:rPr>
          <w:sz w:val="12"/>
        </w:rPr>
        <w:t xml:space="preserve"> (</w:t>
      </w:r>
      <w:r w:rsidRPr="00A8218A">
        <w:rPr>
          <w:u w:val="single"/>
        </w:rPr>
        <w:t>H+ ion concentration</w:t>
      </w:r>
      <w:r w:rsidRPr="00A8218A">
        <w:rPr>
          <w:sz w:val="12"/>
        </w:rPr>
        <w:t xml:space="preserve">)." </w:t>
      </w:r>
      <w:r w:rsidRPr="00A8218A">
        <w:rPr>
          <w:u w:val="single"/>
        </w:rPr>
        <w:t>Marine animals</w:t>
      </w:r>
      <w:r w:rsidRPr="00A8218A">
        <w:rPr>
          <w:sz w:val="12"/>
        </w:rPr>
        <w:t xml:space="preserve"> whose </w:t>
      </w:r>
      <w:r w:rsidRPr="00A8218A">
        <w:rPr>
          <w:u w:val="single"/>
        </w:rPr>
        <w:t>skeletons</w:t>
      </w:r>
      <w:r w:rsidRPr="00A8218A">
        <w:rPr>
          <w:sz w:val="12"/>
        </w:rPr>
        <w:t xml:space="preserve"> are </w:t>
      </w:r>
      <w:r w:rsidRPr="00A8218A">
        <w:rPr>
          <w:u w:val="single"/>
        </w:rPr>
        <w:t>comprised of calcium carbonate</w:t>
      </w:r>
      <w:r w:rsidRPr="00A8218A">
        <w:rPr>
          <w:sz w:val="12"/>
        </w:rPr>
        <w:t>—</w:t>
      </w:r>
      <w:r w:rsidRPr="00A8218A">
        <w:rPr>
          <w:u w:val="single"/>
        </w:rPr>
        <w:t>and that’s a lot</w:t>
      </w:r>
      <w:r w:rsidRPr="00A8218A">
        <w:rPr>
          <w:sz w:val="12"/>
        </w:rPr>
        <w:t xml:space="preserve"> of them (think </w:t>
      </w:r>
      <w:r w:rsidRPr="00A8218A">
        <w:rPr>
          <w:u w:val="single"/>
        </w:rPr>
        <w:t>snails</w:t>
      </w:r>
      <w:r w:rsidRPr="00A8218A">
        <w:rPr>
          <w:sz w:val="12"/>
        </w:rPr>
        <w:t xml:space="preserve">, </w:t>
      </w:r>
      <w:r w:rsidRPr="00A8218A">
        <w:rPr>
          <w:u w:val="single"/>
        </w:rPr>
        <w:t>coral</w:t>
      </w:r>
      <w:r w:rsidRPr="00A8218A">
        <w:rPr>
          <w:sz w:val="12"/>
        </w:rPr>
        <w:t xml:space="preserve">), which form </w:t>
      </w:r>
      <w:r w:rsidRPr="00A8218A">
        <w:rPr>
          <w:b/>
          <w:iCs/>
          <w:u w:val="single"/>
        </w:rPr>
        <w:t>a crucial part</w:t>
      </w:r>
      <w:r w:rsidRPr="00A8218A">
        <w:rPr>
          <w:sz w:val="12"/>
        </w:rPr>
        <w:t xml:space="preserve"> </w:t>
      </w:r>
      <w:r w:rsidRPr="00A8218A">
        <w:rPr>
          <w:u w:val="single"/>
        </w:rPr>
        <w:t>of the food chain</w:t>
      </w:r>
      <w:r w:rsidRPr="00A8218A">
        <w:rPr>
          <w:sz w:val="12"/>
        </w:rPr>
        <w:t>—</w:t>
      </w:r>
      <w:r w:rsidRPr="00A8218A">
        <w:rPr>
          <w:u w:val="single"/>
        </w:rPr>
        <w:t>dissolved</w:t>
      </w:r>
      <w:r w:rsidRPr="00A8218A">
        <w:rPr>
          <w:sz w:val="12"/>
        </w:rPr>
        <w:t xml:space="preserve"> </w:t>
      </w:r>
      <w:r w:rsidRPr="00A8218A">
        <w:rPr>
          <w:u w:val="single"/>
        </w:rPr>
        <w:t>or couldn’t form</w:t>
      </w:r>
      <w:r w:rsidRPr="00A8218A">
        <w:rPr>
          <w:sz w:val="12"/>
        </w:rPr>
        <w:t xml:space="preserve"> in the first place. And </w:t>
      </w:r>
      <w:r w:rsidRPr="00A8218A">
        <w:rPr>
          <w:u w:val="single"/>
        </w:rPr>
        <w:t>that</w:t>
      </w:r>
      <w:r w:rsidRPr="00A8218A">
        <w:rPr>
          <w:sz w:val="12"/>
        </w:rPr>
        <w:t xml:space="preserve"> is what’s </w:t>
      </w:r>
      <w:r w:rsidRPr="00A8218A">
        <w:rPr>
          <w:u w:val="single"/>
        </w:rPr>
        <w:t>happening today</w:t>
      </w:r>
      <w:r w:rsidRPr="00A8218A">
        <w:rPr>
          <w:sz w:val="12"/>
        </w:rPr>
        <w:t xml:space="preserve">. "Between 1751 and 1994, surface ocean pH is estimated to have decreased from approximately 8.25 to 8.14, representing an increase of almost 30 percent in H+ ion concentration in the world's oceans," Wood said. That's </w:t>
      </w:r>
      <w:r w:rsidRPr="00A8218A">
        <w:rPr>
          <w:u w:val="single"/>
        </w:rPr>
        <w:t>a major uptick in</w:t>
      </w:r>
      <w:r w:rsidRPr="00A8218A">
        <w:rPr>
          <w:sz w:val="12"/>
        </w:rPr>
        <w:t xml:space="preserve"> </w:t>
      </w:r>
      <w:r w:rsidRPr="00A8218A">
        <w:rPr>
          <w:u w:val="single"/>
        </w:rPr>
        <w:t>ocean acidity</w:t>
      </w:r>
      <w:r w:rsidRPr="00A8218A">
        <w:rPr>
          <w:sz w:val="12"/>
        </w:rPr>
        <w:t xml:space="preserve"> </w:t>
      </w:r>
      <w:r w:rsidRPr="00A8218A">
        <w:rPr>
          <w:u w:val="single"/>
        </w:rPr>
        <w:t>in a relatively short amount of time</w:t>
      </w:r>
      <w:r w:rsidRPr="00A8218A">
        <w:rPr>
          <w:sz w:val="12"/>
        </w:rPr>
        <w:t xml:space="preserve">, and </w:t>
      </w:r>
      <w:r w:rsidRPr="00A8218A">
        <w:rPr>
          <w:u w:val="single"/>
        </w:rPr>
        <w:t>it's happening because</w:t>
      </w:r>
      <w:r w:rsidRPr="00A8218A">
        <w:rPr>
          <w:sz w:val="12"/>
        </w:rPr>
        <w:t xml:space="preserve"> </w:t>
      </w:r>
      <w:r w:rsidRPr="00A8218A">
        <w:rPr>
          <w:b/>
          <w:iCs/>
          <w:u w:val="single"/>
        </w:rPr>
        <w:t>humans</w:t>
      </w:r>
      <w:r w:rsidRPr="00A8218A">
        <w:rPr>
          <w:sz w:val="12"/>
        </w:rPr>
        <w:t xml:space="preserve"> have </w:t>
      </w:r>
      <w:r w:rsidRPr="00A8218A">
        <w:rPr>
          <w:b/>
          <w:iCs/>
          <w:u w:val="single"/>
        </w:rPr>
        <w:t>burned fossil fuels</w:t>
      </w:r>
      <w:r w:rsidRPr="00A8218A">
        <w:rPr>
          <w:sz w:val="12"/>
        </w:rPr>
        <w:t xml:space="preserve"> like coal, oil, and gas </w:t>
      </w:r>
      <w:r w:rsidRPr="00A8218A">
        <w:rPr>
          <w:u w:val="single"/>
        </w:rPr>
        <w:t>with</w:t>
      </w:r>
      <w:r w:rsidRPr="00A8218A">
        <w:rPr>
          <w:sz w:val="12"/>
        </w:rPr>
        <w:t xml:space="preserve"> </w:t>
      </w:r>
      <w:r w:rsidRPr="00A8218A">
        <w:rPr>
          <w:b/>
          <w:iCs/>
          <w:u w:val="single"/>
        </w:rPr>
        <w:t>reckless abandon</w:t>
      </w:r>
      <w:r w:rsidRPr="00A8218A">
        <w:rPr>
          <w:sz w:val="12"/>
        </w:rPr>
        <w:t xml:space="preserve"> since the Industrial Revolution. </w:t>
      </w:r>
      <w:r w:rsidRPr="00916BB1">
        <w:rPr>
          <w:highlight w:val="green"/>
          <w:u w:val="single"/>
        </w:rPr>
        <w:t>That's fueling</w:t>
      </w:r>
      <w:r w:rsidRPr="00A8218A">
        <w:rPr>
          <w:sz w:val="12"/>
        </w:rPr>
        <w:t xml:space="preserve"> </w:t>
      </w:r>
      <w:r w:rsidRPr="00A8218A">
        <w:rPr>
          <w:u w:val="single"/>
        </w:rPr>
        <w:t>climate change</w:t>
      </w:r>
      <w:r w:rsidRPr="00A8218A">
        <w:rPr>
          <w:sz w:val="12"/>
        </w:rPr>
        <w:t xml:space="preserve">, of course, as well as its less-discussed, </w:t>
      </w:r>
      <w:r w:rsidRPr="00A8218A">
        <w:rPr>
          <w:u w:val="single"/>
        </w:rPr>
        <w:t>but</w:t>
      </w:r>
      <w:r w:rsidRPr="00A8218A">
        <w:rPr>
          <w:sz w:val="12"/>
        </w:rPr>
        <w:t xml:space="preserve"> potentially </w:t>
      </w:r>
      <w:r w:rsidRPr="00A8218A">
        <w:rPr>
          <w:b/>
          <w:iCs/>
          <w:u w:val="single"/>
        </w:rPr>
        <w:t xml:space="preserve">equally </w:t>
      </w:r>
      <w:r w:rsidRPr="00916BB1">
        <w:rPr>
          <w:b/>
          <w:iCs/>
          <w:highlight w:val="green"/>
          <w:u w:val="single"/>
        </w:rPr>
        <w:t>cataclysmic</w:t>
      </w:r>
      <w:r w:rsidRPr="00A8218A">
        <w:rPr>
          <w:sz w:val="12"/>
        </w:rPr>
        <w:t xml:space="preserve"> sibling, </w:t>
      </w:r>
      <w:r w:rsidRPr="00A8218A">
        <w:rPr>
          <w:b/>
          <w:iCs/>
          <w:u w:val="single"/>
        </w:rPr>
        <w:t xml:space="preserve">ocean </w:t>
      </w:r>
      <w:r w:rsidRPr="00916BB1">
        <w:rPr>
          <w:b/>
          <w:iCs/>
          <w:highlight w:val="green"/>
          <w:u w:val="single"/>
        </w:rPr>
        <w:t>acidification</w:t>
      </w:r>
      <w:r w:rsidRPr="00A8218A">
        <w:rPr>
          <w:sz w:val="12"/>
        </w:rPr>
        <w:t xml:space="preserve">. "Scientists have long suspected that an ocean acidification event occurred during the greatest mass extinction of all time, but direct evidence has been lacking until now,” study coordinator Dr. Matthew Clarkson said in a statement. “This is a worrying finding, considering that we can already see an increase in ocean acidity today that is the result of human carbon emissions." </w:t>
      </w:r>
      <w:r w:rsidRPr="00A8218A">
        <w:rPr>
          <w:u w:val="single"/>
        </w:rPr>
        <w:t xml:space="preserve">Much of </w:t>
      </w:r>
      <w:r w:rsidRPr="00916BB1">
        <w:rPr>
          <w:highlight w:val="green"/>
          <w:u w:val="single"/>
        </w:rPr>
        <w:t>marine life is</w:t>
      </w:r>
      <w:r w:rsidRPr="00A8218A">
        <w:rPr>
          <w:u w:val="single"/>
        </w:rPr>
        <w:t xml:space="preserve"> </w:t>
      </w:r>
      <w:r w:rsidRPr="00A8218A">
        <w:rPr>
          <w:sz w:val="12"/>
        </w:rPr>
        <w:t xml:space="preserve">already </w:t>
      </w:r>
      <w:r w:rsidRPr="00916BB1">
        <w:rPr>
          <w:b/>
          <w:iCs/>
          <w:highlight w:val="green"/>
          <w:u w:val="single"/>
        </w:rPr>
        <w:t>in grave danger</w:t>
      </w:r>
      <w:r w:rsidRPr="00A8218A">
        <w:rPr>
          <w:sz w:val="12"/>
        </w:rPr>
        <w:t xml:space="preserve"> </w:t>
      </w:r>
      <w:r w:rsidRPr="00A8218A">
        <w:rPr>
          <w:u w:val="single"/>
        </w:rPr>
        <w:t>from acidification</w:t>
      </w:r>
      <w:r w:rsidRPr="00A8218A">
        <w:rPr>
          <w:sz w:val="12"/>
        </w:rPr>
        <w:t xml:space="preserve">. </w:t>
      </w:r>
      <w:r w:rsidRPr="00A8218A">
        <w:rPr>
          <w:u w:val="single"/>
        </w:rPr>
        <w:t>It's</w:t>
      </w:r>
      <w:r w:rsidRPr="00A8218A">
        <w:rPr>
          <w:sz w:val="12"/>
        </w:rPr>
        <w:t xml:space="preserve"> contributing to the </w:t>
      </w:r>
      <w:r w:rsidRPr="00916BB1">
        <w:rPr>
          <w:b/>
          <w:iCs/>
          <w:highlight w:val="green"/>
          <w:u w:val="single"/>
        </w:rPr>
        <w:t>bleaching</w:t>
      </w:r>
      <w:r w:rsidRPr="00A8218A">
        <w:rPr>
          <w:b/>
          <w:iCs/>
          <w:u w:val="single"/>
        </w:rPr>
        <w:t xml:space="preserve"> of </w:t>
      </w:r>
      <w:r w:rsidRPr="00916BB1">
        <w:rPr>
          <w:b/>
          <w:iCs/>
          <w:highlight w:val="green"/>
          <w:u w:val="single"/>
        </w:rPr>
        <w:t>coral</w:t>
      </w:r>
      <w:r w:rsidRPr="00A8218A">
        <w:rPr>
          <w:b/>
          <w:iCs/>
          <w:u w:val="single"/>
        </w:rPr>
        <w:t xml:space="preserve"> reefs</w:t>
      </w:r>
      <w:r w:rsidRPr="00A8218A">
        <w:rPr>
          <w:sz w:val="12"/>
        </w:rPr>
        <w:t xml:space="preserve"> around the world, </w:t>
      </w:r>
      <w:r w:rsidRPr="00A8218A">
        <w:rPr>
          <w:u w:val="single"/>
        </w:rPr>
        <w:t>and</w:t>
      </w:r>
      <w:r w:rsidRPr="00A8218A">
        <w:rPr>
          <w:sz w:val="12"/>
        </w:rPr>
        <w:t xml:space="preserve">, as mentioned before, it's </w:t>
      </w:r>
      <w:r w:rsidRPr="00A8218A">
        <w:rPr>
          <w:b/>
          <w:iCs/>
          <w:u w:val="single"/>
        </w:rPr>
        <w:t>killing sea snails</w:t>
      </w:r>
      <w:r w:rsidRPr="00A8218A">
        <w:rPr>
          <w:sz w:val="12"/>
        </w:rPr>
        <w:t xml:space="preserve"> in the Pacific. </w:t>
      </w:r>
      <w:r w:rsidRPr="00916BB1">
        <w:rPr>
          <w:highlight w:val="green"/>
          <w:u w:val="single"/>
        </w:rPr>
        <w:t>If it worsens</w:t>
      </w:r>
      <w:r w:rsidRPr="00A8218A">
        <w:rPr>
          <w:sz w:val="12"/>
        </w:rPr>
        <w:t xml:space="preserve">, </w:t>
      </w:r>
      <w:r w:rsidRPr="00916BB1">
        <w:rPr>
          <w:b/>
          <w:iCs/>
          <w:highlight w:val="green"/>
          <w:u w:val="single"/>
        </w:rPr>
        <w:t>acidification</w:t>
      </w:r>
      <w:r w:rsidRPr="00A8218A">
        <w:rPr>
          <w:sz w:val="12"/>
        </w:rPr>
        <w:t xml:space="preserve"> could </w:t>
      </w:r>
      <w:r w:rsidRPr="00916BB1">
        <w:rPr>
          <w:b/>
          <w:iCs/>
          <w:highlight w:val="green"/>
          <w:u w:val="single"/>
        </w:rPr>
        <w:t>threaten</w:t>
      </w:r>
      <w:r w:rsidRPr="00A8218A">
        <w:rPr>
          <w:b/>
          <w:iCs/>
          <w:u w:val="single"/>
        </w:rPr>
        <w:t xml:space="preserve"> the</w:t>
      </w:r>
      <w:r w:rsidRPr="00A8218A">
        <w:rPr>
          <w:sz w:val="12"/>
        </w:rPr>
        <w:t xml:space="preserve"> whole of the </w:t>
      </w:r>
      <w:r w:rsidRPr="00A8218A">
        <w:rPr>
          <w:u w:val="single"/>
        </w:rPr>
        <w:t>marine</w:t>
      </w:r>
      <w:r w:rsidRPr="00A8218A">
        <w:rPr>
          <w:sz w:val="12"/>
        </w:rPr>
        <w:t xml:space="preserve"> </w:t>
      </w:r>
      <w:r w:rsidRPr="00A8218A">
        <w:rPr>
          <w:u w:val="single"/>
        </w:rPr>
        <w:t>biosphere</w:t>
      </w:r>
      <w:r w:rsidRPr="00A8218A">
        <w:rPr>
          <w:sz w:val="12"/>
        </w:rPr>
        <w:t xml:space="preserve">, </w:t>
      </w:r>
      <w:r w:rsidRPr="00A8218A">
        <w:rPr>
          <w:u w:val="single"/>
        </w:rPr>
        <w:t>and</w:t>
      </w:r>
      <w:r w:rsidRPr="00A8218A">
        <w:rPr>
          <w:sz w:val="12"/>
        </w:rPr>
        <w:t xml:space="preserve">, obviously, the </w:t>
      </w:r>
      <w:r w:rsidRPr="00A8218A">
        <w:rPr>
          <w:u w:val="single"/>
        </w:rPr>
        <w:t>land-dwelling creatures</w:t>
      </w:r>
      <w:r w:rsidRPr="00A8218A">
        <w:rPr>
          <w:sz w:val="12"/>
        </w:rPr>
        <w:t xml:space="preserve"> that depend on it too. In 2013, marine scientists released a "State of the Oceans" report that found that the rate of current acidification was “unprecedented.” They noted that the seas were acidifying faster than any point in the last 300 million years. That study didn’t take into account the new data, of course, but that’s the timeline we’re dealing with: </w:t>
      </w:r>
      <w:r w:rsidRPr="00A8218A">
        <w:rPr>
          <w:u w:val="single"/>
        </w:rPr>
        <w:t>The last time the oceans were so acidic</w:t>
      </w:r>
      <w:r w:rsidRPr="00A8218A">
        <w:rPr>
          <w:sz w:val="12"/>
        </w:rPr>
        <w:t xml:space="preserve"> </w:t>
      </w:r>
      <w:r w:rsidRPr="00A8218A">
        <w:rPr>
          <w:u w:val="single"/>
        </w:rPr>
        <w:t>was in the midst of</w:t>
      </w:r>
      <w:r w:rsidRPr="00A8218A">
        <w:rPr>
          <w:sz w:val="12"/>
        </w:rPr>
        <w:t xml:space="preserve"> the greatest </w:t>
      </w:r>
      <w:r w:rsidRPr="00916BB1">
        <w:rPr>
          <w:b/>
          <w:iCs/>
          <w:highlight w:val="green"/>
          <w:u w:val="single"/>
        </w:rPr>
        <w:t>extinction</w:t>
      </w:r>
      <w:r w:rsidRPr="00A8218A">
        <w:rPr>
          <w:sz w:val="12"/>
        </w:rPr>
        <w:t xml:space="preserve"> in the history of the world.</w:t>
      </w:r>
    </w:p>
    <w:p w14:paraId="313FDA32" w14:textId="77777777" w:rsidR="008234C6" w:rsidRPr="006C0761" w:rsidRDefault="008234C6" w:rsidP="008234C6">
      <w:pPr>
        <w:pStyle w:val="Heading3"/>
      </w:pPr>
      <w:r w:rsidRPr="006C0761">
        <w:t>Framing</w:t>
      </w:r>
    </w:p>
    <w:p w14:paraId="79A2776B" w14:textId="0311B970" w:rsidR="008234C6" w:rsidRPr="006C0761" w:rsidRDefault="00CB5E5A" w:rsidP="008234C6">
      <w:pPr>
        <w:pStyle w:val="Heading4"/>
        <w:rPr>
          <w:rFonts w:cs="Calibri"/>
          <w:color w:val="000000" w:themeColor="text1"/>
        </w:rPr>
      </w:pPr>
      <w:r>
        <w:rPr>
          <w:rFonts w:cs="Calibri"/>
          <w:color w:val="000000" w:themeColor="text1"/>
        </w:rPr>
        <w:t xml:space="preserve">1] </w:t>
      </w:r>
      <w:r w:rsidR="008234C6" w:rsidRPr="006C0761">
        <w:rPr>
          <w:rFonts w:cs="Calibri"/>
          <w:color w:val="000000" w:themeColor="text1"/>
        </w:rPr>
        <w:t>The standard is maximizing expected well-being.</w:t>
      </w:r>
    </w:p>
    <w:p w14:paraId="7DDE0FEC" w14:textId="77777777" w:rsidR="008234C6" w:rsidRPr="006C0761" w:rsidRDefault="008234C6" w:rsidP="008234C6">
      <w:pPr>
        <w:pStyle w:val="Heading4"/>
        <w:rPr>
          <w:rFonts w:cs="Calibri"/>
          <w:color w:val="000000" w:themeColor="text1"/>
        </w:rPr>
      </w:pPr>
      <w:r w:rsidRPr="006C0761">
        <w:rPr>
          <w:rFonts w:cs="Calibri"/>
          <w:color w:val="000000" w:themeColor="text1"/>
        </w:rPr>
        <w:t>2] No intent-foresight distinction – the actions we take are inevitably informed by predictions from certain mental states, meaning consequences are inevitable and necessary to ethics.</w:t>
      </w:r>
    </w:p>
    <w:p w14:paraId="4B15C313" w14:textId="77777777" w:rsidR="008234C6" w:rsidRPr="006C0761" w:rsidRDefault="008234C6" w:rsidP="008234C6">
      <w:pPr>
        <w:pStyle w:val="Heading4"/>
        <w:rPr>
          <w:rFonts w:cs="Calibri"/>
          <w:color w:val="000000" w:themeColor="text1"/>
        </w:rPr>
      </w:pPr>
      <w:r w:rsidRPr="006C0761">
        <w:rPr>
          <w:rFonts w:cs="Calibri"/>
          <w:color w:val="000000" w:themeColor="text1"/>
        </w:rPr>
        <w:t xml:space="preserve">3] </w:t>
      </w:r>
      <w:r w:rsidRPr="006C0761">
        <w:rPr>
          <w:rFonts w:cs="Calibri"/>
        </w:rPr>
        <w:t xml:space="preserve">Death is bad and outweighs – it </w:t>
      </w:r>
      <w:r w:rsidRPr="006C0761">
        <w:rPr>
          <w:rFonts w:cs="Calibri"/>
          <w:color w:val="000000" w:themeColor="text1"/>
        </w:rPr>
        <w:t>destroys the subject itself – kills any ability to achieve value in ethics since life is a prerequisite which means it’s a side constraint on ethics</w:t>
      </w:r>
    </w:p>
    <w:p w14:paraId="1CE990F0" w14:textId="77777777" w:rsidR="008234C6" w:rsidRPr="006C0761" w:rsidRDefault="008234C6" w:rsidP="008234C6">
      <w:pPr>
        <w:pStyle w:val="Heading4"/>
        <w:rPr>
          <w:rFonts w:cs="Calibri"/>
        </w:rPr>
      </w:pPr>
      <w:r w:rsidRPr="006C0761">
        <w:rPr>
          <w:rFonts w:cs="Calibri"/>
        </w:rPr>
        <w:t>4] Extinction outweighs</w:t>
      </w:r>
    </w:p>
    <w:p w14:paraId="476A0348" w14:textId="77777777" w:rsidR="008234C6" w:rsidRPr="006C0761" w:rsidRDefault="008234C6" w:rsidP="008234C6">
      <w:r w:rsidRPr="006C0761">
        <w:rPr>
          <w:rStyle w:val="Heading4Char"/>
          <w:rFonts w:cs="Calibri"/>
        </w:rPr>
        <w:t>MacAskill 14</w:t>
      </w:r>
      <w:r w:rsidRPr="006C0761">
        <w:t xml:space="preserve"> </w:t>
      </w:r>
      <w:r w:rsidRPr="006C0761">
        <w:rPr>
          <w:sz w:val="16"/>
          <w:szCs w:val="16"/>
        </w:rPr>
        <w:t>[William, Oxford Philosopher and youngest tenured philosopher in the world, Normative Uncertainty, 2014]</w:t>
      </w:r>
    </w:p>
    <w:p w14:paraId="490CAE8F" w14:textId="77777777" w:rsidR="008234C6" w:rsidRPr="006C0761" w:rsidRDefault="008234C6" w:rsidP="008234C6">
      <w:pPr>
        <w:rPr>
          <w:sz w:val="14"/>
          <w:szCs w:val="26"/>
        </w:rPr>
      </w:pPr>
      <w:r w:rsidRPr="006C0761">
        <w:rPr>
          <w:rStyle w:val="StyleUnderline"/>
          <w:szCs w:val="26"/>
        </w:rPr>
        <w:t xml:space="preserve">The human race might go extinct </w:t>
      </w:r>
      <w:r w:rsidRPr="006C0761">
        <w:rPr>
          <w:sz w:val="14"/>
          <w:szCs w:val="26"/>
        </w:rPr>
        <w:t xml:space="preserve">from a number of causes: asteroids, </w:t>
      </w:r>
      <w:proofErr w:type="spellStart"/>
      <w:r w:rsidRPr="006C0761">
        <w:rPr>
          <w:sz w:val="14"/>
          <w:szCs w:val="26"/>
        </w:rPr>
        <w:t>supervolcanoes</w:t>
      </w:r>
      <w:proofErr w:type="spellEnd"/>
      <w:r w:rsidRPr="006C0761">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6C0761">
        <w:rPr>
          <w:rStyle w:val="StyleUnderline"/>
          <w:szCs w:val="26"/>
        </w:rPr>
        <w:t xml:space="preserve">different moral views give opposing answers to question of whether this would be a </w:t>
      </w:r>
      <w:r w:rsidRPr="006C0761">
        <w:rPr>
          <w:sz w:val="14"/>
          <w:szCs w:val="26"/>
        </w:rPr>
        <w:t>good</w:t>
      </w:r>
      <w:r w:rsidRPr="006C0761">
        <w:rPr>
          <w:rStyle w:val="StyleUnderline"/>
          <w:szCs w:val="26"/>
        </w:rPr>
        <w:t xml:space="preserve"> </w:t>
      </w:r>
      <w:r w:rsidRPr="006C0761">
        <w:rPr>
          <w:sz w:val="14"/>
          <w:szCs w:val="26"/>
        </w:rPr>
        <w:t xml:space="preserve">or a </w:t>
      </w:r>
      <w:r w:rsidRPr="006C0761">
        <w:rPr>
          <w:rStyle w:val="StyleUnderline"/>
          <w:szCs w:val="26"/>
        </w:rPr>
        <w:t>bad thing</w:t>
      </w:r>
      <w:r w:rsidRPr="006C0761">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6C0761">
        <w:rPr>
          <w:sz w:val="14"/>
          <w:szCs w:val="26"/>
        </w:rPr>
        <w:t>thing.For</w:t>
      </w:r>
      <w:proofErr w:type="spellEnd"/>
      <w:r w:rsidRPr="006C0761">
        <w:rPr>
          <w:sz w:val="14"/>
          <w:szCs w:val="26"/>
        </w:rPr>
        <w:t xml:space="preserve"> example, one might regard the prevention of </w:t>
      </w:r>
      <w:proofErr w:type="spellStart"/>
      <w:r w:rsidRPr="006C0761">
        <w:rPr>
          <w:sz w:val="14"/>
          <w:szCs w:val="26"/>
        </w:rPr>
        <w:t>bads</w:t>
      </w:r>
      <w:proofErr w:type="spellEnd"/>
      <w:r w:rsidRPr="006C0761">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6C0761">
        <w:rPr>
          <w:sz w:val="14"/>
          <w:szCs w:val="26"/>
        </w:rPr>
        <w:t>bads</w:t>
      </w:r>
      <w:proofErr w:type="spellEnd"/>
      <w:r w:rsidRPr="006C0761">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6C0761">
        <w:rPr>
          <w:sz w:val="14"/>
          <w:szCs w:val="26"/>
        </w:rPr>
        <w:t>bads</w:t>
      </w:r>
      <w:proofErr w:type="spellEnd"/>
      <w:r w:rsidRPr="006C0761">
        <w:rPr>
          <w:sz w:val="14"/>
          <w:szCs w:val="26"/>
        </w:rPr>
        <w:t xml:space="preserve"> as well as objective goods. So, if one weights the </w:t>
      </w:r>
      <w:proofErr w:type="spellStart"/>
      <w:r w:rsidRPr="006C0761">
        <w:rPr>
          <w:sz w:val="14"/>
          <w:szCs w:val="26"/>
        </w:rPr>
        <w:t>bads</w:t>
      </w:r>
      <w:proofErr w:type="spellEnd"/>
      <w:r w:rsidRPr="006C0761">
        <w:rPr>
          <w:sz w:val="14"/>
          <w:szCs w:val="26"/>
        </w:rPr>
        <w:t xml:space="preserve"> sufficiently heavily against the goods, or if one is sufficiently pessimistic about humanity’s ability to achieve good outcomes, then one will regard human extinction as a good thing.187 </w:t>
      </w:r>
      <w:r w:rsidRPr="006C0761">
        <w:rPr>
          <w:rStyle w:val="StyleUnderline"/>
          <w:szCs w:val="26"/>
        </w:rPr>
        <w:t xml:space="preserve">However, even if we believe in a moral view </w:t>
      </w:r>
      <w:r w:rsidRPr="006C0761">
        <w:rPr>
          <w:sz w:val="14"/>
          <w:szCs w:val="26"/>
        </w:rPr>
        <w:t xml:space="preserve">according to </w:t>
      </w:r>
      <w:r w:rsidRPr="006C0761">
        <w:rPr>
          <w:rStyle w:val="StyleUnderline"/>
          <w:szCs w:val="26"/>
        </w:rPr>
        <w:t xml:space="preserve">which human extinction would be a good thing, </w:t>
      </w:r>
      <w:r w:rsidRPr="006C0761">
        <w:rPr>
          <w:rStyle w:val="StyleUnderline"/>
          <w:szCs w:val="26"/>
          <w:highlight w:val="green"/>
        </w:rPr>
        <w:t xml:space="preserve">we </w:t>
      </w:r>
      <w:r w:rsidRPr="006C0761">
        <w:rPr>
          <w:rStyle w:val="StyleUnderline"/>
          <w:szCs w:val="26"/>
        </w:rPr>
        <w:t xml:space="preserve">still </w:t>
      </w:r>
      <w:r w:rsidRPr="006C0761">
        <w:rPr>
          <w:rStyle w:val="StyleUnderline"/>
          <w:szCs w:val="26"/>
          <w:highlight w:val="green"/>
        </w:rPr>
        <w:t>have strong reason to prevent near-term</w:t>
      </w:r>
      <w:r w:rsidRPr="006C0761">
        <w:rPr>
          <w:rStyle w:val="StyleUnderline"/>
          <w:szCs w:val="26"/>
        </w:rPr>
        <w:t xml:space="preserve"> </w:t>
      </w:r>
      <w:r w:rsidRPr="006C0761">
        <w:rPr>
          <w:sz w:val="14"/>
          <w:szCs w:val="26"/>
        </w:rPr>
        <w:t>human</w:t>
      </w:r>
      <w:r w:rsidRPr="006C0761">
        <w:rPr>
          <w:rStyle w:val="StyleUnderline"/>
          <w:szCs w:val="26"/>
        </w:rPr>
        <w:t xml:space="preserve"> </w:t>
      </w:r>
      <w:r w:rsidRPr="006C0761">
        <w:rPr>
          <w:rStyle w:val="StyleUnderline"/>
          <w:szCs w:val="26"/>
          <w:highlight w:val="green"/>
        </w:rPr>
        <w:t>extinction</w:t>
      </w:r>
      <w:r w:rsidRPr="006C0761">
        <w:rPr>
          <w:sz w:val="14"/>
          <w:szCs w:val="26"/>
        </w:rPr>
        <w:t xml:space="preserve">. To see this, we must note three points. </w:t>
      </w:r>
      <w:r w:rsidRPr="006C0761">
        <w:rPr>
          <w:rStyle w:val="StyleUnderline"/>
          <w:szCs w:val="26"/>
        </w:rPr>
        <w:t>First</w:t>
      </w:r>
      <w:r w:rsidRPr="006C0761">
        <w:rPr>
          <w:sz w:val="14"/>
          <w:szCs w:val="26"/>
        </w:rPr>
        <w:t xml:space="preserve">, we should note that the </w:t>
      </w:r>
      <w:r w:rsidRPr="006C0761">
        <w:rPr>
          <w:rStyle w:val="StyleUnderline"/>
          <w:szCs w:val="26"/>
        </w:rPr>
        <w:t>extinction</w:t>
      </w:r>
      <w:r w:rsidRPr="006C0761">
        <w:rPr>
          <w:sz w:val="14"/>
          <w:szCs w:val="26"/>
        </w:rPr>
        <w:t xml:space="preserve"> of the human race </w:t>
      </w:r>
      <w:r w:rsidRPr="006C0761">
        <w:rPr>
          <w:rStyle w:val="StyleUnderline"/>
          <w:szCs w:val="26"/>
        </w:rPr>
        <w:t xml:space="preserve">is </w:t>
      </w:r>
      <w:r w:rsidRPr="006C0761">
        <w:rPr>
          <w:sz w:val="14"/>
          <w:szCs w:val="26"/>
        </w:rPr>
        <w:t xml:space="preserve">an </w:t>
      </w:r>
      <w:r w:rsidRPr="006C0761">
        <w:rPr>
          <w:rStyle w:val="StyleUnderline"/>
          <w:szCs w:val="26"/>
          <w:highlight w:val="green"/>
        </w:rPr>
        <w:t>extremely high stakes</w:t>
      </w:r>
      <w:r w:rsidRPr="006C0761">
        <w:rPr>
          <w:sz w:val="14"/>
          <w:szCs w:val="26"/>
        </w:rPr>
        <w:t xml:space="preserve"> moral issue. Humanity could be around for a very long time: if humans survive as long as the median mammal species, we will last another two million years. On this estimate, </w:t>
      </w:r>
      <w:r w:rsidRPr="006C0761">
        <w:rPr>
          <w:rStyle w:val="StyleUnderline"/>
          <w:szCs w:val="26"/>
        </w:rPr>
        <w:t xml:space="preserve">the number of humans in existence </w:t>
      </w:r>
      <w:r w:rsidRPr="006C0761">
        <w:rPr>
          <w:sz w:val="14"/>
          <w:szCs w:val="26"/>
        </w:rPr>
        <w:t>in the</w:t>
      </w:r>
      <w:r w:rsidRPr="006C0761">
        <w:rPr>
          <w:rStyle w:val="StyleUnderline"/>
          <w:szCs w:val="26"/>
        </w:rPr>
        <w:t xml:space="preserve"> </w:t>
      </w:r>
      <w:proofErr w:type="spellStart"/>
      <w:proofErr w:type="gramStart"/>
      <w:r w:rsidRPr="006C0761">
        <w:rPr>
          <w:sz w:val="14"/>
          <w:szCs w:val="26"/>
        </w:rPr>
        <w:t>The</w:t>
      </w:r>
      <w:proofErr w:type="spellEnd"/>
      <w:proofErr w:type="gramEnd"/>
      <w:r w:rsidRPr="006C0761">
        <w:rPr>
          <w:sz w:val="14"/>
          <w:szCs w:val="26"/>
        </w:rPr>
        <w:t xml:space="preserve"> future, </w:t>
      </w:r>
      <w:r w:rsidRPr="006C0761">
        <w:rPr>
          <w:rStyle w:val="StyleUnderline"/>
          <w:szCs w:val="26"/>
        </w:rPr>
        <w:t>given that we don’t go extinct</w:t>
      </w:r>
      <w:r w:rsidRPr="006C0761">
        <w:rPr>
          <w:sz w:val="14"/>
          <w:szCs w:val="26"/>
        </w:rPr>
        <w:t xml:space="preserve"> any time soon, </w:t>
      </w:r>
      <w:r w:rsidRPr="006C0761">
        <w:rPr>
          <w:rStyle w:val="StyleUnderline"/>
          <w:szCs w:val="26"/>
        </w:rPr>
        <w:t>would be 2×10^14</w:t>
      </w:r>
      <w:r w:rsidRPr="006C0761">
        <w:rPr>
          <w:sz w:val="14"/>
          <w:szCs w:val="26"/>
        </w:rPr>
        <w:t xml:space="preserve">. </w:t>
      </w:r>
      <w:proofErr w:type="gramStart"/>
      <w:r w:rsidRPr="006C0761">
        <w:rPr>
          <w:rStyle w:val="StyleUnderline"/>
          <w:szCs w:val="26"/>
        </w:rPr>
        <w:t>So</w:t>
      </w:r>
      <w:proofErr w:type="gramEnd"/>
      <w:r w:rsidRPr="006C0761">
        <w:rPr>
          <w:rStyle w:val="StyleUnderline"/>
          <w:szCs w:val="26"/>
        </w:rPr>
        <w:t xml:space="preserve"> if it is good to bring new people into existence, then it’s very good to prevent </w:t>
      </w:r>
      <w:r w:rsidRPr="006C0761">
        <w:rPr>
          <w:sz w:val="14"/>
          <w:szCs w:val="26"/>
        </w:rPr>
        <w:t>human</w:t>
      </w:r>
      <w:r w:rsidRPr="006C0761">
        <w:rPr>
          <w:rStyle w:val="StyleUnderline"/>
          <w:szCs w:val="26"/>
        </w:rPr>
        <w:t xml:space="preserve"> extinction. Second</w:t>
      </w:r>
      <w:r w:rsidRPr="006C0761">
        <w:rPr>
          <w:sz w:val="14"/>
          <w:szCs w:val="26"/>
        </w:rPr>
        <w:t xml:space="preserve">, human </w:t>
      </w:r>
      <w:r w:rsidRPr="006C0761">
        <w:rPr>
          <w:rStyle w:val="StyleUnderline"/>
          <w:szCs w:val="26"/>
          <w:highlight w:val="green"/>
        </w:rPr>
        <w:t>extinction is</w:t>
      </w:r>
      <w:r w:rsidRPr="006C0761">
        <w:rPr>
          <w:rStyle w:val="StyleUnderline"/>
          <w:szCs w:val="26"/>
        </w:rPr>
        <w:t xml:space="preserve"> </w:t>
      </w:r>
      <w:r w:rsidRPr="006C0761">
        <w:rPr>
          <w:sz w:val="14"/>
          <w:szCs w:val="26"/>
        </w:rPr>
        <w:t xml:space="preserve">by its nature an </w:t>
      </w:r>
      <w:r w:rsidRPr="006C0761">
        <w:rPr>
          <w:rStyle w:val="StyleUnderline"/>
          <w:szCs w:val="26"/>
          <w:highlight w:val="green"/>
        </w:rPr>
        <w:t>irreversible</w:t>
      </w:r>
      <w:r w:rsidRPr="006C0761">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6C0761">
        <w:rPr>
          <w:rStyle w:val="StyleUnderline"/>
          <w:szCs w:val="26"/>
        </w:rPr>
        <w:t xml:space="preserve">Third, we should </w:t>
      </w:r>
      <w:r w:rsidRPr="006C0761">
        <w:rPr>
          <w:rStyle w:val="StyleUnderline"/>
          <w:szCs w:val="26"/>
          <w:highlight w:val="green"/>
        </w:rPr>
        <w:t>expect</w:t>
      </w:r>
      <w:r w:rsidRPr="006C0761">
        <w:rPr>
          <w:sz w:val="14"/>
          <w:szCs w:val="26"/>
        </w:rPr>
        <w:t xml:space="preserve"> ourselves </w:t>
      </w:r>
      <w:r w:rsidRPr="006C0761">
        <w:rPr>
          <w:rStyle w:val="StyleUnderline"/>
          <w:szCs w:val="26"/>
          <w:highlight w:val="green"/>
        </w:rPr>
        <w:t>to progress, morally</w:t>
      </w:r>
      <w:r w:rsidRPr="006C0761">
        <w:rPr>
          <w:sz w:val="14"/>
          <w:szCs w:val="26"/>
        </w:rPr>
        <w:t xml:space="preserve">, over the next few centuries, </w:t>
      </w:r>
      <w:r w:rsidRPr="006C0761">
        <w:rPr>
          <w:rStyle w:val="StyleUnderline"/>
          <w:szCs w:val="26"/>
          <w:highlight w:val="green"/>
        </w:rPr>
        <w:t xml:space="preserve">as </w:t>
      </w:r>
      <w:r w:rsidRPr="006C0761">
        <w:rPr>
          <w:rStyle w:val="StyleUnderline"/>
          <w:szCs w:val="26"/>
        </w:rPr>
        <w:t>we have</w:t>
      </w:r>
      <w:r w:rsidRPr="006C0761">
        <w:rPr>
          <w:sz w:val="14"/>
          <w:szCs w:val="26"/>
        </w:rPr>
        <w:t xml:space="preserve"> progressed </w:t>
      </w:r>
      <w:r w:rsidRPr="006C0761">
        <w:rPr>
          <w:rStyle w:val="StyleUnderline"/>
          <w:szCs w:val="26"/>
          <w:highlight w:val="green"/>
        </w:rPr>
        <w:t>in the past</w:t>
      </w:r>
      <w:r w:rsidRPr="006C0761">
        <w:rPr>
          <w:rStyle w:val="StyleUnderline"/>
          <w:szCs w:val="26"/>
        </w:rPr>
        <w:t>.</w:t>
      </w:r>
      <w:r w:rsidRPr="006C0761">
        <w:rPr>
          <w:sz w:val="14"/>
          <w:szCs w:val="26"/>
        </w:rPr>
        <w:t xml:space="preserve"> </w:t>
      </w:r>
      <w:proofErr w:type="gramStart"/>
      <w:r w:rsidRPr="006C0761">
        <w:rPr>
          <w:sz w:val="14"/>
          <w:szCs w:val="26"/>
        </w:rPr>
        <w:t>So</w:t>
      </w:r>
      <w:proofErr w:type="gramEnd"/>
      <w:r w:rsidRPr="006C0761">
        <w:rPr>
          <w:sz w:val="14"/>
          <w:szCs w:val="26"/>
        </w:rPr>
        <w:t xml:space="preserve"> we should expect that </w:t>
      </w:r>
      <w:r w:rsidRPr="006C0761">
        <w:rPr>
          <w:rStyle w:val="StyleUnderline"/>
          <w:szCs w:val="26"/>
          <w:highlight w:val="green"/>
        </w:rPr>
        <w:t xml:space="preserve">in </w:t>
      </w:r>
      <w:r w:rsidRPr="006C0761">
        <w:rPr>
          <w:rStyle w:val="StyleUnderline"/>
          <w:szCs w:val="26"/>
        </w:rPr>
        <w:t xml:space="preserve">a few centuries’ </w:t>
      </w:r>
      <w:r w:rsidRPr="006C0761">
        <w:rPr>
          <w:rStyle w:val="StyleUnderline"/>
          <w:szCs w:val="26"/>
          <w:highlight w:val="green"/>
        </w:rPr>
        <w:t>time we will have better evidence about how to evaluate</w:t>
      </w:r>
      <w:r w:rsidRPr="006C0761">
        <w:rPr>
          <w:sz w:val="14"/>
          <w:szCs w:val="26"/>
        </w:rPr>
        <w:t xml:space="preserve"> human </w:t>
      </w:r>
      <w:r w:rsidRPr="006C0761">
        <w:rPr>
          <w:rStyle w:val="StyleUnderline"/>
          <w:szCs w:val="26"/>
          <w:highlight w:val="green"/>
        </w:rPr>
        <w:t>extinction</w:t>
      </w:r>
      <w:r w:rsidRPr="006C0761">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6C0761">
        <w:rPr>
          <w:rStyle w:val="StyleUnderline"/>
          <w:szCs w:val="26"/>
        </w:rPr>
        <w:t>Suppose that we have</w:t>
      </w:r>
      <w:r w:rsidRPr="006C0761">
        <w:rPr>
          <w:sz w:val="14"/>
          <w:szCs w:val="26"/>
        </w:rPr>
        <w:t xml:space="preserve"> 0.8 credence that it is a bad thing to produce new people, and </w:t>
      </w:r>
      <w:r w:rsidRPr="006C0761">
        <w:rPr>
          <w:rStyle w:val="StyleUnderline"/>
          <w:szCs w:val="26"/>
        </w:rPr>
        <w:t>0.2</w:t>
      </w:r>
      <w:r w:rsidRPr="006C0761">
        <w:rPr>
          <w:sz w:val="14"/>
          <w:szCs w:val="26"/>
        </w:rPr>
        <w:t xml:space="preserve"> </w:t>
      </w:r>
      <w:r w:rsidRPr="006C0761">
        <w:rPr>
          <w:rStyle w:val="StyleUnderline"/>
          <w:szCs w:val="26"/>
        </w:rPr>
        <w:t>certain that it’s a good thing to produce new people</w:t>
      </w:r>
      <w:r w:rsidRPr="006C0761">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6C0761">
        <w:rPr>
          <w:sz w:val="14"/>
          <w:szCs w:val="26"/>
        </w:rPr>
        <w:t>credences</w:t>
      </w:r>
      <w:proofErr w:type="spellEnd"/>
      <w:r w:rsidRPr="006C0761">
        <w:rPr>
          <w:sz w:val="14"/>
          <w:szCs w:val="26"/>
        </w:rPr>
        <w:t>, the expected benefit of letting the human race go extinct now would be (.8-.2)×(2×10^14) = 1.2×(10^14). Suppose that,</w:t>
      </w:r>
      <w:r w:rsidRPr="006C0761">
        <w:rPr>
          <w:rStyle w:val="StyleUnderline"/>
          <w:szCs w:val="26"/>
        </w:rPr>
        <w:t xml:space="preserve"> </w:t>
      </w:r>
      <w:r w:rsidRPr="006C0761">
        <w:rPr>
          <w:rStyle w:val="StyleUnderline"/>
          <w:szCs w:val="26"/>
          <w:highlight w:val="green"/>
        </w:rPr>
        <w:t>if we</w:t>
      </w:r>
      <w:r w:rsidRPr="006C0761">
        <w:rPr>
          <w:rStyle w:val="StyleUnderline"/>
          <w:szCs w:val="26"/>
        </w:rPr>
        <w:t xml:space="preserve"> </w:t>
      </w:r>
      <w:r w:rsidRPr="006C0761">
        <w:rPr>
          <w:sz w:val="14"/>
          <w:szCs w:val="26"/>
        </w:rPr>
        <w:t>let the human race continue and</w:t>
      </w:r>
      <w:r w:rsidRPr="006C0761">
        <w:rPr>
          <w:rStyle w:val="StyleUnderline"/>
          <w:szCs w:val="26"/>
        </w:rPr>
        <w:t xml:space="preserve"> </w:t>
      </w:r>
      <w:r w:rsidRPr="006C0761">
        <w:rPr>
          <w:rStyle w:val="StyleUnderline"/>
          <w:szCs w:val="26"/>
          <w:highlight w:val="green"/>
        </w:rPr>
        <w:t>did research</w:t>
      </w:r>
      <w:r w:rsidRPr="006C0761">
        <w:rPr>
          <w:rStyle w:val="StyleUnderline"/>
          <w:szCs w:val="26"/>
        </w:rPr>
        <w:t xml:space="preserve"> for 300 years, </w:t>
      </w:r>
      <w:r w:rsidRPr="006C0761">
        <w:rPr>
          <w:rStyle w:val="StyleUnderline"/>
          <w:szCs w:val="26"/>
          <w:highlight w:val="green"/>
        </w:rPr>
        <w:t xml:space="preserve">we would know for certain whether or not </w:t>
      </w:r>
      <w:r w:rsidRPr="006C0761">
        <w:rPr>
          <w:rStyle w:val="StyleUnderline"/>
          <w:szCs w:val="26"/>
        </w:rPr>
        <w:t xml:space="preserve">additional </w:t>
      </w:r>
      <w:r w:rsidRPr="006C0761">
        <w:rPr>
          <w:rStyle w:val="StyleUnderline"/>
          <w:szCs w:val="26"/>
          <w:highlight w:val="green"/>
        </w:rPr>
        <w:t>people</w:t>
      </w:r>
      <w:r w:rsidRPr="006C0761">
        <w:rPr>
          <w:rStyle w:val="StyleUnderline"/>
          <w:szCs w:val="26"/>
        </w:rPr>
        <w:t xml:space="preserve"> are of </w:t>
      </w:r>
      <w:r w:rsidRPr="006C0761">
        <w:rPr>
          <w:rStyle w:val="StyleUnderline"/>
          <w:szCs w:val="26"/>
          <w:highlight w:val="green"/>
        </w:rPr>
        <w:t>positive</w:t>
      </w:r>
      <w:r w:rsidRPr="006C0761">
        <w:rPr>
          <w:sz w:val="14"/>
          <w:szCs w:val="26"/>
        </w:rPr>
        <w:t xml:space="preserve"> or negative </w:t>
      </w:r>
      <w:r w:rsidRPr="006C0761">
        <w:rPr>
          <w:rStyle w:val="StyleUnderline"/>
          <w:szCs w:val="26"/>
        </w:rPr>
        <w:t>value</w:t>
      </w:r>
      <w:r w:rsidRPr="006C0761">
        <w:rPr>
          <w:sz w:val="14"/>
          <w:szCs w:val="26"/>
        </w:rPr>
        <w:t xml:space="preserve">. If so, then with the </w:t>
      </w:r>
      <w:proofErr w:type="spellStart"/>
      <w:r w:rsidRPr="006C0761">
        <w:rPr>
          <w:sz w:val="14"/>
          <w:szCs w:val="26"/>
        </w:rPr>
        <w:t>credences</w:t>
      </w:r>
      <w:proofErr w:type="spellEnd"/>
      <w:r w:rsidRPr="006C0761">
        <w:rPr>
          <w:sz w:val="14"/>
          <w:szCs w:val="26"/>
        </w:rPr>
        <w:t xml:space="preserve"> above we should think it 80% likely that we will find out that it is a bad thing to produce new people, and 20% likely that we will find out that it’s a good thing to produce new people. </w:t>
      </w:r>
      <w:proofErr w:type="gramStart"/>
      <w:r w:rsidRPr="006C0761">
        <w:rPr>
          <w:sz w:val="14"/>
          <w:szCs w:val="26"/>
        </w:rPr>
        <w:t>So</w:t>
      </w:r>
      <w:proofErr w:type="gramEnd"/>
      <w:r w:rsidRPr="006C0761">
        <w:rPr>
          <w:sz w:val="14"/>
          <w:szCs w:val="26"/>
        </w:rPr>
        <w:t xml:space="preserve"> there’s an 80% chance of a loss of 3×(10^10) (because of the delay of letting the human race go extinct), the expected value of which is 2.4×(10^10). But </w:t>
      </w:r>
      <w:r w:rsidRPr="006C0761">
        <w:rPr>
          <w:rStyle w:val="StyleUnderline"/>
          <w:szCs w:val="26"/>
        </w:rPr>
        <w:t>there’s</w:t>
      </w:r>
      <w:r w:rsidRPr="006C0761">
        <w:rPr>
          <w:sz w:val="14"/>
          <w:szCs w:val="26"/>
        </w:rPr>
        <w:t xml:space="preserve"> also </w:t>
      </w:r>
      <w:r w:rsidRPr="006C0761">
        <w:rPr>
          <w:rStyle w:val="StyleUnderline"/>
          <w:szCs w:val="26"/>
        </w:rPr>
        <w:t>a 20% chance of a gain of 2×(10^14),</w:t>
      </w:r>
      <w:r w:rsidRPr="006C0761">
        <w:rPr>
          <w:sz w:val="14"/>
          <w:szCs w:val="26"/>
        </w:rPr>
        <w:t xml:space="preserve"> </w:t>
      </w:r>
      <w:r w:rsidRPr="006C0761">
        <w:rPr>
          <w:rStyle w:val="StyleUnderline"/>
          <w:szCs w:val="26"/>
        </w:rPr>
        <w:t>the expected value of which is 4×(10^13).</w:t>
      </w:r>
      <w:r w:rsidRPr="006C0761">
        <w:rPr>
          <w:sz w:val="14"/>
          <w:szCs w:val="26"/>
        </w:rPr>
        <w:t xml:space="preserve"> That is, </w:t>
      </w:r>
      <w:r w:rsidRPr="006C0761">
        <w:rPr>
          <w:rStyle w:val="StyleUnderline"/>
          <w:szCs w:val="26"/>
        </w:rPr>
        <w:t xml:space="preserve">in expected value terms, </w:t>
      </w:r>
      <w:r w:rsidRPr="006C0761">
        <w:rPr>
          <w:rStyle w:val="StyleUnderline"/>
          <w:szCs w:val="26"/>
          <w:highlight w:val="green"/>
        </w:rPr>
        <w:t>the cost of waiting</w:t>
      </w:r>
      <w:r w:rsidRPr="006C0761">
        <w:rPr>
          <w:rStyle w:val="StyleUnderline"/>
          <w:szCs w:val="26"/>
        </w:rPr>
        <w:t xml:space="preserve"> </w:t>
      </w:r>
      <w:r w:rsidRPr="006C0761">
        <w:rPr>
          <w:sz w:val="14"/>
          <w:szCs w:val="26"/>
        </w:rPr>
        <w:t>for a few hundred years</w:t>
      </w:r>
      <w:r w:rsidRPr="006C0761">
        <w:rPr>
          <w:rStyle w:val="StyleUnderline"/>
          <w:szCs w:val="26"/>
        </w:rPr>
        <w:t xml:space="preserve"> </w:t>
      </w:r>
      <w:r w:rsidRPr="006C0761">
        <w:rPr>
          <w:rStyle w:val="StyleUnderline"/>
          <w:szCs w:val="26"/>
          <w:highlight w:val="green"/>
        </w:rPr>
        <w:t xml:space="preserve">is </w:t>
      </w:r>
      <w:r w:rsidRPr="006C0761">
        <w:rPr>
          <w:rStyle w:val="StyleUnderline"/>
          <w:szCs w:val="26"/>
        </w:rPr>
        <w:t xml:space="preserve">vanishingly </w:t>
      </w:r>
      <w:r w:rsidRPr="006C0761">
        <w:rPr>
          <w:rStyle w:val="StyleUnderline"/>
          <w:szCs w:val="26"/>
          <w:highlight w:val="green"/>
        </w:rPr>
        <w:t>small compared with</w:t>
      </w:r>
      <w:r w:rsidRPr="006C0761">
        <w:rPr>
          <w:rStyle w:val="StyleUnderline"/>
          <w:szCs w:val="26"/>
        </w:rPr>
        <w:t xml:space="preserve"> </w:t>
      </w:r>
      <w:r w:rsidRPr="006C0761">
        <w:rPr>
          <w:sz w:val="14"/>
          <w:szCs w:val="26"/>
        </w:rPr>
        <w:t>the benefit of</w:t>
      </w:r>
      <w:r w:rsidRPr="006C0761">
        <w:rPr>
          <w:rStyle w:val="StyleUnderline"/>
          <w:szCs w:val="26"/>
        </w:rPr>
        <w:t xml:space="preserve"> </w:t>
      </w:r>
      <w:r w:rsidRPr="006C0761">
        <w:rPr>
          <w:rStyle w:val="StyleUnderline"/>
          <w:szCs w:val="26"/>
          <w:highlight w:val="green"/>
        </w:rPr>
        <w:t xml:space="preserve">keeping </w:t>
      </w:r>
      <w:r w:rsidRPr="006C0761">
        <w:rPr>
          <w:rStyle w:val="StyleUnderline"/>
          <w:szCs w:val="26"/>
        </w:rPr>
        <w:t xml:space="preserve">one’s </w:t>
      </w:r>
      <w:r w:rsidRPr="006C0761">
        <w:rPr>
          <w:rStyle w:val="StyleUnderline"/>
          <w:szCs w:val="26"/>
          <w:highlight w:val="green"/>
        </w:rPr>
        <w:t>options open</w:t>
      </w:r>
      <w:r w:rsidRPr="006C0761">
        <w:rPr>
          <w:rStyle w:val="StyleUnderline"/>
          <w:szCs w:val="26"/>
        </w:rPr>
        <w:t xml:space="preserve"> </w:t>
      </w:r>
      <w:r w:rsidRPr="006C0761">
        <w:rPr>
          <w:sz w:val="14"/>
          <w:szCs w:val="26"/>
        </w:rPr>
        <w:t>while one gains new information.</w:t>
      </w:r>
    </w:p>
    <w:p w14:paraId="06916FC8" w14:textId="77777777" w:rsidR="008234C6" w:rsidRPr="006C0761" w:rsidRDefault="008234C6" w:rsidP="008234C6">
      <w:pPr>
        <w:pStyle w:val="Heading4"/>
        <w:rPr>
          <w:rFonts w:cs="Calibri"/>
          <w:bCs/>
          <w:u w:val="single"/>
        </w:rPr>
      </w:pPr>
      <w:r w:rsidRPr="006C0761">
        <w:rPr>
          <w:rFonts w:cs="Calibri"/>
        </w:rPr>
        <w:t xml:space="preserve">5] Pleasure and pain </w:t>
      </w:r>
      <w:r w:rsidRPr="006C0761">
        <w:rPr>
          <w:rFonts w:cs="Calibri"/>
          <w:i/>
        </w:rPr>
        <w:t>are</w:t>
      </w:r>
      <w:r w:rsidRPr="006C0761">
        <w:rPr>
          <w:rFonts w:cs="Calibri"/>
        </w:rPr>
        <w:t xml:space="preserve"> intrinsic </w:t>
      </w:r>
      <w:r w:rsidRPr="006C0761">
        <w:rPr>
          <w:rFonts w:cs="Calibri"/>
          <w:u w:val="single"/>
        </w:rPr>
        <w:t>value</w:t>
      </w:r>
      <w:r w:rsidRPr="006C0761">
        <w:rPr>
          <w:rFonts w:cs="Calibri"/>
        </w:rPr>
        <w:t xml:space="preserve"> and </w:t>
      </w:r>
      <w:r w:rsidRPr="006C0761">
        <w:rPr>
          <w:rFonts w:cs="Calibri"/>
          <w:u w:val="single"/>
        </w:rPr>
        <w:t>disvalue</w:t>
      </w:r>
      <w:r w:rsidRPr="006C0761">
        <w:rPr>
          <w:rFonts w:cs="Calibri"/>
        </w:rPr>
        <w:t xml:space="preserve"> – everything else </w:t>
      </w:r>
      <w:r w:rsidRPr="006C0761">
        <w:rPr>
          <w:rFonts w:cs="Calibri"/>
          <w:i/>
        </w:rPr>
        <w:t>regresses</w:t>
      </w:r>
      <w:r w:rsidRPr="006C0761">
        <w:rPr>
          <w:rFonts w:cs="Calibri"/>
        </w:rPr>
        <w:t xml:space="preserve"> – </w:t>
      </w:r>
      <w:r w:rsidRPr="006C0761">
        <w:rPr>
          <w:rFonts w:cs="Calibri"/>
          <w:u w:val="single"/>
        </w:rPr>
        <w:t>robust neuroscience.</w:t>
      </w:r>
    </w:p>
    <w:p w14:paraId="1479F83E" w14:textId="77777777" w:rsidR="008234C6" w:rsidRPr="006C0761" w:rsidRDefault="008234C6" w:rsidP="008234C6">
      <w:pPr>
        <w:rPr>
          <w:rStyle w:val="Style13ptBold"/>
        </w:rPr>
      </w:pPr>
      <w:r w:rsidRPr="006C0761">
        <w:rPr>
          <w:rStyle w:val="Style13ptBold"/>
        </w:rPr>
        <w:t>Blum et al. 18</w:t>
      </w:r>
    </w:p>
    <w:p w14:paraId="263518EC" w14:textId="77777777" w:rsidR="008234C6" w:rsidRPr="006C0761" w:rsidRDefault="008234C6" w:rsidP="008234C6">
      <w:pPr>
        <w:rPr>
          <w:sz w:val="16"/>
          <w:szCs w:val="16"/>
        </w:rPr>
      </w:pPr>
      <w:r w:rsidRPr="006C0761">
        <w:rPr>
          <w:sz w:val="16"/>
          <w:szCs w:val="16"/>
        </w:rPr>
        <w:t xml:space="preserve">Kenneth Blum, 1Department of Psychiatry, </w:t>
      </w:r>
      <w:proofErr w:type="spellStart"/>
      <w:r w:rsidRPr="006C0761">
        <w:rPr>
          <w:sz w:val="16"/>
          <w:szCs w:val="16"/>
        </w:rPr>
        <w:t>Boonshoft</w:t>
      </w:r>
      <w:proofErr w:type="spellEnd"/>
      <w:r w:rsidRPr="006C0761">
        <w:rPr>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6C0761">
        <w:rPr>
          <w:sz w:val="16"/>
          <w:szCs w:val="16"/>
        </w:rPr>
        <w:t>Geneus</w:t>
      </w:r>
      <w:proofErr w:type="spellEnd"/>
      <w:r w:rsidRPr="006C0761">
        <w:rPr>
          <w:sz w:val="16"/>
          <w:szCs w:val="16"/>
        </w:rPr>
        <w:t xml:space="preserve"> Health LLC, San Antonio, TX, USA 6Department of Addiction Research &amp; Therapy, </w:t>
      </w:r>
      <w:proofErr w:type="spellStart"/>
      <w:r w:rsidRPr="006C0761">
        <w:rPr>
          <w:sz w:val="16"/>
          <w:szCs w:val="16"/>
        </w:rPr>
        <w:t>Nupathways</w:t>
      </w:r>
      <w:proofErr w:type="spellEnd"/>
      <w:r w:rsidRPr="006C0761">
        <w:rPr>
          <w:sz w:val="16"/>
          <w:szCs w:val="16"/>
        </w:rPr>
        <w:t xml:space="preserve"> Inc., </w:t>
      </w:r>
      <w:proofErr w:type="spellStart"/>
      <w:r w:rsidRPr="006C0761">
        <w:rPr>
          <w:sz w:val="16"/>
          <w:szCs w:val="16"/>
        </w:rPr>
        <w:t>Innsbrook</w:t>
      </w:r>
      <w:proofErr w:type="spellEnd"/>
      <w:r w:rsidRPr="006C0761">
        <w:rPr>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6C0761">
        <w:rPr>
          <w:sz w:val="16"/>
          <w:szCs w:val="16"/>
        </w:rPr>
        <w:t>Eötvös</w:t>
      </w:r>
      <w:proofErr w:type="spellEnd"/>
      <w:r w:rsidRPr="006C0761">
        <w:rPr>
          <w:sz w:val="16"/>
          <w:szCs w:val="16"/>
        </w:rPr>
        <w:t xml:space="preserve"> </w:t>
      </w:r>
      <w:proofErr w:type="spellStart"/>
      <w:r w:rsidRPr="006C0761">
        <w:rPr>
          <w:sz w:val="16"/>
          <w:szCs w:val="16"/>
        </w:rPr>
        <w:t>Loránd</w:t>
      </w:r>
      <w:proofErr w:type="spellEnd"/>
      <w:r w:rsidRPr="006C0761">
        <w:rPr>
          <w:sz w:val="16"/>
          <w:szCs w:val="16"/>
        </w:rPr>
        <w:t xml:space="preserve"> University, Budapest, Hungary 10Division of Addiction Research, Dominion Diagnostics, LLC. North Kingston, RI, USA 11Victory Nutrition International, </w:t>
      </w:r>
      <w:proofErr w:type="spellStart"/>
      <w:r w:rsidRPr="006C0761">
        <w:rPr>
          <w:sz w:val="16"/>
          <w:szCs w:val="16"/>
        </w:rPr>
        <w:t>Lederach</w:t>
      </w:r>
      <w:proofErr w:type="spellEnd"/>
      <w:r w:rsidRPr="006C0761">
        <w:rPr>
          <w:sz w:val="16"/>
          <w:szCs w:val="16"/>
        </w:rPr>
        <w:t xml:space="preserve">, PA., USA 12National Human Genome Center at Howard University, Washington, DC., USA, Marjorie </w:t>
      </w:r>
      <w:proofErr w:type="spellStart"/>
      <w:r w:rsidRPr="006C0761">
        <w:rPr>
          <w:sz w:val="16"/>
          <w:szCs w:val="16"/>
        </w:rPr>
        <w:t>Gondré</w:t>
      </w:r>
      <w:proofErr w:type="spellEnd"/>
      <w:r w:rsidRPr="006C0761">
        <w:rPr>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6C0761">
        <w:rPr>
          <w:sz w:val="16"/>
          <w:szCs w:val="16"/>
        </w:rPr>
        <w:t>Modestino</w:t>
      </w:r>
      <w:proofErr w:type="spellEnd"/>
      <w:r w:rsidRPr="006C0761">
        <w:rPr>
          <w:sz w:val="16"/>
          <w:szCs w:val="16"/>
        </w:rPr>
        <w:t xml:space="preserve">, 14Department of Psychology, Curry College, Milton, MA, USA, Rajendra D </w:t>
      </w:r>
      <w:proofErr w:type="spellStart"/>
      <w:r w:rsidRPr="006C0761">
        <w:rPr>
          <w:sz w:val="16"/>
          <w:szCs w:val="16"/>
        </w:rPr>
        <w:t>Badgaiyan</w:t>
      </w:r>
      <w:proofErr w:type="spellEnd"/>
      <w:r w:rsidRPr="006C0761">
        <w:rPr>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36" w:history="1">
        <w:r w:rsidRPr="006C0761">
          <w:rPr>
            <w:rStyle w:val="Hyperlink"/>
            <w:sz w:val="16"/>
            <w:szCs w:val="16"/>
          </w:rPr>
          <w:t>https://www.ncbi.nlm.nih.gov/pmc/articles/PMC6446569/</w:t>
        </w:r>
      </w:hyperlink>
      <w:r w:rsidRPr="006C0761">
        <w:rPr>
          <w:sz w:val="16"/>
          <w:szCs w:val="16"/>
        </w:rPr>
        <w:t>, R.S.</w:t>
      </w:r>
    </w:p>
    <w:p w14:paraId="5E09EAA0" w14:textId="77777777" w:rsidR="008234C6" w:rsidRPr="006C0761" w:rsidRDefault="008234C6" w:rsidP="008234C6">
      <w:pPr>
        <w:rPr>
          <w:sz w:val="16"/>
        </w:rPr>
      </w:pPr>
      <w:r w:rsidRPr="006C0761">
        <w:rPr>
          <w:b/>
          <w:bCs/>
          <w:highlight w:val="green"/>
          <w:u w:val="single"/>
        </w:rPr>
        <w:t>Pleasure</w:t>
      </w:r>
      <w:r w:rsidRPr="006C0761">
        <w:rPr>
          <w:u w:val="single"/>
        </w:rPr>
        <w:t xml:space="preserve"> is not only</w:t>
      </w:r>
      <w:r w:rsidRPr="006C0761">
        <w:rPr>
          <w:sz w:val="16"/>
        </w:rPr>
        <w:t xml:space="preserve"> one of the three </w:t>
      </w:r>
      <w:r w:rsidRPr="006C0761">
        <w:rPr>
          <w:u w:val="single"/>
        </w:rPr>
        <w:t>primary reward functions</w:t>
      </w:r>
      <w:r w:rsidRPr="006C0761">
        <w:rPr>
          <w:sz w:val="16"/>
        </w:rPr>
        <w:t xml:space="preserve"> but </w:t>
      </w:r>
      <w:r w:rsidRPr="006C0761">
        <w:rPr>
          <w:u w:val="single"/>
        </w:rPr>
        <w:t xml:space="preserve">it also </w:t>
      </w:r>
      <w:r w:rsidRPr="006C0761">
        <w:rPr>
          <w:b/>
          <w:bCs/>
          <w:highlight w:val="green"/>
          <w:u w:val="single"/>
        </w:rPr>
        <w:t>defines reward.</w:t>
      </w:r>
      <w:r w:rsidRPr="006C0761">
        <w:rPr>
          <w:sz w:val="16"/>
        </w:rPr>
        <w:t xml:space="preserve"> As homeostasis explains the </w:t>
      </w:r>
      <w:r w:rsidRPr="006C0761">
        <w:rPr>
          <w:u w:val="single"/>
        </w:rPr>
        <w:t>functions of</w:t>
      </w:r>
      <w:r w:rsidRPr="006C0761">
        <w:rPr>
          <w:sz w:val="16"/>
        </w:rPr>
        <w:t xml:space="preserve"> only a limited number of </w:t>
      </w:r>
      <w:r w:rsidRPr="006C0761">
        <w:rPr>
          <w:u w:val="single"/>
        </w:rPr>
        <w:t>rewards, the</w:t>
      </w:r>
      <w:r w:rsidRPr="006C0761">
        <w:rPr>
          <w:sz w:val="16"/>
        </w:rPr>
        <w:t xml:space="preserve"> principal </w:t>
      </w:r>
      <w:r w:rsidRPr="006C0761">
        <w:rPr>
          <w:highlight w:val="green"/>
          <w:u w:val="single"/>
        </w:rPr>
        <w:t>reason why particular stimuli</w:t>
      </w:r>
      <w:r w:rsidRPr="006C0761">
        <w:rPr>
          <w:u w:val="single"/>
        </w:rPr>
        <w:t xml:space="preserve">, objects, events, situations, and activities </w:t>
      </w:r>
      <w:r w:rsidRPr="006C0761">
        <w:rPr>
          <w:highlight w:val="green"/>
          <w:u w:val="single"/>
        </w:rPr>
        <w:t>are rewarding</w:t>
      </w:r>
      <w:r w:rsidRPr="006C0761">
        <w:rPr>
          <w:sz w:val="16"/>
        </w:rPr>
        <w:t xml:space="preserve"> may be </w:t>
      </w:r>
      <w:r w:rsidRPr="006C0761">
        <w:rPr>
          <w:highlight w:val="green"/>
          <w:u w:val="single"/>
        </w:rPr>
        <w:t>due to pleasure.</w:t>
      </w:r>
      <w:r w:rsidRPr="006C0761">
        <w:rPr>
          <w:sz w:val="16"/>
        </w:rPr>
        <w:t xml:space="preserve"> This applies first of all to sex and to the primary homeostatic rewards of food and liquid and extends to money, taste, beauty, social encounters and nonmaterial, internally set, and intrinsic rewards. </w:t>
      </w:r>
      <w:r w:rsidRPr="006C0761">
        <w:rPr>
          <w:u w:val="single"/>
        </w:rPr>
        <w:t>Pleasure, as the primary effect of rewards</w:t>
      </w:r>
      <w:r w:rsidRPr="006C0761">
        <w:rPr>
          <w:sz w:val="16"/>
        </w:rPr>
        <w:t xml:space="preserve">, drives the prime reward functions of learning, approach behavior, and decision making and </w:t>
      </w:r>
      <w:r w:rsidRPr="006C0761">
        <w:rPr>
          <w:highlight w:val="green"/>
          <w:u w:val="single"/>
        </w:rPr>
        <w:t xml:space="preserve">provides the </w:t>
      </w:r>
      <w:r w:rsidRPr="006C0761">
        <w:rPr>
          <w:b/>
          <w:bCs/>
          <w:highlight w:val="green"/>
          <w:u w:val="single"/>
        </w:rPr>
        <w:t>basis for hedonic theories</w:t>
      </w:r>
      <w:r w:rsidRPr="006C0761">
        <w:rPr>
          <w:highlight w:val="green"/>
          <w:u w:val="single"/>
        </w:rPr>
        <w:t xml:space="preserve"> of reward</w:t>
      </w:r>
      <w:r w:rsidRPr="006C0761">
        <w:rPr>
          <w:u w:val="single"/>
        </w:rPr>
        <w:t xml:space="preserve"> function. We are attracted by</w:t>
      </w:r>
      <w:r w:rsidRPr="006C0761">
        <w:rPr>
          <w:sz w:val="16"/>
        </w:rPr>
        <w:t xml:space="preserve"> most </w:t>
      </w:r>
      <w:r w:rsidRPr="006C0761">
        <w:rPr>
          <w:u w:val="single"/>
        </w:rPr>
        <w:t>rewards and exert intense efforts to obtain them</w:t>
      </w:r>
      <w:r w:rsidRPr="006C0761">
        <w:rPr>
          <w:sz w:val="16"/>
        </w:rPr>
        <w:t xml:space="preserve">, just </w:t>
      </w:r>
      <w:r w:rsidRPr="006C0761">
        <w:rPr>
          <w:u w:val="single"/>
        </w:rPr>
        <w:t>because they are enjoyable</w:t>
      </w:r>
      <w:r w:rsidRPr="006C0761">
        <w:rPr>
          <w:sz w:val="16"/>
        </w:rPr>
        <w:t xml:space="preserve"> [10]. </w:t>
      </w:r>
    </w:p>
    <w:p w14:paraId="3D7AF49C" w14:textId="77777777" w:rsidR="008234C6" w:rsidRPr="006C0761" w:rsidRDefault="008234C6" w:rsidP="008234C6">
      <w:pPr>
        <w:rPr>
          <w:sz w:val="16"/>
        </w:rPr>
      </w:pPr>
      <w:r w:rsidRPr="006C0761">
        <w:rPr>
          <w:sz w:val="16"/>
        </w:rPr>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6C0761">
        <w:rPr>
          <w:u w:val="single"/>
        </w:rPr>
        <w:t>using both humans and detailed invasive brain analysis of animals has discovered some critical ways that the brain processes pleasure</w:t>
      </w:r>
      <w:r w:rsidRPr="006C0761">
        <w:rPr>
          <w:sz w:val="16"/>
        </w:rPr>
        <w:t xml:space="preserve"> [14]. </w:t>
      </w:r>
    </w:p>
    <w:p w14:paraId="3106E182" w14:textId="77777777" w:rsidR="008234C6" w:rsidRPr="006C0761" w:rsidRDefault="008234C6" w:rsidP="008234C6">
      <w:pPr>
        <w:rPr>
          <w:sz w:val="16"/>
        </w:rPr>
      </w:pPr>
      <w:r w:rsidRPr="006C0761">
        <w:rPr>
          <w:u w:val="single"/>
        </w:rPr>
        <w:t>Pleasure as a hallmark of reward is sufficient for defining a reward</w:t>
      </w:r>
      <w:r w:rsidRPr="006C0761">
        <w:rPr>
          <w:sz w:val="16"/>
        </w:rPr>
        <w:t xml:space="preserve">, but it may not be necessary. </w:t>
      </w:r>
      <w:r w:rsidRPr="006C0761">
        <w:rPr>
          <w:u w:val="single"/>
        </w:rPr>
        <w:t>A reward may generate positive</w:t>
      </w:r>
      <w:r w:rsidRPr="006C0761">
        <w:rPr>
          <w:sz w:val="16"/>
        </w:rPr>
        <w:t xml:space="preserve"> learning and approach </w:t>
      </w:r>
      <w:r w:rsidRPr="006C0761">
        <w:rPr>
          <w:u w:val="single"/>
        </w:rPr>
        <w:t>behavior</w:t>
      </w:r>
      <w:r w:rsidRPr="006C0761">
        <w:rPr>
          <w:sz w:val="16"/>
        </w:rPr>
        <w:t xml:space="preserve"> simply </w:t>
      </w:r>
      <w:r w:rsidRPr="006C0761">
        <w:rPr>
          <w:u w:val="single"/>
        </w:rPr>
        <w:t>because it contains substances that are essential for body function.</w:t>
      </w:r>
      <w:r w:rsidRPr="006C0761">
        <w:rPr>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w:t>
      </w:r>
    </w:p>
    <w:p w14:paraId="70061416" w14:textId="77777777" w:rsidR="008234C6" w:rsidRPr="006C0761" w:rsidRDefault="008234C6" w:rsidP="008234C6">
      <w:pPr>
        <w:rPr>
          <w:sz w:val="16"/>
        </w:rPr>
      </w:pPr>
      <w:r w:rsidRPr="006C0761">
        <w:rPr>
          <w:sz w:val="16"/>
        </w:rPr>
        <w:t xml:space="preserve">Evolutionary theories of pleasure: The love connection BO:D </w:t>
      </w:r>
    </w:p>
    <w:p w14:paraId="343D845B" w14:textId="77777777" w:rsidR="008234C6" w:rsidRPr="006C0761" w:rsidRDefault="008234C6" w:rsidP="008234C6">
      <w:pPr>
        <w:rPr>
          <w:sz w:val="16"/>
        </w:rPr>
      </w:pPr>
      <w:r w:rsidRPr="006C0761">
        <w:rPr>
          <w:sz w:val="16"/>
        </w:rPr>
        <w:t xml:space="preserve">Charles Darwin and other biological scientists that have examined the biological </w:t>
      </w:r>
      <w:r w:rsidRPr="006C0761">
        <w:rPr>
          <w:u w:val="single"/>
        </w:rPr>
        <w:t>evolution and its basic principles found</w:t>
      </w:r>
      <w:r w:rsidRPr="006C0761">
        <w:rPr>
          <w:sz w:val="16"/>
        </w:rPr>
        <w:t xml:space="preserve"> various </w:t>
      </w:r>
      <w:r w:rsidRPr="006C0761">
        <w:rPr>
          <w:u w:val="single"/>
        </w:rPr>
        <w:t>mechanisms that steer behavior and biological development.</w:t>
      </w:r>
      <w:r w:rsidRPr="006C0761">
        <w:rPr>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w:t>
      </w:r>
    </w:p>
    <w:p w14:paraId="370B7458" w14:textId="77777777" w:rsidR="008234C6" w:rsidRPr="006C0761" w:rsidRDefault="008234C6" w:rsidP="008234C6">
      <w:pPr>
        <w:rPr>
          <w:sz w:val="16"/>
        </w:rPr>
      </w:pPr>
      <w:r w:rsidRPr="006C0761">
        <w:rPr>
          <w:sz w:val="16"/>
        </w:rPr>
        <w:t xml:space="preserve">It is well established that modern biological theory conjectures that </w:t>
      </w:r>
      <w:r w:rsidRPr="006C0761">
        <w:rPr>
          <w:b/>
          <w:bCs/>
          <w:highlight w:val="green"/>
          <w:u w:val="single"/>
        </w:rPr>
        <w:t>organisms are</w:t>
      </w:r>
      <w:r w:rsidRPr="006C0761">
        <w:rPr>
          <w:u w:val="single"/>
        </w:rPr>
        <w:t xml:space="preserve"> the </w:t>
      </w:r>
      <w:r w:rsidRPr="006C0761">
        <w:rPr>
          <w:b/>
          <w:bCs/>
          <w:highlight w:val="green"/>
          <w:u w:val="single"/>
        </w:rPr>
        <w:t>result of evolutionary competition.</w:t>
      </w:r>
      <w:r w:rsidRPr="006C0761">
        <w:rPr>
          <w:sz w:val="16"/>
        </w:rPr>
        <w:t xml:space="preserve"> In fact, Richard </w:t>
      </w:r>
      <w:r w:rsidRPr="006C0761">
        <w:rPr>
          <w:u w:val="single"/>
        </w:rPr>
        <w:t>Dawkins stresses gene survival and propagation as the basic mechanism of life</w:t>
      </w:r>
      <w:r w:rsidRPr="006C0761">
        <w:rPr>
          <w:sz w:val="16"/>
        </w:rPr>
        <w:t xml:space="preserve"> [20]. Only genes that lead to </w:t>
      </w:r>
      <w:r w:rsidRPr="006C0761">
        <w:rPr>
          <w:u w:val="single"/>
        </w:rPr>
        <w:t>the fittest phenotype will make it.</w:t>
      </w:r>
      <w:r w:rsidRPr="006C0761">
        <w:rPr>
          <w:sz w:val="16"/>
        </w:rPr>
        <w:t xml:space="preserve"> It is noteworthy that the phenotype is selected based on behavior that maximizes gene propagation. To do so, the phenotype must survive and generate offspring, and be better at it than its competitors. Thus, </w:t>
      </w:r>
      <w:r w:rsidRPr="006C0761">
        <w:rPr>
          <w:u w:val="single"/>
        </w:rPr>
        <w:t xml:space="preserve">the ultimate, distal function of </w:t>
      </w:r>
      <w:r w:rsidRPr="006C0761">
        <w:rPr>
          <w:highlight w:val="green"/>
          <w:u w:val="single"/>
        </w:rPr>
        <w:t>rewards</w:t>
      </w:r>
      <w:r w:rsidRPr="006C0761">
        <w:rPr>
          <w:u w:val="single"/>
        </w:rPr>
        <w:t xml:space="preserve"> is to </w:t>
      </w:r>
      <w:r w:rsidRPr="006C0761">
        <w:rPr>
          <w:highlight w:val="green"/>
          <w:u w:val="single"/>
        </w:rPr>
        <w:t>increase</w:t>
      </w:r>
      <w:r w:rsidRPr="006C0761">
        <w:rPr>
          <w:u w:val="single"/>
        </w:rPr>
        <w:t xml:space="preserve"> evolutionary </w:t>
      </w:r>
      <w:r w:rsidRPr="006C0761">
        <w:rPr>
          <w:highlight w:val="green"/>
          <w:u w:val="single"/>
        </w:rPr>
        <w:t>fitness</w:t>
      </w:r>
      <w:r w:rsidRPr="006C0761">
        <w:rPr>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p>
    <w:p w14:paraId="4D7B3347" w14:textId="77777777" w:rsidR="008234C6" w:rsidRPr="006C0761" w:rsidRDefault="008234C6" w:rsidP="008234C6">
      <w:pPr>
        <w:rPr>
          <w:sz w:val="16"/>
          <w:szCs w:val="16"/>
          <w:u w:val="single"/>
        </w:rPr>
      </w:pPr>
      <w:r w:rsidRPr="006C0761">
        <w:rPr>
          <w:u w:val="single"/>
        </w:rPr>
        <w:t>Behavioral reward functions have evolved to help individuals to survive and propagate their genes</w:t>
      </w:r>
      <w:r w:rsidRPr="006C0761">
        <w:rPr>
          <w:sz w:val="16"/>
        </w:rPr>
        <w:t xml:space="preserve">. Apparently, </w:t>
      </w:r>
      <w:r w:rsidRPr="006C0761">
        <w:rPr>
          <w:u w:val="single"/>
        </w:rPr>
        <w:t>people need to live well and long enough to reproduce.</w:t>
      </w:r>
      <w:r w:rsidRPr="006C0761">
        <w:rPr>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6C0761">
        <w:rPr>
          <w:u w:val="single"/>
        </w:rPr>
        <w:t>any small edge will ultimately result in evolutionary advantage</w:t>
      </w:r>
      <w:r w:rsidRPr="006C0761">
        <w:rPr>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6C0761">
        <w:rPr>
          <w:u w:val="single"/>
        </w:rPr>
        <w:t>Thus</w:t>
      </w:r>
      <w:proofErr w:type="gramEnd"/>
      <w:r w:rsidRPr="006C0761">
        <w:rPr>
          <w:u w:val="single"/>
        </w:rPr>
        <w:t xml:space="preserve"> the distal reward function in gene propagation and evolutionary fitness defines the proximal reward functions that we see</w:t>
      </w:r>
      <w:r w:rsidRPr="006C0761">
        <w:rPr>
          <w:sz w:val="16"/>
        </w:rPr>
        <w:t xml:space="preserve"> in everyday behavior. </w:t>
      </w:r>
      <w:r w:rsidRPr="006C0761">
        <w:rPr>
          <w:u w:val="single"/>
        </w:rPr>
        <w:t xml:space="preserve">That is why </w:t>
      </w:r>
      <w:r w:rsidRPr="006C0761">
        <w:rPr>
          <w:highlight w:val="green"/>
          <w:u w:val="single"/>
        </w:rPr>
        <w:t>foods, drinks, mates, and offspring are rewarding.</w:t>
      </w:r>
    </w:p>
    <w:p w14:paraId="0A6B066F" w14:textId="77777777" w:rsidR="008234C6" w:rsidRPr="006C0761" w:rsidRDefault="008234C6" w:rsidP="008234C6">
      <w:pPr>
        <w:rPr>
          <w:sz w:val="16"/>
        </w:rPr>
      </w:pPr>
      <w:r w:rsidRPr="006C0761">
        <w:rPr>
          <w:sz w:val="16"/>
        </w:rPr>
        <w:t xml:space="preserve">There have been theories linking pleasure as a required component of health benefits </w:t>
      </w:r>
      <w:proofErr w:type="spellStart"/>
      <w:r w:rsidRPr="006C0761">
        <w:rPr>
          <w:sz w:val="16"/>
        </w:rPr>
        <w:t>salutogenesis</w:t>
      </w:r>
      <w:proofErr w:type="spellEnd"/>
      <w:r w:rsidRPr="006C0761">
        <w:rPr>
          <w:sz w:val="16"/>
        </w:rPr>
        <w:t>, (</w:t>
      </w:r>
      <w:proofErr w:type="spellStart"/>
      <w:r w:rsidRPr="006C0761">
        <w:rPr>
          <w:sz w:val="16"/>
        </w:rPr>
        <w:t>salugenesis</w:t>
      </w:r>
      <w:proofErr w:type="spellEnd"/>
      <w:r w:rsidRPr="006C0761">
        <w:rPr>
          <w:sz w:val="16"/>
        </w:rPr>
        <w:t xml:space="preserve">). In essence, under these terms, </w:t>
      </w:r>
      <w:r w:rsidRPr="006C0761">
        <w:rPr>
          <w:u w:val="single"/>
        </w:rPr>
        <w:t>pleasure is described as a state or feeling of happiness and satisfaction resulting from an experience that one enjoys.</w:t>
      </w:r>
      <w:r w:rsidRPr="006C0761">
        <w:rPr>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6C0761">
        <w:rPr>
          <w:sz w:val="16"/>
        </w:rPr>
        <w:t>morphinergic</w:t>
      </w:r>
      <w:proofErr w:type="spellEnd"/>
      <w:r w:rsidRPr="006C0761">
        <w:rPr>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6C0761">
        <w:rPr>
          <w:sz w:val="16"/>
        </w:rPr>
        <w:t>hypodopaminergia</w:t>
      </w:r>
      <w:proofErr w:type="spellEnd"/>
      <w:r w:rsidRPr="006C0761">
        <w:rPr>
          <w:sz w:val="16"/>
        </w:rPr>
        <w:t xml:space="preserve"> [24]. Most would agree that pleasurable activities can stimulate personal growth and may help to induce healthy behavioral changes, including stress management [25]. The work of </w:t>
      </w:r>
      <w:proofErr w:type="spellStart"/>
      <w:r w:rsidRPr="006C0761">
        <w:rPr>
          <w:sz w:val="16"/>
        </w:rPr>
        <w:t>Esch</w:t>
      </w:r>
      <w:proofErr w:type="spellEnd"/>
      <w:r w:rsidRPr="006C0761">
        <w:rPr>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w:t>
      </w:r>
    </w:p>
    <w:p w14:paraId="46E2896B" w14:textId="77777777" w:rsidR="008234C6" w:rsidRPr="006C0761" w:rsidRDefault="008234C6" w:rsidP="008234C6">
      <w:pPr>
        <w:rPr>
          <w:sz w:val="16"/>
        </w:rPr>
      </w:pPr>
      <w:r w:rsidRPr="006C0761">
        <w:rPr>
          <w:sz w:val="16"/>
        </w:rPr>
        <w:t xml:space="preserve">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w:t>
      </w:r>
    </w:p>
    <w:p w14:paraId="7BBEB771" w14:textId="77777777" w:rsidR="008234C6" w:rsidRPr="006C0761" w:rsidRDefault="008234C6" w:rsidP="008234C6">
      <w:pPr>
        <w:rPr>
          <w:sz w:val="16"/>
        </w:rPr>
      </w:pPr>
      <w:r w:rsidRPr="006C0761">
        <w:rPr>
          <w:sz w:val="16"/>
        </w:rPr>
        <w:t xml:space="preserve">Finding happiness is different between apes and humans </w:t>
      </w:r>
    </w:p>
    <w:p w14:paraId="5E9067A1" w14:textId="77777777" w:rsidR="008234C6" w:rsidRPr="006C0761" w:rsidRDefault="008234C6" w:rsidP="008234C6">
      <w:pPr>
        <w:rPr>
          <w:sz w:val="16"/>
        </w:rPr>
      </w:pPr>
      <w:r w:rsidRPr="006C0761">
        <w:rPr>
          <w:sz w:val="16"/>
        </w:rPr>
        <w:t xml:space="preserve">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w:t>
      </w:r>
    </w:p>
    <w:p w14:paraId="64E475CF" w14:textId="77777777" w:rsidR="008234C6" w:rsidRPr="006C0761" w:rsidRDefault="008234C6" w:rsidP="008234C6">
      <w:pPr>
        <w:rPr>
          <w:sz w:val="16"/>
        </w:rPr>
      </w:pPr>
      <w:r w:rsidRPr="006C0761">
        <w:rPr>
          <w:sz w:val="16"/>
        </w:rPr>
        <w:t xml:space="preserve">Remarkably, there are </w:t>
      </w:r>
      <w:r w:rsidRPr="006C0761">
        <w:rPr>
          <w:u w:val="single"/>
        </w:rPr>
        <w:t>pathways for ordinary liking and pleasure</w:t>
      </w:r>
      <w:r w:rsidRPr="006C0761">
        <w:rPr>
          <w:sz w:val="16"/>
        </w:rPr>
        <w:t xml:space="preserve">, which </w:t>
      </w:r>
      <w:r w:rsidRPr="006C0761">
        <w:rPr>
          <w:u w:val="single"/>
        </w:rPr>
        <w:t>are limited in scope</w:t>
      </w:r>
      <w:r w:rsidRPr="006C0761">
        <w:rPr>
          <w:sz w:val="16"/>
        </w:rPr>
        <w:t xml:space="preserve"> as described above in this commentary. However, </w:t>
      </w:r>
      <w:r w:rsidRPr="006C0761">
        <w:rPr>
          <w:u w:val="single"/>
        </w:rPr>
        <w:t xml:space="preserve">there are </w:t>
      </w:r>
      <w:r w:rsidRPr="006C0761">
        <w:rPr>
          <w:b/>
          <w:bCs/>
          <w:highlight w:val="green"/>
          <w:u w:val="single"/>
        </w:rPr>
        <w:t>many brain regions</w:t>
      </w:r>
      <w:r w:rsidRPr="006C0761">
        <w:rPr>
          <w:sz w:val="16"/>
        </w:rPr>
        <w:t xml:space="preserve">, often termed hot and cold spots, </w:t>
      </w:r>
      <w:r w:rsidRPr="006C0761">
        <w:rPr>
          <w:u w:val="single"/>
        </w:rPr>
        <w:t xml:space="preserve">that significantly </w:t>
      </w:r>
      <w:r w:rsidRPr="006C0761">
        <w:rPr>
          <w:b/>
          <w:bCs/>
          <w:highlight w:val="green"/>
          <w:u w:val="single"/>
        </w:rPr>
        <w:t>modulate</w:t>
      </w:r>
      <w:r w:rsidRPr="006C0761">
        <w:rPr>
          <w:sz w:val="16"/>
        </w:rPr>
        <w:t xml:space="preserve"> (increase or decrease) </w:t>
      </w:r>
      <w:r w:rsidRPr="006C0761">
        <w:rPr>
          <w:u w:val="single"/>
        </w:rPr>
        <w:t xml:space="preserve">our </w:t>
      </w:r>
      <w:r w:rsidRPr="006C0761">
        <w:rPr>
          <w:b/>
          <w:bCs/>
          <w:highlight w:val="green"/>
          <w:u w:val="single"/>
        </w:rPr>
        <w:t>pleasure or</w:t>
      </w:r>
      <w:r w:rsidRPr="006C0761">
        <w:rPr>
          <w:u w:val="single"/>
        </w:rPr>
        <w:t xml:space="preserve"> even produce</w:t>
      </w:r>
      <w:r w:rsidRPr="006C0761">
        <w:rPr>
          <w:b/>
          <w:bCs/>
          <w:u w:val="single"/>
        </w:rPr>
        <w:t xml:space="preserve"> </w:t>
      </w:r>
      <w:r w:rsidRPr="006C0761">
        <w:rPr>
          <w:b/>
          <w:bCs/>
          <w:highlight w:val="green"/>
          <w:u w:val="single"/>
        </w:rPr>
        <w:t>the opposite</w:t>
      </w:r>
      <w:r w:rsidRPr="006C0761">
        <w:rPr>
          <w:sz w:val="16"/>
        </w:rPr>
        <w:t xml:space="preserve"> of pleasure— that is </w:t>
      </w:r>
      <w:r w:rsidRPr="006C0761">
        <w:rPr>
          <w:u w:val="single"/>
        </w:rPr>
        <w:t>disgust and fear</w:t>
      </w:r>
      <w:r w:rsidRPr="006C0761">
        <w:rPr>
          <w:sz w:val="16"/>
        </w:rPr>
        <w:t xml:space="preserve"> [39]. </w:t>
      </w:r>
      <w:r w:rsidRPr="006C0761">
        <w:rPr>
          <w:u w:val="single"/>
        </w:rPr>
        <w:t>One</w:t>
      </w:r>
      <w:r w:rsidRPr="006C0761">
        <w:rPr>
          <w:sz w:val="16"/>
        </w:rPr>
        <w:t xml:space="preserve"> specific </w:t>
      </w:r>
      <w:r w:rsidRPr="006C0761">
        <w:rPr>
          <w:u w:val="single"/>
        </w:rPr>
        <w:t>region</w:t>
      </w:r>
      <w:r w:rsidRPr="006C0761">
        <w:rPr>
          <w:sz w:val="16"/>
        </w:rPr>
        <w:t xml:space="preserve"> of the nucleus </w:t>
      </w:r>
      <w:proofErr w:type="spellStart"/>
      <w:r w:rsidRPr="006C0761">
        <w:rPr>
          <w:sz w:val="16"/>
        </w:rPr>
        <w:t>accumbens</w:t>
      </w:r>
      <w:proofErr w:type="spellEnd"/>
      <w:r w:rsidRPr="006C0761">
        <w:rPr>
          <w:sz w:val="16"/>
        </w:rPr>
        <w:t xml:space="preserve"> </w:t>
      </w:r>
      <w:r w:rsidRPr="006C0761">
        <w:rPr>
          <w:u w:val="single"/>
        </w:rPr>
        <w:t>is organized like a computer keyboard, with particular stimulus triggers in rows</w:t>
      </w:r>
      <w:r w:rsidRPr="006C0761">
        <w:rPr>
          <w:sz w:val="16"/>
        </w:rPr>
        <w:t xml:space="preserve">— producing an increase and decrease of pleasure and disgust. Moreover, </w:t>
      </w:r>
      <w:r w:rsidRPr="006C0761">
        <w:rPr>
          <w:u w:val="single"/>
        </w:rPr>
        <w:t>the cortex has unique roles in the cognitive evaluation of our feelings of pleasure</w:t>
      </w:r>
      <w:r w:rsidRPr="006C0761">
        <w:rPr>
          <w:sz w:val="16"/>
        </w:rPr>
        <w:t xml:space="preserve"> [40]. Importantly, the interplay of these multiple triggers and the higher brain centers in the prefrontal cortex are very intricate and are just being uncovered. </w:t>
      </w:r>
    </w:p>
    <w:p w14:paraId="2B887CBD" w14:textId="77777777" w:rsidR="008234C6" w:rsidRPr="006C0761" w:rsidRDefault="008234C6" w:rsidP="008234C6">
      <w:pPr>
        <w:rPr>
          <w:sz w:val="16"/>
        </w:rPr>
      </w:pPr>
      <w:r w:rsidRPr="006C0761">
        <w:rPr>
          <w:sz w:val="16"/>
        </w:rPr>
        <w:t xml:space="preserve">Desire and reward centers </w:t>
      </w:r>
    </w:p>
    <w:p w14:paraId="2E261FC6" w14:textId="77777777" w:rsidR="008234C6" w:rsidRPr="006C0761" w:rsidRDefault="008234C6" w:rsidP="008234C6">
      <w:pPr>
        <w:rPr>
          <w:sz w:val="16"/>
        </w:rPr>
      </w:pPr>
      <w:r w:rsidRPr="006C0761">
        <w:rPr>
          <w:sz w:val="16"/>
        </w:rPr>
        <w:t xml:space="preserve">It is surprising that many different sources of pleasure activate the same circuits between the </w:t>
      </w:r>
      <w:proofErr w:type="spellStart"/>
      <w:r w:rsidRPr="006C0761">
        <w:rPr>
          <w:sz w:val="16"/>
        </w:rPr>
        <w:t>mesocorticolimbic</w:t>
      </w:r>
      <w:proofErr w:type="spellEnd"/>
      <w:r w:rsidRPr="006C0761">
        <w:rPr>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w:t>
      </w:r>
    </w:p>
    <w:p w14:paraId="079DC2DA" w14:textId="77777777" w:rsidR="008234C6" w:rsidRPr="006C0761" w:rsidRDefault="008234C6" w:rsidP="008234C6">
      <w:pPr>
        <w:rPr>
          <w:sz w:val="16"/>
        </w:rPr>
      </w:pPr>
      <w:r w:rsidRPr="006C0761">
        <w:rPr>
          <w:sz w:val="16"/>
        </w:rPr>
        <w:t xml:space="preserve">In simplest terms, the well-established mesolimbic system is a dopamine circuit for reward. It starts in the ventral tegmental area (VTA) of the midbrain and travels to the nucleus </w:t>
      </w:r>
      <w:proofErr w:type="spellStart"/>
      <w:r w:rsidRPr="006C0761">
        <w:rPr>
          <w:sz w:val="16"/>
        </w:rPr>
        <w:t>accumbens</w:t>
      </w:r>
      <w:proofErr w:type="spellEnd"/>
      <w:r w:rsidRPr="006C0761">
        <w:rPr>
          <w:sz w:val="16"/>
        </w:rPr>
        <w:t xml:space="preserve"> (Figure 2). It is the cornerstone target to all addictions. The VTA is encompassed with neurons using glutamate, GABA, and dopamine. The nucleus </w:t>
      </w:r>
      <w:proofErr w:type="spellStart"/>
      <w:r w:rsidRPr="006C0761">
        <w:rPr>
          <w:sz w:val="16"/>
        </w:rPr>
        <w:t>accumbens</w:t>
      </w:r>
      <w:proofErr w:type="spellEnd"/>
      <w:r w:rsidRPr="006C0761">
        <w:rPr>
          <w:sz w:val="16"/>
        </w:rPr>
        <w:t xml:space="preserve"> (</w:t>
      </w:r>
      <w:proofErr w:type="spellStart"/>
      <w:r w:rsidRPr="006C0761">
        <w:rPr>
          <w:sz w:val="16"/>
        </w:rPr>
        <w:t>NAc</w:t>
      </w:r>
      <w:proofErr w:type="spellEnd"/>
      <w:r w:rsidRPr="006C0761">
        <w:rPr>
          <w:sz w:val="16"/>
        </w:rPr>
        <w:t xml:space="preserve">) is located within the ventral striatum and is divided into two sub-regions—the motor and limbic regions associated with its core and shell, respectively. The </w:t>
      </w:r>
      <w:proofErr w:type="spellStart"/>
      <w:r w:rsidRPr="006C0761">
        <w:rPr>
          <w:sz w:val="16"/>
        </w:rPr>
        <w:t>NAc</w:t>
      </w:r>
      <w:proofErr w:type="spellEnd"/>
      <w:r w:rsidRPr="006C0761">
        <w:rPr>
          <w:sz w:val="16"/>
        </w:rPr>
        <w:t xml:space="preserve"> has spiny neurons that receive dopamine from the VTA and glutamate (a dopamine driver) from the hippocampus, amygdala and medial prefrontal cortex. Subsequently, the </w:t>
      </w:r>
      <w:proofErr w:type="spellStart"/>
      <w:r w:rsidRPr="006C0761">
        <w:rPr>
          <w:sz w:val="16"/>
        </w:rPr>
        <w:t>NAc</w:t>
      </w:r>
      <w:proofErr w:type="spellEnd"/>
      <w:r w:rsidRPr="006C0761">
        <w:rPr>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6C0761">
        <w:rPr>
          <w:sz w:val="16"/>
        </w:rPr>
        <w:t>hypodopaminergia</w:t>
      </w:r>
      <w:proofErr w:type="spellEnd"/>
      <w:r w:rsidRPr="006C0761">
        <w:rPr>
          <w:sz w:val="16"/>
        </w:rPr>
        <w:t xml:space="preserve"> in the “Brain Reward Cascade” that contribute to addiction and compulsive behaviors [3,6,41]. </w:t>
      </w:r>
    </w:p>
    <w:p w14:paraId="4A48E974" w14:textId="77777777" w:rsidR="008234C6" w:rsidRPr="006C0761" w:rsidRDefault="008234C6" w:rsidP="008234C6">
      <w:pPr>
        <w:rPr>
          <w:sz w:val="16"/>
        </w:rPr>
      </w:pPr>
      <w:r w:rsidRPr="006C0761">
        <w:rPr>
          <w:sz w:val="16"/>
        </w:rPr>
        <w:t xml:space="preserve">Furthermore, ordinary </w:t>
      </w:r>
      <w:r w:rsidRPr="006C0761">
        <w:rPr>
          <w:u w:val="single"/>
        </w:rPr>
        <w:t>“</w:t>
      </w:r>
      <w:r w:rsidRPr="006C0761">
        <w:rPr>
          <w:highlight w:val="green"/>
          <w:u w:val="single"/>
        </w:rPr>
        <w:t>liking</w:t>
      </w:r>
      <w:r w:rsidRPr="006C0761">
        <w:rPr>
          <w:u w:val="single"/>
        </w:rPr>
        <w:t xml:space="preserve">” of </w:t>
      </w:r>
      <w:r w:rsidRPr="006C0761">
        <w:rPr>
          <w:highlight w:val="green"/>
          <w:u w:val="single"/>
        </w:rPr>
        <w:t>something</w:t>
      </w:r>
      <w:r w:rsidRPr="006C0761">
        <w:rPr>
          <w:u w:val="single"/>
        </w:rPr>
        <w:t xml:space="preserve">, or pure pleasure, is </w:t>
      </w:r>
      <w:r w:rsidRPr="006C0761">
        <w:rPr>
          <w:highlight w:val="green"/>
          <w:u w:val="single"/>
        </w:rPr>
        <w:t>represented by</w:t>
      </w:r>
      <w:r w:rsidRPr="006C0761">
        <w:rPr>
          <w:sz w:val="16"/>
        </w:rPr>
        <w:t xml:space="preserve"> small </w:t>
      </w:r>
      <w:r w:rsidRPr="006C0761">
        <w:rPr>
          <w:highlight w:val="green"/>
          <w:u w:val="single"/>
        </w:rPr>
        <w:t>regions</w:t>
      </w:r>
      <w:r w:rsidRPr="006C0761">
        <w:rPr>
          <w:sz w:val="16"/>
        </w:rPr>
        <w:t xml:space="preserve"> mainly </w:t>
      </w:r>
      <w:r w:rsidRPr="006C0761">
        <w:rPr>
          <w:highlight w:val="green"/>
          <w:u w:val="single"/>
        </w:rPr>
        <w:t>in the limbic system</w:t>
      </w:r>
      <w:r w:rsidRPr="006C0761">
        <w:rPr>
          <w:sz w:val="16"/>
        </w:rPr>
        <w:t xml:space="preserve"> (old reptilian part of the brain). These may be </w:t>
      </w:r>
      <w:r w:rsidRPr="006C0761">
        <w:rPr>
          <w:u w:val="single"/>
        </w:rPr>
        <w:t>part of larger neural circuits.</w:t>
      </w:r>
      <w:r w:rsidRPr="006C0761">
        <w:rPr>
          <w:sz w:val="16"/>
        </w:rPr>
        <w:t xml:space="preserve"> In Latin, </w:t>
      </w:r>
      <w:proofErr w:type="spellStart"/>
      <w:r w:rsidRPr="006C0761">
        <w:rPr>
          <w:sz w:val="16"/>
        </w:rPr>
        <w:t>hedus</w:t>
      </w:r>
      <w:proofErr w:type="spellEnd"/>
      <w:r w:rsidRPr="006C0761">
        <w:rPr>
          <w:sz w:val="16"/>
        </w:rPr>
        <w:t xml:space="preserve"> is the term for “sweet”; and in Greek, </w:t>
      </w:r>
      <w:proofErr w:type="spellStart"/>
      <w:r w:rsidRPr="006C0761">
        <w:rPr>
          <w:sz w:val="16"/>
        </w:rPr>
        <w:t>hodone</w:t>
      </w:r>
      <w:proofErr w:type="spellEnd"/>
      <w:r w:rsidRPr="006C0761">
        <w:rPr>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w:t>
      </w:r>
    </w:p>
    <w:p w14:paraId="6A30F32F" w14:textId="77777777" w:rsidR="008234C6" w:rsidRPr="006C0761" w:rsidRDefault="008234C6" w:rsidP="008234C6">
      <w:pPr>
        <w:rPr>
          <w:sz w:val="16"/>
        </w:rPr>
      </w:pPr>
      <w:r w:rsidRPr="006C0761">
        <w:rPr>
          <w:sz w:val="16"/>
        </w:rPr>
        <w:t xml:space="preserve">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w:t>
      </w:r>
    </w:p>
    <w:p w14:paraId="72EE4F6D" w14:textId="77777777" w:rsidR="008234C6" w:rsidRPr="006C0761" w:rsidRDefault="008234C6" w:rsidP="008234C6">
      <w:pPr>
        <w:rPr>
          <w:sz w:val="16"/>
        </w:rPr>
      </w:pPr>
      <w:r w:rsidRPr="006C0761">
        <w:rPr>
          <w:sz w:val="16"/>
        </w:rPr>
        <w:t xml:space="preserve">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w:t>
      </w:r>
    </w:p>
    <w:p w14:paraId="3B6A0461" w14:textId="77777777" w:rsidR="008234C6" w:rsidRPr="006C0761" w:rsidRDefault="008234C6" w:rsidP="008234C6">
      <w:pPr>
        <w:rPr>
          <w:sz w:val="16"/>
        </w:rPr>
      </w:pPr>
      <w:r w:rsidRPr="006C0761">
        <w:rPr>
          <w:sz w:val="16"/>
        </w:rPr>
        <w:t xml:space="preserve">Addictive substances are voluntarily self-administered, and they enhance (directly or indirectly) dopaminergic synaptic function in the </w:t>
      </w:r>
      <w:proofErr w:type="spellStart"/>
      <w:r w:rsidRPr="006C0761">
        <w:rPr>
          <w:sz w:val="16"/>
        </w:rPr>
        <w:t>NAc</w:t>
      </w:r>
      <w:proofErr w:type="spellEnd"/>
      <w:r w:rsidRPr="006C0761">
        <w:rPr>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6C0761">
        <w:rPr>
          <w:sz w:val="16"/>
        </w:rPr>
        <w:t>Vanyukov</w:t>
      </w:r>
      <w:proofErr w:type="spellEnd"/>
      <w:r w:rsidRPr="006C0761">
        <w:rPr>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w:t>
      </w:r>
    </w:p>
    <w:p w14:paraId="6D36D9C6" w14:textId="77777777" w:rsidR="008234C6" w:rsidRPr="006C0761" w:rsidRDefault="008234C6" w:rsidP="008234C6">
      <w:pPr>
        <w:rPr>
          <w:sz w:val="16"/>
        </w:rPr>
      </w:pPr>
      <w:r w:rsidRPr="006C0761">
        <w:rPr>
          <w:sz w:val="16"/>
        </w:rPr>
        <w:t xml:space="preserve">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w:t>
      </w:r>
    </w:p>
    <w:p w14:paraId="6C4D6748" w14:textId="77777777" w:rsidR="008234C6" w:rsidRPr="006C0761" w:rsidRDefault="008234C6" w:rsidP="008234C6">
      <w:pPr>
        <w:rPr>
          <w:sz w:val="16"/>
        </w:rPr>
      </w:pPr>
      <w:r w:rsidRPr="006C0761">
        <w:rPr>
          <w:sz w:val="16"/>
        </w:rPr>
        <w:t xml:space="preserve">In essence, although nonhuman primate brains are similar to our own, the disparity between other primates and those of human cognitive abilities tells us that surface similarity is not the whole story. </w:t>
      </w:r>
      <w:r w:rsidRPr="006C0761">
        <w:rPr>
          <w:u w:val="single"/>
        </w:rPr>
        <w:t>Sousa et al.</w:t>
      </w:r>
      <w:r w:rsidRPr="006C0761">
        <w:rPr>
          <w:sz w:val="16"/>
        </w:rPr>
        <w:t xml:space="preserve"> [50] small case </w:t>
      </w:r>
      <w:r w:rsidRPr="006C0761">
        <w:rPr>
          <w:u w:val="single"/>
        </w:rPr>
        <w:t>found various differentially expressed genes, to associate with pleasure related systems.</w:t>
      </w:r>
      <w:r w:rsidRPr="006C0761">
        <w:rPr>
          <w:sz w:val="16"/>
        </w:rPr>
        <w:t xml:space="preserve"> Furthermore, the dopaminergic interneurons located in the human neocortex were absent from the neocortex of nonhuman African apes. Such differences in neuronal transcriptional programs may underlie a variety of neurodevelopmental disorders. </w:t>
      </w:r>
    </w:p>
    <w:p w14:paraId="708013CA" w14:textId="77777777" w:rsidR="008234C6" w:rsidRPr="006C0761" w:rsidRDefault="008234C6" w:rsidP="008234C6">
      <w:pPr>
        <w:rPr>
          <w:sz w:val="16"/>
        </w:rPr>
      </w:pPr>
      <w:r w:rsidRPr="006C0761">
        <w:rPr>
          <w:sz w:val="16"/>
        </w:rPr>
        <w:t xml:space="preserve">In simpler terms, the system controls the production of dopamine, a chemical messenger that plays a significant role in pleasure and rewards. The senior author, Dr. </w:t>
      </w:r>
      <w:proofErr w:type="spellStart"/>
      <w:r w:rsidRPr="006C0761">
        <w:rPr>
          <w:sz w:val="16"/>
        </w:rPr>
        <w:t>Nenad</w:t>
      </w:r>
      <w:proofErr w:type="spellEnd"/>
      <w:r w:rsidRPr="006C0761">
        <w:rPr>
          <w:sz w:val="16"/>
        </w:rPr>
        <w:t xml:space="preserve"> </w:t>
      </w:r>
      <w:proofErr w:type="spellStart"/>
      <w:r w:rsidRPr="006C0761">
        <w:rPr>
          <w:sz w:val="16"/>
        </w:rPr>
        <w:t>Sestan</w:t>
      </w:r>
      <w:proofErr w:type="spellEnd"/>
      <w:r w:rsidRPr="006C0761">
        <w:rPr>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6C0761">
        <w:rPr>
          <w:sz w:val="16"/>
        </w:rPr>
        <w:t>Sestan</w:t>
      </w:r>
      <w:proofErr w:type="spellEnd"/>
      <w:r w:rsidRPr="006C0761">
        <w:rPr>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6C0761">
        <w:rPr>
          <w:highlight w:val="green"/>
          <w:u w:val="single"/>
        </w:rPr>
        <w:t>researchers examined</w:t>
      </w:r>
      <w:r w:rsidRPr="006C0761">
        <w:rPr>
          <w:u w:val="single"/>
        </w:rPr>
        <w:t xml:space="preserve"> 247 specimens of </w:t>
      </w:r>
      <w:r w:rsidRPr="006C0761">
        <w:rPr>
          <w:highlight w:val="green"/>
          <w:u w:val="single"/>
        </w:rPr>
        <w:t>neural tissue</w:t>
      </w:r>
      <w:r w:rsidRPr="006C0761">
        <w:rPr>
          <w:u w:val="single"/>
        </w:rPr>
        <w:t xml:space="preserve"> from six humans, five chimpanzees, and five macaque monkeys.</w:t>
      </w:r>
      <w:r w:rsidRPr="006C0761">
        <w:rPr>
          <w:sz w:val="16"/>
        </w:rPr>
        <w:t xml:space="preserve"> Moreover, these </w:t>
      </w:r>
      <w:r w:rsidRPr="006C0761">
        <w:rPr>
          <w:u w:val="single"/>
        </w:rPr>
        <w:t>investigators analyzed which genes were turned on or off in 16 regions of the brain.</w:t>
      </w:r>
      <w:r w:rsidRPr="006C0761">
        <w:rPr>
          <w:sz w:val="16"/>
        </w:rPr>
        <w:t xml:space="preserve"> While </w:t>
      </w:r>
      <w:r w:rsidRPr="006C0761">
        <w:rPr>
          <w:u w:val="single"/>
        </w:rPr>
        <w:t xml:space="preserve">the differences among species were subtle, </w:t>
      </w:r>
      <w:r w:rsidRPr="006C0761">
        <w:rPr>
          <w:b/>
          <w:bCs/>
          <w:highlight w:val="green"/>
          <w:u w:val="single"/>
        </w:rPr>
        <w:t>there was</w:t>
      </w:r>
      <w:r w:rsidRPr="006C0761">
        <w:rPr>
          <w:u w:val="single"/>
        </w:rPr>
        <w:t xml:space="preserve"> a </w:t>
      </w:r>
      <w:r w:rsidRPr="006C0761">
        <w:rPr>
          <w:b/>
          <w:bCs/>
          <w:highlight w:val="green"/>
          <w:u w:val="single"/>
        </w:rPr>
        <w:t>remarkable contrast in</w:t>
      </w:r>
      <w:r w:rsidRPr="006C0761">
        <w:rPr>
          <w:u w:val="single"/>
        </w:rPr>
        <w:t xml:space="preserve"> the</w:t>
      </w:r>
      <w:r w:rsidRPr="006C0761">
        <w:rPr>
          <w:b/>
          <w:bCs/>
          <w:u w:val="single"/>
        </w:rPr>
        <w:t xml:space="preserve"> </w:t>
      </w:r>
      <w:r w:rsidRPr="006C0761">
        <w:rPr>
          <w:b/>
          <w:bCs/>
          <w:highlight w:val="green"/>
          <w:u w:val="single"/>
        </w:rPr>
        <w:t>neocortices</w:t>
      </w:r>
      <w:r w:rsidRPr="006C0761">
        <w:rPr>
          <w:sz w:val="16"/>
        </w:rPr>
        <w:t xml:space="preserve">, specifically </w:t>
      </w:r>
      <w:r w:rsidRPr="006C0761">
        <w:rPr>
          <w:u w:val="single"/>
        </w:rPr>
        <w:t xml:space="preserve">in an </w:t>
      </w:r>
      <w:r w:rsidRPr="006C0761">
        <w:rPr>
          <w:highlight w:val="green"/>
          <w:u w:val="single"/>
        </w:rPr>
        <w:t>area of the brain</w:t>
      </w:r>
      <w:r w:rsidRPr="006C0761">
        <w:rPr>
          <w:u w:val="single"/>
        </w:rPr>
        <w:t xml:space="preserve"> that is much </w:t>
      </w:r>
      <w:r w:rsidRPr="006C0761">
        <w:rPr>
          <w:highlight w:val="green"/>
          <w:u w:val="single"/>
        </w:rPr>
        <w:t>more developed in humans</w:t>
      </w:r>
      <w:r w:rsidRPr="006C0761">
        <w:rPr>
          <w:u w:val="single"/>
        </w:rPr>
        <w:t xml:space="preserve"> than in chimpanzees.</w:t>
      </w:r>
      <w:r w:rsidRPr="006C0761">
        <w:rPr>
          <w:sz w:val="16"/>
        </w:rPr>
        <w:t xml:space="preserve"> In fact, these researchers found that a gene called </w:t>
      </w:r>
      <w:r w:rsidRPr="006C0761">
        <w:rPr>
          <w:u w:val="single"/>
        </w:rPr>
        <w:t>tyrosine hydroxylase (TH) for the enzyme, responsible for the production of dopamine</w:t>
      </w:r>
      <w:r w:rsidRPr="006C0761">
        <w:rPr>
          <w:sz w:val="16"/>
        </w:rPr>
        <w:t xml:space="preserve">, was </w:t>
      </w:r>
      <w:r w:rsidRPr="006C0761">
        <w:rPr>
          <w:u w:val="single"/>
        </w:rPr>
        <w:t>expressed in the neocortex of humans, but not chimpanzees.</w:t>
      </w:r>
      <w:r w:rsidRPr="006C0761">
        <w:rPr>
          <w:sz w:val="16"/>
        </w:rPr>
        <w:t xml:space="preserve"> As discussed earlier, </w:t>
      </w:r>
      <w:r w:rsidRPr="006C0761">
        <w:rPr>
          <w:u w:val="single"/>
        </w:rPr>
        <w:t>dopamine is</w:t>
      </w:r>
      <w:r w:rsidRPr="006C0761">
        <w:rPr>
          <w:sz w:val="16"/>
        </w:rPr>
        <w:t xml:space="preserve"> best </w:t>
      </w:r>
      <w:r w:rsidRPr="006C0761">
        <w:rPr>
          <w:u w:val="single"/>
        </w:rPr>
        <w:t>known for its</w:t>
      </w:r>
      <w:r w:rsidRPr="006C0761">
        <w:rPr>
          <w:sz w:val="16"/>
        </w:rPr>
        <w:t xml:space="preserve"> essential </w:t>
      </w:r>
      <w:r w:rsidRPr="006C0761">
        <w:rPr>
          <w:u w:val="single"/>
        </w:rPr>
        <w:t>role within the brain’s reward system; the</w:t>
      </w:r>
      <w:r w:rsidRPr="006C0761">
        <w:rPr>
          <w:sz w:val="16"/>
        </w:rPr>
        <w:t xml:space="preserve"> very </w:t>
      </w:r>
      <w:r w:rsidRPr="006C0761">
        <w:rPr>
          <w:u w:val="single"/>
        </w:rPr>
        <w:t>system that responds to everything from sex, to gambling, to food, and to addictive drugs.</w:t>
      </w:r>
      <w:r w:rsidRPr="006C0761">
        <w:rPr>
          <w:sz w:val="16"/>
        </w:rPr>
        <w:t xml:space="preserve"> However, dopamine also assists in regulating emotional responses, memory, and movement. Notably, abnormal dopamine levels have been linked to disorders including Parkinson’s, schizophrenia and spectrum disorders such as autism and addiction or RDS. </w:t>
      </w:r>
    </w:p>
    <w:p w14:paraId="7C84161A" w14:textId="77777777" w:rsidR="008234C6" w:rsidRDefault="008234C6" w:rsidP="008234C6">
      <w:pPr>
        <w:rPr>
          <w:sz w:val="16"/>
        </w:rPr>
      </w:pPr>
      <w:r w:rsidRPr="006C0761">
        <w:rPr>
          <w:sz w:val="16"/>
        </w:rPr>
        <w:t xml:space="preserve">Nora Volkow, the director of NIDA, pointed out that one alluring possibility is that the neurotransmitter </w:t>
      </w:r>
      <w:r w:rsidRPr="006C0761">
        <w:rPr>
          <w:highlight w:val="green"/>
          <w:u w:val="single"/>
        </w:rPr>
        <w:t>dopamine plays</w:t>
      </w:r>
      <w:r w:rsidRPr="006C0761">
        <w:rPr>
          <w:u w:val="single"/>
        </w:rPr>
        <w:t xml:space="preserve"> a substantial </w:t>
      </w:r>
      <w:r w:rsidRPr="006C0761">
        <w:rPr>
          <w:highlight w:val="green"/>
          <w:u w:val="single"/>
        </w:rPr>
        <w:t>role in</w:t>
      </w:r>
      <w:r w:rsidRPr="006C0761">
        <w:rPr>
          <w:u w:val="single"/>
        </w:rPr>
        <w:t xml:space="preserve"> humans’ </w:t>
      </w:r>
      <w:r w:rsidRPr="006C0761">
        <w:rPr>
          <w:highlight w:val="green"/>
          <w:u w:val="single"/>
        </w:rPr>
        <w:t>ability to pursue</w:t>
      </w:r>
      <w:r w:rsidRPr="006C0761">
        <w:rPr>
          <w:u w:val="single"/>
        </w:rPr>
        <w:t xml:space="preserve"> various </w:t>
      </w:r>
      <w:r w:rsidRPr="006C0761">
        <w:rPr>
          <w:highlight w:val="green"/>
          <w:u w:val="single"/>
        </w:rPr>
        <w:t>rewards that are</w:t>
      </w:r>
      <w:r w:rsidRPr="006C0761">
        <w:rPr>
          <w:u w:val="single"/>
        </w:rPr>
        <w:t xml:space="preserve"> perhaps months or even </w:t>
      </w:r>
      <w:r w:rsidRPr="006C0761">
        <w:rPr>
          <w:highlight w:val="green"/>
          <w:u w:val="single"/>
        </w:rPr>
        <w:t>years away</w:t>
      </w:r>
      <w:r w:rsidRPr="006C0761">
        <w:rPr>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6C0761">
        <w:rPr>
          <w:sz w:val="16"/>
        </w:rPr>
        <w:t>alterlife</w:t>
      </w:r>
      <w:proofErr w:type="spellEnd"/>
      <w:r w:rsidRPr="006C0761">
        <w:rPr>
          <w:sz w:val="16"/>
        </w:rPr>
        <w:t xml:space="preserve">. </w:t>
      </w:r>
      <w:r w:rsidRPr="006C0761">
        <w:rPr>
          <w:u w:val="single"/>
        </w:rPr>
        <w:t>This may explain what often motivates people to work for things that have no apparent short-term benefit</w:t>
      </w:r>
      <w:r w:rsidRPr="006C0761">
        <w:rPr>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6C0761">
        <w:rPr>
          <w:sz w:val="16"/>
        </w:rPr>
        <w:t>shilting</w:t>
      </w:r>
      <w:proofErr w:type="spellEnd"/>
      <w:r w:rsidRPr="006C0761">
        <w:rPr>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7250EF09" w14:textId="77777777" w:rsidR="008234C6" w:rsidRDefault="008234C6" w:rsidP="008234C6">
      <w:pPr>
        <w:pStyle w:val="Heading4"/>
        <w:rPr>
          <w:rFonts w:cs="Calibri"/>
          <w:color w:val="000000" w:themeColor="text1"/>
        </w:rPr>
      </w:pPr>
      <w:r>
        <w:t xml:space="preserve">6] </w:t>
      </w:r>
      <w:r>
        <w:rPr>
          <w:rFonts w:cs="Calibri"/>
          <w:color w:val="000000" w:themeColor="text1"/>
        </w:rPr>
        <w:t>O</w:t>
      </w:r>
      <w:r w:rsidRPr="00A57D71">
        <w:rPr>
          <w:rFonts w:cs="Calibri"/>
          <w:color w:val="000000" w:themeColor="text1"/>
        </w:rPr>
        <w:t>nly consequentialism explains degrees of wrongness—if I break a promise to meet up for lunch, that is not as bad as breaking a promise to take a dying person to the hospital. Only the consequences of breaking the promise explain why the second one is much worse than the first</w:t>
      </w:r>
      <w:r w:rsidRPr="00BF0E50">
        <w:rPr>
          <w:rFonts w:cs="Calibri"/>
          <w:color w:val="000000" w:themeColor="text1"/>
        </w:rPr>
        <w:t xml:space="preserve"> </w:t>
      </w:r>
      <w:r>
        <w:rPr>
          <w:rFonts w:cs="Calibri"/>
          <w:color w:val="000000" w:themeColor="text1"/>
        </w:rPr>
        <w:t>which is the most intuitive. That outweighs:</w:t>
      </w:r>
    </w:p>
    <w:p w14:paraId="25EF1565" w14:textId="77777777" w:rsidR="008234C6" w:rsidRDefault="008234C6" w:rsidP="008234C6">
      <w:pPr>
        <w:pStyle w:val="Heading4"/>
        <w:rPr>
          <w:rFonts w:cs="Helvetica"/>
        </w:rPr>
      </w:pPr>
      <w:r>
        <w:rPr>
          <w:rFonts w:cs="Helvetica"/>
        </w:rPr>
        <w:t xml:space="preserve">[A] </w:t>
      </w:r>
      <w:r>
        <w:rPr>
          <w:rFonts w:cs="Helvetica"/>
          <w:u w:val="single"/>
        </w:rPr>
        <w:t>Parsimony</w:t>
      </w:r>
      <w:r>
        <w:rPr>
          <w:rFonts w:cs="Helvetica"/>
        </w:rPr>
        <w:t xml:space="preserve"> – metaphysics relies on long chains of questionable claims that make conclusions less likely.</w:t>
      </w:r>
      <w:r w:rsidRPr="00D549BE">
        <w:rPr>
          <w:rFonts w:cs="Helvetica"/>
        </w:rPr>
        <w:t xml:space="preserve"> </w:t>
      </w:r>
    </w:p>
    <w:p w14:paraId="60149789" w14:textId="77777777" w:rsidR="008234C6" w:rsidRDefault="008234C6" w:rsidP="008234C6">
      <w:pPr>
        <w:pStyle w:val="Heading4"/>
        <w:rPr>
          <w:rFonts w:cs="Helvetica"/>
        </w:rPr>
      </w:pPr>
      <w:r>
        <w:rPr>
          <w:rFonts w:cs="Helvetica"/>
        </w:rPr>
        <w:t xml:space="preserve">[B] </w:t>
      </w:r>
      <w:r>
        <w:rPr>
          <w:rFonts w:cs="Helvetica"/>
          <w:u w:val="single"/>
        </w:rPr>
        <w:t>Hijacks</w:t>
      </w:r>
      <w:r>
        <w:rPr>
          <w:rFonts w:cs="Helvetica"/>
        </w:rPr>
        <w:t xml:space="preserve"> – intuitions are inevitable since even every framework must take some unjustified assumption as a starting point. </w:t>
      </w:r>
    </w:p>
    <w:p w14:paraId="1106466D" w14:textId="77777777" w:rsidR="008234C6" w:rsidRPr="0010436E" w:rsidRDefault="008234C6" w:rsidP="008234C6">
      <w:pPr>
        <w:pStyle w:val="Heading4"/>
      </w:pPr>
      <w:r>
        <w:t xml:space="preserve">[C] </w:t>
      </w:r>
      <w:r>
        <w:rPr>
          <w:u w:val="single"/>
        </w:rPr>
        <w:t>Empirics</w:t>
      </w:r>
      <w:r>
        <w:t xml:space="preserve"> – thousands of years of history prove that it’s probably not good to keep our hands on hot stoves.</w:t>
      </w:r>
    </w:p>
    <w:p w14:paraId="47D2E56B" w14:textId="026F317F" w:rsidR="00900BB4" w:rsidRPr="00916BB1" w:rsidRDefault="00900BB4" w:rsidP="00900BB4">
      <w:pPr>
        <w:pStyle w:val="Heading4"/>
        <w:spacing w:before="0" w:line="240" w:lineRule="auto"/>
      </w:pPr>
      <w:r>
        <w:t xml:space="preserve">7] The 1NC </w:t>
      </w:r>
      <w:r w:rsidRPr="00916BB1">
        <w:rPr>
          <w:u w:val="single"/>
        </w:rPr>
        <w:t>cedes</w:t>
      </w:r>
      <w:r>
        <w:t xml:space="preserve"> the celestial commons to the hands of </w:t>
      </w:r>
      <w:r w:rsidRPr="00916BB1">
        <w:rPr>
          <w:u w:val="single"/>
        </w:rPr>
        <w:t>global imperialism</w:t>
      </w:r>
      <w:r>
        <w:t xml:space="preserve">. Only IR education can create </w:t>
      </w:r>
      <w:r w:rsidRPr="00916BB1">
        <w:rPr>
          <w:u w:val="single"/>
        </w:rPr>
        <w:t>momentum</w:t>
      </w:r>
      <w:r>
        <w:t xml:space="preserve"> to demilitarize space.</w:t>
      </w:r>
    </w:p>
    <w:p w14:paraId="00B81CDB" w14:textId="77777777" w:rsidR="00900BB4" w:rsidRDefault="00900BB4" w:rsidP="00900BB4">
      <w:r>
        <w:t xml:space="preserve">Raymond </w:t>
      </w:r>
      <w:r>
        <w:rPr>
          <w:rStyle w:val="Style13ptBold"/>
        </w:rPr>
        <w:t>Duvall 6</w:t>
      </w:r>
      <w:r>
        <w:t xml:space="preserve"> – Professor of Political Science @ Univ of Minnesota, Taking Sovereignty Out of This World: Space Weapons and Empire of the Future, October 2006, </w:t>
      </w:r>
      <w:hyperlink r:id="rId37" w:history="1">
        <w:r w:rsidRPr="008E3DAC">
          <w:rPr>
            <w:rStyle w:val="Hyperlink"/>
          </w:rPr>
          <w:t>https://www.files.ethz.ch/isn/111193/Taking%20Sovereignty%20Out%20of%20This%20World.pdf</w:t>
        </w:r>
      </w:hyperlink>
      <w:r>
        <w:t xml:space="preserve"> </w:t>
      </w:r>
    </w:p>
    <w:p w14:paraId="3237AF03" w14:textId="77777777" w:rsidR="00900BB4" w:rsidRDefault="00900BB4" w:rsidP="00900BB4">
      <w:pPr>
        <w:rPr>
          <w:b/>
          <w:iCs/>
          <w:szCs w:val="20"/>
          <w:u w:val="single"/>
          <w:bdr w:val="single" w:sz="8" w:space="0" w:color="auto" w:frame="1"/>
        </w:rPr>
      </w:pPr>
      <w:r>
        <w:rPr>
          <w:sz w:val="8"/>
          <w:szCs w:val="20"/>
        </w:rPr>
        <w:t xml:space="preserve">III. Space Weapons, Sovereignty, and the Constitution of Empire Each of the three new forms of </w:t>
      </w:r>
      <w:r w:rsidRPr="00916BB1">
        <w:rPr>
          <w:rStyle w:val="Emphasis"/>
          <w:szCs w:val="20"/>
          <w:highlight w:val="green"/>
        </w:rPr>
        <w:t>military use of space</w:t>
      </w:r>
      <w:r>
        <w:rPr>
          <w:sz w:val="8"/>
          <w:szCs w:val="20"/>
        </w:rPr>
        <w:t xml:space="preserve">, if brought into effect, </w:t>
      </w:r>
      <w:r w:rsidRPr="00916BB1">
        <w:rPr>
          <w:rStyle w:val="StyleUnderline"/>
          <w:szCs w:val="20"/>
          <w:highlight w:val="green"/>
        </w:rPr>
        <w:t xml:space="preserve">will </w:t>
      </w:r>
      <w:r w:rsidRPr="00916BB1">
        <w:rPr>
          <w:rStyle w:val="StyleUnderline"/>
          <w:szCs w:val="20"/>
        </w:rPr>
        <w:t>dramatically</w:t>
      </w:r>
      <w:r w:rsidRPr="00916BB1">
        <w:rPr>
          <w:sz w:val="8"/>
          <w:szCs w:val="20"/>
        </w:rPr>
        <w:t xml:space="preserve"> </w:t>
      </w:r>
      <w:r w:rsidRPr="00916BB1">
        <w:rPr>
          <w:rStyle w:val="StyleUnderline"/>
          <w:szCs w:val="20"/>
          <w:highlight w:val="green"/>
        </w:rPr>
        <w:t>affect</w:t>
      </w:r>
      <w:r>
        <w:rPr>
          <w:rStyle w:val="StyleUnderline"/>
          <w:szCs w:val="20"/>
        </w:rPr>
        <w:t xml:space="preserve"> </w:t>
      </w:r>
      <w:r>
        <w:rPr>
          <w:rStyle w:val="Emphasis"/>
          <w:szCs w:val="20"/>
        </w:rPr>
        <w:t xml:space="preserve">political </w:t>
      </w:r>
      <w:r w:rsidRPr="00B265A4">
        <w:rPr>
          <w:rStyle w:val="Emphasis"/>
          <w:szCs w:val="20"/>
          <w:highlight w:val="green"/>
        </w:rPr>
        <w:t>societies</w:t>
      </w:r>
      <w:r w:rsidRPr="00916BB1">
        <w:rPr>
          <w:rStyle w:val="Emphasis"/>
          <w:szCs w:val="20"/>
        </w:rPr>
        <w:t xml:space="preserve"> on Earth</w:t>
      </w:r>
      <w:r w:rsidRPr="00916BB1">
        <w:rPr>
          <w:sz w:val="8"/>
          <w:szCs w:val="20"/>
        </w:rPr>
        <w:t xml:space="preserve">. </w:t>
      </w:r>
      <w:r w:rsidRPr="00916BB1">
        <w:rPr>
          <w:rStyle w:val="StyleUnderline"/>
          <w:szCs w:val="20"/>
        </w:rPr>
        <w:t xml:space="preserve">Missile defense has as its aim the creation of a shield for the </w:t>
      </w:r>
      <w:r w:rsidRPr="00916BB1">
        <w:rPr>
          <w:rStyle w:val="Emphasis"/>
          <w:szCs w:val="20"/>
        </w:rPr>
        <w:t>territory of the U.S.</w:t>
      </w:r>
      <w:r w:rsidRPr="00916BB1">
        <w:rPr>
          <w:sz w:val="8"/>
          <w:szCs w:val="20"/>
        </w:rPr>
        <w:t xml:space="preserve"> (and possibly some selected allies). To the extent that it is accomplished, this would partially </w:t>
      </w:r>
      <w:r w:rsidRPr="00916BB1">
        <w:rPr>
          <w:rStyle w:val="Emphasis"/>
          <w:szCs w:val="20"/>
        </w:rPr>
        <w:t>re-inscribe</w:t>
      </w:r>
      <w:r w:rsidRPr="00916BB1">
        <w:rPr>
          <w:sz w:val="8"/>
          <w:szCs w:val="20"/>
        </w:rPr>
        <w:t xml:space="preserve">, through a truly three-dimensional shield, the </w:t>
      </w:r>
      <w:r w:rsidRPr="00916BB1">
        <w:rPr>
          <w:rStyle w:val="Emphasis"/>
          <w:szCs w:val="20"/>
        </w:rPr>
        <w:t>borders of the United States</w:t>
      </w:r>
      <w:r w:rsidRPr="00916BB1">
        <w:rPr>
          <w:sz w:val="8"/>
          <w:szCs w:val="20"/>
        </w:rPr>
        <w:t xml:space="preserve">—in </w:t>
      </w:r>
      <w:proofErr w:type="spellStart"/>
      <w:r w:rsidRPr="00916BB1">
        <w:rPr>
          <w:sz w:val="8"/>
          <w:szCs w:val="20"/>
        </w:rPr>
        <w:t>Herz’s</w:t>
      </w:r>
      <w:proofErr w:type="spellEnd"/>
      <w:r w:rsidRPr="00916BB1">
        <w:rPr>
          <w:sz w:val="8"/>
          <w:szCs w:val="20"/>
        </w:rPr>
        <w:t xml:space="preserve"> terms, </w:t>
      </w:r>
      <w:r w:rsidRPr="00916BB1">
        <w:rPr>
          <w:rStyle w:val="Emphasis"/>
          <w:szCs w:val="20"/>
        </w:rPr>
        <w:t>its “hard shell</w:t>
      </w:r>
      <w:r w:rsidRPr="00916BB1">
        <w:rPr>
          <w:sz w:val="8"/>
          <w:szCs w:val="20"/>
        </w:rPr>
        <w:t>”—</w:t>
      </w:r>
      <w:r w:rsidRPr="00916BB1">
        <w:rPr>
          <w:rStyle w:val="StyleUnderline"/>
          <w:szCs w:val="20"/>
        </w:rPr>
        <w:t>and</w:t>
      </w:r>
      <w:r w:rsidRPr="00916BB1">
        <w:rPr>
          <w:sz w:val="8"/>
          <w:szCs w:val="20"/>
        </w:rPr>
        <w:t xml:space="preserve"> accordingly </w:t>
      </w:r>
      <w:r w:rsidRPr="00916BB1">
        <w:rPr>
          <w:rStyle w:val="StyleUnderline"/>
          <w:szCs w:val="20"/>
        </w:rPr>
        <w:t xml:space="preserve">its effective </w:t>
      </w:r>
      <w:r w:rsidRPr="00916BB1">
        <w:rPr>
          <w:rStyle w:val="Emphasis"/>
          <w:szCs w:val="20"/>
        </w:rPr>
        <w:t>sovereignty as political subject</w:t>
      </w:r>
      <w:r w:rsidRPr="00916BB1">
        <w:rPr>
          <w:sz w:val="8"/>
          <w:szCs w:val="20"/>
        </w:rPr>
        <w:t>. At the</w:t>
      </w:r>
      <w:r>
        <w:rPr>
          <w:sz w:val="8"/>
          <w:szCs w:val="20"/>
        </w:rPr>
        <w:t xml:space="preserve"> same time, </w:t>
      </w:r>
      <w:r>
        <w:rPr>
          <w:rStyle w:val="StyleUnderline"/>
          <w:szCs w:val="20"/>
        </w:rPr>
        <w:t>it would reduce or even eliminate the capacity of</w:t>
      </w:r>
      <w:r>
        <w:rPr>
          <w:sz w:val="8"/>
          <w:szCs w:val="20"/>
        </w:rPr>
        <w:t xml:space="preserve"> other </w:t>
      </w:r>
      <w:r>
        <w:rPr>
          <w:rStyle w:val="StyleUnderline"/>
          <w:szCs w:val="20"/>
        </w:rPr>
        <w:t>political subjects to exercise an effective deterrent defense against U.S. intervention</w:t>
      </w:r>
      <w:r>
        <w:rPr>
          <w:sz w:val="8"/>
          <w:szCs w:val="20"/>
        </w:rPr>
        <w:t xml:space="preserve"> in their affairs—that is to say, it would further erode their sovereignty. The second type of militarization—space control—is both a form of “privatizing” the commons of orbital space and a form of military exclusion, an extra-territorial complement to the effort to create an exclusive territorial “hard shell” for just one state (and perhaps its “friends”) through missile defense. In the first respect, it can be understood as a type of “primitive accumulation”,48 whereby the commons of orbital space </w:t>
      </w:r>
      <w:proofErr w:type="gramStart"/>
      <w:r>
        <w:rPr>
          <w:sz w:val="8"/>
          <w:szCs w:val="20"/>
        </w:rPr>
        <w:t>is</w:t>
      </w:r>
      <w:proofErr w:type="gramEnd"/>
      <w:r>
        <w:rPr>
          <w:sz w:val="8"/>
          <w:szCs w:val="20"/>
        </w:rPr>
        <w:t xml:space="preserve"> effectively colonized and “made safe” for the capitalist interests that flow through it—primarily information services at this point in time. Here, </w:t>
      </w:r>
      <w:r w:rsidRPr="00B265A4">
        <w:rPr>
          <w:rStyle w:val="StyleUnderline"/>
          <w:szCs w:val="20"/>
        </w:rPr>
        <w:t xml:space="preserve">the project of </w:t>
      </w:r>
      <w:r w:rsidRPr="00916BB1">
        <w:rPr>
          <w:rStyle w:val="StyleUnderline"/>
          <w:szCs w:val="20"/>
          <w:highlight w:val="green"/>
        </w:rPr>
        <w:t>space control is constitutive of</w:t>
      </w:r>
      <w:r>
        <w:rPr>
          <w:rStyle w:val="StyleUnderline"/>
          <w:szCs w:val="20"/>
        </w:rPr>
        <w:t xml:space="preserve"> the U.S. </w:t>
      </w:r>
      <w:r w:rsidRPr="00916BB1">
        <w:rPr>
          <w:rStyle w:val="StyleUnderline"/>
          <w:szCs w:val="20"/>
        </w:rPr>
        <w:t>as</w:t>
      </w:r>
      <w:r>
        <w:rPr>
          <w:rStyle w:val="StyleUnderline"/>
          <w:szCs w:val="20"/>
        </w:rPr>
        <w:t xml:space="preserve"> expressly </w:t>
      </w:r>
      <w:r w:rsidRPr="00916BB1">
        <w:rPr>
          <w:rStyle w:val="StyleUnderline"/>
          <w:szCs w:val="20"/>
          <w:highlight w:val="green"/>
        </w:rPr>
        <w:t>capitalist state</w:t>
      </w:r>
      <w:r w:rsidRPr="00916BB1">
        <w:rPr>
          <w:sz w:val="8"/>
          <w:szCs w:val="20"/>
          <w:highlight w:val="green"/>
        </w:rPr>
        <w:t>—</w:t>
      </w:r>
      <w:r>
        <w:rPr>
          <w:rStyle w:val="Emphasis"/>
          <w:szCs w:val="20"/>
        </w:rPr>
        <w:t>sovereign subject of a particular global socio-economic order</w:t>
      </w:r>
      <w:r>
        <w:rPr>
          <w:sz w:val="8"/>
          <w:szCs w:val="20"/>
        </w:rPr>
        <w:t xml:space="preserve">. </w:t>
      </w:r>
      <w:r>
        <w:rPr>
          <w:rStyle w:val="StyleUnderline"/>
          <w:szCs w:val="20"/>
        </w:rPr>
        <w:t>In the second respect</w:t>
      </w:r>
      <w:r>
        <w:rPr>
          <w:sz w:val="8"/>
          <w:szCs w:val="20"/>
        </w:rPr>
        <w:t xml:space="preserve">, </w:t>
      </w:r>
      <w:r>
        <w:rPr>
          <w:rStyle w:val="StyleUnderline"/>
          <w:szCs w:val="20"/>
        </w:rPr>
        <w:t xml:space="preserve">that moment of constitution is conjoined with the constitution of an </w:t>
      </w:r>
      <w:r>
        <w:rPr>
          <w:rStyle w:val="Emphasis"/>
          <w:szCs w:val="20"/>
        </w:rPr>
        <w:t>exclusive—a singular—sovereignty</w:t>
      </w:r>
      <w:r>
        <w:rPr>
          <w:sz w:val="8"/>
          <w:szCs w:val="20"/>
        </w:rPr>
        <w:t xml:space="preserve"> </w:t>
      </w:r>
      <w:r>
        <w:rPr>
          <w:rStyle w:val="StyleUnderline"/>
          <w:szCs w:val="20"/>
        </w:rPr>
        <w:t xml:space="preserve">in regard to the workings of that socio-economic order through the </w:t>
      </w:r>
      <w:r>
        <w:rPr>
          <w:rStyle w:val="Emphasis"/>
          <w:szCs w:val="20"/>
        </w:rPr>
        <w:t>global commons of orbital space</w:t>
      </w:r>
      <w:r>
        <w:rPr>
          <w:rStyle w:val="StyleUnderline"/>
          <w:szCs w:val="20"/>
        </w:rPr>
        <w:t xml:space="preserve">. </w:t>
      </w:r>
      <w:r>
        <w:rPr>
          <w:sz w:val="8"/>
          <w:szCs w:val="20"/>
        </w:rPr>
        <w:t xml:space="preserve">Finally, </w:t>
      </w:r>
      <w:r w:rsidRPr="00916BB1">
        <w:rPr>
          <w:rStyle w:val="StyleUnderline"/>
          <w:szCs w:val="20"/>
          <w:highlight w:val="green"/>
        </w:rPr>
        <w:t>the placing of weapons</w:t>
      </w:r>
      <w:r>
        <w:rPr>
          <w:rStyle w:val="StyleUnderline"/>
          <w:szCs w:val="20"/>
        </w:rPr>
        <w:t xml:space="preserve"> in space capable of targeting objects on or near the Earth’s surface </w:t>
      </w:r>
      <w:r w:rsidRPr="00916BB1">
        <w:rPr>
          <w:rStyle w:val="StyleUnderline"/>
          <w:szCs w:val="20"/>
          <w:highlight w:val="green"/>
        </w:rPr>
        <w:t xml:space="preserve">creates </w:t>
      </w:r>
      <w:r w:rsidRPr="00916BB1">
        <w:rPr>
          <w:rStyle w:val="Emphasis"/>
          <w:szCs w:val="20"/>
        </w:rPr>
        <w:t xml:space="preserve">a new form of </w:t>
      </w:r>
      <w:r w:rsidRPr="00916BB1">
        <w:rPr>
          <w:rStyle w:val="Emphasis"/>
          <w:szCs w:val="20"/>
          <w:highlight w:val="green"/>
        </w:rPr>
        <w:t>territorial rule</w:t>
      </w:r>
      <w:r>
        <w:rPr>
          <w:sz w:val="8"/>
          <w:szCs w:val="20"/>
        </w:rPr>
        <w:t xml:space="preserve">. </w:t>
      </w:r>
      <w:r>
        <w:rPr>
          <w:rStyle w:val="StyleUnderline"/>
          <w:szCs w:val="20"/>
        </w:rPr>
        <w:t>Whereas modern military action has been concerned principally with occupying</w:t>
      </w:r>
      <w:r>
        <w:rPr>
          <w:sz w:val="8"/>
          <w:szCs w:val="20"/>
        </w:rPr>
        <w:t xml:space="preserve"> and controlling </w:t>
      </w:r>
      <w:r>
        <w:rPr>
          <w:rStyle w:val="StyleUnderline"/>
          <w:szCs w:val="20"/>
        </w:rPr>
        <w:t>territory</w:t>
      </w:r>
      <w:r>
        <w:rPr>
          <w:sz w:val="8"/>
          <w:szCs w:val="20"/>
        </w:rPr>
        <w:t xml:space="preserve">, </w:t>
      </w:r>
      <w:r>
        <w:rPr>
          <w:rStyle w:val="StyleUnderline"/>
          <w:szCs w:val="20"/>
        </w:rPr>
        <w:t>and whereas modern sovereignty is</w:t>
      </w:r>
      <w:r>
        <w:rPr>
          <w:sz w:val="8"/>
          <w:szCs w:val="20"/>
        </w:rPr>
        <w:t xml:space="preserve"> accordingly </w:t>
      </w:r>
      <w:r>
        <w:rPr>
          <w:rStyle w:val="StyleUnderline"/>
          <w:szCs w:val="20"/>
        </w:rPr>
        <w:t>territorially defined</w:t>
      </w:r>
      <w:r>
        <w:rPr>
          <w:sz w:val="8"/>
          <w:szCs w:val="20"/>
        </w:rPr>
        <w:t xml:space="preserve">, </w:t>
      </w:r>
      <w:r>
        <w:rPr>
          <w:rStyle w:val="StyleUnderline"/>
          <w:szCs w:val="20"/>
        </w:rPr>
        <w:t>this form of weaponization of space would dispense with the need for such cumbersome military practices</w:t>
      </w:r>
      <w:r>
        <w:rPr>
          <w:sz w:val="8"/>
          <w:szCs w:val="20"/>
        </w:rPr>
        <w:t xml:space="preserve">, </w:t>
      </w:r>
      <w:r>
        <w:rPr>
          <w:rStyle w:val="StyleUnderline"/>
          <w:szCs w:val="20"/>
        </w:rPr>
        <w:t xml:space="preserve">and the pretense of </w:t>
      </w:r>
      <w:r>
        <w:rPr>
          <w:rStyle w:val="Emphasis"/>
          <w:szCs w:val="20"/>
        </w:rPr>
        <w:t>sovereign territorial authority</w:t>
      </w:r>
      <w:r>
        <w:rPr>
          <w:sz w:val="8"/>
          <w:szCs w:val="20"/>
        </w:rPr>
        <w:t xml:space="preserve">. Instead, </w:t>
      </w:r>
      <w:r w:rsidRPr="00916BB1">
        <w:rPr>
          <w:rStyle w:val="Emphasis"/>
          <w:szCs w:val="20"/>
          <w:highlight w:val="green"/>
        </w:rPr>
        <w:t>through</w:t>
      </w:r>
      <w:r>
        <w:rPr>
          <w:rStyle w:val="Emphasis"/>
          <w:szCs w:val="20"/>
        </w:rPr>
        <w:t xml:space="preserve"> increased </w:t>
      </w:r>
      <w:r w:rsidRPr="00916BB1">
        <w:rPr>
          <w:rStyle w:val="Emphasis"/>
          <w:szCs w:val="20"/>
          <w:highlight w:val="green"/>
        </w:rPr>
        <w:t xml:space="preserve">precision in </w:t>
      </w:r>
      <w:r w:rsidRPr="00916BB1">
        <w:rPr>
          <w:rStyle w:val="Emphasis"/>
          <w:szCs w:val="20"/>
        </w:rPr>
        <w:t>space</w:t>
      </w:r>
      <w:r>
        <w:rPr>
          <w:rStyle w:val="Emphasis"/>
          <w:szCs w:val="20"/>
        </w:rPr>
        <w:t xml:space="preserve">-based </w:t>
      </w:r>
      <w:r w:rsidRPr="00916BB1">
        <w:rPr>
          <w:rStyle w:val="Emphasis"/>
          <w:szCs w:val="20"/>
          <w:highlight w:val="green"/>
        </w:rPr>
        <w:t>weapons</w:t>
      </w:r>
      <w:r>
        <w:rPr>
          <w:rStyle w:val="Emphasis"/>
          <w:szCs w:val="20"/>
        </w:rPr>
        <w:t xml:space="preserve"> systems</w:t>
      </w:r>
      <w:r>
        <w:rPr>
          <w:sz w:val="8"/>
          <w:szCs w:val="20"/>
        </w:rPr>
        <w:t xml:space="preserve">, </w:t>
      </w:r>
      <w:r w:rsidRPr="00916BB1">
        <w:rPr>
          <w:rStyle w:val="StyleUnderline"/>
          <w:szCs w:val="20"/>
          <w:highlight w:val="green"/>
        </w:rPr>
        <w:t>combined with</w:t>
      </w:r>
      <w:r>
        <w:rPr>
          <w:rStyle w:val="StyleUnderline"/>
          <w:szCs w:val="20"/>
        </w:rPr>
        <w:t xml:space="preserve"> the </w:t>
      </w:r>
      <w:r w:rsidRPr="00916BB1">
        <w:rPr>
          <w:rStyle w:val="StyleUnderline"/>
          <w:szCs w:val="20"/>
          <w:highlight w:val="green"/>
        </w:rPr>
        <w:t xml:space="preserve">ability to </w:t>
      </w:r>
      <w:r w:rsidRPr="00916BB1">
        <w:rPr>
          <w:rStyle w:val="StyleUnderline"/>
          <w:szCs w:val="20"/>
        </w:rPr>
        <w:t xml:space="preserve">target and </w:t>
      </w:r>
      <w:r w:rsidRPr="00916BB1">
        <w:rPr>
          <w:rStyle w:val="StyleUnderline"/>
          <w:szCs w:val="20"/>
          <w:highlight w:val="green"/>
        </w:rPr>
        <w:t>attack</w:t>
      </w:r>
      <w:r>
        <w:rPr>
          <w:rStyle w:val="StyleUnderline"/>
          <w:szCs w:val="20"/>
        </w:rPr>
        <w:t xml:space="preserve"> </w:t>
      </w:r>
      <w:r w:rsidRPr="00916BB1">
        <w:rPr>
          <w:rStyle w:val="Emphasis"/>
          <w:szCs w:val="20"/>
          <w:highlight w:val="green"/>
        </w:rPr>
        <w:t>anywhere on the Earth</w:t>
      </w:r>
      <w:r w:rsidRPr="00916BB1">
        <w:rPr>
          <w:sz w:val="8"/>
          <w:szCs w:val="20"/>
          <w:highlight w:val="green"/>
        </w:rPr>
        <w:t xml:space="preserve"> </w:t>
      </w:r>
      <w:r w:rsidRPr="00916BB1">
        <w:rPr>
          <w:rStyle w:val="StyleUnderline"/>
          <w:szCs w:val="20"/>
        </w:rPr>
        <w:t>on</w:t>
      </w:r>
      <w:r>
        <w:rPr>
          <w:rStyle w:val="StyleUnderline"/>
          <w:szCs w:val="20"/>
        </w:rPr>
        <w:t xml:space="preserve"> a very </w:t>
      </w:r>
      <w:r w:rsidRPr="00916BB1">
        <w:rPr>
          <w:rStyle w:val="Emphasis"/>
          <w:szCs w:val="20"/>
        </w:rPr>
        <w:t>short notice</w:t>
      </w:r>
      <w:r>
        <w:rPr>
          <w:sz w:val="8"/>
          <w:szCs w:val="20"/>
        </w:rPr>
        <w:t>—</w:t>
      </w:r>
      <w:r>
        <w:rPr>
          <w:rStyle w:val="StyleUnderline"/>
          <w:szCs w:val="20"/>
        </w:rPr>
        <w:t xml:space="preserve">ranging from </w:t>
      </w:r>
      <w:r>
        <w:rPr>
          <w:rStyle w:val="Emphasis"/>
          <w:szCs w:val="20"/>
        </w:rPr>
        <w:t>minutes to seconds</w:t>
      </w:r>
      <w:r>
        <w:rPr>
          <w:sz w:val="8"/>
          <w:szCs w:val="20"/>
        </w:rPr>
        <w:t xml:space="preserve"> depending upon the weapon system—</w:t>
      </w:r>
      <w:r>
        <w:rPr>
          <w:rStyle w:val="StyleUnderline"/>
          <w:szCs w:val="20"/>
        </w:rPr>
        <w:t xml:space="preserve">it </w:t>
      </w:r>
      <w:r w:rsidRPr="00916BB1">
        <w:rPr>
          <w:rStyle w:val="StyleUnderline"/>
          <w:szCs w:val="20"/>
          <w:highlight w:val="green"/>
        </w:rPr>
        <w:t>becomes possible to</w:t>
      </w:r>
      <w:r>
        <w:rPr>
          <w:rStyle w:val="StyleUnderline"/>
          <w:szCs w:val="20"/>
        </w:rPr>
        <w:t xml:space="preserve"> “</w:t>
      </w:r>
      <w:r w:rsidRPr="00916BB1">
        <w:rPr>
          <w:rStyle w:val="Emphasis"/>
          <w:szCs w:val="20"/>
          <w:highlight w:val="green"/>
        </w:rPr>
        <w:t>surveil and punish</w:t>
      </w:r>
      <w:r>
        <w:rPr>
          <w:rStyle w:val="Emphasis"/>
          <w:szCs w:val="20"/>
        </w:rPr>
        <w:t xml:space="preserve">” any potential </w:t>
      </w:r>
      <w:r w:rsidRPr="00916BB1">
        <w:rPr>
          <w:rStyle w:val="Emphasis"/>
          <w:szCs w:val="20"/>
          <w:highlight w:val="green"/>
        </w:rPr>
        <w:t>enemy of</w:t>
      </w:r>
      <w:r>
        <w:rPr>
          <w:rStyle w:val="Emphasis"/>
          <w:szCs w:val="20"/>
        </w:rPr>
        <w:t xml:space="preserve"> such </w:t>
      </w:r>
      <w:r w:rsidRPr="00916BB1">
        <w:rPr>
          <w:rStyle w:val="Emphasis"/>
          <w:szCs w:val="20"/>
          <w:highlight w:val="green"/>
        </w:rPr>
        <w:t>a</w:t>
      </w:r>
      <w:r>
        <w:rPr>
          <w:rStyle w:val="Emphasis"/>
          <w:szCs w:val="20"/>
        </w:rPr>
        <w:t xml:space="preserve"> </w:t>
      </w:r>
      <w:r w:rsidRPr="00916BB1">
        <w:rPr>
          <w:rStyle w:val="Emphasis"/>
          <w:szCs w:val="20"/>
          <w:highlight w:val="green"/>
        </w:rPr>
        <w:t>system</w:t>
      </w:r>
      <w:r>
        <w:rPr>
          <w:sz w:val="8"/>
          <w:szCs w:val="20"/>
        </w:rPr>
        <w:t xml:space="preserve">.49 </w:t>
      </w:r>
      <w:r w:rsidRPr="00916BB1">
        <w:rPr>
          <w:sz w:val="8"/>
        </w:rPr>
        <w:t xml:space="preserve">This is </w:t>
      </w:r>
      <w:r w:rsidRPr="00916BB1">
        <w:rPr>
          <w:sz w:val="8"/>
          <w:szCs w:val="20"/>
        </w:rPr>
        <w:t>constitutive of a globally singular sovereign</w:t>
      </w:r>
      <w:r>
        <w:rPr>
          <w:sz w:val="8"/>
          <w:szCs w:val="20"/>
        </w:rPr>
        <w:t xml:space="preserve">, </w:t>
      </w:r>
      <w:r w:rsidRPr="00916BB1">
        <w:rPr>
          <w:sz w:val="8"/>
          <w:szCs w:val="20"/>
        </w:rPr>
        <w:t>capable of deciding the exception for the entirety of humanity</w:t>
      </w:r>
      <w:r>
        <w:rPr>
          <w:sz w:val="8"/>
          <w:szCs w:val="20"/>
        </w:rPr>
        <w:t xml:space="preserve">, </w:t>
      </w:r>
      <w:r w:rsidRPr="00916BB1">
        <w:rPr>
          <w:sz w:val="8"/>
          <w:szCs w:val="20"/>
        </w:rPr>
        <w:t>with no terrestrial “outside” to the scope of its sovereignty</w:t>
      </w:r>
      <w:r>
        <w:rPr>
          <w:sz w:val="8"/>
          <w:szCs w:val="20"/>
        </w:rPr>
        <w:t xml:space="preserve">.50 Our argument, in simple terms, is that the </w:t>
      </w:r>
      <w:r w:rsidRPr="00916BB1">
        <w:rPr>
          <w:sz w:val="8"/>
          <w:szCs w:val="20"/>
        </w:rPr>
        <w:t>militarization of space reconstitutes and alters the social production of political society in</w:t>
      </w:r>
      <w:r>
        <w:rPr>
          <w:sz w:val="8"/>
          <w:szCs w:val="20"/>
        </w:rPr>
        <w:t xml:space="preserve"> three </w:t>
      </w:r>
      <w:r w:rsidRPr="00916BB1">
        <w:rPr>
          <w:sz w:val="8"/>
          <w:szCs w:val="20"/>
        </w:rPr>
        <w:t>interlocked</w:t>
      </w:r>
      <w:r>
        <w:rPr>
          <w:sz w:val="8"/>
          <w:szCs w:val="20"/>
        </w:rPr>
        <w:t xml:space="preserve"> </w:t>
      </w:r>
      <w:r w:rsidRPr="00916BB1">
        <w:rPr>
          <w:sz w:val="8"/>
          <w:szCs w:val="20"/>
        </w:rPr>
        <w:t>ways that are rooted respectively in three distinct forms of putting</w:t>
      </w:r>
      <w:r>
        <w:rPr>
          <w:sz w:val="8"/>
          <w:szCs w:val="20"/>
        </w:rPr>
        <w:t xml:space="preserve"> </w:t>
      </w:r>
      <w:r w:rsidRPr="00916BB1">
        <w:rPr>
          <w:sz w:val="8"/>
          <w:szCs w:val="20"/>
        </w:rPr>
        <w:t>economies/cartographies of violence</w:t>
      </w:r>
      <w:r>
        <w:rPr>
          <w:sz w:val="8"/>
          <w:szCs w:val="20"/>
        </w:rPr>
        <w:t xml:space="preserve"> </w:t>
      </w:r>
      <w:r w:rsidRPr="00916BB1">
        <w:rPr>
          <w:sz w:val="8"/>
          <w:szCs w:val="20"/>
        </w:rPr>
        <w:t>into practice in outer space</w:t>
      </w:r>
      <w:r>
        <w:rPr>
          <w:sz w:val="8"/>
          <w:szCs w:val="20"/>
        </w:rPr>
        <w:t xml:space="preserve">. </w:t>
      </w:r>
      <w:r w:rsidRPr="00916BB1">
        <w:rPr>
          <w:sz w:val="8"/>
          <w:szCs w:val="20"/>
        </w:rPr>
        <w:t>The conjoint effect of those three processes of reconstitution is to substitute the consolidation of an extra-territorial system of rule</w:t>
      </w:r>
      <w:r>
        <w:rPr>
          <w:sz w:val="8"/>
          <w:szCs w:val="20"/>
        </w:rPr>
        <w:t xml:space="preserve">—which we refer to as </w:t>
      </w:r>
      <w:r w:rsidRPr="00916BB1">
        <w:rPr>
          <w:sz w:val="8"/>
          <w:szCs w:val="20"/>
        </w:rPr>
        <w:t xml:space="preserve">empire of the future—for the competitive sovereignties of the modern states-system. </w:t>
      </w:r>
      <w:r>
        <w:rPr>
          <w:sz w:val="8"/>
          <w:szCs w:val="20"/>
        </w:rPr>
        <w:t xml:space="preserve">Missile defense </w:t>
      </w:r>
      <w:proofErr w:type="gramStart"/>
      <w:r>
        <w:rPr>
          <w:sz w:val="8"/>
          <w:szCs w:val="20"/>
        </w:rPr>
        <w:t>The</w:t>
      </w:r>
      <w:proofErr w:type="gramEnd"/>
      <w:r>
        <w:rPr>
          <w:sz w:val="8"/>
          <w:szCs w:val="20"/>
        </w:rPr>
        <w:t xml:space="preserve"> first instance of weaponization of space will probably be the deployment of a </w:t>
      </w:r>
      <w:proofErr w:type="spellStart"/>
      <w:r>
        <w:rPr>
          <w:sz w:val="8"/>
          <w:szCs w:val="20"/>
        </w:rPr>
        <w:t>spacebased</w:t>
      </w:r>
      <w:proofErr w:type="spellEnd"/>
      <w:r>
        <w:rPr>
          <w:sz w:val="8"/>
          <w:szCs w:val="20"/>
        </w:rPr>
        <w:t xml:space="preserve"> missile defense system. Indeed, the U.S. military is already testing several prototypes of components of such a system. Two of the most notable examples of this are NFIRE (Near Field Infrared Experiment) and the MDA (Missile Defense Agency) Space Test Bed. “NFIRE … is an experimental satellite to be launched in on (sic) a rocket in 2006 that is designed to distinguish between a ballistic missile’s fiery plume and the rocket itself, according to an official at the Missile Defense Agency (MDA)”.51 The MDA Space Test Bed is slated to receive funding in 2008, with the aim of integrating already existing space technologies into a system that can intercept ballistic missiles in their boost phase from orbital space.52 Such a system replaces deterrence with defense. In realist literature, the sovereignty of states is often closely linked to their ability to deter enemies from attacking. During the Cold War, nuclear weapons, through their capacity to deter attack, were cited as one of the potential means by which states could protect their territorial integrity, and, in turn, their sovereignty.53 Kenneth Waltz has argued that the proliferation of nuclear weapons and their deterrent effects actually stabilizes international relations, making the world safer and, implicitly, strengthening the security of sovereign states.54 A missile defense system, developed by and operative for only one state (or that state and its allies), undermines the logic of deterrence. States lacking the missile defense system become increasingly vulnerable to (even nuclear) attack by the state that has such a system.55 In a fashion entirely consistent with the logic of John </w:t>
      </w:r>
      <w:proofErr w:type="spellStart"/>
      <w:r>
        <w:rPr>
          <w:sz w:val="8"/>
          <w:szCs w:val="20"/>
        </w:rPr>
        <w:t>Herz’s</w:t>
      </w:r>
      <w:proofErr w:type="spellEnd"/>
      <w:r>
        <w:rPr>
          <w:sz w:val="8"/>
          <w:szCs w:val="20"/>
        </w:rPr>
        <w:t xml:space="preserve"> predictions made in the 1950s, the “hard shell” of defensible territory is thereby lost for those states. The realist argument that has largely carried the day for the past half century in critical response to </w:t>
      </w:r>
      <w:proofErr w:type="spellStart"/>
      <w:r>
        <w:rPr>
          <w:sz w:val="8"/>
          <w:szCs w:val="20"/>
        </w:rPr>
        <w:t>Herz</w:t>
      </w:r>
      <w:proofErr w:type="spellEnd"/>
      <w:r>
        <w:rPr>
          <w:sz w:val="8"/>
          <w:szCs w:val="20"/>
        </w:rPr>
        <w:t>—that the deterrent effect of mutual assured destruction of two states possessing nuclear weapons re-inscribes the logic of territorial state sovereignty—accordingly is brought into doubt. With the advent of exclusive missile defense, it is worth re-examining—indeed reinvigorating—</w:t>
      </w:r>
      <w:proofErr w:type="spellStart"/>
      <w:r>
        <w:rPr>
          <w:sz w:val="8"/>
          <w:szCs w:val="20"/>
        </w:rPr>
        <w:t>Herz’s</w:t>
      </w:r>
      <w:proofErr w:type="spellEnd"/>
      <w:r>
        <w:rPr>
          <w:sz w:val="8"/>
          <w:szCs w:val="20"/>
        </w:rPr>
        <w:t xml:space="preserve"> original argument, because if the U.S. were to develop a sufficiently sophisticated missile defense shield the </w:t>
      </w:r>
      <w:proofErr w:type="spellStart"/>
      <w:r>
        <w:rPr>
          <w:sz w:val="8"/>
          <w:szCs w:val="20"/>
        </w:rPr>
        <w:t>deterritorializing</w:t>
      </w:r>
      <w:proofErr w:type="spellEnd"/>
      <w:r>
        <w:rPr>
          <w:sz w:val="8"/>
          <w:szCs w:val="20"/>
        </w:rPr>
        <w:t xml:space="preserve"> effect on the sovereignty of other states would be precisely those that he forecasted. There would be a significant twist, however, because, for the U.S., control of an effective missile defense system would markedly re-inscribe its territorial “hard shell” and its sovereignty in exclusively shielding it from the threat of (missile-based) nuclear attack by others. The sovereignty of one state is reproduced, while that of other states is eroded. Space control </w:t>
      </w:r>
      <w:proofErr w:type="gramStart"/>
      <w:r w:rsidRPr="00916BB1">
        <w:rPr>
          <w:sz w:val="8"/>
          <w:szCs w:val="20"/>
        </w:rPr>
        <w:t>The</w:t>
      </w:r>
      <w:proofErr w:type="gramEnd"/>
      <w:r w:rsidRPr="00916BB1">
        <w:rPr>
          <w:sz w:val="8"/>
          <w:szCs w:val="20"/>
        </w:rPr>
        <w:t xml:space="preserve"> doctrine of space control has emerged in the U.S. military out of the belief that assets in space represent a potential target for enemies of the U</w:t>
      </w:r>
      <w:r>
        <w:rPr>
          <w:sz w:val="8"/>
          <w:szCs w:val="20"/>
        </w:rPr>
        <w:t xml:space="preserve">.S.56 There are two kinds of vulnerable U.S. assets: private-commercial; and military. One concern is that rivals may attack commercial satellites, thereby disrupting the flow of information and potentially inflicting significant harm on global markets. Militarily, a second concern is that, through its increasing reliance on satellites for its Earth-based military operations, the U.S. has created an “asymmetrical vulnerability”. An adversary (including a non-state, “terrorist” organization) could effectively immobilize U.S. forces by disabling the military satellites that provide communication, command, and control capabilities. As noted above, U.S. military planners are already warning about a possible “Space Pearl Harbor”. Consequently, the doctrine of space control is designed to protect commercial and military satellites from potential attacks, and ultimately to prevent rivals from having access to space.57 As of the year 2000 there were over 500 satellites in orbit owned by 46 countries, worth in excess of $250 billion. With the rise of the information economy, satellites are playing an increasing role in international trade and finance. As such, U.S. military planners are concerned about commercial satellites. One rationalization for the weaponization of space is that these commercial assets represent a vulnerability to economic sabotage and terrorism. As Lambeth has argued, </w:t>
      </w:r>
      <w:proofErr w:type="gramStart"/>
      <w:r>
        <w:rPr>
          <w:sz w:val="8"/>
          <w:szCs w:val="20"/>
        </w:rPr>
        <w:t>The</w:t>
      </w:r>
      <w:proofErr w:type="gramEnd"/>
      <w:r>
        <w:rPr>
          <w:sz w:val="8"/>
          <w:szCs w:val="20"/>
        </w:rPr>
        <w:t xml:space="preserve"> most compelling reason for moving forward for dispatch toward acquiring at least the serious elements of space control capability is that the United States is now unprecedentedly invested and dependent upon on-orbit capabilities, both military and commercial. Since these equities can only be expected to grow in sunk cost, it is fair to presume that they will eventually be challenged by potential opponents.58 </w:t>
      </w:r>
      <w:r w:rsidRPr="00916BB1">
        <w:rPr>
          <w:sz w:val="8"/>
          <w:szCs w:val="20"/>
        </w:rPr>
        <w:t>Notice how this description of space control discusses space in terms of a set of capital assets that should be protected from external threats</w:t>
      </w:r>
      <w:r>
        <w:rPr>
          <w:sz w:val="8"/>
          <w:szCs w:val="20"/>
        </w:rPr>
        <w:t xml:space="preserve">. While scholars have for a long time debated whether one, if not the, primary objective of U.S. military endeavors is to protect the interests of business, when it comes to questions of space control it is one of only two things in space to protect. There are no human populations in space—with the exception of the two or three occupants on the International Space Station—that could be killed by conflict in space, so the thing that is being secured through the project of space control is technology—either commercial satellites or military assets. In Volume One of Capital, Marx chided classical political economists for their inability to explain how workers became separated from the means of production. Whereas political economists such as Adam Smith argued that a previous accumulation of capital was necessary for a division of labor, Marx argued that this doctrine was an absurd doctrine. Division of labor existed in pre-capitalist societies where workers were not alienated from their labor. Instead, Marx argued that the actual historical process of primitive accumulation of capital was carried out through brute force. The discovery of gold and silver in America, the extirpation, enslavement and entombment in mines of the indigenous population of that continent, the beginnings of the conquest and plunder of India, and the conversion of Africa into a preserve for the commercial hunting of </w:t>
      </w:r>
      <w:proofErr w:type="spellStart"/>
      <w:r>
        <w:rPr>
          <w:sz w:val="8"/>
          <w:szCs w:val="20"/>
        </w:rPr>
        <w:t>blackskins</w:t>
      </w:r>
      <w:proofErr w:type="spellEnd"/>
      <w:r>
        <w:rPr>
          <w:sz w:val="8"/>
          <w:szCs w:val="20"/>
        </w:rPr>
        <w:t xml:space="preserve">, are all things which characterize the dawn of the era of capitalist production. These idyllic proceedings are the chief moments of primitive accumulation.59 While not a perfect analogy, because of the lack of </w:t>
      </w:r>
      <w:proofErr w:type="spellStart"/>
      <w:r>
        <w:rPr>
          <w:sz w:val="8"/>
          <w:szCs w:val="20"/>
        </w:rPr>
        <w:t>labour</w:t>
      </w:r>
      <w:proofErr w:type="spellEnd"/>
      <w:r>
        <w:rPr>
          <w:sz w:val="8"/>
          <w:szCs w:val="20"/>
        </w:rPr>
        <w:t xml:space="preserve"> occurring in orbital space, </w:t>
      </w:r>
      <w:r w:rsidRPr="00916BB1">
        <w:rPr>
          <w:sz w:val="8"/>
          <w:szCs w:val="20"/>
        </w:rPr>
        <w:t>the doctrine of space control is part and parcel of an ongoing process of such primitive accumulation.</w:t>
      </w:r>
      <w:r>
        <w:rPr>
          <w:sz w:val="8"/>
          <w:szCs w:val="20"/>
        </w:rPr>
        <w:t xml:space="preserve"> One of the purposes of the 1967 Outer Space Treaty was to keep outer space a </w:t>
      </w:r>
      <w:proofErr w:type="gramStart"/>
      <w:r>
        <w:rPr>
          <w:sz w:val="8"/>
          <w:szCs w:val="20"/>
        </w:rPr>
        <w:t>commons</w:t>
      </w:r>
      <w:proofErr w:type="gramEnd"/>
      <w:r>
        <w:rPr>
          <w:sz w:val="8"/>
          <w:szCs w:val="20"/>
        </w:rPr>
        <w:t xml:space="preserve"> where all states, regardless of technical ability or economic or military power, could participate in the potential benefits space has to offer. In the years since this treaty was signed, the primary economic use of space has been for commercial communications satellites. This industry has expanded dramatically in the last two decades. Total revenues for commercial space-related industries in 1980 were 2.1 billion dollars; by 2003 this figure had expanded to $91 billion and it was expected to increase at least as rapidly into the foreseeable future.60 On the economic front, space control is about determining who has access to this new economy. Positions in orbit for satellites are a new form of “real estate,” and by controlling access to outer space the U.S. would be forcibly appropriating the orbits around Earth, thereby placing the U.S. in a position to determine which governments and corporations could use space. In effect, orbital slots around earth would be turned into private property. This process of primitive accumulation is of importance to our concerns in two ways. First, the doctrine of space control represents the extension of U.S. sovereignty into outer space. In addition to being a clear violation of international law, it reinforces the constitutive effect identified in the previous section on missile defense, namely to re-inscribe the “hard shell” borders of the U.S., which are now extended to include the “territory” of outer space. This simultaneously constitutes the exclusive sovereignty of the U.S., while displacing the sovereignty of other states Second, </w:t>
      </w:r>
      <w:r w:rsidRPr="00916BB1">
        <w:rPr>
          <w:sz w:val="8"/>
          <w:szCs w:val="20"/>
        </w:rPr>
        <w:t>space control bears significantly on the production of political subjectivities</w:t>
      </w:r>
      <w:r>
        <w:rPr>
          <w:sz w:val="8"/>
          <w:szCs w:val="20"/>
        </w:rPr>
        <w:t xml:space="preserve">. The original Star Trek series would begin with the voice of Captain Kirk describing space as the “final frontier”. While presenting the exploration of space as a largely peaceful enterprise, the TV show was also drawing upon its viewers’ “memories” of the “western frontier” of 19th century U.S. expansion. At least since the writings of Frederick Turner, there has been the notion that the frontier represents the well-spring of U.S. ingenuity, freedom, and creativity. According to Turner, </w:t>
      </w:r>
      <w:r w:rsidRPr="00916BB1">
        <w:rPr>
          <w:sz w:val="8"/>
          <w:szCs w:val="20"/>
        </w:rPr>
        <w:t>because as they expanded westward settlers in the U.S. had to continually adapt to a new environment, they became increasingly “American</w:t>
      </w:r>
      <w:r>
        <w:rPr>
          <w:sz w:val="8"/>
          <w:szCs w:val="20"/>
        </w:rPr>
        <w:t xml:space="preserve">”. </w:t>
      </w:r>
      <w:r w:rsidRPr="00916BB1">
        <w:rPr>
          <w:sz w:val="8"/>
          <w:szCs w:val="20"/>
        </w:rPr>
        <w:t>The theme of the frontier as essential for American identity</w:t>
      </w:r>
      <w:r>
        <w:rPr>
          <w:sz w:val="8"/>
          <w:szCs w:val="20"/>
        </w:rPr>
        <w:t xml:space="preserve"> </w:t>
      </w:r>
      <w:r w:rsidRPr="00916BB1">
        <w:rPr>
          <w:sz w:val="8"/>
          <w:szCs w:val="20"/>
        </w:rPr>
        <w:t>has had a significant discursive role in U.S. imperialist expansion</w:t>
      </w:r>
      <w:r>
        <w:rPr>
          <w:sz w:val="8"/>
          <w:szCs w:val="20"/>
        </w:rPr>
        <w:t xml:space="preserve">.61 Although Turner concluded that the American frontier had closed by the late 1890s, he argued that the U.S. could extend it frontier into new countries, such as Latin America. Theodore Roosevelt, influenced by the Turner thesis, concluded that in order to maintain the exceptional American identity new frontiers had to be opened overseas. The notion of frontiers, then, has been integral to the U.S. imperialist project since its outset. The doctrine of space control, seen in this light, is simply an extension of the imperial logic. </w:t>
      </w:r>
      <w:r w:rsidRPr="00916BB1">
        <w:rPr>
          <w:sz w:val="8"/>
          <w:szCs w:val="20"/>
        </w:rPr>
        <w:t>By expanding into and taking control of the “final frontier” the U.S. is continuing to renew an exceptional—an exclusive—identity</w:t>
      </w:r>
      <w:r>
        <w:rPr>
          <w:sz w:val="8"/>
          <w:szCs w:val="20"/>
        </w:rPr>
        <w:t xml:space="preserve"> </w:t>
      </w:r>
      <w:r w:rsidRPr="00916BB1">
        <w:rPr>
          <w:sz w:val="8"/>
          <w:szCs w:val="20"/>
        </w:rPr>
        <w:t xml:space="preserve">by adapting itself to the harsh realities of a new environment. </w:t>
      </w:r>
      <w:r>
        <w:rPr>
          <w:sz w:val="8"/>
          <w:szCs w:val="20"/>
        </w:rPr>
        <w:t xml:space="preserve">So, </w:t>
      </w:r>
      <w:r w:rsidRPr="00916BB1">
        <w:rPr>
          <w:sz w:val="8"/>
          <w:szCs w:val="20"/>
        </w:rPr>
        <w:t>the doctrine of space control can be read as extending U.S. sovereignty into orbit</w:t>
      </w:r>
      <w:r>
        <w:rPr>
          <w:sz w:val="8"/>
          <w:szCs w:val="20"/>
        </w:rPr>
        <w:t xml:space="preserve">. While a clear violation of international law, this de facto expansion of U.S. sovereignty will have two effects. First, it enables a process of primitive accumulation, whereby orbital spaces around earth are removed from the commons initially established by the Outer Space Treaty, and places them under the control of the U.S. for use and perhaps even ownership by businesses sympathetic to U.S. interests. The U.S. becomes even more than it is now the state for global capitalism, the global capitalist state. Second, </w:t>
      </w:r>
      <w:r w:rsidRPr="00916BB1">
        <w:rPr>
          <w:sz w:val="8"/>
          <w:szCs w:val="20"/>
        </w:rPr>
        <w:t>this doctrine of space control is part of the ongoing re-production of American subjects as “Americans</w:t>
      </w:r>
      <w:r>
        <w:rPr>
          <w:sz w:val="8"/>
          <w:szCs w:val="20"/>
        </w:rPr>
        <w:t xml:space="preserve">”. </w:t>
      </w:r>
      <w:r w:rsidRPr="00916BB1">
        <w:rPr>
          <w:sz w:val="8"/>
          <w:szCs w:val="20"/>
        </w:rPr>
        <w:t>Embedded within space control is the notion that space is a new frontier</w:t>
      </w:r>
      <w:r>
        <w:rPr>
          <w:sz w:val="8"/>
          <w:szCs w:val="20"/>
        </w:rPr>
        <w:t xml:space="preserve">. Following the Turner thesis and Roosevelt’s doctrine of imperialist expansion, there has long been a drive for Americans to seek out new frontiers as a way of renewing the American identity and promoting American values of individuality, innovation, and exceptionalism. Force application from orbital space </w:t>
      </w:r>
      <w:r w:rsidRPr="00916BB1">
        <w:rPr>
          <w:sz w:val="8"/>
          <w:szCs w:val="20"/>
        </w:rPr>
        <w:t>Force application entails using weapons either based in space or passing through space to attack targets within Earth’s atmosphere</w:t>
      </w:r>
      <w:r>
        <w:rPr>
          <w:sz w:val="8"/>
          <w:szCs w:val="20"/>
        </w:rPr>
        <w:t xml:space="preserve">. For technical reasons, such weapons systems are still many years off, but substantial research is being conducted, and military strategists and policy analysts are already discussing how these weapons might be used.62 The major advantage of space-based weapons aimed at Earth-based targets is that they can deliver an attack to any point on the Earth in an extremely short period of time, and it is virtually impossible to defend against them. They become the violent parallel to the surveillance panopticon. In order to investigate what the constitutive effects on sovereignty and political subjectivities would be of force application from outer space, we need to look at two aspects of these weapons: what they can do—their </w:t>
      </w:r>
      <w:r w:rsidRPr="00916BB1">
        <w:rPr>
          <w:sz w:val="8"/>
          <w:szCs w:val="20"/>
        </w:rPr>
        <w:t>technical aspects—and how they would be useful—their tactical aspects.63 Technically, the two types of weapons systems discussed in the previous section—</w:t>
      </w:r>
      <w:proofErr w:type="spellStart"/>
      <w:r w:rsidRPr="00916BB1">
        <w:rPr>
          <w:sz w:val="8"/>
          <w:szCs w:val="20"/>
        </w:rPr>
        <w:t>laserenergy</w:t>
      </w:r>
      <w:proofErr w:type="spellEnd"/>
      <w:r w:rsidRPr="00916BB1">
        <w:rPr>
          <w:sz w:val="8"/>
          <w:szCs w:val="20"/>
        </w:rPr>
        <w:t xml:space="preserve"> and kinetic-energy—would have different uses. Laser weapons are the quickest and most precise, but they also apply the least amount of force. In theory, such weapons would take only seconds to use and could reach any target on earth instantaneously. They are not very destructive, however, and as such would not be very useful against large-scale and/or heavily shielded targets. Conversely, kinetic-energy weapons have the potential to deliver very destructive amounts of force. They would take a few hours to deploy, however. While they could also be designed to attack any point on earth, they are only useful against fixed targets, because of the time they take to deploy. In addition to laser and kinetic-energy systems, conventional weapons, such as bombs and missiles, might also be placed in space. They would occupy a middle ground. It would take approximately ten minutes to launch these weapons from space, and they could attack any targets that earth-based conventional weapons do.64 The tactical advantages of these types of weapons are obvious. Their tremendous range enables space-based weapons to reach targets that other weapons cannot, and because they are based in outer space there are no concerns about violating the airspace of other states in transit. They can also be used on very short notice, in contrast to the days to weeks typically required to deploy earth-based weapons, such as airplanes, ships, or troops. The major drawback of these weapons is their cost. In addition to the very high cost of developing state-of-the-art weaponry, there is also the high cost associated with placing these weapons into orbit.65 As such, they would likely have relatively limited use,66 particularly if other types of military forces can accomplish the same mission for a lower cost. Why, for instance, would the military use a kinetic-energy weapon orbiting in space against a terrestrial target when a similar result could be produced by an Earth-based system, such as a cruise missile or a bomb? The prime advantage of these weapons is their ability to be used on short notice at targets that are out of the reach of conventional weapons</w:t>
      </w:r>
      <w:r>
        <w:rPr>
          <w:sz w:val="8"/>
          <w:szCs w:val="20"/>
        </w:rPr>
        <w:t xml:space="preserve">. In what kind of military operations, then, would space-based weapons be primarily useful? Military policy analysts have speculated on just such questions of the political utility of these weapons. Alternatively, a space weapon might be the weapon of choice for an otherwise lower-value target if the space weapon were the only choice available in time, particularly for a time critical political effect. For example, a locomotive might not be worth a space-delivered smart munition. However, it might be well worth the use of a space-delivered smart munition to target a locomotive pulling a train full of people forced from their homes for transport to the border or to a concentration camp at the beginning of an ethnic cleansing campaign – particularly if aircraft and helicopters cannot reach the train because air defenses have not been suppressed, basing and overflight rights have not been granted, or coalition consensus on the action has not been reached.67 This scenario is fascinating for the political logic at work within it—space weapons are required to launch an attack at an otherwise inaccessible target. The three reasons that the target might be inaccessible all have to do with potential gaps in imperial power. Either the defenses of the target country have not been suppressed, or other states have not consented to let the forces fly through their airspace, or other coalition members—presumably in NATO or the UN—have not consented to the action. The first “justification” for the use of the weapon involves clear erasure of the sovereignty of the targeted state, as it eliminates any pretense of that country’s defensibility. The second and third “justifications” diminish, by circumvention, the sovereignty of other states. All three buttress the exclusive capacity of the U.S. to act unilaterally in deciding the exception globally. In all three cases, </w:t>
      </w:r>
      <w:r w:rsidRPr="00916BB1">
        <w:rPr>
          <w:rStyle w:val="Emphasis"/>
          <w:szCs w:val="20"/>
          <w:highlight w:val="green"/>
        </w:rPr>
        <w:t>the only practical use</w:t>
      </w:r>
      <w:r>
        <w:rPr>
          <w:rStyle w:val="Emphasis"/>
          <w:szCs w:val="20"/>
        </w:rPr>
        <w:t xml:space="preserve"> for this weapon </w:t>
      </w:r>
      <w:r w:rsidRPr="00916BB1">
        <w:rPr>
          <w:rStyle w:val="Emphasis"/>
          <w:szCs w:val="20"/>
          <w:highlight w:val="green"/>
        </w:rPr>
        <w:t>is in an imperial project</w:t>
      </w:r>
      <w:r>
        <w:rPr>
          <w:sz w:val="8"/>
          <w:szCs w:val="20"/>
        </w:rPr>
        <w:t xml:space="preserve">! The </w:t>
      </w:r>
      <w:r w:rsidRPr="00916BB1">
        <w:rPr>
          <w:sz w:val="8"/>
          <w:szCs w:val="20"/>
        </w:rPr>
        <w:t>chief advantage of space weapons is their ability on very short notice to attack a target that is out of reach of conventional forces</w:t>
      </w:r>
      <w:r>
        <w:rPr>
          <w:sz w:val="8"/>
          <w:szCs w:val="20"/>
        </w:rPr>
        <w:t xml:space="preserve">. </w:t>
      </w:r>
      <w:r w:rsidRPr="00916BB1">
        <w:rPr>
          <w:sz w:val="8"/>
          <w:szCs w:val="20"/>
        </w:rPr>
        <w:t>What places these targets “out of reach” is the sovereignty of other states as exercised through those states’ abilities to defend their territory</w:t>
      </w:r>
      <w:r>
        <w:rPr>
          <w:sz w:val="8"/>
          <w:szCs w:val="20"/>
        </w:rPr>
        <w:t xml:space="preserve">, </w:t>
      </w:r>
      <w:r w:rsidRPr="00916BB1">
        <w:rPr>
          <w:sz w:val="8"/>
          <w:szCs w:val="20"/>
        </w:rPr>
        <w:t>control</w:t>
      </w:r>
      <w:r>
        <w:rPr>
          <w:sz w:val="8"/>
          <w:szCs w:val="20"/>
        </w:rPr>
        <w:t xml:space="preserve"> their airspace, </w:t>
      </w:r>
      <w:r w:rsidRPr="00916BB1">
        <w:rPr>
          <w:sz w:val="8"/>
          <w:szCs w:val="20"/>
        </w:rPr>
        <w:t>and</w:t>
      </w:r>
      <w:r>
        <w:rPr>
          <w:sz w:val="8"/>
          <w:szCs w:val="20"/>
        </w:rPr>
        <w:t xml:space="preserve">/or participate (jointly) </w:t>
      </w:r>
      <w:r w:rsidRPr="00916BB1">
        <w:rPr>
          <w:sz w:val="8"/>
          <w:szCs w:val="20"/>
        </w:rPr>
        <w:t xml:space="preserve">in authorized decision of the (global) exception. The constitutive effect of these weapons, then, is to strip states of their sovereignty—they are constituted as subjects lacking authorization of decision, and lacking boundary effectively demarcating inside from outside. What modern sovereignty does (as identified in section I. above) is taken from them. Furthermore, given the potential targets that these weapons could destroy, and how they are used, space-based systems are most useful against small groups and individuals. While the purpose of the use of space-based weapons in the above example was to prevent genocide, the means by which this attack was carried out was essentially assassination—the assassination of those driving the vehicle to carry out the ethnic cleansing. Space-based weapons, then, are most useful at targeting individuals and groups on short notice in order to achieve a political objective. We have already seen potential glimpses of this type of warfare in recent years. Consider, for example, that the Iraq War began with a so called “decapitation strike” aimed at assassinating Saddam Hussein in the hope of ending the war before it began. Similar tactics have been used by the Israeli Defense Forces to kill specific leaders of the Palestinians. Also, the U.S. has used Unmanned Aerial Vehicles equipped with missiles to target specific members of Al Qaeda and the Taliban in Afghanistan and Pakistan. Placing weapons in space aimed at terrestrial targets would only accelerate the ability to carry out these types of “targeted killings” (a.k.a. assassinations). Space weapons would enable those who control them to kill any person at any point on Earth on extremely short notice. Thus, application of force from outer space would have at least three crucially important constitutive effects. First, it would constitute the possessor of these weapons—presumably the U.S.—as the center of a globally extensive, late-modern empire,68 a sovereign of the globe. But this global sovereign would exercise its power in a new way. Rather than needing to control the land, sea, and airspace of all of the Earth, it could rely on space weapons— because they enable the precise application of force at any point on earth, on short notice— to control the globe. While these weapons are not particularly useful in fighting large-scale wars, or in the conquest of territory, they make such conventional uses of military power moot, in large part. There is no longer a need to exercise sovereign power through the control of territory, all one has to do is kill—or perhaps even threaten to kill—potential adversaries around the world in order to gain one’s wishes. In short, the type of power potentially wielded by such a sovereign would be far more absolute than any encountered throughout history.69 Second, these weapons, just as space-based missile defense was seen above to do, would effectively strip states of their ability to exercise sovereignty over their territories. While de jure sovereignty may remain intact, their de facto sovereignty would be effectively erased. For decades, realist international relations scholars have promoted the idea that states secure their sovereignty through self-help.70 If states lack the capacity to defend themselves from </w:t>
      </w:r>
      <w:proofErr w:type="gramStart"/>
      <w:r w:rsidRPr="00916BB1">
        <w:rPr>
          <w:sz w:val="8"/>
          <w:szCs w:val="20"/>
        </w:rPr>
        <w:t>adversaries</w:t>
      </w:r>
      <w:proofErr w:type="gramEnd"/>
      <w:r w:rsidRPr="00916BB1">
        <w:rPr>
          <w:sz w:val="8"/>
          <w:szCs w:val="20"/>
        </w:rPr>
        <w:t xml:space="preserve"> they are particularly vulnerable to attack and conquest. While other scholars from liberal and constructivist schools of thought have questioned how closely sovereignty is linked to military capability, throughout history states with disproportionate military power have repeatedly violated the sovereignty of weaker states.71 While space-based weapons in and of themselves would not enable conquest of another state, they could be used very effectively to achieve precise political objectives without a credible possibility of retaliation. Imagine what impact these weapons would have on U.S. foreign policy with respect to two of its most pressing objectives at this point in time. Consider, for one, how useful such weapons might be with respect to preventing a rival state such as Iran or North Korea from acquiring nuclear weapons. While there has been speculation that the U.S. or Israel may launch air strikes against potential nuclear weapons manufacturing facilities in these countries, the logistics—getting access to airspace from neighboring countries, and the possibility of retaliation against military forces in the area—make such operations difficult to carry out. Using weapons in space to conduct such missions would avoid these logistical difficulties, thereby making them easier (and presumably more likely). The threat of using space weapons on either the manufacturing sites of weapons of mass destruction or on the political leadership of an adversary in most cases probably would be sufficient to alter the </w:t>
      </w:r>
      <w:proofErr w:type="spellStart"/>
      <w:r w:rsidRPr="00916BB1">
        <w:rPr>
          <w:sz w:val="8"/>
          <w:szCs w:val="20"/>
        </w:rPr>
        <w:t>behaviour</w:t>
      </w:r>
      <w:proofErr w:type="spellEnd"/>
      <w:r w:rsidRPr="00916BB1">
        <w:rPr>
          <w:sz w:val="8"/>
          <w:szCs w:val="20"/>
        </w:rPr>
        <w:t xml:space="preserve"> of governments. In short, if the U.S. were to deploy such weapons in space, they would likely be used to much the same effect as the gunboat diplomacy of the 19th century. A second contemporary policy objective is to fight specific non-state actors. The 9/11 Commission Report discussed in great detail the logistical obstacles that prevented the Clinton administration from capturing or killing Osama Bin Laden.72 The primary obstacle was the difficulty in either launching cruise missiles into Afghanistan through another state’s airspace or deploying U.S. Special Forces in an area so remote from U.S. military bases. Again, had the U.S. had space-based weapons at the time, they probably would have been the weapons of choice. When combined with intelligence about the location of a potential target, they could be used to kill that target on very short notice without violating the air space of other states, or needing to have a military base nearby to offer a support role. In effect, any person or group of people anywhere on Earth could be targeted on very short notice, thereby constituting everyone everywhere as objects of the global sovereign. All would be subject to the rule of the U.S. state. The sovereignty of states would no longer be an obstacle to killing enemies, and these assassinations could be carried out rather easily without the threat of retaliation by the state whose sovereignty has been violated. The example of using space weapons to target non-state actors such as Osama Bin Laden and Al Qaeda points to a third constitutive effect of space weapons. Because these weapons could target anyone, anywhere, at </w:t>
      </w:r>
      <w:proofErr w:type="spellStart"/>
      <w:r w:rsidRPr="00916BB1">
        <w:rPr>
          <w:sz w:val="8"/>
          <w:szCs w:val="20"/>
        </w:rPr>
        <w:t>anytime</w:t>
      </w:r>
      <w:proofErr w:type="spellEnd"/>
      <w:r w:rsidRPr="00916BB1">
        <w:rPr>
          <w:sz w:val="8"/>
          <w:szCs w:val="20"/>
        </w:rPr>
        <w:t xml:space="preserve">, everyone on the Earth is effectively reduced to “bare life.”73 As Agamben demonstrates in Homo </w:t>
      </w:r>
      <w:proofErr w:type="spellStart"/>
      <w:r w:rsidRPr="00916BB1">
        <w:rPr>
          <w:sz w:val="8"/>
          <w:szCs w:val="20"/>
        </w:rPr>
        <w:t>Sacer</w:t>
      </w:r>
      <w:proofErr w:type="spellEnd"/>
      <w:r w:rsidRPr="00916BB1">
        <w:rPr>
          <w:sz w:val="8"/>
          <w:szCs w:val="20"/>
        </w:rPr>
        <w:t xml:space="preserve"> (1998), one of the constitutive powers of the sovereign is to determine who is outside the laws and protections of the state. While human rights regimes and the rule of law may exist under a late-modern global empire policed by space weapons,74 the global sovereign will have the ability to decide the exception to this rule of law, and this state of exception in many cases may be exercised by the use of space weapons that constituted this sovereign in the first place. Constituting empire of the future Each of the three forms of space weaponization has important constitutive effects on modern sovereignty, and, in turn, productive effects on political subjectivities. Exclusive missile defense constitutes a “hard shell” of sovereignty for one state, while erasing the sovereign political subject status of other states. Space control reinforces that exclusive constitution of sovereignty and its potentiality for fostering unilateral decision. It also constitutes the ‘space-controlling’ state, the U.S., as sovereign for a particular global social order, a global capitalism, and as a state populated by an exceptional people, “Americans.” Space weaponization in the form of capacities for direct force application obliterate the meaning of territorial boundaries for defense and for distinguishing an inside from an outside with respect to the scope of policing and law enforcement—that is authorized locus for deciding the exception. States, other than the exceptional “American” state, are reduced to empty shells of sovereignty, sustained, if at all, by convenient fiction—for example, as useful administrative apparatuses for the governing of locals. And their “citizens” are produced as “bare life” subject to the willingness of the global sovereign to let them live. Together, these three sets of effects constitute what we believe can appropriately be identified as late-modern empire, the political subjects of which are a global sovereign, an exceptional “nation” linked to that sovereign, a global social order normalized in terms of capitalist social relations, and “bare life” for individuals and groups globally to participate in that social order</w:t>
      </w:r>
      <w:r>
        <w:rPr>
          <w:sz w:val="8"/>
          <w:szCs w:val="20"/>
        </w:rPr>
        <w:t>. If our argument is even half correct, the claim with which this paper began—</w:t>
      </w:r>
      <w:proofErr w:type="gramStart"/>
      <w:r>
        <w:rPr>
          <w:sz w:val="8"/>
          <w:szCs w:val="20"/>
        </w:rPr>
        <w:t xml:space="preserve">that </w:t>
      </w:r>
      <w:r w:rsidRPr="00916BB1">
        <w:rPr>
          <w:sz w:val="8"/>
          <w:szCs w:val="20"/>
        </w:rPr>
        <w:t>modes of political killing</w:t>
      </w:r>
      <w:proofErr w:type="gramEnd"/>
      <w:r w:rsidRPr="00916BB1">
        <w:rPr>
          <w:sz w:val="8"/>
          <w:szCs w:val="20"/>
        </w:rPr>
        <w:t xml:space="preserve"> have important effects</w:t>
      </w:r>
      <w:r>
        <w:rPr>
          <w:sz w:val="8"/>
          <w:szCs w:val="20"/>
        </w:rPr>
        <w:t xml:space="preserve">—would be an understatement! IV. Coping with Empire of the Future If the logic of space weaponization is to constitute a new, historically unprecedented form of empire, there are significant theoretical and practical implications. By way of conclusion, we take up some of the most important of those implications briefly in this section. Re-theorizing empire Broadly speaking, recent theorizing on imperialism has posited two competing pictures of empire. On the one hand, scholars have put forward a global hegemonic view of empire in which a great power – presumably the United States – through a combination of hard and soft power dominates the international system to such an </w:t>
      </w:r>
      <w:proofErr w:type="spellStart"/>
      <w:r>
        <w:rPr>
          <w:sz w:val="8"/>
          <w:szCs w:val="20"/>
        </w:rPr>
        <w:t>extant</w:t>
      </w:r>
      <w:proofErr w:type="spellEnd"/>
      <w:r>
        <w:rPr>
          <w:sz w:val="8"/>
          <w:szCs w:val="20"/>
        </w:rPr>
        <w:t xml:space="preserve"> that it becomes the de facto sovereign of a global order.75 On the other hand, theorists such as Hardt and Negri have posited a de-centered version of Empire in which a network of loosely integrated institutions govern the various facets of the lives of subjects to such an extent that all political subjects on the planet are governed under a single, dispersed regime that they have labeled Empire. Our paper rejects both these images of Empire, and uses the site of space weaponization to posit a third version of Empire that is neither the de-centered late modern vision of Hardt and Negri, nor the centralized hegemonic vision of both advocates and opponents of American Imperialism. </w:t>
      </w:r>
      <w:r w:rsidRPr="00916BB1">
        <w:rPr>
          <w:sz w:val="8"/>
          <w:szCs w:val="20"/>
        </w:rPr>
        <w:t>Imagining resistance Given</w:t>
      </w:r>
      <w:r>
        <w:rPr>
          <w:sz w:val="8"/>
          <w:szCs w:val="20"/>
        </w:rPr>
        <w:t xml:space="preserve"> these </w:t>
      </w:r>
      <w:r w:rsidRPr="00916BB1">
        <w:rPr>
          <w:sz w:val="8"/>
          <w:szCs w:val="20"/>
        </w:rPr>
        <w:t>grim prospects for a de-territorialized global rule of late-modern empire, are there any possibilities for resistance</w:t>
      </w:r>
      <w:r>
        <w:rPr>
          <w:sz w:val="8"/>
          <w:szCs w:val="20"/>
        </w:rPr>
        <w:t xml:space="preserve">? Historically, every advance in the weaponry of imperial powers has always been met with an advance in counter hegemonic weaponry. Most recently, insurgents in Afghanistan and Iraq have been able to counter the technological superiority of the U.S. forces with very simple yet effective Improvised Explosive Devices. As such, it is reasonable to conclude that space weaponry could be countered through a variety of asymmetrical tactics such as disabling space weapons while in orbit through energy, kinetic or even nuclear anti-satellite attacks, attacking the locations where space weapons are produced or launched, attack the research and development centers (such as universities) that are integral to the production of these systems, organizing strikes for the workers involved in harvesting the raw materials for these systems, and refusing to pay taxes to the political apparatuses that control these systems. </w:t>
      </w:r>
      <w:r>
        <w:rPr>
          <w:rStyle w:val="StyleUnderline"/>
          <w:szCs w:val="20"/>
        </w:rPr>
        <w:t>While it is difficult to imagine what precise form resistance to these systems might take, it is not unreasonable to conclude that even in a context of space-based empire</w:t>
      </w:r>
      <w:r>
        <w:rPr>
          <w:sz w:val="8"/>
          <w:szCs w:val="20"/>
        </w:rPr>
        <w:t xml:space="preserve">, </w:t>
      </w:r>
      <w:r>
        <w:rPr>
          <w:rStyle w:val="Emphasis"/>
          <w:szCs w:val="20"/>
        </w:rPr>
        <w:t xml:space="preserve">some </w:t>
      </w:r>
      <w:proofErr w:type="spellStart"/>
      <w:r>
        <w:rPr>
          <w:rStyle w:val="Emphasis"/>
          <w:szCs w:val="20"/>
        </w:rPr>
        <w:t>for</w:t>
      </w:r>
      <w:proofErr w:type="spellEnd"/>
      <w:r>
        <w:rPr>
          <w:rStyle w:val="Emphasis"/>
          <w:szCs w:val="20"/>
        </w:rPr>
        <w:t xml:space="preserve"> of </w:t>
      </w:r>
      <w:r w:rsidRPr="00916BB1">
        <w:rPr>
          <w:rStyle w:val="Emphasis"/>
          <w:szCs w:val="20"/>
          <w:highlight w:val="green"/>
        </w:rPr>
        <w:t>political</w:t>
      </w:r>
      <w:r>
        <w:rPr>
          <w:rStyle w:val="Emphasis"/>
          <w:szCs w:val="20"/>
        </w:rPr>
        <w:t xml:space="preserve"> and military </w:t>
      </w:r>
      <w:r w:rsidRPr="00916BB1">
        <w:rPr>
          <w:rStyle w:val="Emphasis"/>
          <w:szCs w:val="20"/>
          <w:highlight w:val="green"/>
        </w:rPr>
        <w:t>resistance will be possible</w:t>
      </w:r>
      <w:r>
        <w:rPr>
          <w:rStyle w:val="Emphasis"/>
          <w:szCs w:val="20"/>
        </w:rPr>
        <w:t xml:space="preserve">. </w:t>
      </w:r>
      <w:r>
        <w:rPr>
          <w:sz w:val="8"/>
          <w:szCs w:val="20"/>
        </w:rPr>
        <w:t xml:space="preserve">That being said, just because resistance to space-based empire is a possibility, </w:t>
      </w:r>
      <w:r>
        <w:rPr>
          <w:rStyle w:val="StyleUnderline"/>
          <w:szCs w:val="20"/>
        </w:rPr>
        <w:t xml:space="preserve">it by no means </w:t>
      </w:r>
      <w:r w:rsidRPr="00916BB1">
        <w:rPr>
          <w:rStyle w:val="StyleUnderline"/>
          <w:szCs w:val="20"/>
        </w:rPr>
        <w:t xml:space="preserve">follows that </w:t>
      </w:r>
      <w:r w:rsidRPr="00916BB1">
        <w:rPr>
          <w:rStyle w:val="Emphasis"/>
          <w:szCs w:val="20"/>
        </w:rPr>
        <w:t>such space-based empires are either inevitable or desirable</w:t>
      </w:r>
      <w:r w:rsidRPr="00916BB1">
        <w:rPr>
          <w:rStyle w:val="StyleUnderline"/>
          <w:szCs w:val="20"/>
        </w:rPr>
        <w:t xml:space="preserve">. That is why we believe that </w:t>
      </w:r>
      <w:r w:rsidRPr="00916BB1">
        <w:rPr>
          <w:rStyle w:val="StyleUnderline"/>
          <w:szCs w:val="20"/>
          <w:highlight w:val="green"/>
        </w:rPr>
        <w:t>resistance</w:t>
      </w:r>
      <w:r w:rsidRPr="00916BB1">
        <w:rPr>
          <w:rStyle w:val="StyleUnderline"/>
          <w:szCs w:val="20"/>
        </w:rPr>
        <w:t xml:space="preserve"> to placing weapons in space </w:t>
      </w:r>
      <w:r w:rsidRPr="00916BB1">
        <w:rPr>
          <w:rStyle w:val="Emphasis"/>
          <w:szCs w:val="20"/>
          <w:highlight w:val="green"/>
        </w:rPr>
        <w:t>must begin now</w:t>
      </w:r>
      <w:r w:rsidRPr="00916BB1">
        <w:rPr>
          <w:sz w:val="8"/>
          <w:szCs w:val="20"/>
        </w:rPr>
        <w:t xml:space="preserve">. </w:t>
      </w:r>
      <w:r w:rsidRPr="00916BB1">
        <w:rPr>
          <w:rStyle w:val="StyleUnderline"/>
          <w:szCs w:val="20"/>
        </w:rPr>
        <w:t xml:space="preserve">Such resistance could take </w:t>
      </w:r>
      <w:r w:rsidRPr="00916BB1">
        <w:rPr>
          <w:rStyle w:val="Emphasis"/>
          <w:szCs w:val="20"/>
        </w:rPr>
        <w:t>several forms</w:t>
      </w:r>
      <w:r w:rsidRPr="00916BB1">
        <w:rPr>
          <w:sz w:val="8"/>
          <w:szCs w:val="20"/>
        </w:rPr>
        <w:t xml:space="preserve">. </w:t>
      </w:r>
      <w:r w:rsidRPr="00916BB1">
        <w:rPr>
          <w:rStyle w:val="StyleUnderline"/>
          <w:szCs w:val="20"/>
        </w:rPr>
        <w:t>In the last 15 years social</w:t>
      </w:r>
      <w:r>
        <w:rPr>
          <w:rStyle w:val="StyleUnderline"/>
          <w:szCs w:val="20"/>
        </w:rPr>
        <w:t xml:space="preserve"> constructivists have made a convincing case that taboos against the use of chemical weapons, nuclear weapons and land mines have </w:t>
      </w:r>
      <w:r>
        <w:rPr>
          <w:rStyle w:val="Emphasis"/>
          <w:szCs w:val="20"/>
        </w:rPr>
        <w:t>shamed states into abstaining from using these weapons</w:t>
      </w:r>
      <w:r>
        <w:rPr>
          <w:sz w:val="8"/>
          <w:szCs w:val="20"/>
        </w:rPr>
        <w:t xml:space="preserve">.76 </w:t>
      </w:r>
      <w:r w:rsidRPr="00916BB1">
        <w:rPr>
          <w:rStyle w:val="StyleUnderline"/>
          <w:szCs w:val="20"/>
          <w:highlight w:val="green"/>
        </w:rPr>
        <w:t>IR scholars should build on</w:t>
      </w:r>
      <w:r>
        <w:rPr>
          <w:rStyle w:val="StyleUnderline"/>
          <w:szCs w:val="20"/>
        </w:rPr>
        <w:t xml:space="preserve"> this </w:t>
      </w:r>
      <w:r w:rsidRPr="00916BB1">
        <w:rPr>
          <w:rStyle w:val="StyleUnderline"/>
          <w:szCs w:val="20"/>
          <w:highlight w:val="green"/>
        </w:rPr>
        <w:t xml:space="preserve">research to </w:t>
      </w:r>
      <w:r w:rsidRPr="00916BB1">
        <w:rPr>
          <w:rStyle w:val="StyleUnderline"/>
          <w:szCs w:val="20"/>
        </w:rPr>
        <w:t>focus on</w:t>
      </w:r>
      <w:r w:rsidRPr="00916BB1">
        <w:rPr>
          <w:rStyle w:val="StyleUnderline"/>
          <w:szCs w:val="20"/>
          <w:highlight w:val="green"/>
        </w:rPr>
        <w:t xml:space="preserve"> creat</w:t>
      </w:r>
      <w:r w:rsidRPr="00916BB1">
        <w:rPr>
          <w:rStyle w:val="StyleUnderline"/>
          <w:szCs w:val="20"/>
        </w:rPr>
        <w:t xml:space="preserve">ing </w:t>
      </w:r>
      <w:r w:rsidRPr="00916BB1">
        <w:rPr>
          <w:rStyle w:val="StyleUnderline"/>
          <w:szCs w:val="20"/>
          <w:highlight w:val="green"/>
        </w:rPr>
        <w:t xml:space="preserve">a </w:t>
      </w:r>
      <w:r w:rsidRPr="00916BB1">
        <w:rPr>
          <w:rStyle w:val="Emphasis"/>
          <w:szCs w:val="20"/>
          <w:highlight w:val="green"/>
        </w:rPr>
        <w:t>taboo</w:t>
      </w:r>
      <w:r>
        <w:rPr>
          <w:rStyle w:val="Emphasis"/>
          <w:szCs w:val="20"/>
        </w:rPr>
        <w:t xml:space="preserve"> against the use</w:t>
      </w:r>
      <w:r>
        <w:rPr>
          <w:sz w:val="8"/>
          <w:szCs w:val="20"/>
        </w:rPr>
        <w:t xml:space="preserve"> </w:t>
      </w:r>
      <w:r>
        <w:rPr>
          <w:rStyle w:val="StyleUnderline"/>
          <w:szCs w:val="20"/>
        </w:rPr>
        <w:t>and</w:t>
      </w:r>
      <w:r>
        <w:rPr>
          <w:sz w:val="8"/>
          <w:szCs w:val="20"/>
        </w:rPr>
        <w:t xml:space="preserve"> hopefully even </w:t>
      </w:r>
      <w:r>
        <w:rPr>
          <w:rStyle w:val="Emphasis"/>
          <w:szCs w:val="20"/>
        </w:rPr>
        <w:t>the development of space weapons.</w:t>
      </w:r>
      <w:r>
        <w:rPr>
          <w:sz w:val="8"/>
          <w:szCs w:val="20"/>
        </w:rPr>
        <w:t xml:space="preserve"> Second, </w:t>
      </w:r>
      <w:r w:rsidRPr="00916BB1">
        <w:rPr>
          <w:rStyle w:val="Emphasis"/>
          <w:szCs w:val="20"/>
          <w:highlight w:val="green"/>
        </w:rPr>
        <w:t xml:space="preserve">there is a need to educate the public </w:t>
      </w:r>
      <w:r w:rsidRPr="00B265A4">
        <w:rPr>
          <w:rStyle w:val="Emphasis"/>
          <w:szCs w:val="20"/>
        </w:rPr>
        <w:t xml:space="preserve">about the </w:t>
      </w:r>
      <w:r w:rsidRPr="00916BB1">
        <w:rPr>
          <w:rStyle w:val="Emphasis"/>
          <w:szCs w:val="20"/>
        </w:rPr>
        <w:t xml:space="preserve">dangerous </w:t>
      </w:r>
      <w:r w:rsidRPr="00B265A4">
        <w:rPr>
          <w:rStyle w:val="Emphasis"/>
          <w:szCs w:val="20"/>
        </w:rPr>
        <w:t xml:space="preserve">consequences of </w:t>
      </w:r>
      <w:r w:rsidRPr="00916BB1">
        <w:rPr>
          <w:rStyle w:val="Emphasis"/>
          <w:szCs w:val="20"/>
        </w:rPr>
        <w:t xml:space="preserve">placing </w:t>
      </w:r>
      <w:r w:rsidRPr="00B265A4">
        <w:rPr>
          <w:rStyle w:val="Emphasis"/>
          <w:szCs w:val="20"/>
        </w:rPr>
        <w:t>weapons in space</w:t>
      </w:r>
      <w:r>
        <w:rPr>
          <w:sz w:val="8"/>
          <w:szCs w:val="20"/>
        </w:rPr>
        <w:t xml:space="preserve">. </w:t>
      </w:r>
      <w:r>
        <w:rPr>
          <w:rStyle w:val="StyleUnderline"/>
          <w:szCs w:val="20"/>
        </w:rPr>
        <w:t>As of this moment</w:t>
      </w:r>
      <w:r>
        <w:rPr>
          <w:sz w:val="8"/>
          <w:szCs w:val="20"/>
        </w:rPr>
        <w:t xml:space="preserve">, </w:t>
      </w:r>
      <w:r>
        <w:rPr>
          <w:rStyle w:val="StyleUnderline"/>
          <w:szCs w:val="20"/>
        </w:rPr>
        <w:t>most information about weapons in space is produced by defense agencies and related think tanks with a vested interest in them</w:t>
      </w:r>
      <w:r>
        <w:rPr>
          <w:sz w:val="8"/>
          <w:szCs w:val="20"/>
        </w:rPr>
        <w:t xml:space="preserve">. As such, </w:t>
      </w:r>
      <w:r>
        <w:rPr>
          <w:rStyle w:val="Emphasis"/>
          <w:szCs w:val="20"/>
        </w:rPr>
        <w:t xml:space="preserve">most </w:t>
      </w:r>
      <w:r w:rsidRPr="00916BB1">
        <w:rPr>
          <w:rStyle w:val="Emphasis"/>
          <w:szCs w:val="20"/>
          <w:highlight w:val="green"/>
        </w:rPr>
        <w:t>research</w:t>
      </w:r>
      <w:r>
        <w:rPr>
          <w:rStyle w:val="Emphasis"/>
          <w:szCs w:val="20"/>
        </w:rPr>
        <w:t xml:space="preserve"> largely </w:t>
      </w:r>
      <w:r w:rsidRPr="00916BB1">
        <w:rPr>
          <w:rStyle w:val="Emphasis"/>
          <w:szCs w:val="20"/>
          <w:highlight w:val="green"/>
        </w:rPr>
        <w:t>ignores the dangers</w:t>
      </w:r>
      <w:r>
        <w:rPr>
          <w:rStyle w:val="Emphasis"/>
          <w:szCs w:val="20"/>
        </w:rPr>
        <w:t xml:space="preserve"> of these weapons</w:t>
      </w:r>
      <w:r>
        <w:rPr>
          <w:sz w:val="8"/>
          <w:szCs w:val="20"/>
        </w:rPr>
        <w:t xml:space="preserve">. </w:t>
      </w:r>
      <w:r w:rsidRPr="00916BB1">
        <w:rPr>
          <w:rStyle w:val="StyleUnderline"/>
          <w:szCs w:val="20"/>
          <w:highlight w:val="green"/>
        </w:rPr>
        <w:t>An increased awareness</w:t>
      </w:r>
      <w:r>
        <w:rPr>
          <w:rStyle w:val="StyleUnderline"/>
          <w:szCs w:val="20"/>
        </w:rPr>
        <w:t xml:space="preserve"> of those dangers</w:t>
      </w:r>
      <w:r>
        <w:rPr>
          <w:sz w:val="8"/>
          <w:szCs w:val="20"/>
        </w:rPr>
        <w:t xml:space="preserve">, </w:t>
      </w:r>
      <w:r>
        <w:rPr>
          <w:rStyle w:val="StyleUnderline"/>
          <w:szCs w:val="20"/>
        </w:rPr>
        <w:t>not only to those potentially targeted by such weapons but also citizens of countries such as the U.S. that</w:t>
      </w:r>
      <w:r>
        <w:rPr>
          <w:sz w:val="8"/>
          <w:szCs w:val="20"/>
        </w:rPr>
        <w:t xml:space="preserve"> may </w:t>
      </w:r>
      <w:r>
        <w:rPr>
          <w:rStyle w:val="Emphasis"/>
          <w:szCs w:val="20"/>
        </w:rPr>
        <w:t>deploy</w:t>
      </w:r>
      <w:r>
        <w:rPr>
          <w:sz w:val="8"/>
          <w:szCs w:val="20"/>
        </w:rPr>
        <w:t xml:space="preserve"> them, </w:t>
      </w:r>
      <w:r w:rsidRPr="00916BB1">
        <w:rPr>
          <w:rStyle w:val="StyleUnderline"/>
          <w:szCs w:val="20"/>
        </w:rPr>
        <w:t xml:space="preserve">may </w:t>
      </w:r>
      <w:r w:rsidRPr="00916BB1">
        <w:rPr>
          <w:rStyle w:val="StyleUnderline"/>
          <w:szCs w:val="20"/>
          <w:highlight w:val="green"/>
        </w:rPr>
        <w:t>create</w:t>
      </w:r>
      <w:r>
        <w:rPr>
          <w:sz w:val="8"/>
          <w:szCs w:val="20"/>
        </w:rPr>
        <w:t xml:space="preserve"> </w:t>
      </w:r>
      <w:r>
        <w:rPr>
          <w:rStyle w:val="Emphasis"/>
          <w:szCs w:val="20"/>
        </w:rPr>
        <w:t xml:space="preserve">public </w:t>
      </w:r>
      <w:r w:rsidRPr="00916BB1">
        <w:rPr>
          <w:rStyle w:val="Emphasis"/>
          <w:szCs w:val="20"/>
          <w:highlight w:val="green"/>
        </w:rPr>
        <w:t>pressure to cut funding</w:t>
      </w:r>
      <w:r>
        <w:rPr>
          <w:sz w:val="8"/>
          <w:szCs w:val="20"/>
        </w:rPr>
        <w:t xml:space="preserve"> </w:t>
      </w:r>
      <w:r>
        <w:rPr>
          <w:rStyle w:val="StyleUnderline"/>
          <w:szCs w:val="20"/>
        </w:rPr>
        <w:t>to the development programs</w:t>
      </w:r>
      <w:r>
        <w:rPr>
          <w:sz w:val="8"/>
          <w:szCs w:val="20"/>
        </w:rPr>
        <w:t xml:space="preserve">. </w:t>
      </w:r>
      <w:r w:rsidRPr="00916BB1">
        <w:rPr>
          <w:rStyle w:val="Emphasis"/>
          <w:szCs w:val="20"/>
          <w:highlight w:val="green"/>
        </w:rPr>
        <w:t xml:space="preserve">If action is not taken </w:t>
      </w:r>
      <w:r w:rsidRPr="00916BB1">
        <w:rPr>
          <w:rStyle w:val="Emphasis"/>
          <w:szCs w:val="20"/>
        </w:rPr>
        <w:t>now</w:t>
      </w:r>
      <w:r>
        <w:rPr>
          <w:sz w:val="8"/>
          <w:szCs w:val="20"/>
        </w:rPr>
        <w:t xml:space="preserve">, we believe that the </w:t>
      </w:r>
      <w:r>
        <w:rPr>
          <w:rStyle w:val="StyleUnderline"/>
          <w:szCs w:val="20"/>
        </w:rPr>
        <w:t xml:space="preserve">possibilities for resistance to these weapons will decrease dramatically once they are placed in </w:t>
      </w:r>
      <w:r w:rsidRPr="00916BB1">
        <w:rPr>
          <w:rStyle w:val="StyleUnderline"/>
          <w:szCs w:val="20"/>
        </w:rPr>
        <w:t>orbit</w:t>
      </w:r>
      <w:r w:rsidRPr="00916BB1">
        <w:rPr>
          <w:sz w:val="8"/>
          <w:szCs w:val="20"/>
        </w:rPr>
        <w:t xml:space="preserve">. </w:t>
      </w:r>
      <w:r w:rsidRPr="00916BB1">
        <w:rPr>
          <w:rStyle w:val="Emphasis"/>
          <w:szCs w:val="20"/>
        </w:rPr>
        <w:t xml:space="preserve">The state of </w:t>
      </w:r>
      <w:r w:rsidRPr="00916BB1">
        <w:rPr>
          <w:rStyle w:val="Emphasis"/>
          <w:szCs w:val="20"/>
          <w:highlight w:val="green"/>
        </w:rPr>
        <w:t>global domination</w:t>
      </w:r>
      <w:r>
        <w:rPr>
          <w:rStyle w:val="Emphasis"/>
          <w:szCs w:val="20"/>
        </w:rPr>
        <w:t xml:space="preserve"> constituted by such a weapons </w:t>
      </w:r>
      <w:r w:rsidRPr="00916BB1">
        <w:rPr>
          <w:rStyle w:val="Emphasis"/>
          <w:szCs w:val="20"/>
        </w:rPr>
        <w:t>regime would mean that those who dared to speak out against such a regime might themselves become potential targets of such weapons.</w:t>
      </w:r>
      <w:r>
        <w:rPr>
          <w:rStyle w:val="Emphasis"/>
          <w:szCs w:val="20"/>
        </w:rPr>
        <w:t xml:space="preserve"> </w:t>
      </w:r>
    </w:p>
    <w:p w14:paraId="00E57F0A" w14:textId="77777777" w:rsidR="008234C6" w:rsidRPr="006C0761" w:rsidRDefault="008234C6" w:rsidP="008234C6">
      <w:pPr>
        <w:pStyle w:val="Heading3"/>
      </w:pPr>
      <w:r w:rsidRPr="006C0761">
        <w:t>Underview</w:t>
      </w:r>
    </w:p>
    <w:p w14:paraId="7F475535" w14:textId="77777777" w:rsidR="008234C6" w:rsidRDefault="008234C6" w:rsidP="008234C6">
      <w:pPr>
        <w:keepNext/>
        <w:keepLines/>
        <w:spacing w:before="40"/>
        <w:jc w:val="both"/>
        <w:outlineLvl w:val="3"/>
        <w:rPr>
          <w:b/>
          <w:bCs/>
          <w:color w:val="000000" w:themeColor="text1"/>
          <w:sz w:val="26"/>
          <w:szCs w:val="26"/>
        </w:rPr>
      </w:pPr>
      <w:r w:rsidRPr="001B739F">
        <w:rPr>
          <w:b/>
          <w:bCs/>
          <w:color w:val="000000" w:themeColor="text1"/>
          <w:sz w:val="26"/>
          <w:szCs w:val="26"/>
        </w:rPr>
        <w:t>[</w:t>
      </w:r>
      <w:r>
        <w:rPr>
          <w:b/>
          <w:bCs/>
          <w:color w:val="000000" w:themeColor="text1"/>
          <w:sz w:val="26"/>
          <w:szCs w:val="26"/>
        </w:rPr>
        <w:t>1</w:t>
      </w:r>
      <w:r w:rsidRPr="001B739F">
        <w:rPr>
          <w:b/>
          <w:bCs/>
          <w:color w:val="000000" w:themeColor="text1"/>
          <w:sz w:val="26"/>
          <w:szCs w:val="26"/>
        </w:rPr>
        <w:t xml:space="preserve">] Aff gets 1AR theory and RVIs – otherwise the neg can be infinitely abusive and there’s no way to check against this </w:t>
      </w:r>
    </w:p>
    <w:p w14:paraId="6E9CC365" w14:textId="77777777" w:rsidR="008234C6" w:rsidRDefault="008234C6" w:rsidP="008234C6">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w:t>
      </w:r>
      <w:proofErr w:type="spellStart"/>
      <w:r w:rsidRPr="001B739F">
        <w:rPr>
          <w:b/>
          <w:bCs/>
          <w:color w:val="000000" w:themeColor="text1"/>
          <w:sz w:val="26"/>
          <w:szCs w:val="26"/>
        </w:rPr>
        <w:t>interps</w:t>
      </w:r>
      <w:proofErr w:type="spellEnd"/>
      <w:r w:rsidRPr="001B739F">
        <w:rPr>
          <w:b/>
          <w:bCs/>
          <w:color w:val="000000" w:themeColor="text1"/>
          <w:sz w:val="26"/>
          <w:szCs w:val="26"/>
        </w:rPr>
        <w:t xml:space="preserve">, and the highest layer of the round – </w:t>
      </w:r>
      <w:r>
        <w:rPr>
          <w:b/>
          <w:bCs/>
          <w:color w:val="000000" w:themeColor="text1"/>
          <w:sz w:val="26"/>
          <w:szCs w:val="26"/>
        </w:rPr>
        <w:t xml:space="preserve">[A] </w:t>
      </w:r>
      <w:r w:rsidRPr="001B739F">
        <w:rPr>
          <w:b/>
          <w:bCs/>
          <w:color w:val="000000" w:themeColor="text1"/>
          <w:sz w:val="26"/>
          <w:szCs w:val="26"/>
        </w:rPr>
        <w:t>the 1ARs too short to be able to rectify abuse and adequately cover substance</w:t>
      </w:r>
      <w:r>
        <w:rPr>
          <w:b/>
          <w:bCs/>
          <w:color w:val="000000" w:themeColor="text1"/>
          <w:sz w:val="26"/>
          <w:szCs w:val="26"/>
        </w:rPr>
        <w:t xml:space="preserve">,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0F00E9B6" w14:textId="77777777" w:rsidR="008234C6" w:rsidRPr="003F7368" w:rsidRDefault="008234C6" w:rsidP="008234C6">
      <w:pPr>
        <w:pStyle w:val="Heading4"/>
      </w:pPr>
      <w:r>
        <w:t>[2</w:t>
      </w:r>
      <w:r w:rsidRPr="003F7368">
        <w:t>] Presumption and permissibility affirm –</w:t>
      </w:r>
    </w:p>
    <w:p w14:paraId="3112B3E0" w14:textId="77777777" w:rsidR="008234C6" w:rsidRPr="003F7368" w:rsidRDefault="008234C6" w:rsidP="008234C6">
      <w:pPr>
        <w:pStyle w:val="Heading4"/>
      </w:pPr>
      <w:r w:rsidRPr="003F7368">
        <w:t xml:space="preserve">A] We always default to assuming something true until proven false </w:t>
      </w:r>
      <w:proofErr w:type="spellStart"/>
      <w:proofErr w:type="gramStart"/>
      <w:r w:rsidRPr="003F7368">
        <w:t>ie</w:t>
      </w:r>
      <w:proofErr w:type="spellEnd"/>
      <w:proofErr w:type="gramEnd"/>
      <w:r w:rsidRPr="003F7368">
        <w:t xml:space="preserve"> if I told you my name is </w:t>
      </w:r>
      <w:r>
        <w:t>Jarvis</w:t>
      </w:r>
      <w:r w:rsidRPr="003F7368">
        <w:t xml:space="preserve"> you would believe me </w:t>
      </w:r>
    </w:p>
    <w:p w14:paraId="358B5A2A" w14:textId="77777777" w:rsidR="008234C6" w:rsidRPr="003F7368" w:rsidRDefault="008234C6" w:rsidP="008234C6">
      <w:pPr>
        <w:pStyle w:val="Heading4"/>
      </w:pPr>
      <w:r w:rsidRPr="003F7368">
        <w:t xml:space="preserve">B] If agents have to justify why every action is morally </w:t>
      </w:r>
      <w:proofErr w:type="gramStart"/>
      <w:r w:rsidRPr="003F7368">
        <w:t>good</w:t>
      </w:r>
      <w:proofErr w:type="gramEnd"/>
      <w:r w:rsidRPr="003F7368">
        <w:t xml:space="preserve"> we would have to justify actions that are morally neutral i</w:t>
      </w:r>
      <w:r>
        <w:t>.</w:t>
      </w:r>
      <w:r w:rsidRPr="003F7368">
        <w:t>e</w:t>
      </w:r>
      <w:r>
        <w:t>.</w:t>
      </w:r>
      <w:r w:rsidRPr="003F7368">
        <w:t xml:space="preserve"> drinking water </w:t>
      </w:r>
    </w:p>
    <w:p w14:paraId="3E0EC32B" w14:textId="77777777" w:rsidR="008234C6" w:rsidRPr="00400BA9" w:rsidRDefault="008234C6" w:rsidP="008234C6">
      <w:pPr>
        <w:pStyle w:val="Heading4"/>
      </w:pPr>
      <w:r w:rsidRPr="003F7368">
        <w:t xml:space="preserve">C] Lack of offense means it’s ok to do something, but it’s never okay to do something which is prohibited which means that the neg has to win offense. </w:t>
      </w:r>
    </w:p>
    <w:p w14:paraId="680BE371" w14:textId="77777777" w:rsidR="008234C6" w:rsidRPr="00BB0026" w:rsidRDefault="008234C6" w:rsidP="008234C6">
      <w:pPr>
        <w:rPr>
          <w:u w:val="single"/>
        </w:rPr>
      </w:pPr>
    </w:p>
    <w:p w14:paraId="15D6D400" w14:textId="77777777" w:rsidR="004D230E" w:rsidRDefault="004D230E" w:rsidP="004D230E"/>
    <w:p w14:paraId="6D8FD452" w14:textId="77777777" w:rsidR="004D230E" w:rsidRDefault="004D230E" w:rsidP="004D230E"/>
    <w:p w14:paraId="41D14334" w14:textId="77777777" w:rsidR="004D230E" w:rsidRDefault="004D230E" w:rsidP="004D230E"/>
    <w:p w14:paraId="140BEDA5" w14:textId="77777777" w:rsidR="004D230E" w:rsidRDefault="004D230E" w:rsidP="004D230E"/>
    <w:p w14:paraId="28A89EEC" w14:textId="77777777" w:rsidR="004D230E" w:rsidRDefault="004D230E" w:rsidP="004D230E"/>
    <w:p w14:paraId="67E57E40" w14:textId="77777777" w:rsidR="004D230E" w:rsidRDefault="004D230E" w:rsidP="004D230E"/>
    <w:p w14:paraId="6A295821" w14:textId="77777777" w:rsidR="004D230E" w:rsidRDefault="004D230E" w:rsidP="004D230E"/>
    <w:p w14:paraId="4F26E5FE" w14:textId="77777777" w:rsidR="004D230E" w:rsidRDefault="004D230E" w:rsidP="004D230E"/>
    <w:p w14:paraId="225232B8" w14:textId="77777777" w:rsidR="004D230E" w:rsidRDefault="004D230E" w:rsidP="004D230E"/>
    <w:p w14:paraId="46707078" w14:textId="77777777" w:rsidR="004D230E" w:rsidRDefault="004D230E" w:rsidP="004D230E"/>
    <w:p w14:paraId="62978B33" w14:textId="3719F326" w:rsidR="004D230E" w:rsidRDefault="004D230E" w:rsidP="004D230E"/>
    <w:p w14:paraId="7991CE98" w14:textId="69AF9C98" w:rsidR="004D230E" w:rsidRDefault="004D230E" w:rsidP="004D230E"/>
    <w:p w14:paraId="11176B55" w14:textId="4A7D55E0" w:rsidR="004D230E" w:rsidRDefault="004D230E" w:rsidP="004D230E"/>
    <w:p w14:paraId="45543C7B" w14:textId="77777777" w:rsidR="004D230E" w:rsidRPr="004D230E" w:rsidRDefault="004D230E" w:rsidP="004D230E"/>
    <w:sectPr w:rsidR="004D230E" w:rsidRPr="004D23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4D"/>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0"/>
  </w:num>
  <w:num w:numId="13">
    <w:abstractNumId w:val="17"/>
  </w:num>
  <w:num w:numId="14">
    <w:abstractNumId w:val="0"/>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D230E"/>
    <w:rsid w:val="000139A3"/>
    <w:rsid w:val="0004612A"/>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C0C3E"/>
    <w:rsid w:val="00315690"/>
    <w:rsid w:val="00316B75"/>
    <w:rsid w:val="00325646"/>
    <w:rsid w:val="003460F2"/>
    <w:rsid w:val="0038158C"/>
    <w:rsid w:val="003902BA"/>
    <w:rsid w:val="003A09E2"/>
    <w:rsid w:val="00407037"/>
    <w:rsid w:val="00453371"/>
    <w:rsid w:val="004605D6"/>
    <w:rsid w:val="004C60E8"/>
    <w:rsid w:val="004D230E"/>
    <w:rsid w:val="004E3579"/>
    <w:rsid w:val="004E728B"/>
    <w:rsid w:val="004F39E0"/>
    <w:rsid w:val="00537BD5"/>
    <w:rsid w:val="0057268A"/>
    <w:rsid w:val="005D2912"/>
    <w:rsid w:val="006065BD"/>
    <w:rsid w:val="00645FA9"/>
    <w:rsid w:val="00647866"/>
    <w:rsid w:val="00665003"/>
    <w:rsid w:val="006A2AD0"/>
    <w:rsid w:val="006A78AA"/>
    <w:rsid w:val="006C2375"/>
    <w:rsid w:val="006D4ECC"/>
    <w:rsid w:val="00722258"/>
    <w:rsid w:val="007243E5"/>
    <w:rsid w:val="00766EA0"/>
    <w:rsid w:val="007A2226"/>
    <w:rsid w:val="007F5B66"/>
    <w:rsid w:val="008234C6"/>
    <w:rsid w:val="00823A1C"/>
    <w:rsid w:val="00845B9D"/>
    <w:rsid w:val="00860984"/>
    <w:rsid w:val="008B3ECB"/>
    <w:rsid w:val="008B4E85"/>
    <w:rsid w:val="008C1B2E"/>
    <w:rsid w:val="00900BB4"/>
    <w:rsid w:val="0091627E"/>
    <w:rsid w:val="0092246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5E5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0AEF"/>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42EF4"/>
  <w15:chartTrackingRefBased/>
  <w15:docId w15:val="{F6B3F81A-0091-4285-A0C0-AA45C2A9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A78AA"/>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6A78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6A78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6A78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6A78AA"/>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8234C6"/>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8234C6"/>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8234C6"/>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8234C6"/>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8234C6"/>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6A78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78AA"/>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6A78AA"/>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6A78A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6A78AA"/>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A78AA"/>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6A78AA"/>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78AA"/>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6A78AA"/>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A78AA"/>
    <w:rPr>
      <w:color w:val="auto"/>
      <w:u w:val="none"/>
    </w:rPr>
  </w:style>
  <w:style w:type="character" w:styleId="FollowedHyperlink">
    <w:name w:val="FollowedHyperlink"/>
    <w:basedOn w:val="DefaultParagraphFont"/>
    <w:uiPriority w:val="99"/>
    <w:unhideWhenUsed/>
    <w:rsid w:val="006A78AA"/>
    <w:rPr>
      <w:color w:val="auto"/>
      <w:u w:val="none"/>
    </w:rPr>
  </w:style>
  <w:style w:type="character" w:customStyle="1" w:styleId="Heading5Char">
    <w:name w:val="Heading 5 Char"/>
    <w:aliases w:val="Text Char"/>
    <w:basedOn w:val="DefaultParagraphFont"/>
    <w:link w:val="Heading5"/>
    <w:rsid w:val="008234C6"/>
    <w:rPr>
      <w:rFonts w:ascii="Cambria" w:eastAsia="Times New Roman" w:hAnsi="Cambria"/>
      <w:b/>
      <w:bCs/>
      <w:i/>
      <w:iCs/>
      <w:sz w:val="20"/>
      <w:lang w:bidi="en-US"/>
    </w:rPr>
  </w:style>
  <w:style w:type="character" w:customStyle="1" w:styleId="Heading6Char">
    <w:name w:val="Heading 6 Char"/>
    <w:basedOn w:val="DefaultParagraphFont"/>
    <w:link w:val="Heading6"/>
    <w:rsid w:val="008234C6"/>
    <w:rPr>
      <w:rFonts w:ascii="Cambria" w:eastAsia="Times New Roman" w:hAnsi="Cambria"/>
      <w:b/>
      <w:bCs/>
      <w:i/>
      <w:iCs/>
      <w:sz w:val="20"/>
      <w:lang w:bidi="en-US"/>
    </w:rPr>
  </w:style>
  <w:style w:type="character" w:customStyle="1" w:styleId="Heading7Char">
    <w:name w:val="Heading 7 Char"/>
    <w:basedOn w:val="DefaultParagraphFont"/>
    <w:link w:val="Heading7"/>
    <w:rsid w:val="008234C6"/>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8234C6"/>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8234C6"/>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8234C6"/>
    <w:rPr>
      <w:color w:val="605E5C"/>
      <w:shd w:val="clear" w:color="auto" w:fill="E1DFDD"/>
    </w:rPr>
  </w:style>
  <w:style w:type="paragraph" w:styleId="ListParagraph">
    <w:name w:val="List Paragraph"/>
    <w:aliases w:val="6 font"/>
    <w:basedOn w:val="Normal"/>
    <w:uiPriority w:val="99"/>
    <w:unhideWhenUsed/>
    <w:qFormat/>
    <w:rsid w:val="008234C6"/>
    <w:pPr>
      <w:ind w:left="720"/>
      <w:contextualSpacing/>
    </w:pPr>
  </w:style>
  <w:style w:type="paragraph" w:customStyle="1" w:styleId="Emphasis1">
    <w:name w:val="Emphasis1"/>
    <w:basedOn w:val="Normal"/>
    <w:link w:val="Emphasis"/>
    <w:autoRedefine/>
    <w:uiPriority w:val="7"/>
    <w:qFormat/>
    <w:rsid w:val="008234C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7"/>
    <w:qFormat/>
    <w:rsid w:val="008234C6"/>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234C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underline">
    <w:name w:val="underline"/>
    <w:basedOn w:val="DefaultParagraphFont"/>
    <w:qFormat/>
    <w:rsid w:val="008234C6"/>
    <w:rPr>
      <w:u w:val="single"/>
    </w:rPr>
  </w:style>
  <w:style w:type="paragraph" w:styleId="Title">
    <w:name w:val="Title"/>
    <w:aliases w:val="Cites and Cards,UNDERLINE,Bold Underlined,title,Block Heading,Read This"/>
    <w:basedOn w:val="Normal"/>
    <w:next w:val="Normal"/>
    <w:link w:val="TitleChar"/>
    <w:uiPriority w:val="6"/>
    <w:qFormat/>
    <w:rsid w:val="008234C6"/>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8234C6"/>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8234C6"/>
  </w:style>
  <w:style w:type="paragraph" w:styleId="DocumentMap">
    <w:name w:val="Document Map"/>
    <w:basedOn w:val="Normal"/>
    <w:link w:val="DocumentMapChar"/>
    <w:uiPriority w:val="99"/>
    <w:unhideWhenUsed/>
    <w:rsid w:val="008234C6"/>
    <w:rPr>
      <w:rFonts w:ascii="Lucida Grande" w:hAnsi="Lucida Grande" w:cs="Lucida Grande"/>
    </w:rPr>
  </w:style>
  <w:style w:type="character" w:customStyle="1" w:styleId="DocumentMapChar">
    <w:name w:val="Document Map Char"/>
    <w:basedOn w:val="DefaultParagraphFont"/>
    <w:link w:val="DocumentMap"/>
    <w:uiPriority w:val="99"/>
    <w:rsid w:val="008234C6"/>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8234C6"/>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8234C6"/>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8234C6"/>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8234C6"/>
    <w:rPr>
      <w:rFonts w:ascii="Tahoma" w:hAnsi="Tahoma" w:cs="Tahoma"/>
      <w:szCs w:val="16"/>
    </w:rPr>
  </w:style>
  <w:style w:type="character" w:customStyle="1" w:styleId="BalloonTextChar">
    <w:name w:val="Balloon Text Char"/>
    <w:basedOn w:val="DefaultParagraphFont"/>
    <w:link w:val="BalloonText"/>
    <w:uiPriority w:val="99"/>
    <w:rsid w:val="008234C6"/>
    <w:rPr>
      <w:rFonts w:ascii="Tahoma" w:hAnsi="Tahoma" w:cs="Tahoma"/>
      <w:szCs w:val="16"/>
    </w:rPr>
  </w:style>
  <w:style w:type="paragraph" w:styleId="Header">
    <w:name w:val="header"/>
    <w:basedOn w:val="Normal"/>
    <w:link w:val="HeaderChar"/>
    <w:uiPriority w:val="99"/>
    <w:unhideWhenUsed/>
    <w:qFormat/>
    <w:rsid w:val="008234C6"/>
    <w:pPr>
      <w:tabs>
        <w:tab w:val="center" w:pos="4680"/>
        <w:tab w:val="right" w:pos="9360"/>
      </w:tabs>
    </w:pPr>
  </w:style>
  <w:style w:type="character" w:customStyle="1" w:styleId="HeaderChar">
    <w:name w:val="Header Char"/>
    <w:basedOn w:val="DefaultParagraphFont"/>
    <w:link w:val="Header"/>
    <w:uiPriority w:val="99"/>
    <w:rsid w:val="008234C6"/>
    <w:rPr>
      <w:rFonts w:ascii="Calibri" w:hAnsi="Calibri"/>
    </w:rPr>
  </w:style>
  <w:style w:type="paragraph" w:styleId="Footer">
    <w:name w:val="footer"/>
    <w:basedOn w:val="Normal"/>
    <w:link w:val="FooterChar"/>
    <w:uiPriority w:val="99"/>
    <w:unhideWhenUsed/>
    <w:rsid w:val="008234C6"/>
    <w:pPr>
      <w:tabs>
        <w:tab w:val="center" w:pos="4680"/>
        <w:tab w:val="right" w:pos="9360"/>
      </w:tabs>
    </w:pPr>
  </w:style>
  <w:style w:type="character" w:customStyle="1" w:styleId="FooterChar">
    <w:name w:val="Footer Char"/>
    <w:basedOn w:val="DefaultParagraphFont"/>
    <w:link w:val="Footer"/>
    <w:uiPriority w:val="99"/>
    <w:rsid w:val="008234C6"/>
    <w:rPr>
      <w:rFonts w:ascii="Calibri" w:hAnsi="Calibri"/>
    </w:rPr>
  </w:style>
  <w:style w:type="character" w:customStyle="1" w:styleId="m4841727538114946087gmail-styleunderline">
    <w:name w:val="m_4841727538114946087gmail-styleunderline"/>
    <w:basedOn w:val="DefaultParagraphFont"/>
    <w:rsid w:val="008234C6"/>
  </w:style>
  <w:style w:type="paragraph" w:customStyle="1" w:styleId="Analytic">
    <w:name w:val="Analytic"/>
    <w:basedOn w:val="Normal"/>
    <w:link w:val="AnalyticChar"/>
    <w:autoRedefine/>
    <w:rsid w:val="008234C6"/>
    <w:rPr>
      <w:b/>
      <w:sz w:val="24"/>
    </w:rPr>
  </w:style>
  <w:style w:type="paragraph" w:customStyle="1" w:styleId="BreakTag">
    <w:name w:val="Break Tag"/>
    <w:basedOn w:val="Normal"/>
    <w:autoRedefine/>
    <w:uiPriority w:val="4"/>
    <w:qFormat/>
    <w:rsid w:val="008234C6"/>
    <w:pPr>
      <w:spacing w:before="240"/>
    </w:pPr>
    <w:rPr>
      <w:b/>
      <w:sz w:val="26"/>
    </w:rPr>
  </w:style>
  <w:style w:type="paragraph" w:customStyle="1" w:styleId="BreakBlock">
    <w:name w:val="Break Block"/>
    <w:basedOn w:val="Normal"/>
    <w:link w:val="BreakBlockChar"/>
    <w:autoRedefine/>
    <w:qFormat/>
    <w:rsid w:val="008234C6"/>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8234C6"/>
    <w:rPr>
      <w:rFonts w:ascii="Arial Bold" w:hAnsi="Arial Bold"/>
      <w:b/>
      <w:caps/>
      <w:sz w:val="32"/>
      <w:u w:val="single"/>
    </w:rPr>
  </w:style>
  <w:style w:type="character" w:customStyle="1" w:styleId="Mention1">
    <w:name w:val="Mention1"/>
    <w:basedOn w:val="DefaultParagraphFont"/>
    <w:uiPriority w:val="99"/>
    <w:semiHidden/>
    <w:unhideWhenUsed/>
    <w:rsid w:val="008234C6"/>
    <w:rPr>
      <w:color w:val="2B579A"/>
      <w:shd w:val="clear" w:color="auto" w:fill="E6E6E6"/>
    </w:rPr>
  </w:style>
  <w:style w:type="character" w:customStyle="1" w:styleId="UnresolvedMention1">
    <w:name w:val="Unresolved Mention1"/>
    <w:basedOn w:val="DefaultParagraphFont"/>
    <w:uiPriority w:val="99"/>
    <w:unhideWhenUsed/>
    <w:rsid w:val="008234C6"/>
    <w:rPr>
      <w:color w:val="808080"/>
      <w:shd w:val="clear" w:color="auto" w:fill="E6E6E6"/>
    </w:rPr>
  </w:style>
  <w:style w:type="paragraph" w:customStyle="1" w:styleId="evidencetext">
    <w:name w:val="evidence text"/>
    <w:basedOn w:val="Normal"/>
    <w:link w:val="evidencetextChar1"/>
    <w:qFormat/>
    <w:rsid w:val="008234C6"/>
    <w:pPr>
      <w:ind w:left="432" w:right="432"/>
    </w:pPr>
    <w:rPr>
      <w:color w:val="000000"/>
      <w:lang w:val="x-none" w:eastAsia="x-none"/>
    </w:rPr>
  </w:style>
  <w:style w:type="character" w:customStyle="1" w:styleId="evidencetextChar1">
    <w:name w:val="evidence text Char1"/>
    <w:link w:val="evidencetext"/>
    <w:rsid w:val="008234C6"/>
    <w:rPr>
      <w:rFonts w:ascii="Calibri" w:hAnsi="Calibri"/>
      <w:color w:val="000000"/>
      <w:lang w:val="x-none" w:eastAsia="x-none"/>
    </w:rPr>
  </w:style>
  <w:style w:type="character" w:customStyle="1" w:styleId="Author-Date">
    <w:name w:val="Author-Date"/>
    <w:qFormat/>
    <w:rsid w:val="008234C6"/>
    <w:rPr>
      <w:b/>
      <w:sz w:val="24"/>
    </w:rPr>
  </w:style>
  <w:style w:type="paragraph" w:customStyle="1" w:styleId="Nothing">
    <w:name w:val="Nothing"/>
    <w:link w:val="NothingChar"/>
    <w:qFormat/>
    <w:rsid w:val="008234C6"/>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8234C6"/>
    <w:rPr>
      <w:rFonts w:eastAsia="Times New Roman"/>
      <w:u w:val="single"/>
    </w:rPr>
  </w:style>
  <w:style w:type="character" w:customStyle="1" w:styleId="Style4Char">
    <w:name w:val="Style4 Char"/>
    <w:link w:val="Style4"/>
    <w:rsid w:val="008234C6"/>
    <w:rPr>
      <w:rFonts w:ascii="Calibri" w:eastAsia="Times New Roman" w:hAnsi="Calibri"/>
      <w:u w:val="single"/>
    </w:rPr>
  </w:style>
  <w:style w:type="character" w:customStyle="1" w:styleId="cardChar">
    <w:name w:val="card Char"/>
    <w:aliases w:val="Bold Cite Char Char,Speed Cite Char"/>
    <w:basedOn w:val="DefaultParagraphFont"/>
    <w:rsid w:val="008234C6"/>
    <w:rPr>
      <w:rFonts w:ascii="Calibri" w:hAnsi="Calibri" w:cs="Calibri"/>
      <w:u w:val="single"/>
    </w:rPr>
  </w:style>
  <w:style w:type="character" w:customStyle="1" w:styleId="term">
    <w:name w:val="term"/>
    <w:basedOn w:val="DefaultParagraphFont"/>
    <w:rsid w:val="008234C6"/>
  </w:style>
  <w:style w:type="character" w:customStyle="1" w:styleId="Style1Char">
    <w:name w:val="Style1 Char"/>
    <w:rsid w:val="008234C6"/>
    <w:rPr>
      <w:rFonts w:ascii="Times New Roman" w:eastAsia="SimSun" w:hAnsi="Times New Roman" w:cs="Times New Roman"/>
      <w:sz w:val="20"/>
      <w:szCs w:val="24"/>
      <w:u w:val="single"/>
      <w:lang w:eastAsia="zh-CN"/>
    </w:rPr>
  </w:style>
  <w:style w:type="character" w:customStyle="1" w:styleId="Styleunderline11pt">
    <w:name w:val="Style underline + 11 pt"/>
    <w:rsid w:val="008234C6"/>
    <w:rPr>
      <w:rFonts w:ascii="Times New Roman" w:hAnsi="Times New Roman"/>
      <w:sz w:val="20"/>
      <w:u w:val="single"/>
    </w:rPr>
  </w:style>
  <w:style w:type="paragraph" w:customStyle="1" w:styleId="Stylecard11pt">
    <w:name w:val="Style card + 11 pt"/>
    <w:basedOn w:val="Normal"/>
    <w:link w:val="Stylecard11ptChar"/>
    <w:qFormat/>
    <w:rsid w:val="008234C6"/>
    <w:pPr>
      <w:ind w:left="288" w:right="288"/>
    </w:pPr>
    <w:rPr>
      <w:rFonts w:eastAsia="SimSun"/>
      <w:lang w:eastAsia="zh-CN"/>
    </w:rPr>
  </w:style>
  <w:style w:type="character" w:customStyle="1" w:styleId="Stylecard11ptChar">
    <w:name w:val="Style card + 11 pt Char"/>
    <w:link w:val="Stylecard11pt"/>
    <w:rsid w:val="008234C6"/>
    <w:rPr>
      <w:rFonts w:ascii="Calibri" w:eastAsia="SimSun" w:hAnsi="Calibri"/>
      <w:lang w:eastAsia="zh-CN"/>
    </w:rPr>
  </w:style>
  <w:style w:type="paragraph" w:customStyle="1" w:styleId="Minimize">
    <w:name w:val="Minimize"/>
    <w:basedOn w:val="Normal"/>
    <w:next w:val="Normal"/>
    <w:link w:val="MinimizeChar"/>
    <w:qFormat/>
    <w:rsid w:val="008234C6"/>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8234C6"/>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8234C6"/>
    <w:pPr>
      <w:spacing w:after="0" w:line="240" w:lineRule="auto"/>
    </w:pPr>
    <w:rPr>
      <w:rFonts w:ascii="Arial" w:hAnsi="Arial" w:cs="Arial"/>
      <w:u w:val="single"/>
    </w:rPr>
  </w:style>
  <w:style w:type="paragraph" w:customStyle="1" w:styleId="cardtext">
    <w:name w:val="card text"/>
    <w:basedOn w:val="Normal"/>
    <w:link w:val="cardtextChar"/>
    <w:qFormat/>
    <w:rsid w:val="008234C6"/>
    <w:pPr>
      <w:ind w:left="288" w:right="288"/>
    </w:pPr>
  </w:style>
  <w:style w:type="character" w:customStyle="1" w:styleId="cardtextChar">
    <w:name w:val="card text Char"/>
    <w:basedOn w:val="DefaultParagraphFont"/>
    <w:link w:val="cardtext"/>
    <w:rsid w:val="008234C6"/>
    <w:rPr>
      <w:rFonts w:ascii="Calibri" w:hAnsi="Calibri"/>
    </w:rPr>
  </w:style>
  <w:style w:type="character" w:customStyle="1" w:styleId="byline">
    <w:name w:val="byline"/>
    <w:basedOn w:val="DefaultParagraphFont"/>
    <w:rsid w:val="008234C6"/>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8234C6"/>
    <w:rPr>
      <w:rFonts w:ascii="Arial" w:hAnsi="Arial"/>
      <w:b/>
      <w:sz w:val="24"/>
      <w:szCs w:val="22"/>
      <w:u w:val="single"/>
    </w:rPr>
  </w:style>
  <w:style w:type="paragraph" w:customStyle="1" w:styleId="StyleStyle411pt">
    <w:name w:val="Style Style4 + 11 pt"/>
    <w:basedOn w:val="Normal"/>
    <w:link w:val="StyleStyle411ptChar"/>
    <w:qFormat/>
    <w:rsid w:val="008234C6"/>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8234C6"/>
    <w:rPr>
      <w:rFonts w:ascii="Calibri" w:eastAsia="Times New Roman" w:hAnsi="Calibri"/>
      <w:u w:val="single"/>
    </w:rPr>
  </w:style>
  <w:style w:type="character" w:customStyle="1" w:styleId="Style11ptUnderline">
    <w:name w:val="Style 11 pt Underline"/>
    <w:rsid w:val="008234C6"/>
    <w:rPr>
      <w:sz w:val="20"/>
      <w:u w:val="single"/>
    </w:rPr>
  </w:style>
  <w:style w:type="character" w:customStyle="1" w:styleId="Style11ptBoldUnderline">
    <w:name w:val="Style 11 pt Bold Underline"/>
    <w:rsid w:val="008234C6"/>
    <w:rPr>
      <w:b/>
      <w:bCs/>
      <w:sz w:val="20"/>
      <w:u w:val="single"/>
    </w:rPr>
  </w:style>
  <w:style w:type="character" w:customStyle="1" w:styleId="Style11pt">
    <w:name w:val="Style 11 pt"/>
    <w:rsid w:val="008234C6"/>
    <w:rPr>
      <w:sz w:val="20"/>
    </w:rPr>
  </w:style>
  <w:style w:type="paragraph" w:customStyle="1" w:styleId="StyleStyle411ptBold">
    <w:name w:val="Style Style4 + 11 pt Bold"/>
    <w:basedOn w:val="Normal"/>
    <w:link w:val="StyleStyle411ptBoldChar"/>
    <w:qFormat/>
    <w:rsid w:val="008234C6"/>
    <w:rPr>
      <w:rFonts w:eastAsia="Times New Roman"/>
      <w:b/>
      <w:bCs/>
      <w:u w:val="single"/>
    </w:rPr>
  </w:style>
  <w:style w:type="character" w:customStyle="1" w:styleId="StyleStyle411ptBoldChar">
    <w:name w:val="Style Style4 + 11 pt Bold Char"/>
    <w:basedOn w:val="DefaultParagraphFont"/>
    <w:link w:val="StyleStyle411ptBold"/>
    <w:rsid w:val="008234C6"/>
    <w:rPr>
      <w:rFonts w:ascii="Calibri" w:eastAsia="Times New Roman" w:hAnsi="Calibri"/>
      <w:b/>
      <w:bCs/>
      <w:u w:val="single"/>
    </w:rPr>
  </w:style>
  <w:style w:type="paragraph" w:customStyle="1" w:styleId="BlockTitle">
    <w:name w:val="Block Title"/>
    <w:basedOn w:val="Normal"/>
    <w:next w:val="Normal"/>
    <w:qFormat/>
    <w:rsid w:val="008234C6"/>
    <w:pPr>
      <w:spacing w:after="120"/>
      <w:jc w:val="center"/>
      <w:outlineLvl w:val="0"/>
    </w:pPr>
    <w:rPr>
      <w:rFonts w:eastAsia="Times New Roman"/>
      <w:b/>
      <w:sz w:val="32"/>
      <w:szCs w:val="20"/>
      <w:u w:val="single"/>
    </w:rPr>
  </w:style>
  <w:style w:type="character" w:customStyle="1" w:styleId="Emphasis2">
    <w:name w:val="Emphasis2"/>
    <w:basedOn w:val="DefaultParagraphFont"/>
    <w:rsid w:val="008234C6"/>
    <w:rPr>
      <w:rFonts w:ascii="Franklin Gothic Heavy" w:hAnsi="Franklin Gothic Heavy"/>
      <w:iCs/>
      <w:u w:val="single"/>
    </w:rPr>
  </w:style>
  <w:style w:type="paragraph" w:customStyle="1" w:styleId="Cards">
    <w:name w:val="Cards"/>
    <w:basedOn w:val="Normal"/>
    <w:link w:val="CardsChar1"/>
    <w:qFormat/>
    <w:rsid w:val="008234C6"/>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8234C6"/>
    <w:rPr>
      <w:rFonts w:ascii="Times New Roman" w:eastAsia="Times New Roman" w:hAnsi="Times New Roman" w:cs="Times New Roman"/>
      <w:sz w:val="20"/>
      <w:szCs w:val="24"/>
    </w:rPr>
  </w:style>
  <w:style w:type="character" w:customStyle="1" w:styleId="pmterms1">
    <w:name w:val="pmterms1"/>
    <w:basedOn w:val="DefaultParagraphFont"/>
    <w:rsid w:val="008234C6"/>
  </w:style>
  <w:style w:type="character" w:customStyle="1" w:styleId="hilite1">
    <w:name w:val="hilite1"/>
    <w:basedOn w:val="DefaultParagraphFont"/>
    <w:rsid w:val="008234C6"/>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8234C6"/>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8234C6"/>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8234C6"/>
    <w:rPr>
      <w:rFonts w:eastAsia="Times New Roman"/>
      <w:b/>
      <w:szCs w:val="20"/>
    </w:rPr>
  </w:style>
  <w:style w:type="character" w:customStyle="1" w:styleId="NormaltagChar">
    <w:name w:val="Normal tag Char"/>
    <w:basedOn w:val="DefaultParagraphFont"/>
    <w:link w:val="Normaltag"/>
    <w:uiPriority w:val="99"/>
    <w:locked/>
    <w:rsid w:val="008234C6"/>
    <w:rPr>
      <w:rFonts w:ascii="Calibri" w:eastAsia="Times New Roman" w:hAnsi="Calibri"/>
      <w:b/>
      <w:szCs w:val="20"/>
    </w:rPr>
  </w:style>
  <w:style w:type="character" w:customStyle="1" w:styleId="DebateUnderline">
    <w:name w:val="Debate Underline"/>
    <w:qFormat/>
    <w:rsid w:val="008234C6"/>
    <w:rPr>
      <w:rFonts w:ascii="Times New Roman" w:hAnsi="Times New Roman"/>
      <w:sz w:val="20"/>
      <w:szCs w:val="24"/>
      <w:u w:val="thick"/>
    </w:rPr>
  </w:style>
  <w:style w:type="character" w:customStyle="1" w:styleId="blue">
    <w:name w:val="blue"/>
    <w:basedOn w:val="DefaultParagraphFont"/>
    <w:rsid w:val="008234C6"/>
    <w:rPr>
      <w:rFonts w:cs="Times New Roman"/>
    </w:rPr>
  </w:style>
  <w:style w:type="paragraph" w:customStyle="1" w:styleId="cites">
    <w:name w:val="cites"/>
    <w:link w:val="Heading1Char3"/>
    <w:autoRedefine/>
    <w:qFormat/>
    <w:rsid w:val="008234C6"/>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8234C6"/>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8234C6"/>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8234C6"/>
    <w:rPr>
      <w:rFonts w:ascii="Times New Roman" w:eastAsia="Malgun Gothic" w:hAnsi="Times New Roman" w:cs="Times New Roman"/>
      <w:sz w:val="12"/>
      <w:szCs w:val="24"/>
    </w:rPr>
  </w:style>
  <w:style w:type="character" w:customStyle="1" w:styleId="CitesChar2">
    <w:name w:val="Cites Char2"/>
    <w:link w:val="Cites0"/>
    <w:rsid w:val="008234C6"/>
    <w:rPr>
      <w:rFonts w:eastAsia="Times New Roman" w:cs="Times New Roman"/>
      <w:b/>
      <w:bCs/>
      <w:sz w:val="20"/>
      <w:szCs w:val="20"/>
    </w:rPr>
  </w:style>
  <w:style w:type="paragraph" w:customStyle="1" w:styleId="BlockTitle2">
    <w:name w:val="Block Title2"/>
    <w:basedOn w:val="Normal"/>
    <w:next w:val="Normal"/>
    <w:qFormat/>
    <w:rsid w:val="008234C6"/>
    <w:pPr>
      <w:spacing w:after="240"/>
      <w:jc w:val="center"/>
    </w:pPr>
    <w:rPr>
      <w:rFonts w:eastAsia="Times New Roman"/>
      <w:b/>
      <w:sz w:val="32"/>
      <w:u w:val="single"/>
      <w:lang w:bidi="en-US"/>
    </w:rPr>
  </w:style>
  <w:style w:type="paragraph" w:styleId="TOC1">
    <w:name w:val="toc 1"/>
    <w:basedOn w:val="Normal"/>
    <w:next w:val="Normal"/>
    <w:autoRedefine/>
    <w:uiPriority w:val="39"/>
    <w:rsid w:val="008234C6"/>
    <w:pPr>
      <w:spacing w:before="120" w:after="120"/>
    </w:pPr>
    <w:rPr>
      <w:rFonts w:eastAsia="Times New Roman"/>
      <w:b/>
      <w:u w:val="single"/>
      <w:lang w:bidi="en-US"/>
    </w:rPr>
  </w:style>
  <w:style w:type="paragraph" w:styleId="TOC9">
    <w:name w:val="toc 9"/>
    <w:basedOn w:val="Normal"/>
    <w:next w:val="Normal"/>
    <w:autoRedefine/>
    <w:rsid w:val="008234C6"/>
    <w:pPr>
      <w:ind w:left="1600"/>
    </w:pPr>
    <w:rPr>
      <w:rFonts w:eastAsia="Times New Roman"/>
      <w:sz w:val="20"/>
      <w:lang w:bidi="en-US"/>
    </w:rPr>
  </w:style>
  <w:style w:type="paragraph" w:customStyle="1" w:styleId="TxBrp1">
    <w:name w:val="TxBr_p1"/>
    <w:basedOn w:val="Normal"/>
    <w:qFormat/>
    <w:rsid w:val="008234C6"/>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234C6"/>
    <w:pPr>
      <w:spacing w:before="100" w:beforeAutospacing="1" w:after="100" w:afterAutospacing="1"/>
    </w:pPr>
    <w:rPr>
      <w:rFonts w:eastAsia="Times New Roman"/>
      <w:lang w:bidi="en-US"/>
    </w:rPr>
  </w:style>
  <w:style w:type="paragraph" w:customStyle="1" w:styleId="fullstory">
    <w:name w:val="fullstory"/>
    <w:basedOn w:val="Normal"/>
    <w:qFormat/>
    <w:rsid w:val="008234C6"/>
    <w:pPr>
      <w:spacing w:before="100" w:beforeAutospacing="1" w:after="100" w:afterAutospacing="1"/>
    </w:pPr>
    <w:rPr>
      <w:rFonts w:eastAsia="Times New Roman"/>
      <w:lang w:bidi="en-US"/>
    </w:rPr>
  </w:style>
  <w:style w:type="character" w:customStyle="1" w:styleId="standardcontent">
    <w:name w:val="standardcontent"/>
    <w:basedOn w:val="DefaultParagraphFont"/>
    <w:rsid w:val="008234C6"/>
  </w:style>
  <w:style w:type="paragraph" w:customStyle="1" w:styleId="hat">
    <w:name w:val="hat"/>
    <w:basedOn w:val="Normal"/>
    <w:next w:val="Normal"/>
    <w:link w:val="hatChar"/>
    <w:qFormat/>
    <w:rsid w:val="008234C6"/>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8234C6"/>
  </w:style>
  <w:style w:type="paragraph" w:customStyle="1" w:styleId="HotRouteChar">
    <w:name w:val="Hot Route! Char"/>
    <w:basedOn w:val="Normal"/>
    <w:qFormat/>
    <w:rsid w:val="008234C6"/>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8234C6"/>
    <w:rPr>
      <w:rFonts w:cs="Times New Roman"/>
      <w:b/>
      <w:bCs/>
    </w:rPr>
  </w:style>
  <w:style w:type="paragraph" w:customStyle="1" w:styleId="Default">
    <w:name w:val="Default"/>
    <w:qFormat/>
    <w:rsid w:val="008234C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8234C6"/>
    <w:rPr>
      <w:rFonts w:ascii="Cambria" w:hAnsi="Cambria" w:cs="Times New Roman"/>
      <w:b/>
      <w:bCs/>
      <w:sz w:val="26"/>
      <w:szCs w:val="26"/>
    </w:rPr>
  </w:style>
  <w:style w:type="character" w:customStyle="1" w:styleId="UnderliningChar">
    <w:name w:val="Underlining Char"/>
    <w:basedOn w:val="DefaultParagraphFont"/>
    <w:link w:val="Underlining"/>
    <w:rsid w:val="008234C6"/>
    <w:rPr>
      <w:rFonts w:ascii="Arial Narrow" w:hAnsi="Arial Narrow" w:cs="Times New Roman"/>
      <w:u w:val="single"/>
    </w:rPr>
  </w:style>
  <w:style w:type="character" w:customStyle="1" w:styleId="CardCharChar1">
    <w:name w:val="Card Char Char1"/>
    <w:basedOn w:val="DefaultParagraphFont"/>
    <w:rsid w:val="008234C6"/>
    <w:rPr>
      <w:rFonts w:cs="Times New Roman"/>
      <w:b/>
      <w:bCs/>
      <w:sz w:val="28"/>
      <w:szCs w:val="28"/>
    </w:rPr>
  </w:style>
  <w:style w:type="paragraph" w:customStyle="1" w:styleId="Cites0">
    <w:name w:val="Cites"/>
    <w:basedOn w:val="Normal"/>
    <w:link w:val="CitesChar2"/>
    <w:qFormat/>
    <w:rsid w:val="008234C6"/>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8234C6"/>
    <w:rPr>
      <w:rFonts w:ascii="Times New Roman" w:eastAsia="Calibri" w:hAnsi="Times New Roman" w:cs="Times New Roman"/>
      <w:sz w:val="24"/>
      <w:szCs w:val="24"/>
    </w:rPr>
  </w:style>
  <w:style w:type="character" w:customStyle="1" w:styleId="apple-converted-space">
    <w:name w:val="apple-converted-space"/>
    <w:basedOn w:val="DefaultParagraphFont"/>
    <w:rsid w:val="008234C6"/>
  </w:style>
  <w:style w:type="character" w:customStyle="1" w:styleId="hit">
    <w:name w:val="hit"/>
    <w:basedOn w:val="DefaultParagraphFont"/>
    <w:rsid w:val="008234C6"/>
    <w:rPr>
      <w:rFonts w:cs="Times New Roman"/>
    </w:rPr>
  </w:style>
  <w:style w:type="paragraph" w:customStyle="1" w:styleId="SmallFont">
    <w:name w:val="Small Font"/>
    <w:basedOn w:val="Normal"/>
    <w:link w:val="SmallFontChar"/>
    <w:qFormat/>
    <w:rsid w:val="008234C6"/>
    <w:pPr>
      <w:spacing w:after="200"/>
      <w:jc w:val="both"/>
    </w:pPr>
    <w:rPr>
      <w:rFonts w:eastAsia="Calibri"/>
      <w:szCs w:val="18"/>
    </w:rPr>
  </w:style>
  <w:style w:type="character" w:customStyle="1" w:styleId="SmallFontChar">
    <w:name w:val="Small Font Char"/>
    <w:basedOn w:val="DefaultParagraphFont"/>
    <w:link w:val="SmallFont"/>
    <w:locked/>
    <w:rsid w:val="008234C6"/>
    <w:rPr>
      <w:rFonts w:ascii="Calibri" w:eastAsia="Calibri" w:hAnsi="Calibri"/>
      <w:szCs w:val="18"/>
    </w:rPr>
  </w:style>
  <w:style w:type="character" w:customStyle="1" w:styleId="CircleChar1">
    <w:name w:val="Circle Char1"/>
    <w:basedOn w:val="DefaultParagraphFont"/>
    <w:rsid w:val="008234C6"/>
    <w:rPr>
      <w:rFonts w:cs="Times New Roman"/>
      <w:b/>
      <w:i/>
      <w:sz w:val="18"/>
      <w:szCs w:val="18"/>
      <w:u w:val="single"/>
      <w:lang w:val="en-US" w:eastAsia="en-US" w:bidi="ar-SA"/>
    </w:rPr>
  </w:style>
  <w:style w:type="paragraph" w:styleId="BodyText">
    <w:name w:val="Body Text"/>
    <w:basedOn w:val="Normal"/>
    <w:link w:val="BodyTextChar"/>
    <w:uiPriority w:val="99"/>
    <w:unhideWhenUsed/>
    <w:rsid w:val="008234C6"/>
    <w:pPr>
      <w:spacing w:after="120"/>
    </w:pPr>
  </w:style>
  <w:style w:type="character" w:customStyle="1" w:styleId="BodyTextChar">
    <w:name w:val="Body Text Char"/>
    <w:basedOn w:val="DefaultParagraphFont"/>
    <w:link w:val="BodyText"/>
    <w:uiPriority w:val="99"/>
    <w:rsid w:val="008234C6"/>
    <w:rPr>
      <w:rFonts w:ascii="Calibri" w:hAnsi="Calibri"/>
    </w:rPr>
  </w:style>
  <w:style w:type="character" w:customStyle="1" w:styleId="verdana">
    <w:name w:val="verdana"/>
    <w:basedOn w:val="DefaultParagraphFont"/>
    <w:rsid w:val="008234C6"/>
  </w:style>
  <w:style w:type="character" w:customStyle="1" w:styleId="CardsChar1">
    <w:name w:val="Cards Char1"/>
    <w:link w:val="Cards"/>
    <w:rsid w:val="008234C6"/>
    <w:rPr>
      <w:rFonts w:ascii="Calibri" w:eastAsia="Times New Roman" w:hAnsi="Calibri" w:cs="Times New Roman"/>
      <w:sz w:val="20"/>
      <w:szCs w:val="20"/>
    </w:rPr>
  </w:style>
  <w:style w:type="paragraph" w:customStyle="1" w:styleId="BlockHeadings">
    <w:name w:val="Block Headings"/>
    <w:basedOn w:val="Normal"/>
    <w:link w:val="BlockHeadingsChar"/>
    <w:qFormat/>
    <w:rsid w:val="008234C6"/>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8234C6"/>
    <w:rPr>
      <w:rFonts w:ascii="Calibri" w:eastAsia="Times New Roman" w:hAnsi="Calibri" w:cs="Times New Roman"/>
      <w:b/>
      <w:sz w:val="20"/>
      <w:szCs w:val="20"/>
    </w:rPr>
  </w:style>
  <w:style w:type="paragraph" w:customStyle="1" w:styleId="loose">
    <w:name w:val="loose"/>
    <w:basedOn w:val="Normal"/>
    <w:qFormat/>
    <w:rsid w:val="008234C6"/>
    <w:pPr>
      <w:spacing w:before="210"/>
    </w:pPr>
    <w:rPr>
      <w:rFonts w:eastAsia="Times New Roman"/>
      <w:lang w:eastAsia="zh-CN" w:bidi="he-IL"/>
    </w:rPr>
  </w:style>
  <w:style w:type="character" w:customStyle="1" w:styleId="hit1">
    <w:name w:val="hit1"/>
    <w:basedOn w:val="DefaultParagraphFont"/>
    <w:rsid w:val="008234C6"/>
    <w:rPr>
      <w:b/>
      <w:bCs/>
      <w:color w:val="CC0033"/>
    </w:rPr>
  </w:style>
  <w:style w:type="character" w:customStyle="1" w:styleId="upper">
    <w:name w:val="upper"/>
    <w:basedOn w:val="DefaultParagraphFont"/>
    <w:rsid w:val="008234C6"/>
  </w:style>
  <w:style w:type="character" w:customStyle="1" w:styleId="Author">
    <w:name w:val="Author"/>
    <w:aliases w:val="Style Date"/>
    <w:basedOn w:val="DefaultParagraphFont"/>
    <w:qFormat/>
    <w:rsid w:val="008234C6"/>
    <w:rPr>
      <w:b/>
      <w:sz w:val="24"/>
    </w:rPr>
  </w:style>
  <w:style w:type="character" w:customStyle="1" w:styleId="SmallFont7pt">
    <w:name w:val="Small Font (7 pt)"/>
    <w:basedOn w:val="DefaultParagraphFont"/>
    <w:rsid w:val="008234C6"/>
    <w:rPr>
      <w:sz w:val="14"/>
    </w:rPr>
  </w:style>
  <w:style w:type="paragraph" w:customStyle="1" w:styleId="UnderlinedText">
    <w:name w:val="Underlined Text"/>
    <w:basedOn w:val="Normal"/>
    <w:qFormat/>
    <w:rsid w:val="008234C6"/>
    <w:rPr>
      <w:rFonts w:eastAsia="Times New Roman"/>
      <w:b/>
      <w:szCs w:val="20"/>
    </w:rPr>
  </w:style>
  <w:style w:type="character" w:customStyle="1" w:styleId="SmallText-New">
    <w:name w:val="Small Text - New"/>
    <w:basedOn w:val="DefaultParagraphFont"/>
    <w:rsid w:val="008234C6"/>
    <w:rPr>
      <w:rFonts w:ascii="Arial Narrow" w:hAnsi="Arial Narrow"/>
      <w:sz w:val="14"/>
    </w:rPr>
  </w:style>
  <w:style w:type="paragraph" w:customStyle="1" w:styleId="Smalltext">
    <w:name w:val="Small text"/>
    <w:aliases w:val="Quote1,Quote11"/>
    <w:basedOn w:val="Normal"/>
    <w:link w:val="SmalltextChar"/>
    <w:qFormat/>
    <w:rsid w:val="008234C6"/>
    <w:rPr>
      <w:rFonts w:ascii="Arial Narrow" w:eastAsia="Times New Roman" w:hAnsi="Arial Narrow"/>
    </w:rPr>
  </w:style>
  <w:style w:type="character" w:customStyle="1" w:styleId="Underlined-New">
    <w:name w:val="Underlined - New"/>
    <w:basedOn w:val="DefaultParagraphFont"/>
    <w:rsid w:val="008234C6"/>
    <w:rPr>
      <w:rFonts w:ascii="Arial Narrow" w:hAnsi="Arial Narrow"/>
      <w:sz w:val="16"/>
      <w:u w:val="single"/>
    </w:rPr>
  </w:style>
  <w:style w:type="paragraph" w:styleId="TOC2">
    <w:name w:val="toc 2"/>
    <w:basedOn w:val="Normal"/>
    <w:next w:val="Normal"/>
    <w:autoRedefine/>
    <w:uiPriority w:val="39"/>
    <w:rsid w:val="008234C6"/>
    <w:pPr>
      <w:ind w:left="200"/>
    </w:pPr>
    <w:rPr>
      <w:rFonts w:eastAsia="Times New Roman"/>
      <w:sz w:val="20"/>
      <w:lang w:bidi="en-US"/>
    </w:rPr>
  </w:style>
  <w:style w:type="paragraph" w:styleId="Caption">
    <w:name w:val="caption"/>
    <w:basedOn w:val="Normal"/>
    <w:next w:val="Normal"/>
    <w:qFormat/>
    <w:rsid w:val="008234C6"/>
    <w:rPr>
      <w:rFonts w:eastAsia="Times New Roman"/>
      <w:b/>
      <w:bCs/>
      <w:sz w:val="18"/>
      <w:szCs w:val="18"/>
      <w:lang w:bidi="en-US"/>
    </w:rPr>
  </w:style>
  <w:style w:type="paragraph" w:styleId="TOCHeading">
    <w:name w:val="TOC Heading"/>
    <w:basedOn w:val="Heading1"/>
    <w:next w:val="Normal"/>
    <w:uiPriority w:val="39"/>
    <w:qFormat/>
    <w:rsid w:val="008234C6"/>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8234C6"/>
    <w:rPr>
      <w:rFonts w:ascii="Arial Narrow" w:hAnsi="Arial Narrow"/>
      <w:dstrike w:val="0"/>
      <w:sz w:val="20"/>
      <w:bdr w:val="single" w:sz="2" w:space="0" w:color="auto"/>
      <w:vertAlign w:val="baseline"/>
    </w:rPr>
  </w:style>
  <w:style w:type="character" w:customStyle="1" w:styleId="style65">
    <w:name w:val="style65"/>
    <w:basedOn w:val="DefaultParagraphFont"/>
    <w:rsid w:val="008234C6"/>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8234C6"/>
    <w:rPr>
      <w:rFonts w:cs="Arial"/>
      <w:bCs/>
      <w:szCs w:val="26"/>
      <w:u w:val="single"/>
      <w:lang w:val="en-US" w:eastAsia="en-US" w:bidi="ar-SA"/>
    </w:rPr>
  </w:style>
  <w:style w:type="character" w:customStyle="1" w:styleId="qlabel">
    <w:name w:val="q_label"/>
    <w:basedOn w:val="DefaultParagraphFont"/>
    <w:rsid w:val="008234C6"/>
  </w:style>
  <w:style w:type="character" w:customStyle="1" w:styleId="alabel">
    <w:name w:val="a_label"/>
    <w:basedOn w:val="DefaultParagraphFont"/>
    <w:rsid w:val="008234C6"/>
  </w:style>
  <w:style w:type="character" w:customStyle="1" w:styleId="Style1Char1">
    <w:name w:val="Style1 Char1"/>
    <w:basedOn w:val="DefaultParagraphFont"/>
    <w:rsid w:val="008234C6"/>
    <w:rPr>
      <w:rFonts w:eastAsia="SimSun"/>
      <w:sz w:val="20"/>
      <w:szCs w:val="24"/>
      <w:u w:val="single"/>
      <w:lang w:val="en-US" w:eastAsia="zh-CN" w:bidi="ar-SA"/>
    </w:rPr>
  </w:style>
  <w:style w:type="character" w:customStyle="1" w:styleId="UnderlineCharChar">
    <w:name w:val="Underline Char Char"/>
    <w:basedOn w:val="DefaultParagraphFont"/>
    <w:rsid w:val="008234C6"/>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8234C6"/>
    <w:rPr>
      <w:rFonts w:eastAsia="MS Mincho"/>
      <w:b/>
      <w:u w:val="single"/>
      <w:lang w:val="en-US" w:eastAsia="en-US" w:bidi="ar-SA"/>
    </w:rPr>
  </w:style>
  <w:style w:type="character" w:customStyle="1" w:styleId="CardTextChar0">
    <w:name w:val="Card Text Char"/>
    <w:basedOn w:val="DefaultParagraphFont"/>
    <w:rsid w:val="008234C6"/>
    <w:rPr>
      <w:rFonts w:ascii="Times New Roman" w:eastAsia="Times New Roman" w:hAnsi="Times New Roman" w:cs="Times New Roman"/>
      <w:szCs w:val="24"/>
    </w:rPr>
  </w:style>
  <w:style w:type="character" w:customStyle="1" w:styleId="reduce2">
    <w:name w:val="reduce2"/>
    <w:basedOn w:val="DefaultParagraphFont"/>
    <w:rsid w:val="008234C6"/>
    <w:rPr>
      <w:rFonts w:ascii="Arial" w:hAnsi="Arial" w:cs="Arial"/>
      <w:color w:val="000000"/>
      <w:sz w:val="10"/>
      <w:szCs w:val="22"/>
    </w:rPr>
  </w:style>
  <w:style w:type="paragraph" w:customStyle="1" w:styleId="BoldUnderline">
    <w:name w:val="BoldUnderline"/>
    <w:link w:val="BoldUnderlineChar"/>
    <w:uiPriority w:val="99"/>
    <w:qFormat/>
    <w:rsid w:val="008234C6"/>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8234C6"/>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8234C6"/>
    <w:rPr>
      <w:rFonts w:cs="Arial"/>
      <w:bCs/>
      <w:szCs w:val="26"/>
      <w:u w:val="single"/>
      <w:lang w:val="en-US" w:eastAsia="en-US" w:bidi="ar-SA"/>
    </w:rPr>
  </w:style>
  <w:style w:type="paragraph" w:customStyle="1" w:styleId="evidencetextChar">
    <w:name w:val="evidence text Char"/>
    <w:basedOn w:val="Normal"/>
    <w:qFormat/>
    <w:rsid w:val="008234C6"/>
    <w:pPr>
      <w:ind w:left="1728" w:right="1008"/>
    </w:pPr>
    <w:rPr>
      <w:rFonts w:eastAsia="Times New Roman"/>
      <w:color w:val="000000"/>
      <w:sz w:val="18"/>
    </w:rPr>
  </w:style>
  <w:style w:type="character" w:customStyle="1" w:styleId="underline2">
    <w:name w:val="underline2"/>
    <w:basedOn w:val="DefaultParagraphFont"/>
    <w:rsid w:val="008234C6"/>
    <w:rPr>
      <w:u w:val="single"/>
    </w:rPr>
  </w:style>
  <w:style w:type="character" w:customStyle="1" w:styleId="Style11ptUnderlineBorderSinglesolidlineAuto05pt">
    <w:name w:val="Style 11 pt Underline Border: : (Single solid line Auto  0.5 pt..."/>
    <w:rsid w:val="008234C6"/>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8234C6"/>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8234C6"/>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8234C6"/>
    <w:rPr>
      <w:u w:val="single"/>
    </w:rPr>
  </w:style>
  <w:style w:type="paragraph" w:customStyle="1" w:styleId="UnderlineChar4">
    <w:name w:val="Underline Char4"/>
    <w:basedOn w:val="Normal"/>
    <w:link w:val="UnderlineChar4Char"/>
    <w:qFormat/>
    <w:rsid w:val="008234C6"/>
    <w:rPr>
      <w:rFonts w:asciiTheme="minorHAnsi" w:hAnsiTheme="minorHAnsi"/>
      <w:u w:val="single"/>
    </w:rPr>
  </w:style>
  <w:style w:type="character" w:customStyle="1" w:styleId="BoldandUnderlineChar3Char2">
    <w:name w:val="Bold and Underline Char3 Char2"/>
    <w:basedOn w:val="DefaultParagraphFont"/>
    <w:link w:val="BoldandUnderlineChar3"/>
    <w:rsid w:val="008234C6"/>
    <w:rPr>
      <w:b/>
      <w:u w:val="single"/>
    </w:rPr>
  </w:style>
  <w:style w:type="paragraph" w:customStyle="1" w:styleId="BoldandUnderlineChar3">
    <w:name w:val="Bold and Underline Char3"/>
    <w:basedOn w:val="Normal"/>
    <w:link w:val="BoldandUnderlineChar3Char2"/>
    <w:qFormat/>
    <w:rsid w:val="008234C6"/>
    <w:rPr>
      <w:rFonts w:asciiTheme="minorHAnsi" w:hAnsiTheme="minorHAnsi"/>
      <w:b/>
      <w:u w:val="single"/>
    </w:rPr>
  </w:style>
  <w:style w:type="paragraph" w:customStyle="1" w:styleId="StyleUnderlineChar11pt">
    <w:name w:val="Style Underline Char + 11 pt"/>
    <w:basedOn w:val="Normal"/>
    <w:link w:val="StyleUnderlineChar11ptChar"/>
    <w:qFormat/>
    <w:rsid w:val="008234C6"/>
    <w:rPr>
      <w:rFonts w:eastAsia="Times New Roman"/>
      <w:u w:val="single"/>
    </w:rPr>
  </w:style>
  <w:style w:type="character" w:customStyle="1" w:styleId="StyleUnderlineChar11ptChar">
    <w:name w:val="Style Underline Char + 11 pt Char"/>
    <w:basedOn w:val="DefaultParagraphFont"/>
    <w:link w:val="StyleUnderlineChar11pt"/>
    <w:rsid w:val="008234C6"/>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8234C6"/>
    <w:rPr>
      <w:rFonts w:eastAsia="Times New Roman"/>
      <w:b/>
      <w:bCs/>
      <w:u w:val="single"/>
    </w:rPr>
  </w:style>
  <w:style w:type="character" w:customStyle="1" w:styleId="StyleUnderlineChar11ptBoldChar">
    <w:name w:val="Style Underline Char + 11 pt Bold Char"/>
    <w:basedOn w:val="DefaultParagraphFont"/>
    <w:link w:val="StyleUnderlineChar11ptBold"/>
    <w:rsid w:val="008234C6"/>
    <w:rPr>
      <w:rFonts w:ascii="Calibri" w:eastAsia="Times New Roman" w:hAnsi="Calibri"/>
      <w:b/>
      <w:bCs/>
      <w:u w:val="single"/>
    </w:rPr>
  </w:style>
  <w:style w:type="character" w:customStyle="1" w:styleId="inside-head">
    <w:name w:val="inside-head"/>
    <w:basedOn w:val="DefaultParagraphFont"/>
    <w:rsid w:val="008234C6"/>
  </w:style>
  <w:style w:type="paragraph" w:customStyle="1" w:styleId="Style3">
    <w:name w:val="Style3"/>
    <w:basedOn w:val="Normal"/>
    <w:link w:val="Style3Char"/>
    <w:qFormat/>
    <w:rsid w:val="008234C6"/>
    <w:rPr>
      <w:rFonts w:ascii="Arial Narrow" w:eastAsia="Times New Roman" w:hAnsi="Arial Narrow"/>
      <w:b/>
    </w:rPr>
  </w:style>
  <w:style w:type="character" w:customStyle="1" w:styleId="Style3Char">
    <w:name w:val="Style3 Char"/>
    <w:basedOn w:val="DefaultParagraphFont"/>
    <w:link w:val="Style3"/>
    <w:rsid w:val="008234C6"/>
    <w:rPr>
      <w:rFonts w:ascii="Arial Narrow" w:eastAsia="Times New Roman" w:hAnsi="Arial Narrow"/>
      <w:b/>
    </w:rPr>
  </w:style>
  <w:style w:type="character" w:customStyle="1" w:styleId="7TimesNewRoman">
    <w:name w:val="7 Times New Roman"/>
    <w:rsid w:val="008234C6"/>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8234C6"/>
  </w:style>
  <w:style w:type="character" w:customStyle="1" w:styleId="officialsbureau">
    <w:name w:val="official_s_bureau"/>
    <w:basedOn w:val="DefaultParagraphFont"/>
    <w:rsid w:val="008234C6"/>
  </w:style>
  <w:style w:type="paragraph" w:customStyle="1" w:styleId="Stylecard11ptUnderline">
    <w:name w:val="Style card + 11 pt Underline"/>
    <w:basedOn w:val="Normal"/>
    <w:link w:val="Stylecard11ptUnderlineChar"/>
    <w:qFormat/>
    <w:rsid w:val="008234C6"/>
    <w:pPr>
      <w:ind w:left="288" w:right="288"/>
    </w:pPr>
    <w:rPr>
      <w:rFonts w:eastAsia="SimSun"/>
      <w:u w:val="single"/>
      <w:lang w:eastAsia="zh-CN"/>
    </w:rPr>
  </w:style>
  <w:style w:type="character" w:customStyle="1" w:styleId="Stylecard11ptUnderlineChar">
    <w:name w:val="Style card + 11 pt Underline Char"/>
    <w:link w:val="Stylecard11ptUnderline"/>
    <w:rsid w:val="008234C6"/>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8234C6"/>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8234C6"/>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8234C6"/>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8234C6"/>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8234C6"/>
    <w:rPr>
      <w:rFonts w:ascii="Calibri" w:eastAsia="SimSun" w:hAnsi="Calibri" w:cs="Calibri"/>
      <w:u w:val="single"/>
      <w:lang w:eastAsia="zh-CN"/>
    </w:rPr>
  </w:style>
  <w:style w:type="paragraph" w:styleId="HTMLPreformatted">
    <w:name w:val="HTML Preformatted"/>
    <w:basedOn w:val="Normal"/>
    <w:link w:val="HTMLPreformattedChar"/>
    <w:rsid w:val="00823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234C6"/>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8234C6"/>
    <w:rPr>
      <w:u w:val="single"/>
    </w:rPr>
  </w:style>
  <w:style w:type="character" w:customStyle="1" w:styleId="StyleUnderlining11ptChar">
    <w:name w:val="Style Underlining + 11 pt Char"/>
    <w:basedOn w:val="DefaultParagraphFont"/>
    <w:link w:val="StyleUnderlining11pt"/>
    <w:rsid w:val="008234C6"/>
    <w:rPr>
      <w:rFonts w:ascii="Calibri" w:hAnsi="Calibri"/>
      <w:u w:val="single"/>
    </w:rPr>
  </w:style>
  <w:style w:type="paragraph" w:customStyle="1" w:styleId="StyleCardText9pt">
    <w:name w:val="Style Card Text + 9 pt"/>
    <w:basedOn w:val="Normal"/>
    <w:link w:val="StyleCardText9ptChar"/>
    <w:qFormat/>
    <w:rsid w:val="008234C6"/>
    <w:pPr>
      <w:spacing w:after="200"/>
      <w:contextualSpacing/>
    </w:pPr>
    <w:rPr>
      <w:rFonts w:eastAsia="Calibri"/>
    </w:rPr>
  </w:style>
  <w:style w:type="character" w:customStyle="1" w:styleId="StyleCardText9ptChar">
    <w:name w:val="Style Card Text + 9 pt Char"/>
    <w:basedOn w:val="DefaultParagraphFont"/>
    <w:link w:val="StyleCardText9pt"/>
    <w:rsid w:val="008234C6"/>
    <w:rPr>
      <w:rFonts w:ascii="Calibri" w:eastAsia="Calibri" w:hAnsi="Calibri"/>
    </w:rPr>
  </w:style>
  <w:style w:type="paragraph" w:styleId="Quote">
    <w:name w:val="Quote"/>
    <w:basedOn w:val="Normal"/>
    <w:next w:val="Normal"/>
    <w:link w:val="QuoteChar"/>
    <w:uiPriority w:val="29"/>
    <w:qFormat/>
    <w:rsid w:val="008234C6"/>
    <w:pPr>
      <w:widowControl w:val="0"/>
    </w:pPr>
    <w:rPr>
      <w:rFonts w:eastAsia="Times New Roman"/>
      <w:iCs/>
      <w:color w:val="000000"/>
      <w:lang w:bidi="en-US"/>
    </w:rPr>
  </w:style>
  <w:style w:type="character" w:customStyle="1" w:styleId="QuoteChar">
    <w:name w:val="Quote Char"/>
    <w:basedOn w:val="DefaultParagraphFont"/>
    <w:link w:val="Quote"/>
    <w:uiPriority w:val="29"/>
    <w:rsid w:val="008234C6"/>
    <w:rPr>
      <w:rFonts w:ascii="Calibri" w:eastAsia="Times New Roman" w:hAnsi="Calibri"/>
      <w:iCs/>
      <w:color w:val="000000"/>
      <w:lang w:bidi="en-US"/>
    </w:rPr>
  </w:style>
  <w:style w:type="paragraph" w:customStyle="1" w:styleId="Underlining">
    <w:name w:val="Underlining"/>
    <w:basedOn w:val="Normal"/>
    <w:link w:val="UnderliningChar"/>
    <w:qFormat/>
    <w:rsid w:val="008234C6"/>
    <w:rPr>
      <w:rFonts w:ascii="Arial Narrow" w:hAnsi="Arial Narrow" w:cs="Times New Roman"/>
      <w:u w:val="single"/>
    </w:rPr>
  </w:style>
  <w:style w:type="character" w:customStyle="1" w:styleId="ital-inline">
    <w:name w:val="ital-inline"/>
    <w:basedOn w:val="DefaultParagraphFont"/>
    <w:rsid w:val="008234C6"/>
  </w:style>
  <w:style w:type="character" w:customStyle="1" w:styleId="underlineChar">
    <w:name w:val="underline Char"/>
    <w:basedOn w:val="DefaultParagraphFont"/>
    <w:rsid w:val="008234C6"/>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8234C6"/>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234C6"/>
    <w:rPr>
      <w:sz w:val="20"/>
      <w:u w:val="single"/>
    </w:rPr>
  </w:style>
  <w:style w:type="paragraph" w:styleId="BodyTextIndent2">
    <w:name w:val="Body Text Indent 2"/>
    <w:basedOn w:val="Normal"/>
    <w:link w:val="BodyTextIndent2Char"/>
    <w:unhideWhenUsed/>
    <w:rsid w:val="008234C6"/>
    <w:pPr>
      <w:spacing w:after="120" w:line="480" w:lineRule="auto"/>
      <w:ind w:left="360"/>
    </w:pPr>
  </w:style>
  <w:style w:type="character" w:customStyle="1" w:styleId="BodyTextIndent2Char">
    <w:name w:val="Body Text Indent 2 Char"/>
    <w:basedOn w:val="DefaultParagraphFont"/>
    <w:link w:val="BodyTextIndent2"/>
    <w:rsid w:val="008234C6"/>
    <w:rPr>
      <w:rFonts w:ascii="Calibri" w:hAnsi="Calibri"/>
    </w:rPr>
  </w:style>
  <w:style w:type="paragraph" w:styleId="BodyTextIndent3">
    <w:name w:val="Body Text Indent 3"/>
    <w:basedOn w:val="Normal"/>
    <w:link w:val="BodyTextIndent3Char"/>
    <w:uiPriority w:val="99"/>
    <w:semiHidden/>
    <w:unhideWhenUsed/>
    <w:rsid w:val="008234C6"/>
    <w:pPr>
      <w:spacing w:after="120"/>
      <w:ind w:left="360"/>
    </w:pPr>
    <w:rPr>
      <w:szCs w:val="16"/>
    </w:rPr>
  </w:style>
  <w:style w:type="character" w:customStyle="1" w:styleId="BodyTextIndent3Char">
    <w:name w:val="Body Text Indent 3 Char"/>
    <w:basedOn w:val="DefaultParagraphFont"/>
    <w:link w:val="BodyTextIndent3"/>
    <w:uiPriority w:val="99"/>
    <w:semiHidden/>
    <w:rsid w:val="008234C6"/>
    <w:rPr>
      <w:rFonts w:ascii="Calibri" w:hAnsi="Calibri"/>
      <w:szCs w:val="16"/>
    </w:rPr>
  </w:style>
  <w:style w:type="paragraph" w:styleId="BodyText2">
    <w:name w:val="Body Text 2"/>
    <w:basedOn w:val="Normal"/>
    <w:link w:val="BodyText2Char"/>
    <w:unhideWhenUsed/>
    <w:rsid w:val="008234C6"/>
    <w:pPr>
      <w:spacing w:after="120" w:line="480" w:lineRule="auto"/>
    </w:pPr>
  </w:style>
  <w:style w:type="character" w:customStyle="1" w:styleId="BodyText2Char">
    <w:name w:val="Body Text 2 Char"/>
    <w:basedOn w:val="DefaultParagraphFont"/>
    <w:link w:val="BodyText2"/>
    <w:rsid w:val="008234C6"/>
    <w:rPr>
      <w:rFonts w:ascii="Calibri" w:hAnsi="Calibri"/>
    </w:rPr>
  </w:style>
  <w:style w:type="paragraph" w:styleId="BodyTextIndent">
    <w:name w:val="Body Text Indent"/>
    <w:basedOn w:val="Normal"/>
    <w:link w:val="BodyTextIndentChar"/>
    <w:uiPriority w:val="99"/>
    <w:unhideWhenUsed/>
    <w:rsid w:val="008234C6"/>
    <w:pPr>
      <w:spacing w:after="120"/>
      <w:ind w:left="360"/>
    </w:pPr>
  </w:style>
  <w:style w:type="character" w:customStyle="1" w:styleId="BodyTextIndentChar">
    <w:name w:val="Body Text Indent Char"/>
    <w:basedOn w:val="DefaultParagraphFont"/>
    <w:link w:val="BodyTextIndent"/>
    <w:uiPriority w:val="99"/>
    <w:rsid w:val="008234C6"/>
    <w:rPr>
      <w:rFonts w:ascii="Calibri" w:hAnsi="Calibri"/>
    </w:rPr>
  </w:style>
  <w:style w:type="paragraph" w:styleId="BodyText3">
    <w:name w:val="Body Text 3"/>
    <w:basedOn w:val="Normal"/>
    <w:link w:val="BodyText3Char"/>
    <w:unhideWhenUsed/>
    <w:rsid w:val="008234C6"/>
    <w:pPr>
      <w:spacing w:after="120"/>
    </w:pPr>
    <w:rPr>
      <w:szCs w:val="16"/>
    </w:rPr>
  </w:style>
  <w:style w:type="character" w:customStyle="1" w:styleId="BodyText3Char">
    <w:name w:val="Body Text 3 Char"/>
    <w:basedOn w:val="DefaultParagraphFont"/>
    <w:link w:val="BodyText3"/>
    <w:rsid w:val="008234C6"/>
    <w:rPr>
      <w:rFonts w:ascii="Calibri" w:hAnsi="Calibri"/>
      <w:szCs w:val="16"/>
    </w:rPr>
  </w:style>
  <w:style w:type="character" w:customStyle="1" w:styleId="StyleBold">
    <w:name w:val="Style Bold"/>
    <w:basedOn w:val="DefaultParagraphFont"/>
    <w:uiPriority w:val="9"/>
    <w:semiHidden/>
    <w:rsid w:val="008234C6"/>
    <w:rPr>
      <w:b/>
      <w:bCs/>
    </w:rPr>
  </w:style>
  <w:style w:type="character" w:customStyle="1" w:styleId="body-text">
    <w:name w:val="body-text"/>
    <w:basedOn w:val="DefaultParagraphFont"/>
    <w:rsid w:val="008234C6"/>
  </w:style>
  <w:style w:type="paragraph" w:customStyle="1" w:styleId="StyleStyle411ptBoldBorderSinglesolidlineAuto0">
    <w:name w:val="Style Style4 + 11 pt Bold Border: : (Single solid line Auto  0...."/>
    <w:basedOn w:val="Normal"/>
    <w:link w:val="StyleStyle411ptBoldBorderSinglesolidlineAuto0Char"/>
    <w:qFormat/>
    <w:rsid w:val="008234C6"/>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234C6"/>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8234C6"/>
    <w:rPr>
      <w:rFonts w:ascii="Tahoma" w:hAnsi="Tahoma" w:cs="Tahoma"/>
      <w:sz w:val="16"/>
      <w:szCs w:val="16"/>
    </w:rPr>
  </w:style>
  <w:style w:type="character" w:customStyle="1" w:styleId="globalcontentbody">
    <w:name w:val="globalcontentbody"/>
    <w:basedOn w:val="DefaultParagraphFont"/>
    <w:rsid w:val="008234C6"/>
  </w:style>
  <w:style w:type="paragraph" w:customStyle="1" w:styleId="StyleStyle112pt">
    <w:name w:val="Style Style1 + 12 pt"/>
    <w:basedOn w:val="Normal"/>
    <w:link w:val="StyleStyle112ptChar"/>
    <w:qFormat/>
    <w:rsid w:val="008234C6"/>
    <w:rPr>
      <w:rFonts w:eastAsia="SimSun"/>
      <w:u w:val="single"/>
      <w:lang w:eastAsia="zh-CN"/>
    </w:rPr>
  </w:style>
  <w:style w:type="character" w:customStyle="1" w:styleId="StyleStyle112ptChar">
    <w:name w:val="Style Style1 + 12 pt Char"/>
    <w:basedOn w:val="DefaultParagraphFont"/>
    <w:link w:val="StyleStyle112pt"/>
    <w:rsid w:val="008234C6"/>
    <w:rPr>
      <w:rFonts w:ascii="Calibri" w:eastAsia="SimSun" w:hAnsi="Calibri"/>
      <w:u w:val="single"/>
      <w:lang w:eastAsia="zh-CN"/>
    </w:rPr>
  </w:style>
  <w:style w:type="paragraph" w:customStyle="1" w:styleId="MinimizedText">
    <w:name w:val="Minimized Text"/>
    <w:basedOn w:val="Normal"/>
    <w:link w:val="MinimizedTextChar"/>
    <w:qFormat/>
    <w:rsid w:val="008234C6"/>
    <w:rPr>
      <w:rFonts w:eastAsia="Times New Roman"/>
    </w:rPr>
  </w:style>
  <w:style w:type="character" w:customStyle="1" w:styleId="MinimizedTextChar">
    <w:name w:val="Minimized Text Char"/>
    <w:basedOn w:val="DefaultParagraphFont"/>
    <w:link w:val="MinimizedText"/>
    <w:rsid w:val="008234C6"/>
    <w:rPr>
      <w:rFonts w:ascii="Calibri" w:eastAsia="Times New Roman" w:hAnsi="Calibri"/>
    </w:rPr>
  </w:style>
  <w:style w:type="character" w:customStyle="1" w:styleId="term1">
    <w:name w:val="term1"/>
    <w:basedOn w:val="DefaultParagraphFont"/>
    <w:rsid w:val="008234C6"/>
    <w:rPr>
      <w:b/>
      <w:bCs/>
    </w:rPr>
  </w:style>
  <w:style w:type="character" w:customStyle="1" w:styleId="Styleterm111ptUnderline">
    <w:name w:val="Style term1 + 11 pt Underline"/>
    <w:basedOn w:val="term1"/>
    <w:rsid w:val="008234C6"/>
    <w:rPr>
      <w:b/>
      <w:bCs/>
      <w:sz w:val="20"/>
      <w:u w:val="single"/>
    </w:rPr>
  </w:style>
  <w:style w:type="paragraph" w:customStyle="1" w:styleId="StyleMinimizedTextArialNarrow10pt">
    <w:name w:val="Style Minimized Text + Arial Narrow 10 pt"/>
    <w:basedOn w:val="MinimizedText"/>
    <w:link w:val="StyleMinimizedTextArialNarrow10ptChar"/>
    <w:qFormat/>
    <w:rsid w:val="008234C6"/>
    <w:rPr>
      <w:sz w:val="20"/>
    </w:rPr>
  </w:style>
  <w:style w:type="character" w:customStyle="1" w:styleId="StyleMinimizedTextArialNarrow10ptChar">
    <w:name w:val="Style Minimized Text + Arial Narrow 10 pt Char"/>
    <w:basedOn w:val="MinimizedTextChar"/>
    <w:link w:val="StyleMinimizedTextArialNarrow10pt"/>
    <w:rsid w:val="008234C6"/>
    <w:rPr>
      <w:rFonts w:ascii="Calibri" w:eastAsia="Times New Roman" w:hAnsi="Calibri"/>
      <w:sz w:val="20"/>
    </w:rPr>
  </w:style>
  <w:style w:type="character" w:customStyle="1" w:styleId="Styleunderline11ptBold">
    <w:name w:val="Style underline + 11 pt Bold"/>
    <w:basedOn w:val="underline"/>
    <w:rsid w:val="008234C6"/>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8234C6"/>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234C6"/>
    <w:rPr>
      <w:rFonts w:ascii="Calibri" w:eastAsia="Times New Roman" w:hAnsi="Calibri"/>
      <w:u w:val="single"/>
      <w:bdr w:val="single" w:sz="4" w:space="0" w:color="auto"/>
    </w:rPr>
  </w:style>
  <w:style w:type="character" w:customStyle="1" w:styleId="Style9pt">
    <w:name w:val="Style 9 pt"/>
    <w:basedOn w:val="DefaultParagraphFont"/>
    <w:rsid w:val="008234C6"/>
    <w:rPr>
      <w:rFonts w:ascii="Times New Roman" w:hAnsi="Times New Roman"/>
      <w:sz w:val="20"/>
    </w:rPr>
  </w:style>
  <w:style w:type="paragraph" w:customStyle="1" w:styleId="StyleStyle49pt3">
    <w:name w:val="Style Style4 + 9 pt3"/>
    <w:basedOn w:val="Style4"/>
    <w:link w:val="StyleStyle49pt3Char"/>
    <w:qFormat/>
    <w:rsid w:val="008234C6"/>
    <w:rPr>
      <w:rFonts w:cs="Times New Roman"/>
    </w:rPr>
  </w:style>
  <w:style w:type="character" w:customStyle="1" w:styleId="StyleStyle49pt3Char">
    <w:name w:val="Style Style4 + 9 pt3 Char"/>
    <w:basedOn w:val="Style4Char"/>
    <w:link w:val="StyleStyle49pt3"/>
    <w:rsid w:val="008234C6"/>
    <w:rPr>
      <w:rFonts w:ascii="Calibri" w:eastAsia="Times New Roman" w:hAnsi="Calibri" w:cs="Times New Roman"/>
      <w:u w:val="single"/>
    </w:rPr>
  </w:style>
  <w:style w:type="paragraph" w:customStyle="1" w:styleId="StyleStyle4Bold">
    <w:name w:val="Style Style4 + Bold"/>
    <w:basedOn w:val="Style4"/>
    <w:link w:val="StyleStyle4BoldChar"/>
    <w:qFormat/>
    <w:rsid w:val="008234C6"/>
    <w:rPr>
      <w:rFonts w:cs="Times New Roman"/>
      <w:b/>
      <w:bCs/>
    </w:rPr>
  </w:style>
  <w:style w:type="character" w:customStyle="1" w:styleId="StyleStyle4BoldChar">
    <w:name w:val="Style Style4 + Bold Char"/>
    <w:basedOn w:val="Style4Char"/>
    <w:link w:val="StyleStyle4Bold"/>
    <w:rsid w:val="008234C6"/>
    <w:rPr>
      <w:rFonts w:ascii="Calibri" w:eastAsia="Times New Roman" w:hAnsi="Calibri" w:cs="Times New Roman"/>
      <w:b/>
      <w:bCs/>
      <w:u w:val="single"/>
    </w:rPr>
  </w:style>
  <w:style w:type="character" w:customStyle="1" w:styleId="CharChar11">
    <w:name w:val="Char Char11"/>
    <w:basedOn w:val="DefaultParagraphFont"/>
    <w:rsid w:val="008234C6"/>
    <w:rPr>
      <w:rFonts w:cs="Arial"/>
      <w:bCs/>
      <w:szCs w:val="26"/>
      <w:u w:val="single"/>
      <w:lang w:val="en-US" w:eastAsia="en-US" w:bidi="ar-SA"/>
    </w:rPr>
  </w:style>
  <w:style w:type="character" w:customStyle="1" w:styleId="authorbio">
    <w:name w:val="authorbio"/>
    <w:basedOn w:val="DefaultParagraphFont"/>
    <w:rsid w:val="008234C6"/>
  </w:style>
  <w:style w:type="character" w:customStyle="1" w:styleId="a">
    <w:name w:val="a"/>
    <w:basedOn w:val="DefaultParagraphFont"/>
    <w:rsid w:val="008234C6"/>
  </w:style>
  <w:style w:type="character" w:customStyle="1" w:styleId="StyleStyleUnderline411pt">
    <w:name w:val="Style Style Underline4 + 11 pt"/>
    <w:basedOn w:val="DefaultParagraphFont"/>
    <w:rsid w:val="008234C6"/>
    <w:rPr>
      <w:sz w:val="20"/>
      <w:u w:val="single"/>
    </w:rPr>
  </w:style>
  <w:style w:type="character" w:customStyle="1" w:styleId="StyleStyleUnderline411ptBold">
    <w:name w:val="Style Style Underline4 + 11 pt Bold"/>
    <w:basedOn w:val="DefaultParagraphFont"/>
    <w:rsid w:val="008234C6"/>
    <w:rPr>
      <w:b/>
      <w:bCs/>
      <w:sz w:val="20"/>
      <w:u w:val="single"/>
    </w:rPr>
  </w:style>
  <w:style w:type="character" w:customStyle="1" w:styleId="StyleStyleUnderline311pt">
    <w:name w:val="Style Style Underline3 + 11 pt"/>
    <w:basedOn w:val="DefaultParagraphFont"/>
    <w:rsid w:val="008234C6"/>
    <w:rPr>
      <w:sz w:val="20"/>
      <w:u w:val="single"/>
    </w:rPr>
  </w:style>
  <w:style w:type="character" w:customStyle="1" w:styleId="StyleStyleUnderline311ptBold">
    <w:name w:val="Style Style Underline3 + 11 pt Bold"/>
    <w:basedOn w:val="DefaultParagraphFont"/>
    <w:rsid w:val="008234C6"/>
    <w:rPr>
      <w:b/>
      <w:bCs/>
      <w:sz w:val="20"/>
      <w:u w:val="single"/>
    </w:rPr>
  </w:style>
  <w:style w:type="character" w:customStyle="1" w:styleId="StyleUnderline3">
    <w:name w:val="Style Underline3"/>
    <w:basedOn w:val="DefaultParagraphFont"/>
    <w:rsid w:val="008234C6"/>
    <w:rPr>
      <w:u w:val="single"/>
    </w:rPr>
  </w:style>
  <w:style w:type="paragraph" w:customStyle="1" w:styleId="StyleStyle111ptBorderSinglesolidlineAuto05ptL">
    <w:name w:val="Style Style1 + 11 pt Border: : (Single solid line Auto  0.5 pt L..."/>
    <w:link w:val="StyleStyle111ptBorderSinglesolidlineAuto05ptLChar"/>
    <w:qFormat/>
    <w:rsid w:val="008234C6"/>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234C6"/>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8234C6"/>
    <w:rPr>
      <w:u w:val="single"/>
    </w:rPr>
  </w:style>
  <w:style w:type="character" w:customStyle="1" w:styleId="NothingChar">
    <w:name w:val="Nothing Char"/>
    <w:basedOn w:val="DefaultParagraphFont"/>
    <w:link w:val="Nothing"/>
    <w:rsid w:val="008234C6"/>
    <w:rPr>
      <w:rFonts w:ascii="Times New Roman" w:eastAsia="Times New Roman" w:hAnsi="Times New Roman" w:cs="Times New Roman"/>
      <w:sz w:val="20"/>
      <w:szCs w:val="24"/>
    </w:rPr>
  </w:style>
  <w:style w:type="character" w:customStyle="1" w:styleId="CardsFont12pt0">
    <w:name w:val="Cards + Font 12pt"/>
    <w:basedOn w:val="DefaultParagraphFont"/>
    <w:rsid w:val="008234C6"/>
    <w:rPr>
      <w:rFonts w:ascii="Times New Roman" w:eastAsia="Calibri" w:hAnsi="Times New Roman" w:cs="Times New Roman"/>
      <w:sz w:val="24"/>
      <w:szCs w:val="20"/>
      <w:u w:val="single"/>
    </w:rPr>
  </w:style>
  <w:style w:type="character" w:customStyle="1" w:styleId="SmallTextChar0">
    <w:name w:val="Small Text Char"/>
    <w:basedOn w:val="CardTextChar0"/>
    <w:rsid w:val="008234C6"/>
    <w:rPr>
      <w:rFonts w:ascii="Times New Roman" w:eastAsia="MS Mincho" w:hAnsi="Times New Roman" w:cs="Times New Roman"/>
      <w:sz w:val="15"/>
      <w:szCs w:val="24"/>
      <w:lang w:eastAsia="ja-JP"/>
    </w:rPr>
  </w:style>
  <w:style w:type="paragraph" w:customStyle="1" w:styleId="Circled">
    <w:name w:val="Circled"/>
    <w:link w:val="CircledChar"/>
    <w:qFormat/>
    <w:rsid w:val="008234C6"/>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8234C6"/>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8234C6"/>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8234C6"/>
  </w:style>
  <w:style w:type="character" w:customStyle="1" w:styleId="part-of-speech">
    <w:name w:val="part-of-speech"/>
    <w:basedOn w:val="DefaultParagraphFont"/>
    <w:rsid w:val="008234C6"/>
  </w:style>
  <w:style w:type="character" w:customStyle="1" w:styleId="sep">
    <w:name w:val="sep"/>
    <w:basedOn w:val="DefaultParagraphFont"/>
    <w:rsid w:val="008234C6"/>
  </w:style>
  <w:style w:type="character" w:customStyle="1" w:styleId="pron">
    <w:name w:val="pron"/>
    <w:basedOn w:val="DefaultParagraphFont"/>
    <w:rsid w:val="008234C6"/>
  </w:style>
  <w:style w:type="paragraph" w:customStyle="1" w:styleId="StyleStyle4LatinTimesNewRomanAsianSimSun">
    <w:name w:val="Style Style4 + (Latin) Times New Roman (Asian) SimSun"/>
    <w:basedOn w:val="Normal"/>
    <w:link w:val="StyleStyle4LatinTimesNewRomanAsianSimSunChar"/>
    <w:qFormat/>
    <w:rsid w:val="008234C6"/>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8234C6"/>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234C6"/>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234C6"/>
    <w:rPr>
      <w:rFonts w:ascii="Calibri" w:eastAsia="SimSun" w:hAnsi="Calibri"/>
      <w:b/>
      <w:bCs/>
      <w:u w:val="single"/>
    </w:rPr>
  </w:style>
  <w:style w:type="character" w:customStyle="1" w:styleId="CharChar3">
    <w:name w:val="Char Char3"/>
    <w:basedOn w:val="DefaultParagraphFont"/>
    <w:rsid w:val="008234C6"/>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8234C6"/>
    <w:rPr>
      <w:bCs/>
      <w:szCs w:val="26"/>
      <w:u w:val="single"/>
    </w:rPr>
  </w:style>
  <w:style w:type="paragraph" w:styleId="Subtitle">
    <w:name w:val="Subtitle"/>
    <w:aliases w:val="Underlined card text"/>
    <w:basedOn w:val="Normal"/>
    <w:next w:val="Normal"/>
    <w:link w:val="SubtitleChar"/>
    <w:uiPriority w:val="99"/>
    <w:qFormat/>
    <w:rsid w:val="008234C6"/>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8234C6"/>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8234C6"/>
    <w:rPr>
      <w:rFonts w:cs="Times New Roman"/>
    </w:rPr>
  </w:style>
  <w:style w:type="character" w:customStyle="1" w:styleId="StyleStyle411pt1Char">
    <w:name w:val="Style Style4 + 11 pt1 Char"/>
    <w:basedOn w:val="Style4Char"/>
    <w:link w:val="StyleStyle411pt1"/>
    <w:rsid w:val="008234C6"/>
    <w:rPr>
      <w:rFonts w:ascii="Calibri" w:eastAsia="Times New Roman" w:hAnsi="Calibri" w:cs="Times New Roman"/>
      <w:u w:val="single"/>
    </w:rPr>
  </w:style>
  <w:style w:type="character" w:customStyle="1" w:styleId="BoldandUnderlineCharChar2">
    <w:name w:val="Bold and Underline Char Char2"/>
    <w:basedOn w:val="DefaultParagraphFont"/>
    <w:rsid w:val="008234C6"/>
    <w:rPr>
      <w:b/>
      <w:u w:val="single"/>
      <w:lang w:val="en-US" w:eastAsia="en-US" w:bidi="ar-SA"/>
    </w:rPr>
  </w:style>
  <w:style w:type="character" w:customStyle="1" w:styleId="StyleUnderlineCharChar111pt">
    <w:name w:val="Style Underline Char Char1 + 11 pt"/>
    <w:basedOn w:val="DefaultParagraphFont"/>
    <w:rsid w:val="008234C6"/>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8234C6"/>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234C6"/>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8234C6"/>
    <w:rPr>
      <w:sz w:val="22"/>
      <w:u w:val="single"/>
    </w:rPr>
  </w:style>
  <w:style w:type="paragraph" w:customStyle="1" w:styleId="StyleMinimizedTextArialNarrow9pt">
    <w:name w:val="Style Minimized Text + Arial Narrow 9 pt"/>
    <w:basedOn w:val="Normal"/>
    <w:link w:val="StyleMinimizedTextArialNarrow9ptChar"/>
    <w:qFormat/>
    <w:rsid w:val="008234C6"/>
    <w:rPr>
      <w:rFonts w:eastAsia="Times New Roman"/>
    </w:rPr>
  </w:style>
  <w:style w:type="character" w:customStyle="1" w:styleId="StyleMinimizedTextArialNarrow9ptChar">
    <w:name w:val="Style Minimized Text + Arial Narrow 9 pt Char"/>
    <w:basedOn w:val="DefaultParagraphFont"/>
    <w:link w:val="StyleMinimizedTextArialNarrow9pt"/>
    <w:rsid w:val="008234C6"/>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8234C6"/>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234C6"/>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8234C6"/>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8234C6"/>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8234C6"/>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8234C6"/>
    <w:rPr>
      <w:b w:val="0"/>
      <w:bCs/>
      <w:sz w:val="20"/>
      <w:u w:val="single"/>
      <w:lang w:val="en-US" w:eastAsia="en-US" w:bidi="ar-SA"/>
    </w:rPr>
  </w:style>
  <w:style w:type="character" w:customStyle="1" w:styleId="Styleunderline9pt">
    <w:name w:val="Style underline + 9 pt"/>
    <w:basedOn w:val="underline"/>
    <w:rsid w:val="008234C6"/>
    <w:rPr>
      <w:rFonts w:ascii="Times New Roman" w:hAnsi="Times New Roman" w:cs="Times New Roman"/>
      <w:b/>
      <w:sz w:val="20"/>
      <w:u w:val="single"/>
    </w:rPr>
  </w:style>
  <w:style w:type="character" w:customStyle="1" w:styleId="StyleTimesNewRoman9pt">
    <w:name w:val="Style Times New Roman 9 pt"/>
    <w:basedOn w:val="DefaultParagraphFont"/>
    <w:rsid w:val="008234C6"/>
    <w:rPr>
      <w:rFonts w:ascii="Times New Roman" w:hAnsi="Times New Roman"/>
      <w:sz w:val="20"/>
    </w:rPr>
  </w:style>
  <w:style w:type="character" w:customStyle="1" w:styleId="Styleunderline9pt1">
    <w:name w:val="Style underline + 9 pt1"/>
    <w:basedOn w:val="underline"/>
    <w:rsid w:val="008234C6"/>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8234C6"/>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8234C6"/>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8234C6"/>
    <w:rPr>
      <w:b/>
      <w:bCs/>
      <w:noProof w:val="0"/>
      <w:sz w:val="20"/>
      <w:u w:val="single"/>
      <w:lang w:val="en-US" w:eastAsia="en-US" w:bidi="ar-SA"/>
    </w:rPr>
  </w:style>
  <w:style w:type="character" w:customStyle="1" w:styleId="Hyperlink23">
    <w:name w:val="Hyperlink23"/>
    <w:basedOn w:val="DefaultParagraphFont"/>
    <w:rsid w:val="008234C6"/>
    <w:rPr>
      <w:color w:val="3300CC"/>
      <w:u w:val="single"/>
    </w:rPr>
  </w:style>
  <w:style w:type="paragraph" w:customStyle="1" w:styleId="cardCharChar">
    <w:name w:val="card Char Char"/>
    <w:basedOn w:val="Normal"/>
    <w:link w:val="cardCharCharChar"/>
    <w:qFormat/>
    <w:rsid w:val="008234C6"/>
    <w:pPr>
      <w:ind w:left="288" w:right="288"/>
    </w:pPr>
    <w:rPr>
      <w:rFonts w:eastAsia="Times New Roman"/>
      <w:szCs w:val="20"/>
    </w:rPr>
  </w:style>
  <w:style w:type="character" w:customStyle="1" w:styleId="cardCharCharChar">
    <w:name w:val="card Char Char Char"/>
    <w:basedOn w:val="DefaultParagraphFont"/>
    <w:link w:val="cardCharChar"/>
    <w:rsid w:val="008234C6"/>
    <w:rPr>
      <w:rFonts w:ascii="Calibri" w:eastAsia="Times New Roman" w:hAnsi="Calibri"/>
      <w:szCs w:val="20"/>
    </w:rPr>
  </w:style>
  <w:style w:type="character" w:customStyle="1" w:styleId="StyleunderlineArialNarrow9ptBold">
    <w:name w:val="Style underline + Arial Narrow 9 pt Bold"/>
    <w:basedOn w:val="underline"/>
    <w:rsid w:val="008234C6"/>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234C6"/>
  </w:style>
  <w:style w:type="character" w:customStyle="1" w:styleId="StylecardCharCharArialNarrow9ptChar">
    <w:name w:val="Style card Char Char + Arial Narrow 9 pt Char"/>
    <w:basedOn w:val="cardCharCharChar"/>
    <w:link w:val="StylecardCharCharArialNarrow9pt"/>
    <w:rsid w:val="008234C6"/>
    <w:rPr>
      <w:rFonts w:ascii="Calibri" w:eastAsia="Times New Roman" w:hAnsi="Calibri"/>
      <w:szCs w:val="20"/>
    </w:rPr>
  </w:style>
  <w:style w:type="character" w:customStyle="1" w:styleId="UnderlineCharCharChar">
    <w:name w:val="Underline Char Char Char"/>
    <w:basedOn w:val="DefaultParagraphFont"/>
    <w:rsid w:val="008234C6"/>
    <w:rPr>
      <w:noProof w:val="0"/>
      <w:u w:val="single"/>
      <w:lang w:val="en-US" w:eastAsia="en-US" w:bidi="ar-SA"/>
    </w:rPr>
  </w:style>
  <w:style w:type="character" w:customStyle="1" w:styleId="CardTextChar1">
    <w:name w:val="Card Text Char1"/>
    <w:basedOn w:val="DefaultParagraphFont"/>
    <w:rsid w:val="008234C6"/>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8234C6"/>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8234C6"/>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8234C6"/>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8234C6"/>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8234C6"/>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234C6"/>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8234C6"/>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8234C6"/>
    <w:rPr>
      <w:rFonts w:eastAsia="Times New Roman"/>
    </w:rPr>
  </w:style>
  <w:style w:type="character" w:customStyle="1" w:styleId="TextsmallChar">
    <w:name w:val="Textsmall Char"/>
    <w:basedOn w:val="DefaultParagraphFont"/>
    <w:link w:val="Textsmall"/>
    <w:rsid w:val="008234C6"/>
    <w:rPr>
      <w:rFonts w:ascii="Calibri" w:eastAsia="Times New Roman" w:hAnsi="Calibri"/>
    </w:rPr>
  </w:style>
  <w:style w:type="character" w:customStyle="1" w:styleId="CharChar111">
    <w:name w:val="Char Char111"/>
    <w:basedOn w:val="DefaultParagraphFont"/>
    <w:rsid w:val="008234C6"/>
    <w:rPr>
      <w:rFonts w:cs="Arial"/>
      <w:bCs/>
      <w:szCs w:val="26"/>
      <w:u w:val="single"/>
      <w:lang w:val="en-US" w:eastAsia="en-US" w:bidi="ar-SA"/>
    </w:rPr>
  </w:style>
  <w:style w:type="character" w:customStyle="1" w:styleId="UnderlineBold">
    <w:name w:val="Underline + Bold"/>
    <w:uiPriority w:val="1"/>
    <w:qFormat/>
    <w:rsid w:val="008234C6"/>
    <w:rPr>
      <w:b/>
      <w:sz w:val="20"/>
      <w:u w:val="single"/>
    </w:rPr>
  </w:style>
  <w:style w:type="paragraph" w:customStyle="1" w:styleId="cardtextsmall">
    <w:name w:val="card text small"/>
    <w:basedOn w:val="Normal"/>
    <w:qFormat/>
    <w:rsid w:val="008234C6"/>
    <w:rPr>
      <w:rFonts w:ascii="Arial Narrow" w:eastAsia="Times New Roman" w:hAnsi="Arial Narrow"/>
    </w:rPr>
  </w:style>
  <w:style w:type="character" w:customStyle="1" w:styleId="AUnterdline">
    <w:name w:val="AUnterdline"/>
    <w:rsid w:val="008234C6"/>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8234C6"/>
    <w:rPr>
      <w:rFonts w:ascii="Times New Roman" w:hAnsi="Times New Roman"/>
      <w:b/>
      <w:bCs/>
      <w:sz w:val="20"/>
      <w:u w:val="single"/>
      <w:bdr w:val="single" w:sz="4" w:space="0" w:color="auto"/>
    </w:rPr>
  </w:style>
  <w:style w:type="character" w:customStyle="1" w:styleId="highlightedsearchterm">
    <w:name w:val="highlightedsearchterm"/>
    <w:rsid w:val="008234C6"/>
  </w:style>
  <w:style w:type="character" w:customStyle="1" w:styleId="StyleUnderline1">
    <w:name w:val="Style Underline1"/>
    <w:basedOn w:val="DefaultParagraphFont"/>
    <w:rsid w:val="008234C6"/>
    <w:rPr>
      <w:rFonts w:ascii="Times New Roman" w:hAnsi="Times New Roman"/>
      <w:sz w:val="20"/>
      <w:u w:val="single"/>
    </w:rPr>
  </w:style>
  <w:style w:type="paragraph" w:customStyle="1" w:styleId="CardIndented">
    <w:name w:val="Card (Indented)"/>
    <w:basedOn w:val="Normal"/>
    <w:link w:val="CardIndentedChar"/>
    <w:qFormat/>
    <w:rsid w:val="008234C6"/>
    <w:pPr>
      <w:ind w:left="288"/>
    </w:pPr>
  </w:style>
  <w:style w:type="paragraph" w:customStyle="1" w:styleId="StyleStyle49pt10">
    <w:name w:val="Style Style4 + 9 pt10"/>
    <w:basedOn w:val="Style4"/>
    <w:link w:val="StyleStyle49pt10Char"/>
    <w:qFormat/>
    <w:rsid w:val="008234C6"/>
    <w:rPr>
      <w:rFonts w:cs="Times New Roman"/>
    </w:rPr>
  </w:style>
  <w:style w:type="character" w:customStyle="1" w:styleId="StyleStyle49pt10Char">
    <w:name w:val="Style Style4 + 9 pt10 Char"/>
    <w:basedOn w:val="Style4Char"/>
    <w:link w:val="StyleStyle49pt10"/>
    <w:rsid w:val="008234C6"/>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8234C6"/>
    <w:rPr>
      <w:rFonts w:cs="Times New Roman"/>
      <w:b/>
      <w:bCs/>
    </w:rPr>
  </w:style>
  <w:style w:type="character" w:customStyle="1" w:styleId="StyleStyle49ptBold7Char">
    <w:name w:val="Style Style4 + 9 pt Bold7 Char"/>
    <w:link w:val="StyleStyle49ptBold7"/>
    <w:rsid w:val="008234C6"/>
    <w:rPr>
      <w:rFonts w:ascii="Calibri" w:eastAsia="Times New Roman" w:hAnsi="Calibri" w:cs="Times New Roman"/>
      <w:b/>
      <w:bCs/>
      <w:u w:val="single"/>
    </w:rPr>
  </w:style>
  <w:style w:type="paragraph" w:customStyle="1" w:styleId="NormalUnderline">
    <w:name w:val="Normal Underline"/>
    <w:basedOn w:val="Normal"/>
    <w:link w:val="NormalUnderlineChar"/>
    <w:qFormat/>
    <w:rsid w:val="008234C6"/>
    <w:pPr>
      <w:ind w:left="288"/>
    </w:pPr>
    <w:rPr>
      <w:rFonts w:eastAsia="Times New Roman"/>
      <w:u w:val="single"/>
    </w:rPr>
  </w:style>
  <w:style w:type="character" w:customStyle="1" w:styleId="NormalUnderlineChar">
    <w:name w:val="Normal Underline Char"/>
    <w:link w:val="NormalUnderline"/>
    <w:rsid w:val="008234C6"/>
    <w:rPr>
      <w:rFonts w:ascii="Calibri" w:eastAsia="Times New Roman" w:hAnsi="Calibri"/>
      <w:u w:val="single"/>
    </w:rPr>
  </w:style>
  <w:style w:type="character" w:customStyle="1" w:styleId="DontRead">
    <w:name w:val="Don't Read"/>
    <w:qFormat/>
    <w:rsid w:val="008234C6"/>
    <w:rPr>
      <w:rFonts w:ascii="Times New Roman" w:hAnsi="Times New Roman"/>
      <w:sz w:val="16"/>
    </w:rPr>
  </w:style>
  <w:style w:type="paragraph" w:customStyle="1" w:styleId="Underlinestyle">
    <w:name w:val="Underline style"/>
    <w:basedOn w:val="Normal"/>
    <w:qFormat/>
    <w:rsid w:val="008234C6"/>
    <w:rPr>
      <w:rFonts w:eastAsia="Times New Roman"/>
      <w:u w:val="single"/>
    </w:rPr>
  </w:style>
  <w:style w:type="character" w:customStyle="1" w:styleId="Style11ptUnderline3">
    <w:name w:val="Style 11 pt Underline3"/>
    <w:rsid w:val="008234C6"/>
    <w:rPr>
      <w:sz w:val="20"/>
      <w:u w:val="single"/>
    </w:rPr>
  </w:style>
  <w:style w:type="character" w:customStyle="1" w:styleId="27">
    <w:name w:val="27"/>
    <w:rsid w:val="008234C6"/>
    <w:rPr>
      <w:rFonts w:cs="Arial"/>
      <w:bCs/>
      <w:sz w:val="20"/>
      <w:u w:val="single"/>
      <w:lang w:val="en-US" w:eastAsia="en-US" w:bidi="ar-SA"/>
    </w:rPr>
  </w:style>
  <w:style w:type="character" w:customStyle="1" w:styleId="2">
    <w:name w:val="2"/>
    <w:rsid w:val="008234C6"/>
    <w:rPr>
      <w:rFonts w:cs="Arial"/>
      <w:bCs/>
      <w:sz w:val="20"/>
      <w:u w:val="single"/>
      <w:lang w:val="en-US" w:eastAsia="en-US" w:bidi="ar-SA"/>
    </w:rPr>
  </w:style>
  <w:style w:type="character" w:customStyle="1" w:styleId="Style9ptUnderline11">
    <w:name w:val="Style 9 pt Underline11"/>
    <w:basedOn w:val="DefaultParagraphFont"/>
    <w:rsid w:val="008234C6"/>
    <w:rPr>
      <w:sz w:val="20"/>
      <w:u w:val="single"/>
    </w:rPr>
  </w:style>
  <w:style w:type="character" w:customStyle="1" w:styleId="Style9ptBoldUnderline5">
    <w:name w:val="Style 9 pt Bold Underline5"/>
    <w:basedOn w:val="DefaultParagraphFont"/>
    <w:rsid w:val="008234C6"/>
    <w:rPr>
      <w:b/>
      <w:bCs/>
      <w:sz w:val="20"/>
      <w:u w:val="single"/>
    </w:rPr>
  </w:style>
  <w:style w:type="character" w:customStyle="1" w:styleId="CharChar114">
    <w:name w:val="Char Char114"/>
    <w:basedOn w:val="DefaultParagraphFont"/>
    <w:rsid w:val="008234C6"/>
    <w:rPr>
      <w:rFonts w:cs="Arial"/>
      <w:bCs/>
      <w:szCs w:val="26"/>
      <w:u w:val="single"/>
      <w:lang w:val="en-US" w:eastAsia="en-US" w:bidi="ar-SA"/>
    </w:rPr>
  </w:style>
  <w:style w:type="character" w:customStyle="1" w:styleId="CharChar113">
    <w:name w:val="Char Char113"/>
    <w:basedOn w:val="DefaultParagraphFont"/>
    <w:rsid w:val="008234C6"/>
    <w:rPr>
      <w:rFonts w:cs="Arial"/>
      <w:bCs/>
      <w:szCs w:val="26"/>
      <w:u w:val="single"/>
      <w:lang w:val="en-US" w:eastAsia="en-US" w:bidi="ar-SA"/>
    </w:rPr>
  </w:style>
  <w:style w:type="character" w:customStyle="1" w:styleId="CharChar112">
    <w:name w:val="Char Char112"/>
    <w:basedOn w:val="DefaultParagraphFont"/>
    <w:rsid w:val="008234C6"/>
    <w:rPr>
      <w:rFonts w:cs="Arial"/>
      <w:bCs/>
      <w:szCs w:val="26"/>
      <w:u w:val="single"/>
      <w:lang w:val="en-US" w:eastAsia="en-US" w:bidi="ar-SA"/>
    </w:rPr>
  </w:style>
  <w:style w:type="character" w:customStyle="1" w:styleId="ssl0">
    <w:name w:val="ss_l0"/>
    <w:basedOn w:val="DefaultParagraphFont"/>
    <w:rsid w:val="008234C6"/>
  </w:style>
  <w:style w:type="paragraph" w:styleId="CommentText">
    <w:name w:val="annotation text"/>
    <w:basedOn w:val="Normal"/>
    <w:link w:val="CommentTextChar"/>
    <w:uiPriority w:val="99"/>
    <w:rsid w:val="008234C6"/>
    <w:rPr>
      <w:szCs w:val="20"/>
    </w:rPr>
  </w:style>
  <w:style w:type="character" w:customStyle="1" w:styleId="CommentTextChar">
    <w:name w:val="Comment Text Char"/>
    <w:basedOn w:val="DefaultParagraphFont"/>
    <w:link w:val="CommentText"/>
    <w:uiPriority w:val="99"/>
    <w:rsid w:val="008234C6"/>
    <w:rPr>
      <w:rFonts w:ascii="Calibri" w:hAnsi="Calibri"/>
      <w:szCs w:val="20"/>
    </w:rPr>
  </w:style>
  <w:style w:type="character" w:customStyle="1" w:styleId="CommentSubjectChar">
    <w:name w:val="Comment Subject Char"/>
    <w:basedOn w:val="CommentTextChar"/>
    <w:link w:val="CommentSubject"/>
    <w:rsid w:val="008234C6"/>
    <w:rPr>
      <w:rFonts w:ascii="Times New Roman" w:hAnsi="Times New Roman" w:cs="Times New Roman"/>
      <w:b/>
      <w:bCs/>
      <w:szCs w:val="20"/>
    </w:rPr>
  </w:style>
  <w:style w:type="paragraph" w:styleId="CommentSubject">
    <w:name w:val="annotation subject"/>
    <w:basedOn w:val="CommentText"/>
    <w:next w:val="CommentText"/>
    <w:link w:val="CommentSubjectChar"/>
    <w:rsid w:val="008234C6"/>
    <w:rPr>
      <w:rFonts w:ascii="Times New Roman" w:hAnsi="Times New Roman" w:cs="Times New Roman"/>
      <w:b/>
      <w:bCs/>
    </w:rPr>
  </w:style>
  <w:style w:type="character" w:customStyle="1" w:styleId="CommentSubjectChar1">
    <w:name w:val="Comment Subject Char1"/>
    <w:basedOn w:val="CommentTextChar"/>
    <w:uiPriority w:val="99"/>
    <w:semiHidden/>
    <w:rsid w:val="008234C6"/>
    <w:rPr>
      <w:rFonts w:ascii="Calibri" w:hAnsi="Calibri"/>
      <w:b/>
      <w:bCs/>
      <w:szCs w:val="20"/>
    </w:rPr>
  </w:style>
  <w:style w:type="paragraph" w:customStyle="1" w:styleId="WW-Default1">
    <w:name w:val="WW-Default1"/>
    <w:basedOn w:val="Normal"/>
    <w:qFormat/>
    <w:rsid w:val="008234C6"/>
    <w:pPr>
      <w:suppressAutoHyphens/>
    </w:pPr>
    <w:rPr>
      <w:rFonts w:eastAsia="Times New Roman"/>
      <w:b/>
      <w:bCs/>
      <w:szCs w:val="20"/>
      <w:lang w:eastAsia="ar-SA"/>
    </w:rPr>
  </w:style>
  <w:style w:type="paragraph" w:customStyle="1" w:styleId="Normal1">
    <w:name w:val="Normal1"/>
    <w:basedOn w:val="BodyText"/>
    <w:qFormat/>
    <w:rsid w:val="008234C6"/>
  </w:style>
  <w:style w:type="character" w:customStyle="1" w:styleId="zoomme">
    <w:name w:val="zoomme"/>
    <w:basedOn w:val="DefaultParagraphFont"/>
    <w:rsid w:val="008234C6"/>
  </w:style>
  <w:style w:type="character" w:customStyle="1" w:styleId="Date1">
    <w:name w:val="Date1"/>
    <w:basedOn w:val="DefaultParagraphFont"/>
    <w:rsid w:val="008234C6"/>
  </w:style>
  <w:style w:type="character" w:customStyle="1" w:styleId="classauthor">
    <w:name w:val="class=&quot;author&quot;"/>
    <w:basedOn w:val="DefaultParagraphFont"/>
    <w:rsid w:val="008234C6"/>
  </w:style>
  <w:style w:type="paragraph" w:customStyle="1" w:styleId="CardStyle">
    <w:name w:val="Card Style"/>
    <w:basedOn w:val="Normal"/>
    <w:link w:val="CardStyleChar"/>
    <w:qFormat/>
    <w:rsid w:val="008234C6"/>
    <w:rPr>
      <w:rFonts w:eastAsia="Times New Roman"/>
    </w:rPr>
  </w:style>
  <w:style w:type="character" w:customStyle="1" w:styleId="CharCharChar">
    <w:name w:val="Char Char Char"/>
    <w:basedOn w:val="DefaultParagraphFont"/>
    <w:rsid w:val="008234C6"/>
    <w:rPr>
      <w:rFonts w:cs="Arial"/>
      <w:bCs/>
      <w:szCs w:val="26"/>
      <w:u w:val="single"/>
      <w:lang w:val="en-US" w:eastAsia="en-US" w:bidi="ar-SA"/>
    </w:rPr>
  </w:style>
  <w:style w:type="character" w:customStyle="1" w:styleId="BoldUnderlineChar0">
    <w:name w:val="Bold Underline Char"/>
    <w:rsid w:val="008234C6"/>
    <w:rPr>
      <w:rFonts w:ascii="Times New Roman" w:eastAsia="Times New Roman" w:hAnsi="Times New Roman"/>
      <w:b/>
      <w:bCs/>
      <w:szCs w:val="24"/>
      <w:u w:val="single"/>
    </w:rPr>
  </w:style>
  <w:style w:type="character" w:customStyle="1" w:styleId="texto1">
    <w:name w:val="texto1"/>
    <w:rsid w:val="008234C6"/>
  </w:style>
  <w:style w:type="character" w:customStyle="1" w:styleId="apple-style-span">
    <w:name w:val="apple-style-span"/>
    <w:rsid w:val="008234C6"/>
  </w:style>
  <w:style w:type="paragraph" w:customStyle="1" w:styleId="citenon-bold">
    <w:name w:val="cite non-bold"/>
    <w:basedOn w:val="Normal"/>
    <w:link w:val="citenon-boldChar"/>
    <w:qFormat/>
    <w:rsid w:val="008234C6"/>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234C6"/>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234C6"/>
    <w:rPr>
      <w:rFonts w:ascii="Calibri" w:eastAsia="Times New Roman" w:hAnsi="Calibri" w:cs="Arial"/>
      <w:b/>
      <w:bCs/>
      <w:sz w:val="24"/>
      <w:szCs w:val="28"/>
    </w:rPr>
  </w:style>
  <w:style w:type="paragraph" w:customStyle="1" w:styleId="Style23">
    <w:name w:val="Style23"/>
    <w:basedOn w:val="Normal"/>
    <w:uiPriority w:val="99"/>
    <w:qFormat/>
    <w:rsid w:val="008234C6"/>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8234C6"/>
    <w:rPr>
      <w:rFonts w:ascii="Calibri" w:eastAsia="Times New Roman" w:hAnsi="Calibri"/>
      <w:lang w:bidi="en-US"/>
    </w:rPr>
  </w:style>
  <w:style w:type="character" w:customStyle="1" w:styleId="gray">
    <w:name w:val="gray"/>
    <w:basedOn w:val="DefaultParagraphFont"/>
    <w:rsid w:val="008234C6"/>
  </w:style>
  <w:style w:type="paragraph" w:customStyle="1" w:styleId="Tagtemplate">
    <w:name w:val="Tagtemplate"/>
    <w:basedOn w:val="Normal"/>
    <w:link w:val="TagtemplateChar"/>
    <w:autoRedefine/>
    <w:qFormat/>
    <w:rsid w:val="008234C6"/>
    <w:pPr>
      <w:keepNext/>
      <w:keepLines/>
    </w:pPr>
    <w:rPr>
      <w:rFonts w:eastAsia="Calibri"/>
      <w:b/>
    </w:rPr>
  </w:style>
  <w:style w:type="character" w:customStyle="1" w:styleId="TagtemplateChar">
    <w:name w:val="Tagtemplate Char"/>
    <w:basedOn w:val="DefaultParagraphFont"/>
    <w:link w:val="Tagtemplate"/>
    <w:rsid w:val="008234C6"/>
    <w:rPr>
      <w:rFonts w:ascii="Calibri" w:eastAsia="Calibri" w:hAnsi="Calibri"/>
      <w:b/>
    </w:rPr>
  </w:style>
  <w:style w:type="character" w:customStyle="1" w:styleId="Styleunderline11ptBorderSinglesolidlineAuto05p">
    <w:name w:val="Style underline + 11 pt Border: : (Single solid line Auto  0.5 p..."/>
    <w:rsid w:val="008234C6"/>
    <w:rPr>
      <w:sz w:val="20"/>
      <w:u w:val="single"/>
      <w:bdr w:val="single" w:sz="4" w:space="0" w:color="auto"/>
    </w:rPr>
  </w:style>
  <w:style w:type="paragraph" w:customStyle="1" w:styleId="Citation-FirstLine">
    <w:name w:val="Citation - First Line"/>
    <w:basedOn w:val="Normal"/>
    <w:next w:val="Normal"/>
    <w:autoRedefine/>
    <w:qFormat/>
    <w:rsid w:val="008234C6"/>
    <w:pPr>
      <w:spacing w:line="240" w:lineRule="atLeast"/>
      <w:jc w:val="both"/>
    </w:pPr>
    <w:rPr>
      <w:rFonts w:ascii="Book Antiqua" w:eastAsia="Times New Roman" w:hAnsi="Book Antiqua"/>
    </w:rPr>
  </w:style>
  <w:style w:type="character" w:customStyle="1" w:styleId="CardText-Underlined">
    <w:name w:val="Card Text - Underlined"/>
    <w:rsid w:val="008234C6"/>
    <w:rPr>
      <w:b/>
      <w:sz w:val="20"/>
      <w:u w:val="single"/>
    </w:rPr>
  </w:style>
  <w:style w:type="paragraph" w:customStyle="1" w:styleId="Citation-Complete">
    <w:name w:val="Citation - Complete"/>
    <w:basedOn w:val="Normal"/>
    <w:next w:val="Normal"/>
    <w:link w:val="Citation-CompleteChar"/>
    <w:autoRedefine/>
    <w:qFormat/>
    <w:rsid w:val="008234C6"/>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8234C6"/>
    <w:rPr>
      <w:rFonts w:ascii="Book Antiqua" w:eastAsia="Times New Roman" w:hAnsi="Book Antiqua"/>
    </w:rPr>
  </w:style>
  <w:style w:type="character" w:customStyle="1" w:styleId="MicroTextChar">
    <w:name w:val="MicroText Char"/>
    <w:link w:val="MicroText"/>
    <w:rsid w:val="008234C6"/>
    <w:rPr>
      <w:rFonts w:ascii="Arial Narrow" w:hAnsi="Arial Narrow"/>
      <w:sz w:val="12"/>
    </w:rPr>
  </w:style>
  <w:style w:type="paragraph" w:customStyle="1" w:styleId="TagCite">
    <w:name w:val="Tag/Cite"/>
    <w:basedOn w:val="Normal"/>
    <w:qFormat/>
    <w:rsid w:val="008234C6"/>
    <w:rPr>
      <w:rFonts w:eastAsia="Times New Roman"/>
      <w:b/>
    </w:rPr>
  </w:style>
  <w:style w:type="character" w:customStyle="1" w:styleId="Style11ptItalicUnderline">
    <w:name w:val="Style 11 pt Italic Underline"/>
    <w:basedOn w:val="DefaultParagraphFont"/>
    <w:rsid w:val="008234C6"/>
    <w:rPr>
      <w:i/>
      <w:iCs/>
      <w:sz w:val="20"/>
      <w:u w:val="single"/>
    </w:rPr>
  </w:style>
  <w:style w:type="character" w:customStyle="1" w:styleId="Style11ptItalic">
    <w:name w:val="Style 11 pt Italic"/>
    <w:basedOn w:val="DefaultParagraphFont"/>
    <w:rsid w:val="008234C6"/>
    <w:rPr>
      <w:rFonts w:ascii="Times New Roman" w:hAnsi="Times New Roman"/>
      <w:i/>
      <w:iCs/>
      <w:sz w:val="20"/>
    </w:rPr>
  </w:style>
  <w:style w:type="character" w:customStyle="1" w:styleId="BoldandUnderlineChar">
    <w:name w:val="Bold and Underline Char"/>
    <w:basedOn w:val="DefaultParagraphFont"/>
    <w:link w:val="BoldandUnderline"/>
    <w:locked/>
    <w:rsid w:val="008234C6"/>
    <w:rPr>
      <w:b/>
      <w:u w:val="single"/>
    </w:rPr>
  </w:style>
  <w:style w:type="paragraph" w:customStyle="1" w:styleId="BoldandUnderline">
    <w:name w:val="Bold and Underline"/>
    <w:basedOn w:val="Normal"/>
    <w:link w:val="BoldandUnderlineChar"/>
    <w:qFormat/>
    <w:rsid w:val="008234C6"/>
    <w:rPr>
      <w:rFonts w:asciiTheme="minorHAnsi" w:hAnsiTheme="minorHAnsi"/>
      <w:b/>
      <w:u w:val="single"/>
    </w:rPr>
  </w:style>
  <w:style w:type="character" w:customStyle="1" w:styleId="hdr">
    <w:name w:val="hdr"/>
    <w:basedOn w:val="DefaultParagraphFont"/>
    <w:rsid w:val="008234C6"/>
  </w:style>
  <w:style w:type="paragraph" w:customStyle="1" w:styleId="StyleStyle49ptBold3">
    <w:name w:val="Style Style4 + 9 pt Bold3"/>
    <w:basedOn w:val="Style4"/>
    <w:link w:val="StyleStyle49ptBold3Char"/>
    <w:qFormat/>
    <w:rsid w:val="008234C6"/>
    <w:rPr>
      <w:rFonts w:cs="Times New Roman"/>
      <w:b/>
      <w:bCs/>
    </w:rPr>
  </w:style>
  <w:style w:type="character" w:customStyle="1" w:styleId="StyleStyle49ptBold3Char">
    <w:name w:val="Style Style4 + 9 pt Bold3 Char"/>
    <w:basedOn w:val="Style4Char"/>
    <w:link w:val="StyleStyle49ptBold3"/>
    <w:rsid w:val="008234C6"/>
    <w:rPr>
      <w:rFonts w:ascii="Calibri" w:eastAsia="Times New Roman" w:hAnsi="Calibri" w:cs="Times New Roman"/>
      <w:b/>
      <w:bCs/>
      <w:u w:val="single"/>
    </w:rPr>
  </w:style>
  <w:style w:type="character" w:customStyle="1" w:styleId="Style9ptUnderline6">
    <w:name w:val="Style 9 pt Underline6"/>
    <w:basedOn w:val="DefaultParagraphFont"/>
    <w:rsid w:val="008234C6"/>
    <w:rPr>
      <w:sz w:val="20"/>
      <w:u w:val="single"/>
    </w:rPr>
  </w:style>
  <w:style w:type="character" w:customStyle="1" w:styleId="ct-with-fmlt">
    <w:name w:val="ct-with-fmlt"/>
    <w:basedOn w:val="DefaultParagraphFont"/>
    <w:rsid w:val="008234C6"/>
  </w:style>
  <w:style w:type="paragraph" w:customStyle="1" w:styleId="TagText">
    <w:name w:val="TagText"/>
    <w:basedOn w:val="Normal"/>
    <w:uiPriority w:val="99"/>
    <w:qFormat/>
    <w:rsid w:val="008234C6"/>
    <w:rPr>
      <w:b/>
    </w:rPr>
  </w:style>
  <w:style w:type="paragraph" w:customStyle="1" w:styleId="StyleStyle49pt">
    <w:name w:val="Style Style4 + 9 pt"/>
    <w:basedOn w:val="Normal"/>
    <w:link w:val="StyleStyle49ptChar"/>
    <w:qFormat/>
    <w:rsid w:val="008234C6"/>
    <w:rPr>
      <w:rFonts w:eastAsia="Times New Roman"/>
      <w:u w:val="single"/>
    </w:rPr>
  </w:style>
  <w:style w:type="character" w:customStyle="1" w:styleId="StyleStyle49ptChar">
    <w:name w:val="Style Style4 + 9 pt Char"/>
    <w:basedOn w:val="DefaultParagraphFont"/>
    <w:link w:val="StyleStyle49pt"/>
    <w:rsid w:val="008234C6"/>
    <w:rPr>
      <w:rFonts w:ascii="Calibri" w:eastAsia="Times New Roman" w:hAnsi="Calibri"/>
      <w:u w:val="single"/>
    </w:rPr>
  </w:style>
  <w:style w:type="paragraph" w:customStyle="1" w:styleId="StyleStyle49ptBold">
    <w:name w:val="Style Style4 + 9 pt Bold"/>
    <w:basedOn w:val="Normal"/>
    <w:link w:val="StyleStyle49ptBoldChar"/>
    <w:qFormat/>
    <w:rsid w:val="008234C6"/>
    <w:rPr>
      <w:rFonts w:eastAsia="Times New Roman"/>
      <w:b/>
      <w:bCs/>
      <w:u w:val="single"/>
    </w:rPr>
  </w:style>
  <w:style w:type="character" w:customStyle="1" w:styleId="StyleStyle49ptBoldChar">
    <w:name w:val="Style Style4 + 9 pt Bold Char"/>
    <w:basedOn w:val="DefaultParagraphFont"/>
    <w:link w:val="StyleStyle49ptBold"/>
    <w:rsid w:val="008234C6"/>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8234C6"/>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234C6"/>
    <w:rPr>
      <w:rFonts w:ascii="Calibri" w:eastAsia="Times New Roman" w:hAnsi="Calibri"/>
      <w:b/>
      <w:bCs/>
      <w:i/>
      <w:iCs/>
      <w:u w:val="single"/>
    </w:rPr>
  </w:style>
  <w:style w:type="paragraph" w:customStyle="1" w:styleId="StyleUnderlined11ptBold">
    <w:name w:val="Style Underlined + 11 pt Bold"/>
    <w:link w:val="StyleUnderlined11ptBoldChar"/>
    <w:qFormat/>
    <w:rsid w:val="008234C6"/>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8234C6"/>
    <w:rPr>
      <w:rFonts w:ascii="Arial" w:eastAsia="Times New Roman" w:hAnsi="Arial" w:cs="Arial"/>
      <w:b/>
      <w:bCs/>
      <w:szCs w:val="24"/>
      <w:u w:val="single"/>
    </w:rPr>
  </w:style>
  <w:style w:type="paragraph" w:customStyle="1" w:styleId="StyleUnderlined11pt">
    <w:name w:val="Style Underlined + 11 pt"/>
    <w:link w:val="StyleUnderlined11ptChar"/>
    <w:qFormat/>
    <w:rsid w:val="008234C6"/>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8234C6"/>
    <w:rPr>
      <w:rFonts w:ascii="Arial" w:eastAsia="Times New Roman" w:hAnsi="Arial" w:cs="Arial"/>
      <w:szCs w:val="24"/>
      <w:u w:val="single"/>
    </w:rPr>
  </w:style>
  <w:style w:type="character" w:customStyle="1" w:styleId="newscontent">
    <w:name w:val="newscontent"/>
    <w:rsid w:val="008234C6"/>
  </w:style>
  <w:style w:type="character" w:customStyle="1" w:styleId="StyleUnderlinePatternClearYellow">
    <w:name w:val="Style Underline Pattern: Clear (Yellow)"/>
    <w:basedOn w:val="DefaultParagraphFont"/>
    <w:rsid w:val="008234C6"/>
    <w:rPr>
      <w:u w:val="single"/>
      <w:shd w:val="clear" w:color="auto" w:fill="00FF00"/>
    </w:rPr>
  </w:style>
  <w:style w:type="paragraph" w:customStyle="1" w:styleId="StyleUnderlineChar11pt3">
    <w:name w:val="Style Underline Char + 11 pt3"/>
    <w:link w:val="StyleUnderlineChar11pt3Char"/>
    <w:qFormat/>
    <w:rsid w:val="008234C6"/>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8234C6"/>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8234C6"/>
    <w:rPr>
      <w:b w:val="0"/>
      <w:bCs/>
      <w:u w:val="single"/>
    </w:rPr>
  </w:style>
  <w:style w:type="character" w:customStyle="1" w:styleId="date-display-single">
    <w:name w:val="date-display-single"/>
    <w:basedOn w:val="DefaultParagraphFont"/>
    <w:rsid w:val="008234C6"/>
  </w:style>
  <w:style w:type="character" w:customStyle="1" w:styleId="CommentTextChar1">
    <w:name w:val="Comment Text Char1"/>
    <w:basedOn w:val="DefaultParagraphFont"/>
    <w:uiPriority w:val="99"/>
    <w:rsid w:val="008234C6"/>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8234C6"/>
    <w:rPr>
      <w:rFonts w:ascii="Times New Roman" w:hAnsi="Times New Roman" w:cs="Times New Roman"/>
      <w:sz w:val="20"/>
    </w:rPr>
  </w:style>
  <w:style w:type="paragraph" w:customStyle="1" w:styleId="Cite2">
    <w:name w:val="Cite 2"/>
    <w:basedOn w:val="Normal"/>
    <w:qFormat/>
    <w:rsid w:val="008234C6"/>
    <w:rPr>
      <w:rFonts w:eastAsia="MS Mincho"/>
      <w:b/>
      <w:u w:val="single"/>
    </w:rPr>
  </w:style>
  <w:style w:type="character" w:customStyle="1" w:styleId="StyleunderlineBold">
    <w:name w:val="Style underline + Bold"/>
    <w:basedOn w:val="underline"/>
    <w:rsid w:val="008234C6"/>
    <w:rPr>
      <w:rFonts w:ascii="Times New Roman" w:hAnsi="Times New Roman" w:cs="Times New Roman"/>
      <w:bCs/>
      <w:sz w:val="20"/>
      <w:u w:val="single"/>
    </w:rPr>
  </w:style>
  <w:style w:type="paragraph" w:customStyle="1" w:styleId="cards0">
    <w:name w:val="cards"/>
    <w:basedOn w:val="Cites0"/>
    <w:qFormat/>
    <w:rsid w:val="008234C6"/>
    <w:pPr>
      <w:widowControl/>
      <w:jc w:val="left"/>
    </w:pPr>
    <w:rPr>
      <w:szCs w:val="22"/>
    </w:rPr>
  </w:style>
  <w:style w:type="character" w:customStyle="1" w:styleId="Style10ptUnderline">
    <w:name w:val="Style 10 pt Underline"/>
    <w:basedOn w:val="DefaultParagraphFont"/>
    <w:rsid w:val="008234C6"/>
    <w:rPr>
      <w:sz w:val="20"/>
      <w:u w:val="single"/>
    </w:rPr>
  </w:style>
  <w:style w:type="character" w:styleId="HTMLCite">
    <w:name w:val="HTML Cite"/>
    <w:uiPriority w:val="99"/>
    <w:rsid w:val="008234C6"/>
    <w:rPr>
      <w:i/>
      <w:iCs/>
    </w:rPr>
  </w:style>
  <w:style w:type="character" w:customStyle="1" w:styleId="slug-pub-date">
    <w:name w:val="slug-pub-date"/>
    <w:basedOn w:val="DefaultParagraphFont"/>
    <w:rsid w:val="008234C6"/>
  </w:style>
  <w:style w:type="character" w:customStyle="1" w:styleId="slug-vol">
    <w:name w:val="slug-vol"/>
    <w:basedOn w:val="DefaultParagraphFont"/>
    <w:rsid w:val="008234C6"/>
  </w:style>
  <w:style w:type="character" w:customStyle="1" w:styleId="slug-issue">
    <w:name w:val="slug-issue"/>
    <w:basedOn w:val="DefaultParagraphFont"/>
    <w:rsid w:val="008234C6"/>
  </w:style>
  <w:style w:type="character" w:customStyle="1" w:styleId="slug-pages">
    <w:name w:val="slug-pages"/>
    <w:basedOn w:val="DefaultParagraphFont"/>
    <w:rsid w:val="008234C6"/>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8234C6"/>
    <w:rPr>
      <w:b/>
      <w:bCs/>
      <w:strike w:val="0"/>
      <w:dstrike w:val="0"/>
      <w:sz w:val="24"/>
      <w:u w:val="none"/>
      <w:effect w:val="none"/>
    </w:rPr>
  </w:style>
  <w:style w:type="paragraph" w:customStyle="1" w:styleId="Tag2">
    <w:name w:val="Tag2"/>
    <w:basedOn w:val="Normal"/>
    <w:autoRedefine/>
    <w:qFormat/>
    <w:rsid w:val="008234C6"/>
    <w:pPr>
      <w:spacing w:before="120"/>
    </w:pPr>
    <w:rPr>
      <w:b/>
      <w:sz w:val="26"/>
    </w:rPr>
  </w:style>
  <w:style w:type="character" w:customStyle="1" w:styleId="tagchar">
    <w:name w:val="tagchar"/>
    <w:basedOn w:val="DefaultParagraphFont"/>
    <w:rsid w:val="008234C6"/>
  </w:style>
  <w:style w:type="paragraph" w:customStyle="1" w:styleId="NormalText">
    <w:name w:val="Normal Text"/>
    <w:basedOn w:val="Normal"/>
    <w:link w:val="NormalTextChar"/>
    <w:autoRedefine/>
    <w:qFormat/>
    <w:rsid w:val="008234C6"/>
    <w:pPr>
      <w:jc w:val="both"/>
    </w:pPr>
    <w:rPr>
      <w:rFonts w:eastAsia="Times New Roman"/>
      <w:szCs w:val="26"/>
    </w:rPr>
  </w:style>
  <w:style w:type="character" w:customStyle="1" w:styleId="pmterms11">
    <w:name w:val="pmterms11"/>
    <w:basedOn w:val="DefaultParagraphFont"/>
    <w:rsid w:val="008234C6"/>
    <w:rPr>
      <w:b/>
      <w:bCs/>
      <w:i w:val="0"/>
      <w:iCs w:val="0"/>
      <w:color w:val="000000"/>
    </w:rPr>
  </w:style>
  <w:style w:type="character" w:customStyle="1" w:styleId="StyleUnderlineChar9ptBold">
    <w:name w:val="Style Underline Char + 9 pt Bold"/>
    <w:basedOn w:val="DefaultParagraphFont"/>
    <w:rsid w:val="008234C6"/>
    <w:rPr>
      <w:rFonts w:ascii="Times New Roman" w:hAnsi="Times New Roman"/>
      <w:b/>
      <w:bCs/>
      <w:sz w:val="20"/>
      <w:u w:val="single"/>
      <w:lang w:val="en-US" w:eastAsia="en-US" w:bidi="ar-SA"/>
    </w:rPr>
  </w:style>
  <w:style w:type="character" w:customStyle="1" w:styleId="Style8pt">
    <w:name w:val="Style 8 pt"/>
    <w:basedOn w:val="DefaultParagraphFont"/>
    <w:rsid w:val="008234C6"/>
    <w:rPr>
      <w:sz w:val="20"/>
    </w:rPr>
  </w:style>
  <w:style w:type="character" w:customStyle="1" w:styleId="UnderlineChar5Char">
    <w:name w:val="Underline Char5 Char"/>
    <w:basedOn w:val="DefaultParagraphFont"/>
    <w:rsid w:val="008234C6"/>
    <w:rPr>
      <w:szCs w:val="24"/>
      <w:u w:val="single"/>
      <w:lang w:val="en-US" w:eastAsia="en-US" w:bidi="ar-SA"/>
    </w:rPr>
  </w:style>
  <w:style w:type="character" w:customStyle="1" w:styleId="BoldandUnderlineChar2Char1">
    <w:name w:val="Bold and Underline Char2 Char1"/>
    <w:basedOn w:val="DefaultParagraphFont"/>
    <w:rsid w:val="008234C6"/>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234C6"/>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234C6"/>
    <w:rPr>
      <w:szCs w:val="24"/>
      <w:u w:val="single"/>
      <w:lang w:val="en-US" w:eastAsia="en-US" w:bidi="ar-SA"/>
    </w:rPr>
  </w:style>
  <w:style w:type="paragraph" w:customStyle="1" w:styleId="Language">
    <w:name w:val="Language"/>
    <w:basedOn w:val="Normal"/>
    <w:link w:val="LanguageChar"/>
    <w:qFormat/>
    <w:rsid w:val="008234C6"/>
    <w:rPr>
      <w:rFonts w:eastAsia="Times New Roman"/>
      <w:strike/>
      <w:szCs w:val="20"/>
    </w:rPr>
  </w:style>
  <w:style w:type="character" w:customStyle="1" w:styleId="LanguageChar">
    <w:name w:val="Language Char"/>
    <w:basedOn w:val="DefaultParagraphFont"/>
    <w:link w:val="Language"/>
    <w:rsid w:val="008234C6"/>
    <w:rPr>
      <w:rFonts w:ascii="Calibri" w:eastAsia="Times New Roman" w:hAnsi="Calibri"/>
      <w:strike/>
      <w:szCs w:val="20"/>
    </w:rPr>
  </w:style>
  <w:style w:type="paragraph" w:customStyle="1" w:styleId="UnderlineChar3">
    <w:name w:val="Underline Char3"/>
    <w:basedOn w:val="Normal"/>
    <w:link w:val="UnderlineChar3Char"/>
    <w:qFormat/>
    <w:rsid w:val="008234C6"/>
    <w:rPr>
      <w:rFonts w:eastAsia="Times New Roman"/>
      <w:u w:val="single"/>
    </w:rPr>
  </w:style>
  <w:style w:type="character" w:customStyle="1" w:styleId="UnderlineChar3Char">
    <w:name w:val="Underline Char3 Char"/>
    <w:basedOn w:val="DefaultParagraphFont"/>
    <w:link w:val="UnderlineChar3"/>
    <w:rsid w:val="008234C6"/>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8234C6"/>
    <w:rPr>
      <w:rFonts w:eastAsia="Times New Roman"/>
      <w:b/>
      <w:u w:val="single"/>
    </w:rPr>
  </w:style>
  <w:style w:type="character" w:customStyle="1" w:styleId="BoldandUnderlineChar3CharChar">
    <w:name w:val="Bold and Underline Char3 Char Char"/>
    <w:basedOn w:val="DefaultParagraphFont"/>
    <w:link w:val="BoldandUnderlineChar3Char"/>
    <w:rsid w:val="008234C6"/>
    <w:rPr>
      <w:rFonts w:ascii="Calibri" w:eastAsia="Times New Roman" w:hAnsi="Calibri"/>
      <w:b/>
      <w:u w:val="single"/>
    </w:rPr>
  </w:style>
  <w:style w:type="character" w:customStyle="1" w:styleId="UnderlineChar1">
    <w:name w:val="Underline Char1"/>
    <w:basedOn w:val="DefaultParagraphFont"/>
    <w:rsid w:val="008234C6"/>
    <w:rPr>
      <w:szCs w:val="24"/>
      <w:u w:val="single"/>
      <w:lang w:val="en-US" w:eastAsia="en-US" w:bidi="ar-SA"/>
    </w:rPr>
  </w:style>
  <w:style w:type="character" w:customStyle="1" w:styleId="BoldandUnderlineChar1Char2Char">
    <w:name w:val="Bold and Underline Char1 Char2 Char"/>
    <w:basedOn w:val="DefaultParagraphFont"/>
    <w:rsid w:val="008234C6"/>
    <w:rPr>
      <w:b/>
      <w:szCs w:val="24"/>
      <w:u w:val="single"/>
      <w:lang w:val="en-US" w:eastAsia="en-US" w:bidi="ar-SA"/>
    </w:rPr>
  </w:style>
  <w:style w:type="character" w:customStyle="1" w:styleId="SmalltextChar">
    <w:name w:val="Small text Char"/>
    <w:aliases w:val="Quote1 Char1"/>
    <w:link w:val="Smalltext"/>
    <w:rsid w:val="008234C6"/>
    <w:rPr>
      <w:rFonts w:ascii="Arial Narrow" w:eastAsia="Times New Roman" w:hAnsi="Arial Narrow"/>
    </w:rPr>
  </w:style>
  <w:style w:type="paragraph" w:customStyle="1" w:styleId="HotRoute">
    <w:name w:val="Hot Route"/>
    <w:basedOn w:val="Normal"/>
    <w:link w:val="HotRouteChar0"/>
    <w:qFormat/>
    <w:rsid w:val="008234C6"/>
    <w:pPr>
      <w:ind w:left="144"/>
    </w:pPr>
    <w:rPr>
      <w:rFonts w:eastAsia="Times New Roman"/>
    </w:rPr>
  </w:style>
  <w:style w:type="paragraph" w:customStyle="1" w:styleId="Cardstyle0">
    <w:name w:val="Cardstyle"/>
    <w:basedOn w:val="Normal"/>
    <w:next w:val="Normal"/>
    <w:qFormat/>
    <w:rsid w:val="008234C6"/>
    <w:rPr>
      <w:rFonts w:eastAsia="Times New Roman"/>
    </w:rPr>
  </w:style>
  <w:style w:type="character" w:customStyle="1" w:styleId="Style12ptBoldUnderline1">
    <w:name w:val="Style 12 pt Bold Underline1"/>
    <w:basedOn w:val="DefaultParagraphFont"/>
    <w:rsid w:val="008234C6"/>
    <w:rPr>
      <w:b/>
      <w:bCs/>
      <w:sz w:val="24"/>
      <w:u w:val="single"/>
    </w:rPr>
  </w:style>
  <w:style w:type="character" w:customStyle="1" w:styleId="StyleEmphasisArial12ptBoldNotItalic">
    <w:name w:val="Style Emphasis + Arial 12 pt Bold Not Italic"/>
    <w:basedOn w:val="Emphasis"/>
    <w:rsid w:val="008234C6"/>
    <w:rPr>
      <w:rFonts w:ascii="Arial" w:hAnsi="Arial" w:cs="Times New Roman"/>
      <w:b w:val="0"/>
      <w:bCs/>
      <w:i/>
      <w:iCs/>
      <w:sz w:val="24"/>
      <w:u w:val="single"/>
      <w:bdr w:val="single" w:sz="8" w:space="0" w:color="auto"/>
    </w:rPr>
  </w:style>
  <w:style w:type="character" w:customStyle="1" w:styleId="DebateHighlighted">
    <w:name w:val="Debate Highlighted"/>
    <w:qFormat/>
    <w:rsid w:val="008234C6"/>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8234C6"/>
    <w:rPr>
      <w:rFonts w:ascii="SimSun" w:eastAsia="SimSun" w:hAnsi="SimSun"/>
      <w:sz w:val="15"/>
      <w:lang w:eastAsia="zh-CN"/>
    </w:rPr>
  </w:style>
  <w:style w:type="paragraph" w:customStyle="1" w:styleId="UnreadText">
    <w:name w:val="Unread Text"/>
    <w:basedOn w:val="Normal"/>
    <w:next w:val="Normal"/>
    <w:link w:val="UnreadTextChar"/>
    <w:autoRedefine/>
    <w:qFormat/>
    <w:rsid w:val="008234C6"/>
    <w:pPr>
      <w:ind w:left="360"/>
    </w:pPr>
    <w:rPr>
      <w:rFonts w:ascii="SimSun" w:eastAsia="SimSun" w:hAnsi="SimSun"/>
      <w:sz w:val="15"/>
      <w:lang w:eastAsia="zh-CN"/>
    </w:rPr>
  </w:style>
  <w:style w:type="paragraph" w:customStyle="1" w:styleId="AuthorDate">
    <w:name w:val="AuthorDate"/>
    <w:next w:val="Normal"/>
    <w:link w:val="AuthorDateChar"/>
    <w:qFormat/>
    <w:rsid w:val="008234C6"/>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234C6"/>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8234C6"/>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8234C6"/>
    <w:rPr>
      <w:rFonts w:ascii="Times New Roman" w:hAnsi="Times New Roman"/>
      <w:sz w:val="20"/>
      <w:u w:val="single"/>
      <w:bdr w:val="none" w:sz="0" w:space="0" w:color="auto"/>
      <w:shd w:val="clear" w:color="auto" w:fill="C0C0C0"/>
    </w:rPr>
  </w:style>
  <w:style w:type="character" w:customStyle="1" w:styleId="smallChar">
    <w:name w:val="small Char"/>
    <w:rsid w:val="008234C6"/>
    <w:rPr>
      <w:rFonts w:ascii="Calibri" w:eastAsia="Calibri" w:hAnsi="Calibri" w:cs="Calibri"/>
      <w:sz w:val="16"/>
      <w:szCs w:val="20"/>
      <w:lang w:val="x-none" w:eastAsia="x-none"/>
    </w:rPr>
  </w:style>
  <w:style w:type="paragraph" w:customStyle="1" w:styleId="HotRoute0">
    <w:name w:val="Hot Route!"/>
    <w:basedOn w:val="Normal"/>
    <w:qFormat/>
    <w:rsid w:val="008234C6"/>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8234C6"/>
    <w:rPr>
      <w:rFonts w:ascii="Times New Roman" w:hAnsi="Times New Roman" w:cs="Times New Roman"/>
      <w:sz w:val="16"/>
      <w:szCs w:val="16"/>
    </w:rPr>
  </w:style>
  <w:style w:type="character" w:customStyle="1" w:styleId="BodyText2Char1">
    <w:name w:val="Body Text 2 Char1"/>
    <w:basedOn w:val="DefaultParagraphFont"/>
    <w:semiHidden/>
    <w:rsid w:val="008234C6"/>
    <w:rPr>
      <w:rFonts w:ascii="Times New Roman" w:hAnsi="Times New Roman" w:cs="Times New Roman"/>
      <w:sz w:val="20"/>
    </w:rPr>
  </w:style>
  <w:style w:type="character" w:customStyle="1" w:styleId="Heading2Char1CharCharCharCharCharC">
    <w:name w:val="Heading 2 Char1 Char Char Char Char Char C"/>
    <w:rsid w:val="008234C6"/>
    <w:rPr>
      <w:rFonts w:cs="Arial"/>
      <w:b/>
      <w:bCs/>
      <w:iCs/>
      <w:sz w:val="24"/>
      <w:szCs w:val="28"/>
      <w:lang w:val="en-US" w:eastAsia="en-US" w:bidi="ar-SA"/>
    </w:rPr>
  </w:style>
  <w:style w:type="character" w:customStyle="1" w:styleId="underline1">
    <w:name w:val="underline1"/>
    <w:basedOn w:val="DefaultParagraphFont"/>
    <w:rsid w:val="008234C6"/>
    <w:rPr>
      <w:u w:val="single"/>
    </w:rPr>
  </w:style>
  <w:style w:type="character" w:customStyle="1" w:styleId="author0">
    <w:name w:val="author"/>
    <w:basedOn w:val="DefaultParagraphFont"/>
    <w:rsid w:val="008234C6"/>
    <w:rPr>
      <w:rFonts w:ascii="Times New Roman" w:hAnsi="Times New Roman"/>
      <w:b/>
      <w:sz w:val="24"/>
    </w:rPr>
  </w:style>
  <w:style w:type="character" w:customStyle="1" w:styleId="FontStyle291">
    <w:name w:val="Font Style291"/>
    <w:basedOn w:val="DefaultParagraphFont"/>
    <w:uiPriority w:val="99"/>
    <w:rsid w:val="008234C6"/>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234C6"/>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8234C6"/>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8234C6"/>
    <w:rPr>
      <w:rFonts w:ascii="Calibri" w:eastAsia="Times New Roman" w:hAnsi="Calibri"/>
    </w:rPr>
  </w:style>
  <w:style w:type="paragraph" w:customStyle="1" w:styleId="Cards1">
    <w:name w:val="Cards1"/>
    <w:basedOn w:val="Normal"/>
    <w:link w:val="Cards1Char"/>
    <w:qFormat/>
    <w:rsid w:val="008234C6"/>
    <w:pPr>
      <w:ind w:left="288"/>
    </w:pPr>
    <w:rPr>
      <w:rFonts w:eastAsia="Times New Roman"/>
      <w:u w:val="single"/>
    </w:rPr>
  </w:style>
  <w:style w:type="character" w:customStyle="1" w:styleId="Cards1Char">
    <w:name w:val="Cards1 Char"/>
    <w:basedOn w:val="DefaultParagraphFont"/>
    <w:link w:val="Cards1"/>
    <w:rsid w:val="008234C6"/>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8234C6"/>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8234C6"/>
    <w:rPr>
      <w:rFonts w:ascii="Arial" w:eastAsia="Calibri" w:hAnsi="Arial" w:cs="Arial"/>
      <w:u w:val="single"/>
    </w:rPr>
  </w:style>
  <w:style w:type="character" w:customStyle="1" w:styleId="EmphasizeThis">
    <w:name w:val="EmphasizeThis"/>
    <w:rsid w:val="008234C6"/>
    <w:rPr>
      <w:rFonts w:ascii="Georgia" w:hAnsi="Georgia"/>
      <w:b/>
      <w:iCs/>
      <w:sz w:val="24"/>
      <w:u w:val="thick"/>
    </w:rPr>
  </w:style>
  <w:style w:type="paragraph" w:customStyle="1" w:styleId="Stylecard8pt">
    <w:name w:val="Style card + 8 pt"/>
    <w:basedOn w:val="Normal"/>
    <w:link w:val="Stylecard8ptChar"/>
    <w:qFormat/>
    <w:rsid w:val="008234C6"/>
    <w:pPr>
      <w:ind w:left="288" w:right="288"/>
    </w:pPr>
    <w:rPr>
      <w:rFonts w:cs="Calibri"/>
      <w:color w:val="000000"/>
      <w:u w:val="single"/>
      <w:lang w:eastAsia="ar-SA"/>
    </w:rPr>
  </w:style>
  <w:style w:type="character" w:customStyle="1" w:styleId="Stylecard8ptChar">
    <w:name w:val="Style card + 8 pt Char"/>
    <w:basedOn w:val="cardChar"/>
    <w:link w:val="Stylecard8pt"/>
    <w:rsid w:val="008234C6"/>
    <w:rPr>
      <w:rFonts w:ascii="Calibri" w:hAnsi="Calibri" w:cs="Calibri"/>
      <w:color w:val="000000"/>
      <w:u w:val="single"/>
      <w:lang w:eastAsia="ar-SA"/>
    </w:rPr>
  </w:style>
  <w:style w:type="character" w:customStyle="1" w:styleId="bhl">
    <w:name w:val="bhl"/>
    <w:basedOn w:val="DefaultParagraphFont"/>
    <w:rsid w:val="008234C6"/>
  </w:style>
  <w:style w:type="paragraph" w:customStyle="1" w:styleId="TagGA11">
    <w:name w:val="Tag GA 11"/>
    <w:basedOn w:val="TOC1"/>
    <w:qFormat/>
    <w:rsid w:val="008234C6"/>
    <w:pPr>
      <w:spacing w:before="0" w:after="160"/>
    </w:pPr>
    <w:rPr>
      <w:rFonts w:eastAsia="Calibri"/>
      <w:u w:val="none"/>
      <w:lang w:bidi="ar-SA"/>
    </w:rPr>
  </w:style>
  <w:style w:type="paragraph" w:customStyle="1" w:styleId="CiteCard">
    <w:name w:val="Cite/Card"/>
    <w:basedOn w:val="TOC2"/>
    <w:qFormat/>
    <w:rsid w:val="008234C6"/>
    <w:pPr>
      <w:tabs>
        <w:tab w:val="left" w:pos="4360"/>
      </w:tabs>
      <w:ind w:left="220"/>
    </w:pPr>
    <w:rPr>
      <w:rFonts w:eastAsia="Calibri"/>
      <w:sz w:val="22"/>
      <w:lang w:bidi="ar-SA"/>
    </w:rPr>
  </w:style>
  <w:style w:type="character" w:customStyle="1" w:styleId="CardTextUnderlinedChar">
    <w:name w:val="Card Text Underlined Char"/>
    <w:basedOn w:val="DefaultParagraphFont"/>
    <w:rsid w:val="008234C6"/>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8234C6"/>
    <w:rPr>
      <w:sz w:val="16"/>
      <w:szCs w:val="16"/>
    </w:rPr>
  </w:style>
  <w:style w:type="character" w:customStyle="1" w:styleId="DocumentMapChar1">
    <w:name w:val="Document Map Char1"/>
    <w:basedOn w:val="DefaultParagraphFont"/>
    <w:uiPriority w:val="99"/>
    <w:rsid w:val="008234C6"/>
    <w:rPr>
      <w:rFonts w:ascii="Tahoma" w:hAnsi="Tahoma" w:cs="Tahoma"/>
      <w:sz w:val="16"/>
      <w:szCs w:val="16"/>
    </w:rPr>
  </w:style>
  <w:style w:type="character" w:customStyle="1" w:styleId="addmd">
    <w:name w:val="addmd"/>
    <w:basedOn w:val="DefaultParagraphFont"/>
    <w:rsid w:val="008234C6"/>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8234C6"/>
    <w:rPr>
      <w:rFonts w:ascii="Arial" w:hAnsi="Arial"/>
      <w:b/>
      <w:sz w:val="26"/>
    </w:rPr>
  </w:style>
  <w:style w:type="paragraph" w:styleId="FootnoteText">
    <w:name w:val="footnote text"/>
    <w:basedOn w:val="Normal"/>
    <w:link w:val="FootnoteTextChar"/>
    <w:unhideWhenUsed/>
    <w:rsid w:val="008234C6"/>
    <w:rPr>
      <w:rFonts w:eastAsia="Calibri"/>
      <w:szCs w:val="20"/>
      <w:lang w:eastAsia="zh-CN"/>
    </w:rPr>
  </w:style>
  <w:style w:type="character" w:customStyle="1" w:styleId="FootnoteTextChar">
    <w:name w:val="Footnote Text Char"/>
    <w:basedOn w:val="DefaultParagraphFont"/>
    <w:link w:val="FootnoteText"/>
    <w:rsid w:val="008234C6"/>
    <w:rPr>
      <w:rFonts w:ascii="Calibri" w:eastAsia="Calibri" w:hAnsi="Calibri"/>
      <w:szCs w:val="20"/>
      <w:lang w:eastAsia="zh-CN"/>
    </w:rPr>
  </w:style>
  <w:style w:type="character" w:customStyle="1" w:styleId="UnderlinedTextCharChar">
    <w:name w:val="Underlined Text Char Char"/>
    <w:basedOn w:val="DefaultParagraphFont"/>
    <w:rsid w:val="008234C6"/>
    <w:rPr>
      <w:rFonts w:cs="Arial"/>
      <w:bCs/>
      <w:noProof w:val="0"/>
      <w:szCs w:val="26"/>
      <w:u w:val="single"/>
      <w:lang w:val="en-US" w:eastAsia="en-US" w:bidi="ar-SA"/>
    </w:rPr>
  </w:style>
  <w:style w:type="character" w:customStyle="1" w:styleId="StyleTimesNewRoman12ptBold">
    <w:name w:val="Style Times New Roman 12 pt Bold"/>
    <w:rsid w:val="008234C6"/>
    <w:rPr>
      <w:b/>
      <w:bCs/>
      <w:sz w:val="24"/>
    </w:rPr>
  </w:style>
  <w:style w:type="character" w:customStyle="1" w:styleId="CardText1Char">
    <w:name w:val="Card Text 1 Char"/>
    <w:rsid w:val="008234C6"/>
    <w:rPr>
      <w:rFonts w:ascii="Georgia" w:hAnsi="Georgia"/>
      <w:color w:val="000000"/>
      <w:sz w:val="22"/>
      <w:szCs w:val="22"/>
      <w:u w:val="single"/>
    </w:rPr>
  </w:style>
  <w:style w:type="character" w:customStyle="1" w:styleId="BoldUnderlining">
    <w:name w:val="Bold Underlining"/>
    <w:rsid w:val="008234C6"/>
    <w:rPr>
      <w:u w:val="single"/>
    </w:rPr>
  </w:style>
  <w:style w:type="character" w:customStyle="1" w:styleId="Intemphasis">
    <w:name w:val="Intemphasis"/>
    <w:uiPriority w:val="1"/>
    <w:qFormat/>
    <w:rsid w:val="008234C6"/>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8234C6"/>
    <w:pPr>
      <w:ind w:left="288" w:right="288"/>
    </w:pPr>
    <w:rPr>
      <w:szCs w:val="16"/>
    </w:rPr>
  </w:style>
  <w:style w:type="character" w:customStyle="1" w:styleId="cardtextChar2">
    <w:name w:val="cardtext Char"/>
    <w:basedOn w:val="DefaultParagraphFont"/>
    <w:link w:val="cardtext0"/>
    <w:rsid w:val="008234C6"/>
    <w:rPr>
      <w:rFonts w:ascii="Calibri" w:hAnsi="Calibri"/>
      <w:szCs w:val="16"/>
    </w:rPr>
  </w:style>
  <w:style w:type="character" w:customStyle="1" w:styleId="BoldUnderlineChar1">
    <w:name w:val="BoldUnderline Char1"/>
    <w:rsid w:val="008234C6"/>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8234C6"/>
    <w:pPr>
      <w:spacing w:after="200"/>
      <w:contextualSpacing/>
    </w:pPr>
    <w:rPr>
      <w:rFonts w:eastAsia="Calibri"/>
      <w:u w:val="single"/>
    </w:rPr>
  </w:style>
  <w:style w:type="character" w:customStyle="1" w:styleId="UnderlinedCardTextChar">
    <w:name w:val="Underlined Card Text Char"/>
    <w:link w:val="UnderlinedCardText"/>
    <w:rsid w:val="008234C6"/>
    <w:rPr>
      <w:rFonts w:ascii="Calibri" w:eastAsia="Calibri" w:hAnsi="Calibri"/>
      <w:u w:val="single"/>
    </w:rPr>
  </w:style>
  <w:style w:type="character" w:customStyle="1" w:styleId="Hyperlink6">
    <w:name w:val="Hyperlink6"/>
    <w:basedOn w:val="DefaultParagraphFont"/>
    <w:rsid w:val="008234C6"/>
    <w:rPr>
      <w:color w:val="3300CC"/>
      <w:u w:val="single"/>
    </w:rPr>
  </w:style>
  <w:style w:type="paragraph" w:customStyle="1" w:styleId="Tag12">
    <w:name w:val="Tag12"/>
    <w:basedOn w:val="Normal"/>
    <w:qFormat/>
    <w:rsid w:val="008234C6"/>
    <w:pPr>
      <w:contextualSpacing/>
    </w:pPr>
    <w:rPr>
      <w:rFonts w:eastAsia="Cambria"/>
      <w:b/>
    </w:rPr>
  </w:style>
  <w:style w:type="paragraph" w:customStyle="1" w:styleId="Shrink8">
    <w:name w:val="Shrink8"/>
    <w:basedOn w:val="Normal"/>
    <w:qFormat/>
    <w:rsid w:val="008234C6"/>
    <w:rPr>
      <w:rFonts w:eastAsia="Cambria"/>
    </w:rPr>
  </w:style>
  <w:style w:type="character" w:customStyle="1" w:styleId="highlight2">
    <w:name w:val="highlight2"/>
    <w:rsid w:val="008234C6"/>
    <w:rPr>
      <w:rFonts w:ascii="Arial" w:hAnsi="Arial"/>
      <w:b/>
      <w:sz w:val="19"/>
      <w:u w:val="thick"/>
      <w:bdr w:val="none" w:sz="0" w:space="0" w:color="auto"/>
      <w:shd w:val="clear" w:color="auto" w:fill="auto"/>
    </w:rPr>
  </w:style>
  <w:style w:type="character" w:customStyle="1" w:styleId="citation">
    <w:name w:val="citation"/>
    <w:basedOn w:val="DefaultParagraphFont"/>
    <w:rsid w:val="008234C6"/>
  </w:style>
  <w:style w:type="paragraph" w:customStyle="1" w:styleId="UnderlineText">
    <w:name w:val="Underline Text"/>
    <w:basedOn w:val="Normal"/>
    <w:link w:val="UnderlineTextChar"/>
    <w:qFormat/>
    <w:rsid w:val="008234C6"/>
    <w:pPr>
      <w:ind w:left="288"/>
    </w:pPr>
    <w:rPr>
      <w:rFonts w:eastAsia="Times New Roman"/>
      <w:u w:val="single"/>
    </w:rPr>
  </w:style>
  <w:style w:type="character" w:customStyle="1" w:styleId="UnderlineTextChar">
    <w:name w:val="Underline Text Char"/>
    <w:basedOn w:val="DefaultParagraphFont"/>
    <w:link w:val="UnderlineText"/>
    <w:rsid w:val="008234C6"/>
    <w:rPr>
      <w:rFonts w:ascii="Calibri" w:eastAsia="Times New Roman" w:hAnsi="Calibri"/>
      <w:u w:val="single"/>
    </w:rPr>
  </w:style>
  <w:style w:type="character" w:customStyle="1" w:styleId="il">
    <w:name w:val="il"/>
    <w:basedOn w:val="DefaultParagraphFont"/>
    <w:rsid w:val="008234C6"/>
  </w:style>
  <w:style w:type="character" w:customStyle="1" w:styleId="commentstext">
    <w:name w:val="comments_text"/>
    <w:uiPriority w:val="99"/>
    <w:rsid w:val="008234C6"/>
    <w:rPr>
      <w:rFonts w:cs="Times New Roman"/>
    </w:rPr>
  </w:style>
  <w:style w:type="paragraph" w:customStyle="1" w:styleId="Heading42">
    <w:name w:val="Heading 42"/>
    <w:basedOn w:val="Normal"/>
    <w:qFormat/>
    <w:rsid w:val="008234C6"/>
    <w:rPr>
      <w:rFonts w:eastAsia="Times New Roman"/>
    </w:rPr>
  </w:style>
  <w:style w:type="paragraph" w:customStyle="1" w:styleId="DebateNormal">
    <w:name w:val="DebateNormal"/>
    <w:basedOn w:val="Normal"/>
    <w:link w:val="DebateNormalChar"/>
    <w:qFormat/>
    <w:rsid w:val="008234C6"/>
    <w:pPr>
      <w:spacing w:line="276" w:lineRule="auto"/>
    </w:pPr>
    <w:rPr>
      <w:rFonts w:eastAsia="Calibri"/>
      <w:szCs w:val="20"/>
    </w:rPr>
  </w:style>
  <w:style w:type="character" w:customStyle="1" w:styleId="DebateNormalChar">
    <w:name w:val="DebateNormal Char"/>
    <w:basedOn w:val="DefaultParagraphFont"/>
    <w:link w:val="DebateNormal"/>
    <w:rsid w:val="008234C6"/>
    <w:rPr>
      <w:rFonts w:ascii="Calibri" w:eastAsia="Calibri" w:hAnsi="Calibri"/>
      <w:szCs w:val="20"/>
    </w:rPr>
  </w:style>
  <w:style w:type="paragraph" w:customStyle="1" w:styleId="DebateEmphasis">
    <w:name w:val="DebateEmphasis"/>
    <w:basedOn w:val="Normal"/>
    <w:link w:val="DebateEmphasisChar"/>
    <w:qFormat/>
    <w:rsid w:val="008234C6"/>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234C6"/>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8234C6"/>
    <w:rPr>
      <w:rFonts w:ascii="Times New Roman" w:eastAsia="Cambria" w:hAnsi="Times New Roman" w:cs="Times New Roman"/>
      <w:sz w:val="20"/>
      <w:szCs w:val="22"/>
    </w:rPr>
  </w:style>
  <w:style w:type="paragraph" w:customStyle="1" w:styleId="NormalCite">
    <w:name w:val="NormalCite"/>
    <w:link w:val="NormalCiteChar"/>
    <w:qFormat/>
    <w:rsid w:val="008234C6"/>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8234C6"/>
    <w:rPr>
      <w:rFonts w:ascii="Times New Roman" w:hAnsi="Times New Roman" w:cs="Times New Roman"/>
      <w:sz w:val="18"/>
    </w:rPr>
  </w:style>
  <w:style w:type="character" w:customStyle="1" w:styleId="articletext">
    <w:name w:val="articletext"/>
    <w:basedOn w:val="DefaultParagraphFont"/>
    <w:rsid w:val="008234C6"/>
  </w:style>
  <w:style w:type="character" w:customStyle="1" w:styleId="grey10">
    <w:name w:val="grey10"/>
    <w:basedOn w:val="DefaultParagraphFont"/>
    <w:rsid w:val="008234C6"/>
  </w:style>
  <w:style w:type="character" w:customStyle="1" w:styleId="navy13bd">
    <w:name w:val="navy13bd"/>
    <w:basedOn w:val="DefaultParagraphFont"/>
    <w:rsid w:val="008234C6"/>
  </w:style>
  <w:style w:type="character" w:customStyle="1" w:styleId="Style9ptUnderline2">
    <w:name w:val="Style 9 pt Underline2"/>
    <w:basedOn w:val="DefaultParagraphFont"/>
    <w:rsid w:val="008234C6"/>
    <w:rPr>
      <w:sz w:val="20"/>
      <w:u w:val="single"/>
    </w:rPr>
  </w:style>
  <w:style w:type="character" w:customStyle="1" w:styleId="Style9ptBoldUnderline1">
    <w:name w:val="Style 9 pt Bold Underline1"/>
    <w:basedOn w:val="DefaultParagraphFont"/>
    <w:rsid w:val="008234C6"/>
    <w:rPr>
      <w:b/>
      <w:bCs/>
      <w:sz w:val="20"/>
      <w:u w:val="single"/>
    </w:rPr>
  </w:style>
  <w:style w:type="character" w:customStyle="1" w:styleId="TagsCharChar">
    <w:name w:val="Tags Char Char"/>
    <w:basedOn w:val="DefaultParagraphFont"/>
    <w:rsid w:val="008234C6"/>
    <w:rPr>
      <w:rFonts w:eastAsia="SimSun"/>
      <w:b/>
      <w:sz w:val="24"/>
      <w:lang w:val="en-US" w:eastAsia="zh-CN" w:bidi="ar-SA"/>
    </w:rPr>
  </w:style>
  <w:style w:type="paragraph" w:customStyle="1" w:styleId="cardCharCharCharChar">
    <w:name w:val="card Char Char Char Char"/>
    <w:basedOn w:val="Normal"/>
    <w:qFormat/>
    <w:rsid w:val="008234C6"/>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8234C6"/>
    <w:rPr>
      <w:rFonts w:ascii="Times" w:eastAsia="Times New Roman" w:hAnsi="Times"/>
    </w:rPr>
  </w:style>
  <w:style w:type="paragraph" w:customStyle="1" w:styleId="CARD0">
    <w:name w:val="CARD"/>
    <w:basedOn w:val="Normal"/>
    <w:link w:val="CARDChar1"/>
    <w:qFormat/>
    <w:rsid w:val="008234C6"/>
    <w:rPr>
      <w:rFonts w:eastAsia="Times New Roman"/>
      <w:u w:val="single"/>
    </w:rPr>
  </w:style>
  <w:style w:type="character" w:customStyle="1" w:styleId="CARDChar1">
    <w:name w:val="CARD Char"/>
    <w:basedOn w:val="DefaultParagraphFont"/>
    <w:link w:val="CARD0"/>
    <w:rsid w:val="008234C6"/>
    <w:rPr>
      <w:rFonts w:ascii="Calibri" w:eastAsia="Times New Roman" w:hAnsi="Calibri"/>
      <w:u w:val="single"/>
    </w:rPr>
  </w:style>
  <w:style w:type="paragraph" w:customStyle="1" w:styleId="Normal2">
    <w:name w:val="Normal2"/>
    <w:basedOn w:val="Normal"/>
    <w:qFormat/>
    <w:rsid w:val="008234C6"/>
    <w:rPr>
      <w:rFonts w:eastAsia="Times New Roman"/>
    </w:rPr>
  </w:style>
  <w:style w:type="character" w:customStyle="1" w:styleId="Style11ptThickunderline">
    <w:name w:val="Style 11 pt Thick underline"/>
    <w:rsid w:val="008234C6"/>
    <w:rPr>
      <w:rFonts w:ascii="Times New Roman" w:hAnsi="Times New Roman"/>
      <w:sz w:val="20"/>
      <w:u w:val="single"/>
    </w:rPr>
  </w:style>
  <w:style w:type="character" w:customStyle="1" w:styleId="Style11ptBoldThickunderline">
    <w:name w:val="Style 11 pt Bold Thick underline"/>
    <w:rsid w:val="008234C6"/>
    <w:rPr>
      <w:rFonts w:ascii="Times New Roman" w:hAnsi="Times New Roman"/>
      <w:b/>
      <w:bCs/>
      <w:sz w:val="20"/>
      <w:u w:val="single"/>
    </w:rPr>
  </w:style>
  <w:style w:type="character" w:styleId="FootnoteReference">
    <w:name w:val="footnote reference"/>
    <w:unhideWhenUsed/>
    <w:rsid w:val="008234C6"/>
    <w:rPr>
      <w:vertAlign w:val="superscript"/>
    </w:rPr>
  </w:style>
  <w:style w:type="character" w:customStyle="1" w:styleId="CharChar5">
    <w:name w:val="Char Char5"/>
    <w:rsid w:val="008234C6"/>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8234C6"/>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8234C6"/>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8234C6"/>
    <w:rPr>
      <w:u w:val="single"/>
    </w:rPr>
  </w:style>
  <w:style w:type="character" w:customStyle="1" w:styleId="StyleUnderlineBoldIndent11ptChar">
    <w:name w:val="Style Underline + Bold Indent + 11 pt Char"/>
    <w:link w:val="StyleUnderlineBoldIndent11pt"/>
    <w:rsid w:val="008234C6"/>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8234C6"/>
    <w:rPr>
      <w:b/>
      <w:bCs/>
      <w:u w:val="single"/>
    </w:rPr>
  </w:style>
  <w:style w:type="character" w:customStyle="1" w:styleId="StyleUnderlineBoldIndent11ptBoldChar">
    <w:name w:val="Style Underline + Bold Indent + 11 pt Bold Char"/>
    <w:link w:val="StyleUnderlineBoldIndent11ptBold"/>
    <w:rsid w:val="008234C6"/>
    <w:rPr>
      <w:rFonts w:ascii="Calibri" w:eastAsia="Times New Roman" w:hAnsi="Calibri"/>
      <w:b/>
      <w:bCs/>
      <w:szCs w:val="20"/>
      <w:u w:val="single"/>
    </w:rPr>
  </w:style>
  <w:style w:type="paragraph" w:customStyle="1" w:styleId="Normal20pt">
    <w:name w:val="Normal  + 20 pt"/>
    <w:basedOn w:val="Normal"/>
    <w:uiPriority w:val="6"/>
    <w:qFormat/>
    <w:rsid w:val="008234C6"/>
    <w:rPr>
      <w:bCs/>
      <w:u w:val="single"/>
    </w:rPr>
  </w:style>
  <w:style w:type="character" w:customStyle="1" w:styleId="StyleStyle4CharTimesNewRoman11pt">
    <w:name w:val="Style Style4 Char + Times New Roman 11 pt"/>
    <w:basedOn w:val="DefaultParagraphFont"/>
    <w:rsid w:val="008234C6"/>
    <w:rPr>
      <w:rFonts w:ascii="Times New Roman" w:hAnsi="Times New Roman"/>
      <w:sz w:val="20"/>
      <w:szCs w:val="24"/>
      <w:u w:val="single"/>
      <w:lang w:val="en-US" w:eastAsia="en-US" w:bidi="ar-SA"/>
    </w:rPr>
  </w:style>
  <w:style w:type="paragraph" w:customStyle="1" w:styleId="author-name">
    <w:name w:val="author-name"/>
    <w:basedOn w:val="Normal"/>
    <w:qFormat/>
    <w:rsid w:val="008234C6"/>
    <w:pPr>
      <w:spacing w:before="100" w:beforeAutospacing="1" w:after="100" w:afterAutospacing="1"/>
    </w:pPr>
    <w:rPr>
      <w:rFonts w:eastAsia="Times New Roman"/>
    </w:rPr>
  </w:style>
  <w:style w:type="paragraph" w:customStyle="1" w:styleId="author-credentials">
    <w:name w:val="author-credentials"/>
    <w:basedOn w:val="Normal"/>
    <w:rsid w:val="008234C6"/>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8234C6"/>
    <w:rPr>
      <w:rFonts w:ascii="Consolas" w:hAnsi="Consolas" w:cs="Consolas"/>
      <w:sz w:val="20"/>
      <w:szCs w:val="20"/>
    </w:rPr>
  </w:style>
  <w:style w:type="character" w:customStyle="1" w:styleId="StyleStyle4CharTimesNewRoman11ptBold">
    <w:name w:val="Style Style4 Char + Times New Roman 11 pt Bold"/>
    <w:basedOn w:val="DefaultParagraphFont"/>
    <w:rsid w:val="008234C6"/>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234C6"/>
    <w:rPr>
      <w:rFonts w:ascii="Times New Roman" w:hAnsi="Times New Roman"/>
      <w:i/>
      <w:iCs/>
      <w:sz w:val="20"/>
      <w:szCs w:val="24"/>
      <w:u w:val="single"/>
      <w:lang w:val="en-US" w:eastAsia="en-US" w:bidi="ar-SA"/>
    </w:rPr>
  </w:style>
  <w:style w:type="character" w:customStyle="1" w:styleId="headline">
    <w:name w:val="headline"/>
    <w:basedOn w:val="DefaultParagraphFont"/>
    <w:rsid w:val="008234C6"/>
  </w:style>
  <w:style w:type="character" w:customStyle="1" w:styleId="CharChar4">
    <w:name w:val="Char Char4"/>
    <w:basedOn w:val="DefaultParagraphFont"/>
    <w:rsid w:val="008234C6"/>
    <w:rPr>
      <w:rFonts w:cs="Arial"/>
      <w:b/>
      <w:bCs/>
      <w:iCs/>
      <w:szCs w:val="28"/>
      <w:lang w:val="en-US" w:eastAsia="en-US" w:bidi="ar-SA"/>
    </w:rPr>
  </w:style>
  <w:style w:type="character" w:customStyle="1" w:styleId="yshortcuts">
    <w:name w:val="yshortcuts"/>
    <w:basedOn w:val="DefaultParagraphFont"/>
    <w:rsid w:val="008234C6"/>
  </w:style>
  <w:style w:type="character" w:customStyle="1" w:styleId="HotRouteChar0">
    <w:name w:val="Hot Route Char"/>
    <w:link w:val="HotRoute"/>
    <w:rsid w:val="008234C6"/>
    <w:rPr>
      <w:rFonts w:ascii="Calibri" w:eastAsia="Times New Roman" w:hAnsi="Calibri"/>
    </w:rPr>
  </w:style>
  <w:style w:type="paragraph" w:styleId="PlainText">
    <w:name w:val="Plain Text"/>
    <w:basedOn w:val="Normal"/>
    <w:link w:val="PlainTextChar"/>
    <w:rsid w:val="008234C6"/>
    <w:rPr>
      <w:rFonts w:ascii="Courier New" w:eastAsia="Times New Roman" w:hAnsi="Courier New" w:cs="Courier New"/>
      <w:szCs w:val="20"/>
    </w:rPr>
  </w:style>
  <w:style w:type="character" w:customStyle="1" w:styleId="PlainTextChar">
    <w:name w:val="Plain Text Char"/>
    <w:basedOn w:val="DefaultParagraphFont"/>
    <w:link w:val="PlainText"/>
    <w:rsid w:val="008234C6"/>
    <w:rPr>
      <w:rFonts w:ascii="Courier New" w:eastAsia="Times New Roman" w:hAnsi="Courier New" w:cs="Courier New"/>
      <w:szCs w:val="20"/>
    </w:rPr>
  </w:style>
  <w:style w:type="character" w:customStyle="1" w:styleId="senselabelstart">
    <w:name w:val="sense_label start"/>
    <w:basedOn w:val="DefaultParagraphFont"/>
    <w:rsid w:val="008234C6"/>
  </w:style>
  <w:style w:type="character" w:customStyle="1" w:styleId="sensecontent">
    <w:name w:val="sense_content"/>
    <w:basedOn w:val="DefaultParagraphFont"/>
    <w:rsid w:val="008234C6"/>
  </w:style>
  <w:style w:type="character" w:customStyle="1" w:styleId="vi">
    <w:name w:val="vi"/>
    <w:basedOn w:val="DefaultParagraphFont"/>
    <w:rsid w:val="008234C6"/>
  </w:style>
  <w:style w:type="character" w:customStyle="1" w:styleId="italic">
    <w:name w:val="italic"/>
    <w:basedOn w:val="DefaultParagraphFont"/>
    <w:rsid w:val="008234C6"/>
  </w:style>
  <w:style w:type="paragraph" w:customStyle="1" w:styleId="Microtext0">
    <w:name w:val="Microtext"/>
    <w:basedOn w:val="Normal"/>
    <w:next w:val="Normal"/>
    <w:link w:val="MicrotextChar0"/>
    <w:qFormat/>
    <w:rsid w:val="008234C6"/>
    <w:rPr>
      <w:sz w:val="12"/>
    </w:rPr>
  </w:style>
  <w:style w:type="character" w:customStyle="1" w:styleId="MicrotextChar0">
    <w:name w:val="Microtext Char"/>
    <w:link w:val="Microtext0"/>
    <w:rsid w:val="008234C6"/>
    <w:rPr>
      <w:rFonts w:ascii="Calibri" w:hAnsi="Calibri"/>
      <w:sz w:val="12"/>
    </w:rPr>
  </w:style>
  <w:style w:type="character" w:customStyle="1" w:styleId="st">
    <w:name w:val="st"/>
    <w:basedOn w:val="DefaultParagraphFont"/>
    <w:rsid w:val="008234C6"/>
  </w:style>
  <w:style w:type="paragraph" w:customStyle="1" w:styleId="Style6">
    <w:name w:val="Style6"/>
    <w:basedOn w:val="Normal"/>
    <w:link w:val="Style6Char"/>
    <w:autoRedefine/>
    <w:qFormat/>
    <w:rsid w:val="008234C6"/>
    <w:rPr>
      <w:b/>
    </w:rPr>
  </w:style>
  <w:style w:type="character" w:customStyle="1" w:styleId="Style6Char">
    <w:name w:val="Style6 Char"/>
    <w:basedOn w:val="DefaultParagraphFont"/>
    <w:link w:val="Style6"/>
    <w:rsid w:val="008234C6"/>
    <w:rPr>
      <w:rFonts w:ascii="Calibri" w:hAnsi="Calibri"/>
      <w:b/>
    </w:rPr>
  </w:style>
  <w:style w:type="paragraph" w:customStyle="1" w:styleId="Style11">
    <w:name w:val="Style11"/>
    <w:basedOn w:val="Normal"/>
    <w:link w:val="Style11Char"/>
    <w:qFormat/>
    <w:rsid w:val="008234C6"/>
    <w:rPr>
      <w:rFonts w:eastAsia="Times New Roman"/>
      <w:b/>
      <w:szCs w:val="20"/>
      <w:u w:val="thick"/>
    </w:rPr>
  </w:style>
  <w:style w:type="paragraph" w:customStyle="1" w:styleId="Style12">
    <w:name w:val="Style12"/>
    <w:basedOn w:val="Normal"/>
    <w:link w:val="Style12Char"/>
    <w:qFormat/>
    <w:rsid w:val="008234C6"/>
    <w:rPr>
      <w:rFonts w:eastAsia="Times New Roman"/>
      <w:b/>
      <w:u w:val="thick"/>
    </w:rPr>
  </w:style>
  <w:style w:type="character" w:customStyle="1" w:styleId="Style11Char">
    <w:name w:val="Style11 Char"/>
    <w:basedOn w:val="DefaultParagraphFont"/>
    <w:link w:val="Style11"/>
    <w:rsid w:val="008234C6"/>
    <w:rPr>
      <w:rFonts w:ascii="Calibri" w:eastAsia="Times New Roman" w:hAnsi="Calibri"/>
      <w:b/>
      <w:szCs w:val="20"/>
      <w:u w:val="thick"/>
    </w:rPr>
  </w:style>
  <w:style w:type="character" w:customStyle="1" w:styleId="Style12Char">
    <w:name w:val="Style12 Char"/>
    <w:basedOn w:val="DefaultParagraphFont"/>
    <w:link w:val="Style12"/>
    <w:rsid w:val="008234C6"/>
    <w:rPr>
      <w:rFonts w:ascii="Calibri" w:eastAsia="Times New Roman" w:hAnsi="Calibri"/>
      <w:b/>
      <w:u w:val="thick"/>
    </w:rPr>
  </w:style>
  <w:style w:type="character" w:customStyle="1" w:styleId="caps-label">
    <w:name w:val="caps-label"/>
    <w:basedOn w:val="DefaultParagraphFont"/>
    <w:rsid w:val="008234C6"/>
  </w:style>
  <w:style w:type="character" w:customStyle="1" w:styleId="wikiexternallink">
    <w:name w:val="wikiexternallink"/>
    <w:basedOn w:val="DefaultParagraphFont"/>
    <w:rsid w:val="008234C6"/>
  </w:style>
  <w:style w:type="character" w:customStyle="1" w:styleId="wikigeneratedlinkcontent">
    <w:name w:val="wikigeneratedlinkcontent"/>
    <w:basedOn w:val="DefaultParagraphFont"/>
    <w:rsid w:val="008234C6"/>
  </w:style>
  <w:style w:type="character" w:customStyle="1" w:styleId="ShrinkChar">
    <w:name w:val="Shrink Char"/>
    <w:link w:val="Shrink"/>
    <w:locked/>
    <w:rsid w:val="008234C6"/>
    <w:rPr>
      <w:rFonts w:ascii="Garamond" w:eastAsia="Times New Roman" w:hAnsi="Garamond"/>
      <w:sz w:val="12"/>
    </w:rPr>
  </w:style>
  <w:style w:type="paragraph" w:customStyle="1" w:styleId="Shrink">
    <w:name w:val="Shrink"/>
    <w:link w:val="ShrinkChar"/>
    <w:qFormat/>
    <w:rsid w:val="008234C6"/>
    <w:pPr>
      <w:spacing w:after="0" w:line="240" w:lineRule="auto"/>
      <w:ind w:left="288" w:right="288"/>
    </w:pPr>
    <w:rPr>
      <w:rFonts w:ascii="Garamond" w:eastAsia="Times New Roman" w:hAnsi="Garamond"/>
      <w:sz w:val="12"/>
    </w:rPr>
  </w:style>
  <w:style w:type="character" w:customStyle="1" w:styleId="aqj">
    <w:name w:val="aqj"/>
    <w:basedOn w:val="DefaultParagraphFont"/>
    <w:rsid w:val="008234C6"/>
  </w:style>
  <w:style w:type="character" w:customStyle="1" w:styleId="StyleStyleBoldUnderlineIntenseEmphasisUnderlineapple-style-s">
    <w:name w:val="Style Style Bold UnderlineIntense EmphasisUnderlineapple-style-s..."/>
    <w:basedOn w:val="DefaultParagraphFont"/>
    <w:rsid w:val="008234C6"/>
    <w:rPr>
      <w:b w:val="0"/>
      <w:bCs w:val="0"/>
      <w:sz w:val="22"/>
      <w:u w:val="single"/>
      <w:bdr w:val="none" w:sz="0" w:space="0" w:color="auto"/>
    </w:rPr>
  </w:style>
  <w:style w:type="paragraph" w:customStyle="1" w:styleId="blocktitle0">
    <w:name w:val="block title"/>
    <w:basedOn w:val="Normal"/>
    <w:link w:val="blocktitleChar"/>
    <w:autoRedefine/>
    <w:qFormat/>
    <w:rsid w:val="008234C6"/>
    <w:pPr>
      <w:spacing w:after="240"/>
      <w:jc w:val="center"/>
      <w:outlineLvl w:val="0"/>
    </w:pPr>
    <w:rPr>
      <w:rFonts w:eastAsia="Calibri"/>
      <w:b/>
      <w:caps/>
      <w:sz w:val="28"/>
      <w:szCs w:val="28"/>
      <w:lang w:val="es-ES"/>
    </w:rPr>
  </w:style>
  <w:style w:type="character" w:customStyle="1" w:styleId="Boxed">
    <w:name w:val="Boxed"/>
    <w:qFormat/>
    <w:rsid w:val="008234C6"/>
    <w:rPr>
      <w:rFonts w:ascii="Times New Roman" w:hAnsi="Times New Roman"/>
      <w:sz w:val="20"/>
      <w:bdr w:val="single" w:sz="6" w:space="0" w:color="auto"/>
    </w:rPr>
  </w:style>
  <w:style w:type="character" w:customStyle="1" w:styleId="UnderlineCard">
    <w:name w:val="Underline Card"/>
    <w:uiPriority w:val="6"/>
    <w:qFormat/>
    <w:rsid w:val="008234C6"/>
    <w:rPr>
      <w:rFonts w:ascii="Arial" w:hAnsi="Arial"/>
      <w:b w:val="0"/>
      <w:bCs/>
      <w:sz w:val="20"/>
      <w:u w:val="single"/>
    </w:rPr>
  </w:style>
  <w:style w:type="character" w:customStyle="1" w:styleId="story-author">
    <w:name w:val="story-author"/>
    <w:basedOn w:val="DefaultParagraphFont"/>
    <w:rsid w:val="008234C6"/>
  </w:style>
  <w:style w:type="paragraph" w:customStyle="1" w:styleId="type">
    <w:name w:val="type"/>
    <w:basedOn w:val="Normal"/>
    <w:qFormat/>
    <w:rsid w:val="008234C6"/>
    <w:pPr>
      <w:spacing w:before="100" w:beforeAutospacing="1" w:after="100" w:afterAutospacing="1"/>
    </w:pPr>
    <w:rPr>
      <w:rFonts w:eastAsia="Times New Roman"/>
    </w:rPr>
  </w:style>
  <w:style w:type="character" w:customStyle="1" w:styleId="institution">
    <w:name w:val="institution"/>
    <w:basedOn w:val="DefaultParagraphFont"/>
    <w:rsid w:val="008234C6"/>
  </w:style>
  <w:style w:type="character" w:customStyle="1" w:styleId="abodyblack3">
    <w:name w:val="abodyblack3"/>
    <w:basedOn w:val="DefaultParagraphFont"/>
    <w:rsid w:val="008234C6"/>
  </w:style>
  <w:style w:type="paragraph" w:customStyle="1" w:styleId="UnderlineChar2CharChar">
    <w:name w:val="Underline Char2 Char Char"/>
    <w:basedOn w:val="Normal"/>
    <w:link w:val="UnderlineChar2CharCharChar"/>
    <w:qFormat/>
    <w:rsid w:val="008234C6"/>
    <w:rPr>
      <w:rFonts w:eastAsia="MS Mincho"/>
      <w:szCs w:val="20"/>
      <w:u w:val="single"/>
    </w:rPr>
  </w:style>
  <w:style w:type="character" w:customStyle="1" w:styleId="UnderlineChar2CharCharChar">
    <w:name w:val="Underline Char2 Char Char Char"/>
    <w:link w:val="UnderlineChar2CharChar"/>
    <w:rsid w:val="008234C6"/>
    <w:rPr>
      <w:rFonts w:ascii="Calibri" w:eastAsia="MS Mincho" w:hAnsi="Calibri"/>
      <w:szCs w:val="20"/>
      <w:u w:val="single"/>
    </w:rPr>
  </w:style>
  <w:style w:type="character" w:customStyle="1" w:styleId="CharacterStyle1">
    <w:name w:val="Character Style 1"/>
    <w:rsid w:val="008234C6"/>
    <w:rPr>
      <w:sz w:val="20"/>
      <w:szCs w:val="20"/>
    </w:rPr>
  </w:style>
  <w:style w:type="character" w:customStyle="1" w:styleId="FontStyle177">
    <w:name w:val="Font Style177"/>
    <w:basedOn w:val="DefaultParagraphFont"/>
    <w:uiPriority w:val="99"/>
    <w:rsid w:val="008234C6"/>
    <w:rPr>
      <w:rFonts w:ascii="Times New Roman" w:hAnsi="Times New Roman" w:cs="Times New Roman"/>
      <w:sz w:val="20"/>
      <w:szCs w:val="20"/>
    </w:rPr>
  </w:style>
  <w:style w:type="character" w:customStyle="1" w:styleId="FontStyle173">
    <w:name w:val="Font Style173"/>
    <w:basedOn w:val="DefaultParagraphFont"/>
    <w:uiPriority w:val="99"/>
    <w:rsid w:val="008234C6"/>
    <w:rPr>
      <w:rFonts w:ascii="Times New Roman" w:hAnsi="Times New Roman" w:cs="Times New Roman"/>
      <w:sz w:val="14"/>
      <w:szCs w:val="14"/>
    </w:rPr>
  </w:style>
  <w:style w:type="character" w:customStyle="1" w:styleId="FontStyle151">
    <w:name w:val="Font Style151"/>
    <w:basedOn w:val="DefaultParagraphFont"/>
    <w:uiPriority w:val="99"/>
    <w:rsid w:val="008234C6"/>
    <w:rPr>
      <w:rFonts w:ascii="Arial Narrow" w:hAnsi="Arial Narrow" w:cs="Arial Narrow"/>
      <w:b/>
      <w:bCs/>
      <w:sz w:val="12"/>
      <w:szCs w:val="12"/>
    </w:rPr>
  </w:style>
  <w:style w:type="character" w:customStyle="1" w:styleId="FontStyle156">
    <w:name w:val="Font Style156"/>
    <w:basedOn w:val="DefaultParagraphFont"/>
    <w:uiPriority w:val="99"/>
    <w:rsid w:val="008234C6"/>
    <w:rPr>
      <w:rFonts w:ascii="Arial Narrow" w:hAnsi="Arial Narrow" w:cs="Arial Narrow"/>
      <w:sz w:val="8"/>
      <w:szCs w:val="8"/>
    </w:rPr>
  </w:style>
  <w:style w:type="character" w:customStyle="1" w:styleId="FontStyle160">
    <w:name w:val="Font Style160"/>
    <w:basedOn w:val="DefaultParagraphFont"/>
    <w:uiPriority w:val="99"/>
    <w:rsid w:val="008234C6"/>
    <w:rPr>
      <w:rFonts w:ascii="Times New Roman" w:hAnsi="Times New Roman" w:cs="Times New Roman"/>
      <w:b/>
      <w:bCs/>
      <w:sz w:val="20"/>
      <w:szCs w:val="20"/>
    </w:rPr>
  </w:style>
  <w:style w:type="character" w:customStyle="1" w:styleId="FontStyle178">
    <w:name w:val="Font Style178"/>
    <w:basedOn w:val="DefaultParagraphFont"/>
    <w:uiPriority w:val="99"/>
    <w:rsid w:val="008234C6"/>
    <w:rPr>
      <w:rFonts w:ascii="Times New Roman" w:hAnsi="Times New Roman" w:cs="Times New Roman"/>
      <w:sz w:val="18"/>
      <w:szCs w:val="18"/>
    </w:rPr>
  </w:style>
  <w:style w:type="paragraph" w:customStyle="1" w:styleId="Style14">
    <w:name w:val="Style14"/>
    <w:basedOn w:val="Normal"/>
    <w:uiPriority w:val="99"/>
    <w:qFormat/>
    <w:rsid w:val="008234C6"/>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8234C6"/>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8234C6"/>
    <w:rPr>
      <w:rFonts w:ascii="Times New Roman" w:hAnsi="Times New Roman" w:cs="Times New Roman"/>
      <w:sz w:val="12"/>
      <w:szCs w:val="12"/>
    </w:rPr>
  </w:style>
  <w:style w:type="paragraph" w:customStyle="1" w:styleId="Style9">
    <w:name w:val="Style9"/>
    <w:basedOn w:val="Normal"/>
    <w:uiPriority w:val="99"/>
    <w:qFormat/>
    <w:rsid w:val="008234C6"/>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8234C6"/>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8234C6"/>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8234C6"/>
    <w:rPr>
      <w:rFonts w:ascii="Times New Roman" w:hAnsi="Times New Roman" w:cs="Times New Roman"/>
      <w:sz w:val="16"/>
      <w:szCs w:val="16"/>
    </w:rPr>
  </w:style>
  <w:style w:type="character" w:customStyle="1" w:styleId="f">
    <w:name w:val="f"/>
    <w:basedOn w:val="DefaultParagraphFont"/>
    <w:rsid w:val="008234C6"/>
  </w:style>
  <w:style w:type="character" w:customStyle="1" w:styleId="TagsChar2">
    <w:name w:val="Tags Char2"/>
    <w:rsid w:val="008234C6"/>
    <w:rPr>
      <w:b/>
      <w:sz w:val="24"/>
    </w:rPr>
  </w:style>
  <w:style w:type="paragraph" w:customStyle="1" w:styleId="CardsFont6ptChar">
    <w:name w:val="Cards + Font: 6 pt Char"/>
    <w:basedOn w:val="Normal"/>
    <w:link w:val="CardsFont6ptCharChar"/>
    <w:qFormat/>
    <w:rsid w:val="008234C6"/>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8234C6"/>
    <w:rPr>
      <w:rFonts w:ascii="Calibri" w:eastAsia="Times New Roman" w:hAnsi="Calibri"/>
      <w:sz w:val="12"/>
    </w:rPr>
  </w:style>
  <w:style w:type="character" w:customStyle="1" w:styleId="FontStyle172">
    <w:name w:val="Font Style172"/>
    <w:basedOn w:val="DefaultParagraphFont"/>
    <w:uiPriority w:val="99"/>
    <w:rsid w:val="008234C6"/>
    <w:rPr>
      <w:rFonts w:ascii="Times New Roman" w:hAnsi="Times New Roman" w:cs="Times New Roman"/>
      <w:b/>
      <w:bCs/>
      <w:sz w:val="16"/>
      <w:szCs w:val="16"/>
    </w:rPr>
  </w:style>
  <w:style w:type="paragraph" w:customStyle="1" w:styleId="Style18">
    <w:name w:val="Style18"/>
    <w:basedOn w:val="Normal"/>
    <w:uiPriority w:val="99"/>
    <w:qFormat/>
    <w:rsid w:val="008234C6"/>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8234C6"/>
    <w:rPr>
      <w:rFonts w:ascii="Times New Roman" w:hAnsi="Times New Roman" w:cs="Times New Roman"/>
      <w:i/>
      <w:iCs/>
      <w:sz w:val="16"/>
      <w:szCs w:val="16"/>
    </w:rPr>
  </w:style>
  <w:style w:type="character" w:customStyle="1" w:styleId="FontStyle162">
    <w:name w:val="Font Style162"/>
    <w:basedOn w:val="DefaultParagraphFont"/>
    <w:uiPriority w:val="99"/>
    <w:rsid w:val="008234C6"/>
    <w:rPr>
      <w:rFonts w:ascii="Times New Roman" w:hAnsi="Times New Roman" w:cs="Times New Roman"/>
      <w:b/>
      <w:bCs/>
      <w:sz w:val="18"/>
      <w:szCs w:val="18"/>
    </w:rPr>
  </w:style>
  <w:style w:type="character" w:customStyle="1" w:styleId="FontStyle167">
    <w:name w:val="Font Style167"/>
    <w:basedOn w:val="DefaultParagraphFont"/>
    <w:uiPriority w:val="99"/>
    <w:rsid w:val="008234C6"/>
    <w:rPr>
      <w:rFonts w:ascii="Times New Roman" w:hAnsi="Times New Roman" w:cs="Times New Roman"/>
      <w:sz w:val="10"/>
      <w:szCs w:val="10"/>
    </w:rPr>
  </w:style>
  <w:style w:type="character" w:customStyle="1" w:styleId="FontStyle174">
    <w:name w:val="Font Style174"/>
    <w:basedOn w:val="DefaultParagraphFont"/>
    <w:uiPriority w:val="99"/>
    <w:rsid w:val="008234C6"/>
    <w:rPr>
      <w:rFonts w:ascii="Arial Narrow" w:hAnsi="Arial Narrow" w:cs="Arial Narrow"/>
      <w:b/>
      <w:bCs/>
      <w:sz w:val="18"/>
      <w:szCs w:val="18"/>
    </w:rPr>
  </w:style>
  <w:style w:type="paragraph" w:customStyle="1" w:styleId="Style47">
    <w:name w:val="Style47"/>
    <w:basedOn w:val="Normal"/>
    <w:uiPriority w:val="99"/>
    <w:qFormat/>
    <w:rsid w:val="008234C6"/>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8234C6"/>
    <w:rPr>
      <w:rFonts w:ascii="Times New Roman" w:hAnsi="Times New Roman" w:cs="Times New Roman"/>
      <w:sz w:val="12"/>
      <w:szCs w:val="12"/>
    </w:rPr>
  </w:style>
  <w:style w:type="paragraph" w:customStyle="1" w:styleId="Style24">
    <w:name w:val="Style24"/>
    <w:basedOn w:val="Normal"/>
    <w:uiPriority w:val="99"/>
    <w:qFormat/>
    <w:rsid w:val="008234C6"/>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8234C6"/>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8234C6"/>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8234C6"/>
    <w:rPr>
      <w:rFonts w:ascii="Times New Roman" w:hAnsi="Times New Roman" w:cs="Times New Roman"/>
      <w:b/>
      <w:bCs/>
      <w:sz w:val="18"/>
      <w:szCs w:val="18"/>
    </w:rPr>
  </w:style>
  <w:style w:type="paragraph" w:customStyle="1" w:styleId="Style21">
    <w:name w:val="Style21"/>
    <w:basedOn w:val="Normal"/>
    <w:uiPriority w:val="99"/>
    <w:qFormat/>
    <w:rsid w:val="008234C6"/>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8234C6"/>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8234C6"/>
    <w:rPr>
      <w:rFonts w:ascii="Calibri" w:hAnsi="Calibri"/>
      <w:sz w:val="20"/>
      <w:szCs w:val="20"/>
    </w:rPr>
  </w:style>
  <w:style w:type="paragraph" w:customStyle="1" w:styleId="Standard">
    <w:name w:val="Standard"/>
    <w:qFormat/>
    <w:rsid w:val="008234C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8234C6"/>
    <w:rPr>
      <w:color w:val="000000"/>
      <w:sz w:val="32"/>
      <w:szCs w:val="32"/>
    </w:rPr>
  </w:style>
  <w:style w:type="paragraph" w:customStyle="1" w:styleId="Cardnon-underlined">
    <w:name w:val="Card non-underlined"/>
    <w:basedOn w:val="Normal"/>
    <w:link w:val="Cardnon-underlinedChar"/>
    <w:autoRedefine/>
    <w:uiPriority w:val="99"/>
    <w:qFormat/>
    <w:rsid w:val="008234C6"/>
    <w:rPr>
      <w:rFonts w:eastAsia="Times New Roman"/>
      <w:szCs w:val="20"/>
    </w:rPr>
  </w:style>
  <w:style w:type="character" w:customStyle="1" w:styleId="Cardnon-underlinedChar">
    <w:name w:val="Card non-underlined Char"/>
    <w:basedOn w:val="DefaultParagraphFont"/>
    <w:link w:val="Cardnon-underlined"/>
    <w:uiPriority w:val="99"/>
    <w:rsid w:val="008234C6"/>
    <w:rPr>
      <w:rFonts w:ascii="Calibri" w:eastAsia="Times New Roman" w:hAnsi="Calibri"/>
      <w:szCs w:val="20"/>
    </w:rPr>
  </w:style>
  <w:style w:type="numbering" w:customStyle="1" w:styleId="NoList1">
    <w:name w:val="No List1"/>
    <w:next w:val="NoList"/>
    <w:semiHidden/>
    <w:unhideWhenUsed/>
    <w:rsid w:val="008234C6"/>
  </w:style>
  <w:style w:type="character" w:customStyle="1" w:styleId="TitleChar2">
    <w:name w:val="Title Char2"/>
    <w:basedOn w:val="DefaultParagraphFont"/>
    <w:uiPriority w:val="10"/>
    <w:qFormat/>
    <w:locked/>
    <w:rsid w:val="008234C6"/>
    <w:rPr>
      <w:b/>
      <w:bCs/>
      <w:u w:val="single"/>
    </w:rPr>
  </w:style>
  <w:style w:type="paragraph" w:styleId="TOC3">
    <w:name w:val="toc 3"/>
    <w:basedOn w:val="Normal"/>
    <w:next w:val="Normal"/>
    <w:autoRedefine/>
    <w:rsid w:val="008234C6"/>
    <w:pPr>
      <w:ind w:left="400"/>
    </w:pPr>
    <w:rPr>
      <w:rFonts w:eastAsia="Times New Roman"/>
      <w:szCs w:val="20"/>
    </w:rPr>
  </w:style>
  <w:style w:type="paragraph" w:styleId="TOC4">
    <w:name w:val="toc 4"/>
    <w:basedOn w:val="Normal"/>
    <w:next w:val="Normal"/>
    <w:autoRedefine/>
    <w:rsid w:val="008234C6"/>
    <w:pPr>
      <w:ind w:left="600"/>
    </w:pPr>
    <w:rPr>
      <w:rFonts w:eastAsia="Times New Roman"/>
      <w:szCs w:val="20"/>
    </w:rPr>
  </w:style>
  <w:style w:type="paragraph" w:styleId="TOC5">
    <w:name w:val="toc 5"/>
    <w:basedOn w:val="Normal"/>
    <w:next w:val="Normal"/>
    <w:autoRedefine/>
    <w:rsid w:val="008234C6"/>
    <w:pPr>
      <w:ind w:left="800"/>
    </w:pPr>
    <w:rPr>
      <w:rFonts w:eastAsia="Times New Roman"/>
      <w:szCs w:val="20"/>
    </w:rPr>
  </w:style>
  <w:style w:type="paragraph" w:styleId="TOC6">
    <w:name w:val="toc 6"/>
    <w:basedOn w:val="Normal"/>
    <w:next w:val="Normal"/>
    <w:autoRedefine/>
    <w:rsid w:val="008234C6"/>
    <w:pPr>
      <w:ind w:left="1000"/>
    </w:pPr>
    <w:rPr>
      <w:rFonts w:eastAsia="Times New Roman"/>
      <w:szCs w:val="20"/>
    </w:rPr>
  </w:style>
  <w:style w:type="paragraph" w:styleId="TOC7">
    <w:name w:val="toc 7"/>
    <w:basedOn w:val="Normal"/>
    <w:next w:val="Normal"/>
    <w:autoRedefine/>
    <w:rsid w:val="008234C6"/>
    <w:pPr>
      <w:ind w:left="1200"/>
    </w:pPr>
    <w:rPr>
      <w:rFonts w:eastAsia="Times New Roman"/>
      <w:szCs w:val="20"/>
    </w:rPr>
  </w:style>
  <w:style w:type="paragraph" w:styleId="TOC8">
    <w:name w:val="toc 8"/>
    <w:basedOn w:val="Normal"/>
    <w:next w:val="Normal"/>
    <w:autoRedefine/>
    <w:rsid w:val="008234C6"/>
    <w:pPr>
      <w:ind w:left="1400"/>
    </w:pPr>
    <w:rPr>
      <w:rFonts w:eastAsia="Times New Roman"/>
      <w:szCs w:val="20"/>
    </w:rPr>
  </w:style>
  <w:style w:type="character" w:customStyle="1" w:styleId="allocatoragentsleft">
    <w:name w:val="al_locatoragentsleft"/>
    <w:basedOn w:val="DefaultParagraphFont"/>
    <w:rsid w:val="008234C6"/>
  </w:style>
  <w:style w:type="character" w:styleId="HTMLTypewriter">
    <w:name w:val="HTML Typewriter"/>
    <w:basedOn w:val="DefaultParagraphFont"/>
    <w:unhideWhenUsed/>
    <w:rsid w:val="008234C6"/>
    <w:rPr>
      <w:rFonts w:ascii="Courier New" w:eastAsia="Times New Roman" w:hAnsi="Courier New" w:cs="Courier New"/>
      <w:sz w:val="20"/>
      <w:szCs w:val="20"/>
    </w:rPr>
  </w:style>
  <w:style w:type="character" w:customStyle="1" w:styleId="caps">
    <w:name w:val="caps"/>
    <w:basedOn w:val="DefaultParagraphFont"/>
    <w:rsid w:val="008234C6"/>
  </w:style>
  <w:style w:type="character" w:customStyle="1" w:styleId="UnderlinesCharChar">
    <w:name w:val="Underlines Char Char"/>
    <w:basedOn w:val="DefaultParagraphFont"/>
    <w:rsid w:val="008234C6"/>
    <w:rPr>
      <w:rFonts w:cs="Arial"/>
      <w:b/>
      <w:bCs/>
      <w:noProof w:val="0"/>
      <w:sz w:val="22"/>
      <w:szCs w:val="26"/>
      <w:u w:val="single"/>
      <w:lang w:val="en-US" w:eastAsia="en-US" w:bidi="ar-SA"/>
    </w:rPr>
  </w:style>
  <w:style w:type="paragraph" w:customStyle="1" w:styleId="Carding">
    <w:name w:val="Carding"/>
    <w:basedOn w:val="Normal"/>
    <w:uiPriority w:val="99"/>
    <w:qFormat/>
    <w:rsid w:val="008234C6"/>
    <w:rPr>
      <w:rFonts w:eastAsia="Times New Roman"/>
      <w:sz w:val="18"/>
    </w:rPr>
  </w:style>
  <w:style w:type="character" w:customStyle="1" w:styleId="aunderline">
    <w:name w:val="aunderline"/>
    <w:basedOn w:val="DefaultParagraphFont"/>
    <w:rsid w:val="008234C6"/>
    <w:rPr>
      <w:rFonts w:ascii="Times New Roman" w:hAnsi="Times New Roman"/>
      <w:sz w:val="20"/>
      <w:szCs w:val="24"/>
      <w:u w:val="thick"/>
    </w:rPr>
  </w:style>
  <w:style w:type="character" w:customStyle="1" w:styleId="tagChar1">
    <w:name w:val="tag Char1"/>
    <w:basedOn w:val="DefaultParagraphFont"/>
    <w:rsid w:val="008234C6"/>
    <w:rPr>
      <w:b/>
      <w:noProof w:val="0"/>
      <w:sz w:val="24"/>
      <w:lang w:val="en-US" w:eastAsia="en-US" w:bidi="ar-SA"/>
    </w:rPr>
  </w:style>
  <w:style w:type="character" w:customStyle="1" w:styleId="tagChar2">
    <w:name w:val="tag Char2"/>
    <w:basedOn w:val="DefaultParagraphFont"/>
    <w:qFormat/>
    <w:rsid w:val="008234C6"/>
    <w:rPr>
      <w:b/>
      <w:noProof w:val="0"/>
      <w:sz w:val="24"/>
      <w:lang w:val="en-US" w:eastAsia="en-US" w:bidi="ar-SA"/>
    </w:rPr>
  </w:style>
  <w:style w:type="character" w:customStyle="1" w:styleId="Taggin-New">
    <w:name w:val="Taggin - New"/>
    <w:basedOn w:val="DefaultParagraphFont"/>
    <w:rsid w:val="008234C6"/>
    <w:rPr>
      <w:rFonts w:ascii="Arial Narrow" w:hAnsi="Arial Narrow"/>
      <w:b/>
      <w:sz w:val="22"/>
    </w:rPr>
  </w:style>
  <w:style w:type="character" w:customStyle="1" w:styleId="Boxing-New">
    <w:name w:val="Boxing - New"/>
    <w:basedOn w:val="DefaultParagraphFont"/>
    <w:rsid w:val="008234C6"/>
    <w:rPr>
      <w:rFonts w:ascii="Arial Narrow" w:hAnsi="Arial Narrow"/>
      <w:sz w:val="16"/>
      <w:u w:val="none"/>
      <w:bdr w:val="single" w:sz="4" w:space="0" w:color="auto"/>
    </w:rPr>
  </w:style>
  <w:style w:type="character" w:customStyle="1" w:styleId="ilad">
    <w:name w:val="il_ad"/>
    <w:rsid w:val="008234C6"/>
  </w:style>
  <w:style w:type="paragraph" w:customStyle="1" w:styleId="CardsHighlighted">
    <w:name w:val="Cards Highlighted"/>
    <w:next w:val="Normal"/>
    <w:link w:val="CardsHighlightedChar"/>
    <w:qFormat/>
    <w:rsid w:val="008234C6"/>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8234C6"/>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8234C6"/>
    <w:rPr>
      <w:rFonts w:ascii="Garamond" w:hAnsi="Garamond"/>
      <w:sz w:val="22"/>
      <w:szCs w:val="24"/>
      <w:u w:val="single"/>
      <w:lang w:val="en-US" w:eastAsia="en-US" w:bidi="ar-SA"/>
    </w:rPr>
  </w:style>
  <w:style w:type="paragraph" w:customStyle="1" w:styleId="Style2">
    <w:name w:val="Style2"/>
    <w:basedOn w:val="Heading4"/>
    <w:qFormat/>
    <w:rsid w:val="008234C6"/>
    <w:pPr>
      <w:spacing w:before="0"/>
    </w:pPr>
    <w:rPr>
      <w:rFonts w:eastAsia="Times New Roman" w:cs="Times New Roman"/>
      <w:iCs w:val="0"/>
      <w:caps/>
      <w:szCs w:val="20"/>
    </w:rPr>
  </w:style>
  <w:style w:type="character" w:customStyle="1" w:styleId="pagetitle">
    <w:name w:val="pagetitle"/>
    <w:basedOn w:val="DefaultParagraphFont"/>
    <w:rsid w:val="008234C6"/>
  </w:style>
  <w:style w:type="paragraph" w:customStyle="1" w:styleId="text">
    <w:name w:val="text"/>
    <w:basedOn w:val="Normal"/>
    <w:uiPriority w:val="99"/>
    <w:qFormat/>
    <w:rsid w:val="008234C6"/>
    <w:pPr>
      <w:spacing w:before="100" w:beforeAutospacing="1" w:after="100" w:afterAutospacing="1"/>
    </w:pPr>
    <w:rPr>
      <w:rFonts w:eastAsia="Times New Roman"/>
    </w:rPr>
  </w:style>
  <w:style w:type="character" w:customStyle="1" w:styleId="StyleUnderlineCharChar9ptBold1">
    <w:name w:val="Style Underline Char Char + 9 pt Bold1"/>
    <w:rsid w:val="008234C6"/>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234C6"/>
    <w:rPr>
      <w:rFonts w:ascii="Times New Roman" w:hAnsi="Times New Roman"/>
      <w:sz w:val="20"/>
      <w:szCs w:val="24"/>
      <w:u w:val="single"/>
      <w:lang w:val="en-US" w:eastAsia="en-US" w:bidi="ar-SA"/>
    </w:rPr>
  </w:style>
  <w:style w:type="character" w:customStyle="1" w:styleId="Style9ptBoldUnderline">
    <w:name w:val="Style 9 pt Bold Underline"/>
    <w:rsid w:val="008234C6"/>
    <w:rPr>
      <w:b/>
      <w:bCs/>
      <w:sz w:val="20"/>
      <w:u w:val="single"/>
    </w:rPr>
  </w:style>
  <w:style w:type="paragraph" w:customStyle="1" w:styleId="StyleUnderline9pt0">
    <w:name w:val="Style Underline + 9 pt"/>
    <w:link w:val="StyleUnderline9ptChar"/>
    <w:qFormat/>
    <w:rsid w:val="008234C6"/>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8234C6"/>
    <w:rPr>
      <w:rFonts w:ascii="Arial" w:eastAsia="Times New Roman" w:hAnsi="Arial" w:cs="Times New Roman"/>
      <w:szCs w:val="20"/>
      <w:u w:val="single"/>
    </w:rPr>
  </w:style>
  <w:style w:type="character" w:customStyle="1" w:styleId="StyleUnderlineChar1Bold">
    <w:name w:val="Style Underline Char1 + Bold"/>
    <w:rsid w:val="008234C6"/>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234C6"/>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8234C6"/>
    <w:rPr>
      <w:rFonts w:ascii="Calibri" w:hAnsi="Calibri" w:cs="Calibri"/>
      <w:kern w:val="32"/>
      <w:szCs w:val="20"/>
      <w:u w:val="single"/>
      <w:lang w:eastAsia="ar-SA"/>
    </w:rPr>
  </w:style>
  <w:style w:type="character" w:customStyle="1" w:styleId="TagsCharCharChar">
    <w:name w:val="Tags Char Char Char"/>
    <w:basedOn w:val="DefaultParagraphFont"/>
    <w:rsid w:val="008234C6"/>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234C6"/>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8234C6"/>
    <w:rPr>
      <w:color w:val="000000"/>
      <w:sz w:val="20"/>
      <w:u w:val="single"/>
    </w:rPr>
  </w:style>
  <w:style w:type="character" w:customStyle="1" w:styleId="Style11ptBlack">
    <w:name w:val="Style 11 pt Black"/>
    <w:basedOn w:val="DefaultParagraphFont"/>
    <w:rsid w:val="008234C6"/>
    <w:rPr>
      <w:color w:val="000000"/>
      <w:sz w:val="20"/>
    </w:rPr>
  </w:style>
  <w:style w:type="character" w:customStyle="1" w:styleId="StyleUnderlineCharTimesBold">
    <w:name w:val="Style Underline Char + Times Bold"/>
    <w:basedOn w:val="DefaultParagraphFont"/>
    <w:rsid w:val="008234C6"/>
    <w:rPr>
      <w:rFonts w:ascii="Times" w:hAnsi="Times"/>
      <w:b w:val="0"/>
      <w:bCs/>
      <w:sz w:val="20"/>
      <w:u w:val="single"/>
    </w:rPr>
  </w:style>
  <w:style w:type="character" w:customStyle="1" w:styleId="blubigktbiz">
    <w:name w:val="blubigktbiz"/>
    <w:rsid w:val="008234C6"/>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234C6"/>
  </w:style>
  <w:style w:type="character" w:customStyle="1" w:styleId="StyleevidencetextBorderSinglesolidlineAuto05ptLChar">
    <w:name w:val="Style evidence text + Border: : (Single solid line Auto  0.5 pt L... Char"/>
    <w:link w:val="StyleevidencetextBorderSinglesolidlineAuto05ptL"/>
    <w:rsid w:val="008234C6"/>
    <w:rPr>
      <w:rFonts w:ascii="Calibri" w:hAnsi="Calibri"/>
      <w:color w:val="000000"/>
      <w:lang w:val="x-none" w:eastAsia="x-none"/>
    </w:rPr>
  </w:style>
  <w:style w:type="character" w:customStyle="1" w:styleId="Style4CharChar">
    <w:name w:val="Style4 Char Char"/>
    <w:basedOn w:val="DefaultParagraphFont"/>
    <w:rsid w:val="008234C6"/>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8234C6"/>
    <w:rPr>
      <w:rFonts w:ascii="Times New Roman" w:hAnsi="Times New Roman" w:cs="Times New Roman"/>
      <w:sz w:val="16"/>
      <w:szCs w:val="16"/>
    </w:rPr>
  </w:style>
  <w:style w:type="character" w:customStyle="1" w:styleId="StyleEmphasisArial12ptBold">
    <w:name w:val="Style Emphasis + Arial 12 pt Bold"/>
    <w:rsid w:val="008234C6"/>
    <w:rPr>
      <w:rFonts w:ascii="Arial" w:hAnsi="Arial"/>
      <w:b/>
      <w:bCs/>
      <w:i/>
      <w:iCs/>
      <w:sz w:val="24"/>
    </w:rPr>
  </w:style>
  <w:style w:type="character" w:customStyle="1" w:styleId="super">
    <w:name w:val="super"/>
    <w:rsid w:val="008234C6"/>
  </w:style>
  <w:style w:type="character" w:customStyle="1" w:styleId="text30">
    <w:name w:val="text30"/>
    <w:rsid w:val="008234C6"/>
  </w:style>
  <w:style w:type="character" w:customStyle="1" w:styleId="uppercase">
    <w:name w:val="uppercase"/>
    <w:rsid w:val="008234C6"/>
  </w:style>
  <w:style w:type="character" w:customStyle="1" w:styleId="bodytext0">
    <w:name w:val="bodytext"/>
    <w:rsid w:val="008234C6"/>
  </w:style>
  <w:style w:type="character" w:customStyle="1" w:styleId="entry-title">
    <w:name w:val="entry-title"/>
    <w:rsid w:val="008234C6"/>
  </w:style>
  <w:style w:type="character" w:customStyle="1" w:styleId="BodyTextIndentChar1">
    <w:name w:val="Body Text Indent Char1"/>
    <w:basedOn w:val="DefaultParagraphFont"/>
    <w:uiPriority w:val="99"/>
    <w:semiHidden/>
    <w:rsid w:val="008234C6"/>
    <w:rPr>
      <w:rFonts w:ascii="Times New Roman" w:hAnsi="Times New Roman" w:cs="Times New Roman"/>
      <w:sz w:val="20"/>
    </w:rPr>
  </w:style>
  <w:style w:type="character" w:customStyle="1" w:styleId="Style6pt">
    <w:name w:val="Style 6 pt"/>
    <w:basedOn w:val="DefaultParagraphFont"/>
    <w:qFormat/>
    <w:rsid w:val="008234C6"/>
    <w:rPr>
      <w:sz w:val="12"/>
    </w:rPr>
  </w:style>
  <w:style w:type="character" w:customStyle="1" w:styleId="CiteCharCharCharCharCharChar">
    <w:name w:val="Cite Char Char Char Char Char Char"/>
    <w:basedOn w:val="DefaultParagraphFont"/>
    <w:rsid w:val="008234C6"/>
    <w:rPr>
      <w:b/>
      <w:noProof w:val="0"/>
      <w:sz w:val="22"/>
      <w:szCs w:val="24"/>
      <w:u w:val="single"/>
      <w:lang w:val="en-US" w:eastAsia="en-US" w:bidi="ar-SA"/>
    </w:rPr>
  </w:style>
  <w:style w:type="character" w:customStyle="1" w:styleId="mainbody1">
    <w:name w:val="mainbody1"/>
    <w:basedOn w:val="DefaultParagraphFont"/>
    <w:rsid w:val="008234C6"/>
    <w:rPr>
      <w:rFonts w:ascii="Verdana" w:hAnsi="Verdana" w:hint="default"/>
      <w:color w:val="000000"/>
      <w:sz w:val="22"/>
      <w:szCs w:val="22"/>
    </w:rPr>
  </w:style>
  <w:style w:type="character" w:customStyle="1" w:styleId="ssl4">
    <w:name w:val="ss_l4"/>
    <w:basedOn w:val="DefaultParagraphFont"/>
    <w:rsid w:val="008234C6"/>
  </w:style>
  <w:style w:type="paragraph" w:customStyle="1" w:styleId="StyleNormalWeb11ptUnderline">
    <w:name w:val="Style Normal (Web) + 11 pt Underline"/>
    <w:basedOn w:val="NormalWeb"/>
    <w:link w:val="StyleNormalWeb11ptUnderlineChar"/>
    <w:qFormat/>
    <w:rsid w:val="008234C6"/>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8234C6"/>
    <w:rPr>
      <w:rFonts w:ascii="Calibri" w:eastAsia="Calibri" w:hAnsi="Calibri"/>
      <w:u w:val="single"/>
    </w:rPr>
  </w:style>
  <w:style w:type="character" w:customStyle="1" w:styleId="cit-first-element">
    <w:name w:val="cit-first-element"/>
    <w:basedOn w:val="DefaultParagraphFont"/>
    <w:rsid w:val="008234C6"/>
  </w:style>
  <w:style w:type="character" w:customStyle="1" w:styleId="title1">
    <w:name w:val="title1"/>
    <w:basedOn w:val="DefaultParagraphFont"/>
    <w:rsid w:val="008234C6"/>
  </w:style>
  <w:style w:type="character" w:customStyle="1" w:styleId="StyleThickunderline1">
    <w:name w:val="Style Thick underline1"/>
    <w:basedOn w:val="DefaultParagraphFont"/>
    <w:rsid w:val="008234C6"/>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8234C6"/>
    <w:rPr>
      <w:rFonts w:ascii="Georgia" w:hAnsi="Georgia"/>
    </w:rPr>
  </w:style>
  <w:style w:type="character" w:customStyle="1" w:styleId="FooterChar1">
    <w:name w:val="Footer Char1"/>
    <w:basedOn w:val="DefaultParagraphFont"/>
    <w:uiPriority w:val="99"/>
    <w:semiHidden/>
    <w:rsid w:val="008234C6"/>
    <w:rPr>
      <w:rFonts w:ascii="Georgia" w:hAnsi="Georgia"/>
    </w:rPr>
  </w:style>
  <w:style w:type="character" w:customStyle="1" w:styleId="AnalyticChar">
    <w:name w:val="Analytic Char"/>
    <w:basedOn w:val="DefaultParagraphFont"/>
    <w:link w:val="Analytic"/>
    <w:rsid w:val="008234C6"/>
    <w:rPr>
      <w:rFonts w:ascii="Calibri" w:hAnsi="Calibri"/>
      <w:b/>
      <w:sz w:val="24"/>
    </w:rPr>
  </w:style>
  <w:style w:type="character" w:customStyle="1" w:styleId="UnderlineBold0">
    <w:name w:val="Underline Bold"/>
    <w:uiPriority w:val="6"/>
    <w:qFormat/>
    <w:rsid w:val="008234C6"/>
    <w:rPr>
      <w:b/>
      <w:sz w:val="20"/>
      <w:u w:val="single"/>
    </w:rPr>
  </w:style>
  <w:style w:type="paragraph" w:customStyle="1" w:styleId="Underline20">
    <w:name w:val="Underline2"/>
    <w:basedOn w:val="Normal"/>
    <w:link w:val="Underline2Char"/>
    <w:autoRedefine/>
    <w:uiPriority w:val="4"/>
    <w:qFormat/>
    <w:rsid w:val="008234C6"/>
    <w:rPr>
      <w:b/>
      <w:u w:val="single"/>
    </w:rPr>
  </w:style>
  <w:style w:type="character" w:customStyle="1" w:styleId="Underline2Char">
    <w:name w:val="Underline2 Char"/>
    <w:basedOn w:val="DefaultParagraphFont"/>
    <w:link w:val="Underline20"/>
    <w:uiPriority w:val="4"/>
    <w:rsid w:val="008234C6"/>
    <w:rPr>
      <w:rFonts w:ascii="Calibri" w:hAnsi="Calibri"/>
      <w:b/>
      <w:u w:val="single"/>
    </w:rPr>
  </w:style>
  <w:style w:type="character" w:customStyle="1" w:styleId="NormalTextChar">
    <w:name w:val="Normal Text Char"/>
    <w:link w:val="NormalText"/>
    <w:rsid w:val="008234C6"/>
    <w:rPr>
      <w:rFonts w:ascii="Calibri" w:eastAsia="Times New Roman" w:hAnsi="Calibri"/>
      <w:szCs w:val="26"/>
    </w:rPr>
  </w:style>
  <w:style w:type="paragraph" w:customStyle="1" w:styleId="TableParagraph">
    <w:name w:val="Table Paragraph"/>
    <w:basedOn w:val="Normal"/>
    <w:uiPriority w:val="1"/>
    <w:qFormat/>
    <w:rsid w:val="008234C6"/>
    <w:pPr>
      <w:widowControl w:val="0"/>
    </w:pPr>
  </w:style>
  <w:style w:type="character" w:customStyle="1" w:styleId="UnderlineChar0">
    <w:name w:val="UnderlineChar"/>
    <w:rsid w:val="008234C6"/>
    <w:rPr>
      <w:sz w:val="24"/>
      <w:u w:val="single"/>
      <w:shd w:val="clear" w:color="auto" w:fill="auto"/>
    </w:rPr>
  </w:style>
  <w:style w:type="character" w:customStyle="1" w:styleId="foreground">
    <w:name w:val="foreground"/>
    <w:basedOn w:val="DefaultParagraphFont"/>
    <w:rsid w:val="008234C6"/>
  </w:style>
  <w:style w:type="paragraph" w:customStyle="1" w:styleId="StyleCircled11pt">
    <w:name w:val="Style Circled + 11 pt"/>
    <w:basedOn w:val="Normal"/>
    <w:link w:val="StyleCircled11ptChar"/>
    <w:qFormat/>
    <w:rsid w:val="008234C6"/>
    <w:rPr>
      <w:rFonts w:eastAsia="Times New Roman"/>
      <w:b/>
      <w:bCs/>
      <w:sz w:val="20"/>
      <w:u w:val="single"/>
    </w:rPr>
  </w:style>
  <w:style w:type="character" w:customStyle="1" w:styleId="StyleCircled11ptChar">
    <w:name w:val="Style Circled + 11 pt Char"/>
    <w:link w:val="StyleCircled11pt"/>
    <w:rsid w:val="008234C6"/>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8234C6"/>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8234C6"/>
    <w:rPr>
      <w:rFonts w:ascii="Times" w:eastAsia="Times New Roman" w:hAnsi="Times"/>
      <w:sz w:val="20"/>
      <w:szCs w:val="28"/>
      <w:u w:val="single"/>
    </w:rPr>
  </w:style>
  <w:style w:type="paragraph" w:customStyle="1" w:styleId="cite20">
    <w:name w:val="cite2"/>
    <w:basedOn w:val="Normal"/>
    <w:uiPriority w:val="99"/>
    <w:qFormat/>
    <w:rsid w:val="008234C6"/>
    <w:rPr>
      <w:rFonts w:eastAsia="Times New Roman"/>
      <w:color w:val="000000"/>
      <w:sz w:val="20"/>
      <w:szCs w:val="20"/>
    </w:rPr>
  </w:style>
  <w:style w:type="character" w:customStyle="1" w:styleId="postby">
    <w:name w:val="post_by"/>
    <w:basedOn w:val="DefaultParagraphFont"/>
    <w:rsid w:val="008234C6"/>
  </w:style>
  <w:style w:type="character" w:customStyle="1" w:styleId="Style11ptBorderSinglesolidlineAuto05ptLinewidth">
    <w:name w:val="Style 11 pt Border: : (Single solid line Auto  0.5 pt Line width)"/>
    <w:rsid w:val="008234C6"/>
    <w:rPr>
      <w:sz w:val="20"/>
      <w:bdr w:val="single" w:sz="4" w:space="0" w:color="auto" w:frame="1"/>
    </w:rPr>
  </w:style>
  <w:style w:type="character" w:customStyle="1" w:styleId="StyleUnderlineChar9ptBorderSinglesolidlineAuto0">
    <w:name w:val="Style Underline Char + 9 pt Border: : (Single solid line Auto  0..."/>
    <w:rsid w:val="008234C6"/>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234C6"/>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234C6"/>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234C6"/>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234C6"/>
    <w:rPr>
      <w:sz w:val="20"/>
      <w:szCs w:val="24"/>
      <w:u w:val="single"/>
      <w:bdr w:val="single" w:sz="4" w:space="0" w:color="auto"/>
      <w:lang w:val="en-US" w:eastAsia="en-US" w:bidi="ar-SA"/>
    </w:rPr>
  </w:style>
  <w:style w:type="character" w:customStyle="1" w:styleId="StyleLatinGaramondUnderline">
    <w:name w:val="Style (Latin) Garamond Underline"/>
    <w:rsid w:val="008234C6"/>
    <w:rPr>
      <w:rFonts w:ascii="Times New Roman" w:hAnsi="Times New Roman"/>
      <w:sz w:val="20"/>
      <w:u w:val="single"/>
    </w:rPr>
  </w:style>
  <w:style w:type="character" w:customStyle="1" w:styleId="StyleLatinGaramond">
    <w:name w:val="Style (Latin) Garamond"/>
    <w:rsid w:val="008234C6"/>
    <w:rPr>
      <w:rFonts w:ascii="Times New Roman" w:hAnsi="Times New Roman"/>
      <w:sz w:val="20"/>
    </w:rPr>
  </w:style>
  <w:style w:type="character" w:customStyle="1" w:styleId="styletimesnewroman12ptbold0">
    <w:name w:val="styletimesnewroman12ptbold"/>
    <w:basedOn w:val="DefaultParagraphFont"/>
    <w:rsid w:val="008234C6"/>
  </w:style>
  <w:style w:type="character" w:customStyle="1" w:styleId="CharCharCharCharChar">
    <w:name w:val="Char Char Char Char Char"/>
    <w:aliases w:val="Char Char Char Char,Char Char Char Char Char Char Char1,Heading 2 Char1 Char Char Char Char Char Char"/>
    <w:basedOn w:val="DefaultParagraphFont"/>
    <w:rsid w:val="008234C6"/>
    <w:rPr>
      <w:rFonts w:cs="Arial"/>
      <w:b/>
      <w:bCs/>
      <w:iCs/>
      <w:sz w:val="24"/>
      <w:szCs w:val="28"/>
      <w:lang w:val="en-US" w:eastAsia="en-US" w:bidi="ar-SA"/>
    </w:rPr>
  </w:style>
  <w:style w:type="character" w:customStyle="1" w:styleId="mainheading">
    <w:name w:val="mainheading"/>
    <w:basedOn w:val="DefaultParagraphFont"/>
    <w:rsid w:val="008234C6"/>
  </w:style>
  <w:style w:type="paragraph" w:customStyle="1" w:styleId="BoldandUnderlineChar2CharChar">
    <w:name w:val="Bold and Underline Char2 Char Char"/>
    <w:basedOn w:val="Normal"/>
    <w:link w:val="BoldandUnderlineChar2CharCharChar"/>
    <w:qFormat/>
    <w:rsid w:val="008234C6"/>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8234C6"/>
    <w:rPr>
      <w:rFonts w:ascii="Calibri" w:eastAsia="Times New Roman" w:hAnsi="Calibri"/>
      <w:b/>
      <w:u w:val="single"/>
    </w:rPr>
  </w:style>
  <w:style w:type="character" w:customStyle="1" w:styleId="StyleUnderlineChar9ptChar">
    <w:name w:val="Style Underline Char + 9 pt Char"/>
    <w:basedOn w:val="UnderlineCharChar"/>
    <w:rsid w:val="008234C6"/>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8234C6"/>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8234C6"/>
    <w:rPr>
      <w:sz w:val="16"/>
    </w:rPr>
  </w:style>
  <w:style w:type="paragraph" w:customStyle="1" w:styleId="Reduce8pt">
    <w:name w:val="Reduce 8pt"/>
    <w:basedOn w:val="Normal"/>
    <w:link w:val="Reduce8ptCharChar"/>
    <w:qFormat/>
    <w:rsid w:val="008234C6"/>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8234C6"/>
    <w:pPr>
      <w:contextualSpacing/>
    </w:pPr>
    <w:rPr>
      <w:rFonts w:eastAsia="Calibri"/>
    </w:rPr>
  </w:style>
  <w:style w:type="character" w:customStyle="1" w:styleId="CardIndentedChar">
    <w:name w:val="Card (Indented) Char"/>
    <w:link w:val="CardIndented"/>
    <w:locked/>
    <w:rsid w:val="008234C6"/>
    <w:rPr>
      <w:rFonts w:ascii="Calibri" w:hAnsi="Calibri"/>
    </w:rPr>
  </w:style>
  <w:style w:type="character" w:customStyle="1" w:styleId="citenon-boldChar">
    <w:name w:val="cite non-bold Char"/>
    <w:basedOn w:val="DefaultParagraphFont"/>
    <w:link w:val="citenon-bold"/>
    <w:locked/>
    <w:rsid w:val="008234C6"/>
    <w:rPr>
      <w:rFonts w:ascii="Garamond" w:eastAsia="Times New Roman" w:hAnsi="Garamond"/>
      <w:szCs w:val="20"/>
    </w:rPr>
  </w:style>
  <w:style w:type="character" w:customStyle="1" w:styleId="boldciteChar4">
    <w:name w:val="bold cite Char4"/>
    <w:link w:val="boldcite"/>
    <w:locked/>
    <w:rsid w:val="008234C6"/>
    <w:rPr>
      <w:rFonts w:eastAsia="Times New Roman" w:cs="Times New Roman"/>
      <w:b/>
      <w:color w:val="000000"/>
      <w:sz w:val="20"/>
      <w:u w:val="thick" w:color="000000"/>
    </w:rPr>
  </w:style>
  <w:style w:type="paragraph" w:customStyle="1" w:styleId="boldcite">
    <w:name w:val="bold cite"/>
    <w:basedOn w:val="Normal"/>
    <w:link w:val="boldciteChar4"/>
    <w:qFormat/>
    <w:rsid w:val="008234C6"/>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8234C6"/>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8234C6"/>
    <w:rPr>
      <w:rFonts w:eastAsia="Calibri"/>
      <w:b/>
    </w:rPr>
  </w:style>
  <w:style w:type="character" w:customStyle="1" w:styleId="HeadingsBaseChar">
    <w:name w:val="Headings Base Char"/>
    <w:basedOn w:val="DefaultParagraphFont"/>
    <w:link w:val="HeadingsBase"/>
    <w:locked/>
    <w:rsid w:val="008234C6"/>
    <w:rPr>
      <w:rFonts w:ascii="Times New Roman" w:hAnsi="Times New Roman" w:cs="Times New Roman"/>
      <w:b/>
      <w:sz w:val="32"/>
    </w:rPr>
  </w:style>
  <w:style w:type="paragraph" w:customStyle="1" w:styleId="HeadingsBase">
    <w:name w:val="Headings Base"/>
    <w:basedOn w:val="Normal"/>
    <w:link w:val="HeadingsBaseChar"/>
    <w:qFormat/>
    <w:rsid w:val="008234C6"/>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8234C6"/>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8234C6"/>
    <w:pPr>
      <w:spacing w:line="480" w:lineRule="auto"/>
      <w:ind w:firstLine="720"/>
    </w:pPr>
    <w:rPr>
      <w:rFonts w:eastAsia="Calibri"/>
    </w:rPr>
  </w:style>
  <w:style w:type="paragraph" w:customStyle="1" w:styleId="SchoolBlockQuote">
    <w:name w:val="School Block Quote"/>
    <w:basedOn w:val="SchoolPaper"/>
    <w:qFormat/>
    <w:rsid w:val="008234C6"/>
  </w:style>
  <w:style w:type="paragraph" w:customStyle="1" w:styleId="SchoolWorksCited">
    <w:name w:val="School Works Cited"/>
    <w:basedOn w:val="SchoolPaper"/>
    <w:qFormat/>
    <w:rsid w:val="008234C6"/>
  </w:style>
  <w:style w:type="paragraph" w:customStyle="1" w:styleId="BlockQuote">
    <w:name w:val="Block Quote"/>
    <w:basedOn w:val="Normal"/>
    <w:qFormat/>
    <w:rsid w:val="008234C6"/>
    <w:pPr>
      <w:ind w:left="720" w:right="720"/>
    </w:pPr>
    <w:rPr>
      <w:rFonts w:eastAsia="Calibri"/>
    </w:rPr>
  </w:style>
  <w:style w:type="paragraph" w:customStyle="1" w:styleId="PaperBody">
    <w:name w:val="Paper Body"/>
    <w:basedOn w:val="Normal"/>
    <w:qFormat/>
    <w:rsid w:val="008234C6"/>
    <w:pPr>
      <w:spacing w:line="480" w:lineRule="auto"/>
      <w:ind w:firstLine="720"/>
    </w:pPr>
    <w:rPr>
      <w:rFonts w:eastAsia="Calibri"/>
    </w:rPr>
  </w:style>
  <w:style w:type="paragraph" w:customStyle="1" w:styleId="PaperCitation">
    <w:name w:val="Paper Citation"/>
    <w:basedOn w:val="Normal"/>
    <w:qFormat/>
    <w:rsid w:val="008234C6"/>
    <w:pPr>
      <w:spacing w:line="480" w:lineRule="auto"/>
      <w:ind w:left="720" w:hanging="720"/>
    </w:pPr>
    <w:rPr>
      <w:rFonts w:eastAsia="Calibri"/>
    </w:rPr>
  </w:style>
  <w:style w:type="character" w:customStyle="1" w:styleId="hatChar">
    <w:name w:val="hat Char"/>
    <w:basedOn w:val="DefaultParagraphFont"/>
    <w:link w:val="hat"/>
    <w:locked/>
    <w:rsid w:val="008234C6"/>
    <w:rPr>
      <w:rFonts w:ascii="Calibri" w:eastAsia="Times New Roman" w:hAnsi="Calibri"/>
      <w:b/>
      <w:bCs/>
      <w:sz w:val="32"/>
      <w:u w:val="single"/>
      <w:lang w:bidi="en-US"/>
    </w:rPr>
  </w:style>
  <w:style w:type="paragraph" w:customStyle="1" w:styleId="WW-Default">
    <w:name w:val="WW-Default"/>
    <w:qFormat/>
    <w:rsid w:val="008234C6"/>
    <w:pPr>
      <w:suppressAutoHyphens/>
      <w:spacing w:after="0" w:line="240" w:lineRule="auto"/>
    </w:pPr>
    <w:rPr>
      <w:rFonts w:ascii="Georgia" w:eastAsia="Calibri" w:hAnsi="Georgia" w:cs="Calibri"/>
      <w:lang w:eastAsia="ar-SA"/>
    </w:rPr>
  </w:style>
  <w:style w:type="paragraph" w:customStyle="1" w:styleId="B-TagCite">
    <w:name w:val="B-TagCite"/>
    <w:qFormat/>
    <w:rsid w:val="008234C6"/>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8234C6"/>
    <w:rPr>
      <w:rFonts w:ascii="Times New Roman" w:hAnsi="Times New Roman" w:cs="Times New Roman"/>
      <w:b/>
      <w:sz w:val="20"/>
    </w:rPr>
  </w:style>
  <w:style w:type="paragraph" w:customStyle="1" w:styleId="MicroText">
    <w:name w:val="MicroText"/>
    <w:basedOn w:val="Normal"/>
    <w:next w:val="Normal"/>
    <w:link w:val="MicroTextChar"/>
    <w:qFormat/>
    <w:rsid w:val="008234C6"/>
    <w:rPr>
      <w:rFonts w:ascii="Arial Narrow" w:hAnsi="Arial Narrow"/>
      <w:sz w:val="12"/>
    </w:rPr>
  </w:style>
  <w:style w:type="character" w:customStyle="1" w:styleId="Footnote2Char">
    <w:name w:val="Footnote2 Char"/>
    <w:link w:val="Footnote2"/>
    <w:locked/>
    <w:rsid w:val="008234C6"/>
  </w:style>
  <w:style w:type="paragraph" w:customStyle="1" w:styleId="Footnote2">
    <w:name w:val="Footnote2"/>
    <w:basedOn w:val="Normal"/>
    <w:next w:val="Normal"/>
    <w:link w:val="Footnote2Char"/>
    <w:autoRedefine/>
    <w:qFormat/>
    <w:rsid w:val="008234C6"/>
    <w:pPr>
      <w:spacing w:after="120" w:line="480" w:lineRule="auto"/>
    </w:pPr>
    <w:rPr>
      <w:rFonts w:asciiTheme="minorHAnsi" w:hAnsiTheme="minorHAnsi"/>
    </w:rPr>
  </w:style>
  <w:style w:type="paragraph" w:customStyle="1" w:styleId="indent">
    <w:name w:val="indent"/>
    <w:basedOn w:val="Normal"/>
    <w:qFormat/>
    <w:rsid w:val="008234C6"/>
    <w:pPr>
      <w:spacing w:before="100" w:beforeAutospacing="1" w:after="100" w:afterAutospacing="1"/>
    </w:pPr>
    <w:rPr>
      <w:rFonts w:eastAsia="Times New Roman"/>
    </w:rPr>
  </w:style>
  <w:style w:type="paragraph" w:customStyle="1" w:styleId="PageHeaderLine1">
    <w:name w:val="PageHeaderLine1"/>
    <w:basedOn w:val="Normal"/>
    <w:qFormat/>
    <w:rsid w:val="008234C6"/>
    <w:pPr>
      <w:tabs>
        <w:tab w:val="right" w:pos="10800"/>
      </w:tabs>
    </w:pPr>
    <w:rPr>
      <w:rFonts w:eastAsia="Calibri"/>
      <w:b/>
    </w:rPr>
  </w:style>
  <w:style w:type="paragraph" w:customStyle="1" w:styleId="PageHeaderLine2">
    <w:name w:val="PageHeaderLine2"/>
    <w:basedOn w:val="Normal"/>
    <w:next w:val="Normal"/>
    <w:link w:val="PageHeaderLine2Char"/>
    <w:qFormat/>
    <w:rsid w:val="008234C6"/>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234C6"/>
    <w:rPr>
      <w:rFonts w:ascii="Times New Roman" w:hAnsi="Times New Roman" w:cs="Times New Roman"/>
      <w:sz w:val="20"/>
    </w:rPr>
  </w:style>
  <w:style w:type="paragraph" w:customStyle="1" w:styleId="CardText1">
    <w:name w:val="CardText"/>
    <w:basedOn w:val="Normal"/>
    <w:link w:val="CardTextChar3"/>
    <w:qFormat/>
    <w:rsid w:val="008234C6"/>
    <w:pPr>
      <w:ind w:left="288"/>
    </w:pPr>
    <w:rPr>
      <w:rFonts w:ascii="Times New Roman" w:hAnsi="Times New Roman" w:cs="Times New Roman"/>
      <w:sz w:val="20"/>
    </w:rPr>
  </w:style>
  <w:style w:type="character" w:customStyle="1" w:styleId="stylestylebold12pt">
    <w:name w:val="stylestylebold12pt"/>
    <w:basedOn w:val="DefaultParagraphFont"/>
    <w:rsid w:val="008234C6"/>
  </w:style>
  <w:style w:type="character" w:customStyle="1" w:styleId="styleboldunderline">
    <w:name w:val="styleboldunderline"/>
    <w:basedOn w:val="DefaultParagraphFont"/>
    <w:rsid w:val="008234C6"/>
  </w:style>
  <w:style w:type="character" w:customStyle="1" w:styleId="box">
    <w:name w:val="box"/>
    <w:basedOn w:val="DefaultParagraphFont"/>
    <w:rsid w:val="008234C6"/>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8234C6"/>
    <w:rPr>
      <w:rFonts w:ascii="Arial Narrow" w:hAnsi="Arial Narrow" w:cs="Arial Narrow" w:hint="default"/>
      <w:sz w:val="18"/>
      <w:szCs w:val="18"/>
    </w:rPr>
  </w:style>
  <w:style w:type="character" w:customStyle="1" w:styleId="FontStyle14">
    <w:name w:val="Font Style14"/>
    <w:basedOn w:val="DefaultParagraphFont"/>
    <w:uiPriority w:val="99"/>
    <w:rsid w:val="008234C6"/>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234C6"/>
    <w:rPr>
      <w:rFonts w:ascii="Arial Narrow" w:hAnsi="Arial Narrow" w:cs="Arial Narrow" w:hint="default"/>
      <w:b/>
      <w:bCs/>
      <w:sz w:val="10"/>
      <w:szCs w:val="10"/>
    </w:rPr>
  </w:style>
  <w:style w:type="character" w:customStyle="1" w:styleId="CardTagandCiteChar">
    <w:name w:val="Card Tag and Cite Char"/>
    <w:basedOn w:val="DefaultParagraphFont"/>
    <w:rsid w:val="008234C6"/>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234C6"/>
    <w:rPr>
      <w:rFonts w:ascii="Arial Narrow" w:hAnsi="Arial Narrow"/>
      <w:b/>
      <w:color w:val="000000"/>
      <w:sz w:val="22"/>
      <w:szCs w:val="22"/>
      <w:u w:val="single"/>
    </w:rPr>
  </w:style>
  <w:style w:type="character" w:customStyle="1" w:styleId="SmallText0">
    <w:name w:val="SmallText"/>
    <w:rsid w:val="008234C6"/>
    <w:rPr>
      <w:color w:val="000000"/>
    </w:rPr>
  </w:style>
  <w:style w:type="character" w:customStyle="1" w:styleId="CitesChar1">
    <w:name w:val="Cites Char1"/>
    <w:basedOn w:val="DefaultParagraphFont"/>
    <w:rsid w:val="008234C6"/>
    <w:rPr>
      <w:b/>
      <w:bCs w:val="0"/>
      <w:szCs w:val="24"/>
      <w:u w:val="single"/>
      <w:lang w:val="en-US" w:eastAsia="en-US" w:bidi="ar-SA"/>
    </w:rPr>
  </w:style>
  <w:style w:type="character" w:customStyle="1" w:styleId="CardUnderlinedChar">
    <w:name w:val="Card Underlined Char"/>
    <w:basedOn w:val="DefaultParagraphFont"/>
    <w:rsid w:val="008234C6"/>
    <w:rPr>
      <w:rFonts w:ascii="Arial Narrow" w:hAnsi="Arial Narrow" w:hint="default"/>
      <w:sz w:val="22"/>
      <w:szCs w:val="24"/>
      <w:u w:val="single"/>
      <w:lang w:val="en-US" w:eastAsia="en-US" w:bidi="ar-SA"/>
    </w:rPr>
  </w:style>
  <w:style w:type="character" w:customStyle="1" w:styleId="underline3">
    <w:name w:val="underline3"/>
    <w:basedOn w:val="underline2"/>
    <w:rsid w:val="008234C6"/>
    <w:rPr>
      <w:rFonts w:ascii="Arial" w:hAnsi="Arial"/>
      <w:sz w:val="18"/>
      <w:u w:val="single"/>
      <w:bdr w:val="none" w:sz="0" w:space="0" w:color="auto" w:frame="1"/>
      <w:shd w:val="clear" w:color="auto" w:fill="FFFF00"/>
    </w:rPr>
  </w:style>
  <w:style w:type="character" w:customStyle="1" w:styleId="menu">
    <w:name w:val="menu"/>
    <w:basedOn w:val="DefaultParagraphFont"/>
    <w:rsid w:val="008234C6"/>
  </w:style>
  <w:style w:type="character" w:customStyle="1" w:styleId="itxtrst">
    <w:name w:val="itxtrst"/>
    <w:rsid w:val="008234C6"/>
  </w:style>
  <w:style w:type="character" w:customStyle="1" w:styleId="A-Underlining">
    <w:name w:val="A-Underlining"/>
    <w:basedOn w:val="DefaultParagraphFont"/>
    <w:rsid w:val="008234C6"/>
    <w:rPr>
      <w:rFonts w:ascii="Garamond" w:hAnsi="Garamond" w:hint="default"/>
      <w:color w:val="auto"/>
      <w:sz w:val="24"/>
      <w:u w:val="single"/>
    </w:rPr>
  </w:style>
  <w:style w:type="character" w:customStyle="1" w:styleId="StyleUnderlineBold0">
    <w:name w:val="Style Underline + Bold"/>
    <w:rsid w:val="008234C6"/>
    <w:rPr>
      <w:b/>
      <w:bCs/>
      <w:u w:val="single"/>
    </w:rPr>
  </w:style>
  <w:style w:type="character" w:customStyle="1" w:styleId="Underline-Highlighted">
    <w:name w:val="Underline-Highlighted"/>
    <w:uiPriority w:val="1"/>
    <w:qFormat/>
    <w:rsid w:val="008234C6"/>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234C6"/>
  </w:style>
  <w:style w:type="character" w:customStyle="1" w:styleId="newsmain">
    <w:name w:val="news_main"/>
    <w:basedOn w:val="DefaultParagraphFont"/>
    <w:rsid w:val="008234C6"/>
  </w:style>
  <w:style w:type="character" w:customStyle="1" w:styleId="vitstoryheadline">
    <w:name w:val="vitstoryheadline"/>
    <w:rsid w:val="008234C6"/>
  </w:style>
  <w:style w:type="character" w:customStyle="1" w:styleId="AuthorDate0">
    <w:name w:val="Author Date"/>
    <w:rsid w:val="008234C6"/>
    <w:rPr>
      <w:b/>
      <w:bCs w:val="0"/>
      <w:sz w:val="24"/>
      <w:u w:val="thick"/>
    </w:rPr>
  </w:style>
  <w:style w:type="character" w:customStyle="1" w:styleId="red">
    <w:name w:val="red"/>
    <w:basedOn w:val="DefaultParagraphFont"/>
    <w:rsid w:val="008234C6"/>
  </w:style>
  <w:style w:type="character" w:customStyle="1" w:styleId="at">
    <w:name w:val="at"/>
    <w:rsid w:val="008234C6"/>
  </w:style>
  <w:style w:type="character" w:customStyle="1" w:styleId="org">
    <w:name w:val="org"/>
    <w:rsid w:val="008234C6"/>
  </w:style>
  <w:style w:type="character" w:customStyle="1" w:styleId="pnumber">
    <w:name w:val="pnumber"/>
    <w:rsid w:val="008234C6"/>
  </w:style>
  <w:style w:type="character" w:customStyle="1" w:styleId="ital">
    <w:name w:val="ital"/>
    <w:rsid w:val="008234C6"/>
  </w:style>
  <w:style w:type="character" w:customStyle="1" w:styleId="orgdiv">
    <w:name w:val="orgdiv"/>
    <w:rsid w:val="008234C6"/>
  </w:style>
  <w:style w:type="character" w:customStyle="1" w:styleId="orgname">
    <w:name w:val="orgname"/>
    <w:rsid w:val="008234C6"/>
  </w:style>
  <w:style w:type="character" w:customStyle="1" w:styleId="city">
    <w:name w:val="city"/>
    <w:rsid w:val="008234C6"/>
  </w:style>
  <w:style w:type="character" w:customStyle="1" w:styleId="state">
    <w:name w:val="state"/>
    <w:rsid w:val="008234C6"/>
  </w:style>
  <w:style w:type="character" w:customStyle="1" w:styleId="country">
    <w:name w:val="country"/>
    <w:rsid w:val="008234C6"/>
  </w:style>
  <w:style w:type="character" w:customStyle="1" w:styleId="articletitle">
    <w:name w:val="articletitle"/>
    <w:rsid w:val="008234C6"/>
    <w:rPr>
      <w:rFonts w:ascii="Times New Roman" w:hAnsi="Times New Roman" w:cs="Times New Roman" w:hint="default"/>
    </w:rPr>
  </w:style>
  <w:style w:type="character" w:customStyle="1" w:styleId="6pointChar">
    <w:name w:val="6 point Char"/>
    <w:rsid w:val="008234C6"/>
    <w:rPr>
      <w:rFonts w:ascii="Times New Roman" w:hAnsi="Times New Roman" w:cs="Times New Roman" w:hint="default"/>
      <w:sz w:val="12"/>
      <w:lang w:val="en-US" w:eastAsia="en-US"/>
    </w:rPr>
  </w:style>
  <w:style w:type="character" w:customStyle="1" w:styleId="StyleThickunderline">
    <w:name w:val="Style Thick underline"/>
    <w:qFormat/>
    <w:rsid w:val="008234C6"/>
    <w:rPr>
      <w:u w:val="thick"/>
    </w:rPr>
  </w:style>
  <w:style w:type="character" w:customStyle="1" w:styleId="Box0">
    <w:name w:val="Box!"/>
    <w:rsid w:val="008234C6"/>
    <w:rPr>
      <w:rFonts w:ascii="Garamond" w:hAnsi="Garamond" w:hint="default"/>
      <w:sz w:val="24"/>
      <w:u w:val="single"/>
      <w:bdr w:val="single" w:sz="4" w:space="0" w:color="auto" w:frame="1"/>
    </w:rPr>
  </w:style>
  <w:style w:type="character" w:customStyle="1" w:styleId="citechar">
    <w:name w:val="citechar"/>
    <w:basedOn w:val="DefaultParagraphFont"/>
    <w:rsid w:val="008234C6"/>
  </w:style>
  <w:style w:type="character" w:customStyle="1" w:styleId="underlinechar2">
    <w:name w:val="underlinechar"/>
    <w:basedOn w:val="DefaultParagraphFont"/>
    <w:rsid w:val="008234C6"/>
  </w:style>
  <w:style w:type="character" w:customStyle="1" w:styleId="CardUnderlineChar">
    <w:name w:val="Card Underline Char"/>
    <w:rsid w:val="008234C6"/>
    <w:rPr>
      <w:szCs w:val="24"/>
      <w:u w:val="single"/>
      <w:lang w:val="en-US" w:eastAsia="en-US" w:bidi="ar-SA"/>
    </w:rPr>
  </w:style>
  <w:style w:type="character" w:customStyle="1" w:styleId="tagciteChar">
    <w:name w:val="tag/cite Char"/>
    <w:basedOn w:val="DefaultParagraphFont"/>
    <w:rsid w:val="008234C6"/>
    <w:rPr>
      <w:b/>
      <w:bCs w:val="0"/>
      <w:sz w:val="24"/>
      <w:lang w:val="en-US" w:eastAsia="en-US" w:bidi="ar-SA"/>
    </w:rPr>
  </w:style>
  <w:style w:type="character" w:customStyle="1" w:styleId="8pointChar">
    <w:name w:val="8 point Char"/>
    <w:basedOn w:val="DefaultParagraphFont"/>
    <w:rsid w:val="008234C6"/>
    <w:rPr>
      <w:sz w:val="16"/>
      <w:lang w:val="en-US" w:eastAsia="en-US" w:bidi="ar-SA"/>
    </w:rPr>
  </w:style>
  <w:style w:type="character" w:customStyle="1" w:styleId="BoldText12pt">
    <w:name w:val="Bold Text 12 pt"/>
    <w:rsid w:val="008234C6"/>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234C6"/>
  </w:style>
  <w:style w:type="table" w:styleId="TableGrid">
    <w:name w:val="Table Grid"/>
    <w:basedOn w:val="TableNormal"/>
    <w:rsid w:val="008234C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8234C6"/>
    <w:rPr>
      <w:b/>
      <w:bCs w:val="0"/>
      <w:sz w:val="24"/>
      <w:lang w:val="en-US" w:eastAsia="en-US" w:bidi="ar-SA"/>
    </w:rPr>
  </w:style>
  <w:style w:type="character" w:customStyle="1" w:styleId="Mention11">
    <w:name w:val="Mention11"/>
    <w:basedOn w:val="DefaultParagraphFont"/>
    <w:uiPriority w:val="99"/>
    <w:semiHidden/>
    <w:unhideWhenUsed/>
    <w:rsid w:val="008234C6"/>
    <w:rPr>
      <w:color w:val="2B579A"/>
      <w:shd w:val="clear" w:color="auto" w:fill="E6E6E6"/>
    </w:rPr>
  </w:style>
  <w:style w:type="paragraph" w:customStyle="1" w:styleId="Emphasize">
    <w:name w:val="Emphasize"/>
    <w:basedOn w:val="Normal"/>
    <w:uiPriority w:val="7"/>
    <w:qFormat/>
    <w:rsid w:val="008234C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8234C6"/>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8234C6"/>
  </w:style>
  <w:style w:type="character" w:customStyle="1" w:styleId="Heading3Char2">
    <w:name w:val="Heading 3 Char2"/>
    <w:aliases w:val="Heading 3 Char Char Char4, Char Char1, Char Char Char4"/>
    <w:basedOn w:val="DefaultParagraphFont"/>
    <w:rsid w:val="008234C6"/>
    <w:rPr>
      <w:rFonts w:cs="Arial"/>
      <w:bCs/>
      <w:szCs w:val="26"/>
      <w:u w:val="single"/>
      <w:lang w:val="en-US" w:eastAsia="en-US" w:bidi="ar-SA"/>
    </w:rPr>
  </w:style>
  <w:style w:type="character" w:customStyle="1" w:styleId="Mention2">
    <w:name w:val="Mention2"/>
    <w:basedOn w:val="DefaultParagraphFont"/>
    <w:uiPriority w:val="99"/>
    <w:semiHidden/>
    <w:unhideWhenUsed/>
    <w:rsid w:val="008234C6"/>
    <w:rPr>
      <w:color w:val="2B579A"/>
      <w:shd w:val="clear" w:color="auto" w:fill="E6E6E6"/>
    </w:rPr>
  </w:style>
  <w:style w:type="paragraph" w:customStyle="1" w:styleId="FlashTag">
    <w:name w:val="FlashTag"/>
    <w:basedOn w:val="Normal"/>
    <w:link w:val="FlashTagChar"/>
    <w:autoRedefine/>
    <w:uiPriority w:val="4"/>
    <w:qFormat/>
    <w:rsid w:val="008234C6"/>
    <w:rPr>
      <w:rFonts w:asciiTheme="majorHAnsi" w:hAnsiTheme="majorHAnsi"/>
      <w:b/>
      <w:sz w:val="28"/>
    </w:rPr>
  </w:style>
  <w:style w:type="character" w:customStyle="1" w:styleId="FlashTagChar">
    <w:name w:val="FlashTag Char"/>
    <w:basedOn w:val="DefaultParagraphFont"/>
    <w:link w:val="FlashTag"/>
    <w:uiPriority w:val="4"/>
    <w:rsid w:val="008234C6"/>
    <w:rPr>
      <w:rFonts w:asciiTheme="majorHAnsi" w:hAnsiTheme="majorHAnsi"/>
      <w:b/>
      <w:sz w:val="28"/>
    </w:rPr>
  </w:style>
  <w:style w:type="paragraph" w:customStyle="1" w:styleId="Warrant">
    <w:name w:val="Warrant"/>
    <w:autoRedefine/>
    <w:uiPriority w:val="4"/>
    <w:qFormat/>
    <w:rsid w:val="008234C6"/>
    <w:pPr>
      <w:ind w:left="720"/>
    </w:pPr>
    <w:rPr>
      <w:rFonts w:ascii="Calibri" w:hAnsi="Calibri" w:cs="Arial"/>
    </w:rPr>
  </w:style>
  <w:style w:type="character" w:customStyle="1" w:styleId="m-8793234324905335251gmail-style13ptbold">
    <w:name w:val="m_-8793234324905335251gmail-style13ptbold"/>
    <w:basedOn w:val="DefaultParagraphFont"/>
    <w:rsid w:val="008234C6"/>
  </w:style>
  <w:style w:type="character" w:customStyle="1" w:styleId="m3965771245576658108gmail-styleunderline">
    <w:name w:val="m_3965771245576658108gmail-styleunderline"/>
    <w:basedOn w:val="DefaultParagraphFont"/>
    <w:rsid w:val="008234C6"/>
  </w:style>
  <w:style w:type="paragraph" w:customStyle="1" w:styleId="Header1">
    <w:name w:val="Header1"/>
    <w:aliases w:val="Header Char Char,Header Char Char Char Char Char Char Char Cha,Header Char2,Header Char1 Char,Char Char Char Cha"/>
    <w:basedOn w:val="Normal"/>
    <w:qFormat/>
    <w:rsid w:val="008234C6"/>
    <w:pPr>
      <w:tabs>
        <w:tab w:val="center" w:pos="4680"/>
        <w:tab w:val="right" w:pos="9360"/>
      </w:tabs>
    </w:pPr>
  </w:style>
  <w:style w:type="character" w:customStyle="1" w:styleId="EndnoteTextChar">
    <w:name w:val="Endnote Text Char"/>
    <w:basedOn w:val="DefaultParagraphFont"/>
    <w:link w:val="EndnoteText"/>
    <w:locked/>
    <w:rsid w:val="008234C6"/>
    <w:rPr>
      <w:rFonts w:ascii="Georgia" w:eastAsia="Times New Roman" w:hAnsi="Georgia"/>
      <w:szCs w:val="20"/>
    </w:rPr>
  </w:style>
  <w:style w:type="paragraph" w:styleId="EndnoteText">
    <w:name w:val="endnote text"/>
    <w:basedOn w:val="Normal"/>
    <w:link w:val="EndnoteTextChar"/>
    <w:unhideWhenUsed/>
    <w:rsid w:val="008234C6"/>
    <w:rPr>
      <w:rFonts w:ascii="Georgia" w:eastAsia="Times New Roman" w:hAnsi="Georgia"/>
      <w:szCs w:val="20"/>
    </w:rPr>
  </w:style>
  <w:style w:type="character" w:customStyle="1" w:styleId="EndnoteTextChar1">
    <w:name w:val="Endnote Text Char1"/>
    <w:basedOn w:val="DefaultParagraphFont"/>
    <w:semiHidden/>
    <w:rsid w:val="008234C6"/>
    <w:rPr>
      <w:rFonts w:ascii="Calibri" w:hAnsi="Calibri"/>
      <w:sz w:val="20"/>
      <w:szCs w:val="20"/>
    </w:rPr>
  </w:style>
  <w:style w:type="character" w:customStyle="1" w:styleId="DateChar">
    <w:name w:val="Date Char"/>
    <w:aliases w:val="date Char"/>
    <w:basedOn w:val="DefaultParagraphFont"/>
    <w:link w:val="Date"/>
    <w:uiPriority w:val="99"/>
    <w:locked/>
    <w:rsid w:val="008234C6"/>
    <w:rPr>
      <w:rFonts w:ascii="Georgia" w:eastAsia="Times New Roman" w:hAnsi="Georgia"/>
    </w:rPr>
  </w:style>
  <w:style w:type="paragraph" w:styleId="Date">
    <w:name w:val="Date"/>
    <w:aliases w:val="date"/>
    <w:basedOn w:val="Normal"/>
    <w:next w:val="Normal"/>
    <w:link w:val="DateChar"/>
    <w:uiPriority w:val="99"/>
    <w:unhideWhenUsed/>
    <w:rsid w:val="008234C6"/>
    <w:rPr>
      <w:rFonts w:ascii="Georgia" w:eastAsia="Times New Roman" w:hAnsi="Georgia"/>
    </w:rPr>
  </w:style>
  <w:style w:type="character" w:customStyle="1" w:styleId="DateChar1">
    <w:name w:val="Date Char1"/>
    <w:basedOn w:val="DefaultParagraphFont"/>
    <w:uiPriority w:val="99"/>
    <w:semiHidden/>
    <w:rsid w:val="008234C6"/>
    <w:rPr>
      <w:rFonts w:ascii="Calibri" w:hAnsi="Calibri"/>
    </w:rPr>
  </w:style>
  <w:style w:type="character" w:customStyle="1" w:styleId="BodyTextFirstIndentChar">
    <w:name w:val="Body Text First Indent Char"/>
    <w:basedOn w:val="BodyTextChar"/>
    <w:link w:val="BodyTextFirstIndent"/>
    <w:locked/>
    <w:rsid w:val="008234C6"/>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8234C6"/>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8234C6"/>
    <w:rPr>
      <w:rFonts w:ascii="Calibri" w:hAnsi="Calibri"/>
    </w:rPr>
  </w:style>
  <w:style w:type="character" w:customStyle="1" w:styleId="BodyTextIndent2Char1">
    <w:name w:val="Body Text Indent 2 Char1"/>
    <w:basedOn w:val="DefaultParagraphFont"/>
    <w:semiHidden/>
    <w:rsid w:val="008234C6"/>
    <w:rPr>
      <w:rFonts w:ascii="Calibri" w:hAnsi="Calibri" w:cs="Calibri"/>
    </w:rPr>
  </w:style>
  <w:style w:type="character" w:customStyle="1" w:styleId="PlainTextChar1">
    <w:name w:val="Plain Text Char1"/>
    <w:basedOn w:val="DefaultParagraphFont"/>
    <w:semiHidden/>
    <w:rsid w:val="008234C6"/>
    <w:rPr>
      <w:rFonts w:ascii="Consolas" w:hAnsi="Consolas" w:cs="Calibri"/>
      <w:sz w:val="21"/>
      <w:szCs w:val="21"/>
    </w:rPr>
  </w:style>
  <w:style w:type="character" w:customStyle="1" w:styleId="NoSpacingChar">
    <w:name w:val="No Spacing Char"/>
    <w:link w:val="NoSpacing"/>
    <w:uiPriority w:val="1"/>
    <w:qFormat/>
    <w:locked/>
    <w:rsid w:val="008234C6"/>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8234C6"/>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234C6"/>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8234C6"/>
    <w:rPr>
      <w:rFonts w:ascii="Calibri" w:hAnsi="Calibri" w:cs="Calibri"/>
      <w:i/>
      <w:iCs/>
      <w:color w:val="000000" w:themeColor="text1"/>
    </w:rPr>
  </w:style>
  <w:style w:type="paragraph" w:customStyle="1" w:styleId="CiteSpacing">
    <w:name w:val="Cite Spacing"/>
    <w:basedOn w:val="Normal"/>
    <w:uiPriority w:val="4"/>
    <w:qFormat/>
    <w:rsid w:val="008234C6"/>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8234C6"/>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8234C6"/>
    <w:rPr>
      <w:rFonts w:ascii="Calibri" w:eastAsia="Calibri" w:hAnsi="Calibri"/>
      <w:b/>
    </w:rPr>
  </w:style>
  <w:style w:type="paragraph" w:customStyle="1" w:styleId="Heading2-Bold">
    <w:name w:val="Heading 2 - Bold"/>
    <w:basedOn w:val="Normal"/>
    <w:autoRedefine/>
    <w:uiPriority w:val="99"/>
    <w:qFormat/>
    <w:rsid w:val="008234C6"/>
    <w:rPr>
      <w:rFonts w:ascii="Garamond" w:eastAsia="Calibri" w:hAnsi="Garamond"/>
      <w:b/>
    </w:rPr>
  </w:style>
  <w:style w:type="paragraph" w:customStyle="1" w:styleId="tag">
    <w:name w:val="%tag"/>
    <w:basedOn w:val="Normal"/>
    <w:next w:val="Normal"/>
    <w:uiPriority w:val="99"/>
    <w:qFormat/>
    <w:rsid w:val="008234C6"/>
    <w:rPr>
      <w:rFonts w:ascii="Garamond" w:eastAsia="Calibri" w:hAnsi="Garamond"/>
      <w:bCs/>
      <w:sz w:val="18"/>
    </w:rPr>
  </w:style>
  <w:style w:type="character" w:customStyle="1" w:styleId="Style2Char">
    <w:name w:val="Style 2 Char"/>
    <w:link w:val="Style20"/>
    <w:uiPriority w:val="99"/>
    <w:locked/>
    <w:rsid w:val="008234C6"/>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8234C6"/>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8234C6"/>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234C6"/>
    <w:rPr>
      <w:rFonts w:ascii="Garamond" w:eastAsia="Times New Roman" w:hAnsi="Garamond"/>
      <w:szCs w:val="20"/>
      <w:u w:val="single"/>
      <w:lang w:val="x-none" w:eastAsia="x-none"/>
    </w:rPr>
  </w:style>
  <w:style w:type="character" w:customStyle="1" w:styleId="textsmallChar0">
    <w:name w:val="textsmall Char"/>
    <w:link w:val="textsmall0"/>
    <w:locked/>
    <w:rsid w:val="008234C6"/>
    <w:rPr>
      <w:rFonts w:ascii="Georgia" w:eastAsia="Times New Roman" w:hAnsi="Georgia"/>
      <w:sz w:val="18"/>
      <w:szCs w:val="20"/>
      <w:lang w:val="x-none" w:eastAsia="x-none"/>
    </w:rPr>
  </w:style>
  <w:style w:type="paragraph" w:customStyle="1" w:styleId="textsmall0">
    <w:name w:val="textsmall"/>
    <w:basedOn w:val="Normal"/>
    <w:link w:val="textsmallChar0"/>
    <w:qFormat/>
    <w:rsid w:val="008234C6"/>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8234C6"/>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8234C6"/>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8234C6"/>
    <w:rPr>
      <w:rFonts w:ascii="Arial" w:eastAsia="Times New Roman" w:hAnsi="Arial" w:cs="Arial"/>
      <w:sz w:val="12"/>
    </w:rPr>
  </w:style>
  <w:style w:type="paragraph" w:customStyle="1" w:styleId="Micro">
    <w:name w:val="Micro"/>
    <w:basedOn w:val="Normal"/>
    <w:next w:val="Normal"/>
    <w:link w:val="MicroChar"/>
    <w:qFormat/>
    <w:rsid w:val="008234C6"/>
    <w:rPr>
      <w:rFonts w:ascii="Arial" w:eastAsia="Times New Roman" w:hAnsi="Arial" w:cs="Arial"/>
      <w:sz w:val="12"/>
    </w:rPr>
  </w:style>
  <w:style w:type="character" w:customStyle="1" w:styleId="CardNotUnderlinedChar1">
    <w:name w:val="Card Not Underlined Char1"/>
    <w:link w:val="CardNotUnderlined"/>
    <w:locked/>
    <w:rsid w:val="008234C6"/>
    <w:rPr>
      <w:rFonts w:ascii="Bell MT" w:eastAsia="Calibri" w:hAnsi="Bell MT"/>
      <w:szCs w:val="20"/>
    </w:rPr>
  </w:style>
  <w:style w:type="paragraph" w:customStyle="1" w:styleId="CardNotUnderlined">
    <w:name w:val="Card Not Underlined"/>
    <w:basedOn w:val="Normal"/>
    <w:link w:val="CardNotUnderlinedChar1"/>
    <w:autoRedefine/>
    <w:qFormat/>
    <w:rsid w:val="008234C6"/>
    <w:rPr>
      <w:rFonts w:ascii="Bell MT" w:eastAsia="Calibri" w:hAnsi="Bell MT"/>
      <w:szCs w:val="20"/>
    </w:rPr>
  </w:style>
  <w:style w:type="paragraph" w:customStyle="1" w:styleId="h-lead">
    <w:name w:val="h-lead"/>
    <w:basedOn w:val="Normal"/>
    <w:uiPriority w:val="99"/>
    <w:qFormat/>
    <w:rsid w:val="008234C6"/>
    <w:pPr>
      <w:spacing w:before="100" w:beforeAutospacing="1" w:after="100" w:afterAutospacing="1"/>
    </w:pPr>
    <w:rPr>
      <w:rFonts w:eastAsia="Times New Roman"/>
      <w:sz w:val="24"/>
    </w:rPr>
  </w:style>
  <w:style w:type="paragraph" w:customStyle="1" w:styleId="intro">
    <w:name w:val="intro"/>
    <w:basedOn w:val="Normal"/>
    <w:uiPriority w:val="99"/>
    <w:qFormat/>
    <w:rsid w:val="008234C6"/>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8234C6"/>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8234C6"/>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234C6"/>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8234C6"/>
    <w:rPr>
      <w:rFonts w:eastAsia="Calibri"/>
    </w:rPr>
  </w:style>
  <w:style w:type="paragraph" w:customStyle="1" w:styleId="F3-TagAuthor">
    <w:name w:val="F3 - Tag/Author"/>
    <w:basedOn w:val="Normal"/>
    <w:uiPriority w:val="99"/>
    <w:qFormat/>
    <w:rsid w:val="008234C6"/>
    <w:rPr>
      <w:rFonts w:eastAsia="Times New Roman"/>
      <w:b/>
    </w:rPr>
  </w:style>
  <w:style w:type="paragraph" w:customStyle="1" w:styleId="F5-UnderlineNormal">
    <w:name w:val="F5 - Underline Normal"/>
    <w:basedOn w:val="Normal"/>
    <w:uiPriority w:val="99"/>
    <w:qFormat/>
    <w:rsid w:val="008234C6"/>
    <w:rPr>
      <w:rFonts w:eastAsia="Calibri"/>
      <w:u w:val="single"/>
    </w:rPr>
  </w:style>
  <w:style w:type="paragraph" w:customStyle="1" w:styleId="Brief-PrimarySource">
    <w:name w:val="Brief - Primary Source"/>
    <w:basedOn w:val="Normal"/>
    <w:uiPriority w:val="99"/>
    <w:qFormat/>
    <w:rsid w:val="008234C6"/>
    <w:rPr>
      <w:rFonts w:eastAsia="Times New Roman"/>
      <w:b/>
      <w:sz w:val="24"/>
      <w:u w:val="single"/>
    </w:rPr>
  </w:style>
  <w:style w:type="paragraph" w:customStyle="1" w:styleId="Brief-Underline">
    <w:name w:val="Brief - Underline"/>
    <w:basedOn w:val="Normal"/>
    <w:uiPriority w:val="99"/>
    <w:qFormat/>
    <w:rsid w:val="008234C6"/>
    <w:rPr>
      <w:rFonts w:eastAsia="Times New Roman"/>
      <w:u w:val="single"/>
    </w:rPr>
  </w:style>
  <w:style w:type="paragraph" w:customStyle="1" w:styleId="Brief">
    <w:name w:val="Brief"/>
    <w:basedOn w:val="Brief-PrimarySource"/>
    <w:uiPriority w:val="99"/>
    <w:qFormat/>
    <w:rsid w:val="008234C6"/>
    <w:rPr>
      <w:b w:val="0"/>
    </w:rPr>
  </w:style>
  <w:style w:type="paragraph" w:customStyle="1" w:styleId="CM2">
    <w:name w:val="CM2"/>
    <w:basedOn w:val="Normal"/>
    <w:next w:val="Normal"/>
    <w:uiPriority w:val="99"/>
    <w:qFormat/>
    <w:rsid w:val="008234C6"/>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234C6"/>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234C6"/>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234C6"/>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234C6"/>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234C6"/>
    <w:pPr>
      <w:widowControl w:val="0"/>
      <w:spacing w:line="276" w:lineRule="atLeast"/>
    </w:pPr>
    <w:rPr>
      <w:color w:val="auto"/>
    </w:rPr>
  </w:style>
  <w:style w:type="paragraph" w:customStyle="1" w:styleId="CM34">
    <w:name w:val="CM34"/>
    <w:basedOn w:val="Default"/>
    <w:next w:val="Default"/>
    <w:uiPriority w:val="99"/>
    <w:qFormat/>
    <w:rsid w:val="008234C6"/>
    <w:pPr>
      <w:widowControl w:val="0"/>
    </w:pPr>
    <w:rPr>
      <w:color w:val="auto"/>
    </w:rPr>
  </w:style>
  <w:style w:type="paragraph" w:customStyle="1" w:styleId="CM56">
    <w:name w:val="CM56"/>
    <w:basedOn w:val="Default"/>
    <w:next w:val="Default"/>
    <w:uiPriority w:val="99"/>
    <w:qFormat/>
    <w:rsid w:val="008234C6"/>
    <w:pPr>
      <w:widowControl w:val="0"/>
    </w:pPr>
    <w:rPr>
      <w:rFonts w:eastAsia="Calibri"/>
      <w:color w:val="auto"/>
    </w:rPr>
  </w:style>
  <w:style w:type="paragraph" w:customStyle="1" w:styleId="CM58">
    <w:name w:val="CM58"/>
    <w:basedOn w:val="Default"/>
    <w:next w:val="Default"/>
    <w:uiPriority w:val="99"/>
    <w:qFormat/>
    <w:rsid w:val="008234C6"/>
    <w:pPr>
      <w:widowControl w:val="0"/>
    </w:pPr>
    <w:rPr>
      <w:rFonts w:eastAsia="Calibri"/>
      <w:color w:val="auto"/>
    </w:rPr>
  </w:style>
  <w:style w:type="paragraph" w:customStyle="1" w:styleId="CM57">
    <w:name w:val="CM57"/>
    <w:basedOn w:val="Default"/>
    <w:next w:val="Default"/>
    <w:uiPriority w:val="99"/>
    <w:qFormat/>
    <w:rsid w:val="008234C6"/>
    <w:pPr>
      <w:widowControl w:val="0"/>
    </w:pPr>
    <w:rPr>
      <w:rFonts w:eastAsia="Calibri"/>
      <w:color w:val="auto"/>
    </w:rPr>
  </w:style>
  <w:style w:type="paragraph" w:customStyle="1" w:styleId="CM1">
    <w:name w:val="CM1"/>
    <w:basedOn w:val="Default"/>
    <w:next w:val="Default"/>
    <w:uiPriority w:val="99"/>
    <w:qFormat/>
    <w:rsid w:val="008234C6"/>
    <w:pPr>
      <w:widowControl w:val="0"/>
    </w:pPr>
    <w:rPr>
      <w:rFonts w:eastAsia="Calibri"/>
      <w:color w:val="auto"/>
    </w:rPr>
  </w:style>
  <w:style w:type="paragraph" w:customStyle="1" w:styleId="CM49">
    <w:name w:val="CM49"/>
    <w:basedOn w:val="Default"/>
    <w:next w:val="Default"/>
    <w:uiPriority w:val="99"/>
    <w:qFormat/>
    <w:rsid w:val="008234C6"/>
    <w:pPr>
      <w:widowControl w:val="0"/>
    </w:pPr>
    <w:rPr>
      <w:rFonts w:eastAsia="Calibri"/>
      <w:color w:val="auto"/>
    </w:rPr>
  </w:style>
  <w:style w:type="paragraph" w:customStyle="1" w:styleId="CM41">
    <w:name w:val="CM41"/>
    <w:basedOn w:val="Default"/>
    <w:next w:val="Default"/>
    <w:uiPriority w:val="99"/>
    <w:qFormat/>
    <w:rsid w:val="008234C6"/>
    <w:pPr>
      <w:widowControl w:val="0"/>
    </w:pPr>
    <w:rPr>
      <w:rFonts w:eastAsia="Calibri"/>
      <w:color w:val="auto"/>
    </w:rPr>
  </w:style>
  <w:style w:type="paragraph" w:customStyle="1" w:styleId="3rdOrderPara">
    <w:name w:val="3rd Order Para"/>
    <w:basedOn w:val="Default"/>
    <w:next w:val="Default"/>
    <w:rsid w:val="008234C6"/>
    <w:pPr>
      <w:widowControl w:val="0"/>
    </w:pPr>
    <w:rPr>
      <w:rFonts w:eastAsia="Calibri"/>
      <w:color w:val="auto"/>
    </w:rPr>
  </w:style>
  <w:style w:type="paragraph" w:customStyle="1" w:styleId="2ndOrderPara">
    <w:name w:val="2nd Order Para"/>
    <w:basedOn w:val="Default"/>
    <w:next w:val="Default"/>
    <w:rsid w:val="008234C6"/>
    <w:pPr>
      <w:widowControl w:val="0"/>
    </w:pPr>
    <w:rPr>
      <w:rFonts w:eastAsia="Calibri"/>
      <w:color w:val="auto"/>
    </w:rPr>
  </w:style>
  <w:style w:type="paragraph" w:customStyle="1" w:styleId="Normal-SIGN2">
    <w:name w:val="Normal-SIGN2"/>
    <w:basedOn w:val="Default"/>
    <w:next w:val="Default"/>
    <w:qFormat/>
    <w:rsid w:val="008234C6"/>
    <w:pPr>
      <w:widowControl w:val="0"/>
    </w:pPr>
    <w:rPr>
      <w:rFonts w:eastAsia="Calibri"/>
      <w:color w:val="auto"/>
    </w:rPr>
  </w:style>
  <w:style w:type="paragraph" w:customStyle="1" w:styleId="Normal-SIGN1">
    <w:name w:val="Normal-SIGN1"/>
    <w:basedOn w:val="Default"/>
    <w:next w:val="Default"/>
    <w:uiPriority w:val="99"/>
    <w:qFormat/>
    <w:rsid w:val="008234C6"/>
    <w:pPr>
      <w:widowControl w:val="0"/>
    </w:pPr>
    <w:rPr>
      <w:rFonts w:eastAsia="Calibri"/>
      <w:color w:val="auto"/>
    </w:rPr>
  </w:style>
  <w:style w:type="paragraph" w:customStyle="1" w:styleId="CM3">
    <w:name w:val="CM3"/>
    <w:basedOn w:val="Default"/>
    <w:next w:val="Default"/>
    <w:uiPriority w:val="99"/>
    <w:qFormat/>
    <w:rsid w:val="008234C6"/>
    <w:pPr>
      <w:widowControl w:val="0"/>
      <w:spacing w:line="553" w:lineRule="atLeast"/>
    </w:pPr>
    <w:rPr>
      <w:rFonts w:eastAsia="Calibri"/>
      <w:color w:val="auto"/>
    </w:rPr>
  </w:style>
  <w:style w:type="paragraph" w:customStyle="1" w:styleId="CM33">
    <w:name w:val="CM33"/>
    <w:basedOn w:val="Default"/>
    <w:next w:val="Default"/>
    <w:uiPriority w:val="99"/>
    <w:qFormat/>
    <w:rsid w:val="008234C6"/>
    <w:pPr>
      <w:widowControl w:val="0"/>
    </w:pPr>
    <w:rPr>
      <w:rFonts w:eastAsia="Calibri"/>
      <w:color w:val="auto"/>
    </w:rPr>
  </w:style>
  <w:style w:type="paragraph" w:customStyle="1" w:styleId="CM37">
    <w:name w:val="CM37"/>
    <w:basedOn w:val="Default"/>
    <w:next w:val="Default"/>
    <w:uiPriority w:val="99"/>
    <w:qFormat/>
    <w:rsid w:val="008234C6"/>
    <w:pPr>
      <w:widowControl w:val="0"/>
    </w:pPr>
    <w:rPr>
      <w:rFonts w:eastAsia="Calibri"/>
      <w:color w:val="auto"/>
    </w:rPr>
  </w:style>
  <w:style w:type="paragraph" w:customStyle="1" w:styleId="CM7">
    <w:name w:val="CM7"/>
    <w:basedOn w:val="Default"/>
    <w:next w:val="Default"/>
    <w:uiPriority w:val="99"/>
    <w:qFormat/>
    <w:rsid w:val="008234C6"/>
    <w:pPr>
      <w:widowControl w:val="0"/>
      <w:spacing w:line="553" w:lineRule="atLeast"/>
    </w:pPr>
    <w:rPr>
      <w:rFonts w:eastAsia="Calibri"/>
      <w:color w:val="auto"/>
    </w:rPr>
  </w:style>
  <w:style w:type="paragraph" w:customStyle="1" w:styleId="Brief-SecondarySource">
    <w:name w:val="Brief - Secondary Source"/>
    <w:basedOn w:val="Normal"/>
    <w:qFormat/>
    <w:rsid w:val="008234C6"/>
    <w:rPr>
      <w:rFonts w:eastAsia="Times New Roman"/>
      <w:sz w:val="14"/>
      <w:szCs w:val="20"/>
    </w:rPr>
  </w:style>
  <w:style w:type="paragraph" w:customStyle="1" w:styleId="Brief-Card">
    <w:name w:val="Brief - Card"/>
    <w:basedOn w:val="Normal"/>
    <w:uiPriority w:val="99"/>
    <w:qFormat/>
    <w:rsid w:val="008234C6"/>
    <w:rPr>
      <w:rFonts w:eastAsia="Times New Roman"/>
    </w:rPr>
  </w:style>
  <w:style w:type="paragraph" w:customStyle="1" w:styleId="Pa2">
    <w:name w:val="Pa2"/>
    <w:basedOn w:val="Default"/>
    <w:next w:val="Default"/>
    <w:uiPriority w:val="99"/>
    <w:qFormat/>
    <w:rsid w:val="008234C6"/>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234C6"/>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8234C6"/>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234C6"/>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234C6"/>
    <w:pPr>
      <w:widowControl w:val="0"/>
    </w:pPr>
    <w:rPr>
      <w:rFonts w:ascii="Arial Black" w:hAnsi="Arial Black"/>
      <w:color w:val="auto"/>
    </w:rPr>
  </w:style>
  <w:style w:type="paragraph" w:customStyle="1" w:styleId="Cover1">
    <w:name w:val="Cover 1"/>
    <w:basedOn w:val="Normal"/>
    <w:next w:val="Normal"/>
    <w:uiPriority w:val="99"/>
    <w:qFormat/>
    <w:rsid w:val="008234C6"/>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234C6"/>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234C6"/>
    <w:pPr>
      <w:widowControl w:val="0"/>
    </w:pPr>
    <w:rPr>
      <w:color w:val="auto"/>
    </w:rPr>
  </w:style>
  <w:style w:type="paragraph" w:customStyle="1" w:styleId="Pa11">
    <w:name w:val="Pa11"/>
    <w:basedOn w:val="Normal"/>
    <w:next w:val="Normal"/>
    <w:uiPriority w:val="99"/>
    <w:qFormat/>
    <w:rsid w:val="008234C6"/>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234C6"/>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8234C6"/>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8234C6"/>
    <w:pPr>
      <w:widowControl w:val="0"/>
    </w:pPr>
    <w:rPr>
      <w:rFonts w:eastAsia="Calibri"/>
      <w:color w:val="auto"/>
    </w:rPr>
  </w:style>
  <w:style w:type="paragraph" w:customStyle="1" w:styleId="CM5">
    <w:name w:val="CM5"/>
    <w:basedOn w:val="Default"/>
    <w:next w:val="Default"/>
    <w:qFormat/>
    <w:rsid w:val="008234C6"/>
    <w:pPr>
      <w:widowControl w:val="0"/>
      <w:spacing w:line="553" w:lineRule="atLeast"/>
    </w:pPr>
    <w:rPr>
      <w:rFonts w:eastAsia="Calibri"/>
      <w:color w:val="auto"/>
    </w:rPr>
  </w:style>
  <w:style w:type="paragraph" w:customStyle="1" w:styleId="CM28">
    <w:name w:val="CM28"/>
    <w:basedOn w:val="Default"/>
    <w:next w:val="Default"/>
    <w:uiPriority w:val="99"/>
    <w:qFormat/>
    <w:rsid w:val="008234C6"/>
    <w:pPr>
      <w:widowControl w:val="0"/>
    </w:pPr>
    <w:rPr>
      <w:rFonts w:eastAsia="Calibri"/>
      <w:color w:val="auto"/>
    </w:rPr>
  </w:style>
  <w:style w:type="paragraph" w:customStyle="1" w:styleId="CM8">
    <w:name w:val="CM8"/>
    <w:basedOn w:val="Default"/>
    <w:next w:val="Default"/>
    <w:uiPriority w:val="99"/>
    <w:qFormat/>
    <w:rsid w:val="008234C6"/>
    <w:pPr>
      <w:widowControl w:val="0"/>
    </w:pPr>
    <w:rPr>
      <w:rFonts w:eastAsia="Calibri"/>
      <w:color w:val="auto"/>
    </w:rPr>
  </w:style>
  <w:style w:type="paragraph" w:customStyle="1" w:styleId="CM6">
    <w:name w:val="CM6"/>
    <w:basedOn w:val="Default"/>
    <w:next w:val="Default"/>
    <w:uiPriority w:val="99"/>
    <w:qFormat/>
    <w:rsid w:val="008234C6"/>
    <w:pPr>
      <w:widowControl w:val="0"/>
      <w:spacing w:line="553" w:lineRule="atLeast"/>
    </w:pPr>
    <w:rPr>
      <w:rFonts w:eastAsia="Calibri"/>
      <w:color w:val="auto"/>
    </w:rPr>
  </w:style>
  <w:style w:type="paragraph" w:customStyle="1" w:styleId="CM22">
    <w:name w:val="CM22"/>
    <w:basedOn w:val="Default"/>
    <w:next w:val="Default"/>
    <w:uiPriority w:val="99"/>
    <w:qFormat/>
    <w:rsid w:val="008234C6"/>
    <w:pPr>
      <w:widowControl w:val="0"/>
    </w:pPr>
    <w:rPr>
      <w:rFonts w:eastAsia="Calibri"/>
      <w:color w:val="auto"/>
    </w:rPr>
  </w:style>
  <w:style w:type="paragraph" w:customStyle="1" w:styleId="DoubleUnderlined">
    <w:name w:val="Double Underlined"/>
    <w:basedOn w:val="Heading2"/>
    <w:autoRedefine/>
    <w:uiPriority w:val="99"/>
    <w:qFormat/>
    <w:rsid w:val="008234C6"/>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8234C6"/>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8234C6"/>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8234C6"/>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8234C6"/>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8234C6"/>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234C6"/>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8234C6"/>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8234C6"/>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234C6"/>
  </w:style>
  <w:style w:type="paragraph" w:customStyle="1" w:styleId="StyleUnderliningTimesNewRomanBoldNounderlineKernat16">
    <w:name w:val="Style Underlining + Times New Roman Bold No underline Kern at 16..."/>
    <w:basedOn w:val="Normal"/>
    <w:uiPriority w:val="99"/>
    <w:qFormat/>
    <w:rsid w:val="008234C6"/>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234C6"/>
    <w:rPr>
      <w:rFonts w:eastAsia="Times New Roman"/>
      <w:b/>
      <w:bCs/>
      <w:kern w:val="32"/>
      <w:sz w:val="32"/>
      <w:szCs w:val="32"/>
    </w:rPr>
  </w:style>
  <w:style w:type="paragraph" w:customStyle="1" w:styleId="StyleBoldUnderliningKernat16pt">
    <w:name w:val="Style Bold Underlining + Kern at 16 pt"/>
    <w:uiPriority w:val="99"/>
    <w:qFormat/>
    <w:rsid w:val="008234C6"/>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8234C6"/>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8234C6"/>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8234C6"/>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234C6"/>
    <w:pPr>
      <w:ind w:left="400"/>
    </w:pPr>
    <w:rPr>
      <w:rFonts w:eastAsia="Times New Roman"/>
      <w:szCs w:val="20"/>
    </w:rPr>
  </w:style>
  <w:style w:type="paragraph" w:customStyle="1" w:styleId="Paste">
    <w:name w:val="Paste"/>
    <w:basedOn w:val="Normal"/>
    <w:qFormat/>
    <w:rsid w:val="008234C6"/>
    <w:rPr>
      <w:rFonts w:ascii="Arial Narrow" w:eastAsia="Times New Roman" w:hAnsi="Arial Narrow"/>
      <w:szCs w:val="20"/>
      <w:lang w:val="x-none" w:eastAsia="x-none"/>
    </w:rPr>
  </w:style>
  <w:style w:type="character" w:customStyle="1" w:styleId="UnderlineStyleChar">
    <w:name w:val="Underline Style Char"/>
    <w:link w:val="UnderlineStyle0"/>
    <w:locked/>
    <w:rsid w:val="008234C6"/>
    <w:rPr>
      <w:rFonts w:ascii="Georgia" w:eastAsia="Times New Roman" w:hAnsi="Georgia"/>
      <w:b/>
      <w:u w:val="single"/>
    </w:rPr>
  </w:style>
  <w:style w:type="paragraph" w:customStyle="1" w:styleId="UnderlineStyle0">
    <w:name w:val="Underline Style"/>
    <w:basedOn w:val="Normal"/>
    <w:link w:val="UnderlineStyleChar"/>
    <w:qFormat/>
    <w:rsid w:val="008234C6"/>
    <w:rPr>
      <w:rFonts w:ascii="Georgia" w:eastAsia="Times New Roman" w:hAnsi="Georgia"/>
      <w:b/>
      <w:u w:val="single"/>
    </w:rPr>
  </w:style>
  <w:style w:type="paragraph" w:customStyle="1" w:styleId="Normalization">
    <w:name w:val="Normalization"/>
    <w:basedOn w:val="Normal"/>
    <w:uiPriority w:val="99"/>
    <w:qFormat/>
    <w:rsid w:val="008234C6"/>
    <w:rPr>
      <w:rFonts w:eastAsia="Times New Roman"/>
      <w:sz w:val="18"/>
    </w:rPr>
  </w:style>
  <w:style w:type="paragraph" w:customStyle="1" w:styleId="BreifTitle">
    <w:name w:val="Breif Title"/>
    <w:basedOn w:val="Normal"/>
    <w:autoRedefine/>
    <w:uiPriority w:val="99"/>
    <w:qFormat/>
    <w:rsid w:val="008234C6"/>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234C6"/>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8234C6"/>
    <w:pPr>
      <w:spacing w:before="0" w:after="0"/>
      <w:jc w:val="center"/>
      <w:outlineLvl w:val="0"/>
    </w:pPr>
    <w:rPr>
      <w:sz w:val="32"/>
      <w:szCs w:val="32"/>
      <w:lang w:bidi="ar-SA"/>
    </w:rPr>
  </w:style>
  <w:style w:type="paragraph" w:customStyle="1" w:styleId="Tagandcite">
    <w:name w:val="Tag and cite"/>
    <w:basedOn w:val="Normal"/>
    <w:autoRedefine/>
    <w:uiPriority w:val="99"/>
    <w:qFormat/>
    <w:rsid w:val="008234C6"/>
    <w:rPr>
      <w:rFonts w:eastAsia="Times New Roman"/>
      <w:color w:val="333333"/>
    </w:rPr>
  </w:style>
  <w:style w:type="paragraph" w:customStyle="1" w:styleId="StyleTagandCiteFranklinGothicDemi">
    <w:name w:val="Style Tag and Cite + Franklin Gothic Demi"/>
    <w:basedOn w:val="Normal"/>
    <w:autoRedefine/>
    <w:uiPriority w:val="99"/>
    <w:qFormat/>
    <w:rsid w:val="008234C6"/>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234C6"/>
    <w:rPr>
      <w:bCs/>
    </w:rPr>
  </w:style>
  <w:style w:type="paragraph" w:customStyle="1" w:styleId="tagCharCharCharCharCharCharChar">
    <w:name w:val="tag Char Char Char Char Char Char Char"/>
    <w:basedOn w:val="Normal"/>
    <w:uiPriority w:val="99"/>
    <w:qFormat/>
    <w:rsid w:val="008234C6"/>
    <w:rPr>
      <w:rFonts w:eastAsia="Times New Roman"/>
      <w:b/>
      <w:sz w:val="24"/>
      <w:szCs w:val="20"/>
    </w:rPr>
  </w:style>
  <w:style w:type="paragraph" w:customStyle="1" w:styleId="title-bold-medium">
    <w:name w:val="title-bold-medium"/>
    <w:basedOn w:val="Normal"/>
    <w:uiPriority w:val="99"/>
    <w:qFormat/>
    <w:rsid w:val="008234C6"/>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8234C6"/>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8234C6"/>
    <w:rPr>
      <w:rFonts w:ascii="Arial Narrow" w:eastAsia="Times New Roman" w:hAnsi="Arial Narrow"/>
      <w:b/>
      <w:sz w:val="24"/>
    </w:rPr>
  </w:style>
  <w:style w:type="paragraph" w:customStyle="1" w:styleId="BLOCKTITLE1">
    <w:name w:val="BLOCK TITLE"/>
    <w:basedOn w:val="Heading1"/>
    <w:uiPriority w:val="99"/>
    <w:qFormat/>
    <w:rsid w:val="008234C6"/>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8234C6"/>
    <w:pPr>
      <w:widowControl w:val="0"/>
      <w:autoSpaceDE w:val="0"/>
      <w:autoSpaceDN w:val="0"/>
      <w:adjustRightInd w:val="0"/>
    </w:pPr>
    <w:rPr>
      <w:sz w:val="24"/>
      <w:szCs w:val="20"/>
    </w:rPr>
  </w:style>
  <w:style w:type="paragraph" w:customStyle="1" w:styleId="BriefTitle1">
    <w:name w:val="Brief Title 1"/>
    <w:basedOn w:val="Normal"/>
    <w:uiPriority w:val="99"/>
    <w:qFormat/>
    <w:rsid w:val="008234C6"/>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234C6"/>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8234C6"/>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234C6"/>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234C6"/>
    <w:pPr>
      <w:spacing w:before="100" w:beforeAutospacing="1" w:after="100" w:afterAutospacing="1"/>
    </w:pPr>
    <w:rPr>
      <w:rFonts w:eastAsia="Times New Roman"/>
    </w:rPr>
  </w:style>
  <w:style w:type="paragraph" w:customStyle="1" w:styleId="ToRead">
    <w:name w:val="To Read"/>
    <w:basedOn w:val="Normal"/>
    <w:uiPriority w:val="99"/>
    <w:qFormat/>
    <w:rsid w:val="008234C6"/>
    <w:pPr>
      <w:ind w:left="720"/>
    </w:pPr>
    <w:rPr>
      <w:rFonts w:ascii="Verdana" w:eastAsia="Times New Roman" w:hAnsi="Verdana"/>
      <w:b/>
      <w:u w:val="single"/>
    </w:rPr>
  </w:style>
  <w:style w:type="paragraph" w:customStyle="1" w:styleId="Style1">
    <w:name w:val="Style 1"/>
    <w:basedOn w:val="Normal"/>
    <w:uiPriority w:val="99"/>
    <w:qFormat/>
    <w:rsid w:val="008234C6"/>
    <w:pPr>
      <w:widowControl w:val="0"/>
      <w:ind w:firstLine="216"/>
    </w:pPr>
    <w:rPr>
      <w:rFonts w:eastAsia="Times New Roman"/>
      <w:noProof/>
      <w:color w:val="000000"/>
      <w:szCs w:val="20"/>
    </w:rPr>
  </w:style>
  <w:style w:type="paragraph" w:customStyle="1" w:styleId="Style40">
    <w:name w:val="Style 4"/>
    <w:basedOn w:val="Normal"/>
    <w:uiPriority w:val="99"/>
    <w:qFormat/>
    <w:rsid w:val="008234C6"/>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234C6"/>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8234C6"/>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8234C6"/>
    <w:pPr>
      <w:ind w:left="1660"/>
    </w:pPr>
  </w:style>
  <w:style w:type="paragraph" w:customStyle="1" w:styleId="PageNumber1">
    <w:name w:val="Page Number1"/>
    <w:basedOn w:val="Normal"/>
    <w:next w:val="Normal"/>
    <w:uiPriority w:val="99"/>
    <w:qFormat/>
    <w:rsid w:val="008234C6"/>
    <w:rPr>
      <w:rFonts w:eastAsia="Times New Roman"/>
    </w:rPr>
  </w:style>
  <w:style w:type="paragraph" w:customStyle="1" w:styleId="Card1">
    <w:name w:val="Card1"/>
    <w:uiPriority w:val="99"/>
    <w:qFormat/>
    <w:rsid w:val="008234C6"/>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8234C6"/>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234C6"/>
    <w:pPr>
      <w:ind w:left="288" w:right="288"/>
    </w:pPr>
    <w:rPr>
      <w:rFonts w:eastAsia="Times New Roman"/>
    </w:rPr>
  </w:style>
  <w:style w:type="paragraph" w:customStyle="1" w:styleId="CaseListNormal">
    <w:name w:val="Case List Normal"/>
    <w:basedOn w:val="Normal"/>
    <w:uiPriority w:val="99"/>
    <w:qFormat/>
    <w:rsid w:val="008234C6"/>
    <w:rPr>
      <w:rFonts w:ascii="Times" w:eastAsia="Times New Roman" w:hAnsi="Times"/>
      <w:szCs w:val="26"/>
    </w:rPr>
  </w:style>
  <w:style w:type="paragraph" w:customStyle="1" w:styleId="Body">
    <w:name w:val="Body"/>
    <w:basedOn w:val="Normal"/>
    <w:uiPriority w:val="99"/>
    <w:qFormat/>
    <w:rsid w:val="008234C6"/>
    <w:pPr>
      <w:outlineLvl w:val="3"/>
    </w:pPr>
    <w:rPr>
      <w:rFonts w:eastAsia="Times New Roman"/>
      <w:szCs w:val="20"/>
    </w:rPr>
  </w:style>
  <w:style w:type="paragraph" w:customStyle="1" w:styleId="3text">
    <w:name w:val="3text"/>
    <w:basedOn w:val="Normal"/>
    <w:uiPriority w:val="99"/>
    <w:qFormat/>
    <w:rsid w:val="008234C6"/>
    <w:pPr>
      <w:spacing w:before="100" w:beforeAutospacing="1" w:after="100" w:afterAutospacing="1"/>
    </w:pPr>
    <w:rPr>
      <w:rFonts w:eastAsia="Times New Roman"/>
      <w:sz w:val="24"/>
    </w:rPr>
  </w:style>
  <w:style w:type="paragraph" w:customStyle="1" w:styleId="TimesNewRoman12">
    <w:name w:val="TimesNewRoman12"/>
    <w:uiPriority w:val="99"/>
    <w:qFormat/>
    <w:rsid w:val="008234C6"/>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8234C6"/>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8234C6"/>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234C6"/>
    <w:rPr>
      <w:rFonts w:eastAsia="Times New Roman"/>
      <w:color w:val="000000"/>
      <w:sz w:val="18"/>
    </w:rPr>
  </w:style>
  <w:style w:type="paragraph" w:customStyle="1" w:styleId="text1">
    <w:name w:val="text1"/>
    <w:basedOn w:val="Normal"/>
    <w:autoRedefine/>
    <w:uiPriority w:val="99"/>
    <w:qFormat/>
    <w:rsid w:val="008234C6"/>
    <w:rPr>
      <w:rFonts w:eastAsia="Times New Roman"/>
      <w:szCs w:val="20"/>
    </w:rPr>
  </w:style>
  <w:style w:type="paragraph" w:customStyle="1" w:styleId="RepeatBlockHeading">
    <w:name w:val="Repeat Block Heading"/>
    <w:basedOn w:val="Normal"/>
    <w:autoRedefine/>
    <w:uiPriority w:val="99"/>
    <w:qFormat/>
    <w:rsid w:val="008234C6"/>
    <w:pPr>
      <w:jc w:val="center"/>
    </w:pPr>
    <w:rPr>
      <w:rFonts w:eastAsia="Times New Roman"/>
      <w:b/>
      <w:smallCaps/>
      <w:color w:val="000000"/>
      <w:sz w:val="24"/>
      <w:u w:val="thick"/>
    </w:rPr>
  </w:style>
  <w:style w:type="paragraph" w:customStyle="1" w:styleId="story-headline">
    <w:name w:val="story-headline"/>
    <w:basedOn w:val="Normal"/>
    <w:uiPriority w:val="99"/>
    <w:qFormat/>
    <w:rsid w:val="008234C6"/>
    <w:pPr>
      <w:spacing w:before="72" w:after="72"/>
    </w:pPr>
    <w:rPr>
      <w:rFonts w:eastAsia="Times New Roman"/>
      <w:b/>
      <w:bCs/>
      <w:sz w:val="26"/>
      <w:szCs w:val="26"/>
    </w:rPr>
  </w:style>
  <w:style w:type="paragraph" w:customStyle="1" w:styleId="story-body">
    <w:name w:val="story-body"/>
    <w:basedOn w:val="Normal"/>
    <w:uiPriority w:val="99"/>
    <w:qFormat/>
    <w:rsid w:val="008234C6"/>
    <w:pPr>
      <w:spacing w:before="100" w:beforeAutospacing="1" w:after="100" w:afterAutospacing="1"/>
    </w:pPr>
    <w:rPr>
      <w:rFonts w:eastAsia="Times New Roman"/>
    </w:rPr>
  </w:style>
  <w:style w:type="paragraph" w:customStyle="1" w:styleId="story-dateline">
    <w:name w:val="story-dateline"/>
    <w:basedOn w:val="Normal"/>
    <w:uiPriority w:val="99"/>
    <w:qFormat/>
    <w:rsid w:val="008234C6"/>
    <w:rPr>
      <w:rFonts w:eastAsia="Times New Roman"/>
      <w:b/>
      <w:bCs/>
    </w:rPr>
  </w:style>
  <w:style w:type="paragraph" w:customStyle="1" w:styleId="TextofCards">
    <w:name w:val="Text of Cards"/>
    <w:basedOn w:val="Normal"/>
    <w:uiPriority w:val="99"/>
    <w:qFormat/>
    <w:rsid w:val="008234C6"/>
    <w:rPr>
      <w:rFonts w:eastAsia="Times New Roman"/>
      <w:color w:val="000000"/>
      <w:spacing w:val="6"/>
      <w:szCs w:val="23"/>
    </w:rPr>
  </w:style>
  <w:style w:type="paragraph" w:customStyle="1" w:styleId="Corpotesto">
    <w:name w:val="Corpo testo"/>
    <w:basedOn w:val="Normal"/>
    <w:uiPriority w:val="99"/>
    <w:qFormat/>
    <w:rsid w:val="008234C6"/>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8234C6"/>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8234C6"/>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8234C6"/>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234C6"/>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234C6"/>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234C6"/>
    <w:rPr>
      <w:rFonts w:ascii="Arial" w:hAnsi="Arial"/>
      <w:b w:val="0"/>
      <w:caps w:val="0"/>
      <w:sz w:val="20"/>
    </w:rPr>
  </w:style>
  <w:style w:type="paragraph" w:customStyle="1" w:styleId="ProjectTitleLine">
    <w:name w:val="Project Title Line"/>
    <w:basedOn w:val="Normal"/>
    <w:next w:val="Normal"/>
    <w:autoRedefine/>
    <w:uiPriority w:val="99"/>
    <w:qFormat/>
    <w:rsid w:val="008234C6"/>
    <w:pPr>
      <w:jc w:val="center"/>
    </w:pPr>
    <w:rPr>
      <w:rFonts w:eastAsia="Times New Roman"/>
      <w:caps/>
      <w:szCs w:val="20"/>
    </w:rPr>
  </w:style>
  <w:style w:type="paragraph" w:customStyle="1" w:styleId="LanguageStrike">
    <w:name w:val="Language Strike"/>
    <w:basedOn w:val="Normal"/>
    <w:next w:val="Normal"/>
    <w:uiPriority w:val="99"/>
    <w:qFormat/>
    <w:rsid w:val="008234C6"/>
    <w:rPr>
      <w:rFonts w:ascii="Arial Narrow" w:eastAsia="Times New Roman" w:hAnsi="Arial Narrow"/>
      <w:strike/>
    </w:rPr>
  </w:style>
  <w:style w:type="paragraph" w:customStyle="1" w:styleId="NormalVerdana">
    <w:name w:val="Normal + Verdana"/>
    <w:aliases w:val="10 pt,White,Normal + Arial"/>
    <w:basedOn w:val="Normal"/>
    <w:uiPriority w:val="99"/>
    <w:qFormat/>
    <w:rsid w:val="008234C6"/>
    <w:rPr>
      <w:rFonts w:eastAsia="Times New Roman"/>
      <w:szCs w:val="20"/>
      <w:u w:val="single"/>
    </w:rPr>
  </w:style>
  <w:style w:type="paragraph" w:customStyle="1" w:styleId="Normal10pt">
    <w:name w:val="Normal + 10 pt"/>
    <w:basedOn w:val="Normal"/>
    <w:uiPriority w:val="99"/>
    <w:qFormat/>
    <w:rsid w:val="008234C6"/>
    <w:rPr>
      <w:rFonts w:eastAsia="Times New Roman"/>
      <w:szCs w:val="20"/>
    </w:rPr>
  </w:style>
  <w:style w:type="paragraph" w:customStyle="1" w:styleId="cardChar1Char">
    <w:name w:val="card Char1 Char"/>
    <w:basedOn w:val="Normal"/>
    <w:uiPriority w:val="99"/>
    <w:qFormat/>
    <w:rsid w:val="008234C6"/>
    <w:pPr>
      <w:ind w:left="288" w:right="288"/>
    </w:pPr>
    <w:rPr>
      <w:rFonts w:eastAsia="Times New Roman"/>
      <w:szCs w:val="20"/>
    </w:rPr>
  </w:style>
  <w:style w:type="paragraph" w:customStyle="1" w:styleId="CM12">
    <w:name w:val="CM12"/>
    <w:basedOn w:val="Default"/>
    <w:next w:val="Default"/>
    <w:uiPriority w:val="99"/>
    <w:qFormat/>
    <w:rsid w:val="008234C6"/>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234C6"/>
    <w:pPr>
      <w:widowControl w:val="0"/>
      <w:spacing w:after="480"/>
    </w:pPr>
    <w:rPr>
      <w:rFonts w:ascii="Granjon LT Std" w:hAnsi="Granjon LT Std"/>
      <w:color w:val="auto"/>
    </w:rPr>
  </w:style>
  <w:style w:type="paragraph" w:customStyle="1" w:styleId="CM10">
    <w:name w:val="CM10"/>
    <w:basedOn w:val="Default"/>
    <w:next w:val="Default"/>
    <w:uiPriority w:val="99"/>
    <w:qFormat/>
    <w:rsid w:val="008234C6"/>
    <w:pPr>
      <w:widowControl w:val="0"/>
      <w:spacing w:line="320" w:lineRule="atLeast"/>
    </w:pPr>
    <w:rPr>
      <w:rFonts w:ascii="Granjon LT Std" w:hAnsi="Granjon LT Std"/>
      <w:color w:val="auto"/>
    </w:rPr>
  </w:style>
  <w:style w:type="paragraph" w:customStyle="1" w:styleId="bold">
    <w:name w:val="bold"/>
    <w:basedOn w:val="Normal"/>
    <w:uiPriority w:val="99"/>
    <w:qFormat/>
    <w:rsid w:val="008234C6"/>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234C6"/>
    <w:rPr>
      <w:rFonts w:ascii="Arial Narrow" w:eastAsia="Times New Roman" w:hAnsi="Arial Narrow"/>
      <w:strike/>
      <w:szCs w:val="20"/>
    </w:rPr>
  </w:style>
  <w:style w:type="paragraph" w:customStyle="1" w:styleId="textbodyblack">
    <w:name w:val="textbodyblack"/>
    <w:basedOn w:val="Normal"/>
    <w:uiPriority w:val="99"/>
    <w:qFormat/>
    <w:rsid w:val="008234C6"/>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8234C6"/>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234C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8234C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8234C6"/>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8234C6"/>
    <w:rPr>
      <w:rFonts w:ascii="Georgia" w:eastAsia="Times New Roman" w:hAnsi="Georgia"/>
      <w:b/>
      <w:bCs/>
      <w:szCs w:val="16"/>
      <w:u w:val="single"/>
    </w:rPr>
  </w:style>
  <w:style w:type="paragraph" w:customStyle="1" w:styleId="CiteCorrected">
    <w:name w:val="Cite Corrected"/>
    <w:basedOn w:val="Normal"/>
    <w:link w:val="CiteCorrectedChar"/>
    <w:qFormat/>
    <w:rsid w:val="008234C6"/>
    <w:rPr>
      <w:rFonts w:ascii="Georgia" w:eastAsia="Times New Roman" w:hAnsi="Georgia"/>
      <w:b/>
      <w:bCs/>
      <w:szCs w:val="16"/>
      <w:u w:val="single"/>
    </w:rPr>
  </w:style>
  <w:style w:type="paragraph" w:customStyle="1" w:styleId="CardText2">
    <w:name w:val="Card Text 2"/>
    <w:basedOn w:val="CardText10"/>
    <w:link w:val="CardText2Char"/>
    <w:qFormat/>
    <w:rsid w:val="008234C6"/>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8234C6"/>
    <w:pPr>
      <w:ind w:left="288"/>
    </w:pPr>
    <w:rPr>
      <w:rFonts w:eastAsia="SimSun"/>
      <w:szCs w:val="20"/>
      <w:lang w:eastAsia="zh-CN"/>
    </w:rPr>
  </w:style>
  <w:style w:type="paragraph" w:customStyle="1" w:styleId="story-body-text">
    <w:name w:val="story-body-text"/>
    <w:basedOn w:val="Normal"/>
    <w:uiPriority w:val="99"/>
    <w:qFormat/>
    <w:rsid w:val="008234C6"/>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8234C6"/>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8234C6"/>
    <w:rPr>
      <w:u w:val="single"/>
    </w:rPr>
  </w:style>
  <w:style w:type="paragraph" w:customStyle="1" w:styleId="StyleCardText11ptUnderline">
    <w:name w:val="Style Card Text + 11 pt Underline"/>
    <w:link w:val="StyleCardText11ptUnderlineChar"/>
    <w:qFormat/>
    <w:rsid w:val="008234C6"/>
    <w:pPr>
      <w:spacing w:line="254" w:lineRule="auto"/>
    </w:pPr>
    <w:rPr>
      <w:u w:val="single"/>
    </w:rPr>
  </w:style>
  <w:style w:type="character" w:customStyle="1" w:styleId="StyleMinimizedText11ptChar">
    <w:name w:val="Style Minimized Text + 11 pt Char"/>
    <w:basedOn w:val="DefaultParagraphFont"/>
    <w:link w:val="StyleMinimizedText11pt"/>
    <w:locked/>
    <w:rsid w:val="008234C6"/>
    <w:rPr>
      <w:rFonts w:ascii="Georgia" w:hAnsi="Georgia"/>
      <w:sz w:val="16"/>
    </w:rPr>
  </w:style>
  <w:style w:type="paragraph" w:customStyle="1" w:styleId="StyleMinimizedText11pt">
    <w:name w:val="Style Minimized Text + 11 pt"/>
    <w:basedOn w:val="Normal"/>
    <w:link w:val="StyleMinimizedText11ptChar"/>
    <w:qFormat/>
    <w:rsid w:val="008234C6"/>
    <w:rPr>
      <w:rFonts w:ascii="Georgia" w:hAnsi="Georgia"/>
      <w:sz w:val="16"/>
    </w:rPr>
  </w:style>
  <w:style w:type="character" w:customStyle="1" w:styleId="StyleMinimizedText11pt1Char">
    <w:name w:val="Style Minimized Text + 11 pt1 Char"/>
    <w:basedOn w:val="DefaultParagraphFont"/>
    <w:link w:val="StyleMinimizedText11pt1"/>
    <w:locked/>
    <w:rsid w:val="008234C6"/>
    <w:rPr>
      <w:rFonts w:ascii="Georgia" w:hAnsi="Georgia"/>
      <w:sz w:val="16"/>
    </w:rPr>
  </w:style>
  <w:style w:type="paragraph" w:customStyle="1" w:styleId="StyleMinimizedText11pt1">
    <w:name w:val="Style Minimized Text + 11 pt1"/>
    <w:basedOn w:val="Normal"/>
    <w:link w:val="StyleMinimizedText11pt1Char"/>
    <w:qFormat/>
    <w:rsid w:val="008234C6"/>
    <w:rPr>
      <w:rFonts w:ascii="Georgia" w:hAnsi="Georgia"/>
      <w:sz w:val="16"/>
    </w:rPr>
  </w:style>
  <w:style w:type="character" w:customStyle="1" w:styleId="Debate-CardSmalltextF2Char">
    <w:name w:val="Debate- Card Small text F2 Char"/>
    <w:link w:val="Debate-CardSmalltextF2"/>
    <w:locked/>
    <w:rsid w:val="008234C6"/>
    <w:rPr>
      <w:rFonts w:ascii="Arial Narrow" w:hAnsi="Arial Narrow"/>
      <w:sz w:val="16"/>
    </w:rPr>
  </w:style>
  <w:style w:type="paragraph" w:customStyle="1" w:styleId="Debate-CardSmalltextF2">
    <w:name w:val="Debate- Card Small text F2"/>
    <w:basedOn w:val="Normal"/>
    <w:next w:val="Normal"/>
    <w:link w:val="Debate-CardSmalltextF2Char"/>
    <w:qFormat/>
    <w:rsid w:val="008234C6"/>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8234C6"/>
    <w:rPr>
      <w:rFonts w:ascii="Arial Narrow" w:hAnsi="Arial Narrow"/>
      <w:b/>
      <w:sz w:val="18"/>
      <w:u w:val="single"/>
    </w:rPr>
  </w:style>
  <w:style w:type="paragraph" w:customStyle="1" w:styleId="Debate-EmphasizedText-F5">
    <w:name w:val="Debate- Emphasized Text- F5"/>
    <w:basedOn w:val="Normal"/>
    <w:link w:val="Debate-EmphasizedText-F5Char"/>
    <w:qFormat/>
    <w:rsid w:val="008234C6"/>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8234C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234C6"/>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8234C6"/>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234C6"/>
    <w:rPr>
      <w:rFonts w:ascii="Times New Roman" w:eastAsia="Times New Roman" w:hAnsi="Times New Roman" w:cs="Calibri"/>
      <w:sz w:val="16"/>
    </w:rPr>
  </w:style>
  <w:style w:type="character" w:customStyle="1" w:styleId="CardStyleChar">
    <w:name w:val="Card Style Char"/>
    <w:link w:val="CardStyle"/>
    <w:locked/>
    <w:rsid w:val="008234C6"/>
    <w:rPr>
      <w:rFonts w:ascii="Calibri" w:eastAsia="Times New Roman" w:hAnsi="Calibri"/>
    </w:rPr>
  </w:style>
  <w:style w:type="paragraph" w:customStyle="1" w:styleId="emactive">
    <w:name w:val="emactive"/>
    <w:basedOn w:val="Normal"/>
    <w:uiPriority w:val="99"/>
    <w:qFormat/>
    <w:rsid w:val="008234C6"/>
    <w:pPr>
      <w:spacing w:before="100" w:beforeAutospacing="1" w:after="100" w:afterAutospacing="1"/>
    </w:pPr>
    <w:rPr>
      <w:rFonts w:eastAsia="Times New Roman"/>
      <w:sz w:val="24"/>
    </w:rPr>
  </w:style>
  <w:style w:type="paragraph" w:customStyle="1" w:styleId="emready">
    <w:name w:val="emready"/>
    <w:basedOn w:val="Normal"/>
    <w:uiPriority w:val="99"/>
    <w:qFormat/>
    <w:rsid w:val="008234C6"/>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8234C6"/>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234C6"/>
    <w:rPr>
      <w:rFonts w:ascii="Georgia" w:eastAsia="Times New Roman" w:hAnsi="Georgia" w:cs="Times New Roman"/>
      <w:b/>
      <w:u w:val="single"/>
    </w:rPr>
  </w:style>
  <w:style w:type="character" w:customStyle="1" w:styleId="CardHighlightChar">
    <w:name w:val="Card Highlight Char"/>
    <w:link w:val="CardHighlight"/>
    <w:locked/>
    <w:rsid w:val="008234C6"/>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234C6"/>
    <w:pPr>
      <w:shd w:val="clear" w:color="auto" w:fill="66FFFF"/>
    </w:pPr>
    <w:rPr>
      <w:rFonts w:eastAsia="Calibri" w:cs="Calibri"/>
      <w:u w:val="single"/>
    </w:rPr>
  </w:style>
  <w:style w:type="character" w:customStyle="1" w:styleId="BlockHeaderHiddenChar">
    <w:name w:val="Block Header Hidden Char"/>
    <w:link w:val="BlockHeaderHidden"/>
    <w:locked/>
    <w:rsid w:val="008234C6"/>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234C6"/>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234C6"/>
    <w:pPr>
      <w:spacing w:before="100" w:beforeAutospacing="1" w:after="100" w:afterAutospacing="1"/>
    </w:pPr>
    <w:rPr>
      <w:rFonts w:eastAsia="Times New Roman"/>
      <w:sz w:val="24"/>
    </w:rPr>
  </w:style>
  <w:style w:type="paragraph" w:customStyle="1" w:styleId="norma">
    <w:name w:val="norma"/>
    <w:basedOn w:val="Heading3"/>
    <w:uiPriority w:val="99"/>
    <w:qFormat/>
    <w:rsid w:val="008234C6"/>
    <w:rPr>
      <w:rFonts w:eastAsia="MS Gothic" w:cs="Arial"/>
      <w:sz w:val="24"/>
    </w:rPr>
  </w:style>
  <w:style w:type="paragraph" w:customStyle="1" w:styleId="nromal">
    <w:name w:val="nromal"/>
    <w:basedOn w:val="Normal"/>
    <w:uiPriority w:val="99"/>
    <w:qFormat/>
    <w:rsid w:val="008234C6"/>
    <w:pPr>
      <w:keepNext/>
      <w:keepLines/>
      <w:spacing w:before="200"/>
      <w:outlineLvl w:val="3"/>
    </w:pPr>
    <w:rPr>
      <w:rFonts w:eastAsia="Times New Roman" w:cs="Cambria"/>
      <w:b/>
      <w:iCs/>
    </w:rPr>
  </w:style>
  <w:style w:type="paragraph" w:customStyle="1" w:styleId="natural">
    <w:name w:val="natural"/>
    <w:basedOn w:val="Normal"/>
    <w:uiPriority w:val="99"/>
    <w:qFormat/>
    <w:rsid w:val="008234C6"/>
    <w:pPr>
      <w:keepNext/>
      <w:keepLines/>
      <w:spacing w:before="200"/>
      <w:outlineLvl w:val="3"/>
    </w:pPr>
    <w:rPr>
      <w:rFonts w:eastAsia="Times New Roman"/>
      <w:b/>
      <w:iCs/>
    </w:rPr>
  </w:style>
  <w:style w:type="paragraph" w:customStyle="1" w:styleId="nroaml">
    <w:name w:val="nroaml"/>
    <w:basedOn w:val="Normal"/>
    <w:uiPriority w:val="99"/>
    <w:qFormat/>
    <w:rsid w:val="008234C6"/>
    <w:pPr>
      <w:keepNext/>
      <w:keepLines/>
      <w:spacing w:before="200"/>
      <w:outlineLvl w:val="3"/>
    </w:pPr>
    <w:rPr>
      <w:rFonts w:eastAsia="Times New Roman"/>
      <w:b/>
      <w:iCs/>
    </w:rPr>
  </w:style>
  <w:style w:type="paragraph" w:customStyle="1" w:styleId="noraml">
    <w:name w:val="noraml"/>
    <w:basedOn w:val="Normal"/>
    <w:uiPriority w:val="99"/>
    <w:qFormat/>
    <w:rsid w:val="008234C6"/>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8234C6"/>
    <w:rPr>
      <w:rFonts w:ascii="Georgia" w:eastAsia="Calibri" w:hAnsi="Georgia"/>
      <w:sz w:val="16"/>
      <w:szCs w:val="16"/>
    </w:rPr>
  </w:style>
  <w:style w:type="paragraph" w:customStyle="1" w:styleId="SmallSizeParagraph">
    <w:name w:val="Small Size Paragraph"/>
    <w:basedOn w:val="Normal"/>
    <w:link w:val="SmallSizeParagraphChar"/>
    <w:qFormat/>
    <w:rsid w:val="008234C6"/>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8234C6"/>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234C6"/>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8234C6"/>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234C6"/>
    <w:rPr>
      <w:rFonts w:ascii="Times New Roman" w:eastAsia="Times New Roman" w:hAnsi="Times New Roman" w:cs="Times New Roman"/>
      <w:strike/>
      <w:sz w:val="20"/>
    </w:rPr>
  </w:style>
  <w:style w:type="character" w:customStyle="1" w:styleId="CardT1Char">
    <w:name w:val="CardT1 Char"/>
    <w:link w:val="CardT1"/>
    <w:locked/>
    <w:rsid w:val="008234C6"/>
    <w:rPr>
      <w:rFonts w:ascii="Arial" w:eastAsia="Calibri" w:hAnsi="Arial" w:cs="Arial"/>
      <w:kern w:val="2"/>
      <w:sz w:val="14"/>
      <w:szCs w:val="14"/>
      <w:lang w:eastAsia="zh-TW"/>
    </w:rPr>
  </w:style>
  <w:style w:type="paragraph" w:customStyle="1" w:styleId="CardT1">
    <w:name w:val="CardT1"/>
    <w:basedOn w:val="Normal"/>
    <w:link w:val="CardT1Char"/>
    <w:qFormat/>
    <w:rsid w:val="008234C6"/>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8234C6"/>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8234C6"/>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8234C6"/>
    <w:pPr>
      <w:spacing w:before="100" w:beforeAutospacing="1" w:after="100" w:afterAutospacing="1"/>
    </w:pPr>
    <w:rPr>
      <w:rFonts w:eastAsia="Times New Roman"/>
      <w:sz w:val="24"/>
    </w:rPr>
  </w:style>
  <w:style w:type="paragraph" w:customStyle="1" w:styleId="CiteReal">
    <w:name w:val="Cite Real"/>
    <w:basedOn w:val="Normal"/>
    <w:next w:val="Normal"/>
    <w:qFormat/>
    <w:rsid w:val="008234C6"/>
    <w:rPr>
      <w:rFonts w:eastAsia="MS Mincho"/>
      <w:b/>
      <w:sz w:val="24"/>
      <w:u w:val="single"/>
    </w:rPr>
  </w:style>
  <w:style w:type="paragraph" w:customStyle="1" w:styleId="2909F619802848F09E01365C32F34654">
    <w:name w:val="2909F619802848F09E01365C32F34654"/>
    <w:uiPriority w:val="99"/>
    <w:qFormat/>
    <w:rsid w:val="008234C6"/>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8234C6"/>
    <w:rPr>
      <w:rFonts w:ascii="Georgia" w:eastAsia="Calibri" w:hAnsi="Georgia"/>
      <w:u w:val="single"/>
      <w:lang w:val="x-none" w:eastAsia="zh-CN"/>
    </w:rPr>
  </w:style>
  <w:style w:type="paragraph" w:customStyle="1" w:styleId="UnderlineS">
    <w:name w:val="Underline S"/>
    <w:basedOn w:val="Normal"/>
    <w:link w:val="UnderlineSChar"/>
    <w:qFormat/>
    <w:rsid w:val="008234C6"/>
    <w:pPr>
      <w:spacing w:after="200"/>
    </w:pPr>
    <w:rPr>
      <w:rFonts w:ascii="Georgia" w:eastAsia="Calibri" w:hAnsi="Georgia"/>
      <w:u w:val="single"/>
      <w:lang w:val="x-none" w:eastAsia="zh-CN"/>
    </w:rPr>
  </w:style>
  <w:style w:type="character" w:customStyle="1" w:styleId="UnunderlinedChar">
    <w:name w:val="Ununderlined Char"/>
    <w:link w:val="Ununderlined"/>
    <w:locked/>
    <w:rsid w:val="008234C6"/>
    <w:rPr>
      <w:rFonts w:ascii="Georgia" w:eastAsia="SimSun" w:hAnsi="Georgia"/>
      <w:sz w:val="12"/>
    </w:rPr>
  </w:style>
  <w:style w:type="paragraph" w:customStyle="1" w:styleId="Ununderlined">
    <w:name w:val="Ununderlined"/>
    <w:basedOn w:val="Normal"/>
    <w:link w:val="UnunderlinedChar"/>
    <w:qFormat/>
    <w:rsid w:val="008234C6"/>
    <w:rPr>
      <w:rFonts w:ascii="Georgia" w:eastAsia="SimSun" w:hAnsi="Georgia"/>
      <w:sz w:val="12"/>
    </w:rPr>
  </w:style>
  <w:style w:type="character" w:customStyle="1" w:styleId="HighlightingChar">
    <w:name w:val="Highlighting Char"/>
    <w:link w:val="Highlighting"/>
    <w:locked/>
    <w:rsid w:val="008234C6"/>
    <w:rPr>
      <w:rFonts w:ascii="Georgia" w:eastAsia="SimSun" w:hAnsi="Georgia"/>
      <w:u w:val="thick"/>
    </w:rPr>
  </w:style>
  <w:style w:type="paragraph" w:customStyle="1" w:styleId="Highlighting">
    <w:name w:val="Highlighting"/>
    <w:basedOn w:val="Normal"/>
    <w:link w:val="HighlightingChar"/>
    <w:autoRedefine/>
    <w:qFormat/>
    <w:rsid w:val="008234C6"/>
    <w:rPr>
      <w:rFonts w:ascii="Georgia" w:eastAsia="SimSun" w:hAnsi="Georgia"/>
      <w:u w:val="thick"/>
    </w:rPr>
  </w:style>
  <w:style w:type="character" w:customStyle="1" w:styleId="CITEChar0">
    <w:name w:val="CITE Char"/>
    <w:link w:val="CITE"/>
    <w:locked/>
    <w:rsid w:val="008234C6"/>
    <w:rPr>
      <w:rFonts w:ascii="Arial" w:eastAsia="Times New Roman" w:hAnsi="Arial" w:cs="Arial"/>
      <w:iCs/>
      <w:smallCaps/>
      <w:sz w:val="20"/>
      <w:szCs w:val="20"/>
      <w:u w:val="double"/>
    </w:rPr>
  </w:style>
  <w:style w:type="paragraph" w:customStyle="1" w:styleId="CITE">
    <w:name w:val="CITE"/>
    <w:basedOn w:val="Heading2"/>
    <w:link w:val="CITEChar0"/>
    <w:autoRedefine/>
    <w:qFormat/>
    <w:rsid w:val="008234C6"/>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8234C6"/>
    <w:pPr>
      <w:spacing w:before="100" w:beforeAutospacing="1" w:after="100" w:afterAutospacing="1"/>
    </w:pPr>
    <w:rPr>
      <w:rFonts w:eastAsia="Times New Roman"/>
      <w:sz w:val="24"/>
      <w:lang w:eastAsia="zh-CN"/>
    </w:rPr>
  </w:style>
  <w:style w:type="paragraph" w:customStyle="1" w:styleId="Analytics">
    <w:name w:val="Analytics"/>
    <w:basedOn w:val="Normal"/>
    <w:rsid w:val="008234C6"/>
    <w:rPr>
      <w:rFonts w:eastAsia="Calibri"/>
      <w:b/>
      <w:sz w:val="24"/>
    </w:rPr>
  </w:style>
  <w:style w:type="paragraph" w:customStyle="1" w:styleId="D345FF3D873148C5AE3FBF3267827368">
    <w:name w:val="D345FF3D873148C5AE3FBF3267827368"/>
    <w:uiPriority w:val="99"/>
    <w:qFormat/>
    <w:rsid w:val="008234C6"/>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8234C6"/>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234C6"/>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8234C6"/>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234C6"/>
    <w:rPr>
      <w:b/>
      <w:sz w:val="28"/>
    </w:rPr>
  </w:style>
  <w:style w:type="character" w:customStyle="1" w:styleId="SourcenameChar">
    <w:name w:val="Source name Char"/>
    <w:link w:val="Sourcename"/>
    <w:locked/>
    <w:rsid w:val="008234C6"/>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234C6"/>
    <w:rPr>
      <w:b/>
      <w:bCs/>
      <w:sz w:val="20"/>
    </w:rPr>
  </w:style>
  <w:style w:type="character" w:customStyle="1" w:styleId="underlinedcardChar">
    <w:name w:val="underlined card Char"/>
    <w:link w:val="underlinedcard0"/>
    <w:locked/>
    <w:rsid w:val="008234C6"/>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8234C6"/>
    <w:rPr>
      <w:sz w:val="22"/>
      <w:u w:val="single"/>
    </w:rPr>
  </w:style>
  <w:style w:type="paragraph" w:customStyle="1" w:styleId="FullText">
    <w:name w:val="Full Text"/>
    <w:basedOn w:val="Normal"/>
    <w:uiPriority w:val="99"/>
    <w:qFormat/>
    <w:rsid w:val="008234C6"/>
    <w:rPr>
      <w:rFonts w:eastAsia="Times New Roman"/>
    </w:rPr>
  </w:style>
  <w:style w:type="character" w:customStyle="1" w:styleId="TextUnderlineChar">
    <w:name w:val="Text Underline Char"/>
    <w:link w:val="TextUnderline"/>
    <w:locked/>
    <w:rsid w:val="008234C6"/>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234C6"/>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8234C6"/>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234C6"/>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8234C6"/>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234C6"/>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8234C6"/>
    <w:pPr>
      <w:spacing w:before="240"/>
      <w:outlineLvl w:val="2"/>
    </w:pPr>
    <w:rPr>
      <w:rFonts w:eastAsia="Times New Roman"/>
      <w:b/>
    </w:rPr>
  </w:style>
  <w:style w:type="character" w:customStyle="1" w:styleId="CiteCardChar">
    <w:name w:val="Cite_Card Char"/>
    <w:link w:val="CiteCard0"/>
    <w:locked/>
    <w:rsid w:val="008234C6"/>
    <w:rPr>
      <w:rFonts w:ascii="Times New Roman" w:eastAsia="Times New Roman" w:hAnsi="Times New Roman" w:cs="Arial"/>
      <w:bCs/>
      <w:sz w:val="20"/>
      <w:szCs w:val="20"/>
    </w:rPr>
  </w:style>
  <w:style w:type="paragraph" w:customStyle="1" w:styleId="CiteCard0">
    <w:name w:val="Cite_Card"/>
    <w:link w:val="CiteCardChar"/>
    <w:qFormat/>
    <w:rsid w:val="008234C6"/>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8234C6"/>
    <w:pPr>
      <w:widowControl w:val="0"/>
    </w:pPr>
    <w:rPr>
      <w:rFonts w:eastAsia="MS Mincho"/>
      <w:color w:val="auto"/>
    </w:rPr>
  </w:style>
  <w:style w:type="paragraph" w:customStyle="1" w:styleId="dropcap">
    <w:name w:val="dropcap"/>
    <w:basedOn w:val="Normal"/>
    <w:uiPriority w:val="99"/>
    <w:qFormat/>
    <w:rsid w:val="008234C6"/>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8234C6"/>
    <w:rPr>
      <w:rFonts w:ascii="Georgia" w:eastAsia="Times New Roman" w:hAnsi="Georgia"/>
      <w:u w:val="single"/>
    </w:rPr>
  </w:style>
  <w:style w:type="paragraph" w:customStyle="1" w:styleId="StyleStyle49pt6">
    <w:name w:val="Style Style4 + 9 pt6"/>
    <w:basedOn w:val="Style4"/>
    <w:link w:val="StyleStyle49pt6Char"/>
    <w:qFormat/>
    <w:rsid w:val="008234C6"/>
    <w:rPr>
      <w:rFonts w:ascii="Georgia" w:hAnsi="Georgia"/>
    </w:rPr>
  </w:style>
  <w:style w:type="character" w:customStyle="1" w:styleId="UnderlineCharCharCharCharChar">
    <w:name w:val="Underline Char Char Char Char Char"/>
    <w:link w:val="UnderlineCharCharCharChar"/>
    <w:locked/>
    <w:rsid w:val="008234C6"/>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8234C6"/>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8234C6"/>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234C6"/>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234C6"/>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234C6"/>
    <w:rPr>
      <w:rFonts w:ascii="Georgia" w:hAnsi="Georgia" w:cs="Calibri"/>
      <w:b/>
      <w:bCs/>
      <w:u w:val="single"/>
    </w:rPr>
  </w:style>
  <w:style w:type="character" w:customStyle="1" w:styleId="DebatenoramlChar">
    <w:name w:val="Debatenoraml Char"/>
    <w:link w:val="Debatenoraml"/>
    <w:locked/>
    <w:rsid w:val="008234C6"/>
    <w:rPr>
      <w:rFonts w:ascii="Times New Roman" w:hAnsi="Times New Roman" w:cs="Times New Roman"/>
    </w:rPr>
  </w:style>
  <w:style w:type="paragraph" w:customStyle="1" w:styleId="Debatenoraml">
    <w:name w:val="Debatenoraml"/>
    <w:basedOn w:val="NoSpacing"/>
    <w:link w:val="DebatenoramlChar"/>
    <w:qFormat/>
    <w:rsid w:val="008234C6"/>
    <w:rPr>
      <w:rFonts w:eastAsiaTheme="minorHAnsi"/>
      <w:sz w:val="22"/>
      <w:szCs w:val="22"/>
    </w:rPr>
  </w:style>
  <w:style w:type="paragraph" w:customStyle="1" w:styleId="SynergyTag">
    <w:name w:val="SynergyTag"/>
    <w:basedOn w:val="Normal"/>
    <w:uiPriority w:val="99"/>
    <w:qFormat/>
    <w:rsid w:val="008234C6"/>
    <w:rPr>
      <w:rFonts w:eastAsia="Calibri"/>
      <w:b/>
    </w:rPr>
  </w:style>
  <w:style w:type="character" w:customStyle="1" w:styleId="QualsChar">
    <w:name w:val="Quals Char"/>
    <w:link w:val="Quals"/>
    <w:locked/>
    <w:rsid w:val="008234C6"/>
    <w:rPr>
      <w:rFonts w:ascii="Georgia" w:eastAsia="Calibri" w:hAnsi="Georgia"/>
      <w:sz w:val="18"/>
    </w:rPr>
  </w:style>
  <w:style w:type="paragraph" w:customStyle="1" w:styleId="Quals">
    <w:name w:val="Quals"/>
    <w:basedOn w:val="Normal"/>
    <w:link w:val="QualsChar"/>
    <w:qFormat/>
    <w:rsid w:val="008234C6"/>
    <w:rPr>
      <w:rFonts w:ascii="Georgia" w:eastAsia="Calibri" w:hAnsi="Georgia"/>
      <w:sz w:val="18"/>
    </w:rPr>
  </w:style>
  <w:style w:type="paragraph" w:customStyle="1" w:styleId="times">
    <w:name w:val="times"/>
    <w:basedOn w:val="Normal"/>
    <w:qFormat/>
    <w:rsid w:val="008234C6"/>
    <w:pPr>
      <w:spacing w:before="100" w:beforeAutospacing="1" w:after="100" w:afterAutospacing="1"/>
    </w:pPr>
    <w:rPr>
      <w:rFonts w:eastAsia="Times New Roman"/>
      <w:sz w:val="24"/>
    </w:rPr>
  </w:style>
  <w:style w:type="paragraph" w:customStyle="1" w:styleId="BodyA">
    <w:name w:val="Body A"/>
    <w:uiPriority w:val="99"/>
    <w:qFormat/>
    <w:rsid w:val="008234C6"/>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8234C6"/>
    <w:rPr>
      <w:rFonts w:ascii="Georgia" w:eastAsia="Times New Roman" w:hAnsi="Georgia"/>
      <w:b/>
      <w:caps/>
      <w:szCs w:val="28"/>
      <w:u w:val="single"/>
    </w:rPr>
  </w:style>
  <w:style w:type="paragraph" w:customStyle="1" w:styleId="Starred">
    <w:name w:val="Starred"/>
    <w:basedOn w:val="Normal"/>
    <w:link w:val="StarredChar"/>
    <w:qFormat/>
    <w:rsid w:val="008234C6"/>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8234C6"/>
    <w:rPr>
      <w:rFonts w:ascii="Georgia" w:eastAsia="Times New Roman" w:hAnsi="Georgia"/>
      <w:b/>
      <w:caps/>
      <w:szCs w:val="28"/>
      <w:u w:val="single"/>
    </w:rPr>
  </w:style>
  <w:style w:type="paragraph" w:customStyle="1" w:styleId="NotStarred">
    <w:name w:val="NotStarred"/>
    <w:basedOn w:val="Normal"/>
    <w:link w:val="NotStarredChar"/>
    <w:qFormat/>
    <w:rsid w:val="008234C6"/>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8234C6"/>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8234C6"/>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234C6"/>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8234C6"/>
    <w:rPr>
      <w:rFonts w:ascii="Georgia" w:eastAsia="Calibri" w:hAnsi="Georgia"/>
      <w:b/>
    </w:rPr>
  </w:style>
  <w:style w:type="paragraph" w:customStyle="1" w:styleId="H4Tag">
    <w:name w:val="H4 (Tag)"/>
    <w:basedOn w:val="Normal"/>
    <w:link w:val="H4TagChar1"/>
    <w:qFormat/>
    <w:rsid w:val="008234C6"/>
    <w:rPr>
      <w:rFonts w:ascii="Georgia" w:eastAsia="Calibri" w:hAnsi="Georgia"/>
      <w:b/>
    </w:rPr>
  </w:style>
  <w:style w:type="paragraph" w:customStyle="1" w:styleId="CM25">
    <w:name w:val="CM25"/>
    <w:basedOn w:val="Default"/>
    <w:next w:val="Default"/>
    <w:qFormat/>
    <w:rsid w:val="008234C6"/>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8234C6"/>
    <w:rPr>
      <w:rFonts w:ascii="Georgia" w:hAnsi="Georgia"/>
      <w:b/>
    </w:rPr>
  </w:style>
  <w:style w:type="paragraph" w:customStyle="1" w:styleId="Debate-CardTagandCite-F6">
    <w:name w:val="Debate- Card Tag and Cite- F6"/>
    <w:basedOn w:val="Normal"/>
    <w:link w:val="Debate-CardTagandCite-F6Char"/>
    <w:qFormat/>
    <w:rsid w:val="008234C6"/>
    <w:pPr>
      <w:contextualSpacing/>
    </w:pPr>
    <w:rPr>
      <w:rFonts w:ascii="Georgia" w:hAnsi="Georgia"/>
      <w:b/>
    </w:rPr>
  </w:style>
  <w:style w:type="character" w:customStyle="1" w:styleId="CardtextChar4">
    <w:name w:val="Card text Char"/>
    <w:link w:val="Cardtext3"/>
    <w:locked/>
    <w:rsid w:val="008234C6"/>
    <w:rPr>
      <w:rFonts w:ascii="Arial Narrow" w:hAnsi="Arial Narrow"/>
      <w:u w:val="single"/>
    </w:rPr>
  </w:style>
  <w:style w:type="paragraph" w:customStyle="1" w:styleId="Cardtext3">
    <w:name w:val="Card text"/>
    <w:link w:val="CardtextChar4"/>
    <w:qFormat/>
    <w:rsid w:val="008234C6"/>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8234C6"/>
    <w:rPr>
      <w:rFonts w:ascii="Georgia" w:eastAsia="Times New Roman" w:hAnsi="Georgia"/>
      <w:b/>
      <w:szCs w:val="28"/>
      <w:u w:val="single"/>
    </w:rPr>
  </w:style>
  <w:style w:type="paragraph" w:customStyle="1" w:styleId="NewHeading2">
    <w:name w:val="NewHeading2"/>
    <w:basedOn w:val="Normal"/>
    <w:link w:val="NewHeading2Char"/>
    <w:qFormat/>
    <w:rsid w:val="008234C6"/>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8234C6"/>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234C6"/>
    <w:rPr>
      <w:rFonts w:eastAsia="Calibri"/>
    </w:rPr>
  </w:style>
  <w:style w:type="paragraph" w:customStyle="1" w:styleId="TagLine">
    <w:name w:val="Tag Line"/>
    <w:basedOn w:val="Normal"/>
    <w:next w:val="FullText"/>
    <w:uiPriority w:val="99"/>
    <w:qFormat/>
    <w:rsid w:val="008234C6"/>
    <w:rPr>
      <w:rFonts w:ascii="Arial Narrow" w:eastAsia="Times New Roman" w:hAnsi="Arial Narrow"/>
      <w:b/>
      <w:sz w:val="28"/>
    </w:rPr>
  </w:style>
  <w:style w:type="paragraph" w:customStyle="1" w:styleId="Card6pt">
    <w:name w:val="Card 6pt"/>
    <w:basedOn w:val="Normal"/>
    <w:uiPriority w:val="99"/>
    <w:qFormat/>
    <w:rsid w:val="008234C6"/>
    <w:pPr>
      <w:ind w:left="288" w:right="288"/>
    </w:pPr>
    <w:rPr>
      <w:rFonts w:eastAsia="Calibri"/>
      <w:color w:val="000000"/>
      <w:sz w:val="12"/>
      <w:szCs w:val="20"/>
    </w:rPr>
  </w:style>
  <w:style w:type="character" w:customStyle="1" w:styleId="FullCiteChar">
    <w:name w:val="Full Cite Char"/>
    <w:link w:val="FullCite"/>
    <w:locked/>
    <w:rsid w:val="008234C6"/>
    <w:rPr>
      <w:rFonts w:ascii="Garamond" w:eastAsia="Calibri" w:hAnsi="Garamond"/>
    </w:rPr>
  </w:style>
  <w:style w:type="paragraph" w:customStyle="1" w:styleId="FullCite">
    <w:name w:val="Full Cite"/>
    <w:basedOn w:val="Normal"/>
    <w:next w:val="Normal"/>
    <w:link w:val="FullCiteChar"/>
    <w:qFormat/>
    <w:rsid w:val="008234C6"/>
    <w:rPr>
      <w:rFonts w:ascii="Garamond" w:eastAsia="Calibri" w:hAnsi="Garamond"/>
    </w:rPr>
  </w:style>
  <w:style w:type="character" w:customStyle="1" w:styleId="StyleCardStyleBlackUnderlineChar">
    <w:name w:val="Style Card Style + Black Underline Char"/>
    <w:link w:val="StyleCardStyleBlackUnderline"/>
    <w:locked/>
    <w:rsid w:val="008234C6"/>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8234C6"/>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8234C6"/>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8234C6"/>
    <w:rPr>
      <w:rFonts w:ascii="Century Gothic" w:eastAsia="Times New Roman" w:hAnsi="Century Gothic"/>
    </w:rPr>
  </w:style>
  <w:style w:type="character" w:customStyle="1" w:styleId="StylecardThickunderlineChar">
    <w:name w:val="Style card + Thick underline Char"/>
    <w:link w:val="StylecardThickunderline"/>
    <w:locked/>
    <w:rsid w:val="008234C6"/>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8234C6"/>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8234C6"/>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8234C6"/>
    <w:pPr>
      <w:ind w:left="288" w:right="288"/>
    </w:pPr>
    <w:rPr>
      <w:rFonts w:ascii="Georgia" w:eastAsia="SimSun" w:hAnsi="Georgia"/>
      <w:b/>
      <w:bCs/>
      <w:u w:val="single"/>
      <w:lang w:eastAsia="zh-CN"/>
    </w:rPr>
  </w:style>
  <w:style w:type="paragraph" w:customStyle="1" w:styleId="CM27">
    <w:name w:val="CM27"/>
    <w:basedOn w:val="Default"/>
    <w:next w:val="Default"/>
    <w:qFormat/>
    <w:rsid w:val="008234C6"/>
    <w:pPr>
      <w:spacing w:after="200" w:line="276" w:lineRule="auto"/>
    </w:pPr>
    <w:rPr>
      <w:rFonts w:eastAsia="Calibri"/>
      <w:color w:val="auto"/>
      <w:sz w:val="22"/>
    </w:rPr>
  </w:style>
  <w:style w:type="paragraph" w:customStyle="1" w:styleId="font-null">
    <w:name w:val="font-null"/>
    <w:basedOn w:val="Normal"/>
    <w:uiPriority w:val="99"/>
    <w:qFormat/>
    <w:rsid w:val="008234C6"/>
    <w:pPr>
      <w:spacing w:before="100" w:beforeAutospacing="1" w:after="100" w:afterAutospacing="1"/>
    </w:pPr>
    <w:rPr>
      <w:rFonts w:eastAsia="Times New Roman"/>
      <w:sz w:val="24"/>
    </w:rPr>
  </w:style>
  <w:style w:type="paragraph" w:customStyle="1" w:styleId="rteindent1">
    <w:name w:val="rteindent1"/>
    <w:basedOn w:val="Normal"/>
    <w:uiPriority w:val="99"/>
    <w:qFormat/>
    <w:rsid w:val="008234C6"/>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8234C6"/>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8234C6"/>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8234C6"/>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234C6"/>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234C6"/>
    <w:pPr>
      <w:spacing w:before="100" w:beforeAutospacing="1" w:after="100" w:afterAutospacing="1"/>
    </w:pPr>
    <w:rPr>
      <w:rFonts w:eastAsia="Times New Roman"/>
      <w:sz w:val="24"/>
    </w:rPr>
  </w:style>
  <w:style w:type="paragraph" w:customStyle="1" w:styleId="class">
    <w:name w:val="class"/>
    <w:basedOn w:val="Normal"/>
    <w:uiPriority w:val="99"/>
    <w:qFormat/>
    <w:rsid w:val="008234C6"/>
    <w:pPr>
      <w:spacing w:before="100" w:beforeAutospacing="1" w:after="100" w:afterAutospacing="1"/>
    </w:pPr>
    <w:rPr>
      <w:rFonts w:eastAsia="Times New Roman"/>
      <w:sz w:val="24"/>
    </w:rPr>
  </w:style>
  <w:style w:type="character" w:customStyle="1" w:styleId="blocktitleChar">
    <w:name w:val="block title Char"/>
    <w:link w:val="blocktitle0"/>
    <w:locked/>
    <w:rsid w:val="008234C6"/>
    <w:rPr>
      <w:rFonts w:ascii="Calibri" w:eastAsia="Calibri" w:hAnsi="Calibri"/>
      <w:b/>
      <w:caps/>
      <w:sz w:val="28"/>
      <w:szCs w:val="28"/>
      <w:lang w:val="es-ES"/>
    </w:rPr>
  </w:style>
  <w:style w:type="paragraph" w:customStyle="1" w:styleId="Pa6">
    <w:name w:val="Pa6"/>
    <w:basedOn w:val="Normal"/>
    <w:next w:val="Normal"/>
    <w:uiPriority w:val="99"/>
    <w:qFormat/>
    <w:rsid w:val="008234C6"/>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234C6"/>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234C6"/>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234C6"/>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234C6"/>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234C6"/>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8234C6"/>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234C6"/>
    <w:rPr>
      <w:rFonts w:ascii="Georgia" w:eastAsia="SimSun" w:hAnsi="Georgia"/>
      <w:b/>
      <w:bCs/>
    </w:rPr>
  </w:style>
  <w:style w:type="paragraph" w:customStyle="1" w:styleId="summary">
    <w:name w:val="summary"/>
    <w:basedOn w:val="Normal"/>
    <w:uiPriority w:val="99"/>
    <w:qFormat/>
    <w:rsid w:val="008234C6"/>
    <w:pPr>
      <w:spacing w:before="100" w:beforeAutospacing="1" w:after="100" w:afterAutospacing="1"/>
    </w:pPr>
    <w:rPr>
      <w:rFonts w:eastAsia="Times New Roman"/>
      <w:sz w:val="24"/>
    </w:rPr>
  </w:style>
  <w:style w:type="paragraph" w:customStyle="1" w:styleId="Caption2">
    <w:name w:val="Caption2"/>
    <w:basedOn w:val="Normal"/>
    <w:uiPriority w:val="99"/>
    <w:qFormat/>
    <w:rsid w:val="008234C6"/>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8234C6"/>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234C6"/>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8234C6"/>
    <w:pPr>
      <w:jc w:val="center"/>
    </w:pPr>
    <w:rPr>
      <w:rFonts w:ascii="Book Antiqua" w:eastAsia="Times New Roman" w:hAnsi="Book Antiqua"/>
      <w:b/>
      <w:sz w:val="28"/>
    </w:rPr>
  </w:style>
  <w:style w:type="paragraph" w:customStyle="1" w:styleId="Little">
    <w:name w:val="Little"/>
    <w:basedOn w:val="Normal"/>
    <w:next w:val="Normal"/>
    <w:link w:val="LittleChar"/>
    <w:qFormat/>
    <w:rsid w:val="008234C6"/>
    <w:pPr>
      <w:ind w:left="288"/>
    </w:pPr>
    <w:rPr>
      <w:rFonts w:ascii="Garamond" w:eastAsia="Times New Roman" w:hAnsi="Garamond"/>
    </w:rPr>
  </w:style>
  <w:style w:type="paragraph" w:customStyle="1" w:styleId="AAAcard">
    <w:name w:val="AAAcard"/>
    <w:basedOn w:val="Normal"/>
    <w:uiPriority w:val="99"/>
    <w:qFormat/>
    <w:rsid w:val="008234C6"/>
    <w:pPr>
      <w:ind w:left="288" w:right="288"/>
    </w:pPr>
    <w:rPr>
      <w:rFonts w:eastAsia="Times New Roman"/>
    </w:rPr>
  </w:style>
  <w:style w:type="paragraph" w:customStyle="1" w:styleId="Caption3">
    <w:name w:val="Caption3"/>
    <w:basedOn w:val="Normal"/>
    <w:uiPriority w:val="99"/>
    <w:qFormat/>
    <w:rsid w:val="008234C6"/>
    <w:pPr>
      <w:spacing w:before="100" w:beforeAutospacing="1" w:after="100" w:afterAutospacing="1"/>
    </w:pPr>
    <w:rPr>
      <w:rFonts w:eastAsia="Times New Roman"/>
      <w:sz w:val="24"/>
    </w:rPr>
  </w:style>
  <w:style w:type="paragraph" w:customStyle="1" w:styleId="body-12-5">
    <w:name w:val="body-12-5"/>
    <w:basedOn w:val="Normal"/>
    <w:uiPriority w:val="99"/>
    <w:qFormat/>
    <w:rsid w:val="008234C6"/>
    <w:pPr>
      <w:spacing w:before="100" w:beforeAutospacing="1" w:after="100" w:afterAutospacing="1"/>
    </w:pPr>
    <w:rPr>
      <w:rFonts w:eastAsia="Times New Roman"/>
      <w:sz w:val="24"/>
    </w:rPr>
  </w:style>
  <w:style w:type="paragraph" w:customStyle="1" w:styleId="infuse">
    <w:name w:val="infuse"/>
    <w:basedOn w:val="Normal"/>
    <w:uiPriority w:val="99"/>
    <w:qFormat/>
    <w:rsid w:val="008234C6"/>
    <w:pPr>
      <w:spacing w:before="100" w:beforeAutospacing="1" w:after="100" w:afterAutospacing="1"/>
    </w:pPr>
    <w:rPr>
      <w:rFonts w:eastAsia="Times New Roman"/>
      <w:sz w:val="24"/>
    </w:rPr>
  </w:style>
  <w:style w:type="paragraph" w:customStyle="1" w:styleId="fontreg">
    <w:name w:val="font_reg"/>
    <w:basedOn w:val="Normal"/>
    <w:uiPriority w:val="99"/>
    <w:qFormat/>
    <w:rsid w:val="008234C6"/>
    <w:pPr>
      <w:spacing w:before="100" w:beforeAutospacing="1" w:after="100" w:afterAutospacing="1"/>
    </w:pPr>
    <w:rPr>
      <w:rFonts w:eastAsia="Times New Roman"/>
      <w:sz w:val="24"/>
    </w:rPr>
  </w:style>
  <w:style w:type="paragraph" w:customStyle="1" w:styleId="CITEF3">
    <w:name w:val="CITE F3"/>
    <w:uiPriority w:val="99"/>
    <w:qFormat/>
    <w:rsid w:val="008234C6"/>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8234C6"/>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234C6"/>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234C6"/>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234C6"/>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8234C6"/>
    <w:pPr>
      <w:ind w:left="144"/>
    </w:pPr>
    <w:rPr>
      <w:rFonts w:ascii="Cambria" w:eastAsia="Calibri" w:hAnsi="Cambria"/>
      <w:sz w:val="24"/>
    </w:rPr>
  </w:style>
  <w:style w:type="paragraph" w:customStyle="1" w:styleId="FreeFormA">
    <w:name w:val="Free Form A"/>
    <w:autoRedefine/>
    <w:uiPriority w:val="99"/>
    <w:qFormat/>
    <w:rsid w:val="008234C6"/>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8234C6"/>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8234C6"/>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234C6"/>
    <w:rPr>
      <w:rFonts w:ascii="Times New Roman" w:eastAsia="Times New Roman" w:hAnsi="Times New Roman" w:cs="Times New Roman"/>
      <w:sz w:val="10"/>
    </w:rPr>
  </w:style>
  <w:style w:type="paragraph" w:customStyle="1" w:styleId="subheader">
    <w:name w:val="subheader"/>
    <w:basedOn w:val="Normal"/>
    <w:uiPriority w:val="99"/>
    <w:qFormat/>
    <w:rsid w:val="008234C6"/>
    <w:pPr>
      <w:spacing w:before="100" w:beforeAutospacing="1" w:after="100" w:afterAutospacing="1"/>
    </w:pPr>
    <w:rPr>
      <w:rFonts w:eastAsia="Times New Roman"/>
      <w:sz w:val="24"/>
    </w:rPr>
  </w:style>
  <w:style w:type="paragraph" w:customStyle="1" w:styleId="firstletter">
    <w:name w:val="firstletter"/>
    <w:basedOn w:val="Normal"/>
    <w:uiPriority w:val="99"/>
    <w:qFormat/>
    <w:rsid w:val="008234C6"/>
    <w:pPr>
      <w:spacing w:before="100" w:beforeAutospacing="1" w:after="100" w:afterAutospacing="1"/>
    </w:pPr>
    <w:rPr>
      <w:rFonts w:eastAsia="Times New Roman"/>
      <w:sz w:val="24"/>
    </w:rPr>
  </w:style>
  <w:style w:type="paragraph" w:customStyle="1" w:styleId="more">
    <w:name w:val="more"/>
    <w:basedOn w:val="Normal"/>
    <w:uiPriority w:val="99"/>
    <w:qFormat/>
    <w:rsid w:val="008234C6"/>
    <w:pPr>
      <w:spacing w:before="100" w:beforeAutospacing="1" w:after="100" w:afterAutospacing="1"/>
    </w:pPr>
    <w:rPr>
      <w:rFonts w:eastAsia="Times New Roman"/>
      <w:sz w:val="24"/>
    </w:rPr>
  </w:style>
  <w:style w:type="paragraph" w:customStyle="1" w:styleId="story">
    <w:name w:val="story"/>
    <w:basedOn w:val="Normal"/>
    <w:uiPriority w:val="99"/>
    <w:qFormat/>
    <w:rsid w:val="008234C6"/>
    <w:pPr>
      <w:spacing w:before="100" w:beforeAutospacing="1" w:after="100" w:afterAutospacing="1"/>
    </w:pPr>
    <w:rPr>
      <w:rFonts w:eastAsia="Times New Roman"/>
      <w:sz w:val="24"/>
    </w:rPr>
  </w:style>
  <w:style w:type="paragraph" w:customStyle="1" w:styleId="H1numbered">
    <w:name w:val="H1 numbered"/>
    <w:basedOn w:val="Normal"/>
    <w:uiPriority w:val="99"/>
    <w:qFormat/>
    <w:rsid w:val="008234C6"/>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8234C6"/>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8234C6"/>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8234C6"/>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8234C6"/>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8234C6"/>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234C6"/>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234C6"/>
    <w:pPr>
      <w:widowControl w:val="0"/>
      <w:spacing w:after="63"/>
    </w:pPr>
    <w:rPr>
      <w:rFonts w:ascii="Arial" w:hAnsi="Arial"/>
      <w:color w:val="auto"/>
    </w:rPr>
  </w:style>
  <w:style w:type="paragraph" w:customStyle="1" w:styleId="CM35">
    <w:name w:val="CM35"/>
    <w:basedOn w:val="Default"/>
    <w:next w:val="Default"/>
    <w:uiPriority w:val="99"/>
    <w:qFormat/>
    <w:rsid w:val="008234C6"/>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234C6"/>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8234C6"/>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234C6"/>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234C6"/>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8234C6"/>
    <w:rPr>
      <w:rFonts w:ascii="Georgia" w:hAnsi="Georgia"/>
      <w:sz w:val="22"/>
      <w:szCs w:val="22"/>
      <w:lang w:val="x-none" w:eastAsia="x-none"/>
    </w:rPr>
  </w:style>
  <w:style w:type="character" w:customStyle="1" w:styleId="StyleCards11ptUnderlineChar">
    <w:name w:val="Style Cards + 11 pt Underline Char"/>
    <w:link w:val="StyleCards11ptUnderline"/>
    <w:locked/>
    <w:rsid w:val="008234C6"/>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234C6"/>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8234C6"/>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234C6"/>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234C6"/>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234C6"/>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8234C6"/>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234C6"/>
    <w:rPr>
      <w:rFonts w:ascii="Georgia" w:hAnsi="Georgia"/>
      <w:lang w:val="x-none" w:eastAsia="x-none"/>
    </w:rPr>
  </w:style>
  <w:style w:type="character" w:customStyle="1" w:styleId="NormalFontChar">
    <w:name w:val="Normal Font Char"/>
    <w:link w:val="NormalFont"/>
    <w:locked/>
    <w:rsid w:val="008234C6"/>
    <w:rPr>
      <w:rFonts w:ascii="Times New Roman" w:eastAsia="Times New Roman" w:hAnsi="Times New Roman" w:cs="Times New Roman"/>
      <w:sz w:val="20"/>
      <w:szCs w:val="20"/>
    </w:rPr>
  </w:style>
  <w:style w:type="paragraph" w:customStyle="1" w:styleId="NormalFont">
    <w:name w:val="Normal Font"/>
    <w:link w:val="NormalFontChar"/>
    <w:qFormat/>
    <w:rsid w:val="008234C6"/>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234C6"/>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8234C6"/>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234C6"/>
    <w:rPr>
      <w:u w:val="single"/>
      <w:lang w:val="x-none" w:eastAsia="x-none"/>
    </w:rPr>
  </w:style>
  <w:style w:type="character" w:customStyle="1" w:styleId="StyleNormalFont11ptBoldUnderlineChar">
    <w:name w:val="Style Normal Font + 11 pt Bold Underline Char"/>
    <w:link w:val="StyleNormalFont11ptBoldUnderline"/>
    <w:locked/>
    <w:rsid w:val="008234C6"/>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234C6"/>
    <w:rPr>
      <w:b/>
      <w:bCs/>
      <w:u w:val="single"/>
      <w:lang w:val="x-none" w:eastAsia="x-none"/>
    </w:rPr>
  </w:style>
  <w:style w:type="paragraph" w:customStyle="1" w:styleId="Smallfont0">
    <w:name w:val="Smallfont"/>
    <w:basedOn w:val="Normal"/>
    <w:uiPriority w:val="99"/>
    <w:qFormat/>
    <w:rsid w:val="008234C6"/>
    <w:rPr>
      <w:rFonts w:eastAsia="Times New Roman"/>
      <w:sz w:val="15"/>
    </w:rPr>
  </w:style>
  <w:style w:type="paragraph" w:customStyle="1" w:styleId="formatvorlage2">
    <w:name w:val="formatvorlage2"/>
    <w:basedOn w:val="Normal"/>
    <w:uiPriority w:val="99"/>
    <w:qFormat/>
    <w:rsid w:val="008234C6"/>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8234C6"/>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234C6"/>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8234C6"/>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234C6"/>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8234C6"/>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8234C6"/>
    <w:pPr>
      <w:ind w:left="144"/>
    </w:pPr>
    <w:rPr>
      <w:rFonts w:ascii="Georgia" w:eastAsia="Times New Roman" w:hAnsi="Georgia"/>
      <w:lang w:val="x-none" w:eastAsia="x-none"/>
    </w:rPr>
  </w:style>
  <w:style w:type="paragraph" w:customStyle="1" w:styleId="deck">
    <w:name w:val="deck"/>
    <w:basedOn w:val="Normal"/>
    <w:uiPriority w:val="99"/>
    <w:qFormat/>
    <w:rsid w:val="008234C6"/>
    <w:pPr>
      <w:spacing w:before="100" w:beforeAutospacing="1" w:after="100" w:afterAutospacing="1"/>
    </w:pPr>
    <w:rPr>
      <w:rFonts w:eastAsia="Times New Roman"/>
      <w:sz w:val="24"/>
    </w:rPr>
  </w:style>
  <w:style w:type="paragraph" w:customStyle="1" w:styleId="i1">
    <w:name w:val="i1"/>
    <w:basedOn w:val="Normal"/>
    <w:uiPriority w:val="99"/>
    <w:qFormat/>
    <w:rsid w:val="008234C6"/>
    <w:pPr>
      <w:spacing w:before="100" w:beforeAutospacing="1" w:after="100" w:afterAutospacing="1"/>
    </w:pPr>
    <w:rPr>
      <w:rFonts w:eastAsia="Times New Roman"/>
      <w:sz w:val="24"/>
    </w:rPr>
  </w:style>
  <w:style w:type="paragraph" w:customStyle="1" w:styleId="question">
    <w:name w:val="question"/>
    <w:basedOn w:val="Normal"/>
    <w:uiPriority w:val="99"/>
    <w:qFormat/>
    <w:rsid w:val="008234C6"/>
    <w:pPr>
      <w:spacing w:before="100" w:beforeAutospacing="1" w:after="100" w:afterAutospacing="1"/>
    </w:pPr>
    <w:rPr>
      <w:rFonts w:eastAsia="Times New Roman"/>
      <w:sz w:val="24"/>
    </w:rPr>
  </w:style>
  <w:style w:type="paragraph" w:customStyle="1" w:styleId="bodycopy">
    <w:name w:val="bodycopy"/>
    <w:basedOn w:val="Normal"/>
    <w:uiPriority w:val="99"/>
    <w:qFormat/>
    <w:rsid w:val="008234C6"/>
    <w:pPr>
      <w:spacing w:before="100" w:beforeAutospacing="1" w:after="100" w:afterAutospacing="1"/>
    </w:pPr>
    <w:rPr>
      <w:rFonts w:eastAsia="Times New Roman"/>
      <w:sz w:val="24"/>
    </w:rPr>
  </w:style>
  <w:style w:type="paragraph" w:customStyle="1" w:styleId="Fifth">
    <w:name w:val="Fifth"/>
    <w:basedOn w:val="Normal"/>
    <w:link w:val="FifthChar"/>
    <w:qFormat/>
    <w:rsid w:val="008234C6"/>
    <w:rPr>
      <w:rFonts w:eastAsia="Calibri"/>
    </w:rPr>
  </w:style>
  <w:style w:type="paragraph" w:customStyle="1" w:styleId="NoteLevel22">
    <w:name w:val="Note Level 22"/>
    <w:basedOn w:val="Normal"/>
    <w:next w:val="Normal"/>
    <w:uiPriority w:val="99"/>
    <w:qFormat/>
    <w:rsid w:val="008234C6"/>
    <w:pPr>
      <w:keepNext/>
      <w:ind w:left="288" w:right="288"/>
    </w:pPr>
    <w:rPr>
      <w:rFonts w:eastAsia="MS Gothic"/>
      <w:szCs w:val="20"/>
    </w:rPr>
  </w:style>
  <w:style w:type="paragraph" w:customStyle="1" w:styleId="wp-caption-text">
    <w:name w:val="wp-caption-text"/>
    <w:basedOn w:val="Normal"/>
    <w:qFormat/>
    <w:rsid w:val="008234C6"/>
    <w:pPr>
      <w:spacing w:before="100" w:beforeAutospacing="1" w:after="100" w:afterAutospacing="1"/>
    </w:pPr>
    <w:rPr>
      <w:rFonts w:eastAsia="Times New Roman"/>
      <w:sz w:val="24"/>
    </w:rPr>
  </w:style>
  <w:style w:type="paragraph" w:customStyle="1" w:styleId="svarticle">
    <w:name w:val="svarticle"/>
    <w:basedOn w:val="Normal"/>
    <w:uiPriority w:val="99"/>
    <w:qFormat/>
    <w:rsid w:val="008234C6"/>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8234C6"/>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8234C6"/>
    <w:pPr>
      <w:spacing w:before="100" w:beforeAutospacing="1" w:after="100" w:afterAutospacing="1"/>
    </w:pPr>
  </w:style>
  <w:style w:type="paragraph" w:customStyle="1" w:styleId="description">
    <w:name w:val="description"/>
    <w:basedOn w:val="Normal"/>
    <w:uiPriority w:val="99"/>
    <w:qFormat/>
    <w:rsid w:val="008234C6"/>
    <w:pPr>
      <w:spacing w:before="100" w:beforeAutospacing="1" w:after="100" w:afterAutospacing="1"/>
    </w:pPr>
  </w:style>
  <w:style w:type="paragraph" w:customStyle="1" w:styleId="graf">
    <w:name w:val="graf"/>
    <w:basedOn w:val="Normal"/>
    <w:uiPriority w:val="99"/>
    <w:qFormat/>
    <w:rsid w:val="008234C6"/>
    <w:pPr>
      <w:spacing w:before="100" w:beforeAutospacing="1" w:after="100" w:afterAutospacing="1"/>
    </w:pPr>
  </w:style>
  <w:style w:type="paragraph" w:customStyle="1" w:styleId="column">
    <w:name w:val="column"/>
    <w:basedOn w:val="Normal"/>
    <w:uiPriority w:val="99"/>
    <w:qFormat/>
    <w:rsid w:val="008234C6"/>
    <w:pPr>
      <w:spacing w:before="100" w:beforeAutospacing="1" w:after="100" w:afterAutospacing="1"/>
    </w:pPr>
  </w:style>
  <w:style w:type="paragraph" w:customStyle="1" w:styleId="recirc-container">
    <w:name w:val="recirc-container"/>
    <w:basedOn w:val="Normal"/>
    <w:uiPriority w:val="99"/>
    <w:qFormat/>
    <w:rsid w:val="008234C6"/>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8234C6"/>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8234C6"/>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8234C6"/>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8234C6"/>
    <w:rPr>
      <w:rFonts w:ascii="Georgia" w:hAnsi="Georgia" w:hint="default"/>
      <w:i/>
      <w:iCs/>
      <w:color w:val="808080"/>
    </w:rPr>
  </w:style>
  <w:style w:type="character" w:customStyle="1" w:styleId="cardchar00">
    <w:name w:val="cardchar0"/>
    <w:basedOn w:val="DefaultParagraphFont"/>
    <w:rsid w:val="008234C6"/>
  </w:style>
  <w:style w:type="character" w:customStyle="1" w:styleId="UnderlineNon-bold">
    <w:name w:val="Underline Non - bold"/>
    <w:rsid w:val="008234C6"/>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8234C6"/>
  </w:style>
  <w:style w:type="character" w:customStyle="1" w:styleId="StyleHeading4UnderlinedsmalltextGaramondChar">
    <w:name w:val="Style Heading 4Underlinedsmall text + Garamond Char"/>
    <w:link w:val="StyleHeading4UnderlinedsmalltextGaramond"/>
    <w:locked/>
    <w:rsid w:val="008234C6"/>
    <w:rPr>
      <w:rFonts w:ascii="Calibri" w:hAnsi="Calibri"/>
    </w:rPr>
  </w:style>
  <w:style w:type="character" w:customStyle="1" w:styleId="Heading5Char2">
    <w:name w:val="Heading 5 Char2"/>
    <w:rsid w:val="008234C6"/>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8234C6"/>
    <w:rPr>
      <w:rFonts w:ascii="Arial" w:hAnsi="Arial" w:cs="Arial"/>
      <w:vanish/>
      <w:sz w:val="16"/>
      <w:szCs w:val="16"/>
    </w:rPr>
  </w:style>
  <w:style w:type="paragraph" w:styleId="z-TopofForm">
    <w:name w:val="HTML Top of Form"/>
    <w:basedOn w:val="Normal"/>
    <w:next w:val="Normal"/>
    <w:link w:val="z-TopofFormChar"/>
    <w:hidden/>
    <w:uiPriority w:val="99"/>
    <w:unhideWhenUsed/>
    <w:rsid w:val="008234C6"/>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8234C6"/>
    <w:rPr>
      <w:rFonts w:ascii="Arial" w:hAnsi="Arial" w:cs="Arial"/>
      <w:vanish/>
      <w:sz w:val="16"/>
      <w:szCs w:val="16"/>
    </w:rPr>
  </w:style>
  <w:style w:type="character" w:customStyle="1" w:styleId="z-BottomofFormChar">
    <w:name w:val="z-Bottom of Form Char"/>
    <w:basedOn w:val="DefaultParagraphFont"/>
    <w:link w:val="z-BottomofForm"/>
    <w:uiPriority w:val="99"/>
    <w:rsid w:val="008234C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8234C6"/>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234C6"/>
    <w:rPr>
      <w:rFonts w:ascii="Arial" w:hAnsi="Arial" w:cs="Arial"/>
      <w:vanish/>
      <w:sz w:val="16"/>
      <w:szCs w:val="16"/>
    </w:rPr>
  </w:style>
  <w:style w:type="character" w:customStyle="1" w:styleId="Style2CharChar">
    <w:name w:val="Style2 Char Char"/>
    <w:rsid w:val="008234C6"/>
    <w:rPr>
      <w:u w:val="thick"/>
      <w:lang w:val="en-US" w:eastAsia="en-US" w:bidi="ar-SA"/>
    </w:rPr>
  </w:style>
  <w:style w:type="character" w:customStyle="1" w:styleId="authordate1">
    <w:name w:val="authordate"/>
    <w:rsid w:val="008234C6"/>
  </w:style>
  <w:style w:type="character" w:customStyle="1" w:styleId="underline0">
    <w:name w:val="%underline"/>
    <w:rsid w:val="008234C6"/>
    <w:rPr>
      <w:rFonts w:ascii="Times New Roman" w:hAnsi="Times New Roman" w:cs="Times New Roman" w:hint="default"/>
      <w:strike w:val="0"/>
      <w:dstrike w:val="0"/>
      <w:sz w:val="16"/>
      <w:u w:val="none"/>
      <w:effect w:val="none"/>
    </w:rPr>
  </w:style>
  <w:style w:type="character" w:customStyle="1" w:styleId="AUNDERLINE0">
    <w:name w:val="AUNDERLINE"/>
    <w:qFormat/>
    <w:rsid w:val="008234C6"/>
    <w:rPr>
      <w:rFonts w:ascii="Times New Roman" w:hAnsi="Times New Roman" w:cs="Times New Roman" w:hint="default"/>
      <w:sz w:val="20"/>
      <w:u w:val="single"/>
    </w:rPr>
  </w:style>
  <w:style w:type="character" w:customStyle="1" w:styleId="UnderlinedCharChar">
    <w:name w:val="Underlined Char Char"/>
    <w:rsid w:val="008234C6"/>
    <w:rPr>
      <w:rFonts w:ascii="Garamond" w:hAnsi="Garamond" w:hint="default"/>
      <w:szCs w:val="28"/>
      <w:u w:val="single"/>
      <w:lang w:val="en-US" w:eastAsia="en-US" w:bidi="ar-SA"/>
    </w:rPr>
  </w:style>
  <w:style w:type="character" w:customStyle="1" w:styleId="slug-doi">
    <w:name w:val="slug-doi"/>
    <w:basedOn w:val="DefaultParagraphFont"/>
    <w:rsid w:val="008234C6"/>
  </w:style>
  <w:style w:type="character" w:customStyle="1" w:styleId="af">
    <w:name w:val="af"/>
    <w:basedOn w:val="DefaultParagraphFont"/>
    <w:rsid w:val="008234C6"/>
  </w:style>
  <w:style w:type="character" w:customStyle="1" w:styleId="ab">
    <w:name w:val="ab"/>
    <w:basedOn w:val="DefaultParagraphFont"/>
    <w:rsid w:val="008234C6"/>
  </w:style>
  <w:style w:type="character" w:customStyle="1" w:styleId="em">
    <w:name w:val="em"/>
    <w:basedOn w:val="DefaultParagraphFont"/>
    <w:rsid w:val="008234C6"/>
  </w:style>
  <w:style w:type="character" w:customStyle="1" w:styleId="au">
    <w:name w:val="au"/>
    <w:basedOn w:val="DefaultParagraphFont"/>
    <w:rsid w:val="008234C6"/>
  </w:style>
  <w:style w:type="character" w:customStyle="1" w:styleId="ti">
    <w:name w:val="ti"/>
    <w:basedOn w:val="DefaultParagraphFont"/>
    <w:rsid w:val="008234C6"/>
  </w:style>
  <w:style w:type="character" w:customStyle="1" w:styleId="subheadblue">
    <w:name w:val="subhead_blue"/>
    <w:basedOn w:val="DefaultParagraphFont"/>
    <w:rsid w:val="008234C6"/>
  </w:style>
  <w:style w:type="character" w:customStyle="1" w:styleId="affiliation">
    <w:name w:val="affiliation"/>
    <w:basedOn w:val="DefaultParagraphFont"/>
    <w:rsid w:val="008234C6"/>
  </w:style>
  <w:style w:type="character" w:customStyle="1" w:styleId="slug-doi-wrapper">
    <w:name w:val="slug-doi-wrapper"/>
    <w:basedOn w:val="DefaultParagraphFont"/>
    <w:rsid w:val="008234C6"/>
  </w:style>
  <w:style w:type="character" w:customStyle="1" w:styleId="slug-metadata-noteahead-of-print">
    <w:name w:val="slug-metadata-note ahead-of-print"/>
    <w:basedOn w:val="DefaultParagraphFont"/>
    <w:rsid w:val="008234C6"/>
  </w:style>
  <w:style w:type="character" w:customStyle="1" w:styleId="slug-ahead-of-print-date">
    <w:name w:val="slug-ahead-of-print-date"/>
    <w:basedOn w:val="DefaultParagraphFont"/>
    <w:rsid w:val="008234C6"/>
  </w:style>
  <w:style w:type="character" w:customStyle="1" w:styleId="medium-bold">
    <w:name w:val="medium-bold"/>
    <w:basedOn w:val="DefaultParagraphFont"/>
    <w:rsid w:val="008234C6"/>
  </w:style>
  <w:style w:type="character" w:customStyle="1" w:styleId="updated-short-citation">
    <w:name w:val="updated-short-citation"/>
    <w:basedOn w:val="DefaultParagraphFont"/>
    <w:rsid w:val="008234C6"/>
  </w:style>
  <w:style w:type="character" w:customStyle="1" w:styleId="goohl0">
    <w:name w:val="goohl0"/>
    <w:basedOn w:val="DefaultParagraphFont"/>
    <w:rsid w:val="008234C6"/>
  </w:style>
  <w:style w:type="character" w:customStyle="1" w:styleId="CharChar6">
    <w:name w:val="Char Char6"/>
    <w:rsid w:val="008234C6"/>
    <w:rPr>
      <w:rFonts w:ascii="Arial" w:hAnsi="Arial" w:cs="Arial" w:hint="default"/>
      <w:bCs/>
      <w:sz w:val="16"/>
      <w:szCs w:val="26"/>
      <w:lang w:val="en-US" w:eastAsia="en-US" w:bidi="ar-SA"/>
    </w:rPr>
  </w:style>
  <w:style w:type="character" w:customStyle="1" w:styleId="TagCharChar1">
    <w:name w:val="Tag Char Char1"/>
    <w:rsid w:val="008234C6"/>
    <w:rPr>
      <w:b/>
      <w:bCs w:val="0"/>
      <w:sz w:val="24"/>
      <w:szCs w:val="24"/>
      <w:lang w:val="en-US" w:eastAsia="en-US" w:bidi="ar-SA"/>
    </w:rPr>
  </w:style>
  <w:style w:type="character" w:customStyle="1" w:styleId="12TimesNewRoman">
    <w:name w:val="12 Times New Roman"/>
    <w:rsid w:val="008234C6"/>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234C6"/>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8234C6"/>
    <w:rPr>
      <w:rFonts w:ascii="Times New Roman" w:hAnsi="Times New Roman" w:cs="Times New Roman" w:hint="default"/>
      <w:strike w:val="0"/>
      <w:dstrike w:val="0"/>
      <w:sz w:val="14"/>
      <w:u w:val="none"/>
      <w:effect w:val="none"/>
    </w:rPr>
  </w:style>
  <w:style w:type="character" w:customStyle="1" w:styleId="F8-UnderlineBold">
    <w:name w:val="F8 - Underline/Bold"/>
    <w:rsid w:val="008234C6"/>
    <w:rPr>
      <w:rFonts w:ascii="Times New Roman" w:hAnsi="Times New Roman" w:cs="Times New Roman" w:hint="default"/>
      <w:b/>
      <w:bCs w:val="0"/>
      <w:sz w:val="20"/>
      <w:u w:val="single"/>
    </w:rPr>
  </w:style>
  <w:style w:type="character" w:customStyle="1" w:styleId="F7-SmallFont">
    <w:name w:val="F7 - Small Font"/>
    <w:rsid w:val="008234C6"/>
    <w:rPr>
      <w:rFonts w:ascii="Times New Roman" w:hAnsi="Times New Roman" w:cs="Times New Roman" w:hint="default"/>
      <w:sz w:val="14"/>
    </w:rPr>
  </w:style>
  <w:style w:type="character" w:customStyle="1" w:styleId="Brief-Bold">
    <w:name w:val="Brief - Bold"/>
    <w:rsid w:val="008234C6"/>
    <w:rPr>
      <w:rFonts w:ascii="Times New Roman" w:hAnsi="Times New Roman" w:cs="Times New Roman" w:hint="default"/>
      <w:b/>
      <w:bCs w:val="0"/>
    </w:rPr>
  </w:style>
  <w:style w:type="character" w:customStyle="1" w:styleId="Card-Underline">
    <w:name w:val="Card - Underline"/>
    <w:rsid w:val="008234C6"/>
    <w:rPr>
      <w:rFonts w:ascii="Times New Roman" w:hAnsi="Times New Roman" w:cs="Times New Roman" w:hint="default"/>
      <w:u w:val="single"/>
    </w:rPr>
  </w:style>
  <w:style w:type="character" w:customStyle="1" w:styleId="beriefunderline">
    <w:name w:val="berief = underline"/>
    <w:rsid w:val="008234C6"/>
    <w:rPr>
      <w:rFonts w:ascii="Times New Roman" w:eastAsia="Times New Roman" w:hAnsi="Times New Roman" w:cs="Times New Roman" w:hint="default"/>
      <w:sz w:val="20"/>
      <w:u w:val="single"/>
    </w:rPr>
  </w:style>
  <w:style w:type="character" w:customStyle="1" w:styleId="BoldText10pt">
    <w:name w:val="Bold Text 10 pt"/>
    <w:rsid w:val="008234C6"/>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8234C6"/>
    <w:rPr>
      <w:i/>
      <w:iCs w:val="0"/>
    </w:rPr>
  </w:style>
  <w:style w:type="character" w:customStyle="1" w:styleId="eoeaheader">
    <w:name w:val="eoea_header"/>
    <w:basedOn w:val="DefaultParagraphFont"/>
    <w:rsid w:val="008234C6"/>
  </w:style>
  <w:style w:type="character" w:customStyle="1" w:styleId="SC4208902">
    <w:name w:val="SC.4.208902"/>
    <w:rsid w:val="008234C6"/>
    <w:rPr>
      <w:rFonts w:ascii="Century" w:hAnsi="Century" w:cs="Century" w:hint="default"/>
      <w:color w:val="000000"/>
      <w:sz w:val="22"/>
      <w:szCs w:val="22"/>
    </w:rPr>
  </w:style>
  <w:style w:type="character" w:customStyle="1" w:styleId="SC4208915">
    <w:name w:val="SC.4.208915"/>
    <w:rsid w:val="008234C6"/>
    <w:rPr>
      <w:rFonts w:ascii="Century" w:hAnsi="Century" w:cs="Century" w:hint="default"/>
      <w:color w:val="000000"/>
      <w:sz w:val="13"/>
      <w:szCs w:val="13"/>
    </w:rPr>
  </w:style>
  <w:style w:type="character" w:customStyle="1" w:styleId="SC273764">
    <w:name w:val="SC.2.73764"/>
    <w:rsid w:val="008234C6"/>
    <w:rPr>
      <w:rFonts w:ascii="Century" w:hAnsi="Century" w:cs="Century" w:hint="default"/>
      <w:color w:val="000000"/>
      <w:sz w:val="72"/>
      <w:szCs w:val="72"/>
    </w:rPr>
  </w:style>
  <w:style w:type="character" w:customStyle="1" w:styleId="SC273779">
    <w:name w:val="SC.2.73779"/>
    <w:rsid w:val="008234C6"/>
    <w:rPr>
      <w:rFonts w:ascii="Century" w:hAnsi="Century" w:cs="Century" w:hint="default"/>
      <w:color w:val="000000"/>
      <w:sz w:val="40"/>
      <w:szCs w:val="40"/>
    </w:rPr>
  </w:style>
  <w:style w:type="character" w:customStyle="1" w:styleId="SC273763">
    <w:name w:val="SC.2.73763"/>
    <w:rsid w:val="008234C6"/>
    <w:rPr>
      <w:rFonts w:ascii="Century" w:hAnsi="Century" w:cs="Century" w:hint="default"/>
      <w:b/>
      <w:bCs/>
      <w:color w:val="000000"/>
    </w:rPr>
  </w:style>
  <w:style w:type="character" w:customStyle="1" w:styleId="SC4208910">
    <w:name w:val="SC.4.208910"/>
    <w:rsid w:val="008234C6"/>
    <w:rPr>
      <w:rFonts w:ascii="Century" w:hAnsi="Century" w:cs="Century" w:hint="default"/>
      <w:color w:val="000000"/>
      <w:sz w:val="28"/>
      <w:szCs w:val="28"/>
    </w:rPr>
  </w:style>
  <w:style w:type="character" w:customStyle="1" w:styleId="SC4208911">
    <w:name w:val="SC.4.208911"/>
    <w:rsid w:val="008234C6"/>
    <w:rPr>
      <w:rFonts w:ascii="Century" w:hAnsi="Century" w:cs="Century" w:hint="default"/>
      <w:color w:val="000000"/>
    </w:rPr>
  </w:style>
  <w:style w:type="character" w:customStyle="1" w:styleId="articlesubtitle">
    <w:name w:val="article_sub_title"/>
    <w:basedOn w:val="DefaultParagraphFont"/>
    <w:rsid w:val="008234C6"/>
  </w:style>
  <w:style w:type="character" w:customStyle="1" w:styleId="newsdate2">
    <w:name w:val="news_date2"/>
    <w:basedOn w:val="DefaultParagraphFont"/>
    <w:rsid w:val="008234C6"/>
  </w:style>
  <w:style w:type="character" w:customStyle="1" w:styleId="readarticleheader">
    <w:name w:val="readarticleheader"/>
    <w:basedOn w:val="DefaultParagraphFont"/>
    <w:rsid w:val="008234C6"/>
  </w:style>
  <w:style w:type="character" w:customStyle="1" w:styleId="UnderlineChar20">
    <w:name w:val="Underline Char2"/>
    <w:rsid w:val="008234C6"/>
    <w:rPr>
      <w:rFonts w:ascii="Trebuchet MS" w:hAnsi="Trebuchet MS" w:hint="default"/>
      <w:u w:val="thick"/>
      <w:lang w:val="en-US" w:eastAsia="zh-CN" w:bidi="ar-SA"/>
    </w:rPr>
  </w:style>
  <w:style w:type="character" w:customStyle="1" w:styleId="BoldUnderliningChar">
    <w:name w:val="Bold Underlining Char"/>
    <w:rsid w:val="008234C6"/>
    <w:rPr>
      <w:rFonts w:ascii="Arial Narrow" w:eastAsia="Times New Roman" w:hAnsi="Arial Narrow" w:hint="default"/>
      <w:b/>
      <w:bCs w:val="0"/>
      <w:szCs w:val="24"/>
      <w:u w:val="single"/>
      <w:lang w:val="en-GB" w:eastAsia="en-US" w:bidi="ar-SA"/>
    </w:rPr>
  </w:style>
  <w:style w:type="character" w:customStyle="1" w:styleId="medium-normal1">
    <w:name w:val="medium-normal1"/>
    <w:rsid w:val="008234C6"/>
    <w:rPr>
      <w:rFonts w:ascii="Arial" w:hAnsi="Arial" w:cs="Arial" w:hint="default"/>
      <w:b w:val="0"/>
      <w:bCs w:val="0"/>
      <w:i w:val="0"/>
      <w:iCs w:val="0"/>
      <w:sz w:val="20"/>
      <w:szCs w:val="20"/>
    </w:rPr>
  </w:style>
  <w:style w:type="character" w:customStyle="1" w:styleId="UnderlinedCardChar0">
    <w:name w:val="Underlined Card Char"/>
    <w:rsid w:val="008234C6"/>
    <w:rPr>
      <w:rFonts w:ascii="Palatino Linotype" w:hAnsi="Palatino Linotype" w:hint="default"/>
      <w:u w:val="single"/>
      <w:lang w:val="en-US" w:eastAsia="en-US" w:bidi="ar-SA"/>
    </w:rPr>
  </w:style>
  <w:style w:type="character" w:customStyle="1" w:styleId="char">
    <w:name w:val="char"/>
    <w:basedOn w:val="DefaultParagraphFont"/>
    <w:rsid w:val="008234C6"/>
  </w:style>
  <w:style w:type="character" w:customStyle="1" w:styleId="UnderlineCharCharCharCharCharChar">
    <w:name w:val="Underline Char Char Char Char Char Char"/>
    <w:rsid w:val="008234C6"/>
    <w:rPr>
      <w:rFonts w:ascii="Arial Narrow" w:hAnsi="Arial Narrow" w:hint="default"/>
      <w:szCs w:val="24"/>
      <w:u w:val="single"/>
      <w:lang w:val="en-US" w:eastAsia="en-US" w:bidi="ar-SA"/>
    </w:rPr>
  </w:style>
  <w:style w:type="character" w:customStyle="1" w:styleId="klink">
    <w:name w:val="klink"/>
    <w:basedOn w:val="DefaultParagraphFont"/>
    <w:rsid w:val="008234C6"/>
  </w:style>
  <w:style w:type="character" w:customStyle="1" w:styleId="date10">
    <w:name w:val="date1"/>
    <w:basedOn w:val="DefaultParagraphFont"/>
    <w:rsid w:val="008234C6"/>
  </w:style>
  <w:style w:type="character" w:customStyle="1" w:styleId="bolding1">
    <w:name w:val="bolding1"/>
    <w:rsid w:val="008234C6"/>
    <w:rPr>
      <w:b/>
      <w:bCs/>
    </w:rPr>
  </w:style>
  <w:style w:type="character" w:customStyle="1" w:styleId="bookoptions1">
    <w:name w:val="book_options1"/>
    <w:rsid w:val="008234C6"/>
    <w:rPr>
      <w:b/>
      <w:bCs/>
      <w:color w:val="333366"/>
    </w:rPr>
  </w:style>
  <w:style w:type="character" w:customStyle="1" w:styleId="descriptionblock">
    <w:name w:val="description block"/>
    <w:basedOn w:val="DefaultParagraphFont"/>
    <w:rsid w:val="008234C6"/>
  </w:style>
  <w:style w:type="character" w:customStyle="1" w:styleId="detailsboxblock">
    <w:name w:val="detailsbox block"/>
    <w:basedOn w:val="DefaultParagraphFont"/>
    <w:rsid w:val="008234C6"/>
  </w:style>
  <w:style w:type="character" w:customStyle="1" w:styleId="Char3">
    <w:name w:val="Char3"/>
    <w:rsid w:val="008234C6"/>
    <w:rPr>
      <w:rFonts w:ascii="Arial" w:hAnsi="Arial" w:cs="Arial" w:hint="default"/>
      <w:bCs/>
      <w:u w:val="thick"/>
      <w:lang w:val="en-US" w:eastAsia="en-US" w:bidi="ar-SA"/>
    </w:rPr>
  </w:style>
  <w:style w:type="character" w:customStyle="1" w:styleId="texto11">
    <w:name w:val="texto11"/>
    <w:rsid w:val="008234C6"/>
    <w:rPr>
      <w:rFonts w:ascii="Arial" w:hAnsi="Arial" w:cs="Arial" w:hint="default"/>
      <w:b w:val="0"/>
      <w:bCs w:val="0"/>
      <w:i w:val="0"/>
      <w:iCs w:val="0"/>
      <w:caps w:val="0"/>
      <w:color w:val="000000"/>
      <w:sz w:val="26"/>
      <w:szCs w:val="26"/>
    </w:rPr>
  </w:style>
  <w:style w:type="character" w:customStyle="1" w:styleId="CardTagChar">
    <w:name w:val="Card Tag Char"/>
    <w:rsid w:val="008234C6"/>
    <w:rPr>
      <w:rFonts w:ascii="Arial Narrow" w:hAnsi="Arial Narrow" w:hint="default"/>
      <w:b/>
      <w:bCs w:val="0"/>
      <w:sz w:val="24"/>
      <w:szCs w:val="24"/>
      <w:lang w:val="en-US" w:eastAsia="en-US" w:bidi="ar-SA"/>
    </w:rPr>
  </w:style>
  <w:style w:type="character" w:customStyle="1" w:styleId="DebateCiteCharCharChar">
    <w:name w:val="Debate Cite Char Char Char"/>
    <w:rsid w:val="008234C6"/>
    <w:rPr>
      <w:b/>
      <w:bCs w:val="0"/>
      <w:sz w:val="32"/>
      <w:szCs w:val="32"/>
      <w:lang w:val="en-US" w:eastAsia="en-US" w:bidi="ar-SA"/>
    </w:rPr>
  </w:style>
  <w:style w:type="character" w:customStyle="1" w:styleId="TagChar3">
    <w:name w:val="Tag Char3"/>
    <w:rsid w:val="008234C6"/>
    <w:rPr>
      <w:rFonts w:ascii="Palatino Linotype" w:hAnsi="Palatino Linotype" w:hint="default"/>
      <w:b/>
      <w:bCs w:val="0"/>
      <w:sz w:val="24"/>
      <w:szCs w:val="24"/>
      <w:lang w:val="en-US" w:eastAsia="en-US" w:bidi="ar-SA"/>
    </w:rPr>
  </w:style>
  <w:style w:type="character" w:customStyle="1" w:styleId="TagandCiteChar">
    <w:name w:val="Tag and Cite Char"/>
    <w:rsid w:val="008234C6"/>
    <w:rPr>
      <w:color w:val="333333"/>
      <w:sz w:val="22"/>
      <w:szCs w:val="22"/>
      <w:lang w:val="en-US" w:eastAsia="en-US" w:bidi="ar-SA"/>
    </w:rPr>
  </w:style>
  <w:style w:type="character" w:customStyle="1" w:styleId="Style10ptBold">
    <w:name w:val="Style 10 pt Bold"/>
    <w:rsid w:val="008234C6"/>
    <w:rPr>
      <w:b/>
      <w:bCs/>
      <w:sz w:val="20"/>
    </w:rPr>
  </w:style>
  <w:style w:type="character" w:customStyle="1" w:styleId="text9">
    <w:name w:val="text9"/>
    <w:basedOn w:val="DefaultParagraphFont"/>
    <w:rsid w:val="008234C6"/>
  </w:style>
  <w:style w:type="character" w:customStyle="1" w:styleId="text21">
    <w:name w:val="text21"/>
    <w:basedOn w:val="DefaultParagraphFont"/>
    <w:rsid w:val="008234C6"/>
  </w:style>
  <w:style w:type="character" w:customStyle="1" w:styleId="text19">
    <w:name w:val="text19"/>
    <w:basedOn w:val="DefaultParagraphFont"/>
    <w:rsid w:val="008234C6"/>
  </w:style>
  <w:style w:type="character" w:customStyle="1" w:styleId="term2">
    <w:name w:val="term2"/>
    <w:rsid w:val="008234C6"/>
    <w:rPr>
      <w:b/>
      <w:bCs/>
    </w:rPr>
  </w:style>
  <w:style w:type="character" w:customStyle="1" w:styleId="pmterms12">
    <w:name w:val="pmterms12"/>
    <w:rsid w:val="008234C6"/>
    <w:rPr>
      <w:b/>
      <w:bCs/>
      <w:i w:val="0"/>
      <w:iCs w:val="0"/>
      <w:color w:val="000000"/>
    </w:rPr>
  </w:style>
  <w:style w:type="character" w:customStyle="1" w:styleId="ToReadChar">
    <w:name w:val="To Read Char"/>
    <w:rsid w:val="008234C6"/>
    <w:rPr>
      <w:rFonts w:ascii="Verdana" w:hAnsi="Verdana" w:hint="default"/>
      <w:b/>
      <w:bCs w:val="0"/>
      <w:szCs w:val="24"/>
      <w:u w:val="single"/>
      <w:lang w:val="en-US" w:eastAsia="en-US" w:bidi="ar-SA"/>
    </w:rPr>
  </w:style>
  <w:style w:type="character" w:customStyle="1" w:styleId="ToReadCharChar">
    <w:name w:val="To Read Char Char"/>
    <w:rsid w:val="008234C6"/>
    <w:rPr>
      <w:rFonts w:ascii="Verdana" w:hAnsi="Verdana" w:hint="default"/>
      <w:b/>
      <w:bCs w:val="0"/>
      <w:szCs w:val="24"/>
      <w:u w:val="single"/>
      <w:lang w:val="en-US" w:eastAsia="en-US" w:bidi="ar-SA"/>
    </w:rPr>
  </w:style>
  <w:style w:type="character" w:customStyle="1" w:styleId="bio">
    <w:name w:val="bio"/>
    <w:basedOn w:val="DefaultParagraphFont"/>
    <w:rsid w:val="008234C6"/>
  </w:style>
  <w:style w:type="character" w:customStyle="1" w:styleId="storytextstyle">
    <w:name w:val="storytextstyle"/>
    <w:basedOn w:val="DefaultParagraphFont"/>
    <w:rsid w:val="008234C6"/>
  </w:style>
  <w:style w:type="character" w:customStyle="1" w:styleId="cardunderlinedCharChar">
    <w:name w:val="card underlined Char Char"/>
    <w:rsid w:val="008234C6"/>
    <w:rPr>
      <w:rFonts w:ascii="Arial" w:hAnsi="Arial" w:cs="Arial" w:hint="default"/>
      <w:sz w:val="22"/>
      <w:szCs w:val="24"/>
      <w:u w:val="single"/>
      <w:lang w:val="en-US" w:eastAsia="en-US" w:bidi="ar-SA"/>
    </w:rPr>
  </w:style>
  <w:style w:type="character" w:customStyle="1" w:styleId="Style2Char0">
    <w:name w:val="Style2 Char"/>
    <w:rsid w:val="008234C6"/>
    <w:rPr>
      <w:rFonts w:ascii="Book Antiqua" w:hAnsi="Book Antiqua" w:hint="default"/>
      <w:u w:val="thick"/>
      <w:lang w:val="en-US" w:eastAsia="en-US" w:bidi="ar-SA"/>
    </w:rPr>
  </w:style>
  <w:style w:type="character" w:customStyle="1" w:styleId="Style2Char1">
    <w:name w:val="Style2 Char1"/>
    <w:rsid w:val="008234C6"/>
    <w:rPr>
      <w:rFonts w:ascii="Book Antiqua" w:hAnsi="Book Antiqua" w:hint="default"/>
      <w:szCs w:val="24"/>
      <w:u w:val="thick"/>
      <w:lang w:val="en-US" w:eastAsia="en-US" w:bidi="ar-SA"/>
    </w:rPr>
  </w:style>
  <w:style w:type="character" w:customStyle="1" w:styleId="articlehead21">
    <w:name w:val="articlehead21"/>
    <w:rsid w:val="008234C6"/>
    <w:rPr>
      <w:rFonts w:ascii="Arial" w:hAnsi="Arial" w:cs="Arial" w:hint="default"/>
      <w:b/>
      <w:bCs/>
      <w:color w:val="660000"/>
      <w:sz w:val="20"/>
      <w:szCs w:val="20"/>
    </w:rPr>
  </w:style>
  <w:style w:type="character" w:customStyle="1" w:styleId="TagCiteChar1">
    <w:name w:val="Tag/Cite Char1"/>
    <w:rsid w:val="008234C6"/>
    <w:rPr>
      <w:b/>
      <w:bCs w:val="0"/>
      <w:lang w:val="en-US" w:eastAsia="en-US" w:bidi="ar-SA"/>
    </w:rPr>
  </w:style>
  <w:style w:type="character" w:customStyle="1" w:styleId="goohl2">
    <w:name w:val="goohl2"/>
    <w:basedOn w:val="DefaultParagraphFont"/>
    <w:rsid w:val="008234C6"/>
  </w:style>
  <w:style w:type="character" w:customStyle="1" w:styleId="CardCharChar0">
    <w:name w:val="Card Char Char"/>
    <w:rsid w:val="008234C6"/>
    <w:rPr>
      <w:lang w:val="en-US" w:eastAsia="en-US" w:bidi="ar-SA"/>
    </w:rPr>
  </w:style>
  <w:style w:type="character" w:customStyle="1" w:styleId="BriefTitle1Char">
    <w:name w:val="Brief Title 1 Char"/>
    <w:rsid w:val="008234C6"/>
    <w:rPr>
      <w:b/>
      <w:bCs w:val="0"/>
      <w:u w:val="single"/>
      <w:lang w:val="en-US" w:eastAsia="en-US" w:bidi="ar-SA"/>
    </w:rPr>
  </w:style>
  <w:style w:type="character" w:customStyle="1" w:styleId="TagCiteCharChar">
    <w:name w:val="Tag/Cite Char Char"/>
    <w:rsid w:val="008234C6"/>
    <w:rPr>
      <w:b/>
      <w:bCs w:val="0"/>
      <w:lang w:val="en-US" w:eastAsia="en-US" w:bidi="ar-SA"/>
    </w:rPr>
  </w:style>
  <w:style w:type="character" w:customStyle="1" w:styleId="btx">
    <w:name w:val="btx"/>
    <w:basedOn w:val="DefaultParagraphFont"/>
    <w:rsid w:val="008234C6"/>
  </w:style>
  <w:style w:type="character" w:customStyle="1" w:styleId="CardChar10">
    <w:name w:val="Card Char1"/>
    <w:rsid w:val="008234C6"/>
    <w:rPr>
      <w:lang w:val="en-US" w:eastAsia="en-US" w:bidi="ar-SA"/>
    </w:rPr>
  </w:style>
  <w:style w:type="character" w:customStyle="1" w:styleId="prodgeneral1">
    <w:name w:val="prodgeneral1"/>
    <w:rsid w:val="008234C6"/>
    <w:rPr>
      <w:rFonts w:ascii="Verdana" w:hAnsi="Verdana" w:hint="default"/>
      <w:b w:val="0"/>
      <w:bCs w:val="0"/>
      <w:caps w:val="0"/>
      <w:color w:val="000000"/>
      <w:spacing w:val="0"/>
      <w:sz w:val="16"/>
      <w:szCs w:val="16"/>
    </w:rPr>
  </w:style>
  <w:style w:type="character" w:customStyle="1" w:styleId="summary1">
    <w:name w:val="summary1"/>
    <w:rsid w:val="008234C6"/>
    <w:rPr>
      <w:rFonts w:ascii="Arial" w:hAnsi="Arial" w:cs="Arial" w:hint="default"/>
      <w:sz w:val="18"/>
      <w:szCs w:val="18"/>
    </w:rPr>
  </w:style>
  <w:style w:type="character" w:customStyle="1" w:styleId="text3">
    <w:name w:val="text3"/>
    <w:basedOn w:val="DefaultParagraphFont"/>
    <w:rsid w:val="008234C6"/>
  </w:style>
  <w:style w:type="character" w:customStyle="1" w:styleId="cardtextsmallChar">
    <w:name w:val="card text small Char"/>
    <w:rsid w:val="008234C6"/>
    <w:rPr>
      <w:rFonts w:ascii="Arial Narrow" w:hAnsi="Arial Narrow" w:hint="default"/>
      <w:sz w:val="16"/>
      <w:szCs w:val="24"/>
      <w:lang w:val="en-US" w:eastAsia="en-US" w:bidi="ar-SA"/>
    </w:rPr>
  </w:style>
  <w:style w:type="character" w:customStyle="1" w:styleId="countrytitle1">
    <w:name w:val="countrytitle1"/>
    <w:rsid w:val="008234C6"/>
    <w:rPr>
      <w:rFonts w:ascii="Verdana" w:hAnsi="Verdana" w:hint="default"/>
      <w:b/>
      <w:bCs/>
      <w:color w:val="293643"/>
      <w:sz w:val="24"/>
      <w:szCs w:val="24"/>
    </w:rPr>
  </w:style>
  <w:style w:type="character" w:customStyle="1" w:styleId="storyheader1">
    <w:name w:val="storyheader1"/>
    <w:rsid w:val="008234C6"/>
    <w:rPr>
      <w:rFonts w:ascii="Verdana" w:hAnsi="Verdana" w:hint="default"/>
      <w:b/>
      <w:bCs/>
      <w:color w:val="000000"/>
      <w:sz w:val="21"/>
      <w:szCs w:val="21"/>
    </w:rPr>
  </w:style>
  <w:style w:type="character" w:customStyle="1" w:styleId="cardunderlinedChar0">
    <w:name w:val="card underlined Char"/>
    <w:rsid w:val="008234C6"/>
    <w:rPr>
      <w:rFonts w:ascii="Arial" w:hAnsi="Arial" w:cs="Arial" w:hint="default"/>
      <w:sz w:val="22"/>
      <w:szCs w:val="24"/>
      <w:u w:val="single"/>
      <w:lang w:val="en-US" w:eastAsia="en-US" w:bidi="ar-SA"/>
    </w:rPr>
  </w:style>
  <w:style w:type="character" w:customStyle="1" w:styleId="article1">
    <w:name w:val="article1"/>
    <w:rsid w:val="008234C6"/>
    <w:rPr>
      <w:rFonts w:ascii="Verdana" w:hAnsi="Verdana" w:hint="default"/>
      <w:color w:val="333333"/>
      <w:sz w:val="16"/>
      <w:szCs w:val="16"/>
    </w:rPr>
  </w:style>
  <w:style w:type="character" w:customStyle="1" w:styleId="story-posted-date1">
    <w:name w:val="story-posted-date1"/>
    <w:rsid w:val="008234C6"/>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234C6"/>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8234C6"/>
  </w:style>
  <w:style w:type="character" w:customStyle="1" w:styleId="textmedium">
    <w:name w:val="textmedium"/>
    <w:basedOn w:val="DefaultParagraphFont"/>
    <w:rsid w:val="008234C6"/>
  </w:style>
  <w:style w:type="character" w:customStyle="1" w:styleId="citation1">
    <w:name w:val="citation1"/>
    <w:rsid w:val="008234C6"/>
    <w:rPr>
      <w:rFonts w:ascii="Verdana" w:hAnsi="Verdana" w:hint="default"/>
      <w:sz w:val="17"/>
      <w:szCs w:val="17"/>
    </w:rPr>
  </w:style>
  <w:style w:type="character" w:customStyle="1" w:styleId="hithighlite">
    <w:name w:val="hithighlite"/>
    <w:basedOn w:val="DefaultParagraphFont"/>
    <w:rsid w:val="008234C6"/>
  </w:style>
  <w:style w:type="character" w:customStyle="1" w:styleId="articlecontent">
    <w:name w:val="articlecontent"/>
    <w:basedOn w:val="DefaultParagraphFont"/>
    <w:rsid w:val="008234C6"/>
  </w:style>
  <w:style w:type="character" w:customStyle="1" w:styleId="fource1">
    <w:name w:val="fource1"/>
    <w:rsid w:val="008234C6"/>
    <w:rPr>
      <w:sz w:val="34"/>
      <w:szCs w:val="34"/>
    </w:rPr>
  </w:style>
  <w:style w:type="character" w:customStyle="1" w:styleId="LanguageStrikeChar">
    <w:name w:val="Language Strike Char"/>
    <w:rsid w:val="008234C6"/>
    <w:rPr>
      <w:rFonts w:ascii="Arial Narrow" w:hAnsi="Arial Narrow" w:hint="default"/>
      <w:strike/>
      <w:szCs w:val="24"/>
      <w:lang w:val="en-US" w:eastAsia="en-US" w:bidi="ar-SA"/>
    </w:rPr>
  </w:style>
  <w:style w:type="character" w:customStyle="1" w:styleId="normal11">
    <w:name w:val="normal1"/>
    <w:basedOn w:val="DefaultParagraphFont"/>
    <w:rsid w:val="008234C6"/>
  </w:style>
  <w:style w:type="character" w:customStyle="1" w:styleId="ds">
    <w:name w:val="ds"/>
    <w:basedOn w:val="DefaultParagraphFont"/>
    <w:rsid w:val="008234C6"/>
  </w:style>
  <w:style w:type="character" w:customStyle="1" w:styleId="UnderliningChar1">
    <w:name w:val="Underlining Char1"/>
    <w:rsid w:val="008234C6"/>
    <w:rPr>
      <w:rFonts w:ascii="Arial Narrow" w:hAnsi="Arial Narrow" w:hint="default"/>
      <w:szCs w:val="24"/>
      <w:u w:val="single"/>
      <w:lang w:val="en-US" w:eastAsia="en-US" w:bidi="ar-SA"/>
    </w:rPr>
  </w:style>
  <w:style w:type="character" w:customStyle="1" w:styleId="UnderliningChar2">
    <w:name w:val="Underlining Char2"/>
    <w:rsid w:val="008234C6"/>
    <w:rPr>
      <w:rFonts w:ascii="Arial Narrow" w:hAnsi="Arial Narrow" w:hint="default"/>
      <w:szCs w:val="24"/>
      <w:u w:val="single"/>
      <w:lang w:val="en-US" w:eastAsia="en-US" w:bidi="ar-SA"/>
    </w:rPr>
  </w:style>
  <w:style w:type="character" w:customStyle="1" w:styleId="MicroTextChar1">
    <w:name w:val="MicroText Char1"/>
    <w:rsid w:val="008234C6"/>
    <w:rPr>
      <w:rFonts w:ascii="Arial Narrow" w:hAnsi="Arial Narrow" w:hint="default"/>
      <w:sz w:val="12"/>
      <w:szCs w:val="24"/>
      <w:lang w:val="en-US" w:eastAsia="en-US" w:bidi="ar-SA"/>
    </w:rPr>
  </w:style>
  <w:style w:type="character" w:customStyle="1" w:styleId="DefaultPara">
    <w:name w:val="Default Para"/>
    <w:rsid w:val="008234C6"/>
    <w:rPr>
      <w:sz w:val="20"/>
    </w:rPr>
  </w:style>
  <w:style w:type="character" w:customStyle="1" w:styleId="SYSHYPERTEXT">
    <w:name w:val="SYS_HYPERTEXT"/>
    <w:rsid w:val="008234C6"/>
    <w:rPr>
      <w:color w:val="0000FF"/>
      <w:u w:val="single"/>
    </w:rPr>
  </w:style>
  <w:style w:type="character" w:customStyle="1" w:styleId="Hyperlink1">
    <w:name w:val="Hyperlink1"/>
    <w:rsid w:val="008234C6"/>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234C6"/>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234C6"/>
    <w:rPr>
      <w:rFonts w:ascii="Arial Narrow" w:hAnsi="Arial Narrow" w:hint="default"/>
      <w:noProof w:val="0"/>
      <w:szCs w:val="24"/>
      <w:u w:val="single"/>
      <w:lang w:val="en-US" w:eastAsia="en-US" w:bidi="ar-SA"/>
    </w:rPr>
  </w:style>
  <w:style w:type="character" w:customStyle="1" w:styleId="BlockHeading1Char">
    <w:name w:val="Block Heading 1 Char"/>
    <w:rsid w:val="008234C6"/>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8234C6"/>
    <w:rPr>
      <w:b/>
      <w:bCs w:val="0"/>
      <w:sz w:val="24"/>
      <w:szCs w:val="24"/>
      <w:u w:val="single"/>
      <w:lang w:val="en-US" w:eastAsia="en-US" w:bidi="ar-SA"/>
    </w:rPr>
  </w:style>
  <w:style w:type="character" w:customStyle="1" w:styleId="StyleTagTimesNewRomanChar">
    <w:name w:val="Style Tag + Times New Roman Char"/>
    <w:rsid w:val="008234C6"/>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234C6"/>
    <w:rPr>
      <w:rFonts w:ascii="Arial Narrow" w:hAnsi="Arial Narrow" w:cs="Arial" w:hint="default"/>
      <w:b/>
      <w:bCs/>
      <w:iCs/>
      <w:sz w:val="24"/>
      <w:szCs w:val="28"/>
      <w:lang w:val="en-US" w:eastAsia="en-US" w:bidi="ar-SA"/>
    </w:rPr>
  </w:style>
  <w:style w:type="character" w:customStyle="1" w:styleId="UnderliningCharChar">
    <w:name w:val="Underlining Char Char"/>
    <w:rsid w:val="008234C6"/>
    <w:rPr>
      <w:rFonts w:ascii="Arial Narrow" w:hAnsi="Arial Narrow" w:hint="default"/>
      <w:szCs w:val="24"/>
      <w:u w:val="single"/>
      <w:lang w:val="en-US" w:eastAsia="en-US" w:bidi="ar-SA"/>
    </w:rPr>
  </w:style>
  <w:style w:type="character" w:customStyle="1" w:styleId="StyleArialNarrow12ptBold">
    <w:name w:val="Style Arial Narrow 12 pt Bold"/>
    <w:rsid w:val="008234C6"/>
    <w:rPr>
      <w:rFonts w:ascii="Arial Narrow" w:hAnsi="Arial Narrow" w:hint="default"/>
      <w:b/>
      <w:bCs/>
      <w:sz w:val="24"/>
    </w:rPr>
  </w:style>
  <w:style w:type="character" w:customStyle="1" w:styleId="Style1CharChar">
    <w:name w:val="Style1 Char Char"/>
    <w:rsid w:val="008234C6"/>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234C6"/>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234C6"/>
    <w:rPr>
      <w:noProof w:val="0"/>
      <w:u w:val="single"/>
      <w:lang w:val="en-US" w:eastAsia="en-US" w:bidi="ar-SA"/>
    </w:rPr>
  </w:style>
  <w:style w:type="character" w:customStyle="1" w:styleId="UnderlinedCharChar1">
    <w:name w:val="Underlined Char Char1"/>
    <w:rsid w:val="008234C6"/>
    <w:rPr>
      <w:rFonts w:ascii="Bell MT" w:eastAsia="Times New Roman" w:hAnsi="Bell MT" w:hint="default"/>
      <w:bCs/>
      <w:iCs/>
      <w:sz w:val="22"/>
      <w:u w:val="single"/>
    </w:rPr>
  </w:style>
  <w:style w:type="character" w:customStyle="1" w:styleId="Heading2CharChar2">
    <w:name w:val="Heading 2 Char Char2"/>
    <w:rsid w:val="008234C6"/>
    <w:rPr>
      <w:rFonts w:ascii="Arial" w:hAnsi="Arial" w:cs="Arial" w:hint="default"/>
      <w:b/>
      <w:bCs/>
      <w:iCs/>
      <w:sz w:val="22"/>
      <w:szCs w:val="28"/>
      <w:lang w:val="en-US" w:eastAsia="en-US" w:bidi="ar-SA"/>
    </w:rPr>
  </w:style>
  <w:style w:type="character" w:customStyle="1" w:styleId="doctitle">
    <w:name w:val="doctitle"/>
    <w:rsid w:val="008234C6"/>
  </w:style>
  <w:style w:type="character" w:customStyle="1" w:styleId="cardtext-underlined0">
    <w:name w:val="card text- underlined"/>
    <w:rsid w:val="008234C6"/>
    <w:rPr>
      <w:rFonts w:ascii="Garamond" w:hAnsi="Garamond" w:hint="default"/>
      <w:u w:val="single"/>
    </w:rPr>
  </w:style>
  <w:style w:type="character" w:customStyle="1" w:styleId="BodyText1">
    <w:name w:val="Body Text1"/>
    <w:basedOn w:val="DefaultParagraphFont"/>
    <w:rsid w:val="008234C6"/>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8234C6"/>
  </w:style>
  <w:style w:type="character" w:customStyle="1" w:styleId="BriefTitleChar">
    <w:name w:val="Brief Title Char"/>
    <w:basedOn w:val="DefaultParagraphFont"/>
    <w:rsid w:val="008234C6"/>
    <w:rPr>
      <w:b/>
      <w:bCs w:val="0"/>
      <w:sz w:val="24"/>
      <w:szCs w:val="24"/>
      <w:u w:val="single"/>
      <w:lang w:val="en-US" w:eastAsia="en-US" w:bidi="ar-SA"/>
    </w:rPr>
  </w:style>
  <w:style w:type="character" w:customStyle="1" w:styleId="BriefTitle2Char">
    <w:name w:val="Brief Title 2 Char"/>
    <w:basedOn w:val="BriefTitleChar"/>
    <w:rsid w:val="008234C6"/>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234C6"/>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234C6"/>
    <w:rPr>
      <w:rFonts w:ascii="Georgia" w:hAnsi="Georgia" w:hint="default"/>
      <w:b/>
      <w:bCs w:val="0"/>
      <w:sz w:val="24"/>
    </w:rPr>
  </w:style>
  <w:style w:type="character" w:customStyle="1" w:styleId="Emphasis20">
    <w:name w:val="Emphasis 2"/>
    <w:uiPriority w:val="1"/>
    <w:qFormat/>
    <w:rsid w:val="008234C6"/>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234C6"/>
    <w:rPr>
      <w:rFonts w:ascii="AGaramond" w:hAnsi="AGaramond" w:cs="AGaramond" w:hint="default"/>
      <w:color w:val="211D1E"/>
      <w:sz w:val="14"/>
      <w:szCs w:val="14"/>
    </w:rPr>
  </w:style>
  <w:style w:type="character" w:customStyle="1" w:styleId="CharacterStyle2">
    <w:name w:val="Character Style 2"/>
    <w:uiPriority w:val="99"/>
    <w:rsid w:val="008234C6"/>
    <w:rPr>
      <w:sz w:val="20"/>
      <w:szCs w:val="20"/>
    </w:rPr>
  </w:style>
  <w:style w:type="character" w:customStyle="1" w:styleId="cross-head">
    <w:name w:val="cross-head"/>
    <w:rsid w:val="008234C6"/>
  </w:style>
  <w:style w:type="character" w:customStyle="1" w:styleId="dateline">
    <w:name w:val="dateline"/>
    <w:rsid w:val="008234C6"/>
  </w:style>
  <w:style w:type="character" w:customStyle="1" w:styleId="Subtitle1">
    <w:name w:val="Subtitle1"/>
    <w:rsid w:val="008234C6"/>
  </w:style>
  <w:style w:type="character" w:customStyle="1" w:styleId="metaorigin">
    <w:name w:val="meta_origin"/>
    <w:rsid w:val="008234C6"/>
  </w:style>
  <w:style w:type="character" w:customStyle="1" w:styleId="mandelbrotrefrag">
    <w:name w:val="mandelbrot_refrag"/>
    <w:rsid w:val="008234C6"/>
  </w:style>
  <w:style w:type="character" w:customStyle="1" w:styleId="eminfo">
    <w:name w:val="eminfo"/>
    <w:rsid w:val="008234C6"/>
  </w:style>
  <w:style w:type="character" w:customStyle="1" w:styleId="emhighlight">
    <w:name w:val="emhighlight"/>
    <w:rsid w:val="008234C6"/>
  </w:style>
  <w:style w:type="character" w:customStyle="1" w:styleId="name">
    <w:name w:val="name"/>
    <w:rsid w:val="008234C6"/>
  </w:style>
  <w:style w:type="character" w:customStyle="1" w:styleId="tkrname">
    <w:name w:val="tkrname"/>
    <w:rsid w:val="008234C6"/>
  </w:style>
  <w:style w:type="character" w:customStyle="1" w:styleId="tkrchange">
    <w:name w:val="tkrchange"/>
    <w:rsid w:val="008234C6"/>
  </w:style>
  <w:style w:type="character" w:customStyle="1" w:styleId="source-org">
    <w:name w:val="source-org"/>
    <w:rsid w:val="008234C6"/>
  </w:style>
  <w:style w:type="character" w:customStyle="1" w:styleId="updated">
    <w:name w:val="updated"/>
    <w:rsid w:val="008234C6"/>
  </w:style>
  <w:style w:type="character" w:customStyle="1" w:styleId="last">
    <w:name w:val="last"/>
    <w:rsid w:val="008234C6"/>
  </w:style>
  <w:style w:type="character" w:customStyle="1" w:styleId="Style11ptBoldUnderline1">
    <w:name w:val="Style 11 pt Bold Underline1"/>
    <w:rsid w:val="008234C6"/>
    <w:rPr>
      <w:b/>
      <w:bCs/>
      <w:sz w:val="20"/>
      <w:u w:val="single"/>
    </w:rPr>
  </w:style>
  <w:style w:type="character" w:customStyle="1" w:styleId="StyleStyleunderlineBold11pt">
    <w:name w:val="Style Style underline + Bold + 11 pt"/>
    <w:rsid w:val="008234C6"/>
    <w:rPr>
      <w:bCs/>
      <w:sz w:val="20"/>
      <w:u w:val="single"/>
    </w:rPr>
  </w:style>
  <w:style w:type="character" w:customStyle="1" w:styleId="StyleunderlineAsianTimesNewRomanBold">
    <w:name w:val="Style underline + (Asian) Times New Roman Bold"/>
    <w:rsid w:val="008234C6"/>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234C6"/>
    <w:rPr>
      <w:b/>
      <w:bCs/>
      <w:sz w:val="20"/>
      <w:u w:val="single"/>
      <w:bdr w:val="single" w:sz="4" w:space="0" w:color="auto" w:frame="1"/>
    </w:rPr>
  </w:style>
  <w:style w:type="character" w:customStyle="1" w:styleId="A5">
    <w:name w:val="A5"/>
    <w:uiPriority w:val="99"/>
    <w:rsid w:val="008234C6"/>
    <w:rPr>
      <w:rFonts w:ascii="Times New Roman" w:hAnsi="Times New Roman" w:cs="Times New Roman" w:hint="default"/>
      <w:color w:val="000000"/>
      <w:sz w:val="13"/>
      <w:szCs w:val="13"/>
    </w:rPr>
  </w:style>
  <w:style w:type="character" w:customStyle="1" w:styleId="quotepeekbase">
    <w:name w:val="quotepeekbase"/>
    <w:rsid w:val="008234C6"/>
  </w:style>
  <w:style w:type="character" w:customStyle="1" w:styleId="cardChar11">
    <w:name w:val="card Char1"/>
    <w:rsid w:val="008234C6"/>
    <w:rPr>
      <w:rFonts w:ascii="Calibri" w:eastAsia="Calibri" w:hAnsi="Calibri" w:cs="Calibri" w:hint="default"/>
      <w:sz w:val="24"/>
      <w:szCs w:val="22"/>
      <w:lang w:val="x-none" w:eastAsia="x-none"/>
    </w:rPr>
  </w:style>
  <w:style w:type="character" w:customStyle="1" w:styleId="NormalCard">
    <w:name w:val="Normal Card"/>
    <w:uiPriority w:val="1"/>
    <w:qFormat/>
    <w:rsid w:val="008234C6"/>
    <w:rPr>
      <w:rFonts w:ascii="Times New Roman" w:hAnsi="Times New Roman" w:cs="Times New Roman" w:hint="default"/>
      <w:sz w:val="24"/>
    </w:rPr>
  </w:style>
  <w:style w:type="character" w:customStyle="1" w:styleId="HighlightedUnderline0">
    <w:name w:val="Highlighted Underline"/>
    <w:uiPriority w:val="1"/>
    <w:qFormat/>
    <w:rsid w:val="008234C6"/>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234C6"/>
    <w:rPr>
      <w:rFonts w:ascii="Times New Roman" w:hAnsi="Times New Roman" w:cs="Times New Roman" w:hint="default"/>
      <w:sz w:val="16"/>
      <w:szCs w:val="16"/>
    </w:rPr>
  </w:style>
  <w:style w:type="character" w:customStyle="1" w:styleId="timebox">
    <w:name w:val="timebox"/>
    <w:rsid w:val="008234C6"/>
  </w:style>
  <w:style w:type="character" w:customStyle="1" w:styleId="Heading2Subtext">
    <w:name w:val="Heading 2 Subtext"/>
    <w:rsid w:val="008234C6"/>
    <w:rPr>
      <w:rFonts w:ascii="Times New Roman" w:hAnsi="Times New Roman" w:cs="Times New Roman" w:hint="default"/>
      <w:sz w:val="16"/>
    </w:rPr>
  </w:style>
  <w:style w:type="character" w:customStyle="1" w:styleId="-SmallText-">
    <w:name w:val="-Small Text-"/>
    <w:rsid w:val="008234C6"/>
    <w:rPr>
      <w:rFonts w:ascii="Garamond" w:hAnsi="Garamond" w:hint="default"/>
      <w:sz w:val="16"/>
    </w:rPr>
  </w:style>
  <w:style w:type="character" w:customStyle="1" w:styleId="label">
    <w:name w:val="label"/>
    <w:rsid w:val="008234C6"/>
  </w:style>
  <w:style w:type="character" w:customStyle="1" w:styleId="BoldUnderlineCharChar">
    <w:name w:val="BoldUnderline Char Char"/>
    <w:rsid w:val="008234C6"/>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234C6"/>
  </w:style>
  <w:style w:type="character" w:customStyle="1" w:styleId="FontStyle477">
    <w:name w:val="Font Style477"/>
    <w:basedOn w:val="DefaultParagraphFont"/>
    <w:uiPriority w:val="99"/>
    <w:rsid w:val="008234C6"/>
    <w:rPr>
      <w:rFonts w:ascii="Times New Roman" w:hAnsi="Times New Roman" w:cs="Times New Roman" w:hint="default"/>
      <w:sz w:val="18"/>
      <w:szCs w:val="18"/>
    </w:rPr>
  </w:style>
  <w:style w:type="character" w:customStyle="1" w:styleId="FontStyle505">
    <w:name w:val="Font Style505"/>
    <w:basedOn w:val="DefaultParagraphFont"/>
    <w:uiPriority w:val="99"/>
    <w:rsid w:val="008234C6"/>
    <w:rPr>
      <w:rFonts w:ascii="Times New Roman" w:hAnsi="Times New Roman" w:cs="Times New Roman" w:hint="default"/>
      <w:sz w:val="18"/>
      <w:szCs w:val="18"/>
    </w:rPr>
  </w:style>
  <w:style w:type="character" w:customStyle="1" w:styleId="FontStyle514">
    <w:name w:val="Font Style514"/>
    <w:basedOn w:val="DefaultParagraphFont"/>
    <w:uiPriority w:val="99"/>
    <w:rsid w:val="008234C6"/>
    <w:rPr>
      <w:rFonts w:ascii="Times New Roman" w:hAnsi="Times New Roman" w:cs="Times New Roman" w:hint="default"/>
      <w:sz w:val="14"/>
      <w:szCs w:val="14"/>
    </w:rPr>
  </w:style>
  <w:style w:type="character" w:customStyle="1" w:styleId="FontStyle500">
    <w:name w:val="Font Style500"/>
    <w:basedOn w:val="DefaultParagraphFont"/>
    <w:uiPriority w:val="99"/>
    <w:rsid w:val="008234C6"/>
    <w:rPr>
      <w:rFonts w:ascii="Times New Roman" w:hAnsi="Times New Roman" w:cs="Times New Roman" w:hint="default"/>
      <w:b/>
      <w:bCs/>
      <w:sz w:val="16"/>
      <w:szCs w:val="16"/>
    </w:rPr>
  </w:style>
  <w:style w:type="character" w:customStyle="1" w:styleId="CardCite1">
    <w:name w:val="CardCite1"/>
    <w:qFormat/>
    <w:rsid w:val="008234C6"/>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8234C6"/>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8234C6"/>
    <w:rPr>
      <w:rFonts w:ascii="Times New Roman" w:hAnsi="Times New Roman" w:cs="Times New Roman" w:hint="default"/>
      <w:b/>
      <w:bCs/>
      <w:sz w:val="22"/>
      <w:szCs w:val="22"/>
    </w:rPr>
  </w:style>
  <w:style w:type="character" w:customStyle="1" w:styleId="CharacterStyle3">
    <w:name w:val="Character Style 3"/>
    <w:uiPriority w:val="99"/>
    <w:rsid w:val="008234C6"/>
    <w:rPr>
      <w:rFonts w:ascii="Bookman Old Style" w:hAnsi="Bookman Old Style" w:cs="Bookman Old Style" w:hint="default"/>
      <w:spacing w:val="-5"/>
      <w:sz w:val="18"/>
      <w:szCs w:val="18"/>
    </w:rPr>
  </w:style>
  <w:style w:type="character" w:customStyle="1" w:styleId="Style8pt1">
    <w:name w:val="Style 8 pt1"/>
    <w:rsid w:val="008234C6"/>
    <w:rPr>
      <w:rFonts w:ascii="Georgia" w:hAnsi="Georgia" w:hint="default"/>
      <w:sz w:val="16"/>
    </w:rPr>
  </w:style>
  <w:style w:type="character" w:customStyle="1" w:styleId="UnderlineStyleChar7">
    <w:name w:val="Underline Style Char7"/>
    <w:rsid w:val="008234C6"/>
    <w:rPr>
      <w:rFonts w:ascii="Garamond" w:hAnsi="Garamond" w:hint="default"/>
      <w:sz w:val="22"/>
      <w:szCs w:val="24"/>
      <w:u w:val="single"/>
      <w:lang w:val="en-US" w:eastAsia="en-US" w:bidi="ar-SA"/>
    </w:rPr>
  </w:style>
  <w:style w:type="character" w:customStyle="1" w:styleId="StyleArial6ptBold">
    <w:name w:val="Style Arial 6 pt Bold"/>
    <w:rsid w:val="008234C6"/>
    <w:rPr>
      <w:rFonts w:ascii="Arial" w:hAnsi="Arial" w:cs="Arial" w:hint="default"/>
      <w:bCs/>
      <w:sz w:val="12"/>
    </w:rPr>
  </w:style>
  <w:style w:type="character" w:customStyle="1" w:styleId="Heading2Char5">
    <w:name w:val="Heading 2 Char5"/>
    <w:rsid w:val="008234C6"/>
    <w:rPr>
      <w:rFonts w:ascii="Garamond" w:hAnsi="Garamond" w:cs="Arial" w:hint="default"/>
      <w:b/>
      <w:bCs/>
      <w:iCs/>
      <w:sz w:val="24"/>
      <w:szCs w:val="28"/>
      <w:lang w:val="en-US" w:eastAsia="en-US" w:bidi="ar-SA"/>
    </w:rPr>
  </w:style>
  <w:style w:type="character" w:customStyle="1" w:styleId="TagGreg">
    <w:name w:val="TagGreg"/>
    <w:uiPriority w:val="1"/>
    <w:qFormat/>
    <w:rsid w:val="008234C6"/>
    <w:rPr>
      <w:b/>
      <w:bCs w:val="0"/>
      <w:sz w:val="24"/>
    </w:rPr>
  </w:style>
  <w:style w:type="character" w:customStyle="1" w:styleId="StyleDebateUnderline10pt">
    <w:name w:val="Style Debate Underline + 10 pt"/>
    <w:rsid w:val="008234C6"/>
    <w:rPr>
      <w:rFonts w:ascii="Times New Roman" w:hAnsi="Times New Roman" w:cs="Times New Roman" w:hint="default"/>
      <w:sz w:val="20"/>
      <w:szCs w:val="20"/>
      <w:u w:val="single"/>
    </w:rPr>
  </w:style>
  <w:style w:type="character" w:customStyle="1" w:styleId="underlinedCharChar0">
    <w:name w:val="underlined Char Char"/>
    <w:locked/>
    <w:rsid w:val="008234C6"/>
    <w:rPr>
      <w:u w:val="single"/>
    </w:rPr>
  </w:style>
  <w:style w:type="character" w:customStyle="1" w:styleId="SourceBold">
    <w:name w:val="Source Bold"/>
    <w:rsid w:val="008234C6"/>
    <w:rPr>
      <w:rFonts w:ascii="Arial Narrow" w:hAnsi="Arial Narrow" w:hint="default"/>
      <w:b/>
      <w:bCs w:val="0"/>
      <w:strike w:val="0"/>
      <w:dstrike w:val="0"/>
      <w:sz w:val="24"/>
      <w:u w:val="none"/>
      <w:effect w:val="none"/>
    </w:rPr>
  </w:style>
  <w:style w:type="character" w:customStyle="1" w:styleId="2xBoldUnderline">
    <w:name w:val="2x_Bold_Underline"/>
    <w:rsid w:val="008234C6"/>
    <w:rPr>
      <w:b/>
      <w:bCs/>
      <w:sz w:val="24"/>
      <w:u w:val="thick"/>
    </w:rPr>
  </w:style>
  <w:style w:type="character" w:customStyle="1" w:styleId="Dottedunderline">
    <w:name w:val="Dotted underline"/>
    <w:rsid w:val="008234C6"/>
    <w:rPr>
      <w:u w:val="dotted"/>
    </w:rPr>
  </w:style>
  <w:style w:type="character" w:customStyle="1" w:styleId="readChar">
    <w:name w:val="read Char"/>
    <w:rsid w:val="008234C6"/>
    <w:rPr>
      <w:szCs w:val="22"/>
      <w:u w:val="single"/>
      <w:lang w:val="en-US" w:eastAsia="en-US" w:bidi="ar-SA"/>
    </w:rPr>
  </w:style>
  <w:style w:type="character" w:customStyle="1" w:styleId="underlining0">
    <w:name w:val="underlining"/>
    <w:rsid w:val="008234C6"/>
    <w:rPr>
      <w:u w:val="single"/>
    </w:rPr>
  </w:style>
  <w:style w:type="character" w:customStyle="1" w:styleId="btitle">
    <w:name w:val="btitle"/>
    <w:rsid w:val="008234C6"/>
  </w:style>
  <w:style w:type="character" w:customStyle="1" w:styleId="green">
    <w:name w:val="green"/>
    <w:rsid w:val="008234C6"/>
  </w:style>
  <w:style w:type="character" w:customStyle="1" w:styleId="BodyText20">
    <w:name w:val="Body Text2"/>
    <w:rsid w:val="008234C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8234C6"/>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234C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234C6"/>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234C6"/>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234C6"/>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234C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8234C6"/>
    <w:rPr>
      <w:rFonts w:ascii="Sylfaen" w:hAnsi="Sylfaen" w:cs="Sylfaen" w:hint="default"/>
      <w:i/>
      <w:iCs/>
      <w:strike w:val="0"/>
      <w:dstrike w:val="0"/>
      <w:sz w:val="19"/>
      <w:szCs w:val="19"/>
      <w:u w:val="none"/>
      <w:effect w:val="none"/>
      <w:shd w:val="clear" w:color="auto" w:fill="FFFFFF"/>
    </w:rPr>
  </w:style>
  <w:style w:type="character" w:customStyle="1" w:styleId="1">
    <w:name w:val="1"/>
    <w:rsid w:val="008234C6"/>
    <w:rPr>
      <w:rFonts w:ascii="Arial" w:hAnsi="Arial" w:cs="Arial" w:hint="default"/>
      <w:bCs/>
      <w:sz w:val="20"/>
      <w:u w:val="single"/>
      <w:lang w:val="en-US" w:eastAsia="en-US" w:bidi="ar-SA"/>
    </w:rPr>
  </w:style>
  <w:style w:type="character" w:customStyle="1" w:styleId="CharChar31">
    <w:name w:val="Char Char31"/>
    <w:rsid w:val="008234C6"/>
    <w:rPr>
      <w:rFonts w:ascii="Arial" w:hAnsi="Arial" w:cs="Arial" w:hint="default"/>
      <w:b/>
      <w:bCs/>
      <w:iCs/>
      <w:lang w:val="en-US" w:eastAsia="en-US" w:bidi="ar-SA"/>
    </w:rPr>
  </w:style>
  <w:style w:type="character" w:customStyle="1" w:styleId="Subtitle2">
    <w:name w:val="Subtitle2"/>
    <w:rsid w:val="008234C6"/>
  </w:style>
  <w:style w:type="character" w:customStyle="1" w:styleId="drop">
    <w:name w:val="drop"/>
    <w:rsid w:val="008234C6"/>
  </w:style>
  <w:style w:type="character" w:customStyle="1" w:styleId="bioline">
    <w:name w:val="bioline"/>
    <w:rsid w:val="008234C6"/>
  </w:style>
  <w:style w:type="character" w:customStyle="1" w:styleId="articletitle0">
    <w:name w:val="article_title"/>
    <w:rsid w:val="008234C6"/>
  </w:style>
  <w:style w:type="character" w:customStyle="1" w:styleId="A4">
    <w:name w:val="A4"/>
    <w:uiPriority w:val="99"/>
    <w:rsid w:val="008234C6"/>
    <w:rPr>
      <w:color w:val="000000"/>
    </w:rPr>
  </w:style>
  <w:style w:type="character" w:customStyle="1" w:styleId="s2">
    <w:name w:val="s2"/>
    <w:rsid w:val="008234C6"/>
  </w:style>
  <w:style w:type="character" w:customStyle="1" w:styleId="s4">
    <w:name w:val="s4"/>
    <w:rsid w:val="008234C6"/>
  </w:style>
  <w:style w:type="character" w:customStyle="1" w:styleId="s5">
    <w:name w:val="s5"/>
    <w:rsid w:val="008234C6"/>
  </w:style>
  <w:style w:type="character" w:customStyle="1" w:styleId="cap">
    <w:name w:val="cap"/>
    <w:rsid w:val="008234C6"/>
  </w:style>
  <w:style w:type="character" w:customStyle="1" w:styleId="rightsnotice">
    <w:name w:val="rightsnotice"/>
    <w:rsid w:val="008234C6"/>
  </w:style>
  <w:style w:type="character" w:customStyle="1" w:styleId="Caption1">
    <w:name w:val="Caption1"/>
    <w:rsid w:val="008234C6"/>
  </w:style>
  <w:style w:type="character" w:customStyle="1" w:styleId="credit">
    <w:name w:val="credit"/>
    <w:rsid w:val="008234C6"/>
  </w:style>
  <w:style w:type="character" w:customStyle="1" w:styleId="scaps">
    <w:name w:val="scaps"/>
    <w:rsid w:val="008234C6"/>
  </w:style>
  <w:style w:type="character" w:customStyle="1" w:styleId="current-article">
    <w:name w:val="current-article"/>
    <w:rsid w:val="008234C6"/>
  </w:style>
  <w:style w:type="character" w:customStyle="1" w:styleId="related-current-indicator">
    <w:name w:val="related-current-indicator"/>
    <w:rsid w:val="008234C6"/>
  </w:style>
  <w:style w:type="character" w:customStyle="1" w:styleId="bylclear">
    <w:name w:val="bylclear"/>
    <w:rsid w:val="008234C6"/>
  </w:style>
  <w:style w:type="character" w:customStyle="1" w:styleId="timestamp">
    <w:name w:val="timestamp"/>
    <w:rsid w:val="008234C6"/>
  </w:style>
  <w:style w:type="character" w:customStyle="1" w:styleId="comments">
    <w:name w:val="comments"/>
    <w:rsid w:val="008234C6"/>
  </w:style>
  <w:style w:type="character" w:customStyle="1" w:styleId="essaytext">
    <w:name w:val="essaytext"/>
    <w:rsid w:val="008234C6"/>
  </w:style>
  <w:style w:type="character" w:customStyle="1" w:styleId="username">
    <w:name w:val="username"/>
    <w:rsid w:val="008234C6"/>
  </w:style>
  <w:style w:type="character" w:customStyle="1" w:styleId="toplinks">
    <w:name w:val="toplinks"/>
    <w:rsid w:val="008234C6"/>
  </w:style>
  <w:style w:type="character" w:customStyle="1" w:styleId="A3">
    <w:name w:val="A3"/>
    <w:uiPriority w:val="99"/>
    <w:rsid w:val="008234C6"/>
    <w:rPr>
      <w:rFonts w:ascii="Perpetua" w:hAnsi="Perpetua" w:cs="Perpetua" w:hint="default"/>
      <w:color w:val="000000"/>
      <w:sz w:val="15"/>
      <w:szCs w:val="15"/>
    </w:rPr>
  </w:style>
  <w:style w:type="character" w:customStyle="1" w:styleId="see">
    <w:name w:val="see"/>
    <w:rsid w:val="008234C6"/>
  </w:style>
  <w:style w:type="character" w:customStyle="1" w:styleId="first-letter">
    <w:name w:val="first-letter"/>
    <w:rsid w:val="008234C6"/>
  </w:style>
  <w:style w:type="character" w:customStyle="1" w:styleId="focusparagraph">
    <w:name w:val="focusparagraph"/>
    <w:rsid w:val="008234C6"/>
  </w:style>
  <w:style w:type="character" w:customStyle="1" w:styleId="lightblue">
    <w:name w:val="lightblue"/>
    <w:rsid w:val="008234C6"/>
  </w:style>
  <w:style w:type="character" w:customStyle="1" w:styleId="StyleUnderlineCharChar9pt">
    <w:name w:val="Style Underline Char Char + 9 pt"/>
    <w:rsid w:val="008234C6"/>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8234C6"/>
  </w:style>
  <w:style w:type="character" w:customStyle="1" w:styleId="Title10">
    <w:name w:val="Title1"/>
    <w:rsid w:val="008234C6"/>
  </w:style>
  <w:style w:type="character" w:customStyle="1" w:styleId="BoldandUnderlineCharCharCharChar">
    <w:name w:val="Bold and Underline Char Char Char Char"/>
    <w:rsid w:val="008234C6"/>
    <w:rPr>
      <w:b/>
      <w:bCs w:val="0"/>
      <w:noProof w:val="0"/>
      <w:u w:val="single"/>
      <w:lang w:val="en-US" w:eastAsia="en-US" w:bidi="ar-SA"/>
    </w:rPr>
  </w:style>
  <w:style w:type="character" w:customStyle="1" w:styleId="FontStyle29">
    <w:name w:val="Font Style29"/>
    <w:uiPriority w:val="99"/>
    <w:rsid w:val="008234C6"/>
    <w:rPr>
      <w:rFonts w:ascii="Arial" w:hAnsi="Arial" w:cs="Arial" w:hint="default"/>
      <w:sz w:val="14"/>
      <w:szCs w:val="14"/>
    </w:rPr>
  </w:style>
  <w:style w:type="character" w:customStyle="1" w:styleId="CardsUnderlined">
    <w:name w:val="Cards Underlined"/>
    <w:rsid w:val="008234C6"/>
    <w:rPr>
      <w:rFonts w:ascii="Helvetica" w:hAnsi="Helvetica" w:cs="Helvetica" w:hint="default"/>
      <w:sz w:val="22"/>
      <w:szCs w:val="24"/>
      <w:u w:val="thick"/>
    </w:rPr>
  </w:style>
  <w:style w:type="character" w:customStyle="1" w:styleId="titles">
    <w:name w:val="titles"/>
    <w:rsid w:val="008234C6"/>
  </w:style>
  <w:style w:type="character" w:customStyle="1" w:styleId="articletext0">
    <w:name w:val="article_text"/>
    <w:rsid w:val="008234C6"/>
  </w:style>
  <w:style w:type="character" w:customStyle="1" w:styleId="contentauthor">
    <w:name w:val="contentauthor"/>
    <w:rsid w:val="008234C6"/>
  </w:style>
  <w:style w:type="character" w:customStyle="1" w:styleId="subarticleheader">
    <w:name w:val="subarticleheader"/>
    <w:rsid w:val="008234C6"/>
  </w:style>
  <w:style w:type="character" w:customStyle="1" w:styleId="spelle">
    <w:name w:val="spelle"/>
    <w:rsid w:val="008234C6"/>
  </w:style>
  <w:style w:type="character" w:customStyle="1" w:styleId="grame">
    <w:name w:val="grame"/>
    <w:rsid w:val="008234C6"/>
  </w:style>
  <w:style w:type="character" w:customStyle="1" w:styleId="newstitle1">
    <w:name w:val="newstitle1"/>
    <w:rsid w:val="008234C6"/>
  </w:style>
  <w:style w:type="character" w:customStyle="1" w:styleId="copy">
    <w:name w:val="copy"/>
    <w:rsid w:val="008234C6"/>
  </w:style>
  <w:style w:type="character" w:customStyle="1" w:styleId="topheadline">
    <w:name w:val="topheadline"/>
    <w:rsid w:val="008234C6"/>
  </w:style>
  <w:style w:type="character" w:customStyle="1" w:styleId="Stylereduce27pt">
    <w:name w:val="Style reduce2 + 7 pt"/>
    <w:rsid w:val="008234C6"/>
    <w:rPr>
      <w:rFonts w:ascii="Times New Roman" w:hAnsi="Times New Roman" w:cs="Arial" w:hint="default"/>
      <w:color w:val="000000"/>
      <w:sz w:val="14"/>
      <w:szCs w:val="22"/>
    </w:rPr>
  </w:style>
  <w:style w:type="character" w:customStyle="1" w:styleId="srtitle">
    <w:name w:val="srtitle"/>
    <w:rsid w:val="008234C6"/>
  </w:style>
  <w:style w:type="character" w:customStyle="1" w:styleId="st1">
    <w:name w:val="st1"/>
    <w:rsid w:val="008234C6"/>
  </w:style>
  <w:style w:type="character" w:customStyle="1" w:styleId="StyleStyleGaramond">
    <w:name w:val="Style Style Garamond +"/>
    <w:rsid w:val="008234C6"/>
    <w:rPr>
      <w:rFonts w:ascii="Garamond" w:hAnsi="Garamond" w:cs="Times New Roman" w:hint="default"/>
      <w:sz w:val="20"/>
    </w:rPr>
  </w:style>
  <w:style w:type="character" w:customStyle="1" w:styleId="quotechar0">
    <w:name w:val="quotechar"/>
    <w:rsid w:val="008234C6"/>
  </w:style>
  <w:style w:type="character" w:customStyle="1" w:styleId="boldunderline0">
    <w:name w:val="boldunderline"/>
    <w:rsid w:val="008234C6"/>
  </w:style>
  <w:style w:type="character" w:customStyle="1" w:styleId="A8">
    <w:name w:val="A8"/>
    <w:rsid w:val="008234C6"/>
    <w:rPr>
      <w:rFonts w:ascii="Scala" w:hAnsi="Scala" w:cs="Scala" w:hint="default"/>
      <w:color w:val="000000"/>
      <w:sz w:val="15"/>
      <w:szCs w:val="15"/>
    </w:rPr>
  </w:style>
  <w:style w:type="character" w:customStyle="1" w:styleId="A0">
    <w:name w:val="A0"/>
    <w:uiPriority w:val="99"/>
    <w:rsid w:val="008234C6"/>
    <w:rPr>
      <w:rFonts w:ascii="Scala" w:hAnsi="Scala" w:cs="Scala" w:hint="default"/>
      <w:color w:val="000000"/>
      <w:sz w:val="16"/>
      <w:szCs w:val="16"/>
    </w:rPr>
  </w:style>
  <w:style w:type="character" w:customStyle="1" w:styleId="Date11">
    <w:name w:val="Date11"/>
    <w:rsid w:val="008234C6"/>
  </w:style>
  <w:style w:type="character" w:customStyle="1" w:styleId="Boxout">
    <w:name w:val="Box out"/>
    <w:uiPriority w:val="1"/>
    <w:qFormat/>
    <w:rsid w:val="008234C6"/>
    <w:rPr>
      <w:rFonts w:ascii="Tahoma" w:hAnsi="Tahoma" w:cs="Tahoma" w:hint="default"/>
      <w:b/>
      <w:bCs w:val="0"/>
      <w:sz w:val="20"/>
      <w:u w:val="single"/>
      <w:bdr w:val="none" w:sz="0" w:space="0" w:color="auto" w:frame="1"/>
      <w:shd w:val="clear" w:color="auto" w:fill="A9E8F5"/>
    </w:rPr>
  </w:style>
  <w:style w:type="character" w:customStyle="1" w:styleId="metad">
    <w:name w:val="metad"/>
    <w:rsid w:val="008234C6"/>
  </w:style>
  <w:style w:type="character" w:customStyle="1" w:styleId="sifr-alternate">
    <w:name w:val="sifr-alternate"/>
    <w:rsid w:val="008234C6"/>
  </w:style>
  <w:style w:type="character" w:customStyle="1" w:styleId="justify1">
    <w:name w:val="justify1"/>
    <w:rsid w:val="008234C6"/>
  </w:style>
  <w:style w:type="character" w:customStyle="1" w:styleId="artbody1">
    <w:name w:val="art_body1"/>
    <w:rsid w:val="008234C6"/>
    <w:rPr>
      <w:rFonts w:ascii="Arial" w:hAnsi="Arial" w:cs="Arial" w:hint="default"/>
    </w:rPr>
  </w:style>
  <w:style w:type="character" w:customStyle="1" w:styleId="A1">
    <w:name w:val="A1"/>
    <w:uiPriority w:val="99"/>
    <w:rsid w:val="008234C6"/>
    <w:rPr>
      <w:rFonts w:ascii="Book Antiqua" w:hAnsi="Book Antiqua" w:cs="Book Antiqua" w:hint="default"/>
      <w:color w:val="221E1F"/>
      <w:sz w:val="22"/>
      <w:szCs w:val="22"/>
    </w:rPr>
  </w:style>
  <w:style w:type="character" w:customStyle="1" w:styleId="reality">
    <w:name w:val="reality"/>
    <w:rsid w:val="008234C6"/>
  </w:style>
  <w:style w:type="character" w:customStyle="1" w:styleId="text2">
    <w:name w:val="text2"/>
    <w:rsid w:val="008234C6"/>
  </w:style>
  <w:style w:type="character" w:customStyle="1" w:styleId="StyleUnderlineChar2CharChar11pt">
    <w:name w:val="Style Underline Char2 Char Char + 11 pt"/>
    <w:rsid w:val="008234C6"/>
    <w:rPr>
      <w:rFonts w:ascii="Times New Roman" w:hAnsi="Times New Roman" w:cs="Times New Roman" w:hint="default"/>
      <w:sz w:val="20"/>
      <w:u w:val="single"/>
    </w:rPr>
  </w:style>
  <w:style w:type="character" w:customStyle="1" w:styleId="StyleStyleBoldUnderline11pt">
    <w:name w:val="Style Style Bold Underline + 11 pt"/>
    <w:rsid w:val="008234C6"/>
    <w:rPr>
      <w:b/>
      <w:bCs/>
      <w:sz w:val="20"/>
      <w:u w:val="single"/>
    </w:rPr>
  </w:style>
  <w:style w:type="character" w:customStyle="1" w:styleId="articlehead2">
    <w:name w:val="articlehead2"/>
    <w:rsid w:val="008234C6"/>
  </w:style>
  <w:style w:type="character" w:customStyle="1" w:styleId="pronset">
    <w:name w:val="pronset"/>
    <w:rsid w:val="008234C6"/>
  </w:style>
  <w:style w:type="character" w:customStyle="1" w:styleId="prondelim">
    <w:name w:val="prondelim"/>
    <w:rsid w:val="008234C6"/>
  </w:style>
  <w:style w:type="character" w:customStyle="1" w:styleId="prontoggle">
    <w:name w:val="pron_toggle"/>
    <w:rsid w:val="008234C6"/>
  </w:style>
  <w:style w:type="character" w:customStyle="1" w:styleId="boldface">
    <w:name w:val="boldface"/>
    <w:rsid w:val="008234C6"/>
  </w:style>
  <w:style w:type="character" w:customStyle="1" w:styleId="secondary-bf">
    <w:name w:val="secondary-bf"/>
    <w:rsid w:val="008234C6"/>
  </w:style>
  <w:style w:type="table" w:styleId="ColorfulGrid-Accent1">
    <w:name w:val="Colorful Grid Accent 1"/>
    <w:basedOn w:val="TableNormal"/>
    <w:link w:val="ColorfulGrid-Accent1Char"/>
    <w:uiPriority w:val="29"/>
    <w:unhideWhenUsed/>
    <w:rsid w:val="008234C6"/>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8234C6"/>
    <w:rPr>
      <w:rFonts w:ascii="Times New Roman" w:hAnsi="Times New Roman" w:cs="Times New Roman" w:hint="default"/>
      <w:iCs/>
      <w:color w:val="000000"/>
      <w:sz w:val="16"/>
    </w:rPr>
  </w:style>
  <w:style w:type="character" w:customStyle="1" w:styleId="Boxout0">
    <w:name w:val="Boxout"/>
    <w:uiPriority w:val="1"/>
    <w:qFormat/>
    <w:rsid w:val="008234C6"/>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8234C6"/>
  </w:style>
  <w:style w:type="character" w:customStyle="1" w:styleId="pg">
    <w:name w:val="pg"/>
    <w:rsid w:val="008234C6"/>
  </w:style>
  <w:style w:type="character" w:customStyle="1" w:styleId="detailtitle">
    <w:name w:val="detailtitle"/>
    <w:rsid w:val="008234C6"/>
  </w:style>
  <w:style w:type="character" w:customStyle="1" w:styleId="storydate">
    <w:name w:val="storydate"/>
    <w:rsid w:val="008234C6"/>
  </w:style>
  <w:style w:type="character" w:customStyle="1" w:styleId="preloadwrap">
    <w:name w:val="preloadwrap"/>
    <w:rsid w:val="008234C6"/>
  </w:style>
  <w:style w:type="character" w:customStyle="1" w:styleId="creditwrap">
    <w:name w:val="creditwrap"/>
    <w:rsid w:val="008234C6"/>
  </w:style>
  <w:style w:type="character" w:customStyle="1" w:styleId="DefaultChar1">
    <w:name w:val="Default Char1"/>
    <w:rsid w:val="008234C6"/>
    <w:rPr>
      <w:noProof w:val="0"/>
      <w:color w:val="000000"/>
      <w:lang w:val="en-US" w:eastAsia="en-US" w:bidi="ar-SA"/>
    </w:rPr>
  </w:style>
  <w:style w:type="character" w:customStyle="1" w:styleId="textunderlineChar0">
    <w:name w:val="text underline Char"/>
    <w:rsid w:val="008234C6"/>
    <w:rPr>
      <w:sz w:val="24"/>
      <w:szCs w:val="22"/>
      <w:u w:val="thick"/>
      <w:lang w:val="en-US" w:eastAsia="en-US" w:bidi="ar-SA"/>
    </w:rPr>
  </w:style>
  <w:style w:type="character" w:customStyle="1" w:styleId="BoldChar">
    <w:name w:val="Bold Char"/>
    <w:rsid w:val="008234C6"/>
    <w:rPr>
      <w:rFonts w:ascii="Times New Roman" w:eastAsia="Times New Roman" w:hAnsi="Times New Roman" w:cs="Times New Roman" w:hint="default"/>
      <w:b/>
      <w:bCs w:val="0"/>
      <w:szCs w:val="24"/>
    </w:rPr>
  </w:style>
  <w:style w:type="character" w:customStyle="1" w:styleId="pmterms31">
    <w:name w:val="pmterms31"/>
    <w:rsid w:val="008234C6"/>
    <w:rPr>
      <w:b/>
      <w:bCs/>
      <w:i w:val="0"/>
      <w:iCs w:val="0"/>
      <w:color w:val="000000"/>
    </w:rPr>
  </w:style>
  <w:style w:type="character" w:customStyle="1" w:styleId="copyrightdescription">
    <w:name w:val="copyrightdescription"/>
    <w:rsid w:val="008234C6"/>
  </w:style>
  <w:style w:type="character" w:customStyle="1" w:styleId="ft01">
    <w:name w:val="ft01"/>
    <w:rsid w:val="008234C6"/>
    <w:rPr>
      <w:rFonts w:ascii="Times" w:hAnsi="Times" w:cs="Times" w:hint="default"/>
      <w:color w:val="000000"/>
      <w:sz w:val="14"/>
      <w:szCs w:val="14"/>
    </w:rPr>
  </w:style>
  <w:style w:type="character" w:customStyle="1" w:styleId="ft11">
    <w:name w:val="ft11"/>
    <w:rsid w:val="008234C6"/>
    <w:rPr>
      <w:rFonts w:ascii="Times" w:hAnsi="Times" w:cs="Times" w:hint="default"/>
      <w:color w:val="000000"/>
      <w:sz w:val="17"/>
      <w:szCs w:val="17"/>
    </w:rPr>
  </w:style>
  <w:style w:type="character" w:customStyle="1" w:styleId="ft21">
    <w:name w:val="ft21"/>
    <w:rsid w:val="008234C6"/>
    <w:rPr>
      <w:rFonts w:ascii="Times" w:hAnsi="Times" w:cs="Times" w:hint="default"/>
      <w:color w:val="000000"/>
      <w:sz w:val="15"/>
      <w:szCs w:val="15"/>
    </w:rPr>
  </w:style>
  <w:style w:type="character" w:customStyle="1" w:styleId="ft31">
    <w:name w:val="ft31"/>
    <w:rsid w:val="008234C6"/>
    <w:rPr>
      <w:rFonts w:ascii="Times" w:hAnsi="Times" w:cs="Times" w:hint="default"/>
      <w:color w:val="000000"/>
      <w:sz w:val="15"/>
      <w:szCs w:val="15"/>
    </w:rPr>
  </w:style>
  <w:style w:type="character" w:customStyle="1" w:styleId="dquo">
    <w:name w:val="dquo"/>
    <w:rsid w:val="008234C6"/>
  </w:style>
  <w:style w:type="character" w:customStyle="1" w:styleId="caps2">
    <w:name w:val="caps2"/>
    <w:rsid w:val="008234C6"/>
  </w:style>
  <w:style w:type="character" w:customStyle="1" w:styleId="CardsFont12ptCharCharCharChar">
    <w:name w:val="Cards + Font: 12 pt Char Char Char Char"/>
    <w:rsid w:val="008234C6"/>
    <w:rPr>
      <w:sz w:val="24"/>
      <w:szCs w:val="24"/>
      <w:u w:val="thick"/>
      <w:lang w:val="en-US" w:eastAsia="en-US" w:bidi="ar-SA"/>
    </w:rPr>
  </w:style>
  <w:style w:type="character" w:customStyle="1" w:styleId="ccs">
    <w:name w:val="c cs"/>
    <w:rsid w:val="008234C6"/>
  </w:style>
  <w:style w:type="character" w:customStyle="1" w:styleId="UnderlinedEvChar">
    <w:name w:val="Underlined Ev Char"/>
    <w:rsid w:val="008234C6"/>
    <w:rPr>
      <w:rFonts w:ascii="Times New Roman" w:eastAsia="Times New Roman" w:hAnsi="Times New Roman" w:cs="Times New Roman" w:hint="default"/>
      <w:szCs w:val="24"/>
      <w:u w:val="single"/>
    </w:rPr>
  </w:style>
  <w:style w:type="character" w:customStyle="1" w:styleId="dropshadow">
    <w:name w:val="dropshadow"/>
    <w:rsid w:val="008234C6"/>
  </w:style>
  <w:style w:type="character" w:customStyle="1" w:styleId="d05ws">
    <w:name w:val="d05ws"/>
    <w:rsid w:val="008234C6"/>
  </w:style>
  <w:style w:type="character" w:customStyle="1" w:styleId="rzibod">
    <w:name w:val="rzibod"/>
    <w:rsid w:val="008234C6"/>
  </w:style>
  <w:style w:type="character" w:customStyle="1" w:styleId="StyleBold1">
    <w:name w:val="Style Bold1"/>
    <w:rsid w:val="008234C6"/>
    <w:rPr>
      <w:rFonts w:ascii="Georgia" w:hAnsi="Georgia" w:hint="default"/>
      <w:b/>
      <w:bCs/>
      <w:sz w:val="22"/>
    </w:rPr>
  </w:style>
  <w:style w:type="character" w:customStyle="1" w:styleId="headertext">
    <w:name w:val="headertext"/>
    <w:rsid w:val="008234C6"/>
  </w:style>
  <w:style w:type="character" w:customStyle="1" w:styleId="endnote-reference">
    <w:name w:val="endnote-reference"/>
    <w:rsid w:val="008234C6"/>
  </w:style>
  <w:style w:type="character" w:customStyle="1" w:styleId="officialsname">
    <w:name w:val="official_s_name"/>
    <w:rsid w:val="008234C6"/>
  </w:style>
  <w:style w:type="character" w:customStyle="1" w:styleId="audience">
    <w:name w:val="audience"/>
    <w:rsid w:val="008234C6"/>
  </w:style>
  <w:style w:type="character" w:customStyle="1" w:styleId="A7">
    <w:name w:val="A7"/>
    <w:uiPriority w:val="99"/>
    <w:rsid w:val="008234C6"/>
    <w:rPr>
      <w:rFonts w:ascii="Myriad Pro" w:hAnsi="Myriad Pro" w:cs="Myriad Pro" w:hint="default"/>
      <w:color w:val="0066B1"/>
      <w:sz w:val="22"/>
      <w:szCs w:val="22"/>
    </w:rPr>
  </w:style>
  <w:style w:type="character" w:customStyle="1" w:styleId="normalchar">
    <w:name w:val="normal__char"/>
    <w:rsid w:val="008234C6"/>
  </w:style>
  <w:style w:type="character" w:customStyle="1" w:styleId="hyperlink002cheading0020100200028block0020title0029char">
    <w:name w:val="hyperlink_002cheading_00201_0020_0028block_0020title_0029__char"/>
    <w:rsid w:val="008234C6"/>
  </w:style>
  <w:style w:type="character" w:customStyle="1" w:styleId="underline002cstyle0020bold0020underlinechar">
    <w:name w:val="underline_002cstyle_0020bold_0020underline__char"/>
    <w:rsid w:val="008234C6"/>
  </w:style>
  <w:style w:type="character" w:customStyle="1" w:styleId="copyboldblack">
    <w:name w:val="copyboldblack"/>
    <w:rsid w:val="008234C6"/>
  </w:style>
  <w:style w:type="character" w:customStyle="1" w:styleId="copybold">
    <w:name w:val="copybold"/>
    <w:rsid w:val="008234C6"/>
  </w:style>
  <w:style w:type="character" w:customStyle="1" w:styleId="author-date0">
    <w:name w:val="author-date"/>
    <w:rsid w:val="008234C6"/>
  </w:style>
  <w:style w:type="character" w:customStyle="1" w:styleId="hidden">
    <w:name w:val="hidden"/>
    <w:rsid w:val="008234C6"/>
  </w:style>
  <w:style w:type="character" w:customStyle="1" w:styleId="articlebegin">
    <w:name w:val="articlebegin"/>
    <w:rsid w:val="008234C6"/>
  </w:style>
  <w:style w:type="character" w:customStyle="1" w:styleId="mediaoverlay">
    <w:name w:val="mediaoverlay"/>
    <w:rsid w:val="008234C6"/>
  </w:style>
  <w:style w:type="character" w:customStyle="1" w:styleId="blogcaption">
    <w:name w:val="blog_caption"/>
    <w:rsid w:val="008234C6"/>
  </w:style>
  <w:style w:type="character" w:customStyle="1" w:styleId="commnet-abuzz">
    <w:name w:val="commnet-abuzz"/>
    <w:rsid w:val="008234C6"/>
  </w:style>
  <w:style w:type="character" w:customStyle="1" w:styleId="fbconnectbuttontext">
    <w:name w:val="fbconnectbutton_text"/>
    <w:rsid w:val="008234C6"/>
  </w:style>
  <w:style w:type="character" w:customStyle="1" w:styleId="fbsharecountinner">
    <w:name w:val="fb_share_count_inner"/>
    <w:rsid w:val="008234C6"/>
  </w:style>
  <w:style w:type="character" w:customStyle="1" w:styleId="stbuttontext">
    <w:name w:val="stbuttontext"/>
    <w:rsid w:val="008234C6"/>
  </w:style>
  <w:style w:type="character" w:customStyle="1" w:styleId="source">
    <w:name w:val="source"/>
    <w:rsid w:val="008234C6"/>
  </w:style>
  <w:style w:type="character" w:customStyle="1" w:styleId="pubdate">
    <w:name w:val="pubdate"/>
    <w:rsid w:val="008234C6"/>
  </w:style>
  <w:style w:type="character" w:customStyle="1" w:styleId="grey">
    <w:name w:val="grey"/>
    <w:rsid w:val="008234C6"/>
  </w:style>
  <w:style w:type="character" w:customStyle="1" w:styleId="postdate">
    <w:name w:val="post_date"/>
    <w:rsid w:val="008234C6"/>
  </w:style>
  <w:style w:type="character" w:customStyle="1" w:styleId="bdx">
    <w:name w:val="bdx"/>
    <w:rsid w:val="008234C6"/>
  </w:style>
  <w:style w:type="character" w:customStyle="1" w:styleId="bdl">
    <w:name w:val="bdl"/>
    <w:rsid w:val="008234C6"/>
  </w:style>
  <w:style w:type="character" w:customStyle="1" w:styleId="breadcrumbitemcurrent">
    <w:name w:val="breadcrumbitemcurrent"/>
    <w:rsid w:val="008234C6"/>
  </w:style>
  <w:style w:type="character" w:customStyle="1" w:styleId="bbl">
    <w:name w:val="bbl"/>
    <w:rsid w:val="008234C6"/>
  </w:style>
  <w:style w:type="character" w:customStyle="1" w:styleId="Date2">
    <w:name w:val="Date2"/>
    <w:rsid w:val="008234C6"/>
  </w:style>
  <w:style w:type="character" w:customStyle="1" w:styleId="company">
    <w:name w:val="company"/>
    <w:rsid w:val="008234C6"/>
  </w:style>
  <w:style w:type="character" w:customStyle="1" w:styleId="itxtnewhookspan">
    <w:name w:val="itxtnewhookspan"/>
    <w:rsid w:val="008234C6"/>
  </w:style>
  <w:style w:type="character" w:customStyle="1" w:styleId="gstxthlt">
    <w:name w:val="gstxt_hlt"/>
    <w:rsid w:val="008234C6"/>
  </w:style>
  <w:style w:type="character" w:customStyle="1" w:styleId="SubtleEmphasis1">
    <w:name w:val="Subtle Emphasis1"/>
    <w:uiPriority w:val="19"/>
    <w:qFormat/>
    <w:rsid w:val="008234C6"/>
    <w:rPr>
      <w:rFonts w:ascii="Times New Roman" w:hAnsi="Times New Roman" w:cs="Times New Roman" w:hint="default"/>
      <w:b/>
      <w:bCs w:val="0"/>
      <w:iCs/>
      <w:color w:val="auto"/>
      <w:sz w:val="22"/>
    </w:rPr>
  </w:style>
  <w:style w:type="character" w:customStyle="1" w:styleId="StyleBoldRed">
    <w:name w:val="Style Bold Red"/>
    <w:rsid w:val="008234C6"/>
    <w:rPr>
      <w:b/>
      <w:bCs/>
      <w:color w:val="auto"/>
    </w:rPr>
  </w:style>
  <w:style w:type="character" w:customStyle="1" w:styleId="StyleTimesNewRoman8pt">
    <w:name w:val="Style Times New Roman 8 pt"/>
    <w:rsid w:val="008234C6"/>
    <w:rPr>
      <w:rFonts w:ascii="Georgia" w:hAnsi="Georgia" w:hint="default"/>
      <w:sz w:val="16"/>
    </w:rPr>
  </w:style>
  <w:style w:type="character" w:customStyle="1" w:styleId="StyleStyle7pt8pt">
    <w:name w:val="Style Style 7 pt + 8 pt"/>
    <w:rsid w:val="008234C6"/>
    <w:rPr>
      <w:sz w:val="16"/>
    </w:rPr>
  </w:style>
  <w:style w:type="character" w:customStyle="1" w:styleId="StyleStyleThickunderlineBold1">
    <w:name w:val="Style Style Thick underline + Bold1"/>
    <w:rsid w:val="008234C6"/>
    <w:rPr>
      <w:b/>
      <w:bCs/>
      <w:u w:val="thick"/>
    </w:rPr>
  </w:style>
  <w:style w:type="character" w:customStyle="1" w:styleId="StyleUnderline2">
    <w:name w:val="Style Underline2"/>
    <w:rsid w:val="008234C6"/>
    <w:rPr>
      <w:u w:val="single"/>
    </w:rPr>
  </w:style>
  <w:style w:type="character" w:customStyle="1" w:styleId="ShrinkText">
    <w:name w:val="Shrink Text"/>
    <w:rsid w:val="008234C6"/>
    <w:rPr>
      <w:sz w:val="16"/>
    </w:rPr>
  </w:style>
  <w:style w:type="character" w:customStyle="1" w:styleId="smallcaps">
    <w:name w:val="smallcaps"/>
    <w:rsid w:val="008234C6"/>
  </w:style>
  <w:style w:type="character" w:customStyle="1" w:styleId="goldbldtext">
    <w:name w:val="goldbldtext"/>
    <w:rsid w:val="008234C6"/>
  </w:style>
  <w:style w:type="character" w:customStyle="1" w:styleId="cardshighlight0">
    <w:name w:val="cardshighlight"/>
    <w:rsid w:val="008234C6"/>
  </w:style>
  <w:style w:type="character" w:customStyle="1" w:styleId="cardsfont12pt1">
    <w:name w:val="cardsfont12pt"/>
    <w:rsid w:val="008234C6"/>
  </w:style>
  <w:style w:type="character" w:customStyle="1" w:styleId="ft1">
    <w:name w:val="ft1"/>
    <w:rsid w:val="008234C6"/>
  </w:style>
  <w:style w:type="character" w:customStyle="1" w:styleId="ft6">
    <w:name w:val="ft6"/>
    <w:rsid w:val="008234C6"/>
  </w:style>
  <w:style w:type="character" w:customStyle="1" w:styleId="kicker">
    <w:name w:val="kicker"/>
    <w:rsid w:val="008234C6"/>
  </w:style>
  <w:style w:type="character" w:customStyle="1" w:styleId="backcontent">
    <w:name w:val="backcontent"/>
    <w:rsid w:val="008234C6"/>
  </w:style>
  <w:style w:type="character" w:customStyle="1" w:styleId="daystmp">
    <w:name w:val="daystmp"/>
    <w:rsid w:val="008234C6"/>
  </w:style>
  <w:style w:type="character" w:customStyle="1" w:styleId="cardsfont12ptchar">
    <w:name w:val="cardsfont12ptchar"/>
    <w:rsid w:val="008234C6"/>
  </w:style>
  <w:style w:type="character" w:customStyle="1" w:styleId="gal">
    <w:name w:val="gal"/>
    <w:rsid w:val="008234C6"/>
  </w:style>
  <w:style w:type="character" w:customStyle="1" w:styleId="submitted">
    <w:name w:val="submitted"/>
    <w:rsid w:val="008234C6"/>
  </w:style>
  <w:style w:type="character" w:customStyle="1" w:styleId="imagedateline">
    <w:name w:val="image_dateline"/>
    <w:rsid w:val="008234C6"/>
  </w:style>
  <w:style w:type="character" w:customStyle="1" w:styleId="authordatecharchar">
    <w:name w:val="authordatecharchar"/>
    <w:rsid w:val="008234C6"/>
  </w:style>
  <w:style w:type="character" w:customStyle="1" w:styleId="style1char0">
    <w:name w:val="style1char"/>
    <w:rsid w:val="008234C6"/>
  </w:style>
  <w:style w:type="character" w:customStyle="1" w:styleId="tagcharchar0">
    <w:name w:val="tagcharchar"/>
    <w:rsid w:val="008234C6"/>
  </w:style>
  <w:style w:type="character" w:customStyle="1" w:styleId="underlinedcharchar2">
    <w:name w:val="underlinedcharchar"/>
    <w:rsid w:val="008234C6"/>
  </w:style>
  <w:style w:type="character" w:customStyle="1" w:styleId="BoxedChar">
    <w:name w:val="Boxed Char"/>
    <w:rsid w:val="008234C6"/>
    <w:rPr>
      <w:rFonts w:ascii="Arial Narrow" w:hAnsi="Arial Narrow" w:hint="default"/>
      <w:b/>
      <w:bCs w:val="0"/>
      <w:sz w:val="18"/>
      <w:bdr w:val="single" w:sz="6" w:space="0" w:color="auto" w:frame="1"/>
    </w:rPr>
  </w:style>
  <w:style w:type="character" w:customStyle="1" w:styleId="Style11ptUnderline2">
    <w:name w:val="Style 11 pt Underline2"/>
    <w:rsid w:val="008234C6"/>
    <w:rPr>
      <w:sz w:val="20"/>
      <w:u w:val="single"/>
    </w:rPr>
  </w:style>
  <w:style w:type="character" w:customStyle="1" w:styleId="Style11ptBoldUnderline2">
    <w:name w:val="Style 11 pt Bold Underline2"/>
    <w:rsid w:val="008234C6"/>
    <w:rPr>
      <w:b/>
      <w:bCs/>
      <w:sz w:val="20"/>
      <w:u w:val="single"/>
    </w:rPr>
  </w:style>
  <w:style w:type="character" w:customStyle="1" w:styleId="nw">
    <w:name w:val="nw"/>
    <w:rsid w:val="008234C6"/>
  </w:style>
  <w:style w:type="character" w:customStyle="1" w:styleId="Styleunderline11ptBoldBorderSinglesolidlineAuto">
    <w:name w:val="Style underline + 11 pt Bold Border: : (Single solid line Auto ..."/>
    <w:rsid w:val="008234C6"/>
    <w:rPr>
      <w:b/>
      <w:bCs/>
      <w:sz w:val="20"/>
      <w:u w:val="single"/>
      <w:bdr w:val="single" w:sz="4" w:space="0" w:color="auto" w:frame="1"/>
    </w:rPr>
  </w:style>
  <w:style w:type="character" w:customStyle="1" w:styleId="cardCharCharChar1">
    <w:name w:val="card Char Char Char1"/>
    <w:rsid w:val="008234C6"/>
    <w:rPr>
      <w:lang w:val="en-US" w:eastAsia="en-US" w:bidi="ar-SA"/>
    </w:rPr>
  </w:style>
  <w:style w:type="character" w:customStyle="1" w:styleId="authors1">
    <w:name w:val="authors1"/>
    <w:rsid w:val="008234C6"/>
    <w:rPr>
      <w:rFonts w:ascii="Verdana" w:hAnsi="Verdana" w:hint="default"/>
      <w:b/>
      <w:bCs/>
      <w:color w:val="006699"/>
      <w:sz w:val="20"/>
      <w:szCs w:val="20"/>
    </w:rPr>
  </w:style>
  <w:style w:type="character" w:customStyle="1" w:styleId="headlinesectionlarge">
    <w:name w:val="headline_section_large"/>
    <w:rsid w:val="008234C6"/>
  </w:style>
  <w:style w:type="character" w:customStyle="1" w:styleId="Styleunderline11ptBlack">
    <w:name w:val="Style underline + 11 pt Black"/>
    <w:rsid w:val="008234C6"/>
    <w:rPr>
      <w:color w:val="000000"/>
      <w:sz w:val="20"/>
      <w:u w:val="single"/>
    </w:rPr>
  </w:style>
  <w:style w:type="character" w:customStyle="1" w:styleId="Styleunderline11ptBoldBlack">
    <w:name w:val="Style underline + 11 pt Bold Black"/>
    <w:rsid w:val="008234C6"/>
    <w:rPr>
      <w:b/>
      <w:bCs/>
      <w:color w:val="000000"/>
      <w:sz w:val="20"/>
      <w:u w:val="single"/>
    </w:rPr>
  </w:style>
  <w:style w:type="character" w:customStyle="1" w:styleId="Style11ptBoldBlackUnderline">
    <w:name w:val="Style 11 pt Bold Black Underline"/>
    <w:rsid w:val="008234C6"/>
    <w:rPr>
      <w:b/>
      <w:bCs/>
      <w:color w:val="000000"/>
      <w:sz w:val="20"/>
      <w:u w:val="single"/>
    </w:rPr>
  </w:style>
  <w:style w:type="character" w:customStyle="1" w:styleId="Style11ptBoldBlackUnderlineBorderSinglesolidline">
    <w:name w:val="Style 11 pt Bold Black Underline Border: : (Single solid line ..."/>
    <w:rsid w:val="008234C6"/>
    <w:rPr>
      <w:b/>
      <w:bCs/>
      <w:color w:val="000000"/>
      <w:sz w:val="20"/>
      <w:u w:val="single"/>
      <w:bdr w:val="single" w:sz="4" w:space="0" w:color="auto" w:frame="1"/>
    </w:rPr>
  </w:style>
  <w:style w:type="character" w:customStyle="1" w:styleId="StyleLatinMeridien-Italic11ptItalicUnderline">
    <w:name w:val="Style (Latin) Meridien-Italic 11 pt Italic Underline"/>
    <w:rsid w:val="008234C6"/>
    <w:rPr>
      <w:rFonts w:ascii="Meridien-Italic" w:hAnsi="Meridien-Italic" w:hint="default"/>
      <w:i/>
      <w:iCs/>
      <w:sz w:val="20"/>
      <w:u w:val="single"/>
    </w:rPr>
  </w:style>
  <w:style w:type="character" w:customStyle="1" w:styleId="Citation-AuthorDate">
    <w:name w:val="Citation - Author/Date"/>
    <w:rsid w:val="008234C6"/>
    <w:rPr>
      <w:b/>
      <w:bCs w:val="0"/>
      <w:smallCaps/>
      <w:sz w:val="24"/>
      <w:u w:val="single"/>
    </w:rPr>
  </w:style>
  <w:style w:type="character" w:customStyle="1" w:styleId="underlinestylechar0">
    <w:name w:val="underlinestylechar"/>
    <w:rsid w:val="008234C6"/>
  </w:style>
  <w:style w:type="character" w:customStyle="1" w:styleId="highlight">
    <w:name w:val="highlight"/>
    <w:rsid w:val="008234C6"/>
  </w:style>
  <w:style w:type="character" w:customStyle="1" w:styleId="DottedUnderline0">
    <w:name w:val="Dotted Underline"/>
    <w:rsid w:val="008234C6"/>
    <w:rPr>
      <w:rFonts w:ascii="Times New Roman" w:hAnsi="Times New Roman" w:cs="Times New Roman" w:hint="default"/>
      <w:sz w:val="20"/>
      <w:u w:val="dottedHeavy"/>
    </w:rPr>
  </w:style>
  <w:style w:type="character" w:customStyle="1" w:styleId="titleauthoretc">
    <w:name w:val="titleauthoretc"/>
    <w:rsid w:val="008234C6"/>
  </w:style>
  <w:style w:type="character" w:customStyle="1" w:styleId="labeltext">
    <w:name w:val="labeltext"/>
    <w:rsid w:val="008234C6"/>
  </w:style>
  <w:style w:type="character" w:customStyle="1" w:styleId="viewlink">
    <w:name w:val="viewlink"/>
    <w:rsid w:val="008234C6"/>
  </w:style>
  <w:style w:type="character" w:customStyle="1" w:styleId="share">
    <w:name w:val="share"/>
    <w:rsid w:val="008234C6"/>
  </w:style>
  <w:style w:type="character" w:customStyle="1" w:styleId="inlinkchart">
    <w:name w:val="inlink_chart"/>
    <w:rsid w:val="008234C6"/>
  </w:style>
  <w:style w:type="character" w:customStyle="1" w:styleId="underLight">
    <w:name w:val="underLight"/>
    <w:uiPriority w:val="1"/>
    <w:qFormat/>
    <w:rsid w:val="008234C6"/>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234C6"/>
  </w:style>
  <w:style w:type="character" w:customStyle="1" w:styleId="author-rss">
    <w:name w:val="author-rss"/>
    <w:rsid w:val="008234C6"/>
  </w:style>
  <w:style w:type="character" w:customStyle="1" w:styleId="fbsharecountwrapper">
    <w:name w:val="fb_share_count_wrapper"/>
    <w:rsid w:val="008234C6"/>
  </w:style>
  <w:style w:type="character" w:customStyle="1" w:styleId="fbbuttontext">
    <w:name w:val="fb_button_text"/>
    <w:rsid w:val="008234C6"/>
  </w:style>
  <w:style w:type="character" w:customStyle="1" w:styleId="hw">
    <w:name w:val="hw"/>
    <w:rsid w:val="008234C6"/>
  </w:style>
  <w:style w:type="character" w:customStyle="1" w:styleId="linktotop">
    <w:name w:val="linktotop"/>
    <w:rsid w:val="008234C6"/>
  </w:style>
  <w:style w:type="character" w:customStyle="1" w:styleId="maintextbldleft">
    <w:name w:val="maintextbldleft"/>
    <w:rsid w:val="008234C6"/>
  </w:style>
  <w:style w:type="character" w:customStyle="1" w:styleId="maintextleft">
    <w:name w:val="maintextleft"/>
    <w:rsid w:val="008234C6"/>
  </w:style>
  <w:style w:type="character" w:customStyle="1" w:styleId="descriptionstyle1block">
    <w:name w:val="description style1 block"/>
    <w:rsid w:val="008234C6"/>
  </w:style>
  <w:style w:type="character" w:customStyle="1" w:styleId="gutter-right-1">
    <w:name w:val="gutter-right-1"/>
    <w:basedOn w:val="DefaultParagraphFont"/>
    <w:rsid w:val="008234C6"/>
  </w:style>
  <w:style w:type="character" w:customStyle="1" w:styleId="ssl3">
    <w:name w:val="ss_l3"/>
    <w:rsid w:val="008234C6"/>
  </w:style>
  <w:style w:type="character" w:customStyle="1" w:styleId="FontStyle39">
    <w:name w:val="Font Style39"/>
    <w:uiPriority w:val="99"/>
    <w:rsid w:val="008234C6"/>
    <w:rPr>
      <w:rFonts w:ascii="Constantia" w:hAnsi="Constantia" w:cs="Constantia" w:hint="default"/>
      <w:b/>
      <w:bCs/>
      <w:sz w:val="18"/>
      <w:szCs w:val="18"/>
    </w:rPr>
  </w:style>
  <w:style w:type="character" w:customStyle="1" w:styleId="6">
    <w:name w:val="6"/>
    <w:rsid w:val="008234C6"/>
    <w:rPr>
      <w:rFonts w:ascii="Arial" w:hAnsi="Arial" w:cs="Arial" w:hint="default"/>
      <w:bCs/>
      <w:sz w:val="20"/>
      <w:u w:val="single"/>
      <w:lang w:val="en-US" w:eastAsia="en-US" w:bidi="ar-SA"/>
    </w:rPr>
  </w:style>
  <w:style w:type="character" w:customStyle="1" w:styleId="Header11">
    <w:name w:val="Header11"/>
    <w:rsid w:val="008234C6"/>
  </w:style>
  <w:style w:type="character" w:customStyle="1" w:styleId="posa">
    <w:name w:val="pos(a)"/>
    <w:basedOn w:val="DefaultParagraphFont"/>
    <w:rsid w:val="008234C6"/>
  </w:style>
  <w:style w:type="character" w:customStyle="1" w:styleId="u-hiddeninnarrowenv">
    <w:name w:val="u-hiddeninnarrowenv"/>
    <w:basedOn w:val="DefaultParagraphFont"/>
    <w:rsid w:val="008234C6"/>
  </w:style>
  <w:style w:type="character" w:customStyle="1" w:styleId="followbutton-bird">
    <w:name w:val="followbutton-bird"/>
    <w:basedOn w:val="DefaultParagraphFont"/>
    <w:rsid w:val="008234C6"/>
  </w:style>
  <w:style w:type="character" w:customStyle="1" w:styleId="tweetauthor-name">
    <w:name w:val="tweetauthor-name"/>
    <w:basedOn w:val="DefaultParagraphFont"/>
    <w:rsid w:val="008234C6"/>
  </w:style>
  <w:style w:type="character" w:customStyle="1" w:styleId="tweetauthor-verifiedbadge">
    <w:name w:val="tweetauthor-verifiedbadge"/>
    <w:basedOn w:val="DefaultParagraphFont"/>
    <w:rsid w:val="008234C6"/>
  </w:style>
  <w:style w:type="character" w:customStyle="1" w:styleId="tweetauthor-screenname">
    <w:name w:val="tweetauthor-screenname"/>
    <w:basedOn w:val="DefaultParagraphFont"/>
    <w:rsid w:val="008234C6"/>
  </w:style>
  <w:style w:type="character" w:customStyle="1" w:styleId="u-hiddenvisually">
    <w:name w:val="u-hiddenvisually"/>
    <w:basedOn w:val="DefaultParagraphFont"/>
    <w:rsid w:val="008234C6"/>
  </w:style>
  <w:style w:type="character" w:customStyle="1" w:styleId="tweetaction-stat">
    <w:name w:val="tweetaction-stat"/>
    <w:basedOn w:val="DefaultParagraphFont"/>
    <w:rsid w:val="008234C6"/>
  </w:style>
  <w:style w:type="character" w:customStyle="1" w:styleId="related">
    <w:name w:val="related"/>
    <w:basedOn w:val="DefaultParagraphFont"/>
    <w:rsid w:val="008234C6"/>
  </w:style>
  <w:style w:type="character" w:customStyle="1" w:styleId="related-content">
    <w:name w:val="related-content"/>
    <w:basedOn w:val="DefaultParagraphFont"/>
    <w:rsid w:val="008234C6"/>
  </w:style>
  <w:style w:type="character" w:customStyle="1" w:styleId="name-of-author">
    <w:name w:val="name-of-author"/>
    <w:basedOn w:val="DefaultParagraphFont"/>
    <w:rsid w:val="008234C6"/>
  </w:style>
  <w:style w:type="character" w:customStyle="1" w:styleId="first-name">
    <w:name w:val="first-name"/>
    <w:basedOn w:val="DefaultParagraphFont"/>
    <w:rsid w:val="008234C6"/>
  </w:style>
  <w:style w:type="character" w:customStyle="1" w:styleId="last-name">
    <w:name w:val="last-name"/>
    <w:basedOn w:val="DefaultParagraphFont"/>
    <w:rsid w:val="008234C6"/>
  </w:style>
  <w:style w:type="character" w:customStyle="1" w:styleId="caption10">
    <w:name w:val="caption1"/>
    <w:basedOn w:val="DefaultParagraphFont"/>
    <w:rsid w:val="008234C6"/>
  </w:style>
  <w:style w:type="character" w:customStyle="1" w:styleId="recirc-text">
    <w:name w:val="&quot;recirc-text”"/>
    <w:basedOn w:val="DefaultParagraphFont"/>
    <w:rsid w:val="008234C6"/>
  </w:style>
  <w:style w:type="character" w:customStyle="1" w:styleId="video-icon">
    <w:name w:val="video-icon"/>
    <w:basedOn w:val="DefaultParagraphFont"/>
    <w:rsid w:val="008234C6"/>
  </w:style>
  <w:style w:type="character" w:customStyle="1" w:styleId="powa-shot-play-btn-text">
    <w:name w:val="powa-shot-play-btn-text"/>
    <w:basedOn w:val="DefaultParagraphFont"/>
    <w:rsid w:val="008234C6"/>
  </w:style>
  <w:style w:type="character" w:customStyle="1" w:styleId="powa-shot-click">
    <w:name w:val="powa-shot-click"/>
    <w:basedOn w:val="DefaultParagraphFont"/>
    <w:rsid w:val="008234C6"/>
  </w:style>
  <w:style w:type="character" w:customStyle="1" w:styleId="wpv-blurb">
    <w:name w:val="wpv-blurb"/>
    <w:basedOn w:val="DefaultParagraphFont"/>
    <w:rsid w:val="008234C6"/>
  </w:style>
  <w:style w:type="character" w:customStyle="1" w:styleId="pb-caption">
    <w:name w:val="pb-caption"/>
    <w:basedOn w:val="DefaultParagraphFont"/>
    <w:rsid w:val="008234C6"/>
  </w:style>
  <w:style w:type="character" w:customStyle="1" w:styleId="Heading5Char1">
    <w:name w:val="Heading 5 Char1"/>
    <w:aliases w:val="Text Char1"/>
    <w:basedOn w:val="DefaultParagraphFont"/>
    <w:semiHidden/>
    <w:rsid w:val="008234C6"/>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8234C6"/>
    <w:rPr>
      <w:vertAlign w:val="baseline"/>
    </w:rPr>
  </w:style>
  <w:style w:type="character" w:customStyle="1" w:styleId="Heading7Char1">
    <w:name w:val="Heading 7 Char1"/>
    <w:basedOn w:val="DefaultParagraphFont"/>
    <w:semiHidden/>
    <w:rsid w:val="008234C6"/>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8234C6"/>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8234C6"/>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8234C6"/>
    <w:rPr>
      <w:rFonts w:ascii="Calibri" w:hAnsi="Calibri" w:cs="Calibri"/>
    </w:rPr>
  </w:style>
  <w:style w:type="numbering" w:customStyle="1" w:styleId="NoList2">
    <w:name w:val="No List2"/>
    <w:next w:val="NoList"/>
    <w:uiPriority w:val="99"/>
    <w:semiHidden/>
    <w:unhideWhenUsed/>
    <w:rsid w:val="008234C6"/>
  </w:style>
  <w:style w:type="numbering" w:customStyle="1" w:styleId="NoList3">
    <w:name w:val="No List3"/>
    <w:next w:val="NoList"/>
    <w:uiPriority w:val="99"/>
    <w:semiHidden/>
    <w:unhideWhenUsed/>
    <w:rsid w:val="008234C6"/>
  </w:style>
  <w:style w:type="numbering" w:customStyle="1" w:styleId="NoList4">
    <w:name w:val="No List4"/>
    <w:next w:val="NoList"/>
    <w:uiPriority w:val="99"/>
    <w:semiHidden/>
    <w:unhideWhenUsed/>
    <w:rsid w:val="008234C6"/>
  </w:style>
  <w:style w:type="numbering" w:customStyle="1" w:styleId="NoList5">
    <w:name w:val="No List5"/>
    <w:next w:val="NoList"/>
    <w:semiHidden/>
    <w:unhideWhenUsed/>
    <w:rsid w:val="008234C6"/>
  </w:style>
  <w:style w:type="paragraph" w:styleId="BlockText">
    <w:name w:val="Block Text"/>
    <w:basedOn w:val="Normal"/>
    <w:rsid w:val="008234C6"/>
    <w:pPr>
      <w:ind w:left="229" w:right="229"/>
    </w:pPr>
    <w:rPr>
      <w:rFonts w:ascii="Verdana" w:eastAsia="Times New Roman" w:hAnsi="Verdana"/>
      <w:szCs w:val="20"/>
    </w:rPr>
  </w:style>
  <w:style w:type="paragraph" w:styleId="NormalIndent">
    <w:name w:val="Normal Indent"/>
    <w:basedOn w:val="Normal"/>
    <w:rsid w:val="008234C6"/>
    <w:pPr>
      <w:ind w:left="720"/>
    </w:pPr>
    <w:rPr>
      <w:rFonts w:eastAsia="Times New Roman"/>
      <w:szCs w:val="20"/>
    </w:rPr>
  </w:style>
  <w:style w:type="paragraph" w:styleId="EnvelopeReturn">
    <w:name w:val="envelope return"/>
    <w:basedOn w:val="Normal"/>
    <w:rsid w:val="008234C6"/>
    <w:rPr>
      <w:rFonts w:eastAsia="Times New Roman"/>
      <w:sz w:val="24"/>
      <w:szCs w:val="20"/>
    </w:rPr>
  </w:style>
  <w:style w:type="paragraph" w:styleId="EnvelopeAddress">
    <w:name w:val="envelope address"/>
    <w:basedOn w:val="Normal"/>
    <w:rsid w:val="008234C6"/>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8234C6"/>
  </w:style>
  <w:style w:type="numbering" w:customStyle="1" w:styleId="NoList7">
    <w:name w:val="No List7"/>
    <w:next w:val="NoList"/>
    <w:semiHidden/>
    <w:unhideWhenUsed/>
    <w:rsid w:val="008234C6"/>
  </w:style>
  <w:style w:type="paragraph" w:styleId="ListBullet">
    <w:name w:val="List Bullet"/>
    <w:basedOn w:val="Normal"/>
    <w:link w:val="ListBulletChar"/>
    <w:uiPriority w:val="99"/>
    <w:unhideWhenUsed/>
    <w:rsid w:val="008234C6"/>
    <w:pPr>
      <w:tabs>
        <w:tab w:val="num" w:pos="360"/>
      </w:tabs>
      <w:ind w:left="360" w:hanging="360"/>
      <w:contextualSpacing/>
    </w:pPr>
    <w:rPr>
      <w:rFonts w:eastAsia="Calibri"/>
    </w:rPr>
  </w:style>
  <w:style w:type="table" w:styleId="MediumGrid1">
    <w:name w:val="Medium Grid 1"/>
    <w:basedOn w:val="TableNormal"/>
    <w:uiPriority w:val="67"/>
    <w:rsid w:val="008234C6"/>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8234C6"/>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8234C6"/>
  </w:style>
  <w:style w:type="numbering" w:customStyle="1" w:styleId="NoList111">
    <w:name w:val="No List111"/>
    <w:next w:val="NoList"/>
    <w:uiPriority w:val="99"/>
    <w:semiHidden/>
    <w:unhideWhenUsed/>
    <w:rsid w:val="008234C6"/>
  </w:style>
  <w:style w:type="numbering" w:customStyle="1" w:styleId="NoList1111">
    <w:name w:val="No List1111"/>
    <w:next w:val="NoList"/>
    <w:uiPriority w:val="99"/>
    <w:semiHidden/>
    <w:unhideWhenUsed/>
    <w:rsid w:val="008234C6"/>
  </w:style>
  <w:style w:type="numbering" w:customStyle="1" w:styleId="NoList11111">
    <w:name w:val="No List11111"/>
    <w:next w:val="NoList"/>
    <w:uiPriority w:val="99"/>
    <w:semiHidden/>
    <w:unhideWhenUsed/>
    <w:rsid w:val="008234C6"/>
  </w:style>
  <w:style w:type="numbering" w:customStyle="1" w:styleId="NoList111111">
    <w:name w:val="No List111111"/>
    <w:next w:val="NoList"/>
    <w:uiPriority w:val="99"/>
    <w:semiHidden/>
    <w:unhideWhenUsed/>
    <w:rsid w:val="008234C6"/>
  </w:style>
  <w:style w:type="numbering" w:customStyle="1" w:styleId="NoList1111111">
    <w:name w:val="No List1111111"/>
    <w:next w:val="NoList"/>
    <w:uiPriority w:val="99"/>
    <w:semiHidden/>
    <w:unhideWhenUsed/>
    <w:rsid w:val="008234C6"/>
  </w:style>
  <w:style w:type="numbering" w:customStyle="1" w:styleId="NoList11111111">
    <w:name w:val="No List11111111"/>
    <w:next w:val="NoList"/>
    <w:uiPriority w:val="99"/>
    <w:semiHidden/>
    <w:unhideWhenUsed/>
    <w:rsid w:val="008234C6"/>
  </w:style>
  <w:style w:type="numbering" w:customStyle="1" w:styleId="NoList111111111">
    <w:name w:val="No List111111111"/>
    <w:next w:val="NoList"/>
    <w:uiPriority w:val="99"/>
    <w:semiHidden/>
    <w:unhideWhenUsed/>
    <w:rsid w:val="008234C6"/>
  </w:style>
  <w:style w:type="numbering" w:customStyle="1" w:styleId="NoList1111111111">
    <w:name w:val="No List1111111111"/>
    <w:next w:val="NoList"/>
    <w:uiPriority w:val="99"/>
    <w:semiHidden/>
    <w:unhideWhenUsed/>
    <w:rsid w:val="008234C6"/>
  </w:style>
  <w:style w:type="numbering" w:customStyle="1" w:styleId="NoList11111111111">
    <w:name w:val="No List11111111111"/>
    <w:next w:val="NoList"/>
    <w:uiPriority w:val="99"/>
    <w:semiHidden/>
    <w:unhideWhenUsed/>
    <w:rsid w:val="008234C6"/>
  </w:style>
  <w:style w:type="numbering" w:customStyle="1" w:styleId="NoList111111111111">
    <w:name w:val="No List111111111111"/>
    <w:next w:val="NoList"/>
    <w:uiPriority w:val="99"/>
    <w:semiHidden/>
    <w:unhideWhenUsed/>
    <w:rsid w:val="008234C6"/>
  </w:style>
  <w:style w:type="numbering" w:customStyle="1" w:styleId="NoList1111111111111">
    <w:name w:val="No List1111111111111"/>
    <w:next w:val="NoList"/>
    <w:uiPriority w:val="99"/>
    <w:semiHidden/>
    <w:unhideWhenUsed/>
    <w:rsid w:val="008234C6"/>
  </w:style>
  <w:style w:type="numbering" w:customStyle="1" w:styleId="NoList11111111111111">
    <w:name w:val="No List11111111111111"/>
    <w:next w:val="NoList"/>
    <w:uiPriority w:val="99"/>
    <w:semiHidden/>
    <w:unhideWhenUsed/>
    <w:rsid w:val="008234C6"/>
  </w:style>
  <w:style w:type="numbering" w:customStyle="1" w:styleId="NoList111111111111111">
    <w:name w:val="No List111111111111111"/>
    <w:next w:val="NoList"/>
    <w:uiPriority w:val="99"/>
    <w:semiHidden/>
    <w:unhideWhenUsed/>
    <w:rsid w:val="008234C6"/>
  </w:style>
  <w:style w:type="numbering" w:customStyle="1" w:styleId="NoList1111111111111111">
    <w:name w:val="No List1111111111111111"/>
    <w:next w:val="NoList"/>
    <w:uiPriority w:val="99"/>
    <w:semiHidden/>
    <w:unhideWhenUsed/>
    <w:rsid w:val="008234C6"/>
  </w:style>
  <w:style w:type="numbering" w:customStyle="1" w:styleId="NoList11111111111111111">
    <w:name w:val="No List11111111111111111"/>
    <w:next w:val="NoList"/>
    <w:uiPriority w:val="99"/>
    <w:semiHidden/>
    <w:unhideWhenUsed/>
    <w:rsid w:val="008234C6"/>
  </w:style>
  <w:style w:type="character" w:customStyle="1" w:styleId="FontStyle220">
    <w:name w:val="Font Style220"/>
    <w:basedOn w:val="DefaultParagraphFont"/>
    <w:uiPriority w:val="99"/>
    <w:rsid w:val="008234C6"/>
    <w:rPr>
      <w:rFonts w:ascii="Candara" w:hAnsi="Candara" w:cs="Candara" w:hint="default"/>
      <w:i/>
      <w:iCs/>
      <w:sz w:val="18"/>
      <w:szCs w:val="18"/>
    </w:rPr>
  </w:style>
  <w:style w:type="character" w:customStyle="1" w:styleId="FontStyle290">
    <w:name w:val="Font Style290"/>
    <w:basedOn w:val="DefaultParagraphFont"/>
    <w:uiPriority w:val="99"/>
    <w:rsid w:val="008234C6"/>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234C6"/>
    <w:rPr>
      <w:rFonts w:ascii="Arial" w:hAnsi="Arial" w:cs="Arial"/>
      <w:b/>
      <w:bCs/>
      <w:sz w:val="16"/>
      <w:szCs w:val="16"/>
    </w:rPr>
  </w:style>
  <w:style w:type="paragraph" w:customStyle="1" w:styleId="analytic0">
    <w:name w:val="analytic"/>
    <w:basedOn w:val="Normal"/>
    <w:link w:val="analyticChar0"/>
    <w:uiPriority w:val="4"/>
    <w:qFormat/>
    <w:rsid w:val="008234C6"/>
    <w:pPr>
      <w:spacing w:before="120"/>
    </w:pPr>
    <w:rPr>
      <w:b/>
      <w:sz w:val="20"/>
    </w:rPr>
  </w:style>
  <w:style w:type="character" w:customStyle="1" w:styleId="analyticChar0">
    <w:name w:val="analytic Char"/>
    <w:basedOn w:val="DefaultParagraphFont"/>
    <w:link w:val="analytic0"/>
    <w:uiPriority w:val="4"/>
    <w:rsid w:val="008234C6"/>
    <w:rPr>
      <w:rFonts w:ascii="Calibri" w:hAnsi="Calibri"/>
      <w:b/>
      <w:sz w:val="20"/>
    </w:rPr>
  </w:style>
  <w:style w:type="character" w:customStyle="1" w:styleId="m-5498913268213319940gmail-styleunderline">
    <w:name w:val="m_-5498913268213319940gmail-styleunderline"/>
    <w:basedOn w:val="DefaultParagraphFont"/>
    <w:rsid w:val="008234C6"/>
  </w:style>
  <w:style w:type="paragraph" w:customStyle="1" w:styleId="speakable">
    <w:name w:val="speakable"/>
    <w:basedOn w:val="Normal"/>
    <w:uiPriority w:val="99"/>
    <w:qFormat/>
    <w:rsid w:val="008234C6"/>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8234C6"/>
  </w:style>
  <w:style w:type="character" w:customStyle="1" w:styleId="copyright">
    <w:name w:val="copyright"/>
    <w:basedOn w:val="DefaultParagraphFont"/>
    <w:rsid w:val="008234C6"/>
  </w:style>
  <w:style w:type="character" w:customStyle="1" w:styleId="TagCharCharCharChar">
    <w:name w:val="Tag Char Char Char Char"/>
    <w:basedOn w:val="DefaultParagraphFont"/>
    <w:rsid w:val="008234C6"/>
    <w:rPr>
      <w:rFonts w:ascii="Calibri" w:hAnsi="Calibri" w:cs="Calibri"/>
      <w:b/>
      <w:sz w:val="24"/>
    </w:rPr>
  </w:style>
  <w:style w:type="paragraph" w:customStyle="1" w:styleId="g-body">
    <w:name w:val="g-body"/>
    <w:basedOn w:val="Normal"/>
    <w:uiPriority w:val="99"/>
    <w:qFormat/>
    <w:rsid w:val="008234C6"/>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8234C6"/>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8234C6"/>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8234C6"/>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8234C6"/>
    <w:pPr>
      <w:spacing w:before="100" w:beforeAutospacing="1" w:after="100" w:afterAutospacing="1"/>
    </w:pPr>
    <w:rPr>
      <w:sz w:val="24"/>
    </w:rPr>
  </w:style>
  <w:style w:type="paragraph" w:customStyle="1" w:styleId="style41">
    <w:name w:val="style4"/>
    <w:basedOn w:val="Normal"/>
    <w:uiPriority w:val="99"/>
    <w:qFormat/>
    <w:rsid w:val="008234C6"/>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8234C6"/>
    <w:pPr>
      <w:spacing w:before="100" w:beforeAutospacing="1" w:after="100" w:afterAutospacing="1"/>
    </w:pPr>
    <w:rPr>
      <w:rFonts w:ascii="Times New Roman" w:hAnsi="Times New Roman"/>
      <w:sz w:val="24"/>
    </w:rPr>
  </w:style>
  <w:style w:type="character" w:customStyle="1" w:styleId="adtext">
    <w:name w:val="adtext"/>
    <w:basedOn w:val="DefaultParagraphFont"/>
    <w:rsid w:val="008234C6"/>
  </w:style>
  <w:style w:type="character" w:customStyle="1" w:styleId="UL-Bold">
    <w:name w:val="UL-Bold"/>
    <w:basedOn w:val="DefaultParagraphFont"/>
    <w:rsid w:val="008234C6"/>
    <w:rPr>
      <w:u w:val="thick"/>
    </w:rPr>
  </w:style>
  <w:style w:type="character" w:customStyle="1" w:styleId="UL-None">
    <w:name w:val="UL-None"/>
    <w:basedOn w:val="DefaultParagraphFont"/>
    <w:rsid w:val="008234C6"/>
    <w:rPr>
      <w:strike w:val="0"/>
      <w:dstrike w:val="0"/>
      <w:u w:val="none"/>
      <w:effect w:val="none"/>
    </w:rPr>
  </w:style>
  <w:style w:type="character" w:customStyle="1" w:styleId="gl">
    <w:name w:val="gl"/>
    <w:basedOn w:val="DefaultParagraphFont"/>
    <w:rsid w:val="008234C6"/>
  </w:style>
  <w:style w:type="character" w:customStyle="1" w:styleId="qu730rj69h">
    <w:name w:val="qu730rj69h"/>
    <w:basedOn w:val="DefaultParagraphFont"/>
    <w:rsid w:val="008234C6"/>
  </w:style>
  <w:style w:type="paragraph" w:customStyle="1" w:styleId="optext">
    <w:name w:val="optext"/>
    <w:basedOn w:val="Normal"/>
    <w:uiPriority w:val="99"/>
    <w:qFormat/>
    <w:rsid w:val="008234C6"/>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8234C6"/>
  </w:style>
  <w:style w:type="character" w:customStyle="1" w:styleId="icr880">
    <w:name w:val="icr880"/>
    <w:basedOn w:val="DefaultParagraphFont"/>
    <w:rsid w:val="008234C6"/>
  </w:style>
  <w:style w:type="character" w:customStyle="1" w:styleId="hx23q54">
    <w:name w:val="hx23q54"/>
    <w:basedOn w:val="DefaultParagraphFont"/>
    <w:rsid w:val="008234C6"/>
  </w:style>
  <w:style w:type="character" w:customStyle="1" w:styleId="m-5348258726587825636gmail-style13ptbold">
    <w:name w:val="m_-5348258726587825636gmail-style13ptbold"/>
    <w:basedOn w:val="DefaultParagraphFont"/>
    <w:rsid w:val="008234C6"/>
  </w:style>
  <w:style w:type="character" w:customStyle="1" w:styleId="m-5348258726587825636gmail-styleunderline">
    <w:name w:val="m_-5348258726587825636gmail-styleunderline"/>
    <w:basedOn w:val="DefaultParagraphFont"/>
    <w:rsid w:val="008234C6"/>
  </w:style>
  <w:style w:type="character" w:customStyle="1" w:styleId="UnderlineCharChar1">
    <w:name w:val="Underline Char Char1"/>
    <w:basedOn w:val="DefaultParagraphFont"/>
    <w:rsid w:val="008234C6"/>
    <w:rPr>
      <w:u w:val="single"/>
      <w:lang w:val="en-US" w:eastAsia="en-US" w:bidi="ar-SA"/>
    </w:rPr>
  </w:style>
  <w:style w:type="character" w:customStyle="1" w:styleId="m4385445901877740177gmail-styleunderline">
    <w:name w:val="m_4385445901877740177gmail-styleunderline"/>
    <w:basedOn w:val="DefaultParagraphFont"/>
    <w:rsid w:val="008234C6"/>
  </w:style>
  <w:style w:type="character" w:customStyle="1" w:styleId="CardsFont12ptCharChar">
    <w:name w:val="Cards + Font: 12 pt Char Char"/>
    <w:basedOn w:val="DefaultParagraphFont"/>
    <w:rsid w:val="008234C6"/>
    <w:rPr>
      <w:sz w:val="24"/>
      <w:szCs w:val="24"/>
      <w:u w:val="thick"/>
      <w:lang w:val="en-US" w:eastAsia="en-US" w:bidi="ar-SA"/>
    </w:rPr>
  </w:style>
  <w:style w:type="character" w:customStyle="1" w:styleId="NothingChar1">
    <w:name w:val="Nothing Char1"/>
    <w:basedOn w:val="DefaultParagraphFont"/>
    <w:rsid w:val="008234C6"/>
    <w:rPr>
      <w:lang w:val="en-US" w:eastAsia="en-US" w:bidi="ar-SA"/>
    </w:rPr>
  </w:style>
  <w:style w:type="paragraph" w:customStyle="1" w:styleId="useless">
    <w:name w:val="useless"/>
    <w:basedOn w:val="Normal"/>
    <w:uiPriority w:val="99"/>
    <w:qFormat/>
    <w:rsid w:val="008234C6"/>
    <w:rPr>
      <w:rFonts w:ascii="Times New Roman" w:eastAsia="Times New Roman" w:hAnsi="Times New Roman"/>
      <w:sz w:val="12"/>
    </w:rPr>
  </w:style>
  <w:style w:type="character" w:customStyle="1" w:styleId="DDIUnderline">
    <w:name w:val="DDI Underline"/>
    <w:qFormat/>
    <w:rsid w:val="008234C6"/>
    <w:rPr>
      <w:rFonts w:ascii="Times New Roman" w:hAnsi="Times New Roman"/>
      <w:sz w:val="24"/>
      <w:u w:val="single"/>
    </w:rPr>
  </w:style>
  <w:style w:type="character" w:customStyle="1" w:styleId="Char1">
    <w:name w:val="Char1"/>
    <w:basedOn w:val="DefaultParagraphFont"/>
    <w:rsid w:val="008234C6"/>
    <w:rPr>
      <w:rFonts w:cs="Arial"/>
      <w:b/>
      <w:bCs/>
      <w:iCs/>
      <w:sz w:val="24"/>
      <w:szCs w:val="28"/>
      <w:lang w:val="en-US" w:eastAsia="en-US" w:bidi="ar-SA"/>
    </w:rPr>
  </w:style>
  <w:style w:type="paragraph" w:customStyle="1" w:styleId="ALLCAPS">
    <w:name w:val="ALL CAPS"/>
    <w:basedOn w:val="Normal"/>
    <w:link w:val="ALLCAPSChar"/>
    <w:rsid w:val="008234C6"/>
    <w:rPr>
      <w:rFonts w:ascii="Times New Roman" w:eastAsia="Times New Roman" w:hAnsi="Times New Roman"/>
      <w:b/>
      <w:caps/>
    </w:rPr>
  </w:style>
  <w:style w:type="character" w:customStyle="1" w:styleId="ALLCAPSChar">
    <w:name w:val="ALL CAPS Char"/>
    <w:basedOn w:val="DefaultParagraphFont"/>
    <w:link w:val="ALLCAPS"/>
    <w:rsid w:val="008234C6"/>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8234C6"/>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8234C6"/>
    <w:rPr>
      <w:rFonts w:ascii="Times New Roman" w:eastAsia="Times New Roman" w:hAnsi="Times New Roman"/>
      <w:b/>
      <w:sz w:val="24"/>
    </w:rPr>
  </w:style>
  <w:style w:type="character" w:customStyle="1" w:styleId="10ptnotbold">
    <w:name w:val="10ptnotbold"/>
    <w:basedOn w:val="DefaultParagraphFont"/>
    <w:rsid w:val="008234C6"/>
    <w:rPr>
      <w:sz w:val="20"/>
    </w:rPr>
  </w:style>
  <w:style w:type="character" w:customStyle="1" w:styleId="Cites-AuthorDate">
    <w:name w:val="Cites-Author/Date"/>
    <w:rsid w:val="008234C6"/>
    <w:rPr>
      <w:rFonts w:ascii="Helvetica" w:hAnsi="Helvetica"/>
      <w:b/>
      <w:sz w:val="22"/>
      <w:szCs w:val="24"/>
      <w:u w:val="thick"/>
    </w:rPr>
  </w:style>
  <w:style w:type="paragraph" w:customStyle="1" w:styleId="CiteTag">
    <w:name w:val="Cite/Tag"/>
    <w:basedOn w:val="Normal"/>
    <w:uiPriority w:val="99"/>
    <w:qFormat/>
    <w:rsid w:val="008234C6"/>
    <w:rPr>
      <w:rFonts w:ascii="Times New Roman" w:eastAsia="Cambria" w:hAnsi="Times New Roman"/>
      <w:b/>
    </w:rPr>
  </w:style>
  <w:style w:type="character" w:customStyle="1" w:styleId="CardsFont6ptChar1">
    <w:name w:val="Cards + Font: 6 pt Char1"/>
    <w:basedOn w:val="CardsChar"/>
    <w:link w:val="CardsFont6pt"/>
    <w:rsid w:val="008234C6"/>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8234C6"/>
  </w:style>
  <w:style w:type="character" w:customStyle="1" w:styleId="m489902567989944824gmail-styleunderline">
    <w:name w:val="m_489902567989944824gmail-styleunderline"/>
    <w:basedOn w:val="DefaultParagraphFont"/>
    <w:rsid w:val="008234C6"/>
  </w:style>
  <w:style w:type="character" w:customStyle="1" w:styleId="UnresolvedMention2">
    <w:name w:val="Unresolved Mention2"/>
    <w:basedOn w:val="DefaultParagraphFont"/>
    <w:uiPriority w:val="99"/>
    <w:semiHidden/>
    <w:rsid w:val="008234C6"/>
    <w:rPr>
      <w:color w:val="808080"/>
      <w:shd w:val="clear" w:color="auto" w:fill="E6E6E6"/>
    </w:rPr>
  </w:style>
  <w:style w:type="character" w:customStyle="1" w:styleId="swauthor">
    <w:name w:val="sw_author"/>
    <w:rsid w:val="008234C6"/>
  </w:style>
  <w:style w:type="character" w:customStyle="1" w:styleId="UnderlineCharChar3">
    <w:name w:val="Underline Char Char3"/>
    <w:rsid w:val="008234C6"/>
    <w:rPr>
      <w:szCs w:val="24"/>
      <w:u w:val="single"/>
      <w:lang w:val="en-US" w:eastAsia="en-US" w:bidi="ar-SA"/>
    </w:rPr>
  </w:style>
  <w:style w:type="character" w:customStyle="1" w:styleId="tl8wme">
    <w:name w:val="tl8wme"/>
    <w:basedOn w:val="DefaultParagraphFont"/>
    <w:rsid w:val="008234C6"/>
  </w:style>
  <w:style w:type="character" w:customStyle="1" w:styleId="Mention3">
    <w:name w:val="Mention3"/>
    <w:basedOn w:val="DefaultParagraphFont"/>
    <w:uiPriority w:val="99"/>
    <w:semiHidden/>
    <w:unhideWhenUsed/>
    <w:rsid w:val="008234C6"/>
    <w:rPr>
      <w:color w:val="2B579A"/>
      <w:shd w:val="clear" w:color="auto" w:fill="E6E6E6"/>
    </w:rPr>
  </w:style>
  <w:style w:type="character" w:customStyle="1" w:styleId="m-5251091010484660064gmail-style13ptbold">
    <w:name w:val="m_-5251091010484660064gmail-style13ptbold"/>
    <w:basedOn w:val="DefaultParagraphFont"/>
    <w:rsid w:val="008234C6"/>
  </w:style>
  <w:style w:type="character" w:customStyle="1" w:styleId="m-5251091010484660064gmail-styleunderline">
    <w:name w:val="m_-5251091010484660064gmail-styleunderline"/>
    <w:basedOn w:val="DefaultParagraphFont"/>
    <w:rsid w:val="008234C6"/>
  </w:style>
  <w:style w:type="character" w:customStyle="1" w:styleId="tablecaption">
    <w:name w:val="tablecaption"/>
    <w:basedOn w:val="DefaultParagraphFont"/>
    <w:rsid w:val="008234C6"/>
  </w:style>
  <w:style w:type="character" w:customStyle="1" w:styleId="StyleLatinHelvetica105ptBlack">
    <w:name w:val="Style (Latin) Helvetica 10.5 pt Black"/>
    <w:basedOn w:val="DefaultParagraphFont"/>
    <w:rsid w:val="008234C6"/>
    <w:rPr>
      <w:rFonts w:ascii="Times New Roman" w:hAnsi="Times New Roman"/>
      <w:color w:val="000000"/>
      <w:sz w:val="21"/>
    </w:rPr>
  </w:style>
  <w:style w:type="character" w:customStyle="1" w:styleId="m-413333960618644972gmail-style13ptbold">
    <w:name w:val="m_-413333960618644972gmail-style13ptbold"/>
    <w:basedOn w:val="DefaultParagraphFont"/>
    <w:rsid w:val="008234C6"/>
  </w:style>
  <w:style w:type="character" w:customStyle="1" w:styleId="m-413333960618644972gmail-styleunderline">
    <w:name w:val="m_-413333960618644972gmail-styleunderline"/>
    <w:basedOn w:val="DefaultParagraphFont"/>
    <w:rsid w:val="008234C6"/>
  </w:style>
  <w:style w:type="character" w:customStyle="1" w:styleId="m8314098763611656848gmail-stylestylebold12pt">
    <w:name w:val="m_8314098763611656848gmail-stylestylebold12pt"/>
    <w:basedOn w:val="DefaultParagraphFont"/>
    <w:rsid w:val="008234C6"/>
  </w:style>
  <w:style w:type="character" w:customStyle="1" w:styleId="m8314098763611656848gmail-styleboldunderline">
    <w:name w:val="m_8314098763611656848gmail-styleboldunderline"/>
    <w:basedOn w:val="DefaultParagraphFont"/>
    <w:rsid w:val="008234C6"/>
  </w:style>
  <w:style w:type="paragraph" w:customStyle="1" w:styleId="Spacer">
    <w:name w:val="Spacer"/>
    <w:basedOn w:val="Heading1"/>
    <w:link w:val="SpacerChar"/>
    <w:autoRedefine/>
    <w:uiPriority w:val="4"/>
    <w:qFormat/>
    <w:rsid w:val="008234C6"/>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234C6"/>
    <w:rPr>
      <w:rFonts w:ascii="Calibri" w:eastAsiaTheme="majorEastAsia" w:hAnsi="Calibri" w:cstheme="majorBidi"/>
      <w:b/>
      <w:sz w:val="24"/>
      <w:szCs w:val="32"/>
    </w:rPr>
  </w:style>
  <w:style w:type="paragraph" w:customStyle="1" w:styleId="msonormal0">
    <w:name w:val="msonormal"/>
    <w:basedOn w:val="Normal"/>
    <w:rsid w:val="008234C6"/>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8234C6"/>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8234C6"/>
    <w:rPr>
      <w:rFonts w:ascii="Georgia" w:eastAsia="Times New Roman" w:hAnsi="Georgia" w:cs="Arial" w:hint="default"/>
      <w:b/>
      <w:bCs/>
      <w:kern w:val="32"/>
      <w:sz w:val="28"/>
      <w:szCs w:val="32"/>
    </w:rPr>
  </w:style>
  <w:style w:type="character" w:customStyle="1" w:styleId="SmallChar0">
    <w:name w:val="Small Char"/>
    <w:qFormat/>
    <w:rsid w:val="008234C6"/>
    <w:rPr>
      <w:rFonts w:ascii="Arial Narrow" w:hAnsi="Arial Narrow" w:cs="Times New Roman"/>
      <w:color w:val="000000"/>
      <w:sz w:val="16"/>
    </w:rPr>
  </w:style>
  <w:style w:type="character" w:customStyle="1" w:styleId="CiteReal0">
    <w:name w:val="CiteReal"/>
    <w:uiPriority w:val="1"/>
    <w:qFormat/>
    <w:rsid w:val="008234C6"/>
    <w:rPr>
      <w:rFonts w:ascii="Arial" w:hAnsi="Arial"/>
      <w:b/>
      <w:sz w:val="24"/>
      <w:u w:val="single"/>
    </w:rPr>
  </w:style>
  <w:style w:type="character" w:customStyle="1" w:styleId="dropcap1">
    <w:name w:val="dropcap1"/>
    <w:rsid w:val="008234C6"/>
  </w:style>
  <w:style w:type="paragraph" w:customStyle="1" w:styleId="Style31">
    <w:name w:val="Style31"/>
    <w:basedOn w:val="Normal"/>
    <w:uiPriority w:val="99"/>
    <w:rsid w:val="008234C6"/>
    <w:pPr>
      <w:spacing w:line="197" w:lineRule="exact"/>
      <w:jc w:val="both"/>
    </w:pPr>
    <w:rPr>
      <w:rFonts w:ascii="Palatino Linotype" w:hAnsi="Palatino Linotype" w:cs="Palatino Linotype"/>
    </w:rPr>
  </w:style>
  <w:style w:type="paragraph" w:customStyle="1" w:styleId="Style42">
    <w:name w:val="Style42"/>
    <w:basedOn w:val="Normal"/>
    <w:uiPriority w:val="99"/>
    <w:rsid w:val="008234C6"/>
    <w:pPr>
      <w:spacing w:line="202" w:lineRule="exact"/>
      <w:jc w:val="both"/>
    </w:pPr>
    <w:rPr>
      <w:rFonts w:ascii="Palatino Linotype" w:hAnsi="Palatino Linotype" w:cs="Palatino Linotype"/>
    </w:rPr>
  </w:style>
  <w:style w:type="paragraph" w:customStyle="1" w:styleId="Style51">
    <w:name w:val="Style51"/>
    <w:basedOn w:val="Normal"/>
    <w:uiPriority w:val="99"/>
    <w:rsid w:val="008234C6"/>
    <w:pPr>
      <w:spacing w:line="200" w:lineRule="exact"/>
      <w:jc w:val="both"/>
    </w:pPr>
    <w:rPr>
      <w:rFonts w:ascii="Palatino Linotype" w:hAnsi="Palatino Linotype" w:cs="Palatino Linotype"/>
    </w:rPr>
  </w:style>
  <w:style w:type="character" w:customStyle="1" w:styleId="FontStyle72">
    <w:name w:val="Font Style72"/>
    <w:uiPriority w:val="99"/>
    <w:rsid w:val="008234C6"/>
    <w:rPr>
      <w:rFonts w:ascii="Cambria" w:hAnsi="Cambria" w:cs="Cambria" w:hint="default"/>
      <w:sz w:val="16"/>
      <w:szCs w:val="16"/>
    </w:rPr>
  </w:style>
  <w:style w:type="character" w:customStyle="1" w:styleId="FontStyle73">
    <w:name w:val="Font Style73"/>
    <w:uiPriority w:val="99"/>
    <w:rsid w:val="008234C6"/>
    <w:rPr>
      <w:rFonts w:ascii="Cambria" w:hAnsi="Cambria" w:cs="Cambria" w:hint="default"/>
      <w:i/>
      <w:iCs/>
      <w:sz w:val="16"/>
      <w:szCs w:val="16"/>
    </w:rPr>
  </w:style>
  <w:style w:type="character" w:customStyle="1" w:styleId="UnderlinestyleChar2">
    <w:name w:val="Underline style Char2"/>
    <w:rsid w:val="008234C6"/>
    <w:rPr>
      <w:sz w:val="22"/>
      <w:szCs w:val="24"/>
      <w:u w:val="single"/>
      <w:lang w:val="en-US" w:eastAsia="en-US" w:bidi="ar-SA"/>
    </w:rPr>
  </w:style>
  <w:style w:type="paragraph" w:customStyle="1" w:styleId="CitationCharChar">
    <w:name w:val="Citation Char Char"/>
    <w:basedOn w:val="Normal"/>
    <w:uiPriority w:val="6"/>
    <w:qFormat/>
    <w:rsid w:val="008234C6"/>
    <w:pPr>
      <w:ind w:left="1440" w:right="1440"/>
    </w:pPr>
    <w:rPr>
      <w:rFonts w:ascii="Cambria" w:eastAsia="Verdana" w:hAnsi="Cambria" w:cs="Cambria"/>
      <w:szCs w:val="20"/>
      <w:u w:val="single"/>
    </w:rPr>
  </w:style>
  <w:style w:type="character" w:customStyle="1" w:styleId="FontStyle49">
    <w:name w:val="Font Style49"/>
    <w:uiPriority w:val="99"/>
    <w:rsid w:val="008234C6"/>
    <w:rPr>
      <w:rFonts w:ascii="Cambria" w:hAnsi="Cambria" w:cs="Cambria"/>
      <w:sz w:val="20"/>
      <w:szCs w:val="20"/>
    </w:rPr>
  </w:style>
  <w:style w:type="character" w:customStyle="1" w:styleId="FontStyle50">
    <w:name w:val="Font Style50"/>
    <w:uiPriority w:val="99"/>
    <w:rsid w:val="008234C6"/>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234C6"/>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234C6"/>
    <w:rPr>
      <w:rFonts w:ascii="Cambria" w:eastAsia="Cambria" w:hAnsi="Cambria" w:cs="Cambria"/>
      <w:spacing w:val="-3"/>
      <w:szCs w:val="20"/>
    </w:rPr>
  </w:style>
  <w:style w:type="character" w:customStyle="1" w:styleId="kn">
    <w:name w:val="kn"/>
    <w:basedOn w:val="DefaultParagraphFont"/>
    <w:rsid w:val="008234C6"/>
  </w:style>
  <w:style w:type="character" w:customStyle="1" w:styleId="StyleStyleUnderlineUnderlineStyleBoldUnderlineIntenseEmphas">
    <w:name w:val="Style Style UnderlineUnderlineStyle Bold UnderlineIntense Emphas..."/>
    <w:basedOn w:val="DefaultParagraphFont"/>
    <w:rsid w:val="008234C6"/>
    <w:rPr>
      <w:b/>
      <w:bCs/>
      <w:sz w:val="26"/>
      <w:u w:val="single"/>
    </w:rPr>
  </w:style>
  <w:style w:type="character" w:customStyle="1" w:styleId="articoloinside">
    <w:name w:val="articolo_inside"/>
    <w:rsid w:val="008234C6"/>
  </w:style>
  <w:style w:type="paragraph" w:customStyle="1" w:styleId="pagetools">
    <w:name w:val="pagetools"/>
    <w:basedOn w:val="Normal"/>
    <w:rsid w:val="008234C6"/>
    <w:pPr>
      <w:spacing w:before="100" w:beforeAutospacing="1" w:after="100" w:afterAutospacing="1"/>
    </w:pPr>
    <w:rPr>
      <w:rFonts w:ascii="Cambria" w:eastAsia="Cambria" w:hAnsi="Cambria"/>
      <w:sz w:val="24"/>
    </w:rPr>
  </w:style>
  <w:style w:type="character" w:customStyle="1" w:styleId="desc">
    <w:name w:val="desc"/>
    <w:basedOn w:val="DefaultParagraphFont"/>
    <w:rsid w:val="008234C6"/>
  </w:style>
  <w:style w:type="character" w:customStyle="1" w:styleId="job">
    <w:name w:val="job"/>
    <w:basedOn w:val="DefaultParagraphFont"/>
    <w:rsid w:val="008234C6"/>
  </w:style>
  <w:style w:type="character" w:customStyle="1" w:styleId="publisher">
    <w:name w:val="publisher"/>
    <w:basedOn w:val="DefaultParagraphFont"/>
    <w:rsid w:val="008234C6"/>
  </w:style>
  <w:style w:type="character" w:customStyle="1" w:styleId="pubyear">
    <w:name w:val="pubyear"/>
    <w:basedOn w:val="DefaultParagraphFont"/>
    <w:rsid w:val="008234C6"/>
  </w:style>
  <w:style w:type="character" w:customStyle="1" w:styleId="pubcity">
    <w:name w:val="pubcity"/>
    <w:basedOn w:val="DefaultParagraphFont"/>
    <w:rsid w:val="008234C6"/>
  </w:style>
  <w:style w:type="character" w:customStyle="1" w:styleId="bodycontentlink">
    <w:name w:val="bodycontentlink"/>
    <w:basedOn w:val="DefaultParagraphFont"/>
    <w:rsid w:val="008234C6"/>
  </w:style>
  <w:style w:type="paragraph" w:customStyle="1" w:styleId="C-Text">
    <w:name w:val="C-Text"/>
    <w:basedOn w:val="Normal"/>
    <w:rsid w:val="008234C6"/>
    <w:pPr>
      <w:tabs>
        <w:tab w:val="num" w:pos="720"/>
      </w:tabs>
      <w:ind w:left="720" w:hanging="360"/>
    </w:pPr>
    <w:rPr>
      <w:rFonts w:ascii="Book Antiqua" w:hAnsi="Book Antiqua"/>
      <w:sz w:val="24"/>
    </w:rPr>
  </w:style>
  <w:style w:type="character" w:customStyle="1" w:styleId="ecdate">
    <w:name w:val="ec_date"/>
    <w:basedOn w:val="DefaultParagraphFont"/>
    <w:rsid w:val="008234C6"/>
    <w:rPr>
      <w:rFonts w:ascii="Symbol" w:hAnsi="Symbol" w:hint="default"/>
      <w:sz w:val="20"/>
      <w:szCs w:val="20"/>
      <w:shd w:val="clear" w:color="auto" w:fill="FFFFFF"/>
    </w:rPr>
  </w:style>
  <w:style w:type="paragraph" w:customStyle="1" w:styleId="ecmsonormal">
    <w:name w:val="ec_msonormal"/>
    <w:basedOn w:val="Normal"/>
    <w:rsid w:val="008234C6"/>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234C6"/>
  </w:style>
  <w:style w:type="character" w:customStyle="1" w:styleId="articleheadline">
    <w:name w:val="articleheadline"/>
    <w:basedOn w:val="DefaultParagraphFont"/>
    <w:rsid w:val="008234C6"/>
  </w:style>
  <w:style w:type="paragraph" w:customStyle="1" w:styleId="u-intro">
    <w:name w:val="u-intro"/>
    <w:basedOn w:val="Normal"/>
    <w:rsid w:val="008234C6"/>
    <w:pPr>
      <w:spacing w:before="100" w:beforeAutospacing="1" w:after="100" w:afterAutospacing="1"/>
    </w:pPr>
    <w:rPr>
      <w:sz w:val="24"/>
    </w:rPr>
  </w:style>
  <w:style w:type="character" w:customStyle="1" w:styleId="u-byline">
    <w:name w:val="u-byline"/>
    <w:basedOn w:val="DefaultParagraphFont"/>
    <w:rsid w:val="008234C6"/>
  </w:style>
  <w:style w:type="character" w:customStyle="1" w:styleId="articlebya">
    <w:name w:val="articleby_a"/>
    <w:basedOn w:val="DefaultParagraphFont"/>
    <w:rsid w:val="008234C6"/>
  </w:style>
  <w:style w:type="character" w:customStyle="1" w:styleId="popupwinby">
    <w:name w:val="popupwinby"/>
    <w:basedOn w:val="DefaultParagraphFont"/>
    <w:rsid w:val="008234C6"/>
  </w:style>
  <w:style w:type="character" w:customStyle="1" w:styleId="storyheader">
    <w:name w:val="storyheader"/>
    <w:basedOn w:val="DefaultParagraphFont"/>
    <w:rsid w:val="008234C6"/>
  </w:style>
  <w:style w:type="character" w:customStyle="1" w:styleId="marron">
    <w:name w:val="marron"/>
    <w:basedOn w:val="DefaultParagraphFont"/>
    <w:rsid w:val="008234C6"/>
  </w:style>
  <w:style w:type="paragraph" w:customStyle="1" w:styleId="StyleNormalWeb10pt">
    <w:name w:val="Style Normal (Web) + 10 pt"/>
    <w:basedOn w:val="NormalWeb"/>
    <w:next w:val="Normal"/>
    <w:rsid w:val="008234C6"/>
    <w:rPr>
      <w:rFonts w:ascii="Bookman Old Style" w:eastAsiaTheme="minorHAnsi" w:hAnsi="Bookman Old Style"/>
      <w:sz w:val="20"/>
      <w:lang w:bidi="ar-SA"/>
    </w:rPr>
  </w:style>
  <w:style w:type="character" w:customStyle="1" w:styleId="StyleNormalWeb10ptChar">
    <w:name w:val="Style Normal (Web) + 10 pt Char"/>
    <w:basedOn w:val="DefaultParagraphFont"/>
    <w:rsid w:val="008234C6"/>
    <w:rPr>
      <w:szCs w:val="24"/>
      <w:lang w:val="en-US" w:eastAsia="en-US" w:bidi="ar-SA"/>
    </w:rPr>
  </w:style>
  <w:style w:type="paragraph" w:customStyle="1" w:styleId="TagCiteShells">
    <w:name w:val="Tag/Cite/Shells"/>
    <w:basedOn w:val="Normal"/>
    <w:rsid w:val="008234C6"/>
    <w:rPr>
      <w:b/>
    </w:rPr>
  </w:style>
  <w:style w:type="paragraph" w:customStyle="1" w:styleId="DefinitionTerm">
    <w:name w:val="Definition Term"/>
    <w:basedOn w:val="Normal"/>
    <w:next w:val="Normal"/>
    <w:rsid w:val="008234C6"/>
    <w:rPr>
      <w:snapToGrid w:val="0"/>
      <w:sz w:val="24"/>
    </w:rPr>
  </w:style>
  <w:style w:type="character" w:customStyle="1" w:styleId="Style3CharChar">
    <w:name w:val="Style3 Char Char"/>
    <w:basedOn w:val="DefaultParagraphFont"/>
    <w:rsid w:val="008234C6"/>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234C6"/>
    <w:pPr>
      <w:spacing w:after="60"/>
    </w:pPr>
    <w:rPr>
      <w:rFonts w:eastAsia="Segoe UI" w:cs="Cambria"/>
      <w:caps/>
      <w:sz w:val="20"/>
      <w:lang w:eastAsia="zh-CN"/>
    </w:rPr>
  </w:style>
  <w:style w:type="character" w:customStyle="1" w:styleId="NormalChar0">
    <w:name w:val="Normal Char"/>
    <w:basedOn w:val="DefaultParagraphFont"/>
    <w:rsid w:val="008234C6"/>
    <w:rPr>
      <w:lang w:eastAsia="en-US"/>
    </w:rPr>
  </w:style>
  <w:style w:type="character" w:customStyle="1" w:styleId="BoldUnderlineChar2">
    <w:name w:val="Bold + Underline Char"/>
    <w:basedOn w:val="DefaultParagraphFont"/>
    <w:rsid w:val="008234C6"/>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8234C6"/>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8234C6"/>
  </w:style>
  <w:style w:type="character" w:customStyle="1" w:styleId="CharacterStyle7">
    <w:name w:val="Character Style 7"/>
    <w:rsid w:val="008234C6"/>
    <w:rPr>
      <w:rFonts w:ascii="Trebuchet MS" w:hAnsi="Trebuchet MS" w:cs="Trebuchet MS"/>
      <w:sz w:val="20"/>
      <w:szCs w:val="20"/>
      <w:u w:val="single"/>
    </w:rPr>
  </w:style>
  <w:style w:type="character" w:customStyle="1" w:styleId="StyleStyle4Char">
    <w:name w:val="Style Style4 + Char"/>
    <w:basedOn w:val="DefaultParagraphFont"/>
    <w:rsid w:val="008234C6"/>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234C6"/>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234C6"/>
    <w:rPr>
      <w:rFonts w:ascii="Symbol" w:hAnsi="Symbol"/>
      <w:sz w:val="21"/>
      <w:szCs w:val="21"/>
      <w:u w:val="thick"/>
    </w:rPr>
  </w:style>
  <w:style w:type="character" w:customStyle="1" w:styleId="UnderlinedEvidenceCharChar">
    <w:name w:val="Underlined Evidence Char Char"/>
    <w:basedOn w:val="DefaultParagraphFont"/>
    <w:rsid w:val="008234C6"/>
    <w:rPr>
      <w:rFonts w:ascii="Symbol" w:hAnsi="Symbol"/>
      <w:sz w:val="21"/>
      <w:szCs w:val="21"/>
      <w:u w:val="thick"/>
      <w:lang w:val="en-US" w:eastAsia="en-US" w:bidi="ar-SA"/>
    </w:rPr>
  </w:style>
  <w:style w:type="character" w:styleId="PlaceholderText">
    <w:name w:val="Placeholder Text"/>
    <w:basedOn w:val="DefaultParagraphFont"/>
    <w:uiPriority w:val="99"/>
    <w:rsid w:val="008234C6"/>
    <w:rPr>
      <w:color w:val="808080"/>
    </w:rPr>
  </w:style>
  <w:style w:type="paragraph" w:customStyle="1" w:styleId="Cite8">
    <w:name w:val="Cite8"/>
    <w:basedOn w:val="Normal"/>
    <w:autoRedefine/>
    <w:qFormat/>
    <w:rsid w:val="008234C6"/>
    <w:rPr>
      <w:rFonts w:ascii="Trebuchet MS" w:eastAsia="Verdana" w:hAnsi="Trebuchet MS" w:cs="Cambria"/>
    </w:rPr>
  </w:style>
  <w:style w:type="paragraph" w:customStyle="1" w:styleId="8font">
    <w:name w:val="8font"/>
    <w:basedOn w:val="Normal"/>
    <w:next w:val="Normal"/>
    <w:autoRedefine/>
    <w:rsid w:val="008234C6"/>
    <w:rPr>
      <w:rFonts w:eastAsia="Cambria Math" w:cs="Cambria"/>
      <w:szCs w:val="16"/>
    </w:rPr>
  </w:style>
  <w:style w:type="character" w:customStyle="1" w:styleId="NoterefInText">
    <w:name w:val="_NoterefInText"/>
    <w:uiPriority w:val="99"/>
    <w:rsid w:val="008234C6"/>
    <w:rPr>
      <w:rFonts w:cs="AKDPE C+ Utopia"/>
      <w:color w:val="000000"/>
    </w:rPr>
  </w:style>
  <w:style w:type="character" w:customStyle="1" w:styleId="postauthor">
    <w:name w:val="postauthor"/>
    <w:basedOn w:val="DefaultParagraphFont"/>
    <w:rsid w:val="008234C6"/>
  </w:style>
  <w:style w:type="paragraph" w:customStyle="1" w:styleId="notes-source-hasnotes">
    <w:name w:val="notes-source-hasnotes"/>
    <w:basedOn w:val="Normal"/>
    <w:rsid w:val="008234C6"/>
    <w:pPr>
      <w:spacing w:before="100" w:beforeAutospacing="1" w:after="100" w:afterAutospacing="1"/>
    </w:pPr>
    <w:rPr>
      <w:rFonts w:ascii="Tahoma" w:hAnsi="Tahoma"/>
      <w:szCs w:val="20"/>
    </w:rPr>
  </w:style>
  <w:style w:type="character" w:customStyle="1" w:styleId="span">
    <w:name w:val="span"/>
    <w:basedOn w:val="DefaultParagraphFont"/>
    <w:rsid w:val="008234C6"/>
  </w:style>
  <w:style w:type="character" w:customStyle="1" w:styleId="maintitle">
    <w:name w:val="maintitle"/>
    <w:basedOn w:val="DefaultParagraphFont"/>
    <w:rsid w:val="008234C6"/>
  </w:style>
  <w:style w:type="character" w:customStyle="1" w:styleId="thirdparty-logo">
    <w:name w:val="thirdparty-logo"/>
    <w:basedOn w:val="DefaultParagraphFont"/>
    <w:rsid w:val="008234C6"/>
  </w:style>
  <w:style w:type="character" w:customStyle="1" w:styleId="posted">
    <w:name w:val="posted"/>
    <w:basedOn w:val="DefaultParagraphFont"/>
    <w:rsid w:val="008234C6"/>
  </w:style>
  <w:style w:type="character" w:customStyle="1" w:styleId="ticker">
    <w:name w:val="ticker"/>
    <w:basedOn w:val="DefaultParagraphFont"/>
    <w:rsid w:val="008234C6"/>
  </w:style>
  <w:style w:type="paragraph" w:customStyle="1" w:styleId="articlemeta">
    <w:name w:val="articlemeta"/>
    <w:basedOn w:val="Normal"/>
    <w:rsid w:val="008234C6"/>
    <w:pPr>
      <w:spacing w:before="100" w:beforeAutospacing="1" w:after="100" w:afterAutospacing="1"/>
    </w:pPr>
    <w:rPr>
      <w:rFonts w:ascii="Tahoma" w:hAnsi="Tahoma"/>
      <w:szCs w:val="20"/>
    </w:rPr>
  </w:style>
  <w:style w:type="character" w:customStyle="1" w:styleId="vcard">
    <w:name w:val="vcard"/>
    <w:basedOn w:val="DefaultParagraphFont"/>
    <w:rsid w:val="008234C6"/>
  </w:style>
  <w:style w:type="character" w:customStyle="1" w:styleId="print-footnote">
    <w:name w:val="print-footnote"/>
    <w:basedOn w:val="DefaultParagraphFont"/>
    <w:rsid w:val="008234C6"/>
  </w:style>
  <w:style w:type="character" w:customStyle="1" w:styleId="datestring">
    <w:name w:val="datestring"/>
    <w:basedOn w:val="DefaultParagraphFont"/>
    <w:rsid w:val="008234C6"/>
  </w:style>
  <w:style w:type="paragraph" w:customStyle="1" w:styleId="noindent0">
    <w:name w:val="no_indent"/>
    <w:basedOn w:val="Normal"/>
    <w:rsid w:val="008234C6"/>
    <w:pPr>
      <w:spacing w:before="100" w:beforeAutospacing="1" w:after="100" w:afterAutospacing="1"/>
    </w:pPr>
    <w:rPr>
      <w:rFonts w:ascii="Tahoma" w:hAnsi="Tahoma"/>
      <w:szCs w:val="20"/>
    </w:rPr>
  </w:style>
  <w:style w:type="character" w:customStyle="1" w:styleId="email">
    <w:name w:val="email"/>
    <w:basedOn w:val="DefaultParagraphFont"/>
    <w:rsid w:val="008234C6"/>
  </w:style>
  <w:style w:type="paragraph" w:customStyle="1" w:styleId="left">
    <w:name w:val="left"/>
    <w:basedOn w:val="Normal"/>
    <w:rsid w:val="008234C6"/>
    <w:pPr>
      <w:spacing w:before="100" w:beforeAutospacing="1" w:after="100" w:afterAutospacing="1"/>
    </w:pPr>
    <w:rPr>
      <w:rFonts w:ascii="Tahoma" w:hAnsi="Tahoma"/>
      <w:szCs w:val="20"/>
    </w:rPr>
  </w:style>
  <w:style w:type="paragraph" w:customStyle="1" w:styleId="right">
    <w:name w:val="right"/>
    <w:basedOn w:val="Normal"/>
    <w:rsid w:val="008234C6"/>
    <w:pPr>
      <w:spacing w:before="100" w:beforeAutospacing="1" w:after="100" w:afterAutospacing="1"/>
    </w:pPr>
    <w:rPr>
      <w:rFonts w:ascii="Tahoma" w:hAnsi="Tahoma"/>
      <w:szCs w:val="20"/>
    </w:rPr>
  </w:style>
  <w:style w:type="character" w:customStyle="1" w:styleId="gptad">
    <w:name w:val="gptad"/>
    <w:basedOn w:val="DefaultParagraphFont"/>
    <w:rsid w:val="008234C6"/>
  </w:style>
  <w:style w:type="paragraph" w:customStyle="1" w:styleId="creditpostedmodified">
    <w:name w:val="credit_posted_modified"/>
    <w:basedOn w:val="Normal"/>
    <w:rsid w:val="008234C6"/>
    <w:pPr>
      <w:spacing w:before="100" w:beforeAutospacing="1" w:after="100" w:afterAutospacing="1"/>
    </w:pPr>
    <w:rPr>
      <w:rFonts w:ascii="Tahoma" w:hAnsi="Tahoma"/>
      <w:szCs w:val="20"/>
    </w:rPr>
  </w:style>
  <w:style w:type="character" w:customStyle="1" w:styleId="creditline">
    <w:name w:val="creditline"/>
    <w:basedOn w:val="DefaultParagraphFont"/>
    <w:rsid w:val="008234C6"/>
  </w:style>
  <w:style w:type="character" w:customStyle="1" w:styleId="grd">
    <w:name w:val="grd"/>
    <w:basedOn w:val="DefaultParagraphFont"/>
    <w:rsid w:val="008234C6"/>
  </w:style>
  <w:style w:type="paragraph" w:customStyle="1" w:styleId="hs-text-container">
    <w:name w:val="hs-text-container"/>
    <w:basedOn w:val="Normal"/>
    <w:rsid w:val="008234C6"/>
    <w:pPr>
      <w:spacing w:before="100" w:beforeAutospacing="1" w:after="100" w:afterAutospacing="1"/>
    </w:pPr>
    <w:rPr>
      <w:rFonts w:ascii="Tahoma" w:hAnsi="Tahoma"/>
      <w:szCs w:val="20"/>
    </w:rPr>
  </w:style>
  <w:style w:type="character" w:customStyle="1" w:styleId="created">
    <w:name w:val="created"/>
    <w:basedOn w:val="DefaultParagraphFont"/>
    <w:rsid w:val="008234C6"/>
  </w:style>
  <w:style w:type="character" w:customStyle="1" w:styleId="changed">
    <w:name w:val="changed"/>
    <w:basedOn w:val="DefaultParagraphFont"/>
    <w:rsid w:val="008234C6"/>
  </w:style>
  <w:style w:type="character" w:customStyle="1" w:styleId="article-author-name">
    <w:name w:val="article-author-name"/>
    <w:basedOn w:val="DefaultParagraphFont"/>
    <w:rsid w:val="008234C6"/>
  </w:style>
  <w:style w:type="character" w:customStyle="1" w:styleId="bioexcerpt">
    <w:name w:val="bio_excerpt"/>
    <w:basedOn w:val="DefaultParagraphFont"/>
    <w:rsid w:val="008234C6"/>
  </w:style>
  <w:style w:type="character" w:customStyle="1" w:styleId="commentcount">
    <w:name w:val="comment_count"/>
    <w:basedOn w:val="DefaultParagraphFont"/>
    <w:rsid w:val="008234C6"/>
  </w:style>
  <w:style w:type="character" w:customStyle="1" w:styleId="searchtermshighlighted">
    <w:name w:val="searchtermshighlighted"/>
    <w:basedOn w:val="DefaultParagraphFont"/>
    <w:rsid w:val="008234C6"/>
  </w:style>
  <w:style w:type="character" w:customStyle="1" w:styleId="contributornametrigger">
    <w:name w:val="contributornametrigger"/>
    <w:basedOn w:val="DefaultParagraphFont"/>
    <w:rsid w:val="008234C6"/>
  </w:style>
  <w:style w:type="character" w:customStyle="1" w:styleId="bylinepipe">
    <w:name w:val="bylinepipe"/>
    <w:basedOn w:val="DefaultParagraphFont"/>
    <w:rsid w:val="008234C6"/>
  </w:style>
  <w:style w:type="character" w:customStyle="1" w:styleId="lucenesearchresulturlb">
    <w:name w:val="lucene_search_result_url_b"/>
    <w:basedOn w:val="DefaultParagraphFont"/>
    <w:rsid w:val="008234C6"/>
  </w:style>
  <w:style w:type="character" w:customStyle="1" w:styleId="faculty-title">
    <w:name w:val="faculty-title"/>
    <w:basedOn w:val="DefaultParagraphFont"/>
    <w:rsid w:val="008234C6"/>
  </w:style>
  <w:style w:type="character" w:customStyle="1" w:styleId="count">
    <w:name w:val="count"/>
    <w:basedOn w:val="DefaultParagraphFont"/>
    <w:rsid w:val="008234C6"/>
  </w:style>
  <w:style w:type="character" w:customStyle="1" w:styleId="volume">
    <w:name w:val="volume"/>
    <w:basedOn w:val="DefaultParagraphFont"/>
    <w:rsid w:val="008234C6"/>
  </w:style>
  <w:style w:type="character" w:customStyle="1" w:styleId="issue">
    <w:name w:val="issue"/>
    <w:basedOn w:val="DefaultParagraphFont"/>
    <w:rsid w:val="008234C6"/>
  </w:style>
  <w:style w:type="character" w:customStyle="1" w:styleId="pages">
    <w:name w:val="pages"/>
    <w:basedOn w:val="DefaultParagraphFont"/>
    <w:rsid w:val="008234C6"/>
  </w:style>
  <w:style w:type="character" w:customStyle="1" w:styleId="field-content">
    <w:name w:val="field-content"/>
    <w:basedOn w:val="DefaultParagraphFont"/>
    <w:rsid w:val="008234C6"/>
  </w:style>
  <w:style w:type="character" w:customStyle="1" w:styleId="person">
    <w:name w:val="person"/>
    <w:basedOn w:val="DefaultParagraphFont"/>
    <w:rsid w:val="008234C6"/>
  </w:style>
  <w:style w:type="character" w:customStyle="1" w:styleId="corresponding">
    <w:name w:val="corresponding"/>
    <w:basedOn w:val="DefaultParagraphFont"/>
    <w:rsid w:val="008234C6"/>
  </w:style>
  <w:style w:type="character" w:customStyle="1" w:styleId="entry-date">
    <w:name w:val="entry-date"/>
    <w:basedOn w:val="DefaultParagraphFont"/>
    <w:rsid w:val="008234C6"/>
  </w:style>
  <w:style w:type="paragraph" w:customStyle="1" w:styleId="entry-meta">
    <w:name w:val="entry-meta"/>
    <w:basedOn w:val="Normal"/>
    <w:rsid w:val="008234C6"/>
    <w:pPr>
      <w:spacing w:before="100" w:beforeAutospacing="1" w:after="100" w:afterAutospacing="1"/>
    </w:pPr>
    <w:rPr>
      <w:rFonts w:ascii="Tahoma" w:hAnsi="Tahoma"/>
      <w:szCs w:val="20"/>
    </w:rPr>
  </w:style>
  <w:style w:type="character" w:customStyle="1" w:styleId="post-time">
    <w:name w:val="post-time"/>
    <w:basedOn w:val="DefaultParagraphFont"/>
    <w:rsid w:val="008234C6"/>
  </w:style>
  <w:style w:type="character" w:customStyle="1" w:styleId="post-category">
    <w:name w:val="post-category"/>
    <w:basedOn w:val="DefaultParagraphFont"/>
    <w:rsid w:val="008234C6"/>
  </w:style>
  <w:style w:type="character" w:customStyle="1" w:styleId="post-author">
    <w:name w:val="post-author"/>
    <w:basedOn w:val="DefaultParagraphFont"/>
    <w:rsid w:val="008234C6"/>
  </w:style>
  <w:style w:type="character" w:customStyle="1" w:styleId="A10">
    <w:name w:val="A10"/>
    <w:uiPriority w:val="99"/>
    <w:rsid w:val="008234C6"/>
    <w:rPr>
      <w:rFonts w:cs="MS Mincho"/>
      <w:color w:val="000000"/>
      <w:sz w:val="11"/>
      <w:szCs w:val="11"/>
    </w:rPr>
  </w:style>
  <w:style w:type="paragraph" w:customStyle="1" w:styleId="Pa10">
    <w:name w:val="Pa10"/>
    <w:basedOn w:val="Default"/>
    <w:next w:val="Default"/>
    <w:uiPriority w:val="99"/>
    <w:rsid w:val="008234C6"/>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8234C6"/>
    <w:pPr>
      <w:widowControl w:val="0"/>
      <w:spacing w:line="241" w:lineRule="atLeast"/>
    </w:pPr>
    <w:rPr>
      <w:rFonts w:ascii="Verdana" w:eastAsiaTheme="minorEastAsia" w:hAnsi="Verdana" w:cs="Cambria"/>
      <w:color w:val="auto"/>
    </w:rPr>
  </w:style>
  <w:style w:type="character" w:customStyle="1" w:styleId="A9">
    <w:name w:val="A9"/>
    <w:uiPriority w:val="99"/>
    <w:rsid w:val="008234C6"/>
    <w:rPr>
      <w:rFonts w:cs="MS Mincho"/>
      <w:color w:val="000000"/>
      <w:sz w:val="14"/>
      <w:szCs w:val="14"/>
    </w:rPr>
  </w:style>
  <w:style w:type="paragraph" w:customStyle="1" w:styleId="articledetails">
    <w:name w:val="articledetails"/>
    <w:basedOn w:val="Normal"/>
    <w:rsid w:val="008234C6"/>
    <w:pPr>
      <w:spacing w:before="100" w:beforeAutospacing="1" w:after="100" w:afterAutospacing="1"/>
    </w:pPr>
    <w:rPr>
      <w:rFonts w:ascii="Tahoma" w:hAnsi="Tahoma"/>
      <w:szCs w:val="20"/>
    </w:rPr>
  </w:style>
  <w:style w:type="character" w:customStyle="1" w:styleId="posted-and-updated">
    <w:name w:val="posted-and-updated"/>
    <w:basedOn w:val="DefaultParagraphFont"/>
    <w:rsid w:val="008234C6"/>
  </w:style>
  <w:style w:type="paragraph" w:customStyle="1" w:styleId="aff">
    <w:name w:val="aff"/>
    <w:basedOn w:val="Normal"/>
    <w:rsid w:val="008234C6"/>
    <w:pPr>
      <w:spacing w:before="100" w:beforeAutospacing="1" w:after="100" w:afterAutospacing="1"/>
    </w:pPr>
    <w:rPr>
      <w:rFonts w:ascii="Tahoma" w:hAnsi="Tahoma"/>
      <w:szCs w:val="20"/>
    </w:rPr>
  </w:style>
  <w:style w:type="character" w:customStyle="1" w:styleId="entry-author">
    <w:name w:val="entry-author"/>
    <w:basedOn w:val="DefaultParagraphFont"/>
    <w:rsid w:val="008234C6"/>
  </w:style>
  <w:style w:type="character" w:customStyle="1" w:styleId="entry-author-name">
    <w:name w:val="entry-author-name"/>
    <w:basedOn w:val="DefaultParagraphFont"/>
    <w:rsid w:val="008234C6"/>
  </w:style>
  <w:style w:type="character" w:customStyle="1" w:styleId="arial11">
    <w:name w:val="arial_11"/>
    <w:basedOn w:val="DefaultParagraphFont"/>
    <w:rsid w:val="008234C6"/>
  </w:style>
  <w:style w:type="character" w:customStyle="1" w:styleId="contrib-degrees">
    <w:name w:val="contrib-degrees"/>
    <w:basedOn w:val="DefaultParagraphFont"/>
    <w:rsid w:val="008234C6"/>
  </w:style>
  <w:style w:type="character" w:customStyle="1" w:styleId="contrib-on-behalf-of">
    <w:name w:val="contrib-on-behalf-of"/>
    <w:basedOn w:val="DefaultParagraphFont"/>
    <w:rsid w:val="008234C6"/>
  </w:style>
  <w:style w:type="character" w:customStyle="1" w:styleId="pubtime">
    <w:name w:val="pubtime"/>
    <w:basedOn w:val="DefaultParagraphFont"/>
    <w:rsid w:val="008234C6"/>
  </w:style>
  <w:style w:type="character" w:customStyle="1" w:styleId="time">
    <w:name w:val="time"/>
    <w:basedOn w:val="DefaultParagraphFont"/>
    <w:rsid w:val="008234C6"/>
  </w:style>
  <w:style w:type="character" w:customStyle="1" w:styleId="fbcommentscount">
    <w:name w:val="fb_comments_count"/>
    <w:basedOn w:val="DefaultParagraphFont"/>
    <w:rsid w:val="008234C6"/>
  </w:style>
  <w:style w:type="character" w:customStyle="1" w:styleId="stsharethiscustom">
    <w:name w:val="st_sharethis_custom"/>
    <w:basedOn w:val="DefaultParagraphFont"/>
    <w:rsid w:val="008234C6"/>
  </w:style>
  <w:style w:type="paragraph" w:customStyle="1" w:styleId="permalinkable">
    <w:name w:val="permalinkable"/>
    <w:basedOn w:val="Normal"/>
    <w:rsid w:val="008234C6"/>
    <w:pPr>
      <w:spacing w:before="100" w:beforeAutospacing="1" w:after="100" w:afterAutospacing="1"/>
    </w:pPr>
    <w:rPr>
      <w:rFonts w:ascii="Tahoma" w:hAnsi="Tahoma"/>
      <w:szCs w:val="20"/>
    </w:rPr>
  </w:style>
  <w:style w:type="character" w:customStyle="1" w:styleId="post-date">
    <w:name w:val="post-date"/>
    <w:basedOn w:val="DefaultParagraphFont"/>
    <w:rsid w:val="008234C6"/>
  </w:style>
  <w:style w:type="character" w:customStyle="1" w:styleId="link-external">
    <w:name w:val="link-external"/>
    <w:basedOn w:val="DefaultParagraphFont"/>
    <w:rsid w:val="008234C6"/>
  </w:style>
  <w:style w:type="character" w:customStyle="1" w:styleId="articleauthor">
    <w:name w:val="article_author"/>
    <w:basedOn w:val="DefaultParagraphFont"/>
    <w:rsid w:val="008234C6"/>
  </w:style>
  <w:style w:type="character" w:customStyle="1" w:styleId="articleissue">
    <w:name w:val="article_issue"/>
    <w:basedOn w:val="DefaultParagraphFont"/>
    <w:rsid w:val="008234C6"/>
  </w:style>
  <w:style w:type="character" w:customStyle="1" w:styleId="a-size-large">
    <w:name w:val="a-size-large"/>
    <w:basedOn w:val="DefaultParagraphFont"/>
    <w:rsid w:val="008234C6"/>
  </w:style>
  <w:style w:type="character" w:customStyle="1" w:styleId="a-size-medium">
    <w:name w:val="a-size-medium"/>
    <w:basedOn w:val="DefaultParagraphFont"/>
    <w:rsid w:val="008234C6"/>
  </w:style>
  <w:style w:type="character" w:customStyle="1" w:styleId="contribution">
    <w:name w:val="contribution"/>
    <w:basedOn w:val="DefaultParagraphFont"/>
    <w:rsid w:val="008234C6"/>
  </w:style>
  <w:style w:type="character" w:customStyle="1" w:styleId="a-color-secondary">
    <w:name w:val="a-color-secondary"/>
    <w:basedOn w:val="DefaultParagraphFont"/>
    <w:rsid w:val="008234C6"/>
  </w:style>
  <w:style w:type="paragraph" w:customStyle="1" w:styleId="sbyline">
    <w:name w:val="sbyline"/>
    <w:basedOn w:val="Normal"/>
    <w:rsid w:val="008234C6"/>
    <w:pPr>
      <w:spacing w:before="100" w:beforeAutospacing="1" w:after="100" w:afterAutospacing="1"/>
    </w:pPr>
    <w:rPr>
      <w:rFonts w:ascii="Tahoma" w:hAnsi="Tahoma"/>
      <w:szCs w:val="20"/>
    </w:rPr>
  </w:style>
  <w:style w:type="character" w:customStyle="1" w:styleId="ui-author">
    <w:name w:val="ui-author"/>
    <w:basedOn w:val="DefaultParagraphFont"/>
    <w:rsid w:val="008234C6"/>
  </w:style>
  <w:style w:type="character" w:customStyle="1" w:styleId="ui-staffline">
    <w:name w:val="ui-staffline"/>
    <w:basedOn w:val="DefaultParagraphFont"/>
    <w:rsid w:val="008234C6"/>
  </w:style>
  <w:style w:type="paragraph" w:customStyle="1" w:styleId="promotion-tag-p">
    <w:name w:val="promotion-tag-p"/>
    <w:basedOn w:val="Normal"/>
    <w:rsid w:val="008234C6"/>
    <w:pPr>
      <w:spacing w:before="100" w:beforeAutospacing="1" w:after="100" w:afterAutospacing="1"/>
    </w:pPr>
    <w:rPr>
      <w:rFonts w:ascii="Tahoma" w:hAnsi="Tahoma"/>
      <w:szCs w:val="20"/>
    </w:rPr>
  </w:style>
  <w:style w:type="paragraph" w:customStyle="1" w:styleId="heading">
    <w:name w:val="heading"/>
    <w:basedOn w:val="Normal"/>
    <w:rsid w:val="008234C6"/>
    <w:pPr>
      <w:spacing w:before="100" w:beforeAutospacing="1" w:after="100" w:afterAutospacing="1"/>
    </w:pPr>
    <w:rPr>
      <w:rFonts w:ascii="Tahoma" w:hAnsi="Tahoma"/>
      <w:szCs w:val="20"/>
    </w:rPr>
  </w:style>
  <w:style w:type="character" w:customStyle="1" w:styleId="value">
    <w:name w:val="value"/>
    <w:basedOn w:val="DefaultParagraphFont"/>
    <w:rsid w:val="008234C6"/>
  </w:style>
  <w:style w:type="character" w:customStyle="1" w:styleId="specialissuelabel">
    <w:name w:val="specialissuelabel"/>
    <w:basedOn w:val="DefaultParagraphFont"/>
    <w:rsid w:val="008234C6"/>
  </w:style>
  <w:style w:type="character" w:customStyle="1" w:styleId="referencediv">
    <w:name w:val="referencediv"/>
    <w:basedOn w:val="DefaultParagraphFont"/>
    <w:rsid w:val="008234C6"/>
  </w:style>
  <w:style w:type="character" w:customStyle="1" w:styleId="wp-smiley">
    <w:name w:val="wp-smiley"/>
    <w:basedOn w:val="DefaultParagraphFont"/>
    <w:rsid w:val="008234C6"/>
  </w:style>
  <w:style w:type="character" w:customStyle="1" w:styleId="meta-prep">
    <w:name w:val="meta-prep"/>
    <w:basedOn w:val="DefaultParagraphFont"/>
    <w:rsid w:val="008234C6"/>
  </w:style>
  <w:style w:type="character" w:customStyle="1" w:styleId="artjournal">
    <w:name w:val="art_journal"/>
    <w:basedOn w:val="DefaultParagraphFont"/>
    <w:rsid w:val="008234C6"/>
  </w:style>
  <w:style w:type="character" w:customStyle="1" w:styleId="artdatevolumeissuepart">
    <w:name w:val="art_datevolumeissuepart"/>
    <w:basedOn w:val="DefaultParagraphFont"/>
    <w:rsid w:val="008234C6"/>
  </w:style>
  <w:style w:type="character" w:customStyle="1" w:styleId="artpages">
    <w:name w:val="art_pages"/>
    <w:basedOn w:val="DefaultParagraphFont"/>
    <w:rsid w:val="008234C6"/>
  </w:style>
  <w:style w:type="character" w:customStyle="1" w:styleId="singlehighlightclass">
    <w:name w:val="single_highlight_class"/>
    <w:basedOn w:val="DefaultParagraphFont"/>
    <w:rsid w:val="008234C6"/>
  </w:style>
  <w:style w:type="character" w:customStyle="1" w:styleId="degree">
    <w:name w:val="degree"/>
    <w:basedOn w:val="DefaultParagraphFont"/>
    <w:rsid w:val="008234C6"/>
  </w:style>
  <w:style w:type="character" w:customStyle="1" w:styleId="major">
    <w:name w:val="major"/>
    <w:basedOn w:val="DefaultParagraphFont"/>
    <w:rsid w:val="008234C6"/>
  </w:style>
  <w:style w:type="character" w:customStyle="1" w:styleId="authors">
    <w:name w:val="authors"/>
    <w:basedOn w:val="DefaultParagraphFont"/>
    <w:rsid w:val="008234C6"/>
  </w:style>
  <w:style w:type="character" w:customStyle="1" w:styleId="views">
    <w:name w:val="views"/>
    <w:basedOn w:val="DefaultParagraphFont"/>
    <w:rsid w:val="008234C6"/>
  </w:style>
  <w:style w:type="character" w:customStyle="1" w:styleId="stmainservices">
    <w:name w:val="stmainservices"/>
    <w:basedOn w:val="DefaultParagraphFont"/>
    <w:rsid w:val="008234C6"/>
  </w:style>
  <w:style w:type="character" w:customStyle="1" w:styleId="stbubblehcount">
    <w:name w:val="stbubble_hcount"/>
    <w:basedOn w:val="DefaultParagraphFont"/>
    <w:rsid w:val="008234C6"/>
  </w:style>
  <w:style w:type="paragraph" w:customStyle="1" w:styleId="Document">
    <w:name w:val="_Document"/>
    <w:basedOn w:val="Default"/>
    <w:next w:val="Default"/>
    <w:uiPriority w:val="99"/>
    <w:rsid w:val="008234C6"/>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8234C6"/>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8234C6"/>
    <w:pPr>
      <w:widowControl w:val="0"/>
    </w:pPr>
    <w:rPr>
      <w:rFonts w:ascii="AKDPE C+ Utopia" w:eastAsiaTheme="minorEastAsia" w:hAnsi="AKDPE C+ Utopia" w:cs="Cambria"/>
      <w:color w:val="auto"/>
    </w:rPr>
  </w:style>
  <w:style w:type="paragraph" w:customStyle="1" w:styleId="collapsed-hide">
    <w:name w:val="collapsed-hide"/>
    <w:basedOn w:val="Normal"/>
    <w:rsid w:val="008234C6"/>
    <w:pPr>
      <w:spacing w:before="100" w:beforeAutospacing="1" w:after="100" w:afterAutospacing="1"/>
    </w:pPr>
    <w:rPr>
      <w:rFonts w:ascii="Tahoma" w:hAnsi="Tahoma"/>
      <w:szCs w:val="20"/>
    </w:rPr>
  </w:style>
  <w:style w:type="paragraph" w:customStyle="1" w:styleId="Pa7">
    <w:name w:val="Pa7"/>
    <w:basedOn w:val="Default"/>
    <w:next w:val="Default"/>
    <w:uiPriority w:val="99"/>
    <w:rsid w:val="008234C6"/>
    <w:pPr>
      <w:widowControl w:val="0"/>
      <w:spacing w:line="211" w:lineRule="atLeast"/>
    </w:pPr>
    <w:rPr>
      <w:rFonts w:ascii="Courier New" w:eastAsiaTheme="minorEastAsia" w:hAnsi="Courier New" w:cs="Cambria"/>
      <w:color w:val="auto"/>
    </w:rPr>
  </w:style>
  <w:style w:type="paragraph" w:customStyle="1" w:styleId="odd">
    <w:name w:val="odd"/>
    <w:basedOn w:val="Normal"/>
    <w:rsid w:val="008234C6"/>
    <w:pPr>
      <w:spacing w:before="100" w:beforeAutospacing="1" w:after="100" w:afterAutospacing="1"/>
    </w:pPr>
    <w:rPr>
      <w:rFonts w:ascii="Tahoma" w:hAnsi="Tahoma"/>
      <w:szCs w:val="20"/>
    </w:rPr>
  </w:style>
  <w:style w:type="character" w:customStyle="1" w:styleId="article-date">
    <w:name w:val="article-date"/>
    <w:basedOn w:val="DefaultParagraphFont"/>
    <w:rsid w:val="008234C6"/>
  </w:style>
  <w:style w:type="character" w:customStyle="1" w:styleId="article-author">
    <w:name w:val="article-author"/>
    <w:basedOn w:val="DefaultParagraphFont"/>
    <w:rsid w:val="008234C6"/>
  </w:style>
  <w:style w:type="character" w:customStyle="1" w:styleId="tolocaltime">
    <w:name w:val="tolocaltime"/>
    <w:basedOn w:val="DefaultParagraphFont"/>
    <w:rsid w:val="008234C6"/>
  </w:style>
  <w:style w:type="character" w:customStyle="1" w:styleId="pb-byline">
    <w:name w:val="pb-byline"/>
    <w:basedOn w:val="DefaultParagraphFont"/>
    <w:rsid w:val="008234C6"/>
  </w:style>
  <w:style w:type="character" w:customStyle="1" w:styleId="pb-timestamp">
    <w:name w:val="pb-timestamp"/>
    <w:basedOn w:val="DefaultParagraphFont"/>
    <w:rsid w:val="008234C6"/>
  </w:style>
  <w:style w:type="paragraph" w:customStyle="1" w:styleId="Pa8">
    <w:name w:val="Pa8"/>
    <w:basedOn w:val="Default"/>
    <w:next w:val="Default"/>
    <w:uiPriority w:val="99"/>
    <w:rsid w:val="008234C6"/>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8234C6"/>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8234C6"/>
  </w:style>
  <w:style w:type="character" w:customStyle="1" w:styleId="even">
    <w:name w:val="even"/>
    <w:basedOn w:val="DefaultParagraphFont"/>
    <w:rsid w:val="008234C6"/>
  </w:style>
  <w:style w:type="paragraph" w:customStyle="1" w:styleId="volissue">
    <w:name w:val="volissue"/>
    <w:basedOn w:val="Normal"/>
    <w:rsid w:val="008234C6"/>
    <w:pPr>
      <w:spacing w:before="100" w:beforeAutospacing="1" w:after="100" w:afterAutospacing="1"/>
    </w:pPr>
    <w:rPr>
      <w:rFonts w:ascii="Tahoma" w:hAnsi="Tahoma"/>
      <w:szCs w:val="20"/>
    </w:rPr>
  </w:style>
  <w:style w:type="character" w:customStyle="1" w:styleId="view-count">
    <w:name w:val="view-count"/>
    <w:basedOn w:val="DefaultParagraphFont"/>
    <w:rsid w:val="008234C6"/>
  </w:style>
  <w:style w:type="character" w:customStyle="1" w:styleId="tChar">
    <w:name w:val="t Char"/>
    <w:rsid w:val="008234C6"/>
    <w:rPr>
      <w:rFonts w:ascii="Georgia" w:eastAsia="Times New Roman" w:hAnsi="Georgia" w:cs="Calibri"/>
      <w:b/>
      <w:lang w:val="x-none" w:eastAsia="x-none"/>
    </w:rPr>
  </w:style>
  <w:style w:type="paragraph" w:customStyle="1" w:styleId="BoldUnderlineChar20">
    <w:name w:val="BoldUnderline Char2"/>
    <w:link w:val="BoldUnderlineChar2Char"/>
    <w:rsid w:val="008234C6"/>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234C6"/>
    <w:rPr>
      <w:rFonts w:ascii="Times New Roman" w:eastAsia="Times New Roman" w:hAnsi="Times New Roman" w:cs="Times New Roman"/>
      <w:b/>
      <w:sz w:val="20"/>
      <w:szCs w:val="24"/>
      <w:u w:val="single"/>
    </w:rPr>
  </w:style>
  <w:style w:type="character" w:customStyle="1" w:styleId="UnderlineCharChar4">
    <w:name w:val="Underline Char Char4"/>
    <w:rsid w:val="008234C6"/>
    <w:rPr>
      <w:szCs w:val="24"/>
      <w:u w:val="single"/>
      <w:lang w:val="en-US" w:eastAsia="en-US" w:bidi="ar-SA"/>
    </w:rPr>
  </w:style>
  <w:style w:type="character" w:customStyle="1" w:styleId="BoldUnderlineCharChar3">
    <w:name w:val="BoldUnderline Char Char3"/>
    <w:rsid w:val="008234C6"/>
    <w:rPr>
      <w:b/>
      <w:szCs w:val="24"/>
      <w:u w:val="single"/>
      <w:lang w:val="en-US" w:eastAsia="en-US" w:bidi="ar-SA"/>
    </w:rPr>
  </w:style>
  <w:style w:type="character" w:customStyle="1" w:styleId="BoldUnderlineCharChar2">
    <w:name w:val="BoldUnderline Char Char2"/>
    <w:rsid w:val="008234C6"/>
    <w:rPr>
      <w:b/>
      <w:szCs w:val="24"/>
      <w:u w:val="single"/>
      <w:lang w:val="en-US" w:eastAsia="en-US" w:bidi="ar-SA"/>
    </w:rPr>
  </w:style>
  <w:style w:type="paragraph" w:customStyle="1" w:styleId="UnderlineCard0">
    <w:name w:val="UnderlineCard"/>
    <w:basedOn w:val="Heading3"/>
    <w:link w:val="UnderlineCardChar"/>
    <w:qFormat/>
    <w:rsid w:val="008234C6"/>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8234C6"/>
    <w:rPr>
      <w:rFonts w:ascii="Calibri" w:eastAsia="Calibri" w:hAnsi="Calibri" w:cs="Times New Roman"/>
      <w:bCs/>
      <w:sz w:val="20"/>
      <w:szCs w:val="20"/>
      <w:u w:val="single"/>
      <w:lang w:val="x-none" w:eastAsia="x-none"/>
    </w:rPr>
  </w:style>
  <w:style w:type="character" w:customStyle="1" w:styleId="5Notunderlined">
    <w:name w:val="5 Not underlined"/>
    <w:rsid w:val="008234C6"/>
    <w:rPr>
      <w:rFonts w:ascii="Times New Roman" w:hAnsi="Times New Roman"/>
      <w:sz w:val="16"/>
    </w:rPr>
  </w:style>
  <w:style w:type="character" w:customStyle="1" w:styleId="volume-issue">
    <w:name w:val="volume-issue"/>
    <w:rsid w:val="008234C6"/>
    <w:rPr>
      <w:rFonts w:cs="Times New Roman"/>
    </w:rPr>
  </w:style>
  <w:style w:type="character" w:customStyle="1" w:styleId="i">
    <w:name w:val="i"/>
    <w:basedOn w:val="DefaultParagraphFont"/>
    <w:uiPriority w:val="99"/>
    <w:rsid w:val="008234C6"/>
  </w:style>
  <w:style w:type="character" w:customStyle="1" w:styleId="storytext">
    <w:name w:val="storytext"/>
    <w:basedOn w:val="DefaultParagraphFont"/>
    <w:rsid w:val="008234C6"/>
  </w:style>
  <w:style w:type="character" w:customStyle="1" w:styleId="heading3char0">
    <w:name w:val="heading3char"/>
    <w:rsid w:val="008234C6"/>
  </w:style>
  <w:style w:type="character" w:customStyle="1" w:styleId="boldness1">
    <w:name w:val="boldness1"/>
    <w:rsid w:val="008234C6"/>
  </w:style>
  <w:style w:type="paragraph" w:customStyle="1" w:styleId="Cardd">
    <w:name w:val="Cardd"/>
    <w:basedOn w:val="Normal"/>
    <w:uiPriority w:val="4"/>
    <w:qFormat/>
    <w:rsid w:val="008234C6"/>
    <w:pPr>
      <w:ind w:left="288" w:right="288"/>
    </w:pPr>
  </w:style>
  <w:style w:type="paragraph" w:customStyle="1" w:styleId="document0">
    <w:name w:val="document"/>
    <w:basedOn w:val="Normal"/>
    <w:rsid w:val="008234C6"/>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8234C6"/>
    <w:rPr>
      <w:rFonts w:cs="Arial"/>
      <w:bCs/>
      <w:szCs w:val="26"/>
      <w:u w:val="single"/>
      <w:lang w:val="en-US" w:eastAsia="en-US" w:bidi="ar-SA"/>
    </w:rPr>
  </w:style>
  <w:style w:type="character" w:customStyle="1" w:styleId="current-selection">
    <w:name w:val="current-selection"/>
    <w:basedOn w:val="DefaultParagraphFont"/>
    <w:rsid w:val="008234C6"/>
  </w:style>
  <w:style w:type="character" w:customStyle="1" w:styleId="a2">
    <w:name w:val="_"/>
    <w:basedOn w:val="DefaultParagraphFont"/>
    <w:rsid w:val="008234C6"/>
  </w:style>
  <w:style w:type="paragraph" w:customStyle="1" w:styleId="Shrink6">
    <w:name w:val="Shrink 6"/>
    <w:basedOn w:val="Normal"/>
    <w:qFormat/>
    <w:rsid w:val="008234C6"/>
    <w:rPr>
      <w:rFonts w:eastAsia="Calibri" w:cs="Times New Roman"/>
      <w:sz w:val="12"/>
    </w:rPr>
  </w:style>
  <w:style w:type="character" w:customStyle="1" w:styleId="messagecontent">
    <w:name w:val="message_content"/>
    <w:rsid w:val="008234C6"/>
  </w:style>
  <w:style w:type="character" w:customStyle="1" w:styleId="StyleUnderlineChar">
    <w:name w:val="Style Underline Char"/>
    <w:basedOn w:val="DefaultParagraphFont"/>
    <w:rsid w:val="008234C6"/>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8234C6"/>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8234C6"/>
    <w:rPr>
      <w:rFonts w:ascii="Calibri" w:eastAsia="Times New Roman" w:hAnsi="Calibri" w:cs="Arial"/>
      <w:b/>
      <w:kern w:val="32"/>
      <w:sz w:val="24"/>
      <w:szCs w:val="32"/>
      <w:u w:val="single"/>
    </w:rPr>
  </w:style>
  <w:style w:type="character" w:customStyle="1" w:styleId="twelptblackblack1">
    <w:name w:val="twelptblackblack1"/>
    <w:basedOn w:val="DefaultParagraphFont"/>
    <w:rsid w:val="008234C6"/>
    <w:rPr>
      <w:rFonts w:ascii="Verdana" w:hAnsi="Verdana" w:hint="default"/>
      <w:color w:val="000000"/>
      <w:sz w:val="16"/>
      <w:szCs w:val="16"/>
    </w:rPr>
  </w:style>
  <w:style w:type="character" w:customStyle="1" w:styleId="Heading3CharCharCharChar1">
    <w:name w:val="Heading 3 Char Char Char Char1"/>
    <w:rsid w:val="008234C6"/>
    <w:rPr>
      <w:rFonts w:cs="Arial"/>
      <w:bCs/>
      <w:szCs w:val="26"/>
      <w:u w:val="single"/>
      <w:lang w:val="en-US" w:eastAsia="en-US" w:bidi="ar-SA"/>
    </w:rPr>
  </w:style>
  <w:style w:type="paragraph" w:customStyle="1" w:styleId="conintrotext">
    <w:name w:val="conintrotext"/>
    <w:basedOn w:val="Normal"/>
    <w:uiPriority w:val="99"/>
    <w:rsid w:val="008234C6"/>
    <w:pPr>
      <w:spacing w:before="100" w:beforeAutospacing="1" w:after="100" w:afterAutospacing="1"/>
    </w:pPr>
    <w:rPr>
      <w:rFonts w:eastAsia="Times New Roman"/>
      <w:sz w:val="24"/>
    </w:rPr>
  </w:style>
  <w:style w:type="character" w:customStyle="1" w:styleId="comment-body">
    <w:name w:val="comment-body"/>
    <w:rsid w:val="008234C6"/>
  </w:style>
  <w:style w:type="character" w:customStyle="1" w:styleId="UnderlineCharCharChar1">
    <w:name w:val="Underline Char Char Char1"/>
    <w:rsid w:val="008234C6"/>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234C6"/>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234C6"/>
    <w:rPr>
      <w:rFonts w:asciiTheme="minorHAnsi" w:eastAsia="MS Mincho" w:hAnsiTheme="minorHAnsi"/>
      <w:b/>
      <w:u w:val="single"/>
    </w:rPr>
  </w:style>
  <w:style w:type="character" w:customStyle="1" w:styleId="mw-headline">
    <w:name w:val="mw-headline"/>
    <w:rsid w:val="008234C6"/>
  </w:style>
  <w:style w:type="character" w:customStyle="1" w:styleId="flagicon">
    <w:name w:val="flagicon"/>
    <w:rsid w:val="008234C6"/>
  </w:style>
  <w:style w:type="paragraph" w:customStyle="1" w:styleId="assert">
    <w:name w:val="assert"/>
    <w:basedOn w:val="Normal"/>
    <w:uiPriority w:val="99"/>
    <w:rsid w:val="008234C6"/>
    <w:pPr>
      <w:spacing w:before="100" w:beforeAutospacing="1" w:after="100" w:afterAutospacing="1"/>
    </w:pPr>
    <w:rPr>
      <w:rFonts w:eastAsia="Times New Roman"/>
      <w:sz w:val="24"/>
    </w:rPr>
  </w:style>
  <w:style w:type="character" w:customStyle="1" w:styleId="apturelink">
    <w:name w:val="apturelink"/>
    <w:rsid w:val="008234C6"/>
  </w:style>
  <w:style w:type="character" w:customStyle="1" w:styleId="apturelinkicon">
    <w:name w:val="apturelinkicon"/>
    <w:rsid w:val="008234C6"/>
  </w:style>
  <w:style w:type="paragraph" w:customStyle="1" w:styleId="Default1">
    <w:name w:val="Default1"/>
    <w:basedOn w:val="Default"/>
    <w:next w:val="Default"/>
    <w:uiPriority w:val="99"/>
    <w:rsid w:val="008234C6"/>
    <w:rPr>
      <w:color w:val="auto"/>
    </w:rPr>
  </w:style>
  <w:style w:type="paragraph" w:customStyle="1" w:styleId="center">
    <w:name w:val="center"/>
    <w:basedOn w:val="Normal"/>
    <w:uiPriority w:val="99"/>
    <w:rsid w:val="008234C6"/>
    <w:pPr>
      <w:spacing w:before="100" w:beforeAutospacing="1" w:after="100" w:afterAutospacing="1"/>
    </w:pPr>
    <w:rPr>
      <w:rFonts w:eastAsia="Times New Roman"/>
      <w:sz w:val="24"/>
    </w:rPr>
  </w:style>
  <w:style w:type="character" w:customStyle="1" w:styleId="LittleChar">
    <w:name w:val="Little Char"/>
    <w:link w:val="Little"/>
    <w:rsid w:val="008234C6"/>
    <w:rPr>
      <w:rFonts w:ascii="Garamond" w:eastAsia="Times New Roman" w:hAnsi="Garamond"/>
    </w:rPr>
  </w:style>
  <w:style w:type="character" w:customStyle="1" w:styleId="UnderlineChar1Char">
    <w:name w:val="Underline Char1 Char"/>
    <w:rsid w:val="008234C6"/>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234C6"/>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234C6"/>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234C6"/>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234C6"/>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234C6"/>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234C6"/>
    <w:rPr>
      <w:rFonts w:asciiTheme="minorHAnsi" w:eastAsia="MS Mincho" w:hAnsiTheme="minorHAnsi"/>
      <w:b/>
      <w:u w:val="single"/>
    </w:rPr>
  </w:style>
  <w:style w:type="paragraph" w:customStyle="1" w:styleId="CardBody">
    <w:name w:val="Card Body"/>
    <w:basedOn w:val="Normal"/>
    <w:link w:val="CardBodyChar"/>
    <w:rsid w:val="008234C6"/>
    <w:rPr>
      <w:rFonts w:eastAsia="Times New Roman"/>
    </w:rPr>
  </w:style>
  <w:style w:type="character" w:customStyle="1" w:styleId="CardBodyChar">
    <w:name w:val="Card Body Char"/>
    <w:link w:val="CardBody"/>
    <w:rsid w:val="008234C6"/>
    <w:rPr>
      <w:rFonts w:ascii="Calibri" w:eastAsia="Times New Roman" w:hAnsi="Calibri"/>
    </w:rPr>
  </w:style>
  <w:style w:type="character" w:customStyle="1" w:styleId="ptitleinside">
    <w:name w:val="p_title_inside"/>
    <w:rsid w:val="008234C6"/>
  </w:style>
  <w:style w:type="paragraph" w:customStyle="1" w:styleId="StyleBoldandUnderlineChar11ptBorderSinglesolidline">
    <w:name w:val="Style Bold and Underline Char + 11 pt Border: : (Single solid line..."/>
    <w:link w:val="StyleBoldandUnderlineChar11ptBorderSinglesolidlineChar"/>
    <w:rsid w:val="008234C6"/>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234C6"/>
    <w:rPr>
      <w:rFonts w:eastAsia="Times New Roman"/>
      <w:b/>
      <w:bCs/>
      <w:szCs w:val="20"/>
      <w:u w:val="single"/>
      <w:bdr w:val="single" w:sz="4" w:space="0" w:color="auto"/>
    </w:rPr>
  </w:style>
  <w:style w:type="character" w:customStyle="1" w:styleId="Heading1CharChar1">
    <w:name w:val="Heading 1 Char Char1"/>
    <w:rsid w:val="008234C6"/>
    <w:rPr>
      <w:rFonts w:cs="Arial"/>
      <w:b/>
      <w:bCs/>
      <w:szCs w:val="32"/>
      <w:lang w:val="en-US" w:eastAsia="en-US" w:bidi="ar-SA"/>
    </w:rPr>
  </w:style>
  <w:style w:type="paragraph" w:customStyle="1" w:styleId="Indentation">
    <w:name w:val="Indentation"/>
    <w:basedOn w:val="Normal"/>
    <w:uiPriority w:val="99"/>
    <w:rsid w:val="008234C6"/>
    <w:pPr>
      <w:ind w:left="288" w:right="288"/>
    </w:pPr>
  </w:style>
  <w:style w:type="character" w:customStyle="1" w:styleId="StyleUnderlineCharChar9ptBold">
    <w:name w:val="Style Underline Char Char + 9 pt Bold"/>
    <w:rsid w:val="008234C6"/>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8234C6"/>
    <w:rPr>
      <w:rFonts w:eastAsia="Times New Roman"/>
      <w:u w:val="single"/>
    </w:rPr>
  </w:style>
  <w:style w:type="character" w:customStyle="1" w:styleId="StyleStyle4ArialNarrow9ptChar">
    <w:name w:val="Style Style4 + Arial Narrow 9 pt Char"/>
    <w:link w:val="StyleStyle4ArialNarrow9pt"/>
    <w:rsid w:val="008234C6"/>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8234C6"/>
    <w:rPr>
      <w:rFonts w:eastAsia="Times New Roman"/>
      <w:b/>
      <w:bCs/>
      <w:u w:val="single"/>
    </w:rPr>
  </w:style>
  <w:style w:type="character" w:customStyle="1" w:styleId="StyleStyle4ArialNarrow9ptBoldChar">
    <w:name w:val="Style Style4 + Arial Narrow 9 pt Bold Char"/>
    <w:link w:val="StyleStyle4ArialNarrow9ptBold"/>
    <w:rsid w:val="008234C6"/>
    <w:rPr>
      <w:rFonts w:ascii="Calibri" w:eastAsia="Times New Roman" w:hAnsi="Calibri"/>
      <w:b/>
      <w:bCs/>
      <w:u w:val="single"/>
    </w:rPr>
  </w:style>
  <w:style w:type="character" w:customStyle="1" w:styleId="StyleBoldandUnderlineCharChar29pt">
    <w:name w:val="Style Bold and Underline Char Char2 + 9 pt"/>
    <w:rsid w:val="008234C6"/>
    <w:rPr>
      <w:rFonts w:ascii="Times New Roman" w:hAnsi="Times New Roman"/>
      <w:b/>
      <w:bCs/>
      <w:noProof w:val="0"/>
      <w:sz w:val="20"/>
      <w:u w:val="single"/>
    </w:rPr>
  </w:style>
  <w:style w:type="character" w:customStyle="1" w:styleId="StyleUnderlineCharChar19pt">
    <w:name w:val="Style Underline Char Char1 + 9 pt"/>
    <w:rsid w:val="008234C6"/>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234C6"/>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234C6"/>
    <w:rPr>
      <w:rFonts w:ascii="Georgia" w:eastAsia="Times New Roman" w:hAnsi="Georgia"/>
      <w:b/>
      <w:smallCaps/>
      <w:sz w:val="24"/>
      <w:szCs w:val="24"/>
      <w:u w:val="single"/>
    </w:rPr>
  </w:style>
  <w:style w:type="character" w:customStyle="1" w:styleId="CardTextCharChar">
    <w:name w:val="Card Text Char Char"/>
    <w:rsid w:val="008234C6"/>
    <w:rPr>
      <w:rFonts w:ascii="Times New Roman" w:eastAsia="Times New Roman" w:hAnsi="Times New Roman" w:cs="Times New Roman"/>
      <w:sz w:val="20"/>
      <w:szCs w:val="20"/>
    </w:rPr>
  </w:style>
  <w:style w:type="character" w:customStyle="1" w:styleId="citeChar1">
    <w:name w:val="cite Char"/>
    <w:locked/>
    <w:rsid w:val="008234C6"/>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8234C6"/>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234C6"/>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8234C6"/>
    <w:rPr>
      <w:i/>
      <w:iCs/>
      <w:sz w:val="20"/>
      <w:u w:val="single"/>
    </w:rPr>
  </w:style>
  <w:style w:type="character" w:customStyle="1" w:styleId="HIGHLIGHT0">
    <w:name w:val="HIGHLIGHT"/>
    <w:uiPriority w:val="1"/>
    <w:rsid w:val="008234C6"/>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8234C6"/>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8234C6"/>
    <w:rPr>
      <w:rFonts w:ascii="Times New Roman" w:eastAsia="Times New Roman" w:hAnsi="Times New Roman" w:cs="Times New Roman"/>
      <w:b/>
      <w:sz w:val="28"/>
      <w:szCs w:val="24"/>
    </w:rPr>
  </w:style>
  <w:style w:type="character" w:customStyle="1" w:styleId="FifthChar">
    <w:name w:val="Fifth Char"/>
    <w:link w:val="Fifth"/>
    <w:rsid w:val="008234C6"/>
    <w:rPr>
      <w:rFonts w:ascii="Calibri" w:eastAsia="Calibri" w:hAnsi="Calibri"/>
    </w:rPr>
  </w:style>
  <w:style w:type="paragraph" w:customStyle="1" w:styleId="Third">
    <w:name w:val="Third"/>
    <w:basedOn w:val="Normal"/>
    <w:link w:val="ThirdChar"/>
    <w:rsid w:val="008234C6"/>
    <w:rPr>
      <w:rFonts w:eastAsia="Times New Roman"/>
      <w:b/>
      <w:u w:val="single"/>
      <w:lang w:val="x-none" w:eastAsia="x-none"/>
    </w:rPr>
  </w:style>
  <w:style w:type="character" w:customStyle="1" w:styleId="ThirdChar">
    <w:name w:val="Third Char"/>
    <w:link w:val="Third"/>
    <w:rsid w:val="008234C6"/>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8234C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8234C6"/>
    <w:rPr>
      <w:rFonts w:ascii="Times New Roman" w:eastAsia="Times New Roman" w:hAnsi="Times New Roman"/>
      <w:szCs w:val="24"/>
    </w:rPr>
  </w:style>
  <w:style w:type="character" w:customStyle="1" w:styleId="article-record-publication-volume-issue">
    <w:name w:val="article-record-publication-volume-issue"/>
    <w:rsid w:val="008234C6"/>
  </w:style>
  <w:style w:type="character" w:customStyle="1" w:styleId="NothingCharChar">
    <w:name w:val="Nothing Char Char"/>
    <w:link w:val="NothingCharCharChar"/>
    <w:rsid w:val="008234C6"/>
  </w:style>
  <w:style w:type="paragraph" w:customStyle="1" w:styleId="DebateUnderlineBoldChar">
    <w:name w:val="Debate Underline Bold Char"/>
    <w:basedOn w:val="Normal"/>
    <w:link w:val="DebateUnderlineBoldCharChar"/>
    <w:rsid w:val="008234C6"/>
    <w:pPr>
      <w:jc w:val="both"/>
    </w:pPr>
    <w:rPr>
      <w:rFonts w:eastAsia="Times New Roman"/>
      <w:b/>
      <w:u w:val="thick"/>
    </w:rPr>
  </w:style>
  <w:style w:type="character" w:customStyle="1" w:styleId="DebateUnderlineBoldCharChar">
    <w:name w:val="Debate Underline Bold Char Char"/>
    <w:link w:val="DebateUnderlineBoldChar"/>
    <w:rsid w:val="008234C6"/>
    <w:rPr>
      <w:rFonts w:ascii="Calibri" w:eastAsia="Times New Roman" w:hAnsi="Calibri"/>
      <w:b/>
      <w:u w:val="thick"/>
    </w:rPr>
  </w:style>
  <w:style w:type="character" w:customStyle="1" w:styleId="resultbodyblack">
    <w:name w:val="resultbodyblack"/>
    <w:rsid w:val="008234C6"/>
    <w:rPr>
      <w:rFonts w:cs="Times New Roman"/>
    </w:rPr>
  </w:style>
  <w:style w:type="paragraph" w:customStyle="1" w:styleId="bloctitles">
    <w:name w:val="bloc titles"/>
    <w:basedOn w:val="Heading1"/>
    <w:next w:val="Normal"/>
    <w:link w:val="bloctitlesChar"/>
    <w:autoRedefine/>
    <w:rsid w:val="008234C6"/>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8234C6"/>
    <w:rPr>
      <w:rFonts w:ascii="Calibri" w:eastAsia="Malgun Gothic" w:hAnsi="Calibri" w:cs="Arial"/>
      <w:b/>
      <w:sz w:val="28"/>
      <w:szCs w:val="32"/>
      <w:u w:val="single"/>
    </w:rPr>
  </w:style>
  <w:style w:type="paragraph" w:customStyle="1" w:styleId="CiteSmallText">
    <w:name w:val="Cite Small Text"/>
    <w:basedOn w:val="Normal"/>
    <w:uiPriority w:val="99"/>
    <w:rsid w:val="008234C6"/>
    <w:pPr>
      <w:widowControl w:val="0"/>
      <w:spacing w:after="200"/>
    </w:pPr>
    <w:rPr>
      <w:rFonts w:ascii="Helvetica Neue" w:hAnsi="Helvetica Neue"/>
      <w:b/>
      <w:sz w:val="18"/>
    </w:rPr>
  </w:style>
  <w:style w:type="character" w:customStyle="1" w:styleId="3TagCite">
    <w:name w:val="3 Tag/Cite"/>
    <w:rsid w:val="008234C6"/>
    <w:rPr>
      <w:rFonts w:ascii="Times New Roman" w:hAnsi="Times New Roman"/>
      <w:b/>
    </w:rPr>
  </w:style>
  <w:style w:type="character" w:customStyle="1" w:styleId="4Qualifications">
    <w:name w:val="4 Qualifications"/>
    <w:rsid w:val="008234C6"/>
    <w:rPr>
      <w:rFonts w:ascii="Times New Roman" w:hAnsi="Times New Roman"/>
      <w:sz w:val="19"/>
    </w:rPr>
  </w:style>
  <w:style w:type="character" w:customStyle="1" w:styleId="6Underlined">
    <w:name w:val="6 Underlined"/>
    <w:rsid w:val="008234C6"/>
    <w:rPr>
      <w:rFonts w:ascii="Times New Roman" w:hAnsi="Times New Roman"/>
      <w:b/>
      <w:sz w:val="21"/>
      <w:u w:val="single"/>
    </w:rPr>
  </w:style>
  <w:style w:type="paragraph" w:customStyle="1" w:styleId="Cards1CharChar">
    <w:name w:val="Cards1 Char Char"/>
    <w:basedOn w:val="Normal"/>
    <w:link w:val="Cards1CharCharChar"/>
    <w:rsid w:val="008234C6"/>
    <w:pPr>
      <w:autoSpaceDE w:val="0"/>
      <w:autoSpaceDN w:val="0"/>
      <w:adjustRightInd w:val="0"/>
      <w:ind w:left="432" w:right="432"/>
      <w:jc w:val="both"/>
    </w:pPr>
    <w:rPr>
      <w:lang w:val="x-none"/>
    </w:rPr>
  </w:style>
  <w:style w:type="character" w:customStyle="1" w:styleId="Cards1CharCharChar">
    <w:name w:val="Cards1 Char Char Char"/>
    <w:link w:val="Cards1CharChar"/>
    <w:rsid w:val="008234C6"/>
    <w:rPr>
      <w:rFonts w:ascii="Calibri" w:hAnsi="Calibri"/>
      <w:lang w:val="x-none"/>
    </w:rPr>
  </w:style>
  <w:style w:type="character" w:customStyle="1" w:styleId="UnderlineCharCharCharCharCharCharCharChar">
    <w:name w:val="Underline Char Char Char Char Char Char Char Char"/>
    <w:link w:val="UnderlineCharCharCharCharCharCharChar"/>
    <w:rsid w:val="008234C6"/>
    <w:rPr>
      <w:u w:val="single"/>
    </w:rPr>
  </w:style>
  <w:style w:type="paragraph" w:customStyle="1" w:styleId="UnderlineCharCharCharCharCharCharChar">
    <w:name w:val="Underline Char Char Char Char Char Char Char"/>
    <w:basedOn w:val="Normal"/>
    <w:link w:val="UnderlineCharCharCharCharCharCharCharChar"/>
    <w:rsid w:val="008234C6"/>
    <w:rPr>
      <w:rFonts w:asciiTheme="minorHAnsi" w:hAnsiTheme="minorHAnsi"/>
      <w:u w:val="single"/>
    </w:rPr>
  </w:style>
  <w:style w:type="paragraph" w:customStyle="1" w:styleId="CitesCharChar">
    <w:name w:val="Cites Char Char"/>
    <w:next w:val="Normal"/>
    <w:link w:val="CitesCharCharChar"/>
    <w:rsid w:val="008234C6"/>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8234C6"/>
    <w:rPr>
      <w:rFonts w:ascii="Times New Roman" w:eastAsia="Times New Roman" w:hAnsi="Times New Roman" w:cs="Times New Roman"/>
      <w:sz w:val="20"/>
      <w:szCs w:val="24"/>
    </w:rPr>
  </w:style>
  <w:style w:type="character" w:customStyle="1" w:styleId="nohighlighting">
    <w:name w:val="no highlighting"/>
    <w:rsid w:val="008234C6"/>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234C6"/>
    <w:rPr>
      <w:rFonts w:ascii="Cambria" w:hAnsi="Cambria" w:hint="default"/>
      <w:sz w:val="21"/>
      <w:u w:val="single"/>
    </w:rPr>
  </w:style>
  <w:style w:type="paragraph" w:customStyle="1" w:styleId="Swag">
    <w:name w:val="Swag"/>
    <w:basedOn w:val="Normal"/>
    <w:link w:val="SwagChar"/>
    <w:qFormat/>
    <w:rsid w:val="008234C6"/>
    <w:rPr>
      <w:color w:val="0000FF"/>
      <w:sz w:val="12"/>
      <w:u w:val="single"/>
    </w:rPr>
  </w:style>
  <w:style w:type="character" w:customStyle="1" w:styleId="SwagChar">
    <w:name w:val="Swag Char"/>
    <w:link w:val="Swag"/>
    <w:rsid w:val="008234C6"/>
    <w:rPr>
      <w:rFonts w:ascii="Calibri" w:hAnsi="Calibri"/>
      <w:color w:val="0000FF"/>
      <w:sz w:val="12"/>
      <w:u w:val="single"/>
    </w:rPr>
  </w:style>
  <w:style w:type="paragraph" w:customStyle="1" w:styleId="StyleUnderlineTimesNewRoman1">
    <w:name w:val="Style Underline + Times New Roman1"/>
    <w:link w:val="StyleUnderlineTimesNewRoman1Char"/>
    <w:rsid w:val="008234C6"/>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8234C6"/>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8234C6"/>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8234C6"/>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8234C6"/>
    <w:rPr>
      <w:rFonts w:ascii="Garamond" w:eastAsia="MS Mincho" w:hAnsi="Garamond"/>
    </w:rPr>
  </w:style>
  <w:style w:type="character" w:customStyle="1" w:styleId="StyleStyleCardTextLeft-075Right0Char">
    <w:name w:val="Style Style Card Text + Left:  -0.75&quot; + Right:  0&quot; Char"/>
    <w:link w:val="StyleStyleCardTextLeft-075Right0"/>
    <w:rsid w:val="008234C6"/>
    <w:rPr>
      <w:rFonts w:ascii="Garamond" w:eastAsia="MS Mincho" w:hAnsi="Garamond"/>
    </w:rPr>
  </w:style>
  <w:style w:type="character" w:customStyle="1" w:styleId="CharChar61">
    <w:name w:val="Char Char61"/>
    <w:rsid w:val="008234C6"/>
    <w:rPr>
      <w:rFonts w:cs="Arial"/>
      <w:bCs/>
      <w:sz w:val="16"/>
      <w:szCs w:val="26"/>
      <w:lang w:val="en-US" w:eastAsia="en-US" w:bidi="ar-SA"/>
    </w:rPr>
  </w:style>
  <w:style w:type="character" w:customStyle="1" w:styleId="ListBulletChar">
    <w:name w:val="List Bullet Char"/>
    <w:link w:val="ListBullet"/>
    <w:uiPriority w:val="99"/>
    <w:rsid w:val="008234C6"/>
    <w:rPr>
      <w:rFonts w:ascii="Calibri" w:eastAsia="Calibri" w:hAnsi="Calibri"/>
    </w:rPr>
  </w:style>
  <w:style w:type="paragraph" w:customStyle="1" w:styleId="subhead10">
    <w:name w:val="subhead1"/>
    <w:basedOn w:val="Normal"/>
    <w:uiPriority w:val="99"/>
    <w:rsid w:val="008234C6"/>
    <w:pPr>
      <w:spacing w:before="100" w:beforeAutospacing="1" w:after="100" w:afterAutospacing="1"/>
    </w:pPr>
    <w:rPr>
      <w:rFonts w:eastAsia="Times New Roman"/>
      <w:sz w:val="24"/>
    </w:rPr>
  </w:style>
  <w:style w:type="character" w:customStyle="1" w:styleId="styledate">
    <w:name w:val="styledate"/>
    <w:rsid w:val="008234C6"/>
  </w:style>
  <w:style w:type="character" w:customStyle="1" w:styleId="BoldandUnderlineChar1">
    <w:name w:val="Bold and Underline Char1"/>
    <w:rsid w:val="008234C6"/>
    <w:rPr>
      <w:b/>
      <w:szCs w:val="24"/>
      <w:u w:val="single"/>
      <w:lang w:val="en-US" w:eastAsia="en-US" w:bidi="ar-SA"/>
    </w:rPr>
  </w:style>
  <w:style w:type="character" w:customStyle="1" w:styleId="BoldandUnderlineChar1Char2">
    <w:name w:val="Bold and Underline Char1 Char2"/>
    <w:rsid w:val="008234C6"/>
    <w:rPr>
      <w:b/>
      <w:szCs w:val="24"/>
      <w:u w:val="single"/>
      <w:lang w:val="en-US" w:eastAsia="en-US" w:bidi="ar-SA"/>
    </w:rPr>
  </w:style>
  <w:style w:type="character" w:customStyle="1" w:styleId="BoldandUnderlineCharChar1">
    <w:name w:val="Bold and Underline Char Char1"/>
    <w:rsid w:val="008234C6"/>
    <w:rPr>
      <w:b/>
      <w:szCs w:val="24"/>
      <w:u w:val="single"/>
      <w:lang w:val="en-US" w:eastAsia="en-US" w:bidi="ar-SA"/>
    </w:rPr>
  </w:style>
  <w:style w:type="character" w:customStyle="1" w:styleId="BoldandUnderlineChar6">
    <w:name w:val="Bold and Underline Char6"/>
    <w:rsid w:val="008234C6"/>
    <w:rPr>
      <w:b/>
      <w:szCs w:val="24"/>
      <w:u w:val="single"/>
      <w:lang w:val="en-US" w:eastAsia="en-US" w:bidi="ar-SA"/>
    </w:rPr>
  </w:style>
  <w:style w:type="character" w:customStyle="1" w:styleId="title-link-wrapper">
    <w:name w:val="title-link-wrapper"/>
    <w:rsid w:val="008234C6"/>
  </w:style>
  <w:style w:type="character" w:customStyle="1" w:styleId="medium-font">
    <w:name w:val="medium-font"/>
    <w:rsid w:val="008234C6"/>
  </w:style>
  <w:style w:type="paragraph" w:customStyle="1" w:styleId="abstract">
    <w:name w:val="abstract"/>
    <w:basedOn w:val="Normal"/>
    <w:uiPriority w:val="99"/>
    <w:rsid w:val="008234C6"/>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8234C6"/>
    <w:rPr>
      <w:rFonts w:eastAsia="Times New Roman"/>
      <w:b/>
      <w:bCs/>
      <w:u w:val="single"/>
    </w:rPr>
  </w:style>
  <w:style w:type="character" w:customStyle="1" w:styleId="StyleUnderlineChar11ptBold2Char">
    <w:name w:val="Style Underline Char + 11 pt Bold2 Char"/>
    <w:link w:val="StyleUnderlineChar11ptBold2"/>
    <w:rsid w:val="008234C6"/>
    <w:rPr>
      <w:rFonts w:ascii="Calibri" w:eastAsia="Times New Roman" w:hAnsi="Calibri"/>
      <w:b/>
      <w:bCs/>
      <w:u w:val="single"/>
    </w:rPr>
  </w:style>
  <w:style w:type="character" w:customStyle="1" w:styleId="ReallySamllTextChar">
    <w:name w:val="ReallySamllText Char"/>
    <w:rsid w:val="008234C6"/>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8234C6"/>
    <w:rPr>
      <w:rFonts w:eastAsia="Times New Roman"/>
      <w:u w:val="single"/>
    </w:rPr>
  </w:style>
  <w:style w:type="character" w:customStyle="1" w:styleId="StyleStyleUnderlineTimesNewRoman11ptChar">
    <w:name w:val="Style Style Underline + Times New Roman + 11 pt Char"/>
    <w:link w:val="StyleStyleUnderlineTimesNewRoman11pt"/>
    <w:rsid w:val="008234C6"/>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234C6"/>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8234C6"/>
    <w:rPr>
      <w:rFonts w:ascii="Calibri" w:eastAsia="Times New Roman" w:hAnsi="Calibri"/>
      <w:u w:val="single"/>
    </w:rPr>
  </w:style>
  <w:style w:type="character" w:customStyle="1" w:styleId="style10">
    <w:name w:val="style1"/>
    <w:rsid w:val="008234C6"/>
  </w:style>
  <w:style w:type="character" w:customStyle="1" w:styleId="pmtermsel">
    <w:name w:val="pmtermsel"/>
    <w:rsid w:val="008234C6"/>
  </w:style>
  <w:style w:type="character" w:customStyle="1" w:styleId="showipapr">
    <w:name w:val="show_ipapr"/>
    <w:rsid w:val="008234C6"/>
  </w:style>
  <w:style w:type="character" w:customStyle="1" w:styleId="dnindex">
    <w:name w:val="dnindex"/>
    <w:rsid w:val="008234C6"/>
  </w:style>
  <w:style w:type="character" w:customStyle="1" w:styleId="23">
    <w:name w:val="23"/>
    <w:rsid w:val="008234C6"/>
    <w:rPr>
      <w:rFonts w:ascii="Times New Roman" w:hAnsi="Times New Roman" w:cs="Arial"/>
      <w:bCs/>
      <w:sz w:val="20"/>
      <w:u w:val="single"/>
      <w:lang w:val="en-US" w:eastAsia="en-US" w:bidi="ar-SA"/>
    </w:rPr>
  </w:style>
  <w:style w:type="character" w:customStyle="1" w:styleId="33">
    <w:name w:val="33"/>
    <w:rsid w:val="008234C6"/>
    <w:rPr>
      <w:rFonts w:ascii="Times New Roman" w:hAnsi="Times New Roman" w:cs="Arial"/>
      <w:b/>
      <w:bCs/>
      <w:sz w:val="20"/>
      <w:u w:val="single"/>
      <w:lang w:val="en-US" w:eastAsia="en-US" w:bidi="ar-SA"/>
    </w:rPr>
  </w:style>
  <w:style w:type="character" w:customStyle="1" w:styleId="55">
    <w:name w:val="55"/>
    <w:rsid w:val="008234C6"/>
    <w:rPr>
      <w:rFonts w:cs="Arial"/>
      <w:bCs/>
      <w:sz w:val="20"/>
      <w:u w:val="single"/>
      <w:lang w:val="en-US" w:eastAsia="en-US" w:bidi="ar-SA"/>
    </w:rPr>
  </w:style>
  <w:style w:type="character" w:customStyle="1" w:styleId="authoraffil">
    <w:name w:val="authoraffil"/>
    <w:rsid w:val="008234C6"/>
  </w:style>
  <w:style w:type="character" w:customStyle="1" w:styleId="CharChar8">
    <w:name w:val="Char Char8"/>
    <w:rsid w:val="008234C6"/>
    <w:rPr>
      <w:rFonts w:ascii="Georgia" w:eastAsia="Times New Roman" w:hAnsi="Georgia"/>
      <w:b/>
      <w:bCs/>
      <w:sz w:val="30"/>
      <w:szCs w:val="28"/>
      <w:u w:val="single"/>
    </w:rPr>
  </w:style>
  <w:style w:type="character" w:customStyle="1" w:styleId="FontStyle13">
    <w:name w:val="Font Style13"/>
    <w:uiPriority w:val="99"/>
    <w:rsid w:val="008234C6"/>
    <w:rPr>
      <w:rFonts w:ascii="Constantia" w:hAnsi="Constantia" w:cs="Constantia"/>
      <w:sz w:val="18"/>
      <w:szCs w:val="18"/>
    </w:rPr>
  </w:style>
  <w:style w:type="character" w:customStyle="1" w:styleId="TagsCharCharCharChar">
    <w:name w:val="Tags Char Char Char Char"/>
    <w:rsid w:val="008234C6"/>
    <w:rPr>
      <w:rFonts w:ascii="Times New Roman" w:eastAsia="Times New Roman" w:hAnsi="Times New Roman" w:cs="Times New Roman"/>
      <w:b/>
      <w:sz w:val="24"/>
      <w:szCs w:val="24"/>
    </w:rPr>
  </w:style>
  <w:style w:type="character" w:customStyle="1" w:styleId="Citation1Char">
    <w:name w:val="Citation1 Char"/>
    <w:link w:val="Citation10"/>
    <w:locked/>
    <w:rsid w:val="008234C6"/>
    <w:rPr>
      <w:rFonts w:ascii="Georgia" w:hAnsi="Georgia"/>
      <w:b/>
      <w:u w:val="single"/>
    </w:rPr>
  </w:style>
  <w:style w:type="paragraph" w:customStyle="1" w:styleId="Citation10">
    <w:name w:val="Citation1"/>
    <w:basedOn w:val="Normal"/>
    <w:link w:val="Citation1Char"/>
    <w:qFormat/>
    <w:rsid w:val="008234C6"/>
    <w:rPr>
      <w:rFonts w:ascii="Georgia" w:hAnsi="Georgia"/>
      <w:b/>
      <w:u w:val="single"/>
    </w:rPr>
  </w:style>
  <w:style w:type="character" w:customStyle="1" w:styleId="TaglineChar">
    <w:name w:val="Tagline Char"/>
    <w:link w:val="Tagline0"/>
    <w:locked/>
    <w:rsid w:val="008234C6"/>
    <w:rPr>
      <w:rFonts w:ascii="Georgia" w:hAnsi="Georgia"/>
      <w:b/>
    </w:rPr>
  </w:style>
  <w:style w:type="paragraph" w:customStyle="1" w:styleId="Tagline0">
    <w:name w:val="Tagline"/>
    <w:basedOn w:val="Normal"/>
    <w:link w:val="TaglineChar"/>
    <w:qFormat/>
    <w:rsid w:val="008234C6"/>
    <w:rPr>
      <w:rFonts w:ascii="Georgia" w:hAnsi="Georgia"/>
      <w:b/>
    </w:rPr>
  </w:style>
  <w:style w:type="paragraph" w:customStyle="1" w:styleId="NothingCharCharChar">
    <w:name w:val="Nothing Char Char Char"/>
    <w:link w:val="NothingCharChar"/>
    <w:rsid w:val="008234C6"/>
    <w:pPr>
      <w:spacing w:after="0" w:line="240" w:lineRule="auto"/>
      <w:jc w:val="both"/>
    </w:pPr>
  </w:style>
  <w:style w:type="paragraph" w:customStyle="1" w:styleId="StyleLeft021">
    <w:name w:val="Style Left:  0.2&quot;1"/>
    <w:basedOn w:val="Normal"/>
    <w:uiPriority w:val="99"/>
    <w:rsid w:val="008234C6"/>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234C6"/>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234C6"/>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234C6"/>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234C6"/>
    <w:rPr>
      <w:rFonts w:ascii="Calibri" w:eastAsia="Times New Roman" w:hAnsi="Calibri"/>
      <w:u w:val="single"/>
      <w:bdr w:val="single" w:sz="4" w:space="0" w:color="auto"/>
    </w:rPr>
  </w:style>
  <w:style w:type="character" w:customStyle="1" w:styleId="boldcitationChar">
    <w:name w:val="bold citation Char"/>
    <w:rsid w:val="008234C6"/>
    <w:rPr>
      <w:rFonts w:ascii="Arial" w:hAnsi="Arial"/>
      <w:b/>
      <w:sz w:val="28"/>
      <w:szCs w:val="24"/>
      <w:u w:val="thick"/>
      <w:lang w:val="en-US" w:eastAsia="en-US" w:bidi="ar-SA"/>
    </w:rPr>
  </w:style>
  <w:style w:type="paragraph" w:customStyle="1" w:styleId="BlockTitle20">
    <w:name w:val="Block Title #2"/>
    <w:basedOn w:val="Normal"/>
    <w:uiPriority w:val="99"/>
    <w:rsid w:val="008234C6"/>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8234C6"/>
    <w:rPr>
      <w:b/>
    </w:rPr>
  </w:style>
  <w:style w:type="character" w:customStyle="1" w:styleId="BoldunderlineChar3">
    <w:name w:val="Bold/underline Char"/>
    <w:rsid w:val="008234C6"/>
    <w:rPr>
      <w:rFonts w:eastAsia="SimSun"/>
      <w:b/>
      <w:noProof w:val="0"/>
      <w:sz w:val="24"/>
      <w:szCs w:val="24"/>
      <w:u w:val="single"/>
      <w:lang w:val="en-US" w:eastAsia="zh-CN" w:bidi="ar-SA"/>
    </w:rPr>
  </w:style>
  <w:style w:type="character" w:customStyle="1" w:styleId="underlinetextchar0">
    <w:name w:val="underlinetextchar"/>
    <w:rsid w:val="008234C6"/>
  </w:style>
  <w:style w:type="character" w:customStyle="1" w:styleId="boldciteChar1">
    <w:name w:val="bold cite Char1"/>
    <w:rsid w:val="008234C6"/>
    <w:rPr>
      <w:b/>
      <w:sz w:val="28"/>
      <w:u w:val="thick" w:color="000000"/>
    </w:rPr>
  </w:style>
  <w:style w:type="character" w:customStyle="1" w:styleId="tagCharCharChar1">
    <w:name w:val="tag Char Char Char1"/>
    <w:rsid w:val="008234C6"/>
    <w:rPr>
      <w:b/>
      <w:sz w:val="24"/>
      <w:lang w:val="en-US" w:eastAsia="en-US" w:bidi="ar-SA"/>
    </w:rPr>
  </w:style>
  <w:style w:type="character" w:customStyle="1" w:styleId="underlinecardChar0">
    <w:name w:val="underline card Char"/>
    <w:rsid w:val="008234C6"/>
    <w:rPr>
      <w:rFonts w:ascii="Arial" w:hAnsi="Arial"/>
      <w:sz w:val="18"/>
      <w:szCs w:val="24"/>
      <w:u w:val="single"/>
      <w:lang w:val="en-US" w:eastAsia="en-US" w:bidi="ar-SA"/>
    </w:rPr>
  </w:style>
  <w:style w:type="paragraph" w:customStyle="1" w:styleId="date-comments">
    <w:name w:val="date-comments"/>
    <w:basedOn w:val="Normal"/>
    <w:uiPriority w:val="99"/>
    <w:rsid w:val="008234C6"/>
    <w:pPr>
      <w:spacing w:before="100" w:beforeAutospacing="1" w:after="100" w:afterAutospacing="1"/>
    </w:pPr>
    <w:rPr>
      <w:rFonts w:ascii="Times" w:hAnsi="Times"/>
      <w:szCs w:val="20"/>
    </w:rPr>
  </w:style>
  <w:style w:type="character" w:customStyle="1" w:styleId="articleauthor0">
    <w:name w:val="articleauthor"/>
    <w:rsid w:val="008234C6"/>
  </w:style>
  <w:style w:type="character" w:customStyle="1" w:styleId="bodysubtoc">
    <w:name w:val="bodysubtoc"/>
    <w:rsid w:val="008234C6"/>
  </w:style>
  <w:style w:type="character" w:customStyle="1" w:styleId="lefttitlesmaller">
    <w:name w:val="lefttitlesmaller"/>
    <w:rsid w:val="008234C6"/>
  </w:style>
  <w:style w:type="character" w:customStyle="1" w:styleId="mb">
    <w:name w:val="mb"/>
    <w:rsid w:val="008234C6"/>
  </w:style>
  <w:style w:type="character" w:customStyle="1" w:styleId="submitted-date">
    <w:name w:val="submitted-date"/>
    <w:rsid w:val="008234C6"/>
  </w:style>
  <w:style w:type="character" w:customStyle="1" w:styleId="submitted-time">
    <w:name w:val="submitted-time"/>
    <w:rsid w:val="008234C6"/>
  </w:style>
  <w:style w:type="character" w:customStyle="1" w:styleId="A20">
    <w:name w:val="A2"/>
    <w:uiPriority w:val="99"/>
    <w:rsid w:val="008234C6"/>
    <w:rPr>
      <w:rFonts w:ascii="Sabon LT Std" w:hAnsi="Sabon LT Std" w:cs="Sabon LT Std" w:hint="default"/>
      <w:color w:val="000000"/>
      <w:sz w:val="15"/>
      <w:szCs w:val="15"/>
    </w:rPr>
  </w:style>
  <w:style w:type="character" w:customStyle="1" w:styleId="searchword">
    <w:name w:val="searchword"/>
    <w:rsid w:val="008234C6"/>
  </w:style>
  <w:style w:type="paragraph" w:customStyle="1" w:styleId="Heading2Char2CharChar12">
    <w:name w:val="Heading 2 Char2 Char Char12"/>
    <w:aliases w:val="Char Char Char Char Char Char1 Char Char Char Char Char1,Char Char22"/>
    <w:next w:val="Normal"/>
    <w:uiPriority w:val="99"/>
    <w:rsid w:val="008234C6"/>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234C6"/>
    <w:rPr>
      <w:rFonts w:ascii="Times New Roman" w:hAnsi="Times New Roman" w:cs="Times New Roman"/>
      <w:sz w:val="18"/>
      <w:szCs w:val="18"/>
    </w:rPr>
  </w:style>
  <w:style w:type="character" w:customStyle="1" w:styleId="bylines">
    <w:name w:val="bylines"/>
    <w:basedOn w:val="DefaultParagraphFont"/>
    <w:rsid w:val="008234C6"/>
  </w:style>
  <w:style w:type="character" w:customStyle="1" w:styleId="StyleStyleBoldUnderlineUnderlineIntenseEmphasis1apple-style-2">
    <w:name w:val="Style Style Bold UnderlineUnderlineIntense Emphasis1apple-style-...2"/>
    <w:basedOn w:val="DefaultParagraphFont"/>
    <w:rsid w:val="008234C6"/>
    <w:rPr>
      <w:b w:val="0"/>
      <w:bCs/>
      <w:sz w:val="22"/>
      <w:u w:val="single"/>
    </w:rPr>
  </w:style>
  <w:style w:type="character" w:customStyle="1" w:styleId="FontStyle57">
    <w:name w:val="Font Style57"/>
    <w:rsid w:val="008234C6"/>
    <w:rPr>
      <w:rFonts w:ascii="Georgia" w:hAnsi="Georgia" w:cs="Georgia"/>
      <w:b/>
      <w:bCs/>
      <w:sz w:val="14"/>
      <w:szCs w:val="14"/>
    </w:rPr>
  </w:style>
  <w:style w:type="character" w:customStyle="1" w:styleId="FontStyle89">
    <w:name w:val="Font Style89"/>
    <w:rsid w:val="008234C6"/>
    <w:rPr>
      <w:rFonts w:ascii="Times New Roman" w:hAnsi="Times New Roman" w:cs="Times New Roman"/>
      <w:b/>
      <w:bCs/>
      <w:smallCaps/>
      <w:spacing w:val="40"/>
      <w:sz w:val="16"/>
      <w:szCs w:val="16"/>
    </w:rPr>
  </w:style>
  <w:style w:type="character" w:customStyle="1" w:styleId="style3Char0">
    <w:name w:val="style 3 Char"/>
    <w:rsid w:val="008234C6"/>
    <w:rPr>
      <w:sz w:val="18"/>
      <w:szCs w:val="24"/>
      <w:lang w:val="en-US" w:eastAsia="en-US" w:bidi="ar-SA"/>
    </w:rPr>
  </w:style>
  <w:style w:type="paragraph" w:customStyle="1" w:styleId="003Cite">
    <w:name w:val="003Cite"/>
    <w:basedOn w:val="Normal"/>
    <w:rsid w:val="008234C6"/>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8234C6"/>
    <w:pPr>
      <w:jc w:val="both"/>
    </w:pPr>
    <w:rPr>
      <w:b/>
      <w:color w:val="000000"/>
      <w:u w:val="single"/>
    </w:rPr>
  </w:style>
  <w:style w:type="character" w:customStyle="1" w:styleId="NormalBoldChar">
    <w:name w:val="Normal + Bold Char"/>
    <w:aliases w:val="Double Underline Char"/>
    <w:basedOn w:val="DefaultParagraphFont"/>
    <w:link w:val="NormalBold"/>
    <w:rsid w:val="008234C6"/>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8234C6"/>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8234C6"/>
    <w:rPr>
      <w:rFonts w:ascii="Times New Roman" w:eastAsia="Times New Roman" w:hAnsi="Times New Roman" w:cs="Times New Roman"/>
      <w:sz w:val="24"/>
      <w:u w:val="thick"/>
      <w:lang w:val="x-none" w:eastAsia="x-none"/>
    </w:rPr>
  </w:style>
  <w:style w:type="character" w:customStyle="1" w:styleId="BlockHeadingsChar1">
    <w:name w:val="Block Headings Char1"/>
    <w:rsid w:val="008234C6"/>
    <w:rPr>
      <w:b/>
      <w:caps/>
    </w:rPr>
  </w:style>
  <w:style w:type="character" w:customStyle="1" w:styleId="Longcite">
    <w:name w:val="Longcite"/>
    <w:rsid w:val="008234C6"/>
    <w:rPr>
      <w:sz w:val="16"/>
    </w:rPr>
  </w:style>
  <w:style w:type="paragraph" w:customStyle="1" w:styleId="NormalUnderline0">
    <w:name w:val="Normal + Underline"/>
    <w:basedOn w:val="Normal"/>
    <w:link w:val="NormalUnderlineChar0"/>
    <w:rsid w:val="008234C6"/>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8234C6"/>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8234C6"/>
    <w:rPr>
      <w:rFonts w:ascii="Bookman Old Style" w:hAnsi="Bookman Old Style" w:cs="Bookman Old Style"/>
      <w:sz w:val="16"/>
      <w:szCs w:val="16"/>
    </w:rPr>
  </w:style>
  <w:style w:type="character" w:customStyle="1" w:styleId="FontStyle17">
    <w:name w:val="Font Style17"/>
    <w:uiPriority w:val="99"/>
    <w:rsid w:val="008234C6"/>
    <w:rPr>
      <w:rFonts w:ascii="Book Antiqua" w:hAnsi="Book Antiqua" w:cs="Book Antiqua"/>
      <w:i/>
      <w:iCs/>
      <w:spacing w:val="10"/>
      <w:sz w:val="22"/>
      <w:szCs w:val="22"/>
    </w:rPr>
  </w:style>
  <w:style w:type="character" w:customStyle="1" w:styleId="FontStyle329">
    <w:name w:val="Font Style329"/>
    <w:basedOn w:val="DefaultParagraphFont"/>
    <w:uiPriority w:val="99"/>
    <w:rsid w:val="008234C6"/>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8234C6"/>
  </w:style>
  <w:style w:type="character" w:customStyle="1" w:styleId="DateTimeChar">
    <w:name w:val="DateTime Char"/>
    <w:basedOn w:val="DefaultParagraphFont"/>
    <w:link w:val="DateTime"/>
    <w:uiPriority w:val="4"/>
    <w:rsid w:val="008234C6"/>
    <w:rPr>
      <w:rFonts w:ascii="Calibri" w:hAnsi="Calibri"/>
    </w:rPr>
  </w:style>
  <w:style w:type="paragraph" w:customStyle="1" w:styleId="Lecture">
    <w:name w:val="Lecture"/>
    <w:next w:val="BodyText"/>
    <w:link w:val="LectureChar"/>
    <w:autoRedefine/>
    <w:uiPriority w:val="4"/>
    <w:qFormat/>
    <w:rsid w:val="008234C6"/>
    <w:pPr>
      <w:spacing w:after="0"/>
      <w:outlineLvl w:val="5"/>
    </w:pPr>
    <w:rPr>
      <w:rFonts w:ascii="Arial" w:hAnsi="Arial" w:cs="Arial"/>
      <w:spacing w:val="-10"/>
    </w:rPr>
  </w:style>
  <w:style w:type="character" w:customStyle="1" w:styleId="LectureChar">
    <w:name w:val="Lecture Char"/>
    <w:basedOn w:val="DateTimeChar"/>
    <w:link w:val="Lecture"/>
    <w:uiPriority w:val="4"/>
    <w:rsid w:val="008234C6"/>
    <w:rPr>
      <w:rFonts w:ascii="Arial" w:hAnsi="Arial" w:cs="Arial"/>
      <w:spacing w:val="-10"/>
    </w:rPr>
  </w:style>
  <w:style w:type="character" w:customStyle="1" w:styleId="m3262662096238345512gmail-style13ptbold">
    <w:name w:val="m_3262662096238345512gmail-style13ptbold"/>
    <w:basedOn w:val="DefaultParagraphFont"/>
    <w:rsid w:val="008234C6"/>
  </w:style>
  <w:style w:type="character" w:customStyle="1" w:styleId="m-8559461887574130099gmail-styleunderline">
    <w:name w:val="m_-8559461887574130099gmail-styleunderline"/>
    <w:basedOn w:val="DefaultParagraphFont"/>
    <w:rsid w:val="008234C6"/>
  </w:style>
  <w:style w:type="paragraph" w:styleId="NoSpacing">
    <w:name w:val="No Spacing"/>
    <w:link w:val="NoSpacingChar"/>
    <w:uiPriority w:val="1"/>
    <w:semiHidden/>
    <w:unhideWhenUsed/>
    <w:qFormat/>
    <w:rsid w:val="008234C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alert.com/space-junk-accidents-could-trigger-armed-conflict-expert-warns" TargetMode="External"/><Relationship Id="rId18" Type="http://schemas.openxmlformats.org/officeDocument/2006/relationships/hyperlink" Target="https://ratical.org/radiation/NuclearExtinction/StarrNuclearWinterOct09.pdf" TargetMode="External"/><Relationship Id="rId26" Type="http://schemas.openxmlformats.org/officeDocument/2006/relationships/hyperlink" Target="https://pubs.acs.org/action/doSearch?field1=Contrib&amp;text1=Fanny++Girard-Ardhuin" TargetMode="External"/><Relationship Id="rId39" Type="http://schemas.openxmlformats.org/officeDocument/2006/relationships/theme" Target="theme/theme1.xml"/><Relationship Id="rId21" Type="http://schemas.openxmlformats.org/officeDocument/2006/relationships/hyperlink" Target="https://www.iss.europa.eu/content/space-security-europe" TargetMode="External"/><Relationship Id="rId34" Type="http://schemas.openxmlformats.org/officeDocument/2006/relationships/hyperlink" Target="https://pubs.acs.org/action/doSearch?field1=Contrib&amp;text1=Richard++Bellerby" TargetMode="External"/><Relationship Id="rId7" Type="http://schemas.openxmlformats.org/officeDocument/2006/relationships/hyperlink" Target="https://doi.org/10.1080/014959302317350855" TargetMode="External"/><Relationship Id="rId12" Type="http://schemas.openxmlformats.org/officeDocument/2006/relationships/hyperlink" Target="https://sci-hub.se/10.1016/j.actaastro.2016.03.034" TargetMode="External"/><Relationship Id="rId17" Type="http://schemas.openxmlformats.org/officeDocument/2006/relationships/hyperlink" Target="https://ratical.org/radiation/NuclearExtinction/StevenStarr022815.html" TargetMode="External"/><Relationship Id="rId25" Type="http://schemas.openxmlformats.org/officeDocument/2006/relationships/hyperlink" Target="https://pubs.acs.org/action/doSearch?field1=Contrib&amp;text1=Helen+S.++Findlay" TargetMode="External"/><Relationship Id="rId33" Type="http://schemas.openxmlformats.org/officeDocument/2006/relationships/hyperlink" Target="https://pubs.acs.org/action/doSearch?field1=Contrib&amp;text1=Douglas++Vandemark"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29" Type="http://schemas.openxmlformats.org/officeDocument/2006/relationships/hyperlink" Target="https://pubs.acs.org/action/doSearch?field1=Contrib&amp;text1=Jean-Francois++Piolle" TargetMode="External"/><Relationship Id="rId1" Type="http://schemas.openxmlformats.org/officeDocument/2006/relationships/customXml" Target="../customXml/item1.xml"/><Relationship Id="rId6" Type="http://schemas.openxmlformats.org/officeDocument/2006/relationships/hyperlink" Target="https://www.culsr.org/articles/the-international-legal-regulation-of-space-debris" TargetMode="External"/><Relationship Id="rId11" Type="http://schemas.openxmlformats.org/officeDocument/2006/relationships/image" Target="media/image2.png"/><Relationship Id="rId24" Type="http://schemas.openxmlformats.org/officeDocument/2006/relationships/hyperlink" Target="https://pubs.acs.org/action/doSearch?field1=Contrib&amp;text1=Jamie+D.++Shutler" TargetMode="External"/><Relationship Id="rId32" Type="http://schemas.openxmlformats.org/officeDocument/2006/relationships/hyperlink" Target="https://pubs.acs.org/action/doSearch?field1=Contrib&amp;text1=Joseph++Salisbury" TargetMode="External"/><Relationship Id="rId37" Type="http://schemas.openxmlformats.org/officeDocument/2006/relationships/hyperlink" Target="https://www.files.ethz.ch/isn/111193/Taking%20Sovereignty%20Out%20of%20This%20World.pdf" TargetMode="External"/><Relationship Id="rId5" Type="http://schemas.openxmlformats.org/officeDocument/2006/relationships/webSettings" Target="webSettings.xml"/><Relationship Id="rId15" Type="http://schemas.openxmlformats.org/officeDocument/2006/relationships/hyperlink" Target="https://nsiteam.com/social/wp-content/uploads/2018/08/SMA-White-Paper_Chinese-Persepectives-on-Space_-Aug-2018.pdf" TargetMode="External"/><Relationship Id="rId23" Type="http://schemas.openxmlformats.org/officeDocument/2006/relationships/hyperlink" Target="https://pubs.acs.org/action/doSearch?field1=Contrib&amp;text1=Peter+E.++Land" TargetMode="External"/><Relationship Id="rId28" Type="http://schemas.openxmlformats.org/officeDocument/2006/relationships/hyperlink" Target="https://pubs.acs.org/action/doSearch?field1=Contrib&amp;text1=Nicolas++Reul" TargetMode="External"/><Relationship Id="rId36" Type="http://schemas.openxmlformats.org/officeDocument/2006/relationships/hyperlink" Target="https://www.ncbi.nlm.nih.gov/pmc/articles/PMC6446569/" TargetMode="External"/><Relationship Id="rId10" Type="http://schemas.openxmlformats.org/officeDocument/2006/relationships/hyperlink" Target="https://onezero.medium.com/get-ready-for-the-kessler-syndrome-to-wreck-outer-space-7f29cfe62c3e" TargetMode="External"/><Relationship Id="rId19" Type="http://schemas.openxmlformats.org/officeDocument/2006/relationships/hyperlink" Target="http://climate.envsci.rutgers.edu/pdf/RobockToonSAD.pdf" TargetMode="External"/><Relationship Id="rId31" Type="http://schemas.openxmlformats.org/officeDocument/2006/relationships/hyperlink" Target="https://pubs.acs.org/action/doSearch?field1=Contrib&amp;text1=Yves++Quilfe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vox.com/2014/4/21/5625246/space-war-china-north-korea-iran" TargetMode="External"/><Relationship Id="rId22" Type="http://schemas.openxmlformats.org/officeDocument/2006/relationships/hyperlink" Target="http://energyskeptic.com/2016/the-scariest-u-s-house-session-ever-electromagnetic-pulse-and-the-fall-of-civilization/" TargetMode="External"/><Relationship Id="rId27" Type="http://schemas.openxmlformats.org/officeDocument/2006/relationships/hyperlink" Target="https://pubs.acs.org/action/doSearch?field1=Contrib&amp;text1=Roberto++Sabia" TargetMode="External"/><Relationship Id="rId30" Type="http://schemas.openxmlformats.org/officeDocument/2006/relationships/hyperlink" Target="https://pubs.acs.org/action/doSearch?field1=Contrib&amp;text1=Bertrand++Chapron" TargetMode="External"/><Relationship Id="rId35" Type="http://schemas.openxmlformats.org/officeDocument/2006/relationships/hyperlink" Target="https://pubs.acs.org/action/doSearch?field1=Contrib&amp;text1=Punyasloke++Bhadury" TargetMode="External"/><Relationship Id="rId8" Type="http://schemas.openxmlformats.org/officeDocument/2006/relationships/hyperlink" Target="https://www.sciencedirect.com/science/article/pii/S246889671930045X?via%3Dihub"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139</TotalTime>
  <Pages>1</Pages>
  <Words>18824</Words>
  <Characters>107298</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8</cp:revision>
  <dcterms:created xsi:type="dcterms:W3CDTF">2022-01-15T18:19:00Z</dcterms:created>
  <dcterms:modified xsi:type="dcterms:W3CDTF">2022-01-15T21:12:00Z</dcterms:modified>
</cp:coreProperties>
</file>