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BA0BC" w14:textId="3F6FC7CD" w:rsidR="00A95652" w:rsidRDefault="00F42FF1" w:rsidP="00F42FF1">
      <w:pPr>
        <w:pStyle w:val="Heading1"/>
      </w:pPr>
      <w:r>
        <w:t>Greenhill R2 – 1AC v Marlborough WR</w:t>
      </w:r>
    </w:p>
    <w:p w14:paraId="348CB2C5" w14:textId="77777777" w:rsidR="00CF6323" w:rsidRPr="00C05CBA" w:rsidRDefault="00CF6323" w:rsidP="00CF6323">
      <w:pPr>
        <w:pStyle w:val="Heading3"/>
        <w:spacing w:before="0" w:after="40" w:line="276" w:lineRule="auto"/>
        <w:rPr>
          <w:rFonts w:cs="Calibri"/>
        </w:rPr>
      </w:pPr>
      <w:r w:rsidRPr="00C05CBA">
        <w:rPr>
          <w:rFonts w:cs="Calibri"/>
        </w:rPr>
        <w:t>Framing</w:t>
      </w:r>
    </w:p>
    <w:p w14:paraId="14B2EE82" w14:textId="77777777" w:rsidR="00CF6323" w:rsidRPr="00C05CBA" w:rsidRDefault="00CF6323" w:rsidP="00CF6323">
      <w:pPr>
        <w:pStyle w:val="Heading4"/>
        <w:spacing w:before="0" w:after="40" w:line="276" w:lineRule="auto"/>
        <w:rPr>
          <w:rFonts w:cs="Calibri"/>
        </w:rPr>
      </w:pPr>
      <w:r w:rsidRPr="00C05CBA">
        <w:rPr>
          <w:rFonts w:cs="Calibri"/>
        </w:rPr>
        <w:t>Ethics must begin a priori:</w:t>
      </w:r>
    </w:p>
    <w:p w14:paraId="2F74BAE2" w14:textId="77777777" w:rsidR="00CF6323" w:rsidRPr="00C05CBA" w:rsidRDefault="00CF6323" w:rsidP="00CF6323">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C3238C9" w14:textId="77777777" w:rsidR="00CF6323" w:rsidRPr="00C05CBA" w:rsidRDefault="00CF6323" w:rsidP="00CF6323">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1DB931D7" w14:textId="77777777" w:rsidR="00CF6323" w:rsidRPr="00C05CBA" w:rsidRDefault="00CF6323" w:rsidP="00CF6323">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64B9CF22" w14:textId="77777777" w:rsidR="00CF6323" w:rsidRPr="00C05CBA" w:rsidRDefault="00CF6323" w:rsidP="00CF6323">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474C36E0" w14:textId="77777777" w:rsidR="00CF6323" w:rsidRPr="00C05CBA" w:rsidRDefault="00CF6323" w:rsidP="00CF6323">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1E1FBF3" w14:textId="77777777" w:rsidR="00CF6323" w:rsidRPr="00C05CBA" w:rsidRDefault="00CF6323" w:rsidP="00CF6323">
      <w:pPr>
        <w:pStyle w:val="Heading4"/>
        <w:spacing w:before="0" w:after="40" w:line="276" w:lineRule="auto"/>
        <w:rPr>
          <w:rFonts w:cs="Calibri"/>
        </w:rPr>
      </w:pPr>
      <w:r w:rsidRPr="00C05CBA">
        <w:rPr>
          <w:rFonts w:cs="Calibri"/>
        </w:rPr>
        <w:t>Thus, the standard is consistency with the categorical imperative. Prefer:</w:t>
      </w:r>
    </w:p>
    <w:p w14:paraId="658B8B8B" w14:textId="77777777" w:rsidR="00CF6323" w:rsidRPr="00C05CBA" w:rsidRDefault="00CF6323" w:rsidP="00CF6323">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5752D69" w14:textId="77777777" w:rsidR="00CF6323" w:rsidRPr="00C05CBA" w:rsidRDefault="00CF6323" w:rsidP="00CF6323">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6B5BEDC8" w14:textId="77777777" w:rsidR="00CF6323" w:rsidRDefault="00CF6323" w:rsidP="00CF6323">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40BE0D4A" w14:textId="77777777" w:rsidR="00CF6323" w:rsidRPr="008D4D35" w:rsidRDefault="00CF6323" w:rsidP="00CF6323">
      <w:pPr>
        <w:pStyle w:val="Heading4"/>
        <w:spacing w:before="0" w:after="40" w:line="276" w:lineRule="auto"/>
        <w:rPr>
          <w:u w:val="single"/>
        </w:rPr>
      </w:pPr>
      <w:r w:rsidRPr="00331296">
        <w:rPr>
          <w:u w:val="single"/>
        </w:rPr>
        <w:t>[</w:t>
      </w:r>
      <w:r>
        <w:rPr>
          <w:u w:val="single"/>
        </w:rPr>
        <w:t>4</w:t>
      </w:r>
      <w:r w:rsidRPr="00331296">
        <w:rPr>
          <w:u w:val="single"/>
        </w:rPr>
        <w:t>]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56109EA2" w14:textId="77777777" w:rsidR="00CF6323" w:rsidRPr="00CE11B7" w:rsidRDefault="00CF6323" w:rsidP="00CF6323">
      <w:pPr>
        <w:pStyle w:val="Heading4"/>
        <w:spacing w:before="0" w:after="40" w:line="276" w:lineRule="auto"/>
      </w:pPr>
      <w:r>
        <w:t xml:space="preserve">[5] Reject endorsement of </w:t>
      </w:r>
      <w:proofErr w:type="spellStart"/>
      <w:r>
        <w:t>consequentalism</w:t>
      </w:r>
      <w:proofErr w:type="spellEnd"/>
      <w:r>
        <w:t>: a] it</w:t>
      </w:r>
      <w:r w:rsidRPr="006F2704">
        <w:t xml:space="preserve">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b]</w:t>
      </w:r>
      <w:r w:rsidRPr="00D0712A">
        <w:t xml:space="preserve"> </w:t>
      </w:r>
      <w:r>
        <w:t xml:space="preserve">it can’t justify intrinsic wrongness – </w:t>
      </w:r>
      <w:r w:rsidRPr="00D0712A">
        <w:t>We can’t know whether our action was good until we’ve evaluated the states of affairs they’ve produced since it’s based on the outcome of the action</w:t>
      </w:r>
      <w:r>
        <w:t xml:space="preserve">, i.e., if asked the question “is </w:t>
      </w:r>
      <w:proofErr w:type="gramStart"/>
      <w:r>
        <w:t>genocide</w:t>
      </w:r>
      <w:proofErr w:type="gramEnd"/>
      <w:r>
        <w:t xml:space="preserv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r>
        <w:t xml:space="preserve"> c] </w:t>
      </w:r>
      <w:r w:rsidRPr="00CE11B7">
        <w:t>Drop them for ethics based in preservation–it creates a survival-at-all-costs mentality that justifies violence and makes debate unsafe</w:t>
      </w:r>
      <w:r>
        <w:t>.</w:t>
      </w:r>
      <w:r w:rsidRPr="00CE11B7">
        <w:t xml:space="preserve"> </w:t>
      </w:r>
    </w:p>
    <w:p w14:paraId="56A28305" w14:textId="77777777" w:rsidR="00CF6323" w:rsidRPr="00CE11B7" w:rsidRDefault="00CF6323" w:rsidP="00CF6323">
      <w:pPr>
        <w:spacing w:after="40" w:line="276" w:lineRule="auto"/>
        <w:rPr>
          <w:rFonts w:asciiTheme="majorHAnsi" w:hAnsiTheme="majorHAnsi" w:cstheme="majorHAnsi"/>
          <w:color w:val="000000" w:themeColor="text1"/>
          <w:sz w:val="21"/>
          <w:szCs w:val="21"/>
          <w:shd w:val="clear" w:color="auto" w:fill="FFFFFF"/>
          <w:lang w:eastAsia="zh-CN"/>
        </w:rPr>
      </w:pPr>
      <w:r w:rsidRPr="00CE11B7">
        <w:rPr>
          <w:rFonts w:asciiTheme="majorHAnsi" w:hAnsiTheme="majorHAnsi" w:cstheme="majorHAnsi"/>
          <w:b/>
          <w:bCs/>
          <w:color w:val="000000" w:themeColor="text1"/>
          <w:sz w:val="28"/>
          <w:szCs w:val="28"/>
          <w:shd w:val="clear" w:color="auto" w:fill="FFFFFF"/>
          <w:lang w:eastAsia="zh-CN"/>
        </w:rPr>
        <w:t>Callahan 73</w:t>
      </w:r>
      <w:r w:rsidRPr="00CE11B7">
        <w:rPr>
          <w:rFonts w:asciiTheme="majorHAnsi" w:hAnsiTheme="majorHAnsi" w:cstheme="majorHAnsi"/>
          <w:color w:val="000000" w:themeColor="text1"/>
          <w:sz w:val="21"/>
          <w:szCs w:val="21"/>
          <w:shd w:val="clear" w:color="auto" w:fill="FFFFFF"/>
          <w:lang w:eastAsia="zh-CN"/>
        </w:rPr>
        <w:t xml:space="preserve"> </w:t>
      </w:r>
      <w:r w:rsidRPr="00CE11B7">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33892C50" w14:textId="77777777" w:rsidR="00CF6323" w:rsidRPr="00FC6479" w:rsidRDefault="00CF6323" w:rsidP="00CF6323">
      <w:pPr>
        <w:spacing w:after="40" w:line="276" w:lineRule="auto"/>
        <w:rPr>
          <w:rFonts w:asciiTheme="majorHAnsi" w:hAnsiTheme="majorHAnsi" w:cstheme="majorHAnsi"/>
          <w:color w:val="000000" w:themeColor="text1"/>
          <w:sz w:val="16"/>
          <w:shd w:val="clear" w:color="auto" w:fill="FFFFFF"/>
          <w:lang w:eastAsia="zh-CN"/>
        </w:rPr>
      </w:pPr>
      <w:r w:rsidRPr="00CE11B7">
        <w:rPr>
          <w:rFonts w:asciiTheme="majorHAnsi" w:hAnsiTheme="majorHAnsi" w:cstheme="majorHAnsi"/>
          <w:color w:val="000000" w:themeColor="text1"/>
          <w:sz w:val="16"/>
          <w:shd w:val="clear" w:color="auto" w:fill="FFFFFF"/>
          <w:lang w:eastAsia="zh-CN"/>
        </w:rPr>
        <w:t xml:space="preserve">The </w:t>
      </w:r>
      <w:r w:rsidRPr="00CE11B7">
        <w:rPr>
          <w:rStyle w:val="Emphasis"/>
          <w:rFonts w:asciiTheme="majorHAnsi" w:hAnsiTheme="majorHAnsi" w:cstheme="majorHAnsi"/>
          <w:lang w:eastAsia="zh-CN"/>
        </w:rPr>
        <w:t>value of survival could not be so readily abused</w:t>
      </w:r>
      <w:r w:rsidRPr="00CE11B7">
        <w:rPr>
          <w:rFonts w:asciiTheme="majorHAnsi" w:hAnsiTheme="majorHAnsi" w:cstheme="majorHAnsi"/>
          <w:color w:val="000000" w:themeColor="text1"/>
          <w:sz w:val="16"/>
          <w:shd w:val="clear" w:color="auto" w:fill="FFFFFF"/>
          <w:lang w:eastAsia="zh-CN"/>
        </w:rPr>
        <w:t xml:space="preserve"> were it not for its evocative power. </w:t>
      </w:r>
      <w:r w:rsidRPr="00CE11B7">
        <w:rPr>
          <w:rStyle w:val="Emphasis"/>
          <w:rFonts w:asciiTheme="majorHAnsi" w:hAnsiTheme="majorHAnsi" w:cstheme="majorHAnsi"/>
          <w:lang w:eastAsia="zh-CN"/>
        </w:rPr>
        <w:t xml:space="preserve">But abused it has been. </w:t>
      </w:r>
      <w:r w:rsidRPr="00E542DA">
        <w:rPr>
          <w:rStyle w:val="Emphasis"/>
          <w:rFonts w:asciiTheme="majorHAnsi" w:hAnsiTheme="majorHAnsi" w:cstheme="majorHAnsi"/>
          <w:highlight w:val="green"/>
          <w:lang w:eastAsia="zh-CN"/>
        </w:rPr>
        <w:t>In</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name of survival</w:t>
      </w:r>
      <w:r w:rsidRPr="00CE11B7">
        <w:rPr>
          <w:rStyle w:val="Emphasis"/>
          <w:rFonts w:asciiTheme="majorHAnsi" w:hAnsiTheme="majorHAnsi" w:cstheme="majorHAnsi"/>
          <w:lang w:eastAsia="zh-CN"/>
        </w:rPr>
        <w:t xml:space="preserve">, all manner of social and political </w:t>
      </w:r>
      <w:r w:rsidRPr="00E542DA">
        <w:rPr>
          <w:rStyle w:val="Emphasis"/>
          <w:rFonts w:asciiTheme="majorHAnsi" w:hAnsiTheme="majorHAnsi" w:cstheme="majorHAnsi"/>
          <w:highlight w:val="green"/>
          <w:lang w:eastAsia="zh-CN"/>
        </w:rPr>
        <w:t xml:space="preserve">evils </w:t>
      </w:r>
      <w:proofErr w:type="gramStart"/>
      <w:r w:rsidRPr="00E542DA">
        <w:rPr>
          <w:rStyle w:val="Emphasis"/>
          <w:rFonts w:asciiTheme="majorHAnsi" w:hAnsiTheme="majorHAnsi" w:cstheme="majorHAnsi"/>
          <w:highlight w:val="green"/>
          <w:lang w:eastAsia="zh-CN"/>
        </w:rPr>
        <w:t>have</w:t>
      </w:r>
      <w:proofErr w:type="gramEnd"/>
      <w:r w:rsidRPr="00E542DA">
        <w:rPr>
          <w:rStyle w:val="Emphasis"/>
          <w:rFonts w:asciiTheme="majorHAnsi" w:hAnsiTheme="majorHAnsi" w:cstheme="majorHAnsi"/>
          <w:highlight w:val="green"/>
          <w:lang w:eastAsia="zh-CN"/>
        </w:rPr>
        <w:t xml:space="preserve"> been committed</w:t>
      </w:r>
      <w:r w:rsidRPr="00CE11B7">
        <w:rPr>
          <w:rStyle w:val="Emphasis"/>
          <w:rFonts w:asciiTheme="majorHAnsi" w:hAnsiTheme="majorHAnsi" w:cstheme="majorHAnsi"/>
          <w:lang w:eastAsia="zh-CN"/>
        </w:rPr>
        <w:t xml:space="preserve"> against the rights of individuals, </w:t>
      </w:r>
      <w:r w:rsidRPr="00E542DA">
        <w:rPr>
          <w:rStyle w:val="Emphasis"/>
          <w:rFonts w:asciiTheme="majorHAnsi" w:hAnsiTheme="majorHAnsi" w:cstheme="majorHAnsi"/>
          <w:highlight w:val="green"/>
          <w:lang w:eastAsia="zh-CN"/>
        </w:rPr>
        <w:t>including</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right to life.</w:t>
      </w:r>
      <w:r w:rsidRPr="00CE11B7">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CE11B7">
        <w:rPr>
          <w:rStyle w:val="Emphasis"/>
          <w:rFonts w:asciiTheme="majorHAnsi" w:hAnsiTheme="majorHAnsi" w:cstheme="majorHAnsi"/>
          <w:lang w:eastAsia="zh-CN"/>
        </w:rPr>
        <w:t>upheld by the Supreme Court in Korematsu v. United States</w:t>
      </w:r>
      <w:r w:rsidRPr="00CE11B7">
        <w:rPr>
          <w:rFonts w:asciiTheme="majorHAnsi" w:hAnsiTheme="majorHAnsi" w:cstheme="majorHAnsi"/>
          <w:color w:val="000000" w:themeColor="text1"/>
          <w:sz w:val="16"/>
          <w:shd w:val="clear" w:color="auto" w:fill="FFFFFF"/>
          <w:lang w:eastAsia="zh-CN"/>
        </w:rPr>
        <w:t xml:space="preserve"> (1944) </w:t>
      </w:r>
      <w:r w:rsidRPr="00CE11B7">
        <w:rPr>
          <w:rStyle w:val="Emphasis"/>
          <w:rFonts w:asciiTheme="majorHAnsi" w:hAnsiTheme="majorHAnsi" w:cstheme="majorHAnsi"/>
          <w:lang w:eastAsia="zh-CN"/>
        </w:rPr>
        <w:t xml:space="preserve">in a general consensus that a threat to national security </w:t>
      </w:r>
      <w:r w:rsidRPr="00E542DA">
        <w:rPr>
          <w:rStyle w:val="Emphasis"/>
          <w:rFonts w:asciiTheme="majorHAnsi" w:hAnsiTheme="majorHAnsi" w:cstheme="majorHAnsi"/>
          <w:highlight w:val="green"/>
          <w:lang w:eastAsia="zh-CN"/>
        </w:rPr>
        <w:t>can justify acts</w:t>
      </w:r>
      <w:r w:rsidRPr="00CE11B7">
        <w:rPr>
          <w:rStyle w:val="Emphasis"/>
          <w:rFonts w:asciiTheme="majorHAnsi" w:hAnsiTheme="majorHAnsi" w:cstheme="majorHAnsi"/>
          <w:lang w:eastAsia="zh-CN"/>
        </w:rPr>
        <w:t xml:space="preserve"> otherwise blatantly </w:t>
      </w:r>
      <w:r w:rsidRPr="00E542DA">
        <w:rPr>
          <w:rStyle w:val="Emphasis"/>
          <w:rFonts w:asciiTheme="majorHAnsi" w:hAnsiTheme="majorHAnsi" w:cstheme="majorHAnsi"/>
          <w:highlight w:val="green"/>
          <w:lang w:eastAsia="zh-CN"/>
        </w:rPr>
        <w:t>unjustifiable</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survival of the Aryan race was</w:t>
      </w:r>
      <w:r w:rsidRPr="00CE11B7">
        <w:rPr>
          <w:rStyle w:val="Emphasis"/>
          <w:rFonts w:asciiTheme="majorHAnsi" w:hAnsiTheme="majorHAnsi" w:cstheme="majorHAnsi"/>
          <w:lang w:eastAsia="zh-CN"/>
        </w:rPr>
        <w:t xml:space="preserve"> one of the official legitimizations of </w:t>
      </w:r>
      <w:r w:rsidRPr="00E542DA">
        <w:rPr>
          <w:rStyle w:val="Emphasis"/>
          <w:rFonts w:asciiTheme="majorHAnsi" w:hAnsiTheme="majorHAnsi" w:cstheme="majorHAnsi"/>
          <w:highlight w:val="green"/>
          <w:lang w:eastAsia="zh-CN"/>
        </w:rPr>
        <w:t>Nazism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w:t>
      </w:r>
      <w:r w:rsidRPr="00CE11B7">
        <w:rPr>
          <w:rStyle w:val="Emphasis"/>
          <w:rFonts w:asciiTheme="majorHAnsi" w:hAnsiTheme="majorHAnsi" w:cstheme="majorHAnsi"/>
          <w:lang w:eastAsia="zh-CN"/>
        </w:rPr>
        <w:t xml:space="preserve">Under the banner of survival, the government of </w:t>
      </w:r>
      <w:r w:rsidRPr="00E542DA">
        <w:rPr>
          <w:rStyle w:val="Emphasis"/>
          <w:rFonts w:asciiTheme="majorHAnsi" w:hAnsiTheme="majorHAnsi" w:cstheme="majorHAnsi"/>
          <w:highlight w:val="green"/>
          <w:lang w:eastAsia="zh-CN"/>
        </w:rPr>
        <w:t xml:space="preserve">South Africa imposed </w:t>
      </w:r>
      <w:r w:rsidRPr="00CE11B7">
        <w:rPr>
          <w:rStyle w:val="Emphasis"/>
          <w:rFonts w:asciiTheme="majorHAnsi" w:hAnsiTheme="majorHAnsi" w:cstheme="majorHAnsi"/>
          <w:lang w:eastAsia="zh-CN"/>
        </w:rPr>
        <w:t xml:space="preserve">a ruthless </w:t>
      </w:r>
      <w:r w:rsidRPr="00E542DA">
        <w:rPr>
          <w:rStyle w:val="Emphasis"/>
          <w:rFonts w:asciiTheme="majorHAnsi" w:hAnsiTheme="majorHAnsi" w:cstheme="majorHAnsi"/>
          <w:highlight w:val="green"/>
          <w:lang w:eastAsia="zh-CN"/>
        </w:rPr>
        <w:t>apartheid</w:t>
      </w:r>
      <w:r w:rsidRPr="00CE11B7">
        <w:rPr>
          <w:rStyle w:val="Emphasis"/>
          <w:rFonts w:asciiTheme="majorHAnsi" w:hAnsiTheme="majorHAnsi" w:cstheme="majorHAnsi"/>
          <w:lang w:eastAsia="zh-CN"/>
        </w:rPr>
        <w:t>, heedless of the most elementary human rights.</w:t>
      </w:r>
      <w:r w:rsidRPr="00CE11B7">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CE11B7">
        <w:rPr>
          <w:rFonts w:asciiTheme="majorHAnsi" w:hAnsiTheme="majorHAnsi" w:cstheme="majorHAnsi"/>
          <w:color w:val="000000" w:themeColor="text1"/>
          <w:sz w:val="16"/>
          <w:shd w:val="clear" w:color="auto" w:fill="FFFFFF"/>
          <w:lang w:eastAsia="zh-CN"/>
        </w:rPr>
        <w:t>Jaques</w:t>
      </w:r>
      <w:proofErr w:type="spellEnd"/>
      <w:r w:rsidRPr="00CE11B7">
        <w:rPr>
          <w:rFonts w:asciiTheme="majorHAnsi" w:hAnsiTheme="majorHAnsi" w:cstheme="majorHAnsi"/>
          <w:color w:val="000000" w:themeColor="text1"/>
          <w:sz w:val="16"/>
          <w:shd w:val="clear" w:color="auto" w:fill="FFFFFF"/>
          <w:lang w:eastAsia="zh-CN"/>
        </w:rPr>
        <w:t xml:space="preserve"> Monod, in Chance and Necessity, </w:t>
      </w:r>
      <w:r w:rsidRPr="00E542DA">
        <w:rPr>
          <w:rStyle w:val="Emphasis"/>
          <w:rFonts w:asciiTheme="majorHAnsi" w:hAnsiTheme="majorHAnsi" w:cstheme="majorHAnsi"/>
          <w:highlight w:val="green"/>
          <w:lang w:eastAsia="zh-CN"/>
        </w:rPr>
        <w:t>survival requires</w:t>
      </w:r>
      <w:r w:rsidRPr="00CE11B7">
        <w:rPr>
          <w:rStyle w:val="Emphasis"/>
          <w:rFonts w:asciiTheme="majorHAnsi" w:hAnsiTheme="majorHAnsi" w:cstheme="majorHAnsi"/>
          <w:lang w:eastAsia="zh-CN"/>
        </w:rPr>
        <w:t xml:space="preserve"> that </w:t>
      </w:r>
      <w:r w:rsidRPr="00E542DA">
        <w:rPr>
          <w:rStyle w:val="Emphasis"/>
          <w:rFonts w:asciiTheme="majorHAnsi" w:hAnsiTheme="majorHAnsi" w:cstheme="majorHAnsi"/>
          <w:highlight w:val="green"/>
          <w:lang w:eastAsia="zh-CN"/>
        </w:rPr>
        <w:t>we overthrow</w:t>
      </w:r>
      <w:r w:rsidRPr="00CE11B7">
        <w:rPr>
          <w:rStyle w:val="Emphasis"/>
          <w:rFonts w:asciiTheme="majorHAnsi" w:hAnsiTheme="majorHAnsi" w:cstheme="majorHAnsi"/>
          <w:lang w:eastAsia="zh-CN"/>
        </w:rPr>
        <w:t xml:space="preserve"> almost all known religious, </w:t>
      </w:r>
      <w:r w:rsidRPr="00E542DA">
        <w:rPr>
          <w:rStyle w:val="Emphasis"/>
          <w:rFonts w:asciiTheme="majorHAnsi" w:hAnsiTheme="majorHAnsi" w:cstheme="majorHAnsi"/>
          <w:highlight w:val="green"/>
          <w:lang w:eastAsia="zh-CN"/>
        </w:rPr>
        <w:t>ethical</w:t>
      </w:r>
      <w:r w:rsidRPr="00CE11B7">
        <w:rPr>
          <w:rStyle w:val="Emphasis"/>
          <w:rFonts w:asciiTheme="majorHAnsi" w:hAnsiTheme="majorHAnsi" w:cstheme="majorHAnsi"/>
          <w:lang w:eastAsia="zh-CN"/>
        </w:rPr>
        <w:t xml:space="preserve">, and political </w:t>
      </w:r>
      <w:r w:rsidRPr="00E542DA">
        <w:rPr>
          <w:rStyle w:val="Emphasis"/>
          <w:rFonts w:asciiTheme="majorHAnsi" w:hAnsiTheme="majorHAnsi" w:cstheme="majorHAnsi"/>
          <w:highlight w:val="green"/>
          <w:lang w:eastAsia="zh-CN"/>
        </w:rPr>
        <w:t>system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w:t>
      </w:r>
      <w:proofErr w:type="gramStart"/>
      <w:r w:rsidRPr="00CE11B7">
        <w:rPr>
          <w:rFonts w:asciiTheme="majorHAnsi" w:hAnsiTheme="majorHAnsi" w:cstheme="majorHAnsi"/>
          <w:color w:val="000000" w:themeColor="text1"/>
          <w:sz w:val="16"/>
          <w:shd w:val="clear" w:color="auto" w:fill="FFFFFF"/>
          <w:lang w:eastAsia="zh-CN"/>
        </w:rPr>
        <w:t>For</w:t>
      </w:r>
      <w:proofErr w:type="gramEnd"/>
      <w:r w:rsidRPr="00CE11B7">
        <w:rPr>
          <w:rFonts w:asciiTheme="majorHAnsi" w:hAnsiTheme="majorHAnsi" w:cstheme="majorHAnsi"/>
          <w:color w:val="000000" w:themeColor="text1"/>
          <w:sz w:val="16"/>
          <w:shd w:val="clear" w:color="auto" w:fill="FFFFFF"/>
          <w:lang w:eastAsia="zh-CN"/>
        </w:rPr>
        <w:t xml:space="preserve"> all these reasons, it is possible to counterpoise over against the need for survival a "tyranny of survival." </w:t>
      </w:r>
      <w:r w:rsidRPr="00CE11B7">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sidRPr="00CE11B7">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proofErr w:type="gramStart"/>
      <w:r w:rsidRPr="00CE11B7">
        <w:rPr>
          <w:rFonts w:asciiTheme="majorHAnsi" w:hAnsiTheme="majorHAnsi" w:cstheme="majorHAnsi"/>
          <w:color w:val="000000" w:themeColor="text1"/>
          <w:sz w:val="16"/>
          <w:shd w:val="clear" w:color="auto" w:fill="FFFFFF"/>
          <w:lang w:eastAsia="zh-CN"/>
        </w:rPr>
        <w:t>make</w:t>
      </w:r>
      <w:proofErr w:type="spellEnd"/>
      <w:proofErr w:type="gramEnd"/>
      <w:r w:rsidRPr="00CE11B7">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3075B635" w14:textId="77777777" w:rsidR="00CF6323" w:rsidRPr="00C05CBA" w:rsidRDefault="00CF6323" w:rsidP="00CF6323">
      <w:pPr>
        <w:pStyle w:val="Heading3"/>
        <w:spacing w:before="0" w:after="40" w:line="276" w:lineRule="auto"/>
        <w:rPr>
          <w:rFonts w:cs="Calibri"/>
        </w:rPr>
      </w:pPr>
      <w:r w:rsidRPr="00C05CBA">
        <w:rPr>
          <w:rFonts w:cs="Calibri"/>
        </w:rPr>
        <w:t>Advocacy</w:t>
      </w:r>
    </w:p>
    <w:p w14:paraId="51E780F8" w14:textId="77777777" w:rsidR="002E2389" w:rsidRDefault="002E2389" w:rsidP="002E238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394B9D42" w14:textId="77777777" w:rsidR="002E2389" w:rsidRDefault="002E2389" w:rsidP="002E2389">
      <w:pPr>
        <w:pStyle w:val="Heading4"/>
      </w:pPr>
      <w:r>
        <w:t xml:space="preserve">Enforcement is to eliminate all IPR for medicines </w:t>
      </w:r>
    </w:p>
    <w:p w14:paraId="24DCCDC9" w14:textId="77777777" w:rsidR="002E2389" w:rsidRPr="00E60F04" w:rsidRDefault="002E2389" w:rsidP="002E2389">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136736CB" w14:textId="40786BCE" w:rsidR="002E2389" w:rsidRPr="002E2389" w:rsidRDefault="002E2389" w:rsidP="002E2389">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724842B9" w14:textId="77777777" w:rsidR="00CF6323" w:rsidRPr="00C05CBA" w:rsidRDefault="00CF6323" w:rsidP="00CF6323">
      <w:pPr>
        <w:pStyle w:val="Heading3"/>
        <w:spacing w:before="0" w:after="40" w:line="276" w:lineRule="auto"/>
        <w:rPr>
          <w:rFonts w:cs="Calibri"/>
        </w:rPr>
      </w:pPr>
      <w:r w:rsidRPr="00C05CBA">
        <w:rPr>
          <w:rFonts w:cs="Calibri"/>
        </w:rPr>
        <w:t>Offense</w:t>
      </w:r>
    </w:p>
    <w:p w14:paraId="5934A3AC" w14:textId="77777777" w:rsidR="00CF6323" w:rsidRPr="00C05CBA" w:rsidRDefault="00CF6323" w:rsidP="00CF6323">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5377F00D" w14:textId="77777777" w:rsidR="00CF6323" w:rsidRPr="00C05CBA" w:rsidRDefault="00CF6323" w:rsidP="00CF6323">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cs="Calibri"/>
          </w:rPr>
          <w:t>https://ualr.edu/socialchange/2018/04/04/patently-unfair/</w:t>
        </w:r>
      </w:hyperlink>
      <w:r w:rsidRPr="00C05CBA">
        <w:rPr>
          <w:rFonts w:eastAsia="Times New Roman" w:cs="Calibri"/>
        </w:rPr>
        <w:t>) BHHS AK</w:t>
      </w:r>
    </w:p>
    <w:p w14:paraId="3B40F226" w14:textId="77777777" w:rsidR="00CF6323" w:rsidRPr="00C05CBA" w:rsidRDefault="00CF6323" w:rsidP="00CF6323">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459663F6" w14:textId="77777777" w:rsidR="00CF6323" w:rsidRPr="00C05CBA" w:rsidRDefault="00CF6323" w:rsidP="00CF6323">
      <w:pPr>
        <w:spacing w:after="40" w:line="276" w:lineRule="auto"/>
        <w:rPr>
          <w:rFonts w:cs="Calibri"/>
        </w:rPr>
      </w:pPr>
    </w:p>
    <w:p w14:paraId="3585AB23" w14:textId="77777777" w:rsidR="00CF6323" w:rsidRPr="00C05CBA" w:rsidRDefault="00CF6323" w:rsidP="00CF6323">
      <w:pPr>
        <w:pStyle w:val="Heading4"/>
        <w:spacing w:before="0" w:after="40" w:line="276" w:lineRule="auto"/>
        <w:rPr>
          <w:rFonts w:cs="Calibri"/>
          <w:sz w:val="24"/>
        </w:rPr>
      </w:pPr>
      <w:r w:rsidRPr="00C05CBA">
        <w:rPr>
          <w:rFonts w:cs="Calibri"/>
        </w:rPr>
        <w:t>[2] IPP is inconsistent with free market principles</w:t>
      </w:r>
    </w:p>
    <w:p w14:paraId="64031E3A" w14:textId="77777777" w:rsidR="00CF6323" w:rsidRPr="00C05CBA" w:rsidRDefault="00CF6323" w:rsidP="00CF6323">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66AB7FF8" w14:textId="77777777" w:rsidR="00CF6323" w:rsidRPr="00C05CBA" w:rsidRDefault="00CF6323" w:rsidP="00CF6323">
      <w:pPr>
        <w:spacing w:after="40" w:line="276" w:lineRule="auto"/>
        <w:rPr>
          <w:rStyle w:val="StyleUnderline"/>
          <w:rFonts w:cs="Calibri"/>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rFonts w:cs="Calibri"/>
          <w:sz w:val="8"/>
          <w:szCs w:val="8"/>
        </w:rPr>
        <w:t>So</w:t>
      </w:r>
      <w:proofErr w:type="gramEnd"/>
      <w:r w:rsidRPr="00C05CBA">
        <w:rPr>
          <w:rFonts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5C593252" w14:textId="77777777" w:rsidR="00CF6323" w:rsidRPr="00C05CBA" w:rsidRDefault="00CF6323" w:rsidP="00CF6323">
      <w:pPr>
        <w:spacing w:after="40" w:line="276" w:lineRule="auto"/>
        <w:rPr>
          <w:rFonts w:cs="Calibri"/>
        </w:rPr>
      </w:pPr>
    </w:p>
    <w:p w14:paraId="64EC5CD6" w14:textId="77777777" w:rsidR="00CF6323" w:rsidRPr="00C05CBA" w:rsidRDefault="00CF6323" w:rsidP="00CF6323">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5AB270E8" w14:textId="77777777" w:rsidR="00CF6323" w:rsidRPr="00C05CBA" w:rsidRDefault="00CF6323" w:rsidP="00CF6323">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8" w:history="1">
        <w:r w:rsidRPr="00C05CBA">
          <w:rPr>
            <w:rStyle w:val="Hyperlink"/>
            <w:rFonts w:cs="Calibri"/>
          </w:rPr>
          <w:t>https://reason.com/2012/08/05/the-free-market-doesnt-need-government-r/</w:t>
        </w:r>
      </w:hyperlink>
      <w:r w:rsidRPr="00C05CBA">
        <w:rPr>
          <w:rFonts w:cs="Calibri"/>
        </w:rPr>
        <w:t>] // SJ AME</w:t>
      </w:r>
    </w:p>
    <w:p w14:paraId="0AA25518" w14:textId="77777777" w:rsidR="00CF6323" w:rsidRPr="00C05CBA" w:rsidRDefault="00CF6323" w:rsidP="00CF6323">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10A720E9" w14:textId="77777777" w:rsidR="00CF6323" w:rsidRPr="00C05CBA" w:rsidRDefault="00CF6323" w:rsidP="00CF6323">
      <w:pPr>
        <w:spacing w:after="40" w:line="276" w:lineRule="auto"/>
        <w:rPr>
          <w:rFonts w:cs="Calibri"/>
        </w:rPr>
      </w:pPr>
    </w:p>
    <w:p w14:paraId="76A63E0B" w14:textId="77777777" w:rsidR="00CF6323" w:rsidRPr="00C05CBA" w:rsidRDefault="00CF6323" w:rsidP="00CF6323">
      <w:pPr>
        <w:pStyle w:val="Heading4"/>
        <w:spacing w:before="0" w:after="40" w:line="276" w:lineRule="auto"/>
        <w:rPr>
          <w:rFonts w:cs="Calibri"/>
        </w:rPr>
      </w:pPr>
      <w:r w:rsidRPr="00C05CBA">
        <w:rPr>
          <w:rFonts w:cs="Calibri"/>
        </w:rPr>
        <w:t xml:space="preserve">[3]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62A71D10" w14:textId="77777777" w:rsidR="00CF6323" w:rsidRPr="00C05CBA" w:rsidRDefault="00CF6323" w:rsidP="00CF6323">
      <w:pPr>
        <w:pStyle w:val="Heading3"/>
        <w:spacing w:before="0" w:after="40" w:line="276" w:lineRule="auto"/>
        <w:rPr>
          <w:rFonts w:cs="Calibri"/>
        </w:rPr>
      </w:pPr>
      <w:r w:rsidRPr="00C05CBA">
        <w:rPr>
          <w:rFonts w:cs="Calibri"/>
        </w:rPr>
        <w:t>Underview</w:t>
      </w:r>
    </w:p>
    <w:p w14:paraId="4012CC66" w14:textId="77777777" w:rsidR="00CF6323" w:rsidRPr="00C05CBA" w:rsidRDefault="00CF6323" w:rsidP="00CF6323">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2C3839E0" w14:textId="77777777" w:rsidR="00CF6323" w:rsidRPr="00C05CBA" w:rsidRDefault="00CF6323" w:rsidP="00CF6323">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04111188" w14:textId="77777777" w:rsidR="00CF6323" w:rsidRDefault="00CF6323" w:rsidP="00CF6323">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49D9C284" w14:textId="77777777" w:rsidR="00CF6323" w:rsidRDefault="00CF6323" w:rsidP="00CF6323">
      <w:pPr>
        <w:pStyle w:val="Heading3"/>
      </w:pPr>
      <w:r>
        <w:t>Advantage</w:t>
      </w:r>
    </w:p>
    <w:p w14:paraId="42082383" w14:textId="77777777" w:rsidR="00CF6323" w:rsidRPr="00976E44" w:rsidRDefault="00CF6323" w:rsidP="00CF6323">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4D471F19" w14:textId="77777777" w:rsidR="00CF6323" w:rsidRPr="00976E44" w:rsidRDefault="00CF6323" w:rsidP="00CF6323">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3C80D900" w14:textId="77777777" w:rsidR="00CF6323" w:rsidRPr="00976E44" w:rsidRDefault="00CF6323" w:rsidP="00CF6323">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611A373" w14:textId="77777777" w:rsidR="00CF6323" w:rsidRPr="00976E44" w:rsidRDefault="00CF6323" w:rsidP="00CF6323">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5DB8536F" w14:textId="77777777" w:rsidR="00CF6323" w:rsidRPr="00976E44" w:rsidRDefault="00CF6323" w:rsidP="00CF6323">
      <w:pPr>
        <w:rPr>
          <w:sz w:val="16"/>
        </w:rPr>
      </w:pPr>
      <w:r w:rsidRPr="00976E44">
        <w:rPr>
          <w:sz w:val="16"/>
        </w:rPr>
        <w:t>History repeats itself</w:t>
      </w:r>
    </w:p>
    <w:p w14:paraId="0365AF4E" w14:textId="77777777" w:rsidR="00CF6323" w:rsidRPr="00976E44" w:rsidRDefault="00CF6323" w:rsidP="00CF6323">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6F02FEFA" w14:textId="77777777" w:rsidR="00CF6323" w:rsidRPr="00976E44" w:rsidRDefault="00CF6323" w:rsidP="00CF6323">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60FCAD23" w14:textId="77777777" w:rsidR="00CF6323" w:rsidRPr="00976E44" w:rsidRDefault="00CF6323" w:rsidP="00CF6323">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588AFC58" w14:textId="77777777" w:rsidR="00CF6323" w:rsidRPr="00976E44" w:rsidRDefault="00CF6323" w:rsidP="00CF6323">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6FF93A2" w14:textId="77777777" w:rsidR="00CF6323" w:rsidRPr="00976E44" w:rsidRDefault="00CF6323" w:rsidP="00CF6323">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75CF9B9E" w14:textId="77777777" w:rsidR="00CF6323" w:rsidRPr="00976E44" w:rsidRDefault="00CF6323" w:rsidP="00CF6323">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38920093" w14:textId="77777777" w:rsidR="00CF6323" w:rsidRPr="00976E44" w:rsidRDefault="00CF6323" w:rsidP="00CF6323">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542CCAC3" w14:textId="77777777" w:rsidR="00CF6323" w:rsidRPr="00976E44" w:rsidRDefault="00CF6323" w:rsidP="00CF6323">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556B7FFE" w14:textId="77777777" w:rsidR="00CF6323" w:rsidRPr="00976E44" w:rsidRDefault="00CF6323" w:rsidP="00CF6323">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181A155B" w14:textId="77777777" w:rsidR="00CF6323" w:rsidRPr="00976E44" w:rsidRDefault="00CF6323" w:rsidP="00CF6323">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3BB214FB" w14:textId="77777777" w:rsidR="00CF6323" w:rsidRPr="00976E44" w:rsidRDefault="00CF6323" w:rsidP="00CF6323">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39DBC19E" w14:textId="77777777" w:rsidR="00CF6323" w:rsidRPr="00976E44" w:rsidRDefault="00CF6323" w:rsidP="00CF6323">
      <w:pPr>
        <w:rPr>
          <w:sz w:val="16"/>
        </w:rPr>
      </w:pPr>
      <w:r w:rsidRPr="00976E44">
        <w:rPr>
          <w:sz w:val="16"/>
        </w:rPr>
        <w:t>A lack of strategy and political will</w:t>
      </w:r>
    </w:p>
    <w:p w14:paraId="3E9F9B79" w14:textId="77777777" w:rsidR="00CF6323" w:rsidRPr="00976E44" w:rsidRDefault="00CF6323" w:rsidP="00CF6323">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0C1C38F7" w14:textId="77777777" w:rsidR="00CF6323" w:rsidRPr="00976E44" w:rsidRDefault="00CF6323" w:rsidP="00CF6323">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1C22490" w14:textId="77777777" w:rsidR="00CF6323" w:rsidRPr="00976E44" w:rsidRDefault="00CF6323" w:rsidP="00CF6323">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0017112" w14:textId="77777777" w:rsidR="00CF6323" w:rsidRPr="00976E44" w:rsidRDefault="00CF6323" w:rsidP="00CF6323">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525B8153" w14:textId="77777777" w:rsidR="00CF6323" w:rsidRPr="00976E44" w:rsidRDefault="00CF6323" w:rsidP="00CF6323">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1B7D396D" w14:textId="77777777" w:rsidR="00CF6323" w:rsidRPr="00976E44" w:rsidRDefault="00CF6323" w:rsidP="00CF6323">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2E10DDFF" w14:textId="77777777" w:rsidR="00CF6323" w:rsidRPr="00976E44" w:rsidRDefault="00CF6323" w:rsidP="00CF6323">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5821397B" w14:textId="77777777" w:rsidR="00CF6323" w:rsidRPr="00976E44" w:rsidRDefault="00CF6323" w:rsidP="00CF6323">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0DA70638" w14:textId="77777777" w:rsidR="00CF6323" w:rsidRPr="00976E44" w:rsidRDefault="00CF6323" w:rsidP="00CF6323">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BA64059" w14:textId="77777777" w:rsidR="00CF6323" w:rsidRPr="00976E44" w:rsidRDefault="00CF6323" w:rsidP="00CF6323">
      <w:pPr>
        <w:rPr>
          <w:sz w:val="16"/>
        </w:rPr>
      </w:pPr>
      <w:r w:rsidRPr="00976E44">
        <w:rPr>
          <w:sz w:val="16"/>
        </w:rPr>
        <w:t>A forward-thinking strategy</w:t>
      </w:r>
    </w:p>
    <w:p w14:paraId="13FF8468" w14:textId="77777777" w:rsidR="00CF6323" w:rsidRPr="00976E44" w:rsidRDefault="00CF6323" w:rsidP="00CF6323">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4C8736BD" w14:textId="77777777" w:rsidR="00CF6323" w:rsidRPr="00976E44" w:rsidRDefault="00CF6323" w:rsidP="00CF6323">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7A4BC9E6" w14:textId="77777777" w:rsidR="00CF6323" w:rsidRPr="00976E44" w:rsidRDefault="00CF6323" w:rsidP="00CF6323">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488D6335" w14:textId="77777777" w:rsidR="00CF6323" w:rsidRPr="00976E44" w:rsidRDefault="00CF6323" w:rsidP="00CF6323"/>
    <w:p w14:paraId="7323BC65" w14:textId="77777777" w:rsidR="00CF6323" w:rsidRPr="00976E44" w:rsidRDefault="00CF6323" w:rsidP="00CF6323">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3CFF6E38" w14:textId="77777777" w:rsidR="00CF6323" w:rsidRPr="00976E44" w:rsidRDefault="00CF6323" w:rsidP="00CF6323">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0" w:history="1">
        <w:r w:rsidRPr="00976E44">
          <w:rPr>
            <w:rStyle w:val="Hyperlink"/>
          </w:rPr>
          <w:t>https://thediplomat.com/2021/08/chinas-vaccine-diplomacy-in-latin-america/</w:t>
        </w:r>
      </w:hyperlink>
      <w:r w:rsidRPr="00976E44">
        <w:t>] Justin</w:t>
      </w:r>
    </w:p>
    <w:p w14:paraId="2E343A2E" w14:textId="77777777" w:rsidR="00CF6323" w:rsidRPr="00976E44" w:rsidRDefault="00CF6323" w:rsidP="00CF6323">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24A8B667" w14:textId="77777777" w:rsidR="00CF6323" w:rsidRPr="00976E44" w:rsidRDefault="00CF6323" w:rsidP="00CF6323">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776A5007" w14:textId="77777777" w:rsidR="00CF6323" w:rsidRPr="00976E44" w:rsidRDefault="00CF6323" w:rsidP="00CF6323">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448D08BD" w14:textId="77777777" w:rsidR="00CF6323" w:rsidRPr="00976E44" w:rsidRDefault="00CF6323" w:rsidP="00CF6323">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71951F96" w14:textId="77777777" w:rsidR="00CF6323" w:rsidRPr="00976E44" w:rsidRDefault="00CF6323" w:rsidP="00CF6323">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00E9B109" w14:textId="77777777" w:rsidR="00CF6323" w:rsidRPr="00976E44" w:rsidRDefault="00CF6323" w:rsidP="00CF6323"/>
    <w:p w14:paraId="20395D58" w14:textId="77777777" w:rsidR="00CF6323" w:rsidRPr="00976E44" w:rsidRDefault="00CF6323" w:rsidP="00CF6323">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53BEBFDA" w14:textId="77777777" w:rsidR="00CF6323" w:rsidRPr="00976E44" w:rsidRDefault="00CF6323" w:rsidP="00CF6323">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1" w:history="1">
        <w:r w:rsidRPr="00976E44">
          <w:rPr>
            <w:rStyle w:val="Hyperlink"/>
          </w:rPr>
          <w:t>https://scroll.in/article/1000114/in-latin-america-chinese-vaccine-diplomacy-is-directly-challenging-uss-declining-authority</w:t>
        </w:r>
      </w:hyperlink>
      <w:r w:rsidRPr="00976E44">
        <w:t>] Justin</w:t>
      </w:r>
    </w:p>
    <w:p w14:paraId="57D2ED17" w14:textId="77777777" w:rsidR="00CF6323" w:rsidRPr="00976E44" w:rsidRDefault="00CF6323" w:rsidP="00CF6323">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1DE7A40" w14:textId="77777777" w:rsidR="00CF6323" w:rsidRPr="00976E44" w:rsidRDefault="00CF6323" w:rsidP="00CF6323">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F04BC7E" w14:textId="77777777" w:rsidR="00CF6323" w:rsidRPr="00976E44" w:rsidRDefault="00CF6323" w:rsidP="00CF6323">
      <w:pPr>
        <w:rPr>
          <w:sz w:val="16"/>
        </w:rPr>
      </w:pPr>
      <w:r w:rsidRPr="00976E44">
        <w:rPr>
          <w:sz w:val="16"/>
        </w:rPr>
        <w:t>During a global vaccine shortage, China has been able to provide 252 million doses to the world. This includes the majority of total doses made available to Latin American countries.</w:t>
      </w:r>
    </w:p>
    <w:p w14:paraId="53C02668" w14:textId="77777777" w:rsidR="00CF6323" w:rsidRPr="00976E44" w:rsidRDefault="00CF6323" w:rsidP="00CF6323">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0D8E4E8F" w14:textId="77777777" w:rsidR="00CF6323" w:rsidRPr="00976E44" w:rsidRDefault="00CF6323" w:rsidP="00CF6323">
      <w:pPr>
        <w:rPr>
          <w:sz w:val="16"/>
        </w:rPr>
      </w:pPr>
      <w:r w:rsidRPr="00976E44">
        <w:rPr>
          <w:sz w:val="16"/>
        </w:rPr>
        <w:t>As of May, no other country can match this figure. Most countries are focused primarily on achieving their own herd immunity first.</w:t>
      </w:r>
    </w:p>
    <w:p w14:paraId="27687135" w14:textId="77777777" w:rsidR="00CF6323" w:rsidRPr="00976E44" w:rsidRDefault="00CF6323" w:rsidP="00CF6323">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CBCD00" w14:textId="77777777" w:rsidR="00CF6323" w:rsidRPr="00976E44" w:rsidRDefault="00CF6323" w:rsidP="00CF6323">
      <w:pPr>
        <w:rPr>
          <w:u w:val="single"/>
        </w:rPr>
      </w:pPr>
      <w:r w:rsidRPr="00976E44">
        <w:rPr>
          <w:u w:val="single"/>
        </w:rPr>
        <w:t xml:space="preserve">Declining </w:t>
      </w:r>
      <w:r w:rsidRPr="00976E44">
        <w:rPr>
          <w:rStyle w:val="Emphasis"/>
        </w:rPr>
        <w:t>‘Washington Consensus’</w:t>
      </w:r>
    </w:p>
    <w:p w14:paraId="61847587" w14:textId="77777777" w:rsidR="00CF6323" w:rsidRPr="00976E44" w:rsidRDefault="00CF6323" w:rsidP="00CF6323">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319DB80D" w14:textId="77777777" w:rsidR="00CF6323" w:rsidRPr="00976E44" w:rsidRDefault="00CF6323" w:rsidP="00CF6323">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AAA95CE" w14:textId="77777777" w:rsidR="00CF6323" w:rsidRPr="00976E44" w:rsidRDefault="00CF6323" w:rsidP="00CF6323">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4D41B376" w14:textId="77777777" w:rsidR="00CF6323" w:rsidRPr="00976E44" w:rsidRDefault="00CF6323" w:rsidP="00CF6323">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6C8E9579" w14:textId="77777777" w:rsidR="00CF6323" w:rsidRPr="00976E44" w:rsidRDefault="00CF6323" w:rsidP="00CF6323">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5093A78" w14:textId="77777777" w:rsidR="00CF6323" w:rsidRPr="00976E44" w:rsidRDefault="00CF6323" w:rsidP="00CF6323">
      <w:pPr>
        <w:rPr>
          <w:sz w:val="16"/>
        </w:rPr>
      </w:pPr>
      <w:r w:rsidRPr="00976E44">
        <w:rPr>
          <w:sz w:val="16"/>
        </w:rPr>
        <w:t>Rising Chinese power</w:t>
      </w:r>
    </w:p>
    <w:p w14:paraId="3E14DCA5" w14:textId="77777777" w:rsidR="00CF6323" w:rsidRPr="00976E44" w:rsidRDefault="00CF6323" w:rsidP="00CF6323">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4161719F" w14:textId="77777777" w:rsidR="00CF6323" w:rsidRPr="00976E44" w:rsidRDefault="00CF6323" w:rsidP="00CF6323">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5250A5C5" w14:textId="77777777" w:rsidR="00CF6323" w:rsidRPr="00976E44" w:rsidRDefault="00CF6323" w:rsidP="00CF6323">
      <w:pPr>
        <w:rPr>
          <w:sz w:val="16"/>
        </w:rPr>
      </w:pPr>
      <w:r w:rsidRPr="00976E44">
        <w:rPr>
          <w:sz w:val="16"/>
        </w:rPr>
        <w:t>The US and Chinese tools for economic diplomacy are very similar in practice, yet fundamentally different in philosophy.</w:t>
      </w:r>
    </w:p>
    <w:p w14:paraId="7AF45B91" w14:textId="77777777" w:rsidR="00CF6323" w:rsidRPr="00976E44" w:rsidRDefault="00CF6323" w:rsidP="00CF6323">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0B69C430" w14:textId="77777777" w:rsidR="00CF6323" w:rsidRPr="00976E44" w:rsidRDefault="00CF6323" w:rsidP="00CF6323">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73981850" w14:textId="77777777" w:rsidR="00CF6323" w:rsidRPr="00976E44" w:rsidRDefault="00CF6323" w:rsidP="00CF6323">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CE99BB7" w14:textId="77777777" w:rsidR="00CF6323" w:rsidRPr="00976E44" w:rsidRDefault="00CF6323" w:rsidP="00CF6323">
      <w:pPr>
        <w:rPr>
          <w:sz w:val="16"/>
        </w:rPr>
      </w:pPr>
      <w:r w:rsidRPr="00976E44">
        <w:rPr>
          <w:sz w:val="16"/>
        </w:rPr>
        <w:t>Old international order</w:t>
      </w:r>
    </w:p>
    <w:p w14:paraId="19078FA1" w14:textId="77777777" w:rsidR="00CF6323" w:rsidRPr="00976E44" w:rsidRDefault="00CF6323" w:rsidP="00CF6323">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21DC64A" w14:textId="77777777" w:rsidR="00CF6323" w:rsidRPr="00976E44" w:rsidRDefault="00CF6323" w:rsidP="00CF6323">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B4CE491" w14:textId="77777777" w:rsidR="00CF6323" w:rsidRPr="00976E44" w:rsidRDefault="00CF6323" w:rsidP="00CF6323">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2FE966CB" w14:textId="77777777" w:rsidR="00CF6323" w:rsidRPr="00976E44" w:rsidRDefault="00CF6323" w:rsidP="00CF6323"/>
    <w:p w14:paraId="2819449A" w14:textId="77777777" w:rsidR="00CF6323" w:rsidRPr="00976E44" w:rsidRDefault="00CF6323" w:rsidP="00CF6323">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C698D07" w14:textId="77777777" w:rsidR="00CF6323" w:rsidRPr="00976E44" w:rsidRDefault="00CF6323" w:rsidP="00CF6323">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28543184" w14:textId="77777777" w:rsidR="00CF6323" w:rsidRPr="00976E44" w:rsidRDefault="00CF6323" w:rsidP="00CF6323">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40FC650D" w14:textId="77777777" w:rsidR="00CF6323" w:rsidRPr="00976E44" w:rsidRDefault="00CF6323" w:rsidP="00CF6323">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2DBD843B" w14:textId="77777777" w:rsidR="00CF6323" w:rsidRPr="00976E44" w:rsidRDefault="00CF6323" w:rsidP="00CF6323">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5A86A379" w14:textId="77777777" w:rsidR="00CF6323" w:rsidRPr="00166EFC" w:rsidRDefault="00CF6323" w:rsidP="00CF6323">
      <w:pPr>
        <w:pStyle w:val="Heading4"/>
        <w:rPr>
          <w:rFonts w:cs="Calibri"/>
        </w:rPr>
      </w:pPr>
      <w:r w:rsidRPr="00166EFC">
        <w:rPr>
          <w:rFonts w:cs="Calibri"/>
        </w:rPr>
        <w:t>Scientific consensus flows aff – nuke war leads to extinction and is the most probable impact scenario</w:t>
      </w:r>
    </w:p>
    <w:p w14:paraId="7A3A4334" w14:textId="77777777" w:rsidR="00CF6323" w:rsidRPr="00166EFC" w:rsidRDefault="00CF6323" w:rsidP="00CF6323">
      <w:pPr>
        <w:rPr>
          <w:sz w:val="16"/>
          <w:szCs w:val="18"/>
        </w:rPr>
      </w:pPr>
      <w:proofErr w:type="spellStart"/>
      <w:r w:rsidRPr="00166EFC">
        <w:rPr>
          <w:rStyle w:val="Style13ptBold"/>
        </w:rPr>
        <w:t>Tegmark</w:t>
      </w:r>
      <w:proofErr w:type="spellEnd"/>
      <w:r w:rsidRPr="00166EFC">
        <w:rPr>
          <w:rStyle w:val="Style13ptBold"/>
        </w:rPr>
        <w:t xml:space="preserve"> 17</w:t>
      </w:r>
      <w:r w:rsidRPr="00166EFC">
        <w:t xml:space="preserve"> </w:t>
      </w:r>
      <w:r w:rsidRPr="00166EFC">
        <w:rPr>
          <w:sz w:val="16"/>
          <w:szCs w:val="18"/>
        </w:rPr>
        <w:t xml:space="preserve">Max </w:t>
      </w:r>
      <w:proofErr w:type="spellStart"/>
      <w:r w:rsidRPr="00166EFC">
        <w:rPr>
          <w:sz w:val="16"/>
          <w:szCs w:val="18"/>
        </w:rPr>
        <w:t>Tegmark</w:t>
      </w:r>
      <w:proofErr w:type="spellEnd"/>
      <w:r w:rsidRPr="00166EFC">
        <w:rPr>
          <w:sz w:val="16"/>
          <w:szCs w:val="18"/>
        </w:rPr>
        <w:t xml:space="preserve">, 5-26-2017, "Why 3,000 Scientists Think Nuclear Arsenals Make Us Less Safe," Scientific American Blog Network, https://blogs.scientificamerican.com/observations/why-3-000-scientists-think-nuclear-arsenals-make-us-less-safe/, SJBE Max Erik </w:t>
      </w:r>
      <w:proofErr w:type="spellStart"/>
      <w:r w:rsidRPr="00166EFC">
        <w:rPr>
          <w:sz w:val="16"/>
          <w:szCs w:val="18"/>
        </w:rPr>
        <w:t>Tegmark</w:t>
      </w:r>
      <w:proofErr w:type="spellEnd"/>
      <w:r w:rsidRPr="00166EFC">
        <w:rPr>
          <w:sz w:val="16"/>
          <w:szCs w:val="18"/>
        </w:rPr>
        <w:t xml:space="preserve"> is a Swedish-American physicist and cosmologist. He is a professor at the Massachusetts Institute of Technology and the scientific director of the Foundational Questions Institute.</w:t>
      </w:r>
    </w:p>
    <w:p w14:paraId="28311176" w14:textId="77777777" w:rsidR="00CF6323" w:rsidRPr="00166EFC" w:rsidRDefault="00CF6323" w:rsidP="00CF6323">
      <w:pPr>
        <w:rPr>
          <w:rStyle w:val="Emphasis"/>
        </w:rPr>
      </w:pPr>
      <w:r w:rsidRPr="00166EFC">
        <w:rPr>
          <w:rStyle w:val="Emphasis"/>
        </w:rPr>
        <w:t xml:space="preserve">Delegates from most United Nations member states are gathering in New York next month to negotiate </w:t>
      </w:r>
      <w:r w:rsidRPr="00166EFC">
        <w:rPr>
          <w:rStyle w:val="Emphasis"/>
          <w:highlight w:val="green"/>
        </w:rPr>
        <w:t>a nuclear weapons ban</w:t>
      </w:r>
      <w:r w:rsidRPr="00166EFC">
        <w:rPr>
          <w:rStyle w:val="Emphasis"/>
        </w:rPr>
        <w:t xml:space="preserve">, and 30 Nobel Laureates, a former U.S. Secretary of Defense and </w:t>
      </w:r>
      <w:r w:rsidRPr="00166EFC">
        <w:rPr>
          <w:rStyle w:val="Emphasis"/>
          <w:highlight w:val="green"/>
        </w:rPr>
        <w:t>over 3,000</w:t>
      </w:r>
      <w:r w:rsidRPr="00166EFC">
        <w:rPr>
          <w:rStyle w:val="Emphasis"/>
        </w:rPr>
        <w:t xml:space="preserve"> other </w:t>
      </w:r>
      <w:r w:rsidRPr="00166EFC">
        <w:rPr>
          <w:rStyle w:val="Emphasis"/>
          <w:highlight w:val="green"/>
        </w:rPr>
        <w:t xml:space="preserve">scientists </w:t>
      </w:r>
      <w:r w:rsidRPr="00166EFC">
        <w:rPr>
          <w:rStyle w:val="Emphasis"/>
        </w:rPr>
        <w:t xml:space="preserve">from 84 countries </w:t>
      </w:r>
      <w:r w:rsidRPr="00166EFC">
        <w:rPr>
          <w:rStyle w:val="Emphasis"/>
          <w:highlight w:val="green"/>
        </w:rPr>
        <w:t>have signed a</w:t>
      </w:r>
      <w:r w:rsidRPr="00166EFC">
        <w:rPr>
          <w:rStyle w:val="Emphasis"/>
        </w:rPr>
        <w:t xml:space="preserve">n </w:t>
      </w:r>
      <w:hyperlink r:id="rId13" w:history="1">
        <w:r w:rsidRPr="00166EFC">
          <w:rPr>
            <w:rStyle w:val="Emphasis"/>
            <w:highlight w:val="green"/>
          </w:rPr>
          <w:t>open letter</w:t>
        </w:r>
      </w:hyperlink>
      <w:r w:rsidRPr="00166EFC">
        <w:rPr>
          <w:rStyle w:val="Emphasis"/>
          <w:highlight w:val="green"/>
        </w:rPr>
        <w:t xml:space="preserve"> in support</w:t>
      </w:r>
      <w:r w:rsidRPr="00166EFC">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166EFC">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166EFC">
        <w:rPr>
          <w:sz w:val="10"/>
        </w:rPr>
        <w:t xml:space="preserve"> and since it’s not a hundred times less likely to occur, </w:t>
      </w:r>
      <w:r w:rsidRPr="00166EFC">
        <w:rPr>
          <w:rStyle w:val="Emphasis"/>
          <w:highlight w:val="green"/>
        </w:rPr>
        <w:t xml:space="preserve">the laws of statistics tell us that it’s </w:t>
      </w:r>
      <w:r w:rsidRPr="00166EFC">
        <w:rPr>
          <w:rStyle w:val="Emphasis"/>
        </w:rPr>
        <w:t xml:space="preserve">the </w:t>
      </w:r>
      <w:r w:rsidRPr="00166EFC">
        <w:rPr>
          <w:rStyle w:val="Emphasis"/>
          <w:highlight w:val="green"/>
        </w:rPr>
        <w:t xml:space="preserve">nuke </w:t>
      </w:r>
      <w:r w:rsidRPr="00166EFC">
        <w:rPr>
          <w:rStyle w:val="Emphasis"/>
        </w:rPr>
        <w:t xml:space="preserve">scenario </w:t>
      </w:r>
      <w:r w:rsidRPr="00166EFC">
        <w:rPr>
          <w:rStyle w:val="Emphasis"/>
          <w:highlight w:val="green"/>
        </w:rPr>
        <w:t>most likely to kill you.</w:t>
      </w:r>
      <w:r w:rsidRPr="00166EFC">
        <w:rPr>
          <w:sz w:val="10"/>
        </w:rPr>
        <w:t xml:space="preserve"> Why is superpower nuclear war so risky? </w:t>
      </w:r>
      <w:r w:rsidRPr="00166EFC">
        <w:rPr>
          <w:rStyle w:val="Emphasis"/>
        </w:rPr>
        <w:t xml:space="preserve">First of all, massive firepower: there are more than </w:t>
      </w:r>
      <w:hyperlink r:id="rId14" w:history="1">
        <w:r w:rsidRPr="00166EFC">
          <w:rPr>
            <w:rStyle w:val="Emphasis"/>
          </w:rPr>
          <w:t>14,000 nuclear weapons</w:t>
        </w:r>
      </w:hyperlink>
      <w:r w:rsidRPr="00166EFC">
        <w:rPr>
          <w:rStyle w:val="Emphasis"/>
        </w:rPr>
        <w:t xml:space="preserve"> today</w:t>
      </w:r>
      <w:r w:rsidRPr="00166EFC">
        <w:rPr>
          <w:sz w:val="10"/>
        </w:rPr>
        <w:t xml:space="preserve">, some of which are hundreds of times more powerful than North Korea’s and those dropped on Japan. </w:t>
      </w:r>
      <w:r w:rsidRPr="00166EFC">
        <w:rPr>
          <w:rStyle w:val="Emphasis"/>
        </w:rPr>
        <w:t>Over 90 percent of these belong to Russia and the US, who keep thousands on hair-trigger alert, ready launch on minutes notice.</w:t>
      </w:r>
      <w:r w:rsidRPr="00166EFC">
        <w:rPr>
          <w:sz w:val="10"/>
        </w:rPr>
        <w:t xml:space="preserve"> A </w:t>
      </w:r>
      <w:hyperlink r:id="rId15" w:history="1">
        <w:r w:rsidRPr="00166EFC">
          <w:rPr>
            <w:rStyle w:val="Hyperlink"/>
            <w:sz w:val="10"/>
          </w:rPr>
          <w:t>1979 report by the US Government</w:t>
        </w:r>
      </w:hyperlink>
      <w:r w:rsidRPr="00166EFC">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166EFC">
        <w:rPr>
          <w:sz w:val="10"/>
        </w:rPr>
        <w:t>supervolcanoes</w:t>
      </w:r>
      <w:proofErr w:type="spellEnd"/>
      <w:r w:rsidRPr="00166EFC">
        <w:rPr>
          <w:sz w:val="10"/>
        </w:rPr>
        <w:t xml:space="preserve"> caused mass extinctions in the past. </w:t>
      </w:r>
      <w:r w:rsidRPr="00166EFC">
        <w:rPr>
          <w:rStyle w:val="Emphasis"/>
          <w:highlight w:val="green"/>
        </w:rPr>
        <w:t>A peer-reviewed analysis</w:t>
      </w:r>
      <w:r w:rsidRPr="00166EFC">
        <w:rPr>
          <w:rStyle w:val="Emphasis"/>
        </w:rPr>
        <w:t xml:space="preserve"> published by </w:t>
      </w:r>
      <w:proofErr w:type="spellStart"/>
      <w:r w:rsidRPr="00166EFC">
        <w:rPr>
          <w:rStyle w:val="Emphasis"/>
        </w:rPr>
        <w:t>Robock</w:t>
      </w:r>
      <w:proofErr w:type="spellEnd"/>
      <w:r w:rsidRPr="00166EFC">
        <w:rPr>
          <w:rStyle w:val="Emphasis"/>
        </w:rPr>
        <w:t xml:space="preserve"> et al (2007) </w:t>
      </w:r>
      <w:r w:rsidRPr="00166EFC">
        <w:rPr>
          <w:rStyle w:val="Emphasis"/>
          <w:highlight w:val="green"/>
        </w:rPr>
        <w:t xml:space="preserve">showed cooling by </w:t>
      </w:r>
      <w:r w:rsidRPr="00166EFC">
        <w:rPr>
          <w:rStyle w:val="Emphasis"/>
        </w:rPr>
        <w:t xml:space="preserve">about </w:t>
      </w:r>
      <w:r w:rsidRPr="00166EFC">
        <w:rPr>
          <w:rStyle w:val="Emphasis"/>
          <w:highlight w:val="green"/>
        </w:rPr>
        <w:t>20°C</w:t>
      </w:r>
      <w:r w:rsidRPr="00166EFC">
        <w:rPr>
          <w:rStyle w:val="Emphasis"/>
        </w:rPr>
        <w:t xml:space="preserve"> (36°F) </w:t>
      </w:r>
      <w:r w:rsidRPr="00166EFC">
        <w:rPr>
          <w:rStyle w:val="Emphasis"/>
          <w:highlight w:val="green"/>
        </w:rPr>
        <w:t>in</w:t>
      </w:r>
      <w:r w:rsidRPr="00166EFC">
        <w:rPr>
          <w:rStyle w:val="Emphasis"/>
        </w:rPr>
        <w:t xml:space="preserve"> much of the </w:t>
      </w:r>
      <w:r w:rsidRPr="00166EFC">
        <w:rPr>
          <w:rStyle w:val="Emphasis"/>
          <w:highlight w:val="green"/>
        </w:rPr>
        <w:t>core farming regions</w:t>
      </w:r>
      <w:r w:rsidRPr="00166EFC">
        <w:rPr>
          <w:rStyle w:val="Emphasis"/>
        </w:rPr>
        <w:t xml:space="preserve"> of the US, Europe, Russia and China (by 35°C in parts of Russia) </w:t>
      </w:r>
      <w:r w:rsidRPr="00166EFC">
        <w:rPr>
          <w:rStyle w:val="Emphasis"/>
          <w:highlight w:val="green"/>
        </w:rPr>
        <w:t>for the first two summers</w:t>
      </w:r>
      <w:r w:rsidRPr="00166EFC">
        <w:rPr>
          <w:rStyle w:val="Emphasis"/>
        </w:rPr>
        <w:t xml:space="preserve">, and about half that even a full decade later. Years of near-freezing summer </w:t>
      </w:r>
      <w:r w:rsidRPr="00166EFC">
        <w:rPr>
          <w:rStyle w:val="Emphasis"/>
          <w:highlight w:val="green"/>
        </w:rPr>
        <w:t>temperatures would eliminate</w:t>
      </w:r>
      <w:r w:rsidRPr="00166EFC">
        <w:rPr>
          <w:rStyle w:val="Emphasis"/>
        </w:rPr>
        <w:t xml:space="preserve"> </w:t>
      </w:r>
      <w:r w:rsidRPr="00166EFC">
        <w:rPr>
          <w:rStyle w:val="Emphasis"/>
          <w:highlight w:val="green"/>
        </w:rPr>
        <w:t>most</w:t>
      </w:r>
      <w:r w:rsidRPr="00166EFC">
        <w:rPr>
          <w:rStyle w:val="Emphasis"/>
        </w:rPr>
        <w:t xml:space="preserve"> of our </w:t>
      </w:r>
      <w:r w:rsidRPr="00166EFC">
        <w:rPr>
          <w:rStyle w:val="Emphasis"/>
          <w:highlight w:val="green"/>
        </w:rPr>
        <w:t>food production</w:t>
      </w:r>
      <w:r w:rsidRPr="00166EFC">
        <w:rPr>
          <w:sz w:val="10"/>
        </w:rPr>
        <w:t xml:space="preserve">. It is hard to predict exactly what would happen if thousands of Earth’s largest cities were reduced to rubble and global infrastructure collapsed, but </w:t>
      </w:r>
      <w:r w:rsidRPr="00166EFC">
        <w:rPr>
          <w:rStyle w:val="Emphasis"/>
        </w:rPr>
        <w:t>whatever small fraction of all humans didn’t succumb to starvation, hypothermia or epidemics would probably need to cope with roving, armed gangs desperate for food.</w:t>
      </w:r>
      <w:r w:rsidRPr="00166EFC">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166EFC">
        <w:rPr>
          <w:rStyle w:val="Emphasis"/>
        </w:rPr>
        <w:t xml:space="preserve">Recent research has suggested that even </w:t>
      </w:r>
      <w:r w:rsidRPr="00166EFC">
        <w:rPr>
          <w:rStyle w:val="Emphasis"/>
          <w:highlight w:val="green"/>
        </w:rPr>
        <w:t>a limited nuclear exchange</w:t>
      </w:r>
      <w:r w:rsidRPr="00166EFC">
        <w:rPr>
          <w:rStyle w:val="Emphasis"/>
        </w:rPr>
        <w:t xml:space="preserve"> </w:t>
      </w:r>
      <w:r w:rsidRPr="00166EFC">
        <w:rPr>
          <w:rStyle w:val="Emphasis"/>
          <w:highlight w:val="green"/>
        </w:rPr>
        <w:t>between India and Pakistan</w:t>
      </w:r>
      <w:r w:rsidRPr="00166EFC">
        <w:rPr>
          <w:rStyle w:val="Emphasis"/>
        </w:rPr>
        <w:t xml:space="preserve"> </w:t>
      </w:r>
      <w:r w:rsidRPr="00166EFC">
        <w:rPr>
          <w:rStyle w:val="Emphasis"/>
          <w:highlight w:val="green"/>
        </w:rPr>
        <w:t>could</w:t>
      </w:r>
      <w:r w:rsidRPr="00166EFC">
        <w:rPr>
          <w:rStyle w:val="Emphasis"/>
        </w:rPr>
        <w:t xml:space="preserve"> cause enough cooling and agricultural disruption to </w:t>
      </w:r>
      <w:r w:rsidRPr="00166EFC">
        <w:rPr>
          <w:rStyle w:val="Emphasis"/>
          <w:highlight w:val="green"/>
        </w:rPr>
        <w:t xml:space="preserve">endanger </w:t>
      </w:r>
      <w:r w:rsidRPr="00166EFC">
        <w:rPr>
          <w:rStyle w:val="Emphasis"/>
        </w:rPr>
        <w:t>up to</w:t>
      </w:r>
      <w:r w:rsidRPr="00166EFC">
        <w:rPr>
          <w:rStyle w:val="Emphasis"/>
          <w:highlight w:val="green"/>
        </w:rPr>
        <w:t xml:space="preserve"> </w:t>
      </w:r>
      <w:hyperlink r:id="rId16" w:history="1">
        <w:r w:rsidRPr="00166EFC">
          <w:rPr>
            <w:rStyle w:val="Emphasis"/>
            <w:highlight w:val="green"/>
          </w:rPr>
          <w:t>2 billion people</w:t>
        </w:r>
      </w:hyperlink>
      <w:r w:rsidRPr="00166EFC">
        <w:rPr>
          <w:rStyle w:val="Emphasis"/>
        </w:rPr>
        <w:t>, mostly outside the warring countries</w:t>
      </w:r>
      <w:r w:rsidRPr="00166EFC">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17" w:history="1">
        <w:r w:rsidRPr="00166EFC">
          <w:rPr>
            <w:rStyle w:val="Hyperlink"/>
            <w:sz w:val="10"/>
          </w:rPr>
          <w:t>series of near-misses</w:t>
        </w:r>
      </w:hyperlink>
      <w:r w:rsidRPr="00166EFC">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166EFC">
        <w:rPr>
          <w:sz w:val="10"/>
        </w:rPr>
        <w:t>a nuclear weapons</w:t>
      </w:r>
      <w:proofErr w:type="gramEnd"/>
      <w:r w:rsidRPr="00166EFC">
        <w:rPr>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166EFC">
        <w:rPr>
          <w:rStyle w:val="Emphasis"/>
          <w:highlight w:val="green"/>
        </w:rPr>
        <w:t xml:space="preserve">Individual explosions </w:t>
      </w:r>
      <w:r w:rsidRPr="00166EFC">
        <w:rPr>
          <w:rStyle w:val="Emphasis"/>
        </w:rPr>
        <w:t xml:space="preserve">can </w:t>
      </w:r>
      <w:r w:rsidRPr="00166EFC">
        <w:rPr>
          <w:rStyle w:val="Emphasis"/>
          <w:highlight w:val="green"/>
        </w:rPr>
        <w:t>obliterate cities,</w:t>
      </w:r>
      <w:r w:rsidRPr="00166EFC">
        <w:rPr>
          <w:rStyle w:val="Emphasis"/>
        </w:rPr>
        <w:t xml:space="preserve"> </w:t>
      </w:r>
      <w:r w:rsidRPr="00166EFC">
        <w:rPr>
          <w:rStyle w:val="Emphasis"/>
          <w:highlight w:val="green"/>
        </w:rPr>
        <w:t>radioactive fallout can contaminate regions</w:t>
      </w:r>
      <w:r w:rsidRPr="00166EFC">
        <w:rPr>
          <w:rStyle w:val="Emphasis"/>
        </w:rPr>
        <w:t xml:space="preserve">, </w:t>
      </w:r>
      <w:r w:rsidRPr="00166EFC">
        <w:rPr>
          <w:rStyle w:val="Emphasis"/>
          <w:highlight w:val="green"/>
        </w:rPr>
        <w:t>and</w:t>
      </w:r>
      <w:r w:rsidRPr="00166EFC">
        <w:rPr>
          <w:rStyle w:val="Emphasis"/>
        </w:rPr>
        <w:t xml:space="preserve"> a high-altitude </w:t>
      </w:r>
      <w:r w:rsidRPr="00166EFC">
        <w:rPr>
          <w:rStyle w:val="Emphasis"/>
          <w:highlight w:val="green"/>
        </w:rPr>
        <w:t>electromagnetic pulse</w:t>
      </w:r>
      <w:r w:rsidRPr="00166EFC">
        <w:rPr>
          <w:rStyle w:val="Emphasis"/>
        </w:rPr>
        <w:t xml:space="preserve"> </w:t>
      </w:r>
      <w:r w:rsidRPr="00166EFC">
        <w:rPr>
          <w:rStyle w:val="Emphasis"/>
          <w:highlight w:val="green"/>
        </w:rPr>
        <w:t>may</w:t>
      </w:r>
      <w:r w:rsidRPr="00166EFC">
        <w:rPr>
          <w:rStyle w:val="Emphasis"/>
        </w:rPr>
        <w:t xml:space="preserve"> cause mayhem by </w:t>
      </w:r>
      <w:r w:rsidRPr="00166EFC">
        <w:rPr>
          <w:rStyle w:val="Emphasis"/>
          <w:highlight w:val="green"/>
        </w:rPr>
        <w:t>fry</w:t>
      </w:r>
      <w:r w:rsidRPr="00166EFC">
        <w:rPr>
          <w:rStyle w:val="Emphasis"/>
        </w:rPr>
        <w:t xml:space="preserve">ing </w:t>
      </w:r>
      <w:r w:rsidRPr="00166EFC">
        <w:rPr>
          <w:rStyle w:val="Emphasis"/>
          <w:highlight w:val="green"/>
        </w:rPr>
        <w:t>electrical grids</w:t>
      </w:r>
      <w:r w:rsidRPr="00166EFC">
        <w:rPr>
          <w:rStyle w:val="Emphasis"/>
        </w:rPr>
        <w:t xml:space="preserve"> and electronics across a continent. The most horrible hazard is </w:t>
      </w:r>
      <w:r w:rsidRPr="00166EFC">
        <w:rPr>
          <w:rStyle w:val="Emphasis"/>
          <w:highlight w:val="green"/>
        </w:rPr>
        <w:t>a nuclear-</w:t>
      </w:r>
      <w:r w:rsidRPr="00166EFC">
        <w:rPr>
          <w:rStyle w:val="Emphasis"/>
        </w:rPr>
        <w:t xml:space="preserve">induced </w:t>
      </w:r>
      <w:r w:rsidRPr="00166EFC">
        <w:rPr>
          <w:rStyle w:val="Emphasis"/>
          <w:highlight w:val="green"/>
        </w:rPr>
        <w:t>winter</w:t>
      </w:r>
      <w:r w:rsidRPr="00166EFC">
        <w:rPr>
          <w:rStyle w:val="Emphasis"/>
        </w:rPr>
        <w:t xml:space="preserve">, in which the fires and smoke from as few as a thousand detonations might darken the atmosphere enough to trigger a global </w:t>
      </w:r>
      <w:proofErr w:type="gramStart"/>
      <w:r w:rsidRPr="00166EFC">
        <w:rPr>
          <w:rStyle w:val="Emphasis"/>
        </w:rPr>
        <w:t>mini ice</w:t>
      </w:r>
      <w:proofErr w:type="gramEnd"/>
      <w:r w:rsidRPr="00166EFC">
        <w:rPr>
          <w:rStyle w:val="Emphasis"/>
        </w:rPr>
        <w:t xml:space="preserve"> age with year-round winter-like conditions. This could </w:t>
      </w:r>
      <w:r w:rsidRPr="00166EFC">
        <w:rPr>
          <w:rStyle w:val="Emphasis"/>
          <w:highlight w:val="green"/>
        </w:rPr>
        <w:t>cause a complete collapse of the global food system and apocalyptic unrest</w:t>
      </w:r>
      <w:r w:rsidRPr="00166EFC">
        <w:rPr>
          <w:rStyle w:val="Emphasis"/>
        </w:rPr>
        <w:t xml:space="preserve">, </w:t>
      </w:r>
      <w:r w:rsidRPr="00166EFC">
        <w:rPr>
          <w:rStyle w:val="Emphasis"/>
          <w:highlight w:val="green"/>
        </w:rPr>
        <w:t>potentially killing most people on</w:t>
      </w:r>
      <w:r w:rsidRPr="00166EFC">
        <w:rPr>
          <w:rStyle w:val="Emphasis"/>
        </w:rPr>
        <w:t xml:space="preserve"> </w:t>
      </w:r>
      <w:r w:rsidRPr="00166EFC">
        <w:rPr>
          <w:rStyle w:val="Emphasis"/>
          <w:highlight w:val="green"/>
        </w:rPr>
        <w:t>Earth</w:t>
      </w:r>
      <w:r w:rsidRPr="00166EFC">
        <w:rPr>
          <w:rStyle w:val="Emphasis"/>
        </w:rPr>
        <w:t xml:space="preserve"> – even if the nuclear war involved only a small fraction of the roughly 14,000 nuclear weapons that today’s nine nuclear powers control.</w:t>
      </w:r>
      <w:r w:rsidRPr="00166EFC">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166EFC">
        <w:rPr>
          <w:rStyle w:val="Emphasis"/>
          <w:highlight w:val="green"/>
        </w:rPr>
        <w:t>nuclear weapons threaten</w:t>
      </w:r>
      <w:r w:rsidRPr="00166EFC">
        <w:rPr>
          <w:rStyle w:val="Emphasis"/>
        </w:rPr>
        <w:t xml:space="preserve"> not merely those who have them, but </w:t>
      </w:r>
      <w:r w:rsidRPr="00166EFC">
        <w:rPr>
          <w:rStyle w:val="Emphasis"/>
          <w:highlight w:val="green"/>
        </w:rPr>
        <w:t>all people on Earth.</w:t>
      </w:r>
      <w:r w:rsidRPr="00166EFC">
        <w:rPr>
          <w:rStyle w:val="Emphasis"/>
        </w:rPr>
        <w:t xml:space="preserve"> </w:t>
      </w:r>
    </w:p>
    <w:p w14:paraId="7D77A12C" w14:textId="77777777" w:rsidR="00CF6323" w:rsidRPr="00976E44" w:rsidRDefault="00CF6323" w:rsidP="00CF6323"/>
    <w:p w14:paraId="716F15DC" w14:textId="77777777" w:rsidR="00CF6323" w:rsidRPr="00976E44" w:rsidRDefault="00CF6323" w:rsidP="00CF6323">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4DA682F2" w14:textId="77777777" w:rsidR="00CF6323" w:rsidRPr="00976E44" w:rsidRDefault="00CF6323" w:rsidP="00CF6323">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8" w:history="1">
        <w:r w:rsidRPr="00976E44">
          <w:rPr>
            <w:rStyle w:val="Hyperlink"/>
          </w:rPr>
          <w:t>https://www.emerald.com/insight/content/doi/10.1108/ITPD-02-2019-003/full/html</w:t>
        </w:r>
      </w:hyperlink>
      <w:r w:rsidRPr="00976E44">
        <w:rPr>
          <w:rStyle w:val="Hyperlink"/>
        </w:rPr>
        <w:t xml:space="preserve"> // Re-Cut Justin</w:t>
      </w:r>
    </w:p>
    <w:p w14:paraId="07FA58A8" w14:textId="77777777" w:rsidR="00CF6323" w:rsidRPr="00976E44" w:rsidRDefault="00CF6323" w:rsidP="00CF6323">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2A27D73C" w14:textId="77777777" w:rsidR="00CF6323" w:rsidRDefault="00CF6323" w:rsidP="00CF6323"/>
    <w:p w14:paraId="430BF43F" w14:textId="77777777" w:rsidR="00F42FF1" w:rsidRPr="00F42FF1" w:rsidRDefault="00F42FF1" w:rsidP="00F42FF1"/>
    <w:sectPr w:rsidR="00F42FF1" w:rsidRPr="00F42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040048"/>
    <w:multiLevelType w:val="hybridMultilevel"/>
    <w:tmpl w:val="82B624D4"/>
    <w:lvl w:ilvl="0" w:tplc="D3A284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2FF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389"/>
    <w:rsid w:val="00315690"/>
    <w:rsid w:val="00316B75"/>
    <w:rsid w:val="00325646"/>
    <w:rsid w:val="003460F2"/>
    <w:rsid w:val="0038158C"/>
    <w:rsid w:val="003902BA"/>
    <w:rsid w:val="003A09E2"/>
    <w:rsid w:val="00407037"/>
    <w:rsid w:val="004605D6"/>
    <w:rsid w:val="004C60E8"/>
    <w:rsid w:val="004E24DE"/>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128"/>
    <w:rsid w:val="00CF6323"/>
    <w:rsid w:val="00D325A9"/>
    <w:rsid w:val="00D36A8A"/>
    <w:rsid w:val="00D61409"/>
    <w:rsid w:val="00D6691E"/>
    <w:rsid w:val="00D71170"/>
    <w:rsid w:val="00DA1C92"/>
    <w:rsid w:val="00DA25D4"/>
    <w:rsid w:val="00DA6538"/>
    <w:rsid w:val="00E15E75"/>
    <w:rsid w:val="00E5262C"/>
    <w:rsid w:val="00E76ACB"/>
    <w:rsid w:val="00EC7DC4"/>
    <w:rsid w:val="00ED30CF"/>
    <w:rsid w:val="00F176EF"/>
    <w:rsid w:val="00F42FF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23DCC"/>
  <w15:chartTrackingRefBased/>
  <w15:docId w15:val="{FB67C486-DFD1-4DE7-A11D-B694026F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FF1"/>
    <w:rPr>
      <w:rFonts w:ascii="Calibri" w:hAnsi="Calibri"/>
    </w:rPr>
  </w:style>
  <w:style w:type="paragraph" w:styleId="Heading1">
    <w:name w:val="heading 1"/>
    <w:aliases w:val="Pocket"/>
    <w:basedOn w:val="Normal"/>
    <w:next w:val="Normal"/>
    <w:link w:val="Heading1Char"/>
    <w:qFormat/>
    <w:rsid w:val="00F42F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2F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2F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F42F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2F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FF1"/>
  </w:style>
  <w:style w:type="character" w:customStyle="1" w:styleId="Heading1Char">
    <w:name w:val="Heading 1 Char"/>
    <w:aliases w:val="Pocket Char"/>
    <w:basedOn w:val="DefaultParagraphFont"/>
    <w:link w:val="Heading1"/>
    <w:rsid w:val="00F42F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2F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2FF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42FF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F42F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42FF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42FF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F42FF1"/>
    <w:rPr>
      <w:color w:val="auto"/>
      <w:u w:val="none"/>
    </w:rPr>
  </w:style>
  <w:style w:type="character" w:styleId="FollowedHyperlink">
    <w:name w:val="FollowedHyperlink"/>
    <w:basedOn w:val="DefaultParagraphFont"/>
    <w:uiPriority w:val="99"/>
    <w:semiHidden/>
    <w:unhideWhenUsed/>
    <w:rsid w:val="00F42FF1"/>
    <w:rPr>
      <w:color w:val="auto"/>
      <w:u w:val="none"/>
    </w:rPr>
  </w:style>
  <w:style w:type="paragraph" w:customStyle="1" w:styleId="textbold">
    <w:name w:val="text bold"/>
    <w:basedOn w:val="Normal"/>
    <w:link w:val="Emphasis"/>
    <w:uiPriority w:val="7"/>
    <w:qFormat/>
    <w:rsid w:val="00CF6323"/>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CF632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F6323"/>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CF6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hyperlink" Target="https://futureoflife.org/nuclear-open-letter/" TargetMode="External"/><Relationship Id="rId18" Type="http://schemas.openxmlformats.org/officeDocument/2006/relationships/hyperlink" Target="https://www.emerald.com/insight/content/doi/10.1108/ITPD-02-2019-003/full/html" TargetMode="Externa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futureoflife.org/background/nuclear-close-calls-a-timeline/" TargetMode="External"/><Relationship Id="rId2" Type="http://schemas.openxmlformats.org/officeDocument/2006/relationships/numbering" Target="numbering.xml"/><Relationship Id="rId16" Type="http://schemas.openxmlformats.org/officeDocument/2006/relationships/hyperlink" Target="https://hinwcampaignkit.org/section-4/section-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webSettings" Target="webSettings.xml"/><Relationship Id="rId15" Type="http://schemas.openxmlformats.org/officeDocument/2006/relationships/hyperlink" Target="https://www.princeton.edu/~ota/disk3/1979/7906/7906.PDF" TargetMode="External"/><Relationship Id="rId10" Type="http://schemas.openxmlformats.org/officeDocument/2006/relationships/hyperlink" Target="https://thediplomat.com/2021/08/chinas-vaccine-diplomacy-in-latin-americ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fas.org/issues/nuclear-weapons/status-world-nuclear-fo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100</TotalTime>
  <Pages>1</Pages>
  <Words>11562</Words>
  <Characters>65910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6</cp:revision>
  <dcterms:created xsi:type="dcterms:W3CDTF">2021-09-18T17:14:00Z</dcterms:created>
  <dcterms:modified xsi:type="dcterms:W3CDTF">2021-09-18T19:19:00Z</dcterms:modified>
</cp:coreProperties>
</file>