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B4746" w14:textId="500DDA70" w:rsidR="00F0135D" w:rsidRDefault="00F0135D" w:rsidP="00B55AD5">
      <w:r>
        <w:rPr>
          <w:noProof/>
        </w:rPr>
        <w:drawing>
          <wp:inline distT="0" distB="0" distL="0" distR="0" wp14:anchorId="0A9E210E" wp14:editId="74F4C638">
            <wp:extent cx="5255895" cy="294195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99A79EA" wp14:editId="1AC4ECEF">
            <wp:extent cx="5255895" cy="3077210"/>
            <wp:effectExtent l="0" t="0" r="190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F1586" w14:textId="33343438" w:rsidR="00F0135D" w:rsidRPr="00B55AD5" w:rsidRDefault="00F0135D" w:rsidP="00B55AD5">
      <w:r>
        <w:rPr>
          <w:noProof/>
        </w:rPr>
        <w:drawing>
          <wp:inline distT="0" distB="0" distL="0" distR="0" wp14:anchorId="01FB9745" wp14:editId="4C6EA9E6">
            <wp:extent cx="5231580" cy="9297405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46624" cy="932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E9A">
        <w:rPr>
          <w:noProof/>
        </w:rPr>
        <w:drawing>
          <wp:inline distT="0" distB="0" distL="0" distR="0" wp14:anchorId="04AA9D96" wp14:editId="0C7658AA">
            <wp:extent cx="5167630" cy="63900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639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135D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displayBackgroundShape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ibbonPointer" w:val="150407768"/>
    <w:docVar w:name="VerbatimVersion" w:val="5.1"/>
  </w:docVars>
  <w:rsids>
    <w:rsidRoot w:val="00F0135D"/>
    <w:rsid w:val="000139A3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22461"/>
    <w:rsid w:val="0097032B"/>
    <w:rsid w:val="009D2EAD"/>
    <w:rsid w:val="009D54B2"/>
    <w:rsid w:val="009E1922"/>
    <w:rsid w:val="009E3E9A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0135D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E1AC0"/>
  <w15:chartTrackingRefBased/>
  <w15:docId w15:val="{22149963-7224-4525-9144-230C3953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4"/>
    <w:qFormat/>
    <w:rsid w:val="00F0135D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F0135D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F0135D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F0135D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F0135D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F0135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135D"/>
  </w:style>
  <w:style w:type="character" w:customStyle="1" w:styleId="Heading1Char">
    <w:name w:val="Heading 1 Char"/>
    <w:aliases w:val="Pocket Char"/>
    <w:basedOn w:val="DefaultParagraphFont"/>
    <w:link w:val="Heading1"/>
    <w:rsid w:val="00F0135D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F0135D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F0135D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F0135D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F0135D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F0135D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F0135D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F0135D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0135D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vi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EF6D1-8BBE-40B9-9EC3-A5A7C0B3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 Xie</dc:creator>
  <cp:keywords>5.1.1</cp:keywords>
  <dc:description/>
  <cp:lastModifiedBy>Jarvis Xie</cp:lastModifiedBy>
  <cp:revision>2</cp:revision>
  <dcterms:created xsi:type="dcterms:W3CDTF">2020-11-14T19:04:00Z</dcterms:created>
  <dcterms:modified xsi:type="dcterms:W3CDTF">2020-11-14T19:07:00Z</dcterms:modified>
</cp:coreProperties>
</file>