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CC011" w14:textId="06945D9D" w:rsidR="00425AB6" w:rsidRDefault="00E23044" w:rsidP="00E23044">
      <w:pPr>
        <w:pStyle w:val="Heading1"/>
      </w:pPr>
      <w:r>
        <w:t>1NC R2 Valley</w:t>
      </w:r>
    </w:p>
    <w:p w14:paraId="04D80FA7" w14:textId="179CDBB8" w:rsidR="00E23044" w:rsidRDefault="00E23044" w:rsidP="00E23044">
      <w:pPr>
        <w:pStyle w:val="Heading2"/>
      </w:pPr>
      <w:r>
        <w:t>1</w:t>
      </w:r>
    </w:p>
    <w:p w14:paraId="77A5CD39" w14:textId="092149D9" w:rsidR="00E23044" w:rsidRDefault="00E23044" w:rsidP="00E23044">
      <w:pPr>
        <w:pStyle w:val="Heading3"/>
      </w:pPr>
      <w:r>
        <w:t>FW</w:t>
      </w:r>
    </w:p>
    <w:p w14:paraId="66F9E491" w14:textId="77777777" w:rsidR="003B5C1C" w:rsidRDefault="003B5C1C" w:rsidP="003B5C1C">
      <w:pPr>
        <w:pStyle w:val="Heading4"/>
        <w:rPr>
          <w:rFonts w:cs="Calibri"/>
        </w:rPr>
      </w:pPr>
      <w:r w:rsidRPr="00F570EE">
        <w:rPr>
          <w:rFonts w:cs="Calibri"/>
        </w:rPr>
        <w:t>Permissibility and presumption negate</w:t>
      </w:r>
    </w:p>
    <w:p w14:paraId="1BC27614" w14:textId="77777777" w:rsidR="003B5C1C" w:rsidRDefault="003B5C1C" w:rsidP="003B5C1C">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0E38AA38" w14:textId="77777777" w:rsidR="003B5C1C" w:rsidRDefault="003B5C1C" w:rsidP="003B5C1C">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2EE6EEBA" w14:textId="77777777" w:rsidR="003B5C1C" w:rsidRDefault="003B5C1C" w:rsidP="003B5C1C">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6C611AE0" w14:textId="77777777" w:rsidR="003B5C1C" w:rsidRPr="004F2341" w:rsidRDefault="003B5C1C" w:rsidP="003B5C1C">
      <w:pPr>
        <w:pStyle w:val="Heading4"/>
      </w:pPr>
      <w:r>
        <w:t xml:space="preserve">4] </w:t>
      </w:r>
      <w:r w:rsidRPr="004F2341">
        <w:rPr>
          <w:u w:val="single"/>
        </w:rPr>
        <w:t>Affirmation theory-</w:t>
      </w:r>
      <w:r>
        <w:t xml:space="preserve"> Affirming requires unconditionally maintaining an obligation</w:t>
      </w:r>
    </w:p>
    <w:p w14:paraId="64510440" w14:textId="77777777" w:rsidR="003B5C1C" w:rsidRPr="0028499F" w:rsidRDefault="003B5C1C" w:rsidP="003B5C1C">
      <w:pPr>
        <w:rPr>
          <w:rStyle w:val="Emphasis"/>
          <w:sz w:val="24"/>
        </w:rPr>
      </w:pPr>
      <w:r w:rsidRPr="0028499F">
        <w:rPr>
          <w:rStyle w:val="Emphasis"/>
          <w:sz w:val="24"/>
          <w:highlight w:val="green"/>
        </w:rPr>
        <w:t>Affirm [is to]: maintain as true.</w:t>
      </w:r>
    </w:p>
    <w:p w14:paraId="131CF547" w14:textId="77777777" w:rsidR="003B5C1C" w:rsidRPr="00DD0BB7" w:rsidRDefault="003B5C1C" w:rsidP="003B5C1C">
      <w:r w:rsidRPr="00FD7F63">
        <w:rPr>
          <w:rStyle w:val="Style13ptBold"/>
          <w:sz w:val="24"/>
        </w:rPr>
        <w:t>That’s Dictionary.com</w:t>
      </w:r>
      <w:r w:rsidRPr="00FD7F63">
        <w:rPr>
          <w:rStyle w:val="Emphasis"/>
          <w:rFonts w:cstheme="majorBidi"/>
        </w:rPr>
        <w:t>- “</w:t>
      </w:r>
      <w:r>
        <w:rPr>
          <w:rStyle w:val="Emphasis"/>
          <w:rFonts w:cstheme="majorBidi"/>
        </w:rPr>
        <w:t>affirm</w:t>
      </w:r>
      <w:r w:rsidRPr="00FD7F63">
        <w:rPr>
          <w:rStyle w:val="Emphasis"/>
          <w:rFonts w:cstheme="majorBidi"/>
        </w:rPr>
        <w:t xml:space="preserve">” </w:t>
      </w:r>
      <w:r w:rsidRPr="00FD7F63">
        <w:t>https://www.dictionary.com/browse/</w:t>
      </w:r>
      <w:r>
        <w:t>affirm</w:t>
      </w:r>
      <w:r w:rsidRPr="00FD7F63">
        <w:t xml:space="preserve"> </w:t>
      </w:r>
    </w:p>
    <w:p w14:paraId="5D1AC4B9" w14:textId="77777777" w:rsidR="003B5C1C" w:rsidRPr="003B5C1C" w:rsidRDefault="003B5C1C" w:rsidP="003B5C1C"/>
    <w:p w14:paraId="0C5C5127" w14:textId="77777777" w:rsidR="00E23044" w:rsidRPr="00192D33" w:rsidRDefault="00E23044" w:rsidP="00E23044">
      <w:pPr>
        <w:pStyle w:val="Heading4"/>
      </w:pPr>
      <w:r>
        <w:t>The standard is maximizing expected well-being, or hedonistic act utilitarianism.</w:t>
      </w:r>
    </w:p>
    <w:p w14:paraId="1C555FD3" w14:textId="77777777" w:rsidR="00E23044" w:rsidRPr="00A3034A" w:rsidRDefault="00E23044" w:rsidP="00E23044">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1249E8B0" w14:textId="77777777" w:rsidR="00E23044" w:rsidRPr="00192D33" w:rsidRDefault="00E23044" w:rsidP="00E23044">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387062E8" w14:textId="77777777" w:rsidR="00E23044" w:rsidRPr="00470C63" w:rsidRDefault="00E23044" w:rsidP="00E23044">
      <w:pPr>
        <w:rPr>
          <w:rFonts w:asciiTheme="minorHAnsi" w:hAnsiTheme="minorHAnsi" w:cstheme="minorHAnsi"/>
          <w:sz w:val="8"/>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470C63">
        <w:rPr>
          <w:rFonts w:asciiTheme="minorHAnsi" w:hAnsiTheme="minorHAnsi" w:cstheme="minorHAnsi"/>
          <w:sz w:val="8"/>
        </w:rPr>
        <w:t xml:space="preserve"> one of the three </w:t>
      </w:r>
      <w:r w:rsidRPr="00A3034A">
        <w:rPr>
          <w:rFonts w:asciiTheme="minorHAnsi" w:hAnsiTheme="minorHAnsi" w:cstheme="minorHAnsi"/>
          <w:u w:val="single"/>
        </w:rPr>
        <w:t>primary reward functions</w:t>
      </w:r>
      <w:r w:rsidRPr="00470C63">
        <w:rPr>
          <w:rFonts w:asciiTheme="minorHAnsi" w:hAnsiTheme="minorHAnsi" w:cstheme="minorHAnsi"/>
          <w:sz w:val="8"/>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470C63">
        <w:rPr>
          <w:rFonts w:asciiTheme="minorHAnsi" w:hAnsiTheme="minorHAnsi" w:cstheme="minorHAnsi"/>
          <w:sz w:val="8"/>
        </w:rPr>
        <w:t xml:space="preserve"> As homeostasis explains the </w:t>
      </w:r>
      <w:r w:rsidRPr="00A3034A">
        <w:rPr>
          <w:rFonts w:asciiTheme="minorHAnsi" w:hAnsiTheme="minorHAnsi" w:cstheme="minorHAnsi"/>
          <w:u w:val="single"/>
        </w:rPr>
        <w:t>functions of</w:t>
      </w:r>
      <w:r w:rsidRPr="00470C63">
        <w:rPr>
          <w:rFonts w:asciiTheme="minorHAnsi" w:hAnsiTheme="minorHAnsi" w:cstheme="minorHAnsi"/>
          <w:sz w:val="8"/>
        </w:rPr>
        <w:t xml:space="preserve"> only a limited number of </w:t>
      </w:r>
      <w:r w:rsidRPr="00A3034A">
        <w:rPr>
          <w:rFonts w:asciiTheme="minorHAnsi" w:hAnsiTheme="minorHAnsi" w:cstheme="minorHAnsi"/>
          <w:u w:val="single"/>
        </w:rPr>
        <w:t>rewards, the</w:t>
      </w:r>
      <w:r w:rsidRPr="00470C63">
        <w:rPr>
          <w:rFonts w:asciiTheme="minorHAnsi" w:hAnsiTheme="minorHAnsi" w:cstheme="minorHAnsi"/>
          <w:sz w:val="8"/>
        </w:rPr>
        <w:t xml:space="preserve"> principal </w:t>
      </w:r>
      <w:r w:rsidRPr="00470C63">
        <w:rPr>
          <w:rFonts w:asciiTheme="minorHAnsi" w:hAnsiTheme="minorHAnsi" w:cstheme="minorHAnsi"/>
          <w:u w:val="single"/>
        </w:rPr>
        <w:t xml:space="preserve">reason why </w:t>
      </w:r>
      <w:r w:rsidRPr="00947878">
        <w:rPr>
          <w:rFonts w:asciiTheme="minorHAnsi" w:hAnsiTheme="minorHAnsi" w:cstheme="minorHAnsi"/>
          <w:highlight w:val="green"/>
          <w:u w:val="single"/>
        </w:rPr>
        <w:t>particular stimuli</w:t>
      </w:r>
      <w:r w:rsidRPr="00A3034A">
        <w:rPr>
          <w:rFonts w:asciiTheme="minorHAnsi" w:hAnsiTheme="minorHAnsi" w:cstheme="minorHAnsi"/>
          <w:u w:val="single"/>
        </w:rPr>
        <w:t xml:space="preserve">, objects, events, situations, and activities </w:t>
      </w:r>
      <w:r w:rsidRPr="00470C63">
        <w:rPr>
          <w:rFonts w:asciiTheme="minorHAnsi" w:hAnsiTheme="minorHAnsi" w:cstheme="minorHAnsi"/>
          <w:u w:val="single"/>
        </w:rPr>
        <w:t xml:space="preserve">are </w:t>
      </w:r>
      <w:r w:rsidRPr="00947878">
        <w:rPr>
          <w:rFonts w:asciiTheme="minorHAnsi" w:hAnsiTheme="minorHAnsi" w:cstheme="minorHAnsi"/>
          <w:highlight w:val="green"/>
          <w:u w:val="single"/>
        </w:rPr>
        <w:t>rewarding</w:t>
      </w:r>
      <w:r w:rsidRPr="00470C63">
        <w:rPr>
          <w:rFonts w:asciiTheme="minorHAnsi" w:hAnsiTheme="minorHAnsi" w:cstheme="minorHAnsi"/>
          <w:sz w:val="8"/>
        </w:rPr>
        <w:t xml:space="preserve"> may be </w:t>
      </w:r>
      <w:r w:rsidRPr="00470C63">
        <w:rPr>
          <w:rFonts w:asciiTheme="minorHAnsi" w:hAnsiTheme="minorHAnsi" w:cstheme="minorHAnsi"/>
          <w:u w:val="single"/>
        </w:rPr>
        <w:t>due to pleasure.</w:t>
      </w:r>
      <w:r w:rsidRPr="00470C63">
        <w:rPr>
          <w:rFonts w:asciiTheme="minorHAnsi" w:hAnsiTheme="minorHAnsi" w:cstheme="minorHAnsi"/>
          <w:sz w:val="8"/>
        </w:rPr>
        <w:t xml:space="preserve"> This applies first of all to sex and to the primary homeostatic rewards of food and liquid and extends to money, taste, beauty, social encounters and nonmaterial, internally set, and intrinsic rewards. </w:t>
      </w:r>
      <w:r w:rsidRPr="00470C63">
        <w:rPr>
          <w:rFonts w:asciiTheme="minorHAnsi" w:hAnsiTheme="minorHAnsi" w:cstheme="minorHAnsi"/>
          <w:u w:val="single"/>
        </w:rPr>
        <w:t>Pleasure, as the primary effect of rewards</w:t>
      </w:r>
      <w:r w:rsidRPr="00470C63">
        <w:rPr>
          <w:rFonts w:asciiTheme="minorHAnsi" w:hAnsiTheme="minorHAnsi" w:cstheme="minorHAnsi"/>
          <w:sz w:val="8"/>
        </w:rPr>
        <w:t xml:space="preserve">, drives the prime reward functions of learning, approach behavior, and decision making and </w:t>
      </w:r>
      <w:r w:rsidRPr="00470C63">
        <w:rPr>
          <w:rFonts w:asciiTheme="minorHAnsi" w:hAnsiTheme="minorHAnsi" w:cstheme="minorHAnsi"/>
          <w:u w:val="single"/>
        </w:rPr>
        <w:t xml:space="preserve">provides the </w:t>
      </w:r>
      <w:r w:rsidRPr="00470C63">
        <w:rPr>
          <w:rFonts w:asciiTheme="minorHAnsi" w:hAnsiTheme="minorHAnsi" w:cstheme="minorHAnsi"/>
          <w:b/>
          <w:bCs/>
          <w:u w:val="single"/>
        </w:rPr>
        <w:t xml:space="preserve">basis for hedonic </w:t>
      </w:r>
      <w:r w:rsidRPr="00947878">
        <w:rPr>
          <w:rFonts w:asciiTheme="minorHAnsi" w:hAnsiTheme="minorHAnsi" w:cstheme="minorHAnsi"/>
          <w:b/>
          <w:bCs/>
          <w:highlight w:val="green"/>
          <w:u w:val="single"/>
        </w:rPr>
        <w:t>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470C63">
        <w:rPr>
          <w:rFonts w:asciiTheme="minorHAnsi" w:hAnsiTheme="minorHAnsi" w:cstheme="minorHAnsi"/>
          <w:sz w:val="8"/>
        </w:rPr>
        <w:t xml:space="preserve"> most </w:t>
      </w:r>
      <w:r w:rsidRPr="00A3034A">
        <w:rPr>
          <w:rFonts w:asciiTheme="minorHAnsi" w:hAnsiTheme="minorHAnsi" w:cstheme="minorHAnsi"/>
          <w:u w:val="single"/>
        </w:rPr>
        <w:t>rewards and exert intense efforts to obtain them</w:t>
      </w:r>
      <w:r w:rsidRPr="00470C63">
        <w:rPr>
          <w:rFonts w:asciiTheme="minorHAnsi" w:hAnsiTheme="minorHAnsi" w:cstheme="minorHAnsi"/>
          <w:sz w:val="8"/>
        </w:rPr>
        <w:t xml:space="preserve">, just </w:t>
      </w:r>
      <w:r w:rsidRPr="00A3034A">
        <w:rPr>
          <w:rFonts w:asciiTheme="minorHAnsi" w:hAnsiTheme="minorHAnsi" w:cstheme="minorHAnsi"/>
          <w:u w:val="single"/>
        </w:rPr>
        <w:t>because they are enjoyable</w:t>
      </w:r>
      <w:r w:rsidRPr="00470C63">
        <w:rPr>
          <w:rFonts w:asciiTheme="minorHAnsi" w:hAnsiTheme="minorHAnsi" w:cstheme="minorHAnsi"/>
          <w:sz w:val="8"/>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470C63">
        <w:rPr>
          <w:rFonts w:asciiTheme="minorHAnsi" w:hAnsiTheme="minorHAnsi" w:cstheme="minorHAnsi"/>
          <w:sz w:val="8"/>
        </w:rPr>
        <w:t xml:space="preserve"> [14]. </w:t>
      </w:r>
      <w:r w:rsidRPr="00A3034A">
        <w:rPr>
          <w:rFonts w:asciiTheme="minorHAnsi" w:hAnsiTheme="minorHAnsi" w:cstheme="minorHAnsi"/>
          <w:u w:val="single"/>
        </w:rPr>
        <w:t>Pleasure as a hallmark of reward is sufficient for defining a reward</w:t>
      </w:r>
      <w:r w:rsidRPr="00470C63">
        <w:rPr>
          <w:rFonts w:asciiTheme="minorHAnsi" w:hAnsiTheme="minorHAnsi" w:cstheme="minorHAnsi"/>
          <w:sz w:val="8"/>
        </w:rPr>
        <w:t xml:space="preserve">, but it may not be necessary. </w:t>
      </w:r>
      <w:r w:rsidRPr="00A3034A">
        <w:rPr>
          <w:rFonts w:asciiTheme="minorHAnsi" w:hAnsiTheme="minorHAnsi" w:cstheme="minorHAnsi"/>
          <w:u w:val="single"/>
        </w:rPr>
        <w:t>A reward may generate positive</w:t>
      </w:r>
      <w:r w:rsidRPr="00470C63">
        <w:rPr>
          <w:rFonts w:asciiTheme="minorHAnsi" w:hAnsiTheme="minorHAnsi" w:cstheme="minorHAnsi"/>
          <w:sz w:val="8"/>
        </w:rPr>
        <w:t xml:space="preserve"> learning and approach </w:t>
      </w:r>
      <w:r w:rsidRPr="00A3034A">
        <w:rPr>
          <w:rFonts w:asciiTheme="minorHAnsi" w:hAnsiTheme="minorHAnsi" w:cstheme="minorHAnsi"/>
          <w:u w:val="single"/>
        </w:rPr>
        <w:t>behavior</w:t>
      </w:r>
      <w:r w:rsidRPr="00470C63">
        <w:rPr>
          <w:rFonts w:asciiTheme="minorHAnsi" w:hAnsiTheme="minorHAnsi" w:cstheme="minorHAnsi"/>
          <w:sz w:val="8"/>
        </w:rPr>
        <w:t xml:space="preserve"> simply </w:t>
      </w:r>
      <w:r w:rsidRPr="00A3034A">
        <w:rPr>
          <w:rFonts w:asciiTheme="minorHAnsi" w:hAnsiTheme="minorHAnsi" w:cstheme="minorHAnsi"/>
          <w:u w:val="single"/>
        </w:rPr>
        <w:t>because it contains substances that are essential for body function.</w:t>
      </w:r>
      <w:r w:rsidRPr="00470C63">
        <w:rPr>
          <w:rFonts w:asciiTheme="minorHAnsi" w:hAnsiTheme="minorHAnsi" w:cstheme="minorHAnsi"/>
          <w:sz w:val="8"/>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A3034A">
        <w:rPr>
          <w:rFonts w:asciiTheme="minorHAnsi" w:hAnsiTheme="minorHAnsi" w:cstheme="minorHAnsi"/>
          <w:u w:val="single"/>
        </w:rPr>
        <w:t>evolution and its basic principles found</w:t>
      </w:r>
      <w:r w:rsidRPr="00470C63">
        <w:rPr>
          <w:rFonts w:asciiTheme="minorHAnsi" w:hAnsiTheme="minorHAnsi" w:cstheme="minorHAnsi"/>
          <w:sz w:val="8"/>
        </w:rPr>
        <w:t xml:space="preserve"> various </w:t>
      </w:r>
      <w:r w:rsidRPr="00A3034A">
        <w:rPr>
          <w:rFonts w:asciiTheme="minorHAnsi" w:hAnsiTheme="minorHAnsi" w:cstheme="minorHAnsi"/>
          <w:u w:val="single"/>
        </w:rPr>
        <w:t>mechanisms that steer behavior and biological development.</w:t>
      </w:r>
      <w:r w:rsidRPr="00470C63">
        <w:rPr>
          <w:rFonts w:asciiTheme="minorHAnsi" w:hAnsiTheme="minorHAnsi" w:cstheme="minorHAnsi"/>
          <w:sz w:val="8"/>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470C63">
        <w:rPr>
          <w:rFonts w:asciiTheme="minorHAnsi" w:hAnsiTheme="minorHAnsi" w:cstheme="minorHAnsi"/>
          <w:b/>
          <w:bCs/>
          <w:u w:val="single"/>
        </w:rPr>
        <w:t>organisms are</w:t>
      </w:r>
      <w:r w:rsidRPr="00470C63">
        <w:rPr>
          <w:rFonts w:asciiTheme="minorHAnsi" w:hAnsiTheme="minorHAnsi" w:cstheme="minorHAnsi"/>
          <w:u w:val="single"/>
        </w:rPr>
        <w:t xml:space="preserve"> the </w:t>
      </w:r>
      <w:r w:rsidRPr="00470C63">
        <w:rPr>
          <w:rFonts w:asciiTheme="minorHAnsi" w:hAnsiTheme="minorHAnsi" w:cstheme="minorHAnsi"/>
          <w:b/>
          <w:bCs/>
          <w:u w:val="single"/>
        </w:rPr>
        <w:t>result of evolutionary competition.</w:t>
      </w:r>
      <w:r w:rsidRPr="00470C63">
        <w:rPr>
          <w:rFonts w:asciiTheme="minorHAnsi" w:hAnsiTheme="minorHAnsi" w:cstheme="minorHAnsi"/>
          <w:sz w:val="8"/>
        </w:rPr>
        <w:t xml:space="preserve"> In fact, Richard </w:t>
      </w:r>
      <w:r w:rsidRPr="00470C63">
        <w:rPr>
          <w:rFonts w:asciiTheme="minorHAnsi" w:hAnsiTheme="minorHAnsi" w:cstheme="minorHAnsi"/>
          <w:u w:val="single"/>
        </w:rPr>
        <w:t>Dawkins stresses gene survival and propagation as the basic mechanism of life</w:t>
      </w:r>
      <w:r w:rsidRPr="00470C63">
        <w:rPr>
          <w:rFonts w:asciiTheme="minorHAnsi" w:hAnsiTheme="minorHAnsi" w:cstheme="minorHAnsi"/>
          <w:sz w:val="8"/>
        </w:rPr>
        <w:t xml:space="preserve"> [20]. Only genes that lead to </w:t>
      </w:r>
      <w:r w:rsidRPr="00470C63">
        <w:rPr>
          <w:rFonts w:asciiTheme="minorHAnsi" w:hAnsiTheme="minorHAnsi" w:cstheme="minorHAnsi"/>
          <w:u w:val="single"/>
        </w:rPr>
        <w:t>the fittest phenotype will make it.</w:t>
      </w:r>
      <w:r w:rsidRPr="00470C63">
        <w:rPr>
          <w:rFonts w:asciiTheme="minorHAnsi" w:hAnsiTheme="minorHAnsi" w:cstheme="minorHAnsi"/>
          <w:sz w:val="8"/>
        </w:rPr>
        <w:t xml:space="preserve"> It is noteworthy that the phenotype is selected based on behavior that maximizes gene propagation. To do so, the phenotype must survive and generate offspring, and be better at it than its competitors. Thus, </w:t>
      </w:r>
      <w:r w:rsidRPr="00470C63">
        <w:rPr>
          <w:rFonts w:asciiTheme="minorHAnsi" w:hAnsiTheme="minorHAnsi" w:cstheme="minorHAnsi"/>
          <w:u w:val="single"/>
        </w:rPr>
        <w:t>the ultimate, dist</w:t>
      </w:r>
      <w:r w:rsidRPr="00A3034A">
        <w:rPr>
          <w:rFonts w:asciiTheme="minorHAnsi" w:hAnsiTheme="minorHAnsi" w:cstheme="minorHAnsi"/>
          <w:u w:val="single"/>
        </w:rPr>
        <w:t xml:space="preserve">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470C63">
        <w:rPr>
          <w:rFonts w:asciiTheme="minorHAnsi" w:hAnsiTheme="minorHAnsi" w:cstheme="minorHAnsi"/>
          <w:sz w:val="8"/>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A3034A">
        <w:rPr>
          <w:rFonts w:asciiTheme="minorHAnsi" w:hAnsiTheme="minorHAnsi" w:cstheme="minorHAnsi"/>
          <w:u w:val="single"/>
        </w:rPr>
        <w:t>Behavioral reward functions have evolved to help individuals to survive and propagate their genes</w:t>
      </w:r>
      <w:r w:rsidRPr="00470C63">
        <w:rPr>
          <w:rFonts w:asciiTheme="minorHAnsi" w:hAnsiTheme="minorHAnsi" w:cstheme="minorHAnsi"/>
          <w:sz w:val="8"/>
        </w:rPr>
        <w:t xml:space="preserve">. Apparently, </w:t>
      </w:r>
      <w:r w:rsidRPr="00A3034A">
        <w:rPr>
          <w:rFonts w:asciiTheme="minorHAnsi" w:hAnsiTheme="minorHAnsi" w:cstheme="minorHAnsi"/>
          <w:u w:val="single"/>
        </w:rPr>
        <w:t>people need to live well and long enough to reproduce.</w:t>
      </w:r>
      <w:r w:rsidRPr="00470C63">
        <w:rPr>
          <w:rFonts w:asciiTheme="minorHAnsi" w:hAnsiTheme="minorHAnsi" w:cstheme="minorHAnsi"/>
          <w:sz w:val="8"/>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470C63">
        <w:rPr>
          <w:rFonts w:asciiTheme="minorHAnsi" w:hAnsiTheme="minorHAnsi" w:cstheme="minorHAnsi"/>
          <w:sz w:val="8"/>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470C63">
        <w:rPr>
          <w:rFonts w:asciiTheme="minorHAnsi" w:hAnsiTheme="minorHAnsi" w:cstheme="minorHAnsi"/>
          <w:sz w:val="8"/>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w:t>
      </w:r>
      <w:r w:rsidRPr="00470C63">
        <w:rPr>
          <w:rFonts w:asciiTheme="minorHAnsi" w:hAnsiTheme="minorHAnsi" w:cstheme="minorHAnsi"/>
          <w:u w:val="single"/>
        </w:rPr>
        <w:t xml:space="preserve">, and </w:t>
      </w:r>
      <w:r w:rsidRPr="00947878">
        <w:rPr>
          <w:rFonts w:asciiTheme="minorHAnsi" w:hAnsiTheme="minorHAnsi" w:cstheme="minorHAnsi"/>
          <w:highlight w:val="green"/>
          <w:u w:val="single"/>
        </w:rPr>
        <w:t>offspring are rewarding.</w:t>
      </w:r>
      <w:r>
        <w:rPr>
          <w:rFonts w:asciiTheme="minorHAnsi" w:hAnsiTheme="minorHAnsi" w:cstheme="minorHAnsi"/>
          <w:sz w:val="16"/>
          <w:szCs w:val="16"/>
          <w:u w:val="single"/>
        </w:rPr>
        <w:t xml:space="preserve"> </w:t>
      </w:r>
      <w:r w:rsidRPr="00470C63">
        <w:rPr>
          <w:rFonts w:asciiTheme="minorHAnsi" w:hAnsiTheme="minorHAnsi" w:cstheme="minorHAnsi"/>
          <w:sz w:val="8"/>
        </w:rPr>
        <w:t xml:space="preserve">There have been theories linking pleasure as a required component of health benefits salutogenesis, (salugenesis).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470C63">
        <w:rPr>
          <w:rFonts w:asciiTheme="minorHAnsi" w:hAnsiTheme="minorHAnsi" w:cstheme="minorHAnsi"/>
          <w:sz w:val="8"/>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A3034A">
        <w:rPr>
          <w:rFonts w:asciiTheme="minorHAnsi" w:hAnsiTheme="minorHAnsi" w:cstheme="minorHAnsi"/>
          <w:u w:val="single"/>
        </w:rPr>
        <w:t>pathways for ordinary liking and pleasure</w:t>
      </w:r>
      <w:r w:rsidRPr="00470C63">
        <w:rPr>
          <w:rFonts w:asciiTheme="minorHAnsi" w:hAnsiTheme="minorHAnsi" w:cstheme="minorHAnsi"/>
          <w:sz w:val="8"/>
        </w:rPr>
        <w:t xml:space="preserve">, which </w:t>
      </w:r>
      <w:r w:rsidRPr="00A3034A">
        <w:rPr>
          <w:rFonts w:asciiTheme="minorHAnsi" w:hAnsiTheme="minorHAnsi" w:cstheme="minorHAnsi"/>
          <w:u w:val="single"/>
        </w:rPr>
        <w:t>are limited in scope</w:t>
      </w:r>
      <w:r w:rsidRPr="00470C63">
        <w:rPr>
          <w:rFonts w:asciiTheme="minorHAnsi" w:hAnsiTheme="minorHAnsi" w:cstheme="minorHAnsi"/>
          <w:sz w:val="8"/>
        </w:rPr>
        <w:t xml:space="preserve"> as described above in this commentary. However, </w:t>
      </w:r>
      <w:r w:rsidRPr="00A3034A">
        <w:rPr>
          <w:rFonts w:asciiTheme="minorHAnsi" w:hAnsiTheme="minorHAnsi" w:cstheme="minorHAnsi"/>
          <w:u w:val="single"/>
        </w:rPr>
        <w:t xml:space="preserve">there are </w:t>
      </w:r>
      <w:r w:rsidRPr="00470C63">
        <w:rPr>
          <w:rFonts w:asciiTheme="minorHAnsi" w:hAnsiTheme="minorHAnsi" w:cstheme="minorHAnsi"/>
          <w:b/>
          <w:bCs/>
          <w:u w:val="single"/>
        </w:rPr>
        <w:t xml:space="preserve">many </w:t>
      </w:r>
      <w:r w:rsidRPr="00947878">
        <w:rPr>
          <w:rFonts w:asciiTheme="minorHAnsi" w:hAnsiTheme="minorHAnsi" w:cstheme="minorHAnsi"/>
          <w:b/>
          <w:bCs/>
          <w:highlight w:val="green"/>
          <w:u w:val="single"/>
        </w:rPr>
        <w:t>brain regions</w:t>
      </w:r>
      <w:r w:rsidRPr="00470C63">
        <w:rPr>
          <w:rFonts w:asciiTheme="minorHAnsi" w:hAnsiTheme="minorHAnsi" w:cstheme="minorHAnsi"/>
          <w:sz w:val="8"/>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470C63">
        <w:rPr>
          <w:rFonts w:asciiTheme="minorHAnsi" w:hAnsiTheme="minorHAnsi" w:cstheme="minorHAnsi"/>
          <w:sz w:val="8"/>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470C63">
        <w:rPr>
          <w:rFonts w:asciiTheme="minorHAnsi" w:hAnsiTheme="minorHAnsi" w:cstheme="minorHAnsi"/>
          <w:sz w:val="8"/>
        </w:rPr>
        <w:t xml:space="preserve"> of pleasure— that is </w:t>
      </w:r>
      <w:r w:rsidRPr="00A3034A">
        <w:rPr>
          <w:rFonts w:asciiTheme="minorHAnsi" w:hAnsiTheme="minorHAnsi" w:cstheme="minorHAnsi"/>
          <w:u w:val="single"/>
        </w:rPr>
        <w:t>disgust and fear</w:t>
      </w:r>
      <w:r w:rsidRPr="00470C63">
        <w:rPr>
          <w:rFonts w:asciiTheme="minorHAnsi" w:hAnsiTheme="minorHAnsi" w:cstheme="minorHAnsi"/>
          <w:sz w:val="8"/>
        </w:rPr>
        <w:t xml:space="preserve"> [39]. </w:t>
      </w:r>
      <w:r w:rsidRPr="00A3034A">
        <w:rPr>
          <w:rFonts w:asciiTheme="minorHAnsi" w:hAnsiTheme="minorHAnsi" w:cstheme="minorHAnsi"/>
          <w:u w:val="single"/>
        </w:rPr>
        <w:t>One</w:t>
      </w:r>
      <w:r w:rsidRPr="00470C63">
        <w:rPr>
          <w:rFonts w:asciiTheme="minorHAnsi" w:hAnsiTheme="minorHAnsi" w:cstheme="minorHAnsi"/>
          <w:sz w:val="8"/>
        </w:rPr>
        <w:t xml:space="preserve"> specific </w:t>
      </w:r>
      <w:r w:rsidRPr="00A3034A">
        <w:rPr>
          <w:rFonts w:asciiTheme="minorHAnsi" w:hAnsiTheme="minorHAnsi" w:cstheme="minorHAnsi"/>
          <w:u w:val="single"/>
        </w:rPr>
        <w:t>region</w:t>
      </w:r>
      <w:r w:rsidRPr="00470C63">
        <w:rPr>
          <w:rFonts w:asciiTheme="minorHAnsi" w:hAnsiTheme="minorHAnsi" w:cstheme="minorHAnsi"/>
          <w:sz w:val="8"/>
        </w:rPr>
        <w:t xml:space="preserve"> of the nucleus accumbens </w:t>
      </w:r>
      <w:r w:rsidRPr="00A3034A">
        <w:rPr>
          <w:rFonts w:asciiTheme="minorHAnsi" w:hAnsiTheme="minorHAnsi" w:cstheme="minorHAnsi"/>
          <w:u w:val="single"/>
        </w:rPr>
        <w:t>is organized like a computer keyboard, with particular stimulus triggers in rows</w:t>
      </w:r>
      <w:r w:rsidRPr="00470C63">
        <w:rPr>
          <w:rFonts w:asciiTheme="minorHAnsi" w:hAnsiTheme="minorHAnsi" w:cstheme="minorHAnsi"/>
          <w:sz w:val="8"/>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470C63">
        <w:rPr>
          <w:rFonts w:asciiTheme="minorHAnsi" w:hAnsiTheme="minorHAnsi" w:cstheme="minorHAnsi"/>
          <w:sz w:val="8"/>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470C63">
        <w:rPr>
          <w:rFonts w:asciiTheme="minorHAnsi" w:hAnsiTheme="minorHAnsi" w:cstheme="minorHAnsi"/>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470C63">
        <w:rPr>
          <w:rFonts w:asciiTheme="minorHAnsi" w:hAnsiTheme="minorHAnsi" w:cstheme="minorHAnsi"/>
          <w:sz w:val="8"/>
        </w:rPr>
        <w:t xml:space="preserve"> small </w:t>
      </w:r>
      <w:r w:rsidRPr="00470C63">
        <w:rPr>
          <w:rFonts w:asciiTheme="minorHAnsi" w:hAnsiTheme="minorHAnsi" w:cstheme="minorHAnsi"/>
          <w:u w:val="single"/>
        </w:rPr>
        <w:t>regions</w:t>
      </w:r>
      <w:r w:rsidRPr="00470C63">
        <w:rPr>
          <w:rFonts w:asciiTheme="minorHAnsi" w:hAnsiTheme="minorHAnsi" w:cstheme="minorHAnsi"/>
          <w:sz w:val="8"/>
        </w:rPr>
        <w:t xml:space="preserve"> mainly </w:t>
      </w:r>
      <w:r w:rsidRPr="00470C63">
        <w:rPr>
          <w:rFonts w:asciiTheme="minorHAnsi" w:hAnsiTheme="minorHAnsi" w:cstheme="minorHAnsi"/>
          <w:u w:val="single"/>
        </w:rPr>
        <w:t xml:space="preserve">in </w:t>
      </w:r>
      <w:r w:rsidRPr="00947878">
        <w:rPr>
          <w:rFonts w:asciiTheme="minorHAnsi" w:hAnsiTheme="minorHAnsi" w:cstheme="minorHAnsi"/>
          <w:highlight w:val="green"/>
          <w:u w:val="single"/>
        </w:rPr>
        <w:t>the limbic system</w:t>
      </w:r>
      <w:r w:rsidRPr="00470C63">
        <w:rPr>
          <w:rFonts w:asciiTheme="minorHAnsi" w:hAnsiTheme="minorHAnsi" w:cstheme="minorHAnsi"/>
          <w:sz w:val="8"/>
        </w:rPr>
        <w:t xml:space="preserve"> (old reptilian part of the brain). These may be </w:t>
      </w:r>
      <w:r w:rsidRPr="00A3034A">
        <w:rPr>
          <w:rFonts w:asciiTheme="minorHAnsi" w:hAnsiTheme="minorHAnsi" w:cstheme="minorHAnsi"/>
          <w:u w:val="single"/>
        </w:rPr>
        <w:t>part of larger neural circuits.</w:t>
      </w:r>
      <w:r w:rsidRPr="00470C63">
        <w:rPr>
          <w:rFonts w:asciiTheme="minorHAnsi" w:hAnsiTheme="minorHAnsi" w:cstheme="minorHAnsi"/>
          <w:sz w:val="8"/>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470C63">
        <w:rPr>
          <w:rFonts w:asciiTheme="minorHAnsi" w:hAnsiTheme="minorHAnsi" w:cstheme="minorHAnsi"/>
          <w:sz w:val="8"/>
        </w:rPr>
        <w:t xml:space="preserve"> [50] small case </w:t>
      </w:r>
      <w:r w:rsidRPr="00A3034A">
        <w:rPr>
          <w:rFonts w:asciiTheme="minorHAnsi" w:hAnsiTheme="minorHAnsi" w:cstheme="minorHAnsi"/>
          <w:u w:val="single"/>
        </w:rPr>
        <w:t>found various differentially expressed genes, to associate with pleasure related systems.</w:t>
      </w:r>
      <w:r w:rsidRPr="00470C63">
        <w:rPr>
          <w:rFonts w:asciiTheme="minorHAnsi" w:hAnsiTheme="minorHAnsi" w:cstheme="minorHAnsi"/>
          <w:sz w:val="8"/>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470C63">
        <w:rPr>
          <w:rFonts w:asciiTheme="minorHAnsi" w:hAnsiTheme="minorHAnsi" w:cstheme="minorHAnsi"/>
          <w:u w:val="single"/>
        </w:rPr>
        <w:t>researchers examined 247 specimens of neural tissue from six humans</w:t>
      </w:r>
      <w:r w:rsidRPr="00A3034A">
        <w:rPr>
          <w:rFonts w:asciiTheme="minorHAnsi" w:hAnsiTheme="minorHAnsi" w:cstheme="minorHAnsi"/>
          <w:u w:val="single"/>
        </w:rPr>
        <w:t>, five chimpanzees, and five macaque monkeys.</w:t>
      </w:r>
      <w:r w:rsidRPr="00470C63">
        <w:rPr>
          <w:rFonts w:asciiTheme="minorHAnsi" w:hAnsiTheme="minorHAnsi" w:cstheme="minorHAnsi"/>
          <w:sz w:val="8"/>
        </w:rPr>
        <w:t xml:space="preserve"> Moreover, these </w:t>
      </w:r>
      <w:r w:rsidRPr="00A3034A">
        <w:rPr>
          <w:rFonts w:asciiTheme="minorHAnsi" w:hAnsiTheme="minorHAnsi" w:cstheme="minorHAnsi"/>
          <w:u w:val="single"/>
        </w:rPr>
        <w:t>investigators analyzed which genes were turned on or off in 16 regions of the brain.</w:t>
      </w:r>
      <w:r w:rsidRPr="00470C63">
        <w:rPr>
          <w:rFonts w:asciiTheme="minorHAnsi" w:hAnsiTheme="minorHAnsi" w:cstheme="minorHAnsi"/>
          <w:sz w:val="8"/>
        </w:rPr>
        <w:t xml:space="preserve"> While </w:t>
      </w:r>
      <w:r w:rsidRPr="00A3034A">
        <w:rPr>
          <w:rFonts w:asciiTheme="minorHAnsi" w:hAnsiTheme="minorHAnsi" w:cstheme="minorHAnsi"/>
          <w:u w:val="single"/>
        </w:rPr>
        <w:t xml:space="preserve">the differences among species were </w:t>
      </w:r>
      <w:r w:rsidRPr="00470C63">
        <w:rPr>
          <w:rFonts w:asciiTheme="minorHAnsi" w:hAnsiTheme="minorHAnsi" w:cstheme="minorHAnsi"/>
          <w:u w:val="single"/>
        </w:rPr>
        <w:t xml:space="preserve">subtle, </w:t>
      </w:r>
      <w:r w:rsidRPr="00470C63">
        <w:rPr>
          <w:rFonts w:asciiTheme="minorHAnsi" w:hAnsiTheme="minorHAnsi" w:cstheme="minorHAnsi"/>
          <w:b/>
          <w:bCs/>
          <w:u w:val="single"/>
        </w:rPr>
        <w:t>there was</w:t>
      </w:r>
      <w:r w:rsidRPr="00470C63">
        <w:rPr>
          <w:rFonts w:asciiTheme="minorHAnsi" w:hAnsiTheme="minorHAnsi" w:cstheme="minorHAnsi"/>
          <w:u w:val="single"/>
        </w:rPr>
        <w:t xml:space="preserve"> a </w:t>
      </w:r>
      <w:r w:rsidRPr="00470C63">
        <w:rPr>
          <w:rFonts w:asciiTheme="minorHAnsi" w:hAnsiTheme="minorHAnsi" w:cstheme="minorHAnsi"/>
          <w:b/>
          <w:bCs/>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470C63">
        <w:rPr>
          <w:rFonts w:asciiTheme="minorHAnsi" w:hAnsiTheme="minorHAnsi" w:cstheme="minorHAnsi"/>
          <w:sz w:val="8"/>
        </w:rPr>
        <w:t xml:space="preserve">, specifically </w:t>
      </w:r>
      <w:r w:rsidRPr="00A3034A">
        <w:rPr>
          <w:rFonts w:asciiTheme="minorHAnsi" w:hAnsiTheme="minorHAnsi" w:cstheme="minorHAnsi"/>
          <w:u w:val="single"/>
        </w:rPr>
        <w:t xml:space="preserve">in an </w:t>
      </w:r>
      <w:r w:rsidRPr="00470C63">
        <w:rPr>
          <w:rFonts w:asciiTheme="minorHAnsi" w:hAnsiTheme="minorHAnsi" w:cstheme="minorHAnsi"/>
          <w:u w:val="single"/>
        </w:rPr>
        <w:t>area of the brain that is much more</w:t>
      </w:r>
      <w:r w:rsidRPr="00947878">
        <w:rPr>
          <w:rFonts w:asciiTheme="minorHAnsi" w:hAnsiTheme="minorHAnsi" w:cstheme="minorHAnsi"/>
          <w:highlight w:val="green"/>
          <w:u w:val="single"/>
        </w:rPr>
        <w:t xml:space="preserve"> developed in humans</w:t>
      </w:r>
      <w:r w:rsidRPr="00A3034A">
        <w:rPr>
          <w:rFonts w:asciiTheme="minorHAnsi" w:hAnsiTheme="minorHAnsi" w:cstheme="minorHAnsi"/>
          <w:u w:val="single"/>
        </w:rPr>
        <w:t xml:space="preserve"> than in chimpanzees.</w:t>
      </w:r>
      <w:r w:rsidRPr="00470C63">
        <w:rPr>
          <w:rFonts w:asciiTheme="minorHAnsi" w:hAnsiTheme="minorHAnsi" w:cstheme="minorHAnsi"/>
          <w:sz w:val="8"/>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470C63">
        <w:rPr>
          <w:rFonts w:asciiTheme="minorHAnsi" w:hAnsiTheme="minorHAnsi" w:cstheme="minorHAnsi"/>
          <w:sz w:val="8"/>
        </w:rPr>
        <w:t xml:space="preserve">, was </w:t>
      </w:r>
      <w:r w:rsidRPr="00A3034A">
        <w:rPr>
          <w:rFonts w:asciiTheme="minorHAnsi" w:hAnsiTheme="minorHAnsi" w:cstheme="minorHAnsi"/>
          <w:u w:val="single"/>
        </w:rPr>
        <w:t>expressed in the neocortex of humans, but not chimpanzees.</w:t>
      </w:r>
      <w:r w:rsidRPr="00470C63">
        <w:rPr>
          <w:rFonts w:asciiTheme="minorHAnsi" w:hAnsiTheme="minorHAnsi" w:cstheme="minorHAnsi"/>
          <w:sz w:val="8"/>
        </w:rPr>
        <w:t xml:space="preserve"> As discussed earlier, </w:t>
      </w:r>
      <w:r w:rsidRPr="00A3034A">
        <w:rPr>
          <w:rFonts w:asciiTheme="minorHAnsi" w:hAnsiTheme="minorHAnsi" w:cstheme="minorHAnsi"/>
          <w:u w:val="single"/>
        </w:rPr>
        <w:t>dopamine is</w:t>
      </w:r>
      <w:r w:rsidRPr="00470C63">
        <w:rPr>
          <w:rFonts w:asciiTheme="minorHAnsi" w:hAnsiTheme="minorHAnsi" w:cstheme="minorHAnsi"/>
          <w:sz w:val="8"/>
        </w:rPr>
        <w:t xml:space="preserve"> best </w:t>
      </w:r>
      <w:r w:rsidRPr="00A3034A">
        <w:rPr>
          <w:rFonts w:asciiTheme="minorHAnsi" w:hAnsiTheme="minorHAnsi" w:cstheme="minorHAnsi"/>
          <w:u w:val="single"/>
        </w:rPr>
        <w:t>known for its</w:t>
      </w:r>
      <w:r w:rsidRPr="00470C63">
        <w:rPr>
          <w:rFonts w:asciiTheme="minorHAnsi" w:hAnsiTheme="minorHAnsi" w:cstheme="minorHAnsi"/>
          <w:sz w:val="8"/>
        </w:rPr>
        <w:t xml:space="preserve"> essential </w:t>
      </w:r>
      <w:r w:rsidRPr="00A3034A">
        <w:rPr>
          <w:rFonts w:asciiTheme="minorHAnsi" w:hAnsiTheme="minorHAnsi" w:cstheme="minorHAnsi"/>
          <w:u w:val="single"/>
        </w:rPr>
        <w:t>role within the brain’s reward system; the</w:t>
      </w:r>
      <w:r w:rsidRPr="00470C63">
        <w:rPr>
          <w:rFonts w:asciiTheme="minorHAnsi" w:hAnsiTheme="minorHAnsi" w:cstheme="minorHAnsi"/>
          <w:sz w:val="8"/>
        </w:rPr>
        <w:t xml:space="preserve"> very </w:t>
      </w:r>
      <w:r w:rsidRPr="00A3034A">
        <w:rPr>
          <w:rFonts w:asciiTheme="minorHAnsi" w:hAnsiTheme="minorHAnsi" w:cstheme="minorHAnsi"/>
          <w:u w:val="single"/>
        </w:rPr>
        <w:t>system that responds to everything from sex, to gambling, to food, and to addictive drugs.</w:t>
      </w:r>
      <w:r w:rsidRPr="00470C63">
        <w:rPr>
          <w:rFonts w:asciiTheme="minorHAnsi" w:hAnsiTheme="minorHAnsi" w:cstheme="minorHAnsi"/>
          <w:sz w:val="8"/>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947878">
        <w:rPr>
          <w:rFonts w:asciiTheme="minorHAnsi" w:hAnsiTheme="minorHAnsi" w:cstheme="minorHAnsi"/>
          <w:highlight w:val="green"/>
          <w:u w:val="single"/>
        </w:rPr>
        <w:t xml:space="preserve">dopamine </w:t>
      </w:r>
      <w:r w:rsidRPr="00470C63">
        <w:rPr>
          <w:rFonts w:asciiTheme="minorHAnsi" w:hAnsiTheme="minorHAnsi" w:cstheme="minorHAnsi"/>
          <w:u w:val="single"/>
        </w:rPr>
        <w:t xml:space="preserve">plays a substantial role in humans’ ability to </w:t>
      </w:r>
      <w:r w:rsidRPr="00947878">
        <w:rPr>
          <w:rFonts w:asciiTheme="minorHAnsi" w:hAnsiTheme="minorHAnsi" w:cstheme="minorHAnsi"/>
          <w:highlight w:val="green"/>
          <w:u w:val="single"/>
        </w:rPr>
        <w:t>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 xml:space="preserve">rewards that </w:t>
      </w:r>
      <w:r w:rsidRPr="00470C63">
        <w:rPr>
          <w:rFonts w:asciiTheme="minorHAnsi" w:hAnsiTheme="minorHAnsi" w:cstheme="minorHAnsi"/>
          <w:u w:val="single"/>
        </w:rPr>
        <w:t>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470C63">
        <w:rPr>
          <w:rFonts w:asciiTheme="minorHAnsi" w:hAnsiTheme="minorHAnsi" w:cstheme="minorHAnsi"/>
          <w:sz w:val="8"/>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A3034A">
        <w:rPr>
          <w:rFonts w:asciiTheme="minorHAnsi" w:hAnsiTheme="minorHAnsi" w:cstheme="minorHAnsi"/>
          <w:u w:val="single"/>
        </w:rPr>
        <w:t>This may explain what often motivates people to work for things that have no apparent short-term benefit</w:t>
      </w:r>
      <w:r w:rsidRPr="00470C63">
        <w:rPr>
          <w:rFonts w:asciiTheme="minorHAnsi" w:hAnsiTheme="minorHAnsi" w:cstheme="minorHAnsi"/>
          <w:sz w:val="8"/>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47B7032" w14:textId="4A8F363F" w:rsidR="00E23044" w:rsidRDefault="00E23044" w:rsidP="00E23044">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Deleuze’s theory of individual desire </w:t>
      </w:r>
      <w:r w:rsidRPr="00261450">
        <w:rPr>
          <w:rFonts w:cs="Calibri"/>
          <w:u w:val="single"/>
        </w:rPr>
        <w:t>can’t</w:t>
      </w:r>
      <w:r>
        <w:rPr>
          <w:rFonts w:cs="Calibri"/>
        </w:rPr>
        <w:t xml:space="preserve"> spill up to influencing macropolitical structures.</w:t>
      </w:r>
    </w:p>
    <w:p w14:paraId="0FC98A78" w14:textId="77777777" w:rsidR="00E23044" w:rsidRPr="00725693" w:rsidRDefault="00E23044" w:rsidP="00E23044">
      <w:pPr>
        <w:pStyle w:val="Heading4"/>
        <w:rPr>
          <w:bCs/>
        </w:rPr>
      </w:pPr>
      <w:r>
        <w:t xml:space="preserve">3] </w:t>
      </w:r>
      <w:r w:rsidRPr="00725693">
        <w:rPr>
          <w:bCs/>
        </w:rPr>
        <w:t xml:space="preserve">No </w:t>
      </w:r>
      <w:r w:rsidRPr="00725693">
        <w:rPr>
          <w:bCs/>
          <w:u w:val="single"/>
        </w:rPr>
        <w:t>intent-foresight</w:t>
      </w:r>
      <w:r w:rsidRPr="00725693">
        <w:rPr>
          <w:bCs/>
        </w:rPr>
        <w:t xml:space="preserve"> distinction for states.</w:t>
      </w:r>
    </w:p>
    <w:p w14:paraId="41D1D44B" w14:textId="77777777" w:rsidR="00E23044" w:rsidRDefault="00E23044" w:rsidP="00E23044">
      <w:pPr>
        <w:rPr>
          <w:rStyle w:val="StyleUnderline"/>
          <w:sz w:val="16"/>
        </w:rPr>
      </w:pPr>
      <w:r>
        <w:rPr>
          <w:rStyle w:val="Style13ptBold"/>
        </w:rPr>
        <w:t xml:space="preserve">Enoch 07 </w:t>
      </w:r>
      <w:r>
        <w:t>Enoch, D [The Faculty of Law, The Hebrew Unviersity, Mount Scopus Campus, Jersusalem]. (2007). INTENDING, FORESEEING, AND THE STATE. Legal Theory, 13(02). doi:10.1017/s1352325207070048 https://www.cambridge.org/core/journals/legal-theory/article/intending-foreseeing-and-the-state/76B18896B94D5490ED0512D8E8DC54B2</w:t>
      </w:r>
    </w:p>
    <w:p w14:paraId="29CA0BA7" w14:textId="77777777" w:rsidR="00E23044" w:rsidRDefault="00E23044" w:rsidP="00E23044">
      <w:r>
        <w:t xml:space="preserve">The general difficulty of the intending-foreseeing distinction here stemmed, you will recall, from the feeling that </w:t>
      </w:r>
      <w:r>
        <w:rPr>
          <w:rStyle w:val="StyleUnderline"/>
        </w:rPr>
        <w:t xml:space="preserve">attempting to </w:t>
      </w:r>
      <w:r>
        <w:rPr>
          <w:rStyle w:val="StyleUnderline"/>
          <w:highlight w:val="green"/>
        </w:rPr>
        <w:t>pick and choose among</w:t>
      </w:r>
      <w:r>
        <w:rPr>
          <w:rStyle w:val="StyleUnderline"/>
        </w:rPr>
        <w:t xml:space="preserve"> the </w:t>
      </w:r>
      <w:r>
        <w:rPr>
          <w:rStyle w:val="StyleUnderline"/>
          <w:highlight w:val="green"/>
        </w:rPr>
        <w:t>foreseen consequences</w:t>
      </w:r>
      <w:r>
        <w:rPr>
          <w:rStyle w:val="StyleUnderline"/>
        </w:rPr>
        <w:t xml:space="preserve"> of one’s actions those one is more and those one is less responsible for looks more like the preparation of a defense than like a genuine attempt to determine what is to be done. Hiding behind the intending-foreseeing distinction seems like an attempt to </w:t>
      </w:r>
      <w:r>
        <w:rPr>
          <w:rStyle w:val="StyleUnderline"/>
          <w:highlight w:val="green"/>
        </w:rPr>
        <w:t>evade responsibility</w:t>
      </w:r>
      <w:r>
        <w:rPr>
          <w:rStyle w:val="StyleUnderline"/>
        </w:rPr>
        <w:t xml:space="preserve">, and so thinking about the distinction in terms of responsibility serves </w:t>
      </w:r>
      <w:r>
        <w:t xml:space="preserve">39. Anderson &amp; Pildes, supra note 38. I will use this text as my example of an expressive theory here. 40. See id. at 1554, 1564. 41. For a general critique, see Mathew D. Adler, Expressive Theories of Law: A Skeptical Overview, 148 U. PA. L. REV. 1363 (1999–2000). 42. As Adler repeatedly notes, the understanding of expression Anderson &amp; Pildes work with is amazingly broad, so that “To express an attitude through action is to act on the reasons the attitude gives us”; Anderson &amp; Pildes, supra note 38, at 1510. If this is so, it seems that expression drops out of the picture and everything done with it can be done directly in terms of reasons. 43. This may be true of what Anderson and Pildes have in mind when they say that “expressive norms regulate actions by regulating the acceptable justifications for doing them”; id. at 1511. http://journals.cambridge.org Downloaded: 03 Aug 2014 IP address: 134.153.184.170 Intending, Foreseeing, and the State 91 </w:t>
      </w:r>
      <w:r>
        <w:rPr>
          <w:rStyle w:val="StyleUnderline"/>
        </w:rPr>
        <w:t>to reduce even further the plausibility of attributing to it intrinsic moral significance. This consideration—however weighty in general—seems to me very weighty when applied to state action and to the decisions of state officials</w:t>
      </w:r>
      <w:r>
        <w:t xml:space="preserve">.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w:t>
      </w:r>
      <w:r>
        <w:rPr>
          <w:rStyle w:val="StyleUnderline"/>
        </w:rPr>
        <w:t>states—are not entitled to settle</w:t>
      </w:r>
      <w:r>
        <w:t xml:space="preserve"> for.</w:t>
      </w:r>
      <w:r>
        <w:rPr>
          <w:rStyle w:val="StyleUnderline"/>
        </w:rPr>
        <w:t xml:space="preserve">44 </w:t>
      </w:r>
      <w:r>
        <w:rPr>
          <w:rStyle w:val="StyleUnderline"/>
          <w:highlight w:val="green"/>
        </w:rPr>
        <w:t xml:space="preserve">In </w:t>
      </w:r>
      <w:r>
        <w:rPr>
          <w:rStyle w:val="StyleUnderline"/>
        </w:rPr>
        <w:t xml:space="preserve">making </w:t>
      </w:r>
      <w:r>
        <w:rPr>
          <w:rStyle w:val="StyleUnderline"/>
          <w:highlight w:val="green"/>
        </w:rPr>
        <w:t xml:space="preserve">policy </w:t>
      </w:r>
      <w:r>
        <w:rPr>
          <w:rStyle w:val="StyleUnderline"/>
        </w:rPr>
        <w:t xml:space="preserve">decisions, it is precisely </w:t>
      </w:r>
      <w:r>
        <w:rPr>
          <w:rStyle w:val="StyleUnderline"/>
          <w:highlight w:val="green"/>
        </w:rPr>
        <w:t>the global</w:t>
      </w:r>
      <w:r>
        <w:rPr>
          <w:rStyle w:val="StyleUnderline"/>
        </w:rPr>
        <w:t xml:space="preserve"> (or at least statewide, or nationwide, or something of this sort) perspective that </w:t>
      </w:r>
      <w:r>
        <w:rPr>
          <w:rStyle w:val="StyleUnderline"/>
          <w:highlight w:val="green"/>
        </w:rPr>
        <w:t>must be undertaken</w:t>
      </w:r>
      <w:r>
        <w:t xml:space="preserve">. Perhaps, for instance, an individual doctor is entitled to give her patient a scarce drug without thinking about tomorrow’s patients (I say “perhaps” because I am genuinely not sure about this), but surely </w:t>
      </w:r>
      <w:r>
        <w:rPr>
          <w:rStyle w:val="StyleUnderline"/>
        </w:rPr>
        <w:t xml:space="preserve">when a state committee tries to formulate </w:t>
      </w:r>
      <w:r>
        <w:rPr>
          <w:rStyle w:val="StyleUnderline"/>
          <w:highlight w:val="green"/>
        </w:rPr>
        <w:t>rules for</w:t>
      </w:r>
      <w:r>
        <w:rPr>
          <w:rStyle w:val="StyleUnderline"/>
        </w:rPr>
        <w:t xml:space="preserve"> the </w:t>
      </w:r>
      <w:r>
        <w:rPr>
          <w:rStyle w:val="StyleUnderline"/>
          <w:highlight w:val="green"/>
        </w:rPr>
        <w:t xml:space="preserve">allocation </w:t>
      </w:r>
      <w:r>
        <w:rPr>
          <w:rStyle w:val="StyleUnderline"/>
        </w:rPr>
        <w:t xml:space="preserve">of scarce medical drugs and treatments, it </w:t>
      </w:r>
      <w:r>
        <w:rPr>
          <w:rStyle w:val="StyleUnderline"/>
          <w:highlight w:val="green"/>
        </w:rPr>
        <w:t xml:space="preserve">cannot hide behind </w:t>
      </w:r>
      <w:r>
        <w:rPr>
          <w:rStyle w:val="StyleUnderline"/>
        </w:rPr>
        <w:t xml:space="preserve">the </w:t>
      </w:r>
      <w:r>
        <w:rPr>
          <w:rStyle w:val="StyleUnderline"/>
          <w:highlight w:val="green"/>
        </w:rPr>
        <w:t xml:space="preserve">intending-foreseeing </w:t>
      </w:r>
      <w:r>
        <w:rPr>
          <w:rStyle w:val="StyleUnderline"/>
        </w:rPr>
        <w:t xml:space="preserve">distinction, arguing that if it allows45 the doctor to give the drug to today’s patient, the death of tomorrow’s patient is merely foreseen and not intended. When making a policy-decision, this is clearly unacceptable. </w:t>
      </w:r>
      <w:r>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Pr>
          <w:rStyle w:val="StyleUnderline"/>
        </w:rPr>
        <w:t xml:space="preserve">states and </w:t>
      </w:r>
      <w:r>
        <w:rPr>
          <w:rStyle w:val="StyleUnderline"/>
          <w:highlight w:val="green"/>
        </w:rPr>
        <w:t>governments</w:t>
      </w:r>
      <w:r>
        <w:rPr>
          <w:rStyle w:val="StyleUnderline"/>
        </w:rPr>
        <w:t>.</w:t>
      </w:r>
      <w:r>
        <w:t xml:space="preserve"> </w:t>
      </w:r>
      <w:r>
        <w:rPr>
          <w:rStyle w:val="StyleUnderline"/>
        </w:rPr>
        <w:t xml:space="preserve">They have no special relationships and pursuits, no personal interests, no autonomous lives to lead in anything like the sense in which these ideas are plausible when applied to individuals persons. So there is no reason to restrict the responsibility of states in anything like the way the responsibility of individuals is arguably restricted.47 States and state officials </w:t>
      </w:r>
      <w:r>
        <w:rPr>
          <w:rStyle w:val="StyleUnderline"/>
          <w:highlight w:val="green"/>
        </w:rPr>
        <w:t>have</w:t>
      </w:r>
      <w:r>
        <w:rPr>
          <w:rStyle w:val="StyleUnderline"/>
        </w:rPr>
        <w:t xml:space="preserve"> much more comprehensive </w:t>
      </w:r>
      <w:r>
        <w:rPr>
          <w:rStyle w:val="StyleUnderline"/>
          <w:highlight w:val="green"/>
        </w:rPr>
        <w:t>responsibilities</w:t>
      </w:r>
      <w:r>
        <w:rPr>
          <w:rStyle w:val="StyleUnderline"/>
        </w:rPr>
        <w:t xml:space="preserve"> than individuals do. Hiding behind </w:t>
      </w:r>
      <w:r>
        <w:rPr>
          <w:rStyle w:val="StyleUnderline"/>
          <w:highlight w:val="green"/>
        </w:rPr>
        <w:t xml:space="preserve">the </w:t>
      </w:r>
      <w:r>
        <w:rPr>
          <w:rStyle w:val="StyleUnderline"/>
        </w:rPr>
        <w:t xml:space="preserve">intending-foreseeing </w:t>
      </w:r>
      <w:r>
        <w:rPr>
          <w:rStyle w:val="StyleUnderline"/>
          <w:highlight w:val="green"/>
        </w:rPr>
        <w:t>distinction</w:t>
      </w:r>
      <w:r>
        <w:rPr>
          <w:rStyle w:val="StyleUnderline"/>
        </w:rPr>
        <w:t xml:space="preserve"> thus more clearly constitutes an </w:t>
      </w:r>
      <w:r>
        <w:rPr>
          <w:rStyle w:val="StyleUnderline"/>
          <w:highlight w:val="green"/>
        </w:rPr>
        <w:t>evasion of responsibility</w:t>
      </w:r>
      <w:r>
        <w:rPr>
          <w:rStyle w:val="StyleUnderline"/>
        </w:rPr>
        <w:t xml:space="preserve"> in the case of the former. So the evading-responsibility worry has much more force against the intending-foreseeing distinction when applied to state action than elsewhere.</w:t>
      </w:r>
    </w:p>
    <w:p w14:paraId="0D3BF46E" w14:textId="77777777" w:rsidR="00E23044" w:rsidRPr="00361031" w:rsidRDefault="00E23044" w:rsidP="00E23044">
      <w:pPr>
        <w:pStyle w:val="Heading4"/>
        <w:rPr>
          <w:rFonts w:cs="Calibri"/>
        </w:rPr>
      </w:pPr>
      <w:r>
        <w:t xml:space="preserve">4] </w:t>
      </w:r>
      <w:r w:rsidRPr="00361031">
        <w:rPr>
          <w:rFonts w:cs="Calibri"/>
        </w:rPr>
        <w:t xml:space="preserve">Util is key to </w:t>
      </w:r>
      <w:r w:rsidRPr="00361031">
        <w:rPr>
          <w:rFonts w:cs="Calibri"/>
          <w:u w:val="single"/>
        </w:rPr>
        <w:t>debates about IP</w:t>
      </w:r>
      <w:r w:rsidRPr="00361031">
        <w:rPr>
          <w:rFonts w:cs="Calibri"/>
        </w:rPr>
        <w:t>.</w:t>
      </w:r>
    </w:p>
    <w:p w14:paraId="501CDF46" w14:textId="77777777" w:rsidR="00E23044" w:rsidRPr="00361031" w:rsidRDefault="00E23044" w:rsidP="00E23044">
      <w:r w:rsidRPr="00361031">
        <w:rPr>
          <w:rStyle w:val="Style13ptBold"/>
        </w:rPr>
        <w:t>Kar 19</w:t>
      </w:r>
      <w:r w:rsidRPr="00361031">
        <w:t xml:space="preserve"> [Mohit; Writer at the Original Position; “Utilitarianism in the Context of Intellectual Property,” The Original Position; 9/18/19; </w:t>
      </w:r>
      <w:hyperlink r:id="rId6" w:history="1">
        <w:r w:rsidRPr="00361031">
          <w:rPr>
            <w:rStyle w:val="Hyperlink"/>
          </w:rPr>
          <w:t>https://originalpositionnluj.wordpress.com/2019/09/18/utilitarianism-in-the-context-of-intellectual-property/</w:t>
        </w:r>
      </w:hyperlink>
      <w:r w:rsidRPr="00361031">
        <w:t>] Justin</w:t>
      </w:r>
    </w:p>
    <w:p w14:paraId="7EAE6CEC" w14:textId="77777777" w:rsidR="00E23044" w:rsidRPr="00361031" w:rsidRDefault="00E23044" w:rsidP="00E23044">
      <w:r w:rsidRPr="00361031">
        <w:rPr>
          <w:sz w:val="16"/>
        </w:rPr>
        <w:t xml:space="preserve">Jeremy Bentham is known as the founder of modern utilitarianism. He believed in </w:t>
      </w:r>
      <w:r w:rsidRPr="00361031">
        <w:rPr>
          <w:u w:val="single"/>
        </w:rPr>
        <w:t xml:space="preserve">production of the </w:t>
      </w:r>
      <w:r w:rsidRPr="00361031">
        <w:rPr>
          <w:rStyle w:val="Emphasis"/>
        </w:rPr>
        <w:t>greatest possible quantity of happiness</w:t>
      </w:r>
      <w:r w:rsidRPr="00361031">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361031">
        <w:rPr>
          <w:u w:val="single"/>
        </w:rPr>
        <w:t xml:space="preserve">analysis of the </w:t>
      </w:r>
      <w:r w:rsidRPr="00361031">
        <w:rPr>
          <w:highlight w:val="green"/>
          <w:u w:val="single"/>
        </w:rPr>
        <w:t>util</w:t>
      </w:r>
      <w:r w:rsidRPr="004D4D43">
        <w:rPr>
          <w:u w:val="single"/>
        </w:rPr>
        <w:t>itarian theory as pro</w:t>
      </w:r>
      <w:r w:rsidRPr="00361031">
        <w:rPr>
          <w:u w:val="single"/>
        </w:rPr>
        <w:t xml:space="preserve">posed by Jeremy Bentham and its </w:t>
      </w:r>
      <w:r w:rsidRPr="00361031">
        <w:rPr>
          <w:rStyle w:val="Emphasis"/>
          <w:highlight w:val="green"/>
        </w:rPr>
        <w:t>interplay with I</w:t>
      </w:r>
      <w:r w:rsidRPr="004D4D43">
        <w:rPr>
          <w:rStyle w:val="Emphasis"/>
        </w:rPr>
        <w:t>ntellectual</w:t>
      </w:r>
      <w:r w:rsidRPr="00361031">
        <w:rPr>
          <w:rStyle w:val="Emphasis"/>
          <w:highlight w:val="green"/>
        </w:rPr>
        <w:t xml:space="preserve"> P</w:t>
      </w:r>
      <w:r w:rsidRPr="004D4D43">
        <w:rPr>
          <w:rStyle w:val="Emphasis"/>
        </w:rPr>
        <w:t>roperty.</w:t>
      </w:r>
      <w:r>
        <w:rPr>
          <w:rStyle w:val="Emphasis"/>
        </w:rPr>
        <w:t xml:space="preserve"> </w:t>
      </w:r>
      <w:r w:rsidRPr="00361031">
        <w:rPr>
          <w:sz w:val="16"/>
        </w:rPr>
        <w:t xml:space="preserve">According to utilitarians, </w:t>
      </w:r>
      <w:r w:rsidRPr="00361031">
        <w:rPr>
          <w:u w:val="single"/>
        </w:rPr>
        <w:t xml:space="preserve">the </w:t>
      </w:r>
      <w:r w:rsidRPr="004D4D43">
        <w:rPr>
          <w:u w:val="single"/>
        </w:rPr>
        <w:t>main purpose of property rights is the</w:t>
      </w:r>
      <w:r w:rsidRPr="00361031">
        <w:rPr>
          <w:u w:val="single"/>
        </w:rPr>
        <w:t xml:space="preserve"> </w:t>
      </w:r>
      <w:r w:rsidRPr="00361031">
        <w:rPr>
          <w:rStyle w:val="Emphasis"/>
          <w:highlight w:val="green"/>
        </w:rPr>
        <w:t>maximization of</w:t>
      </w:r>
      <w:r w:rsidRPr="00361031">
        <w:rPr>
          <w:rStyle w:val="Emphasis"/>
        </w:rPr>
        <w:t xml:space="preserve"> common </w:t>
      </w:r>
      <w:r w:rsidRPr="00361031">
        <w:rPr>
          <w:rStyle w:val="Emphasis"/>
          <w:highlight w:val="green"/>
        </w:rPr>
        <w:t>well-being</w:t>
      </w:r>
      <w:r w:rsidRPr="00361031">
        <w:rPr>
          <w:sz w:val="16"/>
        </w:rPr>
        <w:t xml:space="preserve">.[i] According to Jeremy Bentham, the common well-being here mentioned is the good for the greatest number of people in a population. He defined the principle of </w:t>
      </w:r>
      <w:r w:rsidRPr="00361031">
        <w:rPr>
          <w:highlight w:val="green"/>
          <w:u w:val="single"/>
        </w:rPr>
        <w:t>utility</w:t>
      </w:r>
      <w:r w:rsidRPr="00361031">
        <w:rPr>
          <w:u w:val="single"/>
        </w:rPr>
        <w:t xml:space="preserve"> as carrying an </w:t>
      </w:r>
      <w:r w:rsidRPr="00361031">
        <w:rPr>
          <w:rStyle w:val="Emphasis"/>
        </w:rPr>
        <w:t>object of production</w:t>
      </w:r>
      <w:r w:rsidRPr="00361031">
        <w:rPr>
          <w:u w:val="single"/>
        </w:rPr>
        <w:t xml:space="preserve"> of maximum happiness in a given time in a particular society</w:t>
      </w:r>
      <w:r w:rsidRPr="00361031">
        <w:rPr>
          <w:sz w:val="16"/>
        </w:rPr>
        <w:t>.[ii]</w:t>
      </w:r>
      <w:r>
        <w:rPr>
          <w:sz w:val="16"/>
        </w:rPr>
        <w:t xml:space="preserve"> </w:t>
      </w:r>
      <w:r w:rsidRPr="00361031">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r>
        <w:rPr>
          <w:sz w:val="16"/>
        </w:rPr>
        <w:t xml:space="preserve"> </w:t>
      </w:r>
      <w:r w:rsidRPr="00361031">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r>
        <w:rPr>
          <w:sz w:val="16"/>
        </w:rPr>
        <w:t xml:space="preserve"> </w:t>
      </w:r>
      <w:r w:rsidRPr="00361031">
        <w:rPr>
          <w:sz w:val="16"/>
        </w:rPr>
        <w:t xml:space="preserve">Transposing this theory to intellectual property rights, for the maximization of common welfare to be made, </w:t>
      </w:r>
      <w:r w:rsidRPr="00361031">
        <w:rPr>
          <w:u w:val="single"/>
        </w:rPr>
        <w:t xml:space="preserve">the </w:t>
      </w:r>
      <w:r w:rsidRPr="00361031">
        <w:rPr>
          <w:highlight w:val="green"/>
          <w:u w:val="single"/>
        </w:rPr>
        <w:t>legislators</w:t>
      </w:r>
      <w:r w:rsidRPr="00361031">
        <w:rPr>
          <w:u w:val="single"/>
        </w:rPr>
        <w:t xml:space="preserve"> should </w:t>
      </w:r>
      <w:r w:rsidRPr="00361031">
        <w:rPr>
          <w:rStyle w:val="Emphasis"/>
          <w:highlight w:val="green"/>
        </w:rPr>
        <w:t xml:space="preserve">strike a balance </w:t>
      </w:r>
      <w:r w:rsidRPr="004D4D43">
        <w:rPr>
          <w:rStyle w:val="Emphasis"/>
        </w:rPr>
        <w:t>between, the monopoly of rights to stimulate creation and giving access to the</w:t>
      </w:r>
      <w:r w:rsidRPr="00361031">
        <w:rPr>
          <w:rStyle w:val="Emphasis"/>
        </w:rPr>
        <w:t xml:space="preserve"> population to inventions</w:t>
      </w:r>
      <w:r w:rsidRPr="00361031">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r>
        <w:rPr>
          <w:sz w:val="16"/>
        </w:rPr>
        <w:t xml:space="preserve"> </w:t>
      </w:r>
      <w:r w:rsidRPr="00361031">
        <w:rPr>
          <w:sz w:val="16"/>
        </w:rPr>
        <w:t xml:space="preserve">The contemporary version of this theory has been presented to us by William Landes and Richard Posner in two separate works, one on copyright and the </w:t>
      </w:r>
      <w:r w:rsidRPr="004D4D43">
        <w:rPr>
          <w:sz w:val="16"/>
        </w:rPr>
        <w:t xml:space="preserve">other on trademark law.[ix] </w:t>
      </w:r>
      <w:r w:rsidRPr="004D4D43">
        <w:rPr>
          <w:rStyle w:val="Emphasis"/>
        </w:rPr>
        <w:t>Economic analysis of intellectual property rights presented by these two authors demonstrates that the protection of intellectual property may be too expensive</w:t>
      </w:r>
      <w:r w:rsidRPr="004D4D43">
        <w:rPr>
          <w:u w:val="single"/>
        </w:rPr>
        <w:t xml:space="preserve"> for society and it limits the use of products</w:t>
      </w:r>
      <w:r w:rsidRPr="004D4D43">
        <w:rPr>
          <w:sz w:val="16"/>
        </w:rPr>
        <w:t xml:space="preserve">. If we extrapolate a little, this contemporary </w:t>
      </w:r>
      <w:r w:rsidRPr="004D4D43">
        <w:rPr>
          <w:u w:val="single"/>
        </w:rPr>
        <w:t xml:space="preserve">utilitarian vision can assert that the products by intellectuals should be easily copied since the copies of a product do not prevent the use of the </w:t>
      </w:r>
      <w:r w:rsidRPr="004D4D43">
        <w:rPr>
          <w:rStyle w:val="Emphasis"/>
        </w:rPr>
        <w:t>same product by several people.</w:t>
      </w:r>
      <w:r>
        <w:rPr>
          <w:rStyle w:val="Emphasis"/>
        </w:rPr>
        <w:t xml:space="preserve"> </w:t>
      </w:r>
      <w:r w:rsidRPr="004D4D43">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r>
        <w:rPr>
          <w:sz w:val="16"/>
        </w:rPr>
        <w:t xml:space="preserve"> </w:t>
      </w:r>
      <w:r w:rsidRPr="004D4D43">
        <w:rPr>
          <w:u w:val="single"/>
        </w:rPr>
        <w:t xml:space="preserve">Suppose the utilitarian theory – that of Bentham, or Posner’ and Landes’ – would be applied to intellectual property as it stands today: the </w:t>
      </w:r>
      <w:r w:rsidRPr="004D4D43">
        <w:rPr>
          <w:rStyle w:val="Emphasis"/>
        </w:rPr>
        <w:t>benefits</w:t>
      </w:r>
      <w:r w:rsidRPr="004D4D43">
        <w:rPr>
          <w:u w:val="single"/>
        </w:rPr>
        <w:t xml:space="preserve"> that would be brought to society by this analysis would be the </w:t>
      </w:r>
      <w:r w:rsidRPr="004D4D43">
        <w:rPr>
          <w:rStyle w:val="Emphasis"/>
        </w:rPr>
        <w:t>incentive for creativity</w:t>
      </w:r>
      <w:r w:rsidRPr="004D4D43">
        <w:rPr>
          <w:u w:val="single"/>
        </w:rPr>
        <w:t xml:space="preserve">, the </w:t>
      </w:r>
      <w:r w:rsidRPr="004D4D43">
        <w:rPr>
          <w:rStyle w:val="Emphasis"/>
        </w:rPr>
        <w:t>optimization of production</w:t>
      </w:r>
      <w:r w:rsidRPr="004D4D43">
        <w:rPr>
          <w:u w:val="single"/>
        </w:rPr>
        <w:t xml:space="preserve"> and the </w:t>
      </w:r>
      <w:r w:rsidRPr="004D4D43">
        <w:rPr>
          <w:rStyle w:val="Emphasis"/>
        </w:rPr>
        <w:t>disappearance or diminution of similar inventions</w:t>
      </w:r>
      <w:r w:rsidRPr="004D4D43">
        <w:rPr>
          <w:sz w:val="16"/>
        </w:rPr>
        <w:t xml:space="preserve"> made by different individuals.</w:t>
      </w:r>
      <w:r>
        <w:rPr>
          <w:sz w:val="16"/>
        </w:rPr>
        <w:t xml:space="preserve"> </w:t>
      </w:r>
      <w:r w:rsidRPr="004D4D43">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r>
        <w:rPr>
          <w:sz w:val="16"/>
        </w:rPr>
        <w:t xml:space="preserve"> </w:t>
      </w:r>
      <w:r w:rsidRPr="004D4D43">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r>
        <w:rPr>
          <w:sz w:val="16"/>
        </w:rPr>
        <w:t xml:space="preserve"> </w:t>
      </w:r>
      <w:r w:rsidRPr="004D4D43">
        <w:rPr>
          <w:sz w:val="16"/>
        </w:rPr>
        <w:t>CONCLUSION</w:t>
      </w:r>
      <w:r>
        <w:rPr>
          <w:sz w:val="16"/>
        </w:rPr>
        <w:t xml:space="preserve"> </w:t>
      </w:r>
      <w:r w:rsidRPr="004D4D43">
        <w:rPr>
          <w:u w:val="single"/>
        </w:rPr>
        <w:t>Utilitarianism, as it stands today</w:t>
      </w:r>
      <w:r w:rsidRPr="00361031">
        <w:rPr>
          <w:u w:val="single"/>
        </w:rPr>
        <w:t xml:space="preserve">, is </w:t>
      </w:r>
      <w:r w:rsidRPr="00361031">
        <w:rPr>
          <w:rStyle w:val="Emphasis"/>
          <w:highlight w:val="green"/>
        </w:rPr>
        <w:t>intimately linked to</w:t>
      </w:r>
      <w:r w:rsidRPr="00361031">
        <w:rPr>
          <w:rStyle w:val="Emphasis"/>
        </w:rPr>
        <w:t xml:space="preserve"> the information obtained from the use of </w:t>
      </w:r>
      <w:r w:rsidRPr="00361031">
        <w:rPr>
          <w:rStyle w:val="Emphasis"/>
          <w:highlight w:val="green"/>
        </w:rPr>
        <w:t>intellectual</w:t>
      </w:r>
      <w:r w:rsidRPr="00361031">
        <w:rPr>
          <w:rStyle w:val="Emphasis"/>
        </w:rPr>
        <w:t xml:space="preserve"> property </w:t>
      </w:r>
      <w:r w:rsidRPr="00361031">
        <w:rPr>
          <w:rStyle w:val="Emphasis"/>
          <w:highlight w:val="green"/>
        </w:rPr>
        <w:t>monopolies</w:t>
      </w:r>
      <w:r w:rsidRPr="00361031">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629CF10F" w14:textId="7DD3C7B6" w:rsidR="00E23044" w:rsidRDefault="00E23044" w:rsidP="00E23044">
      <w:pPr>
        <w:pStyle w:val="Heading4"/>
        <w:rPr>
          <w:u w:val="single"/>
        </w:rPr>
      </w:pPr>
      <w:r w:rsidRPr="00192D33">
        <w:t xml:space="preserve">Outweighs – A. Most articles about </w:t>
      </w:r>
      <w:r>
        <w:t>IP</w:t>
      </w:r>
      <w:r w:rsidRPr="00192D33">
        <w:t xml:space="preserve"> are </w:t>
      </w:r>
      <w:r w:rsidRPr="00192D33">
        <w:rPr>
          <w:u w:val="single"/>
        </w:rPr>
        <w:t>written through util</w:t>
      </w:r>
      <w:r w:rsidRPr="00192D33">
        <w:t xml:space="preserve"> – means other frameworks can </w:t>
      </w:r>
      <w:r w:rsidRPr="00192D33">
        <w:rPr>
          <w:u w:val="single"/>
        </w:rPr>
        <w:t>never</w:t>
      </w:r>
      <w:r w:rsidRPr="00192D33">
        <w:t xml:space="preserve"> engage with core questions of the li</w:t>
      </w:r>
      <w:r>
        <w:t>t</w:t>
      </w:r>
      <w:r w:rsidRPr="00192D33">
        <w:t xml:space="preserve"> </w:t>
      </w:r>
      <w:r>
        <w:t>and</w:t>
      </w:r>
      <w:r w:rsidRPr="00192D33">
        <w:t xml:space="preserve"> decks predictability. B. </w:t>
      </w:r>
      <w:r w:rsidRPr="00192D33">
        <w:rPr>
          <w:u w:val="single"/>
        </w:rPr>
        <w:t>TJFs first</w:t>
      </w:r>
      <w:r w:rsidRPr="00192D33">
        <w:t xml:space="preserve"> – substance begs the question of a framework being </w:t>
      </w:r>
      <w:r w:rsidRPr="00192D33">
        <w:rPr>
          <w:u w:val="single"/>
        </w:rPr>
        <w:t>good</w:t>
      </w:r>
      <w:r w:rsidRPr="00192D33">
        <w:t xml:space="preserve"> for debate – fairness is a </w:t>
      </w:r>
      <w:r w:rsidRPr="00192D33">
        <w:rPr>
          <w:u w:val="single"/>
        </w:rPr>
        <w:t>gateway issue</w:t>
      </w:r>
      <w:r w:rsidRPr="00192D33">
        <w:t xml:space="preserve"> to deciding the better debater and education is the reason schools </w:t>
      </w:r>
      <w:r w:rsidRPr="00192D33">
        <w:rPr>
          <w:u w:val="single"/>
        </w:rPr>
        <w:t>fund debate</w:t>
      </w:r>
    </w:p>
    <w:p w14:paraId="39D8C41C" w14:textId="77777777" w:rsidR="00E23044" w:rsidRDefault="00E23044" w:rsidP="00E23044"/>
    <w:p w14:paraId="15EA37D2" w14:textId="77777777" w:rsidR="00E23044" w:rsidRDefault="00E23044" w:rsidP="00E23044">
      <w:pPr>
        <w:pStyle w:val="Heading4"/>
      </w:pPr>
      <w:r>
        <w:t xml:space="preserve">Impact calc – </w:t>
      </w:r>
    </w:p>
    <w:p w14:paraId="556C1FF2" w14:textId="77777777" w:rsidR="00E23044" w:rsidRDefault="00E23044" w:rsidP="00E23044">
      <w:pPr>
        <w:pStyle w:val="Heading4"/>
      </w:pPr>
      <w:r>
        <w:t xml:space="preserve">1] 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30126AA5" w14:textId="77777777" w:rsidR="00E23044" w:rsidRDefault="00E23044" w:rsidP="00E23044">
      <w:pPr>
        <w:pStyle w:val="Heading4"/>
      </w:pPr>
      <w:r>
        <w:t xml:space="preserve">2] </w:t>
      </w:r>
      <w:r w:rsidRPr="002F1F75">
        <w:t xml:space="preserve">Calc indicts </w:t>
      </w:r>
      <w:r w:rsidRPr="00660602">
        <w:rPr>
          <w:u w:val="single"/>
        </w:rPr>
        <w:t>fail</w:t>
      </w:r>
      <w:r>
        <w:t xml:space="preserve">: A] </w:t>
      </w:r>
      <w:r w:rsidRPr="00660602">
        <w:rPr>
          <w:u w:val="single"/>
        </w:rPr>
        <w:t>Ethics</w:t>
      </w:r>
      <w:r>
        <w:t>-</w:t>
      </w:r>
      <w:r w:rsidRPr="002F1F75">
        <w:t xml:space="preserve"> it would indict everything since they use events to understand how their ethics have worked </w:t>
      </w:r>
      <w:r>
        <w:t>B]</w:t>
      </w:r>
      <w:r w:rsidRPr="002F1F75">
        <w:t xml:space="preserve"> </w:t>
      </w:r>
      <w:r>
        <w:rPr>
          <w:u w:val="single"/>
        </w:rPr>
        <w:t>Reciprocity</w:t>
      </w:r>
      <w:r>
        <w:t>-</w:t>
      </w:r>
      <w:r w:rsidRPr="002F1F75">
        <w:t xml:space="preserve"> </w:t>
      </w:r>
      <w:r>
        <w:t>they are NIBs that create a 2:1 skew where I have to answer them to access offense while they only have to win one C]</w:t>
      </w:r>
      <w:r w:rsidRPr="002F1F75">
        <w:t xml:space="preserve"> </w:t>
      </w:r>
      <w:r w:rsidRPr="00660602">
        <w:rPr>
          <w:u w:val="single"/>
        </w:rPr>
        <w:t>Internalism</w:t>
      </w:r>
      <w:r>
        <w:t>-</w:t>
      </w:r>
      <w:r w:rsidRPr="002F1F75">
        <w:t xml:space="preserve"> asking why we value pain and pleasure is nonsensical cuz the answer is intrinsic since we just do, which means we still prefer hedonism despite shortcomings.</w:t>
      </w:r>
    </w:p>
    <w:p w14:paraId="407C84DF" w14:textId="112271DD" w:rsidR="00E23044" w:rsidRDefault="0000542E" w:rsidP="0000542E">
      <w:pPr>
        <w:pStyle w:val="Heading4"/>
      </w:pPr>
      <w:r>
        <w:t>3] Value fluctuates.</w:t>
      </w:r>
    </w:p>
    <w:p w14:paraId="5FD9D28C" w14:textId="77777777" w:rsidR="0000542E" w:rsidRPr="00E133B3" w:rsidRDefault="0000542E" w:rsidP="0000542E">
      <w:r w:rsidRPr="00E133B3">
        <w:rPr>
          <w:rStyle w:val="Style13ptBold"/>
        </w:rPr>
        <w:t>Bernstein 02</w:t>
      </w:r>
      <w:r w:rsidRPr="00E133B3">
        <w:t xml:space="preserve"> (Richard J., Vera List Prof. Phil. – New School for Social Research, “Radical Evil: A Philosophical Interrogation”, p. 188-192)</w:t>
      </w:r>
    </w:p>
    <w:p w14:paraId="426F35ED" w14:textId="77777777" w:rsidR="0000542E" w:rsidRPr="00E133B3" w:rsidRDefault="0000542E" w:rsidP="0000542E">
      <w:pPr>
        <w:rPr>
          <w:sz w:val="8"/>
        </w:rPr>
      </w:pPr>
      <w:r w:rsidRPr="008B2F91">
        <w:rPr>
          <w:u w:val="single"/>
        </w:rPr>
        <w:t xml:space="preserve">There is a basic </w:t>
      </w:r>
      <w:r w:rsidRPr="00064B98">
        <w:rPr>
          <w:highlight w:val="green"/>
          <w:u w:val="single"/>
        </w:rPr>
        <w:t>value inherent in</w:t>
      </w:r>
      <w:r w:rsidRPr="00E133B3">
        <w:rPr>
          <w:b/>
          <w:sz w:val="32"/>
          <w:u w:val="single"/>
        </w:rPr>
        <w:t xml:space="preserve"> </w:t>
      </w:r>
      <w:r w:rsidRPr="00E133B3">
        <w:rPr>
          <w:u w:val="single"/>
        </w:rPr>
        <w:t xml:space="preserve">organic </w:t>
      </w:r>
      <w:r w:rsidRPr="00064B98">
        <w:rPr>
          <w:highlight w:val="green"/>
          <w:u w:val="single"/>
        </w:rPr>
        <w:t>being</w:t>
      </w:r>
      <w:r w:rsidRPr="00E133B3">
        <w:rPr>
          <w:u w:val="single"/>
        </w:rPr>
        <w:t>, a basic affirmation</w:t>
      </w:r>
      <w:r w:rsidRPr="00E133B3">
        <w:rPr>
          <w:sz w:val="8"/>
          <w:szCs w:val="8"/>
        </w:rPr>
        <w:t>, "The Yes' of Life" (IR 81). 15</w:t>
      </w:r>
      <w:r w:rsidRPr="00E133B3">
        <w:rPr>
          <w:u w:val="single"/>
        </w:rPr>
        <w:t xml:space="preserve"> "The self-affirmation of being becomes </w:t>
      </w:r>
      <w:r w:rsidRPr="008B2F91">
        <w:rPr>
          <w:u w:val="single"/>
        </w:rPr>
        <w:t xml:space="preserve">emphatic </w:t>
      </w:r>
      <w:r w:rsidRPr="00064B98">
        <w:rPr>
          <w:highlight w:val="green"/>
          <w:u w:val="single"/>
        </w:rPr>
        <w:t xml:space="preserve">in </w:t>
      </w:r>
      <w:r w:rsidRPr="008B2F91">
        <w:rPr>
          <w:u w:val="single"/>
        </w:rPr>
        <w:t xml:space="preserve">the </w:t>
      </w:r>
      <w:r w:rsidRPr="00064B98">
        <w:rPr>
          <w:highlight w:val="green"/>
          <w:u w:val="single"/>
        </w:rPr>
        <w:t>opposition</w:t>
      </w:r>
      <w:r w:rsidRPr="00E133B3">
        <w:rPr>
          <w:u w:val="single"/>
        </w:rPr>
        <w:t xml:space="preserve"> of life </w:t>
      </w:r>
      <w:r w:rsidRPr="00064B98">
        <w:rPr>
          <w:highlight w:val="green"/>
          <w:u w:val="single"/>
        </w:rPr>
        <w:t>to death</w:t>
      </w:r>
      <w:r w:rsidRPr="00E133B3">
        <w:rPr>
          <w:sz w:val="8"/>
        </w:rPr>
        <w:t xml:space="preserve">. Life is the explicit confrontation of being with not-being. . . . The 'yes' of all striving is here sharpened by the active `no' to not-being" (IR 81-2). Furthermore — and this is the crucial point </w:t>
      </w:r>
      <w:r w:rsidRPr="008B2F91">
        <w:rPr>
          <w:sz w:val="8"/>
        </w:rPr>
        <w:t xml:space="preserve">for Jonas — </w:t>
      </w:r>
      <w:r w:rsidRPr="008B2F91">
        <w:rPr>
          <w:u w:val="single"/>
        </w:rPr>
        <w:t xml:space="preserve">this affirmation of life that is in all organic being </w:t>
      </w:r>
      <w:r w:rsidRPr="008B2F91">
        <w:rPr>
          <w:rStyle w:val="Emphasis"/>
        </w:rPr>
        <w:t xml:space="preserve">has a </w:t>
      </w:r>
      <w:r w:rsidRPr="00064B98">
        <w:rPr>
          <w:rStyle w:val="Emphasis"/>
          <w:highlight w:val="green"/>
        </w:rPr>
        <w:t xml:space="preserve">binding </w:t>
      </w:r>
      <w:r w:rsidRPr="008B2F91">
        <w:rPr>
          <w:rStyle w:val="Emphasis"/>
        </w:rPr>
        <w:t xml:space="preserve">obligatory </w:t>
      </w:r>
      <w:r w:rsidRPr="00064B98">
        <w:rPr>
          <w:rStyle w:val="Emphasis"/>
          <w:highlight w:val="green"/>
        </w:rPr>
        <w:t>force</w:t>
      </w:r>
      <w:r w:rsidRPr="00E133B3">
        <w:rPr>
          <w:u w:val="single"/>
        </w:rPr>
        <w:t xml:space="preserve"> upon human beings. </w:t>
      </w:r>
      <w:r w:rsidRPr="00E133B3">
        <w:rPr>
          <w:sz w:val="8"/>
        </w:rPr>
        <w:t xml:space="preserve">This blindly self-enacting "yes" gains obligating force in the seeing freedom of man, who as the supreme outcome of nature's purposive labor is no longer its automatic executor but, with the power obtained from knowledge, can become its destroyer as well. He must adopt the "yes" into his will and impose the "no" to not-being on his power. But precisely this transition from willing to obligation is the critical point of moral theory at which attempts at laying a foundation for it come so easily to grief. Why does now, in man, that become a duty which hitherto "being" itself took care of through all individual willings? (IR 82). We discover here the transition from is to "ought" — from the self-affirmation of life to the binding obligation of human beings to preserve life not only for the present but also for the future. But why do we need a new ethics? The subtitle of The Imperative of Responsibility — In Search of an Ethics for the Technological Age — indicates why we </w:t>
      </w:r>
      <w:r w:rsidRPr="008B2F91">
        <w:rPr>
          <w:sz w:val="8"/>
        </w:rPr>
        <w:t xml:space="preserve">need a new ethics. </w:t>
      </w:r>
      <w:r w:rsidRPr="008B2F91">
        <w:rPr>
          <w:u w:val="single"/>
        </w:rPr>
        <w:t>Modern technology has transformed the nature and consequences of human action so</w:t>
      </w:r>
      <w:r w:rsidRPr="00E133B3">
        <w:rPr>
          <w:u w:val="single"/>
        </w:rPr>
        <w:t xml:space="preserve"> radically that the underlying premises of </w:t>
      </w:r>
      <w:r w:rsidRPr="00064B98">
        <w:rPr>
          <w:rStyle w:val="Emphasis"/>
          <w:highlight w:val="green"/>
        </w:rPr>
        <w:t>trad</w:t>
      </w:r>
      <w:r w:rsidRPr="008B2F91">
        <w:rPr>
          <w:rStyle w:val="Emphasis"/>
        </w:rPr>
        <w:t xml:space="preserve">itional </w:t>
      </w:r>
      <w:r w:rsidRPr="00064B98">
        <w:rPr>
          <w:rStyle w:val="Emphasis"/>
          <w:highlight w:val="green"/>
        </w:rPr>
        <w:t xml:space="preserve">ethics </w:t>
      </w:r>
      <w:r w:rsidRPr="008B2F91">
        <w:rPr>
          <w:rStyle w:val="Emphasis"/>
        </w:rPr>
        <w:t xml:space="preserve">are </w:t>
      </w:r>
      <w:r w:rsidRPr="00064B98">
        <w:rPr>
          <w:rStyle w:val="Emphasis"/>
          <w:highlight w:val="green"/>
        </w:rPr>
        <w:t>no longer valid.</w:t>
      </w:r>
      <w:r w:rsidRPr="00E133B3">
        <w:rPr>
          <w:u w:val="single"/>
        </w:rPr>
        <w:t xml:space="preserve"> For the first time in history </w:t>
      </w:r>
      <w:r w:rsidRPr="00064B98">
        <w:rPr>
          <w:highlight w:val="green"/>
          <w:u w:val="single"/>
        </w:rPr>
        <w:t>human beings possess</w:t>
      </w:r>
      <w:r w:rsidRPr="00E133B3">
        <w:rPr>
          <w:u w:val="single"/>
        </w:rPr>
        <w:t xml:space="preserve"> the knowledge and the </w:t>
      </w:r>
      <w:r w:rsidRPr="00064B98">
        <w:rPr>
          <w:highlight w:val="green"/>
          <w:u w:val="single"/>
        </w:rPr>
        <w:t>power to destroy</w:t>
      </w:r>
      <w:r w:rsidRPr="00E133B3">
        <w:rPr>
          <w:u w:val="single"/>
        </w:rPr>
        <w:t xml:space="preserve"> life on </w:t>
      </w:r>
      <w:r w:rsidRPr="008B2F91">
        <w:rPr>
          <w:u w:val="single"/>
        </w:rPr>
        <w:t xml:space="preserve">this </w:t>
      </w:r>
      <w:r w:rsidRPr="00064B98">
        <w:rPr>
          <w:highlight w:val="green"/>
          <w:u w:val="single"/>
        </w:rPr>
        <w:t>planet</w:t>
      </w:r>
      <w:r w:rsidRPr="00E133B3">
        <w:rPr>
          <w:u w:val="single"/>
        </w:rPr>
        <w:t xml:space="preserve">, including human life. </w:t>
      </w:r>
      <w:r w:rsidRPr="00E133B3">
        <w:rPr>
          <w:sz w:val="8"/>
        </w:rPr>
        <w:t>Not only is there the new possibility of total nuclear disaster; there are the even more invidious and threatening possibilities that result from the unconstrained use of technologies that can destroy the environment required for life.</w:t>
      </w:r>
      <w:r w:rsidRPr="00E133B3">
        <w:rPr>
          <w:u w:val="single"/>
        </w:rPr>
        <w:t xml:space="preserve"> </w:t>
      </w:r>
      <w:r w:rsidRPr="00E133B3">
        <w:rPr>
          <w:sz w:val="8"/>
        </w:rPr>
        <w:t xml:space="preserve">The major transformation brought about by modern technology is that the consequences of our actions frequently exceed by far anything we can envision. Jonas was one of the first philosophers to warn us about the unprecedented ethical and political problems that arise with the rapid development of biotechnology. He claimed that this was happening at a time when there was an "ethical vacuum," when there did not seem to be any effective ethical principles to limit ot guide our ethical decisions. In the name of scientific and technological "progress," there is a relentless pressure to adopt a stance where virtually anything is permissible, includ-ing transforming the genetic structure of human beings, as long as it is "freely chosen." </w:t>
      </w:r>
      <w:r w:rsidRPr="00E133B3">
        <w:rPr>
          <w:u w:val="single"/>
        </w:rPr>
        <w:t>We need</w:t>
      </w:r>
      <w:r w:rsidRPr="00E133B3">
        <w:rPr>
          <w:sz w:val="8"/>
        </w:rPr>
        <w:t xml:space="preserve">, Jonas argued, </w:t>
      </w:r>
      <w:r w:rsidRPr="00064B98">
        <w:rPr>
          <w:highlight w:val="green"/>
          <w:u w:val="single"/>
        </w:rPr>
        <w:t xml:space="preserve">a new </w:t>
      </w:r>
      <w:r w:rsidRPr="008B2F91">
        <w:rPr>
          <w:u w:val="single"/>
        </w:rPr>
        <w:t xml:space="preserve">categorical </w:t>
      </w:r>
      <w:r w:rsidRPr="00064B98">
        <w:rPr>
          <w:highlight w:val="green"/>
          <w:u w:val="single"/>
        </w:rPr>
        <w:t>imperative</w:t>
      </w:r>
      <w:r w:rsidRPr="00E133B3">
        <w:rPr>
          <w:u w:val="single"/>
        </w:rPr>
        <w:t xml:space="preserve"> that </w:t>
      </w:r>
      <w:r w:rsidRPr="00064B98">
        <w:rPr>
          <w:highlight w:val="green"/>
          <w:u w:val="single"/>
        </w:rPr>
        <w:t>might be</w:t>
      </w:r>
      <w:r w:rsidRPr="00E133B3">
        <w:rPr>
          <w:u w:val="single"/>
        </w:rPr>
        <w:t xml:space="preserve"> </w:t>
      </w:r>
      <w:r w:rsidRPr="00E133B3">
        <w:rPr>
          <w:sz w:val="8"/>
        </w:rPr>
        <w:t xml:space="preserve">formulated </w:t>
      </w:r>
      <w:r w:rsidRPr="00E133B3">
        <w:rPr>
          <w:u w:val="single"/>
        </w:rPr>
        <w:t xml:space="preserve">as follows: </w:t>
      </w:r>
      <w:r w:rsidRPr="00E133B3">
        <w:rPr>
          <w:sz w:val="8"/>
        </w:rPr>
        <w:t>"Act so that the effects of your action are compatible with the permanence of genuine human life"; or expressed negatively: "Act so that the effects of your action are not destructive of the future possibility of such a life"; or simply: "</w:t>
      </w:r>
      <w:r w:rsidRPr="00064B98">
        <w:rPr>
          <w:rStyle w:val="Emphasis"/>
          <w:highlight w:val="green"/>
        </w:rPr>
        <w:t>Do not compromise</w:t>
      </w:r>
      <w:r w:rsidRPr="00E133B3">
        <w:rPr>
          <w:rStyle w:val="StyleUnderline"/>
        </w:rPr>
        <w:t xml:space="preserve"> the </w:t>
      </w:r>
      <w:r w:rsidRPr="008B2F91">
        <w:rPr>
          <w:rStyle w:val="StyleUnderline"/>
        </w:rPr>
        <w:t xml:space="preserve">conditions </w:t>
      </w:r>
      <w:r w:rsidRPr="008B2F91">
        <w:rPr>
          <w:rStyle w:val="Emphasis"/>
        </w:rPr>
        <w:t xml:space="preserve">for an indefinite </w:t>
      </w:r>
      <w:r w:rsidRPr="00064B98">
        <w:rPr>
          <w:rStyle w:val="Emphasis"/>
          <w:highlight w:val="green"/>
        </w:rPr>
        <w:t xml:space="preserve">continuation of humanity </w:t>
      </w:r>
      <w:r w:rsidRPr="008B2F91">
        <w:rPr>
          <w:rStyle w:val="Emphasis"/>
        </w:rPr>
        <w:t>on earth</w:t>
      </w:r>
      <w:r w:rsidRPr="008B2F91">
        <w:rPr>
          <w:u w:val="single"/>
        </w:rPr>
        <w:t>";</w:t>
      </w:r>
      <w:r w:rsidRPr="00E133B3">
        <w:rPr>
          <w:u w:val="single"/>
        </w:rPr>
        <w:t xml:space="preserve"> or again turned positive:</w:t>
      </w:r>
      <w:r w:rsidRPr="00E133B3">
        <w:rPr>
          <w:sz w:val="8"/>
        </w:rPr>
        <w:t xml:space="preserve"> "In your present choices, include the future wholeness of Man among the objects of your will."</w:t>
      </w:r>
    </w:p>
    <w:p w14:paraId="7176F3AA" w14:textId="77777777" w:rsidR="0000542E" w:rsidRPr="0000542E" w:rsidRDefault="0000542E" w:rsidP="0000542E"/>
    <w:p w14:paraId="75C576EE" w14:textId="7BD0BA9D" w:rsidR="00F0059C" w:rsidRDefault="00F0059C" w:rsidP="00F0059C">
      <w:pPr>
        <w:pStyle w:val="Heading2"/>
      </w:pPr>
      <w:r>
        <w:t>2</w:t>
      </w:r>
    </w:p>
    <w:p w14:paraId="1194077C" w14:textId="59F6F5AA" w:rsidR="00F0059C" w:rsidRDefault="00F0059C" w:rsidP="00F0059C">
      <w:pPr>
        <w:pStyle w:val="Heading3"/>
      </w:pPr>
      <w:r>
        <w:t>CP</w:t>
      </w:r>
    </w:p>
    <w:p w14:paraId="6D98B02B" w14:textId="77777777" w:rsidR="00F0059C" w:rsidRPr="00725693" w:rsidRDefault="00F0059C" w:rsidP="00F0059C">
      <w:pPr>
        <w:pStyle w:val="Heading4"/>
        <w:rPr>
          <w:bCs/>
        </w:rPr>
      </w:pPr>
      <w:r w:rsidRPr="00725693">
        <w:t>Text:</w:t>
      </w:r>
      <w:r>
        <w:t xml:space="preserve"> An </w:t>
      </w:r>
      <w:r w:rsidRPr="00725693">
        <w:t xml:space="preserve">international panel of scientists including National Academies and corresponding organizations </w:t>
      </w:r>
      <w:r>
        <w:t xml:space="preserve">appointed by the member nations of the World Trade Organization should release a binding ruling to </w:t>
      </w:r>
      <w:r w:rsidRPr="00725693">
        <w:rPr>
          <w:highlight w:val="green"/>
        </w:rPr>
        <w:t>[reduce intellectual property protections</w:t>
      </w:r>
      <w:r>
        <w:rPr>
          <w:highlight w:val="green"/>
        </w:rPr>
        <w:t xml:space="preserve"> for medicine</w:t>
      </w:r>
      <w:r w:rsidRPr="00725693">
        <w:rPr>
          <w:highlight w:val="green"/>
        </w:rPr>
        <w:t>]</w:t>
      </w:r>
      <w:r>
        <w:t xml:space="preserve">. </w:t>
      </w:r>
    </w:p>
    <w:p w14:paraId="15AB50E4" w14:textId="77777777" w:rsidR="00F0059C" w:rsidRPr="00123940" w:rsidRDefault="00F0059C" w:rsidP="00F0059C"/>
    <w:p w14:paraId="684B0AA0" w14:textId="77777777" w:rsidR="00F0059C" w:rsidRPr="00725693" w:rsidRDefault="00F0059C" w:rsidP="00F0059C">
      <w:pPr>
        <w:pStyle w:val="Heading4"/>
        <w:rPr>
          <w:bCs/>
        </w:rPr>
      </w:pPr>
      <w:r>
        <w:t xml:space="preserve">They have the jurisdiction to rule over intellectual property and </w:t>
      </w:r>
      <w:r w:rsidRPr="009A5E26">
        <w:rPr>
          <w:u w:val="single"/>
        </w:rPr>
        <w:t>secure science diplomacy</w:t>
      </w:r>
      <w:r>
        <w:rPr>
          <w:u w:val="single"/>
        </w:rPr>
        <w:t>.</w:t>
      </w:r>
    </w:p>
    <w:p w14:paraId="21E38720" w14:textId="77777777" w:rsidR="00F0059C" w:rsidRDefault="00F0059C" w:rsidP="00F0059C">
      <w:r>
        <w:rPr>
          <w:rStyle w:val="Style13ptBold"/>
        </w:rPr>
        <w:t>Hajjar and Greenbaum 18</w:t>
      </w:r>
      <w:r>
        <w:t xml:space="preserve"> [David; Dean Emeritus and University Distinguished Professor, and Professor of Biochemistry and Pathology at Weill Cornell Medicine, Cornell University. He is a Fellow of the American Academy of Arts and Sciences, Fellow of the American Association for the Advancement of Sciences, a Jefferson Science Fellow of the National Academies at the U.S. Department of State, and a recent Senior Fellow in Science Policy at the Brookings Institute; Steven; Professor and Chair of the Department of Physics and Astronomy at Hunter College of the City University of New York and a Fellow of the American Physical Society. He was a Jefferson Science Fellow of the National Academies at the U.S. Department of State; “Leveraging Diplomacy for Managing Scientific Challenges,” American Diplomacy; September 18; </w:t>
      </w:r>
      <w:hyperlink r:id="rId7" w:history="1">
        <w:r>
          <w:rPr>
            <w:rStyle w:val="Hyperlink"/>
          </w:rPr>
          <w:t>https://americandiplomacy.web.unc.edu/2018/09/leveraging-diplomacy-for-managing-scientific-challenges-an-opportunity-to-navigate-the-future-of-science/</w:t>
        </w:r>
      </w:hyperlink>
      <w:r>
        <w:t>] Justin</w:t>
      </w:r>
    </w:p>
    <w:p w14:paraId="30C398CA" w14:textId="77777777" w:rsidR="00F0059C" w:rsidRDefault="00F0059C" w:rsidP="00F0059C">
      <w:pPr>
        <w:rPr>
          <w:sz w:val="16"/>
        </w:rPr>
      </w:pPr>
      <w:r>
        <w:rPr>
          <w:sz w:val="16"/>
        </w:rPr>
        <w:t xml:space="preserve">At </w:t>
      </w:r>
      <w:r w:rsidRPr="009A5E26">
        <w:rPr>
          <w:sz w:val="16"/>
        </w:rPr>
        <w:t xml:space="preserve">the global level, </w:t>
      </w:r>
      <w:r w:rsidRPr="009A5E26">
        <w:rPr>
          <w:u w:val="single"/>
        </w:rPr>
        <w:t>science diplomacy is</w:t>
      </w:r>
      <w:r>
        <w:rPr>
          <w:u w:val="single"/>
        </w:rPr>
        <w:t xml:space="preserve"> defined as </w:t>
      </w:r>
      <w:r>
        <w:rPr>
          <w:rStyle w:val="Emphasis"/>
        </w:rPr>
        <w:t>cooperation among countries in order to solve complex problems</w:t>
      </w:r>
      <w:r>
        <w:rPr>
          <w:u w:val="single"/>
        </w:rPr>
        <w:t xml:space="preserve"> through scientific research and education</w:t>
      </w:r>
      <w:r>
        <w:rPr>
          <w:sz w:val="16"/>
        </w:rPr>
        <w:t xml:space="preserve"> (1). For example, science diplomacy plays an important role in resolving global issues related to the ecosystem (such as clean water, food safety, energy conservation, and preservation of the environment). It also addresses problems related to the healthcare industry. For example, scientists have served at the international level to forge the Middle Eastern Cancer Consortium a decade ago to facilitate better healthcare and improve cancer research in the region.  Whether one considers science for diplomacy or diplomacy for science, international science collaborations benefit from allowing science diplomats (broadly defined as science envoys, science attaches, embassy fellows) to help establish positive international relationships between the U.S., Europe, Latin America, Africa or Asia, particularly when proprietary disputes arise (2, 3). These various types of science diplomats already exist; some, like embassy fellows and science envoys, have one-year appointments so their role may be limited, while attaches usually have two or three year appointments that may allow them to be more successful in long, protracted negotiations. In any event, we believe that scientists can play more of a role in advancing international scientific cooperation. A key point addressed here is how to balance security concerns against the</w:t>
      </w:r>
      <w:r>
        <w:rPr>
          <w:sz w:val="16"/>
        </w:rPr>
        <w:tab/>
        <w:t xml:space="preserve"> need for free exchange of information needed for innovation and growth.</w:t>
      </w:r>
    </w:p>
    <w:p w14:paraId="5AC93FC5" w14:textId="77777777" w:rsidR="00F0059C" w:rsidRDefault="00F0059C" w:rsidP="00F0059C">
      <w:pPr>
        <w:rPr>
          <w:u w:val="single"/>
        </w:rPr>
      </w:pPr>
      <w:r>
        <w:rPr>
          <w:sz w:val="16"/>
        </w:rPr>
        <w:t xml:space="preserve">Both the </w:t>
      </w:r>
      <w:r>
        <w:rPr>
          <w:u w:val="single"/>
        </w:rPr>
        <w:t xml:space="preserve">National Science Foundation and the National Institutes of Health are already </w:t>
      </w:r>
      <w:r>
        <w:rPr>
          <w:rStyle w:val="Emphasis"/>
        </w:rPr>
        <w:t>engaged in supporting American science</w:t>
      </w:r>
      <w:r>
        <w:rPr>
          <w:u w:val="single"/>
        </w:rPr>
        <w:t xml:space="preserve"> and </w:t>
      </w:r>
      <w:r>
        <w:rPr>
          <w:rStyle w:val="Emphasis"/>
        </w:rPr>
        <w:t>strengthening collaborations abroad.</w:t>
      </w:r>
      <w:r>
        <w:rPr>
          <w:u w:val="single"/>
        </w:rPr>
        <w:t xml:space="preserve"> Such efforts take advantage of international expertise, facilities, and equipment</w:t>
      </w:r>
      <w:r>
        <w:rPr>
          <w:sz w:val="16"/>
        </w:rPr>
        <w:t xml:space="preserve">. Here, we provide a rationale for the use of diplomacy to address scientific challenges. </w:t>
      </w:r>
      <w:r>
        <w:rPr>
          <w:u w:val="single"/>
        </w:rPr>
        <w:t xml:space="preserve">This approach allows some </w:t>
      </w:r>
      <w:r>
        <w:rPr>
          <w:highlight w:val="green"/>
          <w:u w:val="single"/>
        </w:rPr>
        <w:t>scientists</w:t>
      </w:r>
      <w:r>
        <w:rPr>
          <w:u w:val="single"/>
        </w:rPr>
        <w:t xml:space="preserve"> working as </w:t>
      </w:r>
      <w:r>
        <w:rPr>
          <w:rStyle w:val="Emphasis"/>
          <w:highlight w:val="green"/>
        </w:rPr>
        <w:t>diplomats</w:t>
      </w:r>
      <w:r>
        <w:rPr>
          <w:u w:val="single"/>
        </w:rPr>
        <w:t xml:space="preserve"> to</w:t>
      </w:r>
      <w:r>
        <w:rPr>
          <w:sz w:val="16"/>
        </w:rPr>
        <w:t xml:space="preserve"> help </w:t>
      </w:r>
      <w:r>
        <w:rPr>
          <w:rStyle w:val="Emphasis"/>
          <w:highlight w:val="green"/>
        </w:rPr>
        <w:t>manage complex</w:t>
      </w:r>
      <w:r>
        <w:rPr>
          <w:rStyle w:val="Emphasis"/>
        </w:rPr>
        <w:t xml:space="preserve"> and potentially conflicting </w:t>
      </w:r>
      <w:r>
        <w:rPr>
          <w:rStyle w:val="Emphasis"/>
          <w:highlight w:val="green"/>
        </w:rPr>
        <w:t>situations</w:t>
      </w:r>
      <w:r>
        <w:rPr>
          <w:rStyle w:val="Emphasis"/>
        </w:rPr>
        <w:t xml:space="preserve"> that arise between scientific communities and their governments</w:t>
      </w:r>
      <w:r>
        <w:rPr>
          <w:u w:val="single"/>
        </w:rPr>
        <w:t xml:space="preserve">. Such issues </w:t>
      </w:r>
      <w:r>
        <w:rPr>
          <w:highlight w:val="green"/>
          <w:u w:val="single"/>
        </w:rPr>
        <w:t>include</w:t>
      </w:r>
      <w:r>
        <w:rPr>
          <w:u w:val="single"/>
        </w:rPr>
        <w:t xml:space="preserve"> </w:t>
      </w:r>
      <w:r>
        <w:rPr>
          <w:rStyle w:val="Emphasis"/>
        </w:rPr>
        <w:t>managing disputes</w:t>
      </w:r>
      <w:r>
        <w:rPr>
          <w:u w:val="single"/>
        </w:rPr>
        <w:t xml:space="preserve"> such as licensing agreements for </w:t>
      </w:r>
      <w:r>
        <w:rPr>
          <w:rStyle w:val="Emphasis"/>
        </w:rPr>
        <w:t>intellectual property</w:t>
      </w:r>
      <w:r>
        <w:rPr>
          <w:u w:val="single"/>
        </w:rPr>
        <w:t xml:space="preserve"> (</w:t>
      </w:r>
      <w:r>
        <w:rPr>
          <w:highlight w:val="green"/>
          <w:u w:val="single"/>
        </w:rPr>
        <w:t>IP</w:t>
      </w:r>
      <w:r>
        <w:rPr>
          <w:u w:val="single"/>
        </w:rPr>
        <w:t>) and providing protection of IP.</w:t>
      </w:r>
    </w:p>
    <w:p w14:paraId="75A03FDB" w14:textId="77777777" w:rsidR="00F0059C" w:rsidRDefault="00F0059C" w:rsidP="00F0059C">
      <w:pPr>
        <w:rPr>
          <w:sz w:val="16"/>
        </w:rPr>
      </w:pPr>
      <w:r w:rsidRPr="00725693">
        <w:rPr>
          <w:u w:val="single"/>
        </w:rPr>
        <w:t xml:space="preserve">International collaborations can not only support but also </w:t>
      </w:r>
      <w:r w:rsidRPr="00725693">
        <w:rPr>
          <w:rStyle w:val="Emphasis"/>
        </w:rPr>
        <w:t>accelerate the advancement of science. However, collaborations may carry risk if IP is misappropriated</w:t>
      </w:r>
      <w:r w:rsidRPr="00725693">
        <w:rPr>
          <w:u w:val="single"/>
        </w:rPr>
        <w:t xml:space="preserve"> for other purposes. International collaborations should have a </w:t>
      </w:r>
      <w:r w:rsidRPr="00725693">
        <w:rPr>
          <w:rStyle w:val="Emphasis"/>
        </w:rPr>
        <w:t>basis in strategy and specific goals</w:t>
      </w:r>
      <w:r w:rsidRPr="00725693">
        <w:rPr>
          <w:sz w:val="16"/>
        </w:rPr>
        <w:t xml:space="preserve"> (for example, drug discovery</w:t>
      </w:r>
      <w:r>
        <w:rPr>
          <w:sz w:val="16"/>
        </w:rPr>
        <w:t>) in order to justify the use of government and/or corporate funds.</w:t>
      </w:r>
    </w:p>
    <w:p w14:paraId="1FBEA5DA" w14:textId="77777777" w:rsidR="00F0059C" w:rsidRDefault="00F0059C" w:rsidP="00F0059C">
      <w:pPr>
        <w:rPr>
          <w:sz w:val="16"/>
        </w:rPr>
      </w:pPr>
      <w:r>
        <w:rPr>
          <w:sz w:val="16"/>
        </w:rPr>
        <w:t xml:space="preserve">About a decade ago, </w:t>
      </w:r>
      <w:r>
        <w:rPr>
          <w:u w:val="single"/>
        </w:rPr>
        <w:t xml:space="preserve">a </w:t>
      </w:r>
      <w:r w:rsidRPr="00725693">
        <w:rPr>
          <w:u w:val="single"/>
        </w:rPr>
        <w:t xml:space="preserve">group of </w:t>
      </w:r>
      <w:r>
        <w:rPr>
          <w:rStyle w:val="Emphasis"/>
          <w:highlight w:val="green"/>
        </w:rPr>
        <w:t>academics</w:t>
      </w:r>
      <w:r>
        <w:rPr>
          <w:u w:val="single"/>
        </w:rPr>
        <w:t xml:space="preserve"> from the University of Manchester in the United Kingdom assembled the “Manchester Manifesto,” subtitled “Who Owns Science” (6). This </w:t>
      </w:r>
      <w:r>
        <w:rPr>
          <w:rStyle w:val="Emphasis"/>
        </w:rPr>
        <w:t xml:space="preserve">document </w:t>
      </w:r>
      <w:r>
        <w:rPr>
          <w:rStyle w:val="Emphasis"/>
          <w:highlight w:val="green"/>
        </w:rPr>
        <w:t>addressed</w:t>
      </w:r>
      <w:r>
        <w:rPr>
          <w:rStyle w:val="Emphasis"/>
        </w:rPr>
        <w:t xml:space="preserve"> the </w:t>
      </w:r>
      <w:r>
        <w:rPr>
          <w:rStyle w:val="Emphasis"/>
          <w:highlight w:val="green"/>
        </w:rPr>
        <w:t>lack of alignment between</w:t>
      </w:r>
      <w:r>
        <w:rPr>
          <w:rStyle w:val="Emphasis"/>
        </w:rPr>
        <w:t xml:space="preserve"> commercial interests, </w:t>
      </w:r>
      <w:r>
        <w:rPr>
          <w:rStyle w:val="Emphasis"/>
          <w:highlight w:val="green"/>
        </w:rPr>
        <w:t>intellectual rights</w:t>
      </w:r>
      <w:r>
        <w:rPr>
          <w:rStyle w:val="Emphasis"/>
        </w:rPr>
        <w:t>, and credit to the researcher</w:t>
      </w:r>
      <w:r>
        <w:rPr>
          <w:sz w:val="16"/>
        </w:rPr>
        <w:t xml:space="preserve">. In our (and commonly held) view, the groups representing these disparate values could benefit from diplomatic mediation. More recently, it has become increasing apparent that managing China as a science and technology superpower represents another challenge for the U.S.  Resolution of </w:t>
      </w:r>
      <w:r>
        <w:rPr>
          <w:highlight w:val="green"/>
          <w:u w:val="single"/>
        </w:rPr>
        <w:t>issues</w:t>
      </w:r>
      <w:r>
        <w:rPr>
          <w:u w:val="single"/>
        </w:rPr>
        <w:t xml:space="preserve"> such as </w:t>
      </w:r>
      <w:r>
        <w:rPr>
          <w:rStyle w:val="Emphasis"/>
        </w:rPr>
        <w:t xml:space="preserve">ownership </w:t>
      </w:r>
      <w:r>
        <w:rPr>
          <w:rStyle w:val="Emphasis"/>
          <w:highlight w:val="green"/>
        </w:rPr>
        <w:t>of IP</w:t>
      </w:r>
      <w:r>
        <w:rPr>
          <w:rStyle w:val="Emphasis"/>
        </w:rPr>
        <w:t xml:space="preserve">, rights to reagents, or use of skilled laboratory personnel from international collaborations may </w:t>
      </w:r>
      <w:r>
        <w:rPr>
          <w:rStyle w:val="Emphasis"/>
          <w:highlight w:val="green"/>
        </w:rPr>
        <w:t>require</w:t>
      </w:r>
      <w:r>
        <w:rPr>
          <w:rStyle w:val="Emphasis"/>
        </w:rPr>
        <w:t xml:space="preserve"> the efforts of </w:t>
      </w:r>
      <w:r>
        <w:rPr>
          <w:rStyle w:val="Emphasis"/>
          <w:highlight w:val="green"/>
        </w:rPr>
        <w:t>science diplomats</w:t>
      </w:r>
      <w:r>
        <w:rPr>
          <w:sz w:val="16"/>
        </w:rPr>
        <w:t>. There are few international offices or “guardians” to protect junior and senior scientists in corporate or academic sectors from misuse of reagents or piracy.</w:t>
      </w:r>
    </w:p>
    <w:p w14:paraId="6FED683F" w14:textId="77777777" w:rsidR="00F0059C" w:rsidRDefault="00F0059C" w:rsidP="00F0059C">
      <w:pPr>
        <w:rPr>
          <w:sz w:val="16"/>
        </w:rPr>
      </w:pPr>
      <w:r w:rsidRPr="00725693">
        <w:rPr>
          <w:u w:val="single"/>
        </w:rPr>
        <w:t xml:space="preserve">China’s failure to </w:t>
      </w:r>
      <w:r w:rsidRPr="00725693">
        <w:rPr>
          <w:rStyle w:val="Emphasis"/>
        </w:rPr>
        <w:t>respect IP rights,</w:t>
      </w:r>
      <w:r w:rsidRPr="00725693">
        <w:rPr>
          <w:u w:val="single"/>
        </w:rPr>
        <w:t xml:space="preserve"> and the resulting piracy, has drawn much attention</w:t>
      </w:r>
      <w:r w:rsidRPr="00725693">
        <w:rPr>
          <w:sz w:val="16"/>
        </w:rPr>
        <w:t xml:space="preserve">. The media have also focused on the failure of watchdog government agencies to detect and manage these unwanted activities. </w:t>
      </w:r>
      <w:r w:rsidRPr="00725693">
        <w:rPr>
          <w:u w:val="single"/>
        </w:rPr>
        <w:t>Industrial espionage com</w:t>
      </w:r>
      <w:r>
        <w:rPr>
          <w:u w:val="single"/>
        </w:rPr>
        <w:t>promises U.S. interests.</w:t>
      </w:r>
      <w:r>
        <w:rPr>
          <w:sz w:val="16"/>
        </w:rPr>
        <w:t xml:space="preserve"> Moreover, </w:t>
      </w:r>
      <w:r>
        <w:rPr>
          <w:u w:val="single"/>
        </w:rPr>
        <w:t xml:space="preserve">Chinese and Russian hackers have </w:t>
      </w:r>
      <w:r>
        <w:rPr>
          <w:rStyle w:val="Emphasis"/>
        </w:rPr>
        <w:t>cyberattacked</w:t>
      </w:r>
      <w:r>
        <w:rPr>
          <w:u w:val="single"/>
        </w:rPr>
        <w:t xml:space="preserve"> U.S. technology companies, financial institutions, media groups, and defense contractors</w:t>
      </w:r>
      <w:r>
        <w:rPr>
          <w:sz w:val="16"/>
        </w:rPr>
        <w:t xml:space="preserve">. In 2018, </w:t>
      </w:r>
      <w:r>
        <w:rPr>
          <w:u w:val="single"/>
        </w:rPr>
        <w:t>industrial spying was even reported in a major medical school</w:t>
      </w:r>
      <w:r>
        <w:rPr>
          <w:sz w:val="16"/>
        </w:rPr>
        <w:t xml:space="preserve"> in New York City where scientists were alleged to have illegally shared research findings with Chinese companies.</w:t>
      </w:r>
    </w:p>
    <w:p w14:paraId="01C520BE" w14:textId="77777777" w:rsidR="00F0059C" w:rsidRDefault="00F0059C" w:rsidP="00F0059C">
      <w:pPr>
        <w:rPr>
          <w:sz w:val="16"/>
        </w:rPr>
      </w:pPr>
      <w:r>
        <w:rPr>
          <w:u w:val="single"/>
        </w:rPr>
        <w:t>The U.S. has a long history of hiring research personnel from other countries to staff its laboratories and industrial R&amp;D centers</w:t>
      </w:r>
      <w:r>
        <w:rPr>
          <w:sz w:val="16"/>
        </w:rPr>
        <w:t xml:space="preserve">. These </w:t>
      </w:r>
      <w:r>
        <w:rPr>
          <w:u w:val="single"/>
        </w:rPr>
        <w:t xml:space="preserve">scientists and engineers have made </w:t>
      </w:r>
      <w:r>
        <w:rPr>
          <w:rStyle w:val="Emphasis"/>
        </w:rPr>
        <w:t>critical contributions to our nation’s well-being and security</w:t>
      </w:r>
      <w:r>
        <w:rPr>
          <w:sz w:val="16"/>
        </w:rPr>
        <w:t>. These young Chinese and South Asian graduates of U.S. programs a generation ago now staff our research enterprise. However, recent trends in U.S. graduate school applications in science, technology, engineering and mathematics (STEM) reflect a downturn in foreign applicants, particularly from China. It is becoming increasingly apparent that the number of American-born students seeking STEM degrees is not sufficient to satisfy future demands of our high-tech workforce. While our own educational reforms must be augmented, we cannot ignore the need to continue to recruit overseas talent.</w:t>
      </w:r>
    </w:p>
    <w:p w14:paraId="0285C336" w14:textId="77777777" w:rsidR="00F0059C" w:rsidRDefault="00F0059C" w:rsidP="00F0059C">
      <w:pPr>
        <w:rPr>
          <w:sz w:val="16"/>
        </w:rPr>
      </w:pPr>
      <w:r>
        <w:rPr>
          <w:sz w:val="16"/>
        </w:rPr>
        <w:t xml:space="preserve">We </w:t>
      </w:r>
      <w:r w:rsidRPr="00725693">
        <w:rPr>
          <w:sz w:val="16"/>
        </w:rPr>
        <w:t xml:space="preserve">believe that </w:t>
      </w:r>
      <w:r w:rsidRPr="00725693">
        <w:rPr>
          <w:u w:val="single"/>
        </w:rPr>
        <w:t xml:space="preserve">foreign scientists can continue to make </w:t>
      </w:r>
      <w:r w:rsidRPr="00725693">
        <w:rPr>
          <w:rStyle w:val="Emphasis"/>
        </w:rPr>
        <w:t>critical discoveries</w:t>
      </w:r>
      <w:r w:rsidRPr="00725693">
        <w:rPr>
          <w:u w:val="single"/>
        </w:rPr>
        <w:t xml:space="preserve"> in the U</w:t>
      </w:r>
      <w:r>
        <w:rPr>
          <w:u w:val="single"/>
        </w:rPr>
        <w:t>. S. provided that their talent is nurtured, developed, and harnessed for the common good</w:t>
      </w:r>
      <w:r>
        <w:rPr>
          <w:sz w:val="16"/>
        </w:rPr>
        <w:t>. At the same time, American companies cannot hire foreign scientists if they take the ideas they generate in U.S. laboratories back to their home countries without proper credit or permission. If the advancement of science is to succeed, greater diplomatic cooperation is needed to solve and manage proprietary issues for the benefit of all (5, 6).</w:t>
      </w:r>
    </w:p>
    <w:p w14:paraId="609EAC35" w14:textId="77777777" w:rsidR="00F0059C" w:rsidRDefault="00F0059C" w:rsidP="00F0059C">
      <w:pPr>
        <w:rPr>
          <w:sz w:val="16"/>
        </w:rPr>
      </w:pPr>
      <w:r>
        <w:rPr>
          <w:sz w:val="16"/>
        </w:rPr>
        <w:t xml:space="preserve">So, </w:t>
      </w:r>
      <w:r>
        <w:rPr>
          <w:u w:val="single"/>
        </w:rPr>
        <w:t xml:space="preserve">how does one strike the proper balance between security and growth?  </w:t>
      </w:r>
      <w:r>
        <w:rPr>
          <w:highlight w:val="green"/>
          <w:u w:val="single"/>
        </w:rPr>
        <w:t>Science</w:t>
      </w:r>
      <w:r>
        <w:rPr>
          <w:u w:val="single"/>
        </w:rPr>
        <w:t xml:space="preserve"> is a universal social enterprise</w:t>
      </w:r>
      <w:r>
        <w:rPr>
          <w:sz w:val="16"/>
        </w:rPr>
        <w:t xml:space="preserve">; </w:t>
      </w:r>
      <w:r>
        <w:rPr>
          <w:u w:val="single"/>
        </w:rPr>
        <w:t xml:space="preserve">international </w:t>
      </w:r>
      <w:r>
        <w:rPr>
          <w:highlight w:val="green"/>
          <w:u w:val="single"/>
        </w:rPr>
        <w:t>conferences lead to</w:t>
      </w:r>
      <w:r>
        <w:rPr>
          <w:u w:val="single"/>
        </w:rPr>
        <w:t xml:space="preserve"> </w:t>
      </w:r>
      <w:r>
        <w:rPr>
          <w:rStyle w:val="Emphasis"/>
        </w:rPr>
        <w:t xml:space="preserve">friendships and productive </w:t>
      </w:r>
      <w:r>
        <w:rPr>
          <w:rStyle w:val="Emphasis"/>
          <w:highlight w:val="green"/>
        </w:rPr>
        <w:t>collaborations</w:t>
      </w:r>
      <w:r>
        <w:rPr>
          <w:rStyle w:val="Emphasis"/>
        </w:rPr>
        <w:t xml:space="preserve"> between nations</w:t>
      </w:r>
      <w:r>
        <w:rPr>
          <w:sz w:val="16"/>
        </w:rPr>
        <w:t xml:space="preserve">. Given </w:t>
      </w:r>
      <w:r w:rsidRPr="00725693">
        <w:rPr>
          <w:sz w:val="16"/>
        </w:rPr>
        <w:t xml:space="preserve">that </w:t>
      </w:r>
      <w:r w:rsidRPr="00725693">
        <w:rPr>
          <w:u w:val="single"/>
        </w:rPr>
        <w:t xml:space="preserve">the U.S. and Chinese governments recognize the need for international communication and collaboration then surely there should be a mechanism for adjudicating anticipated conflicts. One </w:t>
      </w:r>
      <w:r w:rsidRPr="00725693">
        <w:rPr>
          <w:rStyle w:val="Emphasis"/>
        </w:rPr>
        <w:t>approach would</w:t>
      </w:r>
      <w:r>
        <w:rPr>
          <w:rStyle w:val="Emphasis"/>
        </w:rPr>
        <w:t xml:space="preserve"> be for government, industrial, and academic stakeholders</w:t>
      </w:r>
      <w:r>
        <w:rPr>
          <w:u w:val="single"/>
        </w:rPr>
        <w:t xml:space="preserve"> to form an </w:t>
      </w:r>
      <w:r>
        <w:rPr>
          <w:rStyle w:val="Emphasis"/>
          <w:highlight w:val="green"/>
        </w:rPr>
        <w:t>international panel of scientists</w:t>
      </w:r>
      <w:r>
        <w:rPr>
          <w:rStyle w:val="Emphasis"/>
        </w:rPr>
        <w:t xml:space="preserve"> and engineers </w:t>
      </w:r>
      <w:r w:rsidRPr="00725693">
        <w:rPr>
          <w:rStyle w:val="Emphasis"/>
        </w:rPr>
        <w:t xml:space="preserve">to </w:t>
      </w:r>
      <w:r>
        <w:rPr>
          <w:rStyle w:val="Emphasis"/>
          <w:highlight w:val="green"/>
        </w:rPr>
        <w:t>manage</w:t>
      </w:r>
      <w:r>
        <w:rPr>
          <w:rStyle w:val="Emphasis"/>
        </w:rPr>
        <w:t xml:space="preserve"> any </w:t>
      </w:r>
      <w:r w:rsidRPr="00725693">
        <w:rPr>
          <w:rStyle w:val="Emphasis"/>
        </w:rPr>
        <w:t>conflicts of interest</w:t>
      </w:r>
      <w:r w:rsidRPr="00725693">
        <w:rPr>
          <w:u w:val="single"/>
        </w:rPr>
        <w:t xml:space="preserve"> between</w:t>
      </w:r>
      <w:r>
        <w:rPr>
          <w:u w:val="single"/>
        </w:rPr>
        <w:t xml:space="preserve"> the need to protect proprietary information crucial to a company’s competitive edge</w:t>
      </w:r>
      <w:r>
        <w:rPr>
          <w:sz w:val="16"/>
        </w:rPr>
        <w:t xml:space="preserve">, </w:t>
      </w:r>
      <w:r>
        <w:rPr>
          <w:u w:val="single"/>
        </w:rPr>
        <w:t>and the need for students and young faculty members to publish their findings.</w:t>
      </w:r>
      <w:r>
        <w:rPr>
          <w:sz w:val="16"/>
        </w:rPr>
        <w:t xml:space="preserve"> Smaller scale </w:t>
      </w:r>
      <w:r>
        <w:rPr>
          <w:u w:val="single"/>
        </w:rPr>
        <w:t xml:space="preserve">efforts along these lines have recently </w:t>
      </w:r>
      <w:r w:rsidRPr="00725693">
        <w:rPr>
          <w:u w:val="single"/>
        </w:rPr>
        <w:t xml:space="preserve">given rise to unique global partnerships, such as fellowship support by major pharmaceutical companies, which aim to </w:t>
      </w:r>
      <w:r w:rsidRPr="00725693">
        <w:rPr>
          <w:rStyle w:val="Emphasis"/>
        </w:rPr>
        <w:t>address these conflicts to the benefit of both parties</w:t>
      </w:r>
      <w:r w:rsidRPr="00725693">
        <w:rPr>
          <w:sz w:val="16"/>
        </w:rPr>
        <w:t>. An added feature</w:t>
      </w:r>
      <w:r>
        <w:rPr>
          <w:sz w:val="16"/>
        </w:rPr>
        <w:t xml:space="preserve"> of such arrangements is that they often provide corporate financing for research (9). </w:t>
      </w:r>
      <w:r>
        <w:rPr>
          <w:u w:val="single"/>
        </w:rPr>
        <w:t xml:space="preserve">Can this corporate-academic </w:t>
      </w:r>
      <w:r>
        <w:rPr>
          <w:highlight w:val="green"/>
          <w:u w:val="single"/>
        </w:rPr>
        <w:t>partnership model</w:t>
      </w:r>
      <w:r>
        <w:rPr>
          <w:u w:val="single"/>
        </w:rPr>
        <w:t xml:space="preserve"> be </w:t>
      </w:r>
      <w:r>
        <w:rPr>
          <w:highlight w:val="green"/>
          <w:u w:val="single"/>
        </w:rPr>
        <w:t>adapted to</w:t>
      </w:r>
      <w:r>
        <w:rPr>
          <w:u w:val="single"/>
        </w:rPr>
        <w:t xml:space="preserve"> multinational joint R&amp;D efforts while protecting </w:t>
      </w:r>
      <w:r>
        <w:rPr>
          <w:highlight w:val="green"/>
          <w:u w:val="single"/>
        </w:rPr>
        <w:t>IP</w:t>
      </w:r>
      <w:r>
        <w:rPr>
          <w:u w:val="single"/>
        </w:rPr>
        <w:t>? This question falls squarely within the purview of international science diplomacy, whereby science diplomats can establish rules of conduct</w:t>
      </w:r>
      <w:r>
        <w:rPr>
          <w:sz w:val="16"/>
        </w:rPr>
        <w:t xml:space="preserve"> governing joint global technology development with proper IP protection.</w:t>
      </w:r>
    </w:p>
    <w:p w14:paraId="424169EE" w14:textId="77777777" w:rsidR="00F0059C" w:rsidRDefault="00F0059C" w:rsidP="00F0059C">
      <w:pPr>
        <w:rPr>
          <w:sz w:val="16"/>
        </w:rPr>
      </w:pPr>
      <w:r>
        <w:rPr>
          <w:sz w:val="16"/>
        </w:rPr>
        <w:t>Despite the highly publicized and legitimate piracy allegations against China, at least some data indicates that the Chinese legal system is responding positively to worldwide pressure to honor foreign IP. A 2016 study by Love, Helmers, and Eberhardt, for example, found that between 2006 and 2011, foreign companies brought over 10 percent of patent infringement cases in China, and won over 70 percent of those cases (10). Today, “win rates” average around 80 percent, and “injunction rates,” around 98 percent (10). As Chinese scientists and engineers increasingly enter the top tier of the innovation space, their growing awareness of their own need for IP protection could be a powerful motivating force for the protection of all IP. As stated earlier, science diplomats could catalyze this progress even further by direct negotiations with those parties involved in the conflicts. An obvious flaw in this optimistic outlook is that scientists in the U.S. wield more influence with their government than scientists in China wield with theirs. And to the extent that the Chinese government could be encouraging IP theft, this must be addressed first by those international companies/firms who want to do business with the Chinese.  Chinese investments, as well as tech incubators and targeted acquisitions, can enable access to U.S. technologies for commercial development. Although this conveys a level of risk to the developers, it may provide valuable opportunities for U.S. companies as well. In many respects, the extensive engagement and collaboration in innovation between the U.S. and China, often characterized by open exchanges of ideas, talent, and technologies, can be mutually beneficial in enriching and accelerating innovation in both countries.</w:t>
      </w:r>
    </w:p>
    <w:p w14:paraId="6289AB3F" w14:textId="77777777" w:rsidR="00F0059C" w:rsidRPr="009A5E26" w:rsidRDefault="00F0059C" w:rsidP="00F0059C">
      <w:pPr>
        <w:rPr>
          <w:sz w:val="16"/>
        </w:rPr>
      </w:pPr>
      <w:r w:rsidRPr="009A5E26">
        <w:rPr>
          <w:sz w:val="16"/>
        </w:rPr>
        <w:t xml:space="preserve">In summary, we believe that </w:t>
      </w:r>
      <w:r w:rsidRPr="009A5E26">
        <w:rPr>
          <w:highlight w:val="green"/>
          <w:u w:val="single"/>
        </w:rPr>
        <w:t>science diplomats</w:t>
      </w:r>
      <w:r w:rsidRPr="009A5E26">
        <w:rPr>
          <w:u w:val="single"/>
        </w:rPr>
        <w:t xml:space="preserve"> could help </w:t>
      </w:r>
      <w:r w:rsidRPr="009A5E26">
        <w:rPr>
          <w:rStyle w:val="Emphasis"/>
          <w:highlight w:val="green"/>
        </w:rPr>
        <w:t>address</w:t>
      </w:r>
      <w:r w:rsidRPr="009A5E26">
        <w:rPr>
          <w:rStyle w:val="Emphasis"/>
        </w:rPr>
        <w:t xml:space="preserve"> the increasingly complex issues that arise between accelerating scientific</w:t>
      </w:r>
      <w:r w:rsidRPr="009A5E26">
        <w:rPr>
          <w:u w:val="single"/>
        </w:rPr>
        <w:t xml:space="preserve"> and </w:t>
      </w:r>
      <w:r w:rsidRPr="009A5E26">
        <w:rPr>
          <w:rStyle w:val="Emphasis"/>
        </w:rPr>
        <w:t>engineering advances</w:t>
      </w:r>
      <w:r w:rsidRPr="009A5E26">
        <w:rPr>
          <w:u w:val="single"/>
        </w:rPr>
        <w:t xml:space="preserve">, and the need to protect national security and corporate </w:t>
      </w:r>
      <w:r w:rsidRPr="009A5E26">
        <w:rPr>
          <w:highlight w:val="green"/>
          <w:u w:val="single"/>
        </w:rPr>
        <w:t>IP</w:t>
      </w:r>
      <w:r w:rsidRPr="009A5E26">
        <w:rPr>
          <w:u w:val="single"/>
        </w:rPr>
        <w:t xml:space="preserve">. We also propose that this might be accomplished by asking the </w:t>
      </w:r>
      <w:r w:rsidRPr="009A5E26">
        <w:rPr>
          <w:b/>
          <w:bCs/>
          <w:sz w:val="26"/>
          <w:szCs w:val="26"/>
          <w:highlight w:val="green"/>
          <w:u w:val="single"/>
        </w:rPr>
        <w:t xml:space="preserve">National Academies </w:t>
      </w:r>
      <w:r w:rsidRPr="009A5E26">
        <w:rPr>
          <w:b/>
          <w:bCs/>
          <w:sz w:val="26"/>
          <w:szCs w:val="26"/>
          <w:u w:val="single"/>
        </w:rPr>
        <w:t xml:space="preserve">to </w:t>
      </w:r>
      <w:r w:rsidRPr="009A5E26">
        <w:rPr>
          <w:rFonts w:eastAsiaTheme="majorEastAsia" w:cstheme="majorBidi"/>
          <w:b/>
          <w:bCs/>
          <w:sz w:val="26"/>
          <w:szCs w:val="26"/>
          <w:highlight w:val="green"/>
          <w:u w:val="single"/>
        </w:rPr>
        <w:t>recommend</w:t>
      </w:r>
      <w:r w:rsidRPr="009A5E26">
        <w:rPr>
          <w:b/>
          <w:bCs/>
          <w:sz w:val="26"/>
          <w:szCs w:val="26"/>
          <w:u w:val="single"/>
        </w:rPr>
        <w:t xml:space="preserve"> academic, corporate, and government </w:t>
      </w:r>
      <w:r w:rsidRPr="009A5E26">
        <w:rPr>
          <w:b/>
          <w:bCs/>
          <w:sz w:val="26"/>
          <w:szCs w:val="26"/>
          <w:highlight w:val="green"/>
          <w:u w:val="single"/>
        </w:rPr>
        <w:t>scientific leaders</w:t>
      </w:r>
      <w:r w:rsidRPr="009A5E26">
        <w:rPr>
          <w:b/>
          <w:bCs/>
          <w:sz w:val="26"/>
          <w:szCs w:val="26"/>
          <w:u w:val="single"/>
        </w:rPr>
        <w:t xml:space="preserve"> to </w:t>
      </w:r>
      <w:r w:rsidRPr="009A5E26">
        <w:rPr>
          <w:b/>
          <w:bCs/>
          <w:sz w:val="26"/>
          <w:szCs w:val="26"/>
          <w:highlight w:val="green"/>
          <w:u w:val="single"/>
        </w:rPr>
        <w:t>serve on</w:t>
      </w:r>
      <w:r w:rsidRPr="009A5E26">
        <w:rPr>
          <w:b/>
          <w:bCs/>
          <w:sz w:val="26"/>
          <w:szCs w:val="26"/>
          <w:u w:val="single"/>
        </w:rPr>
        <w:t xml:space="preserve"> an international scientific </w:t>
      </w:r>
      <w:r w:rsidRPr="009A5E26">
        <w:rPr>
          <w:b/>
          <w:bCs/>
          <w:sz w:val="26"/>
          <w:szCs w:val="26"/>
          <w:highlight w:val="green"/>
          <w:u w:val="single"/>
        </w:rPr>
        <w:t>advisory board</w:t>
      </w:r>
      <w:r w:rsidRPr="009A5E26">
        <w:rPr>
          <w:u w:val="single"/>
        </w:rPr>
        <w:t xml:space="preserve">, and for the corresponding organizations in other countries to do the same. Access to </w:t>
      </w:r>
      <w:r w:rsidRPr="009A5E26">
        <w:rPr>
          <w:rStyle w:val="Heading3Char"/>
          <w:sz w:val="22"/>
          <w:szCs w:val="22"/>
          <w:highlight w:val="green"/>
        </w:rPr>
        <w:t xml:space="preserve">the </w:t>
      </w:r>
      <w:r w:rsidRPr="009A5E26">
        <w:rPr>
          <w:rStyle w:val="Emphasis"/>
          <w:sz w:val="26"/>
          <w:szCs w:val="26"/>
          <w:highlight w:val="green"/>
        </w:rPr>
        <w:t>free flow of info</w:t>
      </w:r>
      <w:r w:rsidRPr="009A5E26">
        <w:rPr>
          <w:rStyle w:val="Emphasis"/>
          <w:sz w:val="26"/>
          <w:szCs w:val="26"/>
        </w:rPr>
        <w:t xml:space="preserve">rmation </w:t>
      </w:r>
      <w:r w:rsidRPr="009A5E26">
        <w:rPr>
          <w:rStyle w:val="Emphasis"/>
          <w:sz w:val="26"/>
          <w:szCs w:val="26"/>
          <w:highlight w:val="green"/>
        </w:rPr>
        <w:t>promotes</w:t>
      </w:r>
      <w:r w:rsidRPr="009A5E26">
        <w:rPr>
          <w:rStyle w:val="Emphasis"/>
          <w:sz w:val="26"/>
          <w:szCs w:val="26"/>
        </w:rPr>
        <w:t xml:space="preserve"> new knowledge and </w:t>
      </w:r>
      <w:r w:rsidRPr="009A5E26">
        <w:rPr>
          <w:rStyle w:val="Emphasis"/>
          <w:sz w:val="26"/>
          <w:szCs w:val="26"/>
          <w:highlight w:val="green"/>
        </w:rPr>
        <w:t>innovation</w:t>
      </w:r>
      <w:r w:rsidRPr="009A5E26">
        <w:rPr>
          <w:rStyle w:val="Emphasis"/>
          <w:sz w:val="26"/>
          <w:szCs w:val="26"/>
        </w:rPr>
        <w:t xml:space="preserve">. A return to </w:t>
      </w:r>
      <w:r w:rsidRPr="009A5E26">
        <w:rPr>
          <w:rStyle w:val="Emphasis"/>
          <w:sz w:val="26"/>
          <w:szCs w:val="26"/>
          <w:highlight w:val="green"/>
        </w:rPr>
        <w:t>a more restrictive intellectual environment is</w:t>
      </w:r>
      <w:r w:rsidRPr="009A5E26">
        <w:rPr>
          <w:rStyle w:val="Emphasis"/>
          <w:sz w:val="26"/>
          <w:szCs w:val="26"/>
        </w:rPr>
        <w:t xml:space="preserve"> not only </w:t>
      </w:r>
      <w:r w:rsidRPr="009A5E26">
        <w:rPr>
          <w:rStyle w:val="Emphasis"/>
          <w:sz w:val="26"/>
          <w:szCs w:val="26"/>
          <w:highlight w:val="green"/>
        </w:rPr>
        <w:t>harmful</w:t>
      </w:r>
      <w:r w:rsidRPr="009A5E26">
        <w:rPr>
          <w:rStyle w:val="Emphasis"/>
          <w:sz w:val="26"/>
          <w:szCs w:val="26"/>
        </w:rPr>
        <w:t xml:space="preserve"> to progress, but </w:t>
      </w:r>
      <w:r w:rsidRPr="009A5E26">
        <w:rPr>
          <w:rStyle w:val="Emphasis"/>
          <w:sz w:val="26"/>
          <w:szCs w:val="26"/>
          <w:highlight w:val="green"/>
        </w:rPr>
        <w:t>also</w:t>
      </w:r>
      <w:r w:rsidRPr="009A5E26">
        <w:rPr>
          <w:rStyle w:val="Emphasis"/>
          <w:sz w:val="26"/>
          <w:szCs w:val="26"/>
        </w:rPr>
        <w:t xml:space="preserve"> nearly </w:t>
      </w:r>
      <w:r w:rsidRPr="009A5E26">
        <w:rPr>
          <w:rStyle w:val="Emphasis"/>
          <w:sz w:val="26"/>
          <w:szCs w:val="26"/>
          <w:highlight w:val="green"/>
        </w:rPr>
        <w:t>impossible to manage</w:t>
      </w:r>
      <w:r w:rsidRPr="009A5E26">
        <w:rPr>
          <w:rStyle w:val="Emphasis"/>
          <w:sz w:val="26"/>
          <w:szCs w:val="26"/>
        </w:rPr>
        <w:t xml:space="preserve"> in the current internet age</w:t>
      </w:r>
      <w:r w:rsidRPr="009A5E26">
        <w:rPr>
          <w:sz w:val="16"/>
        </w:rPr>
        <w:t xml:space="preserve">. A good place to start would be to </w:t>
      </w:r>
      <w:r w:rsidRPr="009A5E26">
        <w:rPr>
          <w:u w:val="single"/>
        </w:rPr>
        <w:t>engage the newly appointed head of the White House Office of Science and Technology Policy</w:t>
      </w:r>
      <w:r w:rsidRPr="009A5E26">
        <w:rPr>
          <w:sz w:val="16"/>
        </w:rPr>
        <w:t xml:space="preserve"> (the Science Advisor to the President of the United States), </w:t>
      </w:r>
      <w:r w:rsidRPr="009A5E26">
        <w:rPr>
          <w:u w:val="single"/>
        </w:rPr>
        <w:t xml:space="preserve">and working groups within </w:t>
      </w:r>
      <w:r w:rsidRPr="009A5E26">
        <w:rPr>
          <w:highlight w:val="green"/>
          <w:u w:val="single"/>
        </w:rPr>
        <w:t>established organizations</w:t>
      </w:r>
      <w:r w:rsidRPr="009A5E26">
        <w:rPr>
          <w:sz w:val="16"/>
        </w:rPr>
        <w:t xml:space="preserve">. These organizations </w:t>
      </w:r>
      <w:r w:rsidRPr="009A5E26">
        <w:rPr>
          <w:rStyle w:val="Emphasis"/>
          <w:highlight w:val="green"/>
        </w:rPr>
        <w:t>include</w:t>
      </w:r>
      <w:r w:rsidRPr="009A5E26">
        <w:rPr>
          <w:rStyle w:val="Emphasis"/>
        </w:rPr>
        <w:t xml:space="preserve"> the American Association for the Advancement of Science (</w:t>
      </w:r>
      <w:r w:rsidRPr="009A5E26">
        <w:rPr>
          <w:rStyle w:val="Emphasis"/>
          <w:highlight w:val="green"/>
        </w:rPr>
        <w:t>AAAS</w:t>
      </w:r>
      <w:r w:rsidRPr="009A5E26">
        <w:rPr>
          <w:rStyle w:val="Emphasis"/>
        </w:rPr>
        <w:t>)</w:t>
      </w:r>
      <w:r w:rsidRPr="009A5E26">
        <w:rPr>
          <w:u w:val="single"/>
        </w:rPr>
        <w:t xml:space="preserve"> or the </w:t>
      </w:r>
      <w:r w:rsidRPr="009A5E26">
        <w:rPr>
          <w:rStyle w:val="Emphasis"/>
        </w:rPr>
        <w:t>National Academies of Science, Engineering and Medicine, and corresponding international organizations</w:t>
      </w:r>
      <w:r w:rsidRPr="009A5E26">
        <w:rPr>
          <w:u w:val="single"/>
        </w:rPr>
        <w:t>.</w:t>
      </w:r>
      <w:r w:rsidRPr="009A5E26">
        <w:rPr>
          <w:sz w:val="16"/>
        </w:rPr>
        <w:t xml:space="preserve"> What incentive is there for a busy and successful scientist to serve in such capacity? It is the same altruism that motivates us to accept assignments as journal editors, manuscript reviewers, or funding agency panelists for the advancement of science toward the greater good.</w:t>
      </w:r>
    </w:p>
    <w:p w14:paraId="35AB8CBF" w14:textId="52E17DBE" w:rsidR="00F0059C" w:rsidRDefault="00F0059C" w:rsidP="00F0059C">
      <w:pPr>
        <w:pStyle w:val="Heading4"/>
      </w:pPr>
      <w:r>
        <w:t>[</w:t>
      </w:r>
      <w:r>
        <w:tab/>
        <w:t xml:space="preserve">] </w:t>
      </w:r>
      <w:r w:rsidRPr="00123940">
        <w:rPr>
          <w:u w:val="single"/>
        </w:rPr>
        <w:t>Soft power</w:t>
      </w:r>
      <w:r>
        <w:t xml:space="preserve"> means no circumvention – independently is offense </w:t>
      </w:r>
      <w:r w:rsidRPr="00F0059C">
        <w:rPr>
          <w:u w:val="single"/>
        </w:rPr>
        <w:t>against deleuze</w:t>
      </w:r>
      <w:r>
        <w:t xml:space="preserve"> because it forges affective relationships and lines of flight.</w:t>
      </w:r>
    </w:p>
    <w:p w14:paraId="11433B61" w14:textId="77777777" w:rsidR="00F0059C" w:rsidRPr="00123940" w:rsidRDefault="00F0059C" w:rsidP="00F0059C">
      <w:r w:rsidRPr="00123940">
        <w:rPr>
          <w:rStyle w:val="Style13ptBold"/>
        </w:rPr>
        <w:t>AAAS 10</w:t>
      </w:r>
      <w:r>
        <w:t xml:space="preserve"> [</w:t>
      </w:r>
      <w:r w:rsidRPr="00123940">
        <w:t>American Association for the Advancement of Science</w:t>
      </w:r>
      <w:r>
        <w:t>; American Association for the Advancement of Science; “</w:t>
      </w:r>
      <w:r w:rsidRPr="00F81B72">
        <w:rPr>
          <w:i/>
          <w:iCs/>
        </w:rPr>
        <w:t>New frontiers in science diplomacy</w:t>
      </w:r>
      <w:r>
        <w:t xml:space="preserve">,” Royal Society, </w:t>
      </w:r>
      <w:hyperlink r:id="rId8" w:history="1">
        <w:r w:rsidRPr="00F616BA">
          <w:rPr>
            <w:rStyle w:val="Hyperlink"/>
          </w:rPr>
          <w:t>https://royalsociety.org/~/media/royal_society_content/policy/publications/2010/4294969468.pdf</w:t>
        </w:r>
      </w:hyperlink>
      <w:r>
        <w:t>] Justin</w:t>
      </w:r>
    </w:p>
    <w:p w14:paraId="5B49B05C" w14:textId="77777777" w:rsidR="00F0059C" w:rsidRDefault="00F0059C" w:rsidP="00F0059C">
      <w:pPr>
        <w:rPr>
          <w:u w:val="single"/>
        </w:rPr>
      </w:pPr>
      <w:r w:rsidRPr="00123940">
        <w:rPr>
          <w:highlight w:val="green"/>
          <w:u w:val="single"/>
        </w:rPr>
        <w:t xml:space="preserve">Collaborations are </w:t>
      </w:r>
      <w:r w:rsidRPr="00123940">
        <w:rPr>
          <w:rStyle w:val="Emphasis"/>
          <w:highlight w:val="green"/>
        </w:rPr>
        <w:t>no longer</w:t>
      </w:r>
      <w:r w:rsidRPr="00123940">
        <w:rPr>
          <w:rStyle w:val="Emphasis"/>
        </w:rPr>
        <w:t xml:space="preserve"> based purely on historical, </w:t>
      </w:r>
      <w:r w:rsidRPr="00123940">
        <w:rPr>
          <w:rStyle w:val="Emphasis"/>
          <w:highlight w:val="green"/>
        </w:rPr>
        <w:t>institutional</w:t>
      </w:r>
      <w:r w:rsidRPr="00123940">
        <w:rPr>
          <w:rStyle w:val="Emphasis"/>
        </w:rPr>
        <w:t xml:space="preserve"> or cultural links</w:t>
      </w:r>
      <w:r w:rsidRPr="00123940">
        <w:rPr>
          <w:u w:val="single"/>
        </w:rPr>
        <w:t xml:space="preserve">. This creates an </w:t>
      </w:r>
      <w:r w:rsidRPr="00123940">
        <w:rPr>
          <w:rStyle w:val="Emphasis"/>
        </w:rPr>
        <w:t>opportunity for the foreign policy community</w:t>
      </w:r>
      <w:r w:rsidRPr="00123940">
        <w:rPr>
          <w:u w:val="single"/>
        </w:rPr>
        <w:t xml:space="preserve">. </w:t>
      </w:r>
      <w:r w:rsidRPr="00123940">
        <w:rPr>
          <w:highlight w:val="green"/>
          <w:u w:val="single"/>
        </w:rPr>
        <w:t>Science</w:t>
      </w:r>
      <w:r w:rsidRPr="00123940">
        <w:rPr>
          <w:u w:val="single"/>
        </w:rPr>
        <w:t xml:space="preserve"> can be a </w:t>
      </w:r>
      <w:r w:rsidRPr="00123940">
        <w:rPr>
          <w:rStyle w:val="Emphasis"/>
          <w:highlight w:val="green"/>
        </w:rPr>
        <w:t>bridge to communities where</w:t>
      </w:r>
      <w:r w:rsidRPr="00123940">
        <w:rPr>
          <w:rStyle w:val="Emphasis"/>
        </w:rPr>
        <w:t xml:space="preserve"> political </w:t>
      </w:r>
      <w:r w:rsidRPr="00123940">
        <w:rPr>
          <w:rStyle w:val="Emphasis"/>
          <w:highlight w:val="green"/>
        </w:rPr>
        <w:t>ties are weaker, but</w:t>
      </w:r>
      <w:r w:rsidRPr="00123940">
        <w:rPr>
          <w:rStyle w:val="Emphasis"/>
        </w:rPr>
        <w:t xml:space="preserve"> to </w:t>
      </w:r>
      <w:r w:rsidRPr="00123940">
        <w:rPr>
          <w:rStyle w:val="Emphasis"/>
          <w:highlight w:val="green"/>
        </w:rPr>
        <w:t>develop relationships</w:t>
      </w:r>
      <w:r w:rsidRPr="00123940">
        <w:rPr>
          <w:sz w:val="16"/>
        </w:rPr>
        <w:t xml:space="preserve"> in these areas, </w:t>
      </w:r>
      <w:r w:rsidRPr="00123940">
        <w:rPr>
          <w:u w:val="single"/>
        </w:rPr>
        <w:t xml:space="preserve">scientists may </w:t>
      </w:r>
      <w:r w:rsidRPr="00123940">
        <w:rPr>
          <w:highlight w:val="green"/>
          <w:u w:val="single"/>
        </w:rPr>
        <w:t xml:space="preserve">require </w:t>
      </w:r>
      <w:r w:rsidRPr="00123940">
        <w:rPr>
          <w:rStyle w:val="Emphasis"/>
          <w:highlight w:val="green"/>
        </w:rPr>
        <w:t>diplomatic assistance</w:t>
      </w:r>
      <w:r w:rsidRPr="00123940">
        <w:rPr>
          <w:rStyle w:val="Emphasis"/>
        </w:rPr>
        <w:t xml:space="preserve">, whether </w:t>
      </w:r>
      <w:r w:rsidRPr="00123940">
        <w:rPr>
          <w:rStyle w:val="Emphasis"/>
          <w:highlight w:val="green"/>
        </w:rPr>
        <w:t>in contract negotiations</w:t>
      </w:r>
      <w:r w:rsidRPr="00123940">
        <w:rPr>
          <w:rStyle w:val="Emphasis"/>
        </w:rPr>
        <w:t xml:space="preserve">, </w:t>
      </w:r>
      <w:r w:rsidRPr="00123940">
        <w:rPr>
          <w:rStyle w:val="Emphasis"/>
          <w:highlight w:val="green"/>
        </w:rPr>
        <w:t>intellectual property agreements</w:t>
      </w:r>
      <w:r w:rsidRPr="00123940">
        <w:rPr>
          <w:u w:val="single"/>
        </w:rPr>
        <w:t xml:space="preserve"> or dealing with visa regulations.</w:t>
      </w:r>
    </w:p>
    <w:p w14:paraId="34FF9523" w14:textId="77777777" w:rsidR="00F0059C" w:rsidRDefault="00F0059C" w:rsidP="00F0059C">
      <w:pPr>
        <w:rPr>
          <w:sz w:val="16"/>
        </w:rPr>
      </w:pPr>
      <w:r w:rsidRPr="00123940">
        <w:rPr>
          <w:u w:val="single"/>
        </w:rPr>
        <w:t xml:space="preserve">Many </w:t>
      </w:r>
      <w:r w:rsidRPr="00123940">
        <w:rPr>
          <w:highlight w:val="green"/>
          <w:u w:val="single"/>
        </w:rPr>
        <w:t xml:space="preserve">countries </w:t>
      </w:r>
      <w:r w:rsidRPr="00123940">
        <w:rPr>
          <w:rStyle w:val="Emphasis"/>
          <w:highlight w:val="green"/>
        </w:rPr>
        <w:t>conduct bilateral summits</w:t>
      </w:r>
      <w:r w:rsidRPr="00123940">
        <w:rPr>
          <w:rStyle w:val="Emphasis"/>
        </w:rPr>
        <w:t xml:space="preserve"> specifi cally </w:t>
      </w:r>
      <w:r w:rsidRPr="00123940">
        <w:rPr>
          <w:rStyle w:val="Emphasis"/>
          <w:highlight w:val="green"/>
        </w:rPr>
        <w:t>on science issues</w:t>
      </w:r>
      <w:r w:rsidRPr="00123940">
        <w:rPr>
          <w:u w:val="single"/>
        </w:rPr>
        <w:t xml:space="preserve">, in order </w:t>
      </w:r>
      <w:r w:rsidRPr="00123940">
        <w:rPr>
          <w:highlight w:val="green"/>
          <w:u w:val="single"/>
        </w:rPr>
        <w:t xml:space="preserve">to </w:t>
      </w:r>
      <w:r w:rsidRPr="00123940">
        <w:rPr>
          <w:rStyle w:val="Emphasis"/>
          <w:highlight w:val="green"/>
        </w:rPr>
        <w:t>establish government</w:t>
      </w:r>
      <w:r w:rsidRPr="00123940">
        <w:rPr>
          <w:rStyle w:val="Emphasis"/>
        </w:rPr>
        <w:t xml:space="preserve">-level </w:t>
      </w:r>
      <w:r w:rsidRPr="00123940">
        <w:rPr>
          <w:rStyle w:val="Emphasis"/>
          <w:highlight w:val="green"/>
        </w:rPr>
        <w:t>agreements</w:t>
      </w:r>
      <w:r w:rsidRPr="00123940">
        <w:rPr>
          <w:sz w:val="16"/>
        </w:rPr>
        <w:t xml:space="preserve"> on joint funding and facilitation of research. The UK, for example, has regular high-level meetings on science and innovation with Brazil, China, India, Russia, South Africa and South Korea. </w:t>
      </w:r>
      <w:r w:rsidRPr="00123940">
        <w:rPr>
          <w:u w:val="single"/>
        </w:rPr>
        <w:t xml:space="preserve">These are </w:t>
      </w:r>
      <w:r w:rsidRPr="00123940">
        <w:rPr>
          <w:rStyle w:val="Emphasis"/>
        </w:rPr>
        <w:t>not only symbolic of cordial relations</w:t>
      </w:r>
      <w:r w:rsidRPr="00123940">
        <w:rPr>
          <w:u w:val="single"/>
        </w:rPr>
        <w:t xml:space="preserve">, but they </w:t>
      </w:r>
      <w:r w:rsidRPr="00123940">
        <w:rPr>
          <w:highlight w:val="green"/>
          <w:u w:val="single"/>
        </w:rPr>
        <w:t xml:space="preserve">provide an </w:t>
      </w:r>
      <w:r w:rsidRPr="00123940">
        <w:rPr>
          <w:rStyle w:val="Emphasis"/>
          <w:highlight w:val="green"/>
        </w:rPr>
        <w:t>overarching framework</w:t>
      </w:r>
      <w:r w:rsidRPr="00123940">
        <w:rPr>
          <w:rStyle w:val="Emphasis"/>
        </w:rPr>
        <w:t xml:space="preserve"> within which scientists can work together</w:t>
      </w:r>
      <w:r w:rsidRPr="00123940">
        <w:rPr>
          <w:sz w:val="16"/>
        </w:rPr>
        <w:t xml:space="preserve">. For the UK, </w:t>
      </w:r>
      <w:r w:rsidRPr="00123940">
        <w:rPr>
          <w:u w:val="single"/>
        </w:rPr>
        <w:t xml:space="preserve">these processes have </w:t>
      </w:r>
      <w:r w:rsidRPr="00123940">
        <w:rPr>
          <w:rStyle w:val="Emphasis"/>
          <w:highlight w:val="green"/>
        </w:rPr>
        <w:t>resulted in</w:t>
      </w:r>
      <w:r w:rsidRPr="00123940">
        <w:rPr>
          <w:rStyle w:val="Emphasis"/>
        </w:rPr>
        <w:t xml:space="preserve"> a number of </w:t>
      </w:r>
      <w:r w:rsidRPr="00123940">
        <w:rPr>
          <w:rStyle w:val="Emphasis"/>
          <w:highlight w:val="green"/>
        </w:rPr>
        <w:t>successful</w:t>
      </w:r>
      <w:r w:rsidRPr="00123940">
        <w:rPr>
          <w:rStyle w:val="Emphasis"/>
        </w:rPr>
        <w:t xml:space="preserve"> funding </w:t>
      </w:r>
      <w:r w:rsidRPr="00123940">
        <w:rPr>
          <w:rStyle w:val="Emphasis"/>
          <w:highlight w:val="green"/>
        </w:rPr>
        <w:t>initiatives</w:t>
      </w:r>
      <w:r w:rsidRPr="00123940">
        <w:rPr>
          <w:sz w:val="16"/>
        </w:rPr>
        <w:t>, including the UK-India Education and Research Initiative and the Science Bridges schemes with China, India and the US. Research Councils UK (RCUK) has also opened offi ces in Beijing, Brussels, New Delhi and Washington DC as part of the UK’s efforts to drive bilateral research with strategic countries.</w:t>
      </w:r>
    </w:p>
    <w:p w14:paraId="4C091FC7" w14:textId="77777777" w:rsidR="00F0059C" w:rsidRPr="00B4395C" w:rsidRDefault="00F0059C" w:rsidP="00F0059C">
      <w:pPr>
        <w:rPr>
          <w:sz w:val="16"/>
        </w:rPr>
      </w:pPr>
      <w:r w:rsidRPr="00123940">
        <w:rPr>
          <w:highlight w:val="green"/>
          <w:u w:val="single"/>
        </w:rPr>
        <w:t>Global</w:t>
      </w:r>
      <w:r w:rsidRPr="00123940">
        <w:rPr>
          <w:u w:val="single"/>
        </w:rPr>
        <w:t xml:space="preserve"> policy </w:t>
      </w:r>
      <w:r w:rsidRPr="00123940">
        <w:rPr>
          <w:highlight w:val="green"/>
          <w:u w:val="single"/>
        </w:rPr>
        <w:t xml:space="preserve">challenges must be </w:t>
      </w:r>
      <w:r w:rsidRPr="00123940">
        <w:rPr>
          <w:rStyle w:val="Emphasis"/>
          <w:highlight w:val="green"/>
        </w:rPr>
        <w:t>addressed in a holistic way</w:t>
      </w:r>
      <w:r w:rsidRPr="00123940">
        <w:rPr>
          <w:sz w:val="16"/>
        </w:rPr>
        <w:t>, drawing not only on science and technology, but also on economic, social, political and behavioural sciences. Interdisciplinary collaboration will be crucial, as illustrated by the recent consultation by the International Council on Science (ICSU) on the future of earth system research, which highlighted ‘the complex inter-relationships between biological, geochemical, climate and social systems’ and suggested that ‘natural science should no longer dictate the Earth system research agenda; social science will be at least as important in its next phase’ (Reid et al. 2009).</w:t>
      </w:r>
    </w:p>
    <w:p w14:paraId="1514FAC0" w14:textId="77777777" w:rsidR="00F0059C" w:rsidRPr="00725693" w:rsidRDefault="00F0059C" w:rsidP="00F0059C">
      <w:pPr>
        <w:pStyle w:val="Heading4"/>
        <w:rPr>
          <w:bCs/>
        </w:rPr>
      </w:pPr>
      <w:r w:rsidRPr="00725693">
        <w:t xml:space="preserve">Solves every </w:t>
      </w:r>
      <w:r w:rsidRPr="00725693">
        <w:rPr>
          <w:u w:val="single"/>
        </w:rPr>
        <w:t>existential threat</w:t>
      </w:r>
      <w:r w:rsidRPr="00725693">
        <w:t>.</w:t>
      </w:r>
    </w:p>
    <w:p w14:paraId="60E448FA" w14:textId="77777777" w:rsidR="00F0059C" w:rsidRDefault="00F0059C" w:rsidP="00F0059C">
      <w:r>
        <w:rPr>
          <w:rStyle w:val="Style13ptBold"/>
        </w:rPr>
        <w:t>Haynes 18</w:t>
      </w:r>
      <w:r>
        <w:t xml:space="preserve">—research associate in the Neurobiology Department at Harvard Medical School (Trevor, “Science Diplomacy: Collaboration in a rapidly changing world,” </w:t>
      </w:r>
      <w:hyperlink r:id="rId9" w:history="1">
        <w:r>
          <w:rPr>
            <w:rStyle w:val="Hyperlink"/>
          </w:rPr>
          <w:t>http://sitn.hms.harvard.edu/flash/2018/science-diplomacy-collaboration-rapidly-changing-world/</w:t>
        </w:r>
      </w:hyperlink>
      <w:r>
        <w:t>, dml) // Re-Cut Justin</w:t>
      </w:r>
    </w:p>
    <w:p w14:paraId="30D085A0" w14:textId="77777777" w:rsidR="00F0059C" w:rsidRDefault="00F0059C" w:rsidP="00F0059C">
      <w:pPr>
        <w:rPr>
          <w:sz w:val="16"/>
        </w:rPr>
      </w:pPr>
      <w:r>
        <w:rPr>
          <w:rStyle w:val="StyleUnderline"/>
        </w:rPr>
        <w:t xml:space="preserve">Today’s world is </w:t>
      </w:r>
      <w:r>
        <w:rPr>
          <w:rStyle w:val="Emphasis"/>
        </w:rPr>
        <w:t>extremely interconnected</w:t>
      </w:r>
      <w:r>
        <w:rPr>
          <w:sz w:val="16"/>
        </w:rPr>
        <w:t xml:space="preserve">. Most of us take this fact for granted, but its implications cannot be overstated. </w:t>
      </w:r>
      <w:r>
        <w:rPr>
          <w:rStyle w:val="StyleUnderline"/>
        </w:rPr>
        <w:t xml:space="preserve">The rate at which information, resources, and people are able to move from one part of the world to another continues to accelerate at an </w:t>
      </w:r>
      <w:r>
        <w:rPr>
          <w:rStyle w:val="Emphasis"/>
        </w:rPr>
        <w:t>alarming rate</w:t>
      </w:r>
      <w:r>
        <w:rPr>
          <w:sz w:val="16"/>
        </w:rPr>
        <w:t xml:space="preserve">. Undoubtedly, this development has done society immense good. In the last century, global life expectancy has doubled, the percentage of people living in extreme poverty has dropped by about 60%, and world literacy rates have increased by a similar margin. But while these statistics paint a promising picture of human civilization, </w:t>
      </w:r>
      <w:r>
        <w:rPr>
          <w:rStyle w:val="StyleUnderline"/>
        </w:rPr>
        <w:t xml:space="preserve">human progress rests on a </w:t>
      </w:r>
      <w:r>
        <w:rPr>
          <w:rStyle w:val="Emphasis"/>
        </w:rPr>
        <w:t>fragile foundation</w:t>
      </w:r>
      <w:r>
        <w:rPr>
          <w:rStyle w:val="StyleUnderline"/>
        </w:rPr>
        <w:t xml:space="preserve"> of international cooperation; the challenges presented by an interconnected world are </w:t>
      </w:r>
      <w:r>
        <w:rPr>
          <w:rStyle w:val="Emphasis"/>
        </w:rPr>
        <w:t>immense</w:t>
      </w:r>
      <w:r>
        <w:rPr>
          <w:rStyle w:val="StyleUnderline"/>
        </w:rPr>
        <w:t xml:space="preserve">. </w:t>
      </w:r>
      <w:r>
        <w:rPr>
          <w:rStyle w:val="Emphasis"/>
        </w:rPr>
        <w:t>War</w:t>
      </w:r>
      <w:r>
        <w:rPr>
          <w:rStyle w:val="StyleUnderline"/>
        </w:rPr>
        <w:t xml:space="preserve">, </w:t>
      </w:r>
      <w:r>
        <w:rPr>
          <w:rStyle w:val="Emphasis"/>
        </w:rPr>
        <w:t>natural disasters</w:t>
      </w:r>
      <w:r>
        <w:rPr>
          <w:rStyle w:val="StyleUnderline"/>
        </w:rPr>
        <w:t xml:space="preserve">, and </w:t>
      </w:r>
      <w:r>
        <w:rPr>
          <w:rStyle w:val="Emphasis"/>
        </w:rPr>
        <w:t>economic collapse</w:t>
      </w:r>
      <w:r>
        <w:rPr>
          <w:sz w:val="16"/>
        </w:rPr>
        <w:t xml:space="preserve"> now </w:t>
      </w:r>
      <w:r>
        <w:rPr>
          <w:rStyle w:val="StyleUnderline"/>
        </w:rPr>
        <w:t xml:space="preserve">exert their effects </w:t>
      </w:r>
      <w:r>
        <w:rPr>
          <w:rStyle w:val="Emphasis"/>
        </w:rPr>
        <w:t>globally</w:t>
      </w:r>
      <w:r>
        <w:rPr>
          <w:rStyle w:val="StyleUnderline"/>
        </w:rPr>
        <w:t xml:space="preserve">, creating </w:t>
      </w:r>
      <w:r>
        <w:rPr>
          <w:rStyle w:val="Emphasis"/>
        </w:rPr>
        <w:t>economic</w:t>
      </w:r>
      <w:r>
        <w:rPr>
          <w:rStyle w:val="StyleUnderline"/>
        </w:rPr>
        <w:t xml:space="preserve"> and </w:t>
      </w:r>
      <w:r>
        <w:rPr>
          <w:rStyle w:val="Emphasis"/>
        </w:rPr>
        <w:t>ecological disasters</w:t>
      </w:r>
      <w:r>
        <w:rPr>
          <w:rStyle w:val="StyleUnderline"/>
        </w:rPr>
        <w:t xml:space="preserve"> and </w:t>
      </w:r>
      <w:r>
        <w:rPr>
          <w:rStyle w:val="Emphasis"/>
        </w:rPr>
        <w:t>mass human migrations</w:t>
      </w:r>
      <w:r>
        <w:rPr>
          <w:rStyle w:val="StyleUnderline"/>
        </w:rPr>
        <w:t xml:space="preserve"> on an unprecedented scale</w:t>
      </w:r>
      <w:r>
        <w:rPr>
          <w:sz w:val="16"/>
        </w:rPr>
        <w:t>. And with the US pulling out of major multilateral agreements on trade, climate change mitigation, and denuclearization, you might wonder if our ability to collaborate across borders productively is really up to the task.</w:t>
      </w:r>
    </w:p>
    <w:p w14:paraId="4AA306B1" w14:textId="77777777" w:rsidR="00F0059C" w:rsidRDefault="00F0059C" w:rsidP="00F0059C">
      <w:pPr>
        <w:rPr>
          <w:sz w:val="16"/>
        </w:rPr>
      </w:pPr>
      <w:r>
        <w:rPr>
          <w:rStyle w:val="StyleUnderline"/>
        </w:rPr>
        <w:t xml:space="preserve">Global </w:t>
      </w:r>
      <w:r>
        <w:rPr>
          <w:rStyle w:val="StyleUnderline"/>
          <w:highlight w:val="green"/>
        </w:rPr>
        <w:t>challenges require</w:t>
      </w:r>
      <w:r>
        <w:rPr>
          <w:rStyle w:val="StyleUnderline"/>
        </w:rPr>
        <w:t xml:space="preserve"> </w:t>
      </w:r>
      <w:r>
        <w:rPr>
          <w:rStyle w:val="Emphasis"/>
        </w:rPr>
        <w:t>global solutions</w:t>
      </w:r>
      <w:r>
        <w:rPr>
          <w:rStyle w:val="StyleUnderline"/>
        </w:rPr>
        <w:t xml:space="preserve">, and global solutions require </w:t>
      </w:r>
      <w:r>
        <w:rPr>
          <w:rStyle w:val="Emphasis"/>
          <w:highlight w:val="green"/>
        </w:rPr>
        <w:t>collaboration</w:t>
      </w:r>
      <w:r>
        <w:rPr>
          <w:rStyle w:val="StyleUnderline"/>
        </w:rPr>
        <w:t xml:space="preserve"> between countries both big and small, rich and poor, authoritative and democratic. There are few human enterprises capable of providing continuity across these differences</w:t>
      </w:r>
      <w:r>
        <w:rPr>
          <w:sz w:val="16"/>
        </w:rPr>
        <w:t xml:space="preserve">, and as technological solutions are becoming available to some of our most pressing issues, two in particular will be </w:t>
      </w:r>
      <w:r>
        <w:rPr>
          <w:rStyle w:val="Emphasis"/>
        </w:rPr>
        <w:t>necessary</w:t>
      </w:r>
      <w:r>
        <w:rPr>
          <w:rStyle w:val="StyleUnderline"/>
        </w:rPr>
        <w:t xml:space="preserve"> to getting the job done</w:t>
      </w:r>
      <w:r>
        <w:rPr>
          <w:sz w:val="16"/>
        </w:rPr>
        <w:t xml:space="preserve">: science and diplomacy. While science has long been utilized as a means to reach political ends—think of British explorer James Cook’s mapping of unexplored continents or the United States’ Manhattan Project—a more formal integration of scientists into the diplomatic process </w:t>
      </w:r>
      <w:r>
        <w:rPr>
          <w:rStyle w:val="StyleUnderline"/>
        </w:rPr>
        <w:t>is</w:t>
      </w:r>
      <w:r>
        <w:rPr>
          <w:sz w:val="16"/>
        </w:rPr>
        <w:t xml:space="preserve"> being undertaken. This effort, which has led to </w:t>
      </w:r>
      <w:r>
        <w:rPr>
          <w:rStyle w:val="Emphasis"/>
        </w:rPr>
        <w:t>scientists</w:t>
      </w:r>
      <w:r>
        <w:rPr>
          <w:sz w:val="16"/>
        </w:rPr>
        <w:t xml:space="preserve"> and academics </w:t>
      </w:r>
      <w:r>
        <w:rPr>
          <w:rStyle w:val="StyleUnderline"/>
        </w:rPr>
        <w:t xml:space="preserve">playing a </w:t>
      </w:r>
      <w:r>
        <w:rPr>
          <w:rStyle w:val="Emphasis"/>
        </w:rPr>
        <w:t>direct role</w:t>
      </w:r>
      <w:r>
        <w:rPr>
          <w:rStyle w:val="StyleUnderline"/>
        </w:rPr>
        <w:t xml:space="preserve"> in foreign policy development and international relations</w:t>
      </w:r>
      <w:r>
        <w:rPr>
          <w:sz w:val="16"/>
        </w:rPr>
        <w:t xml:space="preserve">, has given birth of a new branch of diplomacy: </w:t>
      </w:r>
      <w:r>
        <w:rPr>
          <w:rStyle w:val="Emphasis"/>
        </w:rPr>
        <w:t>science diplomacy</w:t>
      </w:r>
      <w:r>
        <w:rPr>
          <w:sz w:val="16"/>
        </w:rPr>
        <w:t>.</w:t>
      </w:r>
    </w:p>
    <w:p w14:paraId="6B449DA6" w14:textId="77777777" w:rsidR="00F0059C" w:rsidRDefault="00F0059C" w:rsidP="00F0059C">
      <w:pPr>
        <w:rPr>
          <w:sz w:val="16"/>
        </w:rPr>
      </w:pPr>
      <w:r>
        <w:rPr>
          <w:sz w:val="16"/>
        </w:rPr>
        <w:t>What is science diplomacy?</w:t>
      </w:r>
    </w:p>
    <w:p w14:paraId="4260D1FB" w14:textId="77777777" w:rsidR="00F0059C" w:rsidRDefault="00F0059C" w:rsidP="00F0059C">
      <w:pPr>
        <w:rPr>
          <w:sz w:val="16"/>
        </w:rPr>
      </w:pPr>
      <w:r>
        <w:rPr>
          <w:sz w:val="16"/>
        </w:rPr>
        <w:t xml:space="preserve">As both the term and concept of science diplomacy have only recently gained traction in scientific and diplomatic circles, it’s been given a variety of definitions. But common to them all is the focus on applying scientific expertise to an international effort. </w:t>
      </w:r>
      <w:r>
        <w:rPr>
          <w:rStyle w:val="StyleUnderline"/>
        </w:rPr>
        <w:t>The focus</w:t>
      </w:r>
      <w:r>
        <w:rPr>
          <w:sz w:val="16"/>
        </w:rPr>
        <w:t xml:space="preserve"> of these efforts </w:t>
      </w:r>
      <w:r>
        <w:rPr>
          <w:rStyle w:val="StyleUnderline"/>
        </w:rPr>
        <w:t xml:space="preserve">is to </w:t>
      </w:r>
      <w:r>
        <w:rPr>
          <w:rStyle w:val="Emphasis"/>
        </w:rPr>
        <w:t>solve international problems collaboratively</w:t>
      </w:r>
      <w:r>
        <w:rPr>
          <w:rStyle w:val="StyleUnderline"/>
        </w:rPr>
        <w:t xml:space="preserve"> while balancing economic prosperity, environmental protection, and societal wellbeing</w:t>
      </w:r>
      <w:r>
        <w:rPr>
          <w:sz w:val="16"/>
        </w:rPr>
        <w:t xml:space="preserve">. The challenge of reaching this balance in the face of a booming global population cannot be understated, but </w:t>
      </w:r>
      <w:r>
        <w:rPr>
          <w:rStyle w:val="StyleUnderline"/>
        </w:rPr>
        <w:t xml:space="preserve">this new branch of diplomacy is </w:t>
      </w:r>
      <w:r>
        <w:rPr>
          <w:rStyle w:val="Emphasis"/>
        </w:rPr>
        <w:t>already at work</w:t>
      </w:r>
      <w:r>
        <w:rPr>
          <w:rStyle w:val="StyleUnderline"/>
        </w:rPr>
        <w:t xml:space="preserve"> and is </w:t>
      </w:r>
      <w:r>
        <w:rPr>
          <w:rStyle w:val="Emphasis"/>
        </w:rPr>
        <w:t>producing results</w:t>
      </w:r>
      <w:r>
        <w:rPr>
          <w:sz w:val="16"/>
        </w:rPr>
        <w:t xml:space="preserve">. International agreements such as </w:t>
      </w:r>
      <w:r>
        <w:rPr>
          <w:rStyle w:val="StyleUnderline"/>
        </w:rPr>
        <w:t xml:space="preserve">the </w:t>
      </w:r>
      <w:r>
        <w:rPr>
          <w:rStyle w:val="Emphasis"/>
        </w:rPr>
        <w:t>Paris Climate Agreement</w:t>
      </w:r>
      <w:r>
        <w:rPr>
          <w:rStyle w:val="StyleUnderline"/>
        </w:rPr>
        <w:t xml:space="preserve"> and the </w:t>
      </w:r>
      <w:r>
        <w:rPr>
          <w:rStyle w:val="Emphasis"/>
        </w:rPr>
        <w:t>Iran Nuclear Deal</w:t>
      </w:r>
      <w:r>
        <w:rPr>
          <w:rStyle w:val="StyleUnderline"/>
        </w:rPr>
        <w:t xml:space="preserve"> are two famous examples, and science diplomacy is also establishing international collaboration in many other important arenas</w:t>
      </w:r>
      <w:r>
        <w:rPr>
          <w:sz w:val="16"/>
        </w:rPr>
        <w:t xml:space="preserve">. While these lesser known efforts may not dominate the headlines, </w:t>
      </w:r>
      <w:r>
        <w:rPr>
          <w:rStyle w:val="StyleUnderline"/>
        </w:rPr>
        <w:t xml:space="preserve">they are </w:t>
      </w:r>
      <w:r>
        <w:rPr>
          <w:rStyle w:val="Emphasis"/>
        </w:rPr>
        <w:t>quietly tackling the global issues of today</w:t>
      </w:r>
      <w:r>
        <w:rPr>
          <w:rStyle w:val="StyleUnderline"/>
        </w:rPr>
        <w:t xml:space="preserve"> and </w:t>
      </w:r>
      <w:r>
        <w:rPr>
          <w:rStyle w:val="Emphasis"/>
        </w:rPr>
        <w:t>preparing us for those of tomorrow</w:t>
      </w:r>
      <w:r>
        <w:rPr>
          <w:sz w:val="16"/>
        </w:rPr>
        <w:t>.</w:t>
      </w:r>
    </w:p>
    <w:p w14:paraId="17645A96" w14:textId="77777777" w:rsidR="00F0059C" w:rsidRDefault="00F0059C" w:rsidP="00F0059C">
      <w:pPr>
        <w:rPr>
          <w:sz w:val="16"/>
        </w:rPr>
      </w:pPr>
      <w:r>
        <w:rPr>
          <w:sz w:val="16"/>
        </w:rPr>
        <w:t>Natural disasters don’t respect national boundaries (and neither does the aftermath)</w:t>
      </w:r>
    </w:p>
    <w:p w14:paraId="7FF3DC25" w14:textId="77777777" w:rsidR="00F0059C" w:rsidRDefault="00F0059C" w:rsidP="00F0059C">
      <w:pPr>
        <w:rPr>
          <w:sz w:val="16"/>
        </w:rPr>
      </w:pPr>
      <w:r>
        <w:rPr>
          <w:sz w:val="16"/>
        </w:rPr>
        <w:t xml:space="preserve">In 2013, the number of refugees displaced by natural disasters—hurricanes, droughts, earthquakes—outnumbered those displaced by war. Current projections estimate </w:t>
      </w:r>
      <w:r>
        <w:rPr>
          <w:rStyle w:val="StyleUnderline"/>
        </w:rPr>
        <w:t xml:space="preserve">as many as </w:t>
      </w:r>
      <w:r>
        <w:rPr>
          <w:rStyle w:val="Emphasis"/>
        </w:rPr>
        <w:t>1 billion people</w:t>
      </w:r>
      <w:r>
        <w:rPr>
          <w:rStyle w:val="StyleUnderline"/>
        </w:rPr>
        <w:t xml:space="preserve"> may be displaced by </w:t>
      </w:r>
      <w:r>
        <w:rPr>
          <w:rStyle w:val="StyleUnderline"/>
          <w:highlight w:val="green"/>
        </w:rPr>
        <w:t>natural disasters</w:t>
      </w:r>
      <w:r>
        <w:rPr>
          <w:rStyle w:val="StyleUnderline"/>
        </w:rPr>
        <w:t xml:space="preserve"> by </w:t>
      </w:r>
      <w:r>
        <w:rPr>
          <w:rStyle w:val="Emphasis"/>
        </w:rPr>
        <w:t>the year 2050</w:t>
      </w:r>
      <w:r>
        <w:rPr>
          <w:sz w:val="16"/>
        </w:rPr>
        <w:t xml:space="preserve">. That would mean 1 in 9 people on the planet displaced and looking for a home. Compare this to the estimated 12 million refugees displaced by the war in Syria, and a frightening picture begins to form. </w:t>
      </w:r>
      <w:r>
        <w:rPr>
          <w:rStyle w:val="StyleUnderline"/>
        </w:rPr>
        <w:t xml:space="preserve">As natural disasters </w:t>
      </w:r>
      <w:r>
        <w:rPr>
          <w:rStyle w:val="Emphasis"/>
        </w:rPr>
        <w:t>continue to increase</w:t>
      </w:r>
      <w:r>
        <w:rPr>
          <w:rStyle w:val="StyleUnderline"/>
        </w:rPr>
        <w:t xml:space="preserve"> in both their </w:t>
      </w:r>
      <w:r>
        <w:rPr>
          <w:rStyle w:val="Emphasis"/>
        </w:rPr>
        <w:t>frequency</w:t>
      </w:r>
      <w:r>
        <w:rPr>
          <w:rStyle w:val="StyleUnderline"/>
        </w:rPr>
        <w:t xml:space="preserve"> and </w:t>
      </w:r>
      <w:r>
        <w:rPr>
          <w:rStyle w:val="Emphasis"/>
        </w:rPr>
        <w:t>intensity</w:t>
      </w:r>
      <w:r>
        <w:rPr>
          <w:rStyle w:val="StyleUnderline"/>
        </w:rPr>
        <w:t xml:space="preserve">, </w:t>
      </w:r>
      <w:r>
        <w:rPr>
          <w:rStyle w:val="StyleUnderline"/>
          <w:highlight w:val="green"/>
        </w:rPr>
        <w:t>solutions</w:t>
      </w:r>
      <w:r>
        <w:rPr>
          <w:rStyle w:val="StyleUnderline"/>
        </w:rPr>
        <w:t xml:space="preserve"> for </w:t>
      </w:r>
      <w:r>
        <w:rPr>
          <w:rStyle w:val="Emphasis"/>
        </w:rPr>
        <w:t>mitigating the risk of total catastrophe</w:t>
      </w:r>
      <w:r>
        <w:rPr>
          <w:rStyle w:val="StyleUnderline"/>
        </w:rPr>
        <w:t xml:space="preserve"> will be </w:t>
      </w:r>
      <w:r>
        <w:rPr>
          <w:rStyle w:val="Emphasis"/>
          <w:highlight w:val="green"/>
        </w:rPr>
        <w:t>underpinned</w:t>
      </w:r>
      <w:r>
        <w:rPr>
          <w:rStyle w:val="StyleUnderline"/>
          <w:highlight w:val="green"/>
        </w:rPr>
        <w:t xml:space="preserve"> by</w:t>
      </w:r>
      <w:r>
        <w:rPr>
          <w:sz w:val="16"/>
        </w:rPr>
        <w:t xml:space="preserve"> science, technology, and the ability of the international community to collaborate. Many organizations are starting to tackle these problems through the use of </w:t>
      </w:r>
      <w:r>
        <w:rPr>
          <w:rStyle w:val="Emphasis"/>
          <w:highlight w:val="green"/>
        </w:rPr>
        <w:t>science diplomacy</w:t>
      </w:r>
      <w:r>
        <w:rPr>
          <w:sz w:val="16"/>
        </w:rPr>
        <w:t xml:space="preserve">. The center for Integrated Research on Disaster Risk (IRDR) is composed of ten national committees—a network of government sponsored research institutions across the world in countries ranging the political and economic scale. These working groups have committed to improving disaster-risk-reduction science and technology while </w:t>
      </w:r>
      <w:r>
        <w:rPr>
          <w:rStyle w:val="StyleUnderline"/>
        </w:rPr>
        <w:t xml:space="preserve">providing </w:t>
      </w:r>
      <w:r>
        <w:rPr>
          <w:rStyle w:val="Emphasis"/>
        </w:rPr>
        <w:t>guidance</w:t>
      </w:r>
      <w:r>
        <w:rPr>
          <w:rStyle w:val="StyleUnderline"/>
        </w:rPr>
        <w:t xml:space="preserve"> to policy makers</w:t>
      </w:r>
      <w:r>
        <w:rPr>
          <w:sz w:val="16"/>
        </w:rPr>
        <w:t xml:space="preserve"> charged with implementing disaster prevention and mitigation strategies.</w:t>
      </w:r>
    </w:p>
    <w:p w14:paraId="4951655C" w14:textId="77777777" w:rsidR="00F0059C" w:rsidRDefault="00F0059C" w:rsidP="00F0059C">
      <w:pPr>
        <w:rPr>
          <w:sz w:val="16"/>
        </w:rPr>
      </w:pPr>
      <w:r>
        <w:rPr>
          <w:sz w:val="16"/>
        </w:rPr>
        <w:t xml:space="preserve">IRDR is governed by a committee comprising experienced scientists and natural disaster experts. Its members come from all over the world—the US, China, Uganda, Norway, Mexico, Venezuela, and more. The diversity of this organization starts at the top and </w:t>
      </w:r>
      <w:r>
        <w:rPr>
          <w:rStyle w:val="StyleUnderline"/>
        </w:rPr>
        <w:t xml:space="preserve">is </w:t>
      </w:r>
      <w:r>
        <w:rPr>
          <w:rStyle w:val="Emphasis"/>
        </w:rPr>
        <w:t>crucial</w:t>
      </w:r>
      <w:r>
        <w:rPr>
          <w:rStyle w:val="StyleUnderline"/>
        </w:rPr>
        <w:t xml:space="preserve"> to developing </w:t>
      </w:r>
      <w:r>
        <w:rPr>
          <w:rStyle w:val="Emphasis"/>
        </w:rPr>
        <w:t>comprehensive risk-reduction strategies</w:t>
      </w:r>
      <w:r>
        <w:rPr>
          <w:sz w:val="16"/>
        </w:rPr>
        <w:t>. Data and insights from countries with varying areas of expertise are being shared and built upon, facilitating more accurate natural disaster forecasting and better strategies for mitigating their destructive power. And by including representatives from countries of varying political and economic power in its leadership, IRDR ensures that its work will consider the needs of the global community at large, rather than just nations with considerable wealth and political standing.</w:t>
      </w:r>
    </w:p>
    <w:p w14:paraId="52AA663E" w14:textId="77777777" w:rsidR="00F0059C" w:rsidRDefault="00F0059C" w:rsidP="00F0059C">
      <w:pPr>
        <w:rPr>
          <w:sz w:val="16"/>
        </w:rPr>
      </w:pPr>
      <w:r>
        <w:rPr>
          <w:sz w:val="16"/>
        </w:rPr>
        <w:t xml:space="preserve">The results of </w:t>
      </w:r>
      <w:r>
        <w:rPr>
          <w:rStyle w:val="StyleUnderline"/>
        </w:rPr>
        <w:t>this type of international collaboration</w:t>
      </w:r>
      <w:r>
        <w:rPr>
          <w:sz w:val="16"/>
        </w:rPr>
        <w:t xml:space="preserve"> speak for themselves. Although humanity is grappling with more natural disasters than ever before, deaths related to these incidents continue to trend downward. Operating outside of the typical political framework that dominates foreign relations, IRDR </w:t>
      </w:r>
      <w:r>
        <w:rPr>
          <w:rStyle w:val="StyleUnderline"/>
        </w:rPr>
        <w:t xml:space="preserve">provides a </w:t>
      </w:r>
      <w:r>
        <w:rPr>
          <w:rStyle w:val="Emphasis"/>
        </w:rPr>
        <w:t>model for effective collaboration</w:t>
      </w:r>
      <w:r>
        <w:rPr>
          <w:rStyle w:val="StyleUnderline"/>
        </w:rPr>
        <w:t xml:space="preserve"> across the geopolitical spectrum in the face of a major global issue</w:t>
      </w:r>
      <w:r>
        <w:rPr>
          <w:sz w:val="16"/>
        </w:rPr>
        <w:t>.</w:t>
      </w:r>
    </w:p>
    <w:p w14:paraId="6E2140F9" w14:textId="77777777" w:rsidR="00F0059C" w:rsidRDefault="00F0059C" w:rsidP="00F0059C">
      <w:pPr>
        <w:rPr>
          <w:sz w:val="16"/>
        </w:rPr>
      </w:pPr>
      <w:r>
        <w:rPr>
          <w:sz w:val="16"/>
        </w:rPr>
        <w:t>Explore or Exploit? Managing international spaces</w:t>
      </w:r>
    </w:p>
    <w:p w14:paraId="0CC6723E" w14:textId="77777777" w:rsidR="00F0059C" w:rsidRDefault="00F0059C" w:rsidP="00F0059C">
      <w:pPr>
        <w:rPr>
          <w:sz w:val="16"/>
        </w:rPr>
      </w:pPr>
      <w:r>
        <w:rPr>
          <w:sz w:val="16"/>
        </w:rPr>
        <w:t xml:space="preserve">Over the last few decades </w:t>
      </w:r>
      <w:r>
        <w:rPr>
          <w:rStyle w:val="StyleUnderline"/>
        </w:rPr>
        <w:t xml:space="preserve">the polar ice cap that covers </w:t>
      </w:r>
      <w:r>
        <w:rPr>
          <w:rStyle w:val="Emphasis"/>
        </w:rPr>
        <w:t>much of the Arctic Ocean</w:t>
      </w:r>
      <w:r>
        <w:rPr>
          <w:rStyle w:val="StyleUnderline"/>
        </w:rPr>
        <w:t xml:space="preserve"> has been </w:t>
      </w:r>
      <w:r>
        <w:rPr>
          <w:rStyle w:val="Emphasis"/>
        </w:rPr>
        <w:t>shrinking</w:t>
      </w:r>
      <w:r>
        <w:rPr>
          <w:sz w:val="16"/>
        </w:rPr>
        <w:t xml:space="preserve">. So much so, that during the warm season vast areas of previously solid ice have become open waters, creating opportunities for new trade routes and exposing the Arctic’s enormous reserves of oil and natural gas. Depending on your values, this will sound either like an opportunity for huge economic development of the region or the inevitable exploitation of one of the last untouched natural territories on the planet. And if you live there, like the half a million indigenous people who currently do, </w:t>
      </w:r>
      <w:r>
        <w:rPr>
          <w:rStyle w:val="StyleUnderline"/>
        </w:rPr>
        <w:t xml:space="preserve">how this territory is managed will </w:t>
      </w:r>
      <w:r>
        <w:rPr>
          <w:rStyle w:val="Emphasis"/>
        </w:rPr>
        <w:t>determine</w:t>
      </w:r>
      <w:r>
        <w:rPr>
          <w:sz w:val="16"/>
        </w:rPr>
        <w:t xml:space="preserve"> where you can live, how (and if) you can make a living, and what </w:t>
      </w:r>
      <w:r>
        <w:rPr>
          <w:rStyle w:val="StyleUnderline"/>
        </w:rPr>
        <w:t xml:space="preserve">the </w:t>
      </w:r>
      <w:r>
        <w:rPr>
          <w:rStyle w:val="Emphasis"/>
        </w:rPr>
        <w:t>health of the ecosystems</w:t>
      </w:r>
      <w:r>
        <w:rPr>
          <w:rStyle w:val="StyleUnderline"/>
        </w:rPr>
        <w:t xml:space="preserve"> that have supported Arctic life for millennia</w:t>
      </w:r>
      <w:r>
        <w:rPr>
          <w:sz w:val="16"/>
        </w:rPr>
        <w:t xml:space="preserve"> will look like.</w:t>
      </w:r>
    </w:p>
    <w:p w14:paraId="341969A6" w14:textId="77777777" w:rsidR="00F0059C" w:rsidRDefault="00F0059C" w:rsidP="00F0059C">
      <w:pPr>
        <w:rPr>
          <w:sz w:val="16"/>
        </w:rPr>
      </w:pPr>
      <w:r>
        <w:rPr>
          <w:sz w:val="16"/>
        </w:rPr>
        <w:t xml:space="preserve">Luckily, such a scenario was predicted decades ago. In 1987, Mikhail Gorbachev, then leader of the then Soviet Union, delivered a speech outlining his aspirations for the arctic to be explored rather than exploited—to radically reduce military presence, create a collaborative multinational research effort, cooperate on matters of environmental security, and open up the Northern Sea Route for trade. This speech laid the foundation for </w:t>
      </w:r>
      <w:r>
        <w:rPr>
          <w:rStyle w:val="StyleUnderline"/>
        </w:rPr>
        <w:t xml:space="preserve">the </w:t>
      </w:r>
      <w:r>
        <w:rPr>
          <w:rStyle w:val="Emphasis"/>
        </w:rPr>
        <w:t>Arctic Council</w:t>
      </w:r>
      <w:r>
        <w:rPr>
          <w:sz w:val="16"/>
        </w:rPr>
        <w:t xml:space="preserve"> (Figure 1), which </w:t>
      </w:r>
      <w:r>
        <w:rPr>
          <w:rStyle w:val="StyleUnderline"/>
        </w:rPr>
        <w:t xml:space="preserve">is </w:t>
      </w:r>
      <w:r>
        <w:rPr>
          <w:rStyle w:val="Emphasis"/>
        </w:rPr>
        <w:t>one of the most successful examples</w:t>
      </w:r>
      <w:r>
        <w:rPr>
          <w:rStyle w:val="StyleUnderline"/>
        </w:rPr>
        <w:t xml:space="preserve"> of science diplomacy at work</w:t>
      </w:r>
      <w:r>
        <w:rPr>
          <w:sz w:val="16"/>
        </w:rPr>
        <w:t xml:space="preserve">. Composed of the eight Arctic nations, including geopolitical rivals US and Russia, and numerous groups of indigenous peoples, the Arctic Council was established to maintain Gorbachev’s vision for the region while giving the indigenous peoples a seat at the negotiating table. </w:t>
      </w:r>
      <w:r>
        <w:rPr>
          <w:rStyle w:val="StyleUnderline"/>
        </w:rPr>
        <w:t>The council’s activities are conducted by</w:t>
      </w:r>
      <w:r>
        <w:rPr>
          <w:sz w:val="16"/>
        </w:rPr>
        <w:t xml:space="preserve"> six </w:t>
      </w:r>
      <w:r>
        <w:rPr>
          <w:rStyle w:val="StyleUnderline"/>
        </w:rPr>
        <w:t xml:space="preserve">scientific and technology-based working groups who </w:t>
      </w:r>
      <w:r>
        <w:rPr>
          <w:rStyle w:val="Emphasis"/>
        </w:rPr>
        <w:t>conduct research</w:t>
      </w:r>
      <w:r>
        <w:rPr>
          <w:rStyle w:val="StyleUnderline"/>
        </w:rPr>
        <w:t xml:space="preserve"> in the area and </w:t>
      </w:r>
      <w:r>
        <w:rPr>
          <w:rStyle w:val="Emphasis"/>
        </w:rPr>
        <w:t>provide knowledge</w:t>
      </w:r>
      <w:r>
        <w:rPr>
          <w:rStyle w:val="StyleUnderline"/>
        </w:rPr>
        <w:t xml:space="preserve"> and </w:t>
      </w:r>
      <w:r>
        <w:rPr>
          <w:rStyle w:val="Emphasis"/>
        </w:rPr>
        <w:t>recommendations</w:t>
      </w:r>
      <w:r>
        <w:rPr>
          <w:rStyle w:val="StyleUnderline"/>
        </w:rPr>
        <w:t xml:space="preserve"> to the council members. As a result of this research, and allowing scientists to take part in the negotiations, the Arctic council has enacted </w:t>
      </w:r>
      <w:r>
        <w:rPr>
          <w:rStyle w:val="Emphasis"/>
        </w:rPr>
        <w:t>several legally binding agreements</w:t>
      </w:r>
      <w:r>
        <w:rPr>
          <w:rStyle w:val="StyleUnderline"/>
        </w:rPr>
        <w:t xml:space="preserve"> regarding the sustainable development and environmental protection of the Arctic Ocean. These agreements have facilitated cooperation on a number of important issues including </w:t>
      </w:r>
      <w:r>
        <w:rPr>
          <w:rStyle w:val="Emphasis"/>
        </w:rPr>
        <w:t>search and rescue operations</w:t>
      </w:r>
      <w:r>
        <w:rPr>
          <w:rStyle w:val="StyleUnderline"/>
        </w:rPr>
        <w:t xml:space="preserve">, prevention and containment of </w:t>
      </w:r>
      <w:r>
        <w:rPr>
          <w:rStyle w:val="Emphasis"/>
        </w:rPr>
        <w:t>maritime oil pollution</w:t>
      </w:r>
      <w:r>
        <w:rPr>
          <w:rStyle w:val="StyleUnderline"/>
        </w:rPr>
        <w:t>, and</w:t>
      </w:r>
      <w:r>
        <w:rPr>
          <w:sz w:val="16"/>
        </w:rPr>
        <w:t xml:space="preserve">, most recently, </w:t>
      </w:r>
      <w:r>
        <w:rPr>
          <w:rStyle w:val="Emphasis"/>
        </w:rPr>
        <w:t>enhanced data sharing</w:t>
      </w:r>
      <w:r>
        <w:rPr>
          <w:rStyle w:val="StyleUnderline"/>
        </w:rPr>
        <w:t xml:space="preserve"> and </w:t>
      </w:r>
      <w:r>
        <w:rPr>
          <w:rStyle w:val="Emphasis"/>
        </w:rPr>
        <w:t>scientific research collaborations</w:t>
      </w:r>
      <w:r>
        <w:rPr>
          <w:rStyle w:val="StyleUnderline"/>
        </w:rPr>
        <w:t xml:space="preserve">. </w:t>
      </w:r>
      <w:r>
        <w:rPr>
          <w:rStyle w:val="StyleUnderline"/>
          <w:highlight w:val="green"/>
        </w:rPr>
        <w:t>Against</w:t>
      </w:r>
      <w:r>
        <w:rPr>
          <w:rStyle w:val="StyleUnderline"/>
        </w:rPr>
        <w:t xml:space="preserve"> a backdrop of </w:t>
      </w:r>
      <w:r>
        <w:rPr>
          <w:rStyle w:val="Emphasis"/>
        </w:rPr>
        <w:t xml:space="preserve">rapidly </w:t>
      </w:r>
      <w:r>
        <w:rPr>
          <w:rStyle w:val="Emphasis"/>
          <w:highlight w:val="green"/>
        </w:rPr>
        <w:t>deteriorating</w:t>
      </w:r>
      <w:r>
        <w:rPr>
          <w:rStyle w:val="Emphasis"/>
        </w:rPr>
        <w:t xml:space="preserve"> diplomatic </w:t>
      </w:r>
      <w:r>
        <w:rPr>
          <w:rStyle w:val="Emphasis"/>
          <w:highlight w:val="green"/>
        </w:rPr>
        <w:t>relations</w:t>
      </w:r>
      <w:r>
        <w:rPr>
          <w:rStyle w:val="StyleUnderline"/>
          <w:highlight w:val="green"/>
        </w:rPr>
        <w:t xml:space="preserve">, the </w:t>
      </w:r>
      <w:r>
        <w:rPr>
          <w:rStyle w:val="Emphasis"/>
          <w:highlight w:val="green"/>
        </w:rPr>
        <w:t>US</w:t>
      </w:r>
      <w:r>
        <w:rPr>
          <w:rStyle w:val="StyleUnderline"/>
          <w:highlight w:val="green"/>
        </w:rPr>
        <w:t xml:space="preserve"> and </w:t>
      </w:r>
      <w:r>
        <w:rPr>
          <w:rStyle w:val="Emphasis"/>
          <w:highlight w:val="green"/>
        </w:rPr>
        <w:t>Russia</w:t>
      </w:r>
      <w:r>
        <w:rPr>
          <w:rStyle w:val="StyleUnderline"/>
        </w:rPr>
        <w:t xml:space="preserve"> have co-chaired task forces that laid the foundation for these </w:t>
      </w:r>
      <w:r>
        <w:rPr>
          <w:rStyle w:val="StyleUnderline"/>
          <w:highlight w:val="green"/>
        </w:rPr>
        <w:t>agree</w:t>
      </w:r>
      <w:r>
        <w:rPr>
          <w:rStyle w:val="StyleUnderline"/>
        </w:rPr>
        <w:t xml:space="preserve">ments, </w:t>
      </w:r>
      <w:r>
        <w:rPr>
          <w:rStyle w:val="StyleUnderline"/>
          <w:highlight w:val="green"/>
        </w:rPr>
        <w:t>proving</w:t>
      </w:r>
      <w:r>
        <w:rPr>
          <w:sz w:val="16"/>
        </w:rPr>
        <w:t xml:space="preserve"> to the world </w:t>
      </w:r>
      <w:r>
        <w:rPr>
          <w:rStyle w:val="StyleUnderline"/>
        </w:rPr>
        <w:t xml:space="preserve">that </w:t>
      </w:r>
      <w:r>
        <w:rPr>
          <w:rStyle w:val="Emphasis"/>
        </w:rPr>
        <w:t xml:space="preserve">meaningful </w:t>
      </w:r>
      <w:r>
        <w:rPr>
          <w:rStyle w:val="Emphasis"/>
          <w:highlight w:val="green"/>
        </w:rPr>
        <w:t>results</w:t>
      </w:r>
      <w:r>
        <w:rPr>
          <w:rStyle w:val="StyleUnderline"/>
          <w:highlight w:val="green"/>
        </w:rPr>
        <w:t xml:space="preserve"> </w:t>
      </w:r>
      <w:r>
        <w:rPr>
          <w:rStyle w:val="StyleUnderline"/>
        </w:rPr>
        <w:t xml:space="preserve">can be achieved </w:t>
      </w:r>
      <w:r>
        <w:rPr>
          <w:rStyle w:val="StyleUnderline"/>
          <w:highlight w:val="green"/>
        </w:rPr>
        <w:t>through</w:t>
      </w:r>
      <w:r>
        <w:rPr>
          <w:rStyle w:val="StyleUnderline"/>
        </w:rPr>
        <w:t xml:space="preserve"> the avenue of </w:t>
      </w:r>
      <w:r>
        <w:rPr>
          <w:rStyle w:val="StyleUnderline"/>
          <w:highlight w:val="green"/>
        </w:rPr>
        <w:t>sci</w:t>
      </w:r>
      <w:r>
        <w:rPr>
          <w:rStyle w:val="StyleUnderline"/>
        </w:rPr>
        <w:t xml:space="preserve">ence </w:t>
      </w:r>
      <w:r>
        <w:rPr>
          <w:rStyle w:val="StyleUnderline"/>
          <w:highlight w:val="green"/>
        </w:rPr>
        <w:t>dip</w:t>
      </w:r>
      <w:r>
        <w:rPr>
          <w:rStyle w:val="StyleUnderline"/>
        </w:rPr>
        <w:t xml:space="preserve">lomacy, </w:t>
      </w:r>
      <w:r>
        <w:rPr>
          <w:rStyle w:val="Emphasis"/>
        </w:rPr>
        <w:t>regardless of geopolitics</w:t>
      </w:r>
      <w:r>
        <w:rPr>
          <w:sz w:val="16"/>
        </w:rPr>
        <w:t>.</w:t>
      </w:r>
    </w:p>
    <w:p w14:paraId="4DF6D6D3" w14:textId="77777777" w:rsidR="00F0059C" w:rsidRDefault="00F0059C" w:rsidP="00F0059C">
      <w:pPr>
        <w:rPr>
          <w:sz w:val="16"/>
        </w:rPr>
      </w:pPr>
      <w:r>
        <w:rPr>
          <w:sz w:val="16"/>
        </w:rPr>
        <w:t>Science diplomacy going forward</w:t>
      </w:r>
    </w:p>
    <w:p w14:paraId="119C4E79" w14:textId="77777777" w:rsidR="00F0059C" w:rsidRDefault="00F0059C" w:rsidP="00F0059C">
      <w:pPr>
        <w:rPr>
          <w:sz w:val="16"/>
        </w:rPr>
      </w:pPr>
      <w:r>
        <w:rPr>
          <w:rStyle w:val="StyleUnderline"/>
        </w:rPr>
        <w:t xml:space="preserve">The technical </w:t>
      </w:r>
      <w:r>
        <w:rPr>
          <w:rStyle w:val="StyleUnderline"/>
          <w:highlight w:val="green"/>
        </w:rPr>
        <w:t>expertise</w:t>
      </w:r>
      <w:r>
        <w:rPr>
          <w:rStyle w:val="StyleUnderline"/>
        </w:rPr>
        <w:t xml:space="preserve"> that characterizes science diplomacy </w:t>
      </w:r>
      <w:r>
        <w:rPr>
          <w:rStyle w:val="StyleUnderline"/>
          <w:highlight w:val="green"/>
        </w:rPr>
        <w:t>will</w:t>
      </w:r>
      <w:r>
        <w:rPr>
          <w:rStyle w:val="StyleUnderline"/>
        </w:rPr>
        <w:t xml:space="preserve"> continue to </w:t>
      </w:r>
      <w:r>
        <w:rPr>
          <w:rStyle w:val="StyleUnderline"/>
          <w:highlight w:val="green"/>
        </w:rPr>
        <w:t xml:space="preserve">be in demand </w:t>
      </w:r>
      <w:r>
        <w:rPr>
          <w:rStyle w:val="StyleUnderline"/>
        </w:rPr>
        <w:t xml:space="preserve">across </w:t>
      </w:r>
      <w:r>
        <w:rPr>
          <w:rStyle w:val="Emphasis"/>
        </w:rPr>
        <w:t>many realms of foreign policy</w:t>
      </w:r>
      <w:r>
        <w:rPr>
          <w:sz w:val="16"/>
        </w:rPr>
        <w:t xml:space="preserve">. For example, </w:t>
      </w:r>
      <w:r>
        <w:rPr>
          <w:rStyle w:val="Emphasis"/>
        </w:rPr>
        <w:t xml:space="preserve">synthetic </w:t>
      </w:r>
      <w:r>
        <w:rPr>
          <w:rStyle w:val="Emphasis"/>
          <w:highlight w:val="green"/>
        </w:rPr>
        <w:t>bio</w:t>
      </w:r>
      <w:r>
        <w:rPr>
          <w:rStyle w:val="Emphasis"/>
        </w:rPr>
        <w:t>logy</w:t>
      </w:r>
      <w:r>
        <w:rPr>
          <w:rStyle w:val="StyleUnderline"/>
        </w:rPr>
        <w:t xml:space="preserve"> and </w:t>
      </w:r>
      <w:r>
        <w:rPr>
          <w:rStyle w:val="Emphasis"/>
          <w:highlight w:val="green"/>
        </w:rPr>
        <w:t>gene-editing</w:t>
      </w:r>
      <w:r>
        <w:rPr>
          <w:rStyle w:val="Emphasis"/>
        </w:rPr>
        <w:t xml:space="preserve"> technology</w:t>
      </w:r>
      <w:r>
        <w:rPr>
          <w:rStyle w:val="StyleUnderline"/>
        </w:rPr>
        <w:t xml:space="preserve"> continue to factor into matters regarding agriculture and trade</w:t>
      </w:r>
      <w:r>
        <w:rPr>
          <w:sz w:val="16"/>
        </w:rPr>
        <w:t xml:space="preserve">. Also, </w:t>
      </w:r>
      <w:r>
        <w:rPr>
          <w:rStyle w:val="Emphasis"/>
        </w:rPr>
        <w:t>digital currencies</w:t>
      </w:r>
      <w:r>
        <w:rPr>
          <w:rStyle w:val="StyleUnderline"/>
        </w:rPr>
        <w:t xml:space="preserve">, such as </w:t>
      </w:r>
      <w:r>
        <w:rPr>
          <w:rStyle w:val="Emphasis"/>
        </w:rPr>
        <w:t>bitcoin</w:t>
      </w:r>
      <w:r>
        <w:rPr>
          <w:rStyle w:val="StyleUnderline"/>
        </w:rPr>
        <w:t>, have changed</w:t>
      </w:r>
      <w:r>
        <w:rPr>
          <w:sz w:val="16"/>
        </w:rPr>
        <w:t xml:space="preserve"> the way economists and businesses are approaching </w:t>
      </w:r>
      <w:r>
        <w:rPr>
          <w:rStyle w:val="StyleUnderline"/>
        </w:rPr>
        <w:t>markets</w:t>
      </w:r>
      <w:r>
        <w:rPr>
          <w:sz w:val="16"/>
        </w:rPr>
        <w:t xml:space="preserve">. Finally, </w:t>
      </w:r>
      <w:r>
        <w:rPr>
          <w:rStyle w:val="Emphasis"/>
        </w:rPr>
        <w:t>machine learning</w:t>
      </w:r>
      <w:r>
        <w:rPr>
          <w:rStyle w:val="StyleUnderline"/>
        </w:rPr>
        <w:t xml:space="preserve"> and </w:t>
      </w:r>
      <w:r>
        <w:rPr>
          <w:rStyle w:val="Emphasis"/>
          <w:highlight w:val="green"/>
        </w:rPr>
        <w:t>a</w:t>
      </w:r>
      <w:r>
        <w:rPr>
          <w:rStyle w:val="Emphasis"/>
        </w:rPr>
        <w:t xml:space="preserve">rtificial </w:t>
      </w:r>
      <w:r>
        <w:rPr>
          <w:rStyle w:val="Emphasis"/>
          <w:highlight w:val="green"/>
        </w:rPr>
        <w:t>i</w:t>
      </w:r>
      <w:r>
        <w:rPr>
          <w:rStyle w:val="Emphasis"/>
        </w:rPr>
        <w:t>ntelligence</w:t>
      </w:r>
      <w:r>
        <w:rPr>
          <w:rStyle w:val="StyleUnderline"/>
        </w:rPr>
        <w:t xml:space="preserve"> are being used</w:t>
      </w:r>
      <w:r>
        <w:rPr>
          <w:sz w:val="16"/>
        </w:rPr>
        <w:t xml:space="preserve"> by governments as a means </w:t>
      </w:r>
      <w:r>
        <w:rPr>
          <w:rStyle w:val="StyleUnderline"/>
        </w:rPr>
        <w:t>for</w:t>
      </w:r>
      <w:r>
        <w:rPr>
          <w:sz w:val="16"/>
        </w:rPr>
        <w:t xml:space="preserve"> population control, giving rise to a new type of governance—</w:t>
      </w:r>
      <w:r>
        <w:rPr>
          <w:rStyle w:val="Emphasis"/>
        </w:rPr>
        <w:t>digital authoritarianism</w:t>
      </w:r>
      <w:r>
        <w:rPr>
          <w:sz w:val="16"/>
        </w:rPr>
        <w:t>.</w:t>
      </w:r>
    </w:p>
    <w:p w14:paraId="347B2810" w14:textId="77777777" w:rsidR="00F0059C" w:rsidRDefault="00F0059C" w:rsidP="00F0059C">
      <w:pPr>
        <w:rPr>
          <w:sz w:val="16"/>
        </w:rPr>
      </w:pPr>
      <w:r>
        <w:rPr>
          <w:sz w:val="16"/>
        </w:rPr>
        <w:t xml:space="preserve">While this expertise will be necessary for managing such issues, building international coalitions can’t be done through a purely scientific and technical lens. </w:t>
      </w:r>
      <w:r>
        <w:rPr>
          <w:rStyle w:val="StyleUnderline"/>
        </w:rPr>
        <w:t xml:space="preserve">Convincing others to cooperate means providing them with a </w:t>
      </w:r>
      <w:r>
        <w:rPr>
          <w:rStyle w:val="Emphasis"/>
        </w:rPr>
        <w:t>convincing argument</w:t>
      </w:r>
      <w:r>
        <w:rPr>
          <w:rStyle w:val="StyleUnderline"/>
        </w:rPr>
        <w:t xml:space="preserve"> to do so, and in terms they understand and find compelling</w:t>
      </w:r>
      <w:r>
        <w:rPr>
          <w:sz w:val="16"/>
        </w:rPr>
        <w:t xml:space="preserve">. To achieve this, </w:t>
      </w:r>
      <w:r>
        <w:rPr>
          <w:rStyle w:val="StyleUnderline"/>
        </w:rPr>
        <w:t xml:space="preserve">scientists must be trained to </w:t>
      </w:r>
      <w:r>
        <w:rPr>
          <w:rStyle w:val="Emphasis"/>
        </w:rPr>
        <w:t>communicate their expertise</w:t>
      </w:r>
      <w:r>
        <w:rPr>
          <w:rStyle w:val="StyleUnderline"/>
        </w:rPr>
        <w:t xml:space="preserve"> in a way that moves stakeholders in policy discussions to act</w:t>
      </w:r>
      <w:r>
        <w:rPr>
          <w:sz w:val="16"/>
        </w:rPr>
        <w:t>. This means appealing to motivations they have been largely taught to put to the side—whether they be political, economic, or emotional in nature—without obscuring the data and insights they have to offer.</w:t>
      </w:r>
    </w:p>
    <w:p w14:paraId="73BCB8D0" w14:textId="77777777" w:rsidR="00F0059C" w:rsidRDefault="00F0059C" w:rsidP="00F0059C">
      <w:pPr>
        <w:rPr>
          <w:sz w:val="16"/>
        </w:rPr>
      </w:pPr>
      <w:r>
        <w:rPr>
          <w:rStyle w:val="StyleUnderline"/>
        </w:rPr>
        <w:t>For</w:t>
      </w:r>
      <w:r>
        <w:rPr>
          <w:sz w:val="16"/>
        </w:rPr>
        <w:t xml:space="preserve"> our </w:t>
      </w:r>
      <w:r>
        <w:rPr>
          <w:rStyle w:val="StyleUnderline"/>
        </w:rPr>
        <w:t>leaders</w:t>
      </w:r>
      <w:r>
        <w:rPr>
          <w:sz w:val="16"/>
        </w:rPr>
        <w:t xml:space="preserve">, policy makers, and diplomats </w:t>
      </w:r>
      <w:r>
        <w:rPr>
          <w:rStyle w:val="StyleUnderline"/>
        </w:rPr>
        <w:t xml:space="preserve">to </w:t>
      </w:r>
      <w:r>
        <w:rPr>
          <w:rStyle w:val="Emphasis"/>
        </w:rPr>
        <w:t>effectively understand</w:t>
      </w:r>
      <w:r>
        <w:rPr>
          <w:rStyle w:val="StyleUnderline"/>
        </w:rPr>
        <w:t xml:space="preserve"> issues underpinned by science and technology, experts</w:t>
      </w:r>
      <w:r>
        <w:rPr>
          <w:sz w:val="16"/>
        </w:rPr>
        <w:t xml:space="preserve"> in these fields </w:t>
      </w:r>
      <w:r>
        <w:rPr>
          <w:rStyle w:val="StyleUnderline"/>
        </w:rPr>
        <w:t xml:space="preserve">must </w:t>
      </w:r>
      <w:r>
        <w:rPr>
          <w:rStyle w:val="Emphasis"/>
        </w:rPr>
        <w:t>continue to be integrated</w:t>
      </w:r>
      <w:r>
        <w:rPr>
          <w:rStyle w:val="StyleUnderline"/>
        </w:rPr>
        <w:t xml:space="preserve"> into the mechanisms of governance</w:t>
      </w:r>
      <w:r>
        <w:rPr>
          <w:sz w:val="16"/>
        </w:rPr>
        <w:t xml:space="preserve">. With scientists in the US running for elections in numbers like never before, we can expect this trend to continue. </w:t>
      </w:r>
      <w:r>
        <w:rPr>
          <w:rStyle w:val="StyleUnderline"/>
        </w:rPr>
        <w:t xml:space="preserve">And in the face of a </w:t>
      </w:r>
      <w:r>
        <w:rPr>
          <w:rStyle w:val="Emphasis"/>
        </w:rPr>
        <w:t>rising wave of nationalism</w:t>
      </w:r>
      <w:r>
        <w:rPr>
          <w:rStyle w:val="StyleUnderline"/>
        </w:rPr>
        <w:t xml:space="preserve"> across the world, it is </w:t>
      </w:r>
      <w:r>
        <w:rPr>
          <w:rStyle w:val="Emphasis"/>
        </w:rPr>
        <w:t>crucial</w:t>
      </w:r>
      <w:r>
        <w:rPr>
          <w:rStyle w:val="StyleUnderline"/>
        </w:rPr>
        <w:t xml:space="preserve"> that we do </w:t>
      </w:r>
      <w:r>
        <w:rPr>
          <w:rStyle w:val="Emphasis"/>
        </w:rPr>
        <w:t>everything we can</w:t>
      </w:r>
      <w:r>
        <w:rPr>
          <w:rStyle w:val="StyleUnderline"/>
        </w:rPr>
        <w:t xml:space="preserve"> to foster collaboration. The </w:t>
      </w:r>
      <w:r>
        <w:rPr>
          <w:rStyle w:val="Emphasis"/>
          <w:highlight w:val="green"/>
        </w:rPr>
        <w:t>future of</w:t>
      </w:r>
      <w:r>
        <w:rPr>
          <w:rStyle w:val="Emphasis"/>
        </w:rPr>
        <w:t xml:space="preserve"> human </w:t>
      </w:r>
      <w:r>
        <w:rPr>
          <w:rStyle w:val="Emphasis"/>
          <w:highlight w:val="green"/>
        </w:rPr>
        <w:t>civilization</w:t>
      </w:r>
      <w:r>
        <w:rPr>
          <w:rStyle w:val="StyleUnderline"/>
          <w:highlight w:val="green"/>
        </w:rPr>
        <w:t xml:space="preserve"> depends on it</w:t>
      </w:r>
      <w:r>
        <w:rPr>
          <w:sz w:val="16"/>
        </w:rPr>
        <w:t>.</w:t>
      </w:r>
    </w:p>
    <w:p w14:paraId="723B7231" w14:textId="2246CBF5" w:rsidR="00F0059C" w:rsidRDefault="00F0059C" w:rsidP="00F0059C"/>
    <w:p w14:paraId="110B3060" w14:textId="5ED1EF02" w:rsidR="0000542E" w:rsidRDefault="0000542E" w:rsidP="0000542E">
      <w:pPr>
        <w:pStyle w:val="Heading2"/>
      </w:pPr>
      <w:r>
        <w:t>3</w:t>
      </w:r>
    </w:p>
    <w:p w14:paraId="36CB0508" w14:textId="5858CBEB" w:rsidR="0000542E" w:rsidRDefault="0000542E" w:rsidP="0000542E">
      <w:pPr>
        <w:pStyle w:val="Heading3"/>
      </w:pPr>
      <w:r>
        <w:t>DA</w:t>
      </w:r>
    </w:p>
    <w:p w14:paraId="7EEC762F" w14:textId="77777777" w:rsidR="0000542E" w:rsidRDefault="0000542E" w:rsidP="0000542E">
      <w:pPr>
        <w:pStyle w:val="Heading4"/>
      </w:pPr>
      <w:r>
        <w:t xml:space="preserve">Pharma innovation </w:t>
      </w:r>
      <w:r w:rsidRPr="004B406B">
        <w:rPr>
          <w:u w:val="single"/>
        </w:rPr>
        <w:t>high now</w:t>
      </w:r>
      <w:r>
        <w:t xml:space="preserve"> – monetary incentive is the </w:t>
      </w:r>
      <w:r w:rsidRPr="004B406B">
        <w:rPr>
          <w:u w:val="single"/>
        </w:rPr>
        <w:t>biggest factor</w:t>
      </w:r>
      <w:r>
        <w:t>.</w:t>
      </w:r>
    </w:p>
    <w:p w14:paraId="507ED2A6" w14:textId="77777777" w:rsidR="0000542E" w:rsidRPr="004B406B" w:rsidRDefault="0000542E" w:rsidP="0000542E">
      <w:r w:rsidRPr="00920081">
        <w:rPr>
          <w:rFonts w:eastAsiaTheme="majorEastAsia" w:cstheme="majorBidi"/>
          <w:b/>
          <w:bCs/>
          <w:sz w:val="26"/>
          <w:szCs w:val="26"/>
        </w:rPr>
        <w:t>Swagel 21</w:t>
      </w:r>
      <w:r>
        <w:t xml:space="preserve"> </w:t>
      </w:r>
      <w:r w:rsidRPr="00920081">
        <w:t>Phillip L. Swagel</w:t>
      </w:r>
      <w:r>
        <w:t xml:space="preserve">, Director of the Congressional budget office 4-xx-2021, "Research and Development in the Pharmaceutical Industry," Congressional Budget Office, </w:t>
      </w:r>
      <w:hyperlink r:id="rId10" w:anchor="_idTextAnchor020" w:history="1">
        <w:r w:rsidRPr="004B406B">
          <w:rPr>
            <w:rStyle w:val="Hyperlink"/>
          </w:rPr>
          <w:t>https://www.cbo.goc/publication/57126#_idTextAnchor020</w:t>
        </w:r>
      </w:hyperlink>
      <w:r w:rsidRPr="004B406B">
        <w:t xml:space="preserve"> </w:t>
      </w:r>
      <w:r>
        <w:t>SJ//DA</w:t>
      </w:r>
    </w:p>
    <w:p w14:paraId="2C640199" w14:textId="77777777" w:rsidR="0000542E" w:rsidRPr="00334F58" w:rsidRDefault="0000542E" w:rsidP="0000542E">
      <w:pPr>
        <w:rPr>
          <w:sz w:val="16"/>
        </w:rPr>
      </w:pPr>
      <w:r w:rsidRPr="004B406B">
        <w:rPr>
          <w:b/>
          <w:bCs/>
          <w:u w:val="single"/>
        </w:rPr>
        <w:t xml:space="preserve">Every year, the U.S. </w:t>
      </w:r>
      <w:r w:rsidRPr="004B406B">
        <w:rPr>
          <w:b/>
          <w:bCs/>
          <w:highlight w:val="green"/>
          <w:u w:val="single"/>
        </w:rPr>
        <w:t>pharmaceutical industry develops</w:t>
      </w:r>
      <w:r w:rsidRPr="004B406B">
        <w:rPr>
          <w:b/>
          <w:bCs/>
          <w:u w:val="single"/>
        </w:rPr>
        <w:t xml:space="preserve"> a variety of new </w:t>
      </w:r>
      <w:r w:rsidRPr="004B406B">
        <w:rPr>
          <w:b/>
          <w:bCs/>
          <w:highlight w:val="green"/>
          <w:u w:val="single"/>
        </w:rPr>
        <w:t>drugs that provide</w:t>
      </w:r>
      <w:r w:rsidRPr="004B406B">
        <w:rPr>
          <w:b/>
          <w:bCs/>
          <w:u w:val="single"/>
        </w:rPr>
        <w:t xml:space="preserve"> valuable medical </w:t>
      </w:r>
      <w:r w:rsidRPr="004B406B">
        <w:rPr>
          <w:b/>
          <w:bCs/>
          <w:highlight w:val="green"/>
          <w:u w:val="single"/>
        </w:rPr>
        <w:t>benefits</w:t>
      </w:r>
      <w:r w:rsidRPr="004B406B">
        <w:rPr>
          <w:b/>
          <w:bCs/>
          <w:u w:val="single"/>
        </w:rPr>
        <w:t xml:space="preserve">. Many of those drugs are expensive and contribute to rising health care costs for the private sector and the federal government. Policymakers have considered </w:t>
      </w:r>
      <w:r w:rsidRPr="004B406B">
        <w:rPr>
          <w:b/>
          <w:bCs/>
          <w:highlight w:val="green"/>
          <w:u w:val="single"/>
        </w:rPr>
        <w:t>policies that</w:t>
      </w:r>
      <w:r w:rsidRPr="004B406B">
        <w:rPr>
          <w:b/>
          <w:bCs/>
          <w:u w:val="single"/>
        </w:rPr>
        <w:t xml:space="preserve"> would </w:t>
      </w:r>
      <w:r w:rsidRPr="004B406B">
        <w:rPr>
          <w:b/>
          <w:bCs/>
          <w:highlight w:val="green"/>
          <w:u w:val="single"/>
        </w:rPr>
        <w:t>lower drug prices</w:t>
      </w:r>
      <w:r w:rsidRPr="004B406B">
        <w:rPr>
          <w:b/>
          <w:bCs/>
          <w:u w:val="single"/>
        </w:rPr>
        <w:t xml:space="preserve"> and reduce federal drug expenditures. Such policies would probably </w:t>
      </w:r>
      <w:r w:rsidRPr="004B406B">
        <w:rPr>
          <w:b/>
          <w:bCs/>
          <w:highlight w:val="green"/>
          <w:u w:val="single"/>
        </w:rPr>
        <w:t>reduce</w:t>
      </w:r>
      <w:r w:rsidRPr="004B406B">
        <w:rPr>
          <w:b/>
          <w:bCs/>
          <w:u w:val="single"/>
        </w:rPr>
        <w:t xml:space="preserve"> the industry’s </w:t>
      </w:r>
      <w:r w:rsidRPr="004B406B">
        <w:rPr>
          <w:b/>
          <w:bCs/>
          <w:highlight w:val="green"/>
          <w:u w:val="single"/>
        </w:rPr>
        <w:t>incentive to develop</w:t>
      </w:r>
      <w:r w:rsidRPr="004B406B">
        <w:rPr>
          <w:b/>
          <w:bCs/>
          <w:u w:val="single"/>
        </w:rPr>
        <w:t xml:space="preserve"> new drugs. </w:t>
      </w:r>
      <w:r w:rsidRPr="004B406B">
        <w:rPr>
          <w:sz w:val="16"/>
        </w:rPr>
        <w:t xml:space="preserve">In this report, the Congressional Budget Office assesses trends in spending for drug research and development (R&amp;D) and the introduction of new drugs. CBO also examines factors that determine how much drug companies spend on R&amp;D: expected global revenues from a new drug; cost to develop a new drug; and federal policies that affect the demand for drug therapies, the supply of new drugs, or both. What Are Recent Trends in Pharmaceutical R&amp;D and New Drug Approvals? </w:t>
      </w:r>
      <w:r w:rsidRPr="004B406B">
        <w:rPr>
          <w:u w:val="single"/>
        </w:rPr>
        <w:t>T</w:t>
      </w:r>
      <w:r w:rsidRPr="004B406B">
        <w:rPr>
          <w:b/>
          <w:bCs/>
          <w:u w:val="single"/>
        </w:rPr>
        <w:t xml:space="preserve">he </w:t>
      </w:r>
      <w:r w:rsidRPr="004B406B">
        <w:rPr>
          <w:b/>
          <w:bCs/>
          <w:highlight w:val="green"/>
          <w:u w:val="single"/>
        </w:rPr>
        <w:t>pharma</w:t>
      </w:r>
      <w:r w:rsidRPr="004B406B">
        <w:rPr>
          <w:b/>
          <w:bCs/>
          <w:u w:val="single"/>
        </w:rPr>
        <w:t xml:space="preserve">ceutical industry </w:t>
      </w:r>
      <w:r w:rsidRPr="004B406B">
        <w:rPr>
          <w:b/>
          <w:bCs/>
          <w:highlight w:val="green"/>
          <w:u w:val="single"/>
        </w:rPr>
        <w:t>devoted $83 billion to R&amp;D</w:t>
      </w:r>
      <w:r w:rsidRPr="004B406B">
        <w:rPr>
          <w:b/>
          <w:bCs/>
          <w:u w:val="single"/>
        </w:rPr>
        <w:t xml:space="preserve"> expenditures </w:t>
      </w:r>
      <w:r w:rsidRPr="004B406B">
        <w:rPr>
          <w:b/>
          <w:bCs/>
          <w:highlight w:val="green"/>
          <w:u w:val="single"/>
        </w:rPr>
        <w:t>in 2019</w:t>
      </w:r>
      <w:r w:rsidRPr="004B406B">
        <w:rPr>
          <w:b/>
          <w:bCs/>
          <w:u w:val="single"/>
        </w:rPr>
        <w:t xml:space="preserve">. Those expenditures </w:t>
      </w:r>
      <w:r w:rsidRPr="004B406B">
        <w:rPr>
          <w:b/>
          <w:bCs/>
          <w:highlight w:val="green"/>
          <w:u w:val="single"/>
        </w:rPr>
        <w:t>covered</w:t>
      </w:r>
      <w:r w:rsidRPr="004B406B">
        <w:rPr>
          <w:b/>
          <w:bCs/>
          <w:u w:val="single"/>
        </w:rPr>
        <w:t xml:space="preserve"> a variety of </w:t>
      </w:r>
      <w:r w:rsidRPr="004B406B">
        <w:rPr>
          <w:b/>
          <w:bCs/>
          <w:highlight w:val="green"/>
          <w:u w:val="single"/>
        </w:rPr>
        <w:t>activities, including discovering</w:t>
      </w:r>
      <w:r w:rsidRPr="004B406B">
        <w:rPr>
          <w:b/>
          <w:bCs/>
          <w:u w:val="single"/>
        </w:rPr>
        <w:t xml:space="preserve"> and </w:t>
      </w:r>
      <w:r w:rsidRPr="004B406B">
        <w:rPr>
          <w:b/>
          <w:bCs/>
          <w:highlight w:val="green"/>
          <w:u w:val="single"/>
        </w:rPr>
        <w:t>testing</w:t>
      </w:r>
      <w:r w:rsidRPr="004B406B">
        <w:rPr>
          <w:b/>
          <w:bCs/>
          <w:u w:val="single"/>
        </w:rPr>
        <w:t xml:space="preserve"> new drugs, developing incremental </w:t>
      </w:r>
      <w:r w:rsidRPr="004B406B">
        <w:rPr>
          <w:b/>
          <w:bCs/>
          <w:highlight w:val="green"/>
          <w:u w:val="single"/>
        </w:rPr>
        <w:t>innovations</w:t>
      </w:r>
      <w:r w:rsidRPr="004B406B">
        <w:rPr>
          <w:b/>
          <w:bCs/>
          <w:u w:val="single"/>
        </w:rPr>
        <w:t xml:space="preserve"> such as product extensions, </w:t>
      </w:r>
      <w:r w:rsidRPr="004B406B">
        <w:rPr>
          <w:b/>
          <w:bCs/>
          <w:highlight w:val="green"/>
          <w:u w:val="single"/>
        </w:rPr>
        <w:t>and</w:t>
      </w:r>
      <w:r w:rsidRPr="004B406B">
        <w:rPr>
          <w:b/>
          <w:bCs/>
          <w:u w:val="single"/>
        </w:rPr>
        <w:t xml:space="preserve"> clinical </w:t>
      </w:r>
      <w:r w:rsidRPr="004B406B">
        <w:rPr>
          <w:b/>
          <w:bCs/>
          <w:highlight w:val="green"/>
          <w:u w:val="single"/>
        </w:rPr>
        <w:t>testing</w:t>
      </w:r>
      <w:r w:rsidRPr="004B406B">
        <w:rPr>
          <w:b/>
          <w:bCs/>
          <w:u w:val="single"/>
        </w:rPr>
        <w:t xml:space="preserve"> for safety-monitoring or marketing purposes. That amount is about 10 times what the industry spent per year in the 1980s, after adjusting for the effects of inflation. </w:t>
      </w:r>
      <w:r w:rsidRPr="004B406B">
        <w:rPr>
          <w:sz w:val="16"/>
        </w:rPr>
        <w:t>The share of revenues that drug companies devote to R&amp;D has also grown:</w:t>
      </w:r>
      <w:r w:rsidRPr="004B406B">
        <w:rPr>
          <w:b/>
          <w:bCs/>
          <w:u w:val="single"/>
        </w:rPr>
        <w:t xml:space="preserve"> On average, </w:t>
      </w:r>
      <w:r w:rsidRPr="004B406B">
        <w:rPr>
          <w:b/>
          <w:bCs/>
          <w:highlight w:val="green"/>
          <w:u w:val="single"/>
        </w:rPr>
        <w:t>pharma</w:t>
      </w:r>
      <w:r w:rsidRPr="004B406B">
        <w:rPr>
          <w:b/>
          <w:bCs/>
          <w:u w:val="single"/>
        </w:rPr>
        <w:t xml:space="preserve">ceutical companies </w:t>
      </w:r>
      <w:r w:rsidRPr="004B406B">
        <w:rPr>
          <w:b/>
          <w:bCs/>
          <w:highlight w:val="green"/>
          <w:u w:val="single"/>
        </w:rPr>
        <w:t>spent</w:t>
      </w:r>
      <w:r w:rsidRPr="004B406B">
        <w:rPr>
          <w:b/>
          <w:bCs/>
          <w:u w:val="single"/>
        </w:rPr>
        <w:t xml:space="preserve"> about </w:t>
      </w:r>
      <w:r w:rsidRPr="004B406B">
        <w:rPr>
          <w:b/>
          <w:bCs/>
          <w:highlight w:val="green"/>
          <w:u w:val="single"/>
        </w:rPr>
        <w:t>one-quarter of</w:t>
      </w:r>
      <w:r w:rsidRPr="004B406B">
        <w:rPr>
          <w:b/>
          <w:bCs/>
          <w:u w:val="single"/>
        </w:rPr>
        <w:t xml:space="preserve"> their </w:t>
      </w:r>
      <w:r w:rsidRPr="004B406B">
        <w:rPr>
          <w:b/>
          <w:bCs/>
          <w:highlight w:val="green"/>
          <w:u w:val="single"/>
        </w:rPr>
        <w:t>revenues</w:t>
      </w:r>
      <w:r w:rsidRPr="004B406B">
        <w:rPr>
          <w:b/>
          <w:bCs/>
          <w:u w:val="single"/>
        </w:rPr>
        <w:t xml:space="preserve"> (net of expenses and buyer rebates) </w:t>
      </w:r>
      <w:r w:rsidRPr="004B406B">
        <w:rPr>
          <w:b/>
          <w:bCs/>
          <w:highlight w:val="green"/>
          <w:u w:val="single"/>
        </w:rPr>
        <w:t>on R&amp;D</w:t>
      </w:r>
      <w:r w:rsidRPr="004B406B">
        <w:rPr>
          <w:b/>
          <w:bCs/>
          <w:u w:val="single"/>
        </w:rPr>
        <w:t xml:space="preserve"> expenses </w:t>
      </w:r>
      <w:r w:rsidRPr="004B406B">
        <w:rPr>
          <w:sz w:val="16"/>
        </w:rPr>
        <w:t xml:space="preserve">in 2019, which is </w:t>
      </w:r>
      <w:r w:rsidRPr="004B406B">
        <w:rPr>
          <w:b/>
          <w:bCs/>
          <w:u w:val="single"/>
        </w:rPr>
        <w:t>almost twice as large a share of revenues as</w:t>
      </w:r>
      <w:r w:rsidRPr="00334F58">
        <w:rPr>
          <w:b/>
          <w:bCs/>
          <w:u w:val="single"/>
        </w:rPr>
        <w:t xml:space="preserve"> they spent in 2000.</w:t>
      </w:r>
      <w:r w:rsidRPr="00334F58">
        <w:rPr>
          <w:sz w:val="16"/>
        </w:rPr>
        <w:t xml:space="preserve"> That revenue share is larger than that for other knowledge-based industries, such as semiconductors, technology hardware, and software. The number of new drugs approved each year has also grown over the past decade. On averace, the Food and Drug Administration (FDA) approved 38 new drugs per year from 2010 through 2019 (with a peak of 59 in 2018), which is 60 percent more than the yearly average over the previous decade. </w:t>
      </w:r>
      <w:r w:rsidRPr="00334F58">
        <w:rPr>
          <w:b/>
          <w:bCs/>
          <w:u w:val="single"/>
        </w:rPr>
        <w:t>Many of the drugs that have been approved in recent years are “specialty drugs.” Specialty drugs generally treat chronic, complex, or rare conditions, and they may also require special handling or monitoring of patients</w:t>
      </w:r>
      <w:r w:rsidRPr="00334F58">
        <w:rPr>
          <w:sz w:val="16"/>
        </w:rPr>
        <w:t xml:space="preserve">. Many specialty drugs are biologics (large-molecule drugs based on living cell lines), </w:t>
      </w:r>
      <w:r w:rsidRPr="00334F58">
        <w:rPr>
          <w:b/>
          <w:bCs/>
          <w:u w:val="single"/>
        </w:rPr>
        <w:t xml:space="preserve">which are costly to develop, hard to imitate, and frequently have high prices. </w:t>
      </w:r>
      <w:r w:rsidRPr="00334F58">
        <w:rPr>
          <w:sz w:val="16"/>
        </w:rPr>
        <w:t xml:space="preserve">Previously, most drugs were small-molecule drugs based on chemical compounds. Even while they were under patent, those drugs had lower prices than recent specialty drugs have. Information about the kinds of drugs in current clinical trials indicates that much of the industry’s innovative activity is focused on specialty drugs that would provide new cancer therapies and treatments for nervous-system disorders, such as Alzheimer’s disease and Parkinson’s disease. </w:t>
      </w:r>
      <w:r w:rsidRPr="00334F58">
        <w:rPr>
          <w:b/>
          <w:bCs/>
          <w:u w:val="single"/>
        </w:rPr>
        <w:t>What Factors Influence Spending for R&amp;D?</w:t>
      </w:r>
      <w:r>
        <w:rPr>
          <w:b/>
          <w:bCs/>
          <w:u w:val="single"/>
        </w:rPr>
        <w:t xml:space="preserve"> </w:t>
      </w:r>
      <w:r w:rsidRPr="00334F58">
        <w:rPr>
          <w:sz w:val="16"/>
        </w:rPr>
        <w:t xml:space="preserve">Drug companies’ R&amp;D spending decisions depend on three main factors: Anticipated lifetime global revenues from a new drug, </w:t>
      </w:r>
      <w:r w:rsidRPr="00334F58">
        <w:rPr>
          <w:b/>
          <w:bCs/>
          <w:u w:val="single"/>
        </w:rPr>
        <w:t>Expected costs to develop a new drug</w:t>
      </w:r>
      <w:r w:rsidRPr="00334F58">
        <w:rPr>
          <w:sz w:val="16"/>
        </w:rPr>
        <w:t xml:space="preserve">, and Policies and programs that influence the supply of and demand for prescription drugs. Various considerations inform companies’ expectations about a drug’s revenue stream, including the anticipated prices it could command in different markets around the world and the expected global sales volume at those prices (given the number of people who might use the drug). The prices and sales volumes of existing drugs provide information about consumers’ and insurance plans’ willingness to pay for drug treatments. Importantly, when drug companies set the prices of a new drug, they do so to maximize future revenues net of manufacturing and distribution costs. A drug’s sunk R&amp;D costs—that is, the costs already incurred in developing that drug—do not influence its price. </w:t>
      </w:r>
      <w:r w:rsidRPr="004B406B">
        <w:rPr>
          <w:b/>
          <w:bCs/>
          <w:highlight w:val="green"/>
          <w:u w:val="single"/>
        </w:rPr>
        <w:t>Developing</w:t>
      </w:r>
      <w:r w:rsidRPr="00334F58">
        <w:rPr>
          <w:b/>
          <w:bCs/>
          <w:u w:val="single"/>
        </w:rPr>
        <w:t xml:space="preserve"> new </w:t>
      </w:r>
      <w:r w:rsidRPr="004B406B">
        <w:rPr>
          <w:b/>
          <w:bCs/>
          <w:highlight w:val="green"/>
          <w:u w:val="single"/>
        </w:rPr>
        <w:t>drugs is</w:t>
      </w:r>
      <w:r w:rsidRPr="00334F58">
        <w:rPr>
          <w:b/>
          <w:bCs/>
          <w:u w:val="single"/>
        </w:rPr>
        <w:t xml:space="preserve"> a </w:t>
      </w:r>
      <w:r w:rsidRPr="004B406B">
        <w:rPr>
          <w:b/>
          <w:bCs/>
          <w:highlight w:val="green"/>
          <w:u w:val="single"/>
        </w:rPr>
        <w:t>costly and uncertain</w:t>
      </w:r>
      <w:r w:rsidRPr="00334F58">
        <w:rPr>
          <w:b/>
          <w:bCs/>
          <w:u w:val="single"/>
        </w:rPr>
        <w:t xml:space="preserve"> process, and many potential drugs never make it to market. </w:t>
      </w:r>
      <w:r w:rsidRPr="004B406B">
        <w:rPr>
          <w:b/>
          <w:bCs/>
          <w:highlight w:val="green"/>
          <w:u w:val="single"/>
        </w:rPr>
        <w:t>Only</w:t>
      </w:r>
      <w:r w:rsidRPr="00334F58">
        <w:rPr>
          <w:b/>
          <w:bCs/>
          <w:u w:val="single"/>
        </w:rPr>
        <w:t xml:space="preserve"> about </w:t>
      </w:r>
      <w:r w:rsidRPr="004B406B">
        <w:rPr>
          <w:b/>
          <w:bCs/>
          <w:highlight w:val="green"/>
          <w:u w:val="single"/>
        </w:rPr>
        <w:t>12 percent of drugs</w:t>
      </w:r>
      <w:r w:rsidRPr="00334F58">
        <w:rPr>
          <w:b/>
          <w:bCs/>
          <w:u w:val="single"/>
        </w:rPr>
        <w:t xml:space="preserve"> entering clinical trials </w:t>
      </w:r>
      <w:r w:rsidRPr="004B406B">
        <w:rPr>
          <w:b/>
          <w:bCs/>
          <w:highlight w:val="green"/>
          <w:u w:val="single"/>
        </w:rPr>
        <w:t>are</w:t>
      </w:r>
      <w:r w:rsidRPr="00334F58">
        <w:rPr>
          <w:b/>
          <w:bCs/>
          <w:u w:val="single"/>
        </w:rPr>
        <w:t xml:space="preserve"> ultimately </w:t>
      </w:r>
      <w:r w:rsidRPr="004B406B">
        <w:rPr>
          <w:b/>
          <w:bCs/>
          <w:highlight w:val="green"/>
          <w:u w:val="single"/>
        </w:rPr>
        <w:t>approved</w:t>
      </w:r>
      <w:r w:rsidRPr="00334F58">
        <w:rPr>
          <w:b/>
          <w:bCs/>
          <w:u w:val="single"/>
        </w:rPr>
        <w:t xml:space="preserve"> for introduction by the FDA. In recent studies, estimates of the average R&amp;D cost per new drug range from less than $1 billion to more than $2 billion per drug</w:t>
      </w:r>
      <w:r w:rsidRPr="00334F58">
        <w:rPr>
          <w:sz w:val="16"/>
        </w:rPr>
        <w:t xml:space="preserve">. Those estimates include the costs of both laboratory research and clinical trials of successful new drugs as well as expenditures on drugs that do not make it past the laboratory-development stage, that enter clinical trials but fail in those trials or are withdrawn by the drugmaker for business reasons, or that are not approved by the FDA. Those estimates also include the company’s capital costs—the value of other forgone investments—incurred during the R&amp;D process. Such costs can make up a substantial share of the average total cost of developing a new drug. The development process often takes a decade or more, and during that time the company does not receive a financial return on its investment in developing that drug. The federal government affects R&amp;D decisions in three ways. First, it increases demand for prescription drugs, which encourages new drug development, by fully or partially subsidizing the purchase of prescription drugs through a variety of federal programs (including Medicare and Medicaid) and by providing tax preferences for employment-based health insurance. Second, the federal government increases the supply of new drugs. It funds basic biomedical research that provides a scientific foundation for the development of new drugs by private industry. Additionally, tax credits—both those available to all types of companies and those available to drug companies for developing treatmentscof uncommon diseases—provide incentives to invest in R&amp;D. Similarly, deductions for R&amp;D investment can be used to reduce tax liabilities immediately rather than over the life of that investment. Finally, the patent system and certain statutory provisions that delay FDA approval of generic drugs provide pharmaceutical companies with a period of market exclusivity, when competition is legally restricted. During that time, they can maintain higher prices on a patented product than they otherwise could, which makes new drugs more profitable and thereby increases drug companies’ incentives to invest in R&amp;D. Third, some federal policies affect the number of new drugs by influencing both demand and supply. For example, federal recommendations for specific vaccines increase the demand for those vaccines and provide an incentive for drug companies to develop new ones. Additionally, federal regulatory policies that influence returns on drug R&amp;D can bring about increases or decreases in both the supply of and demand for new drugs. Trends in R&amp;D Spending and New Drug Development Private spending on pharmaceutical R&amp;D and the approval of new drugs have both increased markedly in recent years, resuming a decades-long trend that was interrupted in 2008 as generic versions of some top-selling drugs became available and as the 2007–2009 recession occurred. </w:t>
      </w:r>
      <w:r w:rsidRPr="00334F58">
        <w:rPr>
          <w:b/>
          <w:bCs/>
          <w:u w:val="single"/>
        </w:rPr>
        <w:t xml:space="preserve">In particular, </w:t>
      </w:r>
      <w:r w:rsidRPr="004B406B">
        <w:rPr>
          <w:b/>
          <w:bCs/>
          <w:highlight w:val="green"/>
          <w:u w:val="single"/>
        </w:rPr>
        <w:t>spending on</w:t>
      </w:r>
      <w:r w:rsidRPr="00334F58">
        <w:rPr>
          <w:b/>
          <w:bCs/>
          <w:u w:val="single"/>
        </w:rPr>
        <w:t xml:space="preserve"> drug </w:t>
      </w:r>
      <w:r w:rsidRPr="004B406B">
        <w:rPr>
          <w:b/>
          <w:bCs/>
          <w:highlight w:val="green"/>
          <w:u w:val="single"/>
        </w:rPr>
        <w:t>R&amp;D increased by</w:t>
      </w:r>
      <w:r w:rsidRPr="00334F58">
        <w:rPr>
          <w:b/>
          <w:bCs/>
          <w:u w:val="single"/>
        </w:rPr>
        <w:t xml:space="preserve"> nearly </w:t>
      </w:r>
      <w:r w:rsidRPr="004B406B">
        <w:rPr>
          <w:b/>
          <w:bCs/>
          <w:highlight w:val="green"/>
          <w:u w:val="single"/>
        </w:rPr>
        <w:t>50 percent</w:t>
      </w:r>
      <w:r w:rsidRPr="00334F58">
        <w:rPr>
          <w:b/>
          <w:bCs/>
          <w:u w:val="single"/>
        </w:rPr>
        <w:t xml:space="preserve"> between 2015 and 2019.</w:t>
      </w:r>
      <w:r w:rsidRPr="00334F58">
        <w:rPr>
          <w:sz w:val="16"/>
        </w:rPr>
        <w:t xml:space="preserve"> Many of the drugs approved in recent years are high-priced specialty drugs for relatively small numbers of potential patients. By contrast, the top-selling drugs of the 1990s were lower-cost drugs with large patient populations. R&amp;D Spending R&amp;D spending in the pharmaceutical industry covers a variety of activities, including the following: Invention, or research and discovery of new drugs; Development, or clinical testing, preparation and submission of applications for FDA approval, and design of production processes for new drugs; Incremental innovation, including the development of new dosages and delivery mechanisms for existing drugs and the testing of those drugs for additional indications; Product differentiation, or the clinical testing of a new drug against an existing rival drug to show that the new drug is superior; and Safety monitoring, or clinical trials (conducted after a drug has reached the market) that the FDA may require to detect side effects that may not have been observed in shorter trials when the drug was in development. In real terms</w:t>
      </w:r>
      <w:r w:rsidRPr="00334F58">
        <w:rPr>
          <w:b/>
          <w:bCs/>
          <w:u w:val="single"/>
        </w:rPr>
        <w:t xml:space="preserve">, </w:t>
      </w:r>
      <w:r w:rsidRPr="004B406B">
        <w:rPr>
          <w:b/>
          <w:bCs/>
          <w:highlight w:val="green"/>
          <w:u w:val="single"/>
        </w:rPr>
        <w:t>private investment</w:t>
      </w:r>
      <w:r w:rsidRPr="00334F58">
        <w:rPr>
          <w:b/>
          <w:bCs/>
          <w:u w:val="single"/>
        </w:rPr>
        <w:t xml:space="preserve"> in drug R&amp;D among member firms of the Pharmaceutical Research and Manufacturers of America (PhRMA), an industry trade association, </w:t>
      </w:r>
      <w:r w:rsidRPr="004B406B">
        <w:rPr>
          <w:b/>
          <w:bCs/>
          <w:highlight w:val="green"/>
          <w:u w:val="single"/>
        </w:rPr>
        <w:t>was</w:t>
      </w:r>
      <w:r w:rsidRPr="00334F58">
        <w:rPr>
          <w:b/>
          <w:bCs/>
          <w:u w:val="single"/>
        </w:rPr>
        <w:t xml:space="preserve"> about </w:t>
      </w:r>
      <w:r w:rsidRPr="004B406B">
        <w:rPr>
          <w:b/>
          <w:bCs/>
          <w:highlight w:val="green"/>
          <w:u w:val="single"/>
        </w:rPr>
        <w:t xml:space="preserve">$83 billion </w:t>
      </w:r>
      <w:r w:rsidRPr="004B406B">
        <w:rPr>
          <w:b/>
          <w:bCs/>
          <w:u w:val="single"/>
        </w:rPr>
        <w:t>in</w:t>
      </w:r>
      <w:r w:rsidRPr="00334F58">
        <w:rPr>
          <w:b/>
          <w:bCs/>
          <w:u w:val="single"/>
        </w:rPr>
        <w:t xml:space="preserve"> 2019, </w:t>
      </w:r>
      <w:r w:rsidRPr="004B406B">
        <w:rPr>
          <w:b/>
          <w:bCs/>
          <w:highlight w:val="green"/>
          <w:u w:val="single"/>
        </w:rPr>
        <w:t>up from</w:t>
      </w:r>
      <w:r w:rsidRPr="00334F58">
        <w:rPr>
          <w:b/>
          <w:bCs/>
          <w:u w:val="single"/>
        </w:rPr>
        <w:t xml:space="preserve"> about </w:t>
      </w:r>
      <w:r w:rsidRPr="004B406B">
        <w:rPr>
          <w:b/>
          <w:bCs/>
          <w:highlight w:val="green"/>
          <w:u w:val="single"/>
        </w:rPr>
        <w:t>$5 billion</w:t>
      </w:r>
      <w:r w:rsidRPr="00334F58">
        <w:rPr>
          <w:b/>
          <w:bCs/>
          <w:u w:val="single"/>
        </w:rPr>
        <w:t xml:space="preserve"> in 1980 and $38 billion in 2000</w:t>
      </w:r>
      <w:r w:rsidRPr="00334F58">
        <w:rPr>
          <w:sz w:val="16"/>
        </w:rPr>
        <w:t xml:space="preserve">.1 Although those spending totals do not include spending by many smaller drug companies that do not belong to PhRMA, the trend is broadly representative of R&amp;D spending by the industry as a whole.2 A survey of all U.S. pharmaceutical R&amp;D spending (including that of smaller firms) by the National Science Foundation (NSF) reveals similar trends.3 Although total R&amp;D spending by all drug companies has trended upward, small and large firms generally focus on different R&amp;D activities. </w:t>
      </w:r>
      <w:r w:rsidRPr="004B406B">
        <w:rPr>
          <w:b/>
          <w:bCs/>
          <w:highlight w:val="green"/>
          <w:u w:val="single"/>
        </w:rPr>
        <w:t>Small companies</w:t>
      </w:r>
      <w:r w:rsidRPr="00334F58">
        <w:rPr>
          <w:b/>
          <w:bCs/>
          <w:u w:val="single"/>
        </w:rPr>
        <w:t xml:space="preserve"> not in PhRMA </w:t>
      </w:r>
      <w:r w:rsidRPr="004B406B">
        <w:rPr>
          <w:b/>
          <w:bCs/>
          <w:highlight w:val="green"/>
          <w:u w:val="single"/>
        </w:rPr>
        <w:t>devote</w:t>
      </w:r>
      <w:r w:rsidRPr="00334F58">
        <w:rPr>
          <w:b/>
          <w:bCs/>
          <w:u w:val="single"/>
        </w:rPr>
        <w:t xml:space="preserve"> a greater share of their </w:t>
      </w:r>
      <w:r w:rsidRPr="004B406B">
        <w:rPr>
          <w:b/>
          <w:bCs/>
          <w:highlight w:val="green"/>
          <w:u w:val="single"/>
        </w:rPr>
        <w:t>research to</w:t>
      </w:r>
      <w:r w:rsidRPr="00334F58">
        <w:rPr>
          <w:b/>
          <w:bCs/>
          <w:u w:val="single"/>
        </w:rPr>
        <w:t xml:space="preserve"> developing and testing new </w:t>
      </w:r>
      <w:r w:rsidRPr="004B406B">
        <w:rPr>
          <w:b/>
          <w:bCs/>
          <w:highlight w:val="green"/>
          <w:u w:val="single"/>
        </w:rPr>
        <w:t>drugs</w:t>
      </w:r>
      <w:r w:rsidRPr="00334F58">
        <w:rPr>
          <w:b/>
          <w:bCs/>
          <w:u w:val="single"/>
        </w:rPr>
        <w:t>,</w:t>
      </w:r>
      <w:r w:rsidRPr="00334F58">
        <w:rPr>
          <w:sz w:val="16"/>
        </w:rPr>
        <w:t xml:space="preserve"> many of which are ultimately sold to larger firms (see Box 1). By contrast, a greater portion of the R&amp;D spending of larger drug companies (including those in PhRMA) is devoted to conducting clinical trials, developing incremental “line extension” improvements (such as new dosages or delivery systems, or new combinations of two or more existing drugs), and conducting postapproval testing for safety-monitoring or marketing purposes.</w:t>
      </w:r>
    </w:p>
    <w:p w14:paraId="139E1583" w14:textId="77777777" w:rsidR="0000542E" w:rsidRPr="00867226" w:rsidRDefault="0000542E" w:rsidP="0000542E"/>
    <w:p w14:paraId="32AC0EA5" w14:textId="77777777" w:rsidR="0000542E" w:rsidRDefault="0000542E" w:rsidP="0000542E">
      <w:pPr>
        <w:pStyle w:val="Heading4"/>
      </w:pPr>
      <w:r>
        <w:t xml:space="preserve">The aff </w:t>
      </w:r>
      <w:r w:rsidRPr="00AB7043">
        <w:rPr>
          <w:u w:val="single"/>
        </w:rPr>
        <w:t>crushes innovation</w:t>
      </w:r>
      <w:r>
        <w:t xml:space="preserve"> in the pharma sector---incentivizes them to focus on </w:t>
      </w:r>
      <w:r w:rsidRPr="00AB7043">
        <w:rPr>
          <w:u w:val="single"/>
        </w:rPr>
        <w:t>non-important issues</w:t>
      </w:r>
      <w:r>
        <w:t>.</w:t>
      </w:r>
    </w:p>
    <w:p w14:paraId="0DBA916F" w14:textId="77777777" w:rsidR="0000542E" w:rsidRPr="00AB7043" w:rsidRDefault="0000542E" w:rsidP="0000542E">
      <w:r w:rsidRPr="00AB7043">
        <w:rPr>
          <w:rStyle w:val="Style13ptBold"/>
        </w:rPr>
        <w:t>Glassman 21</w:t>
      </w:r>
      <w:r>
        <w:t xml:space="preserve"> [Amanda; 5/6/21; Executive</w:t>
      </w:r>
      <w:r w:rsidRPr="00AB7043">
        <w:t xml:space="preserve"> vice president and a senior fellow at the Center for Global Development, a nonpartisan, nonprofit think tank in Washington and London</w:t>
      </w:r>
      <w:r>
        <w:t>; “</w:t>
      </w:r>
      <w:r w:rsidRPr="00AB7043">
        <w:rPr>
          <w:i/>
          <w:iCs/>
        </w:rPr>
        <w:t>Big Pharma Is Not the Tobacco Industry</w:t>
      </w:r>
      <w:r>
        <w:t xml:space="preserve">,” Barron, </w:t>
      </w:r>
      <w:hyperlink r:id="rId11" w:history="1">
        <w:r w:rsidRPr="00FE7871">
          <w:rPr>
            <w:rStyle w:val="Hyperlink"/>
          </w:rPr>
          <w:t>https://www.barrons.com/articles/big-pharma-is-not-the-tobacco-industry-51620315693</w:t>
        </w:r>
      </w:hyperlink>
      <w:r>
        <w:t>] Justin</w:t>
      </w:r>
    </w:p>
    <w:p w14:paraId="4969F95C" w14:textId="77777777" w:rsidR="0000542E" w:rsidRDefault="0000542E" w:rsidP="0000542E">
      <w:pPr>
        <w:rPr>
          <w:sz w:val="16"/>
        </w:rPr>
      </w:pPr>
      <w:r w:rsidRPr="00AB7043">
        <w:rPr>
          <w:sz w:val="16"/>
        </w:rPr>
        <w:t xml:space="preserve">But here is the crux of the problem: The pharmaceutical industry is not the tobacco industry. They are not merchants of death. The companies are amoral and exist to make money, but their business is not fundamentally immoral. Big Pharma (mostly) develops and sells products that people need to survive and thrive. Their products improve health and welfare. Fights over access to medicines are possible because medicines exist in the first place—medicines that were usually developed by Big Pharma. And yes, the pharmaceutical industry benefits from public subsidy and publicly financed foundational research. But </w:t>
      </w:r>
      <w:r w:rsidRPr="00AB7043">
        <w:rPr>
          <w:u w:val="single"/>
        </w:rPr>
        <w:t xml:space="preserve">the </w:t>
      </w:r>
      <w:r w:rsidRPr="00AB7043">
        <w:rPr>
          <w:highlight w:val="green"/>
          <w:u w:val="single"/>
        </w:rPr>
        <w:t>companies</w:t>
      </w:r>
      <w:r w:rsidRPr="00AB7043">
        <w:rPr>
          <w:u w:val="single"/>
        </w:rPr>
        <w:t xml:space="preserve"> also </w:t>
      </w:r>
      <w:r w:rsidRPr="00AB7043">
        <w:rPr>
          <w:highlight w:val="green"/>
          <w:u w:val="single"/>
        </w:rPr>
        <w:t xml:space="preserve">put their </w:t>
      </w:r>
      <w:r w:rsidRPr="00AB7043">
        <w:rPr>
          <w:rStyle w:val="Emphasis"/>
        </w:rPr>
        <w:t xml:space="preserve">own </w:t>
      </w:r>
      <w:r w:rsidRPr="00AB7043">
        <w:rPr>
          <w:rStyle w:val="Emphasis"/>
          <w:highlight w:val="green"/>
        </w:rPr>
        <w:t>capital at risk</w:t>
      </w:r>
      <w:r w:rsidRPr="00AB7043">
        <w:rPr>
          <w:rStyle w:val="Emphasis"/>
        </w:rPr>
        <w:t xml:space="preserve"> to develop new products</w:t>
      </w:r>
      <w:r w:rsidRPr="00AB7043">
        <w:rPr>
          <w:u w:val="single"/>
        </w:rPr>
        <w:t xml:space="preserve">, some of which offer </w:t>
      </w:r>
      <w:r w:rsidRPr="00AB7043">
        <w:rPr>
          <w:rStyle w:val="Emphasis"/>
        </w:rPr>
        <w:t>enormous public benefits</w:t>
      </w:r>
      <w:r w:rsidRPr="00AB7043">
        <w:rPr>
          <w:sz w:val="16"/>
        </w:rPr>
        <w:t xml:space="preserve">. In fact, </w:t>
      </w:r>
      <w:r w:rsidRPr="00AB7043">
        <w:rPr>
          <w:u w:val="single"/>
        </w:rPr>
        <w:t xml:space="preserve">several of them did just that in the pandemic: </w:t>
      </w:r>
      <w:r w:rsidRPr="00AB7043">
        <w:rPr>
          <w:rStyle w:val="Emphasis"/>
          <w:highlight w:val="green"/>
        </w:rPr>
        <w:t>invested</w:t>
      </w:r>
      <w:r w:rsidRPr="00AB7043">
        <w:rPr>
          <w:rStyle w:val="Emphasis"/>
        </w:rPr>
        <w:t xml:space="preserve"> their own </w:t>
      </w:r>
      <w:r w:rsidRPr="00AB7043">
        <w:rPr>
          <w:rStyle w:val="Emphasis"/>
          <w:highlight w:val="green"/>
        </w:rPr>
        <w:t>money to develop</w:t>
      </w:r>
      <w:r w:rsidRPr="00AB7043">
        <w:rPr>
          <w:rStyle w:val="Emphasis"/>
        </w:rPr>
        <w:t xml:space="preserve"> patented manufacturing</w:t>
      </w:r>
      <w:r w:rsidRPr="00AB7043">
        <w:rPr>
          <w:u w:val="single"/>
        </w:rPr>
        <w:t xml:space="preserve"> </w:t>
      </w:r>
      <w:r w:rsidRPr="00AB7043">
        <w:rPr>
          <w:highlight w:val="green"/>
          <w:u w:val="single"/>
        </w:rPr>
        <w:t>technologies in record time</w:t>
      </w:r>
      <w:r w:rsidRPr="00AB7043">
        <w:rPr>
          <w:u w:val="single"/>
        </w:rPr>
        <w:t xml:space="preserve">. Those technologies are </w:t>
      </w:r>
      <w:r w:rsidRPr="00AB7043">
        <w:rPr>
          <w:rStyle w:val="Emphasis"/>
        </w:rPr>
        <w:t>literally saving the</w:t>
      </w:r>
      <w:r w:rsidRPr="00AB7043">
        <w:rPr>
          <w:u w:val="single"/>
        </w:rPr>
        <w:t xml:space="preserve"> </w:t>
      </w:r>
      <w:r w:rsidRPr="00AB7043">
        <w:rPr>
          <w:rStyle w:val="Emphasis"/>
        </w:rPr>
        <w:t>world</w:t>
      </w:r>
      <w:r w:rsidRPr="00AB7043">
        <w:rPr>
          <w:sz w:val="16"/>
        </w:rPr>
        <w:t xml:space="preserve"> right now. </w:t>
      </w:r>
      <w:r w:rsidRPr="00AB7043">
        <w:rPr>
          <w:u w:val="single"/>
        </w:rPr>
        <w:t xml:space="preserve">Public </w:t>
      </w:r>
      <w:r w:rsidRPr="00AB7043">
        <w:rPr>
          <w:highlight w:val="green"/>
          <w:u w:val="single"/>
        </w:rPr>
        <w:t xml:space="preserve">funding </w:t>
      </w:r>
      <w:r w:rsidRPr="00AB7043">
        <w:rPr>
          <w:rStyle w:val="Emphasis"/>
          <w:highlight w:val="green"/>
        </w:rPr>
        <w:t>supported research</w:t>
      </w:r>
      <w:r w:rsidRPr="00AB7043">
        <w:rPr>
          <w:rStyle w:val="Emphasis"/>
        </w:rPr>
        <w:t xml:space="preserve"> and development</w:t>
      </w:r>
      <w:r w:rsidRPr="00AB7043">
        <w:rPr>
          <w:u w:val="single"/>
        </w:rPr>
        <w:t xml:space="preserve">, </w:t>
      </w:r>
      <w:r w:rsidRPr="00AB7043">
        <w:rPr>
          <w:highlight w:val="green"/>
          <w:u w:val="single"/>
        </w:rPr>
        <w:t>but companies</w:t>
      </w:r>
      <w:r w:rsidRPr="00AB7043">
        <w:rPr>
          <w:u w:val="single"/>
        </w:rPr>
        <w:t xml:space="preserve"> also </w:t>
      </w:r>
      <w:r w:rsidRPr="00AB7043">
        <w:rPr>
          <w:highlight w:val="green"/>
          <w:u w:val="single"/>
        </w:rPr>
        <w:t xml:space="preserve">brought their own </w:t>
      </w:r>
      <w:r w:rsidRPr="00AB7043">
        <w:rPr>
          <w:rStyle w:val="Emphasis"/>
          <w:highlight w:val="green"/>
        </w:rPr>
        <w:t>proprietary ingenuity</w:t>
      </w:r>
      <w:r w:rsidRPr="00AB7043">
        <w:rPr>
          <w:rStyle w:val="Emphasis"/>
        </w:rPr>
        <w:t xml:space="preserve"> and private investments to bear toward solving the world’s singular, collective challenge</w:t>
      </w:r>
      <w:r w:rsidRPr="00AB7043">
        <w:rPr>
          <w:u w:val="single"/>
        </w:rPr>
        <w:t xml:space="preserve">. Their reward should be </w:t>
      </w:r>
      <w:r w:rsidRPr="00AB7043">
        <w:rPr>
          <w:rStyle w:val="Emphasis"/>
        </w:rPr>
        <w:t>astronomical</w:t>
      </w:r>
      <w:r w:rsidRPr="00AB7043">
        <w:rPr>
          <w:sz w:val="16"/>
        </w:rPr>
        <w:t xml:space="preserve"> given the insane scale of the health and economic benefits these highly efficacious vaccines produce every day. </w:t>
      </w:r>
      <w:r w:rsidRPr="00AB7043">
        <w:rPr>
          <w:u w:val="single"/>
        </w:rPr>
        <w:t xml:space="preserve">Market </w:t>
      </w:r>
      <w:r w:rsidRPr="00AB7043">
        <w:rPr>
          <w:highlight w:val="green"/>
          <w:u w:val="single"/>
        </w:rPr>
        <w:t xml:space="preserve">incentives sent a clear signal that </w:t>
      </w:r>
      <w:r w:rsidRPr="00AB7043">
        <w:rPr>
          <w:rStyle w:val="Emphasis"/>
          <w:highlight w:val="green"/>
        </w:rPr>
        <w:t>further</w:t>
      </w:r>
      <w:r w:rsidRPr="00AB7043">
        <w:rPr>
          <w:rStyle w:val="Emphasis"/>
        </w:rPr>
        <w:t xml:space="preserve"> needed </w:t>
      </w:r>
      <w:r w:rsidRPr="00AB7043">
        <w:rPr>
          <w:rStyle w:val="Emphasis"/>
          <w:highlight w:val="green"/>
        </w:rPr>
        <w:t>innovation</w:t>
      </w:r>
      <w:r w:rsidRPr="00AB7043">
        <w:rPr>
          <w:u w:val="single"/>
        </w:rPr>
        <w:t xml:space="preserve">—greater efficacy, </w:t>
      </w:r>
      <w:r w:rsidRPr="00AB7043">
        <w:rPr>
          <w:rStyle w:val="Emphasis"/>
        </w:rPr>
        <w:t>single doses, more-rapid manufacturing, updated formulations, fast boosters, and others</w:t>
      </w:r>
      <w:r w:rsidRPr="00AB7043">
        <w:rPr>
          <w:u w:val="single"/>
        </w:rPr>
        <w:t>—would be richly rewarded</w:t>
      </w:r>
      <w:r w:rsidRPr="00AB7043">
        <w:rPr>
          <w:sz w:val="16"/>
        </w:rPr>
        <w:t xml:space="preserve">. Market incentives could also have been used to lubricate supply lines and buy vaccines on behalf of the entire world; with enough money, incredible things can happen. But activist </w:t>
      </w:r>
      <w:r w:rsidRPr="00AB7043">
        <w:rPr>
          <w:u w:val="single"/>
        </w:rPr>
        <w:t xml:space="preserve">lobbying to </w:t>
      </w:r>
      <w:r w:rsidRPr="00AB7043">
        <w:rPr>
          <w:rStyle w:val="Emphasis"/>
          <w:highlight w:val="green"/>
        </w:rPr>
        <w:t>waive patents</w:t>
      </w:r>
      <w:r w:rsidRPr="00AB7043">
        <w:rPr>
          <w:u w:val="single"/>
        </w:rPr>
        <w:t>—a move the Biden administration endorsed yesterday—</w:t>
      </w:r>
      <w:r w:rsidRPr="00AB7043">
        <w:rPr>
          <w:highlight w:val="green"/>
          <w:u w:val="single"/>
        </w:rPr>
        <w:t>sends</w:t>
      </w:r>
      <w:r w:rsidRPr="00AB7043">
        <w:rPr>
          <w:u w:val="single"/>
        </w:rPr>
        <w:t xml:space="preserve"> </w:t>
      </w:r>
      <w:r w:rsidRPr="00AB7043">
        <w:rPr>
          <w:rStyle w:val="Emphasis"/>
        </w:rPr>
        <w:t xml:space="preserve">exactly </w:t>
      </w:r>
      <w:r w:rsidRPr="00AB7043">
        <w:rPr>
          <w:rStyle w:val="Emphasis"/>
          <w:highlight w:val="green"/>
        </w:rPr>
        <w:t>the opposite signal</w:t>
      </w:r>
      <w:r w:rsidRPr="00AB7043">
        <w:rPr>
          <w:highlight w:val="green"/>
          <w:u w:val="single"/>
        </w:rPr>
        <w:t>. It says</w:t>
      </w:r>
      <w:r w:rsidRPr="00AB7043">
        <w:rPr>
          <w:u w:val="single"/>
        </w:rPr>
        <w:t xml:space="preserve"> that the most </w:t>
      </w:r>
      <w:r w:rsidRPr="00AB7043">
        <w:rPr>
          <w:rStyle w:val="Emphasis"/>
        </w:rPr>
        <w:t xml:space="preserve">important, valuable </w:t>
      </w:r>
      <w:r w:rsidRPr="00AB7043">
        <w:rPr>
          <w:rStyle w:val="Emphasis"/>
          <w:highlight w:val="green"/>
        </w:rPr>
        <w:t>innovations will be penalized</w:t>
      </w:r>
      <w:r w:rsidRPr="00AB7043">
        <w:rPr>
          <w:rStyle w:val="Emphasis"/>
        </w:rPr>
        <w:t>, not rewarded</w:t>
      </w:r>
      <w:r w:rsidRPr="00AB7043">
        <w:rPr>
          <w:u w:val="single"/>
        </w:rPr>
        <w:t xml:space="preserve">. It tells innovators, </w:t>
      </w:r>
      <w:r w:rsidRPr="00AB7043">
        <w:rPr>
          <w:rStyle w:val="Emphasis"/>
        </w:rPr>
        <w:t>don’t bother attacking</w:t>
      </w:r>
      <w:r w:rsidRPr="00AB7043">
        <w:rPr>
          <w:u w:val="single"/>
        </w:rPr>
        <w:t xml:space="preserve"> the most important global problems; </w:t>
      </w:r>
      <w:r w:rsidRPr="00AB7043">
        <w:rPr>
          <w:highlight w:val="green"/>
          <w:u w:val="single"/>
        </w:rPr>
        <w:t xml:space="preserve">instead, throw your </w:t>
      </w:r>
      <w:r w:rsidRPr="00AB7043">
        <w:rPr>
          <w:rStyle w:val="Emphasis"/>
          <w:highlight w:val="green"/>
        </w:rPr>
        <w:t>investment</w:t>
      </w:r>
      <w:r w:rsidRPr="00AB7043">
        <w:rPr>
          <w:rStyle w:val="Emphasis"/>
        </w:rPr>
        <w:t xml:space="preserve"> dollars</w:t>
      </w:r>
      <w:r w:rsidRPr="00AB7043">
        <w:rPr>
          <w:u w:val="single"/>
        </w:rPr>
        <w:t xml:space="preserve"> </w:t>
      </w:r>
      <w:r w:rsidRPr="00AB7043">
        <w:rPr>
          <w:highlight w:val="green"/>
          <w:u w:val="single"/>
        </w:rPr>
        <w:t xml:space="preserve">at the next treatment for </w:t>
      </w:r>
      <w:r w:rsidRPr="00AB7043">
        <w:rPr>
          <w:rStyle w:val="Emphasis"/>
          <w:highlight w:val="green"/>
        </w:rPr>
        <w:t>e</w:t>
      </w:r>
      <w:r w:rsidRPr="00AB7043">
        <w:rPr>
          <w:rStyle w:val="Emphasis"/>
        </w:rPr>
        <w:t xml:space="preserve">rectile </w:t>
      </w:r>
      <w:r w:rsidRPr="00AB7043">
        <w:rPr>
          <w:rStyle w:val="Emphasis"/>
          <w:highlight w:val="green"/>
        </w:rPr>
        <w:t>d</w:t>
      </w:r>
      <w:r w:rsidRPr="00AB7043">
        <w:rPr>
          <w:rStyle w:val="Emphasis"/>
        </w:rPr>
        <w:t>isfunction</w:t>
      </w:r>
      <w:r w:rsidRPr="00AB7043">
        <w:rPr>
          <w:sz w:val="16"/>
        </w:rPr>
        <w:t xml:space="preserve">, which will surely earn you a steady return with far less agita. It is worth going back to first principles. What problem are we trying to solve? </w:t>
      </w:r>
      <w:r w:rsidRPr="00AB7043">
        <w:rPr>
          <w:u w:val="single"/>
        </w:rPr>
        <w:t xml:space="preserve">We have </w:t>
      </w:r>
      <w:r w:rsidRPr="00AB7043">
        <w:rPr>
          <w:rStyle w:val="Emphasis"/>
        </w:rPr>
        <w:t>highly efficacious vaccines</w:t>
      </w:r>
      <w:r w:rsidRPr="00AB7043">
        <w:rPr>
          <w:u w:val="single"/>
        </w:rPr>
        <w:t xml:space="preserve"> that we would like to get out to the entire world as quickly as possible to minimize, </w:t>
      </w:r>
      <w:r w:rsidRPr="00AB7043">
        <w:rPr>
          <w:rStyle w:val="Emphasis"/>
        </w:rPr>
        <w:t>preventable disease and deaths</w:t>
      </w:r>
      <w:r w:rsidRPr="00AB7043">
        <w:rPr>
          <w:u w:val="single"/>
        </w:rPr>
        <w:t xml:space="preserve"> address atrocious inequities, and </w:t>
      </w:r>
      <w:r w:rsidRPr="00AB7043">
        <w:rPr>
          <w:rStyle w:val="Emphasis"/>
        </w:rPr>
        <w:t>enable the reopening of society</w:t>
      </w:r>
      <w:r w:rsidRPr="00AB7043">
        <w:rPr>
          <w:sz w:val="16"/>
        </w:rPr>
        <w:t>, trade, and commerce. Hundreds of millions of people have been plunged into poverty over the past year; in the developing world, the pandemic is just getting started. What is the quickest way to get this done? Vaccine manufacturing is not just a recipe; if you attack and undermine the companies that have the know-how, do you really expect they’ll be eager to help you set up manufacturing elsewhere? Is the plan to march into Pfizer and force its staff to redeploy to Costa Rica to build a new factory? Do the U.S. administration or activists care that this decision could take years to negotiate at the World Trade Organization, and will likely be litigated for years thereafter? Does it make sense to eliminate the incentive for private companies to invest in vaccine R&amp;D or in the response to the next health emergency? And if the patent waiver is only temporary and building a factory takes months or years, will anyone bother to do so, even if they could? No, none of it makes sense. Worse still, we could solve the policy problem more easily by harnessing market incentives for the global good by ponying up cash to vaccinate the entire world. No confiscation necessary.</w:t>
      </w:r>
    </w:p>
    <w:p w14:paraId="01901472" w14:textId="32CE8EBE" w:rsidR="0000542E" w:rsidRDefault="0000542E" w:rsidP="0000542E">
      <w:pPr>
        <w:rPr>
          <w:sz w:val="16"/>
        </w:rPr>
      </w:pPr>
    </w:p>
    <w:p w14:paraId="3946DA07" w14:textId="260753F9" w:rsidR="0000542E" w:rsidRDefault="0000542E" w:rsidP="0000542E">
      <w:pPr>
        <w:pStyle w:val="Heading4"/>
      </w:pPr>
      <w:r>
        <w:t>Independently is offense under deleuze – prevents pursuing affect and creates contingent relations based on profit – and innovation creates affective relations.</w:t>
      </w:r>
    </w:p>
    <w:p w14:paraId="0F6CFA9C" w14:textId="77777777" w:rsidR="0000542E" w:rsidRDefault="0000542E" w:rsidP="0000542E"/>
    <w:p w14:paraId="62D6F80E" w14:textId="77777777" w:rsidR="0000542E" w:rsidRDefault="0000542E" w:rsidP="0000542E">
      <w:pPr>
        <w:pStyle w:val="Heading4"/>
      </w:pPr>
      <w:r>
        <w:t xml:space="preserve">Pharma Innovation </w:t>
      </w:r>
      <w:r>
        <w:rPr>
          <w:u w:val="single"/>
        </w:rPr>
        <w:t>prevents Extinction</w:t>
      </w:r>
      <w:r>
        <w:t xml:space="preserve"> – checks </w:t>
      </w:r>
      <w:r>
        <w:rPr>
          <w:u w:val="single"/>
        </w:rPr>
        <w:t>new diseases</w:t>
      </w:r>
      <w:r>
        <w:t>.</w:t>
      </w:r>
    </w:p>
    <w:p w14:paraId="6BF71E11" w14:textId="77777777" w:rsidR="0000542E" w:rsidRPr="00343733" w:rsidRDefault="0000542E" w:rsidP="0000542E">
      <w:r w:rsidRPr="00343733">
        <w:rPr>
          <w:rStyle w:val="Style13ptBold"/>
        </w:rPr>
        <w:t>Engelhardt 8</w:t>
      </w:r>
      <w:r w:rsidRPr="00343733">
        <w:t>, H. Tristram. Innovation and the pharmaceutical industry: critical reflections on the virtues of profit. M &amp; M Scrivener Press, 20</w:t>
      </w:r>
      <w:r>
        <w:t xml:space="preserve">08 (doctorate in philosophy (University of Texas at Austin), M.D. (Tulane University), professor of philosophy (Rice University), and professor emeritus at Baylor College of Medicine) </w:t>
      </w:r>
    </w:p>
    <w:p w14:paraId="024966C5" w14:textId="77777777" w:rsidR="0000542E" w:rsidRPr="00610247" w:rsidRDefault="0000542E" w:rsidP="0000542E">
      <w:pPr>
        <w:rPr>
          <w:rFonts w:eastAsia="Calibri"/>
          <w:u w:val="single"/>
        </w:rPr>
      </w:pPr>
      <w:r w:rsidRPr="00343733">
        <w:rPr>
          <w:rFonts w:eastAsia="Calibri"/>
          <w:sz w:val="16"/>
        </w:rPr>
        <w:t xml:space="preserve">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w:t>
      </w:r>
      <w:r w:rsidRPr="00F106F9">
        <w:rPr>
          <w:rStyle w:val="StyleThickunderline1"/>
          <w:highlight w:val="green"/>
        </w:rPr>
        <w:t>Profit in</w:t>
      </w:r>
      <w:r w:rsidRPr="00343733">
        <w:rPr>
          <w:rStyle w:val="StyleThickunderline1"/>
        </w:rPr>
        <w:t xml:space="preserve"> the market for the </w:t>
      </w:r>
      <w:r w:rsidRPr="00F106F9">
        <w:rPr>
          <w:rStyle w:val="StyleThickunderline1"/>
          <w:highlight w:val="green"/>
        </w:rPr>
        <w:t>pharma</w:t>
      </w:r>
      <w:r w:rsidRPr="00343733">
        <w:rPr>
          <w:rStyle w:val="StyleThickunderline1"/>
        </w:rPr>
        <w:t>ceutical</w:t>
      </w:r>
      <w:r w:rsidRPr="00343733">
        <w:rPr>
          <w:rFonts w:eastAsia="Calibri"/>
          <w:u w:val="single"/>
        </w:rPr>
        <w:t xml:space="preserve"> and medical-device </w:t>
      </w:r>
      <w:r w:rsidRPr="00343733">
        <w:rPr>
          <w:rStyle w:val="StyleThickunderline1"/>
        </w:rPr>
        <w:t xml:space="preserve">industries </w:t>
      </w:r>
      <w:r w:rsidRPr="00F106F9">
        <w:rPr>
          <w:rStyle w:val="StyleThickunderline1"/>
          <w:highlight w:val="green"/>
        </w:rPr>
        <w:t>is</w:t>
      </w:r>
      <w:r w:rsidRPr="00343733">
        <w:rPr>
          <w:rStyle w:val="StyleThickunderline1"/>
        </w:rPr>
        <w:t xml:space="preserve"> to be </w:t>
      </w:r>
      <w:r w:rsidRPr="00F106F9">
        <w:rPr>
          <w:rStyle w:val="StyleThickunderline1"/>
          <w:highlight w:val="green"/>
        </w:rPr>
        <w:t>celebrated</w:t>
      </w:r>
      <w:r w:rsidRPr="00343733">
        <w:rPr>
          <w:rFonts w:eastAsia="Calibri"/>
          <w:sz w:val="16"/>
        </w:rPr>
        <w:t xml:space="preserve">. This is the case, in that if one is of the view (1) that </w:t>
      </w:r>
      <w:r w:rsidRPr="00343733">
        <w:rPr>
          <w:rStyle w:val="StyleThickunderline1"/>
        </w:rPr>
        <w:t xml:space="preserve">the presence of additional resources for </w:t>
      </w:r>
      <w:r w:rsidRPr="00F106F9">
        <w:rPr>
          <w:rStyle w:val="Emphasis"/>
          <w:sz w:val="24"/>
          <w:highlight w:val="green"/>
        </w:rPr>
        <w:t>r</w:t>
      </w:r>
      <w:r w:rsidRPr="00343733">
        <w:rPr>
          <w:rStyle w:val="StyleThickunderline1"/>
        </w:rPr>
        <w:t xml:space="preserve">esearch </w:t>
      </w:r>
      <w:r w:rsidRPr="00F106F9">
        <w:rPr>
          <w:rStyle w:val="StyleThickunderline1"/>
          <w:highlight w:val="green"/>
        </w:rPr>
        <w:t xml:space="preserve">and </w:t>
      </w:r>
      <w:r w:rsidRPr="00F106F9">
        <w:rPr>
          <w:rStyle w:val="Emphasis"/>
          <w:sz w:val="24"/>
          <w:highlight w:val="green"/>
        </w:rPr>
        <w:t>d</w:t>
      </w:r>
      <w:r w:rsidRPr="00343733">
        <w:rPr>
          <w:rStyle w:val="StyleThickunderline1"/>
        </w:rPr>
        <w:t xml:space="preserve">evelopment </w:t>
      </w:r>
      <w:r w:rsidRPr="00F106F9">
        <w:rPr>
          <w:rStyle w:val="Emphasis"/>
          <w:sz w:val="24"/>
          <w:highlight w:val="green"/>
        </w:rPr>
        <w:t>spurs innovation</w:t>
      </w:r>
      <w:r w:rsidRPr="00343733">
        <w:rPr>
          <w:rFonts w:eastAsia="Calibri"/>
          <w:sz w:val="16"/>
        </w:rPr>
        <w:t xml:space="preserve"> </w:t>
      </w:r>
      <w:r w:rsidRPr="00343733">
        <w:rPr>
          <w:rStyle w:val="StyleThickunderline1"/>
        </w:rPr>
        <w:t>in the development of pharmaceuticals</w:t>
      </w:r>
      <w:r w:rsidRPr="00343733">
        <w:rPr>
          <w:rFonts w:eastAsia="Calibri"/>
          <w:sz w:val="16"/>
        </w:rPr>
        <w:t xml:space="preserve"> and med-ical devices (i.e., if one is of the view that the allure of </w:t>
      </w:r>
      <w:r w:rsidRPr="00F106F9">
        <w:rPr>
          <w:rStyle w:val="StyleThickunderline1"/>
          <w:b/>
          <w:bCs/>
          <w:highlight w:val="green"/>
        </w:rPr>
        <w:t>profit is</w:t>
      </w:r>
      <w:r w:rsidRPr="00343733">
        <w:rPr>
          <w:rStyle w:val="StyleThickunderline1"/>
          <w:b/>
          <w:bCs/>
        </w:rPr>
        <w:t xml:space="preserve"> one of </w:t>
      </w:r>
      <w:r w:rsidRPr="00F106F9">
        <w:rPr>
          <w:rStyle w:val="StyleThickunderline1"/>
          <w:b/>
          <w:bCs/>
          <w:highlight w:val="green"/>
        </w:rPr>
        <w:t>the most effective way</w:t>
      </w:r>
      <w:r w:rsidRPr="00343733">
        <w:rPr>
          <w:rStyle w:val="StyleThickunderline1"/>
          <w:b/>
          <w:bCs/>
        </w:rPr>
        <w:t xml:space="preserve">s not only to acquire resources but productively </w:t>
      </w:r>
      <w:r w:rsidRPr="00F106F9">
        <w:rPr>
          <w:rStyle w:val="StyleThickunderline1"/>
          <w:b/>
          <w:bCs/>
          <w:highlight w:val="green"/>
        </w:rPr>
        <w:t>to direct human energies</w:t>
      </w:r>
      <w:r w:rsidRPr="00343733">
        <w:rPr>
          <w:rFonts w:eastAsia="Calibri"/>
          <w:sz w:val="16"/>
        </w:rPr>
        <w:t xml:space="preserve"> in their use), (2) that given the limits of altruism and of the willingness of persons to be taxed, the possibility of profits is necessary to secure such resources, (3) that the allure of </w:t>
      </w:r>
      <w:r w:rsidRPr="00343733">
        <w:rPr>
          <w:rStyle w:val="StyleThickunderline1"/>
        </w:rPr>
        <w:t>profits</w:t>
      </w:r>
      <w:r w:rsidRPr="00343733">
        <w:rPr>
          <w:rFonts w:eastAsia="Calibri"/>
          <w:sz w:val="16"/>
        </w:rPr>
        <w:t xml:space="preserve"> also tends to </w:t>
      </w:r>
      <w:r w:rsidRPr="00343733">
        <w:rPr>
          <w:rStyle w:val="StyleThickunderline1"/>
        </w:rPr>
        <w:t>enhance the creative use of available resources in the pursuit of phar-maceutical</w:t>
      </w:r>
      <w:r w:rsidRPr="00343733">
        <w:rPr>
          <w:rFonts w:eastAsia="Calibri"/>
          <w:sz w:val="16"/>
        </w:rPr>
        <w:t xml:space="preserve"> and medical-device </w:t>
      </w:r>
      <w:r w:rsidRPr="00343733">
        <w:rPr>
          <w:rStyle w:val="StyleThickunderline1"/>
        </w:rPr>
        <w:t>innovation</w:t>
      </w:r>
      <w:r w:rsidRPr="00343733">
        <w:rPr>
          <w:rFonts w:eastAsia="Calibri"/>
          <w:sz w:val="16"/>
        </w:rPr>
        <w:t xml:space="preserve">, and (4) if one judges it to be the case that such </w:t>
      </w:r>
      <w:r w:rsidRPr="00F106F9">
        <w:rPr>
          <w:rStyle w:val="Emphasis"/>
          <w:sz w:val="24"/>
          <w:highlight w:val="green"/>
        </w:rPr>
        <w:t>innovation is</w:t>
      </w:r>
      <w:r w:rsidRPr="00343733">
        <w:rPr>
          <w:rFonts w:eastAsia="Calibri"/>
          <w:sz w:val="16"/>
        </w:rPr>
        <w:t xml:space="preserve"> both </w:t>
      </w:r>
      <w:r w:rsidRPr="00F106F9">
        <w:rPr>
          <w:rStyle w:val="Emphasis"/>
          <w:sz w:val="24"/>
          <w:highlight w:val="green"/>
          <w:bdr w:val="single" w:sz="4" w:space="0" w:color="auto"/>
        </w:rPr>
        <w:t>necessary to maintain the human species</w:t>
      </w:r>
      <w:r w:rsidRPr="00F106F9">
        <w:rPr>
          <w:rFonts w:eastAsia="Calibri"/>
          <w:sz w:val="16"/>
          <w:highlight w:val="green"/>
        </w:rPr>
        <w:t xml:space="preserve"> </w:t>
      </w:r>
      <w:r w:rsidRPr="00F106F9">
        <w:rPr>
          <w:rStyle w:val="StyleThickunderline1"/>
          <w:highlight w:val="green"/>
        </w:rPr>
        <w:t>in a</w:t>
      </w:r>
      <w:r w:rsidRPr="00343733">
        <w:rPr>
          <w:rStyle w:val="StyleThickunderline1"/>
        </w:rPr>
        <w:t>n ever-</w:t>
      </w:r>
      <w:r w:rsidRPr="00F106F9">
        <w:rPr>
          <w:rStyle w:val="StyleThickunderline1"/>
          <w:highlight w:val="green"/>
        </w:rPr>
        <w:t>changing and</w:t>
      </w:r>
      <w:r w:rsidRPr="00343733">
        <w:rPr>
          <w:rStyle w:val="StyleThickunderline1"/>
        </w:rPr>
        <w:t xml:space="preserve"> always </w:t>
      </w:r>
      <w:r w:rsidRPr="00F106F9">
        <w:rPr>
          <w:rStyle w:val="StyleThickunderline1"/>
          <w:highlight w:val="green"/>
        </w:rPr>
        <w:t xml:space="preserve">dangerous environment in which </w:t>
      </w:r>
      <w:r w:rsidRPr="00F106F9">
        <w:rPr>
          <w:rStyle w:val="Emphasis"/>
          <w:sz w:val="24"/>
          <w:highlight w:val="green"/>
        </w:rPr>
        <w:t>new microbial</w:t>
      </w:r>
      <w:r w:rsidRPr="00F106F9">
        <w:rPr>
          <w:rStyle w:val="StyleThickunderline1"/>
          <w:highlight w:val="green"/>
        </w:rPr>
        <w:t xml:space="preserve"> and other threats</w:t>
      </w:r>
      <w:r w:rsidRPr="00343733">
        <w:rPr>
          <w:rStyle w:val="StyleThickunderline1"/>
        </w:rPr>
        <w:t xml:space="preserve"> may </w:t>
      </w:r>
      <w:r w:rsidRPr="00F106F9">
        <w:rPr>
          <w:rStyle w:val="StyleThickunderline1"/>
          <w:highlight w:val="green"/>
        </w:rPr>
        <w:t xml:space="preserve">at any time emerge to threaten </w:t>
      </w:r>
      <w:r w:rsidRPr="00F106F9">
        <w:rPr>
          <w:rStyle w:val="Emphasis"/>
          <w:sz w:val="24"/>
          <w:highlight w:val="green"/>
        </w:rPr>
        <w:t>human</w:t>
      </w:r>
      <w:r w:rsidRPr="00343733">
        <w:rPr>
          <w:rStyle w:val="Emphasis"/>
          <w:sz w:val="24"/>
        </w:rPr>
        <w:t xml:space="preserve"> well-being, if not </w:t>
      </w:r>
      <w:r w:rsidRPr="00F106F9">
        <w:rPr>
          <w:rStyle w:val="Emphasis"/>
          <w:sz w:val="24"/>
          <w:highlight w:val="green"/>
        </w:rPr>
        <w:t>survival</w:t>
      </w:r>
      <w:r w:rsidRPr="00343733">
        <w:rPr>
          <w:rFonts w:eastAsia="Calibri"/>
          <w:u w:val="single"/>
        </w:rPr>
        <w:t xml:space="preserve"> (i.e., that such </w:t>
      </w:r>
      <w:r w:rsidRPr="00F106F9">
        <w:rPr>
          <w:rStyle w:val="StyleThickunderline1"/>
          <w:highlight w:val="green"/>
        </w:rPr>
        <w:t>innovation is necessary to prevent</w:t>
      </w:r>
      <w:r w:rsidRPr="00343733">
        <w:rPr>
          <w:rStyle w:val="StyleThickunderline1"/>
        </w:rPr>
        <w:t xml:space="preserve"> increases in morbidity and </w:t>
      </w:r>
      <w:r w:rsidRPr="00F106F9">
        <w:rPr>
          <w:rStyle w:val="StyleThickunderline1"/>
          <w:highlight w:val="green"/>
        </w:rPr>
        <w:t>mortality</w:t>
      </w:r>
      <w:r w:rsidRPr="00343733">
        <w:rPr>
          <w:rStyle w:val="StyleThickunderline1"/>
        </w:rPr>
        <w:t xml:space="preserve"> risks</w:t>
      </w:r>
      <w:r w:rsidRPr="00343733">
        <w:rPr>
          <w:rFonts w:eastAsia="Calibri"/>
          <w:u w:val="single"/>
        </w:rPr>
        <w:t>),</w:t>
      </w:r>
      <w:r w:rsidRPr="00343733">
        <w:rPr>
          <w:rFonts w:eastAsia="Calibri"/>
          <w:sz w:val="16"/>
        </w:rPr>
        <w:t xml:space="preserve"> </w:t>
      </w:r>
      <w:r w:rsidRPr="00343733">
        <w:rPr>
          <w:rStyle w:val="StyleThickunderline1"/>
        </w:rPr>
        <w:t>as well as</w:t>
      </w:r>
      <w:r w:rsidRPr="00343733">
        <w:rPr>
          <w:rFonts w:eastAsia="Calibri"/>
          <w:sz w:val="16"/>
        </w:rPr>
        <w:t xml:space="preserve"> (5) in order generally to </w:t>
      </w:r>
      <w:r w:rsidRPr="00343733">
        <w:rPr>
          <w:rStyle w:val="StyleThickunderline1"/>
        </w:rPr>
        <w:t>decrease morbidity</w:t>
      </w:r>
      <w:r w:rsidRPr="00343733">
        <w:rPr>
          <w:rFonts w:eastAsia="Calibri"/>
          <w:sz w:val="16"/>
        </w:rPr>
        <w:t xml:space="preserve"> and </w:t>
      </w:r>
      <w:r w:rsidRPr="00343733">
        <w:rPr>
          <w:rStyle w:val="StyleThickunderline1"/>
        </w:rPr>
        <w:t>mortality risks in the</w:t>
      </w:r>
      <w:r w:rsidRPr="00343733">
        <w:rPr>
          <w:rFonts w:eastAsia="Calibri"/>
          <w:sz w:val="16"/>
        </w:rPr>
        <w:t xml:space="preserve"> future, it then follows (6) that </w:t>
      </w:r>
      <w:r w:rsidRPr="00343733">
        <w:rPr>
          <w:rStyle w:val="StyleThickunderline1"/>
        </w:rPr>
        <w:t>one should be concerned regarding any policies that decrease the amount of resources and energies available to encourage such innovation</w:t>
      </w:r>
      <w:r w:rsidRPr="00343733">
        <w:rPr>
          <w:rFonts w:eastAsia="Calibri"/>
          <w:sz w:val="16"/>
        </w:rPr>
        <w:t xml:space="preserve">. One should indeed be of the view </w:t>
      </w:r>
      <w:r w:rsidRPr="00343733">
        <w:rPr>
          <w:rFonts w:eastAsia="Calibri"/>
          <w:u w:val="single"/>
        </w:rPr>
        <w:t>that the possibilities for profit, all things being equal, should be highest in the pharmaceutical and medical-device industries. Yet, there is a suspicion regarding the pursuit of profit in medicine and especially in the pharmaceutical and medical-device industries.</w:t>
      </w:r>
    </w:p>
    <w:p w14:paraId="6193D202" w14:textId="77777777" w:rsidR="0000542E" w:rsidRPr="0000542E" w:rsidRDefault="0000542E" w:rsidP="0000542E"/>
    <w:p w14:paraId="3A66B97B" w14:textId="763F44FF" w:rsidR="00E23044" w:rsidRDefault="00E23044" w:rsidP="00E23044">
      <w:pPr>
        <w:pStyle w:val="Heading1"/>
      </w:pPr>
      <w:r>
        <w:t>Case</w:t>
      </w:r>
    </w:p>
    <w:p w14:paraId="7446DDF3" w14:textId="2D60C60D" w:rsidR="00E23044" w:rsidRDefault="00E23044" w:rsidP="00E23044">
      <w:pPr>
        <w:pStyle w:val="Heading2"/>
      </w:pPr>
      <w:r>
        <w:t>1NC – FW</w:t>
      </w:r>
    </w:p>
    <w:p w14:paraId="749A9CF6" w14:textId="6BDC88EC" w:rsidR="00E23044" w:rsidRDefault="00E23044" w:rsidP="00E23044">
      <w:pPr>
        <w:pStyle w:val="Heading3"/>
      </w:pPr>
      <w:r>
        <w:t>1NC – Top-level</w:t>
      </w:r>
    </w:p>
    <w:p w14:paraId="067DB72E" w14:textId="0E5D7A71" w:rsidR="007D1B67" w:rsidRDefault="007D1B67" w:rsidP="007D1B67">
      <w:r>
        <w:t>New 2n arguments – a lot of these args have new autoaffirm implications that we can never predict so err negative – otehwrise causes late breaking debates and encourages cheap shots</w:t>
      </w:r>
    </w:p>
    <w:p w14:paraId="1AADE880" w14:textId="77777777" w:rsidR="007D1B67" w:rsidRPr="007D1B67" w:rsidRDefault="007D1B67" w:rsidP="007D1B67"/>
    <w:p w14:paraId="6BE485E9" w14:textId="77777777" w:rsidR="00E23044" w:rsidRPr="00DE1EB8" w:rsidRDefault="00E23044" w:rsidP="00E23044">
      <w:pPr>
        <w:pStyle w:val="Heading4"/>
      </w:pPr>
      <w:r w:rsidRPr="00DE1EB8">
        <w:t xml:space="preserve">Framing issue – we both have </w:t>
      </w:r>
      <w:r w:rsidRPr="00DE1EB8">
        <w:rPr>
          <w:u w:val="single"/>
        </w:rPr>
        <w:t>competing</w:t>
      </w:r>
      <w:r w:rsidRPr="00DE1EB8">
        <w:t xml:space="preserve"> theories of experience – it’s a question of determining what’s </w:t>
      </w:r>
      <w:r w:rsidRPr="00DE1EB8">
        <w:rPr>
          <w:u w:val="single"/>
        </w:rPr>
        <w:t>ethical</w:t>
      </w:r>
      <w:r w:rsidRPr="00DE1EB8">
        <w:t xml:space="preserve"> from that:</w:t>
      </w:r>
    </w:p>
    <w:p w14:paraId="38F22EA9" w14:textId="078774B5" w:rsidR="00E23044" w:rsidRPr="00DE1EB8" w:rsidRDefault="00E23044" w:rsidP="00E23044">
      <w:pPr>
        <w:pStyle w:val="Heading4"/>
      </w:pPr>
      <w:r w:rsidRPr="00DE1EB8">
        <w:t xml:space="preserve">1] Constantly changing desires and actions do </w:t>
      </w:r>
      <w:r w:rsidRPr="00DE1EB8">
        <w:rPr>
          <w:u w:val="single"/>
        </w:rPr>
        <w:t>not</w:t>
      </w:r>
      <w:r w:rsidRPr="00DE1EB8">
        <w:t xml:space="preserve"> change our </w:t>
      </w:r>
      <w:r>
        <w:rPr>
          <w:u w:val="single"/>
        </w:rPr>
        <w:t>ontological nature</w:t>
      </w:r>
      <w:r w:rsidRPr="00DE1EB8">
        <w:t xml:space="preserve">—there’s no internal link between the flux of </w:t>
      </w:r>
      <w:r w:rsidRPr="00DE1EB8">
        <w:rPr>
          <w:u w:val="single"/>
        </w:rPr>
        <w:t>desires</w:t>
      </w:r>
      <w:r w:rsidRPr="00DE1EB8">
        <w:t xml:space="preserve"> and the flux of </w:t>
      </w:r>
      <w:r w:rsidRPr="00DE1EB8">
        <w:rPr>
          <w:u w:val="single"/>
        </w:rPr>
        <w:t>agency</w:t>
      </w:r>
      <w:r w:rsidRPr="00DE1EB8">
        <w:t xml:space="preserve"> and we don’t </w:t>
      </w:r>
      <w:r w:rsidRPr="00DE1EB8">
        <w:rPr>
          <w:u w:val="single"/>
        </w:rPr>
        <w:t>blindly</w:t>
      </w:r>
      <w:r w:rsidRPr="00DE1EB8">
        <w:t xml:space="preserve"> follow our desires – if I get angry I </w:t>
      </w:r>
      <w:r w:rsidRPr="00DE1EB8">
        <w:rPr>
          <w:u w:val="single"/>
        </w:rPr>
        <w:t>don’t</w:t>
      </w:r>
      <w:r w:rsidRPr="00DE1EB8">
        <w:t xml:space="preserve"> attack someone.</w:t>
      </w:r>
    </w:p>
    <w:p w14:paraId="5B54350A" w14:textId="2893E7C9" w:rsidR="00E23044" w:rsidRPr="00DE1EB8" w:rsidRDefault="00E23044" w:rsidP="00E23044">
      <w:pPr>
        <w:pStyle w:val="Heading4"/>
      </w:pPr>
      <w:r w:rsidRPr="00DE1EB8">
        <w:t xml:space="preserve">2] </w:t>
      </w:r>
      <w:r w:rsidRPr="00DE1EB8">
        <w:rPr>
          <w:u w:val="single"/>
        </w:rPr>
        <w:t>Bindingness</w:t>
      </w:r>
      <w:r w:rsidRPr="00DE1EB8">
        <w:t>:</w:t>
      </w:r>
      <w:r>
        <w:t xml:space="preserve"> </w:t>
      </w:r>
      <w:r w:rsidRPr="00DE1EB8">
        <w:t xml:space="preserve">A] Instability proves subjectivity is </w:t>
      </w:r>
      <w:r w:rsidRPr="00DE1EB8">
        <w:rPr>
          <w:u w:val="single"/>
        </w:rPr>
        <w:t>changing</w:t>
      </w:r>
      <w:r w:rsidRPr="00DE1EB8">
        <w:t xml:space="preserve"> which means ethics is impossible. Just saying “we are in flux” doesn’t </w:t>
      </w:r>
      <w:r w:rsidRPr="00DE1EB8">
        <w:rPr>
          <w:u w:val="single"/>
        </w:rPr>
        <w:t>prescribe</w:t>
      </w:r>
      <w:r w:rsidRPr="00DE1EB8">
        <w:t xml:space="preserve"> obligations </w:t>
      </w:r>
      <w:r w:rsidRPr="00DE1EB8">
        <w:rPr>
          <w:u w:val="single"/>
        </w:rPr>
        <w:t>or</w:t>
      </w:r>
      <w:r w:rsidRPr="00DE1EB8">
        <w:t xml:space="preserve"> tell us what to do in </w:t>
      </w:r>
      <w:r w:rsidRPr="00DE1EB8">
        <w:rPr>
          <w:u w:val="single"/>
        </w:rPr>
        <w:t>any</w:t>
      </w:r>
      <w:r w:rsidRPr="00DE1EB8">
        <w:t xml:space="preserve"> circumstance – proves </w:t>
      </w:r>
      <w:r w:rsidRPr="00DE1EB8">
        <w:rPr>
          <w:u w:val="single"/>
        </w:rPr>
        <w:t>no</w:t>
      </w:r>
      <w:r w:rsidRPr="00DE1EB8">
        <w:t xml:space="preserve"> explanatory power.</w:t>
      </w:r>
      <w:r>
        <w:t xml:space="preserve"> </w:t>
      </w:r>
      <w:r w:rsidRPr="00DE1EB8">
        <w:t xml:space="preserve">B] Biology- only our theory can </w:t>
      </w:r>
      <w:r w:rsidRPr="00DE1EB8">
        <w:rPr>
          <w:u w:val="single"/>
        </w:rPr>
        <w:t>inform experiences</w:t>
      </w:r>
      <w:r w:rsidRPr="00DE1EB8">
        <w:t xml:space="preserve">, like how we </w:t>
      </w:r>
      <w:r w:rsidRPr="00DE1EB8">
        <w:rPr>
          <w:u w:val="single"/>
        </w:rPr>
        <w:t>pull our hand from a stove</w:t>
      </w:r>
      <w:r w:rsidRPr="00DE1EB8">
        <w:t xml:space="preserve"> even without prior experiences because of </w:t>
      </w:r>
      <w:r w:rsidRPr="00DE1EB8">
        <w:rPr>
          <w:u w:val="single"/>
        </w:rPr>
        <w:t>neurology</w:t>
      </w:r>
      <w:r w:rsidRPr="00DE1EB8">
        <w:t>. It also proves we have intrinsic values which disproves fluidity.</w:t>
      </w:r>
    </w:p>
    <w:p w14:paraId="4883B931" w14:textId="77777777" w:rsidR="00E23044" w:rsidRPr="00DE1EB8" w:rsidRDefault="00E23044" w:rsidP="00E23044">
      <w:pPr>
        <w:pStyle w:val="Heading4"/>
      </w:pPr>
      <w:r w:rsidRPr="00DE1EB8">
        <w:t xml:space="preserve">3] It is metaphysically </w:t>
      </w:r>
      <w:r w:rsidRPr="00DE1EB8">
        <w:rPr>
          <w:u w:val="single"/>
        </w:rPr>
        <w:t>impossible</w:t>
      </w:r>
      <w:r w:rsidRPr="00DE1EB8">
        <w:t xml:space="preserve"> for a subject to contain themselves to a good norm because the subject is always changing – only util </w:t>
      </w:r>
      <w:r w:rsidRPr="00DE1EB8">
        <w:rPr>
          <w:u w:val="single"/>
        </w:rPr>
        <w:t>informs</w:t>
      </w:r>
      <w:r w:rsidRPr="00DE1EB8">
        <w:t xml:space="preserve"> what affect is good and bad.</w:t>
      </w:r>
    </w:p>
    <w:p w14:paraId="0064709C" w14:textId="77777777" w:rsidR="00E23044" w:rsidRPr="00DE1EB8" w:rsidRDefault="00E23044" w:rsidP="00E23044">
      <w:pPr>
        <w:pStyle w:val="Heading4"/>
      </w:pPr>
      <w:r w:rsidRPr="00DE1EB8">
        <w:t xml:space="preserve">4] Although some instances desire </w:t>
      </w:r>
      <w:r w:rsidRPr="00DE1EB8">
        <w:rPr>
          <w:u w:val="single"/>
        </w:rPr>
        <w:t>would</w:t>
      </w:r>
      <w:r w:rsidRPr="00DE1EB8">
        <w:t xml:space="preserve"> alter the subject, this does not affect their </w:t>
      </w:r>
      <w:r w:rsidRPr="00DE1EB8">
        <w:rPr>
          <w:u w:val="single"/>
        </w:rPr>
        <w:t>AGENCY</w:t>
      </w:r>
      <w:r w:rsidRPr="00DE1EB8">
        <w:t xml:space="preserve"> as a whole. Certain </w:t>
      </w:r>
      <w:r w:rsidRPr="00DE1EB8">
        <w:rPr>
          <w:u w:val="single"/>
        </w:rPr>
        <w:t>negative</w:t>
      </w:r>
      <w:r w:rsidRPr="00DE1EB8">
        <w:t xml:space="preserve"> or </w:t>
      </w:r>
      <w:r w:rsidRPr="00DE1EB8">
        <w:rPr>
          <w:u w:val="single"/>
        </w:rPr>
        <w:t>positive</w:t>
      </w:r>
      <w:r w:rsidRPr="00DE1EB8">
        <w:t xml:space="preserve"> experiences contextualize how an agent pursues and formulates their desires.</w:t>
      </w:r>
    </w:p>
    <w:p w14:paraId="44C08A71" w14:textId="6F8EF142" w:rsidR="00E23044" w:rsidRDefault="00E23044" w:rsidP="00E23044">
      <w:pPr>
        <w:pStyle w:val="Heading4"/>
        <w:rPr>
          <w:sz w:val="20"/>
        </w:rPr>
      </w:pPr>
      <w:r>
        <w:t>5] Affect isn’t prior or causal</w:t>
      </w:r>
    </w:p>
    <w:p w14:paraId="298BE9C4" w14:textId="77777777" w:rsidR="00E23044" w:rsidRDefault="00E23044" w:rsidP="00E23044">
      <w:pPr>
        <w:rPr>
          <w:rStyle w:val="Style13ptBold"/>
        </w:rPr>
      </w:pPr>
      <w:r>
        <w:rPr>
          <w:rStyle w:val="Style13ptBold"/>
        </w:rPr>
        <w:t>Wetherell 12</w:t>
      </w:r>
    </w:p>
    <w:p w14:paraId="7793E070" w14:textId="77777777" w:rsidR="00E23044" w:rsidRDefault="00E23044" w:rsidP="00E23044">
      <w:r>
        <w:t>Margaret Wetherell, PhD, Professor of Social Psychology at the University of Auckland, Emeritus Professor in the Faculty of Social Sciences at the Open University in the UK, former Director (2003-2009) of the Identities and Social Action Programme for the UK Economic and Social Research Council, “Affect and discourse – What’s the problem? From affect as excess to affective/discursive practice,” Subjectivity (2013) 6, 349–368</w:t>
      </w:r>
    </w:p>
    <w:p w14:paraId="7F161987" w14:textId="77777777" w:rsidR="00E23044" w:rsidRDefault="00E23044" w:rsidP="00E23044"/>
    <w:p w14:paraId="0DDE3F2A" w14:textId="77777777" w:rsidR="00E23044" w:rsidRDefault="00E23044" w:rsidP="00E23044">
      <w:r w:rsidRPr="00533F56">
        <w:rPr>
          <w:rStyle w:val="StyleUnderline"/>
          <w:highlight w:val="green"/>
        </w:rPr>
        <w:t>This</w:t>
      </w:r>
      <w:r>
        <w:rPr>
          <w:rStyle w:val="StyleUnderline"/>
        </w:rPr>
        <w:t xml:space="preserve"> dominant </w:t>
      </w:r>
      <w:r w:rsidRPr="00533F56">
        <w:rPr>
          <w:rStyle w:val="StyleUnderline"/>
          <w:highlight w:val="green"/>
        </w:rPr>
        <w:t>Massumi</w:t>
      </w:r>
      <w:r>
        <w:rPr>
          <w:rStyle w:val="StyleUnderline"/>
        </w:rPr>
        <w:t xml:space="preserve">/Thrift </w:t>
      </w:r>
      <w:r w:rsidRPr="00533F56">
        <w:rPr>
          <w:rStyle w:val="StyleUnderline"/>
          <w:highlight w:val="green"/>
        </w:rPr>
        <w:t>analysis of affect</w:t>
      </w:r>
      <w:r>
        <w:t xml:space="preserve"> and discourse </w:t>
      </w:r>
      <w:r w:rsidRPr="00533F56">
        <w:rPr>
          <w:rStyle w:val="Emphasis"/>
          <w:highlight w:val="green"/>
        </w:rPr>
        <w:t>is</w:t>
      </w:r>
      <w:r>
        <w:rPr>
          <w:rStyle w:val="Emphasis"/>
        </w:rPr>
        <w:t xml:space="preserve"> beginning to be </w:t>
      </w:r>
      <w:r w:rsidRPr="00533F56">
        <w:rPr>
          <w:rStyle w:val="Emphasis"/>
          <w:highlight w:val="green"/>
        </w:rPr>
        <w:t>extensively criticized</w:t>
      </w:r>
      <w:r>
        <w:t xml:space="preserve"> (for example, Hemmings, 2005; Laurier and Philo, 2006; Gill and Pratt, 2008; Pile, 2010; Leys, 2011; Blackman, 2012; Wetherell, 2012, in press). </w:t>
      </w:r>
      <w:r w:rsidRPr="00533F56">
        <w:rPr>
          <w:rStyle w:val="StyleUnderline"/>
          <w:highlight w:val="green"/>
        </w:rPr>
        <w:t>Leys</w:t>
      </w:r>
      <w:r>
        <w:t xml:space="preserve"> (2011), for instance, </w:t>
      </w:r>
      <w:r>
        <w:rPr>
          <w:rStyle w:val="StyleUnderline"/>
        </w:rPr>
        <w:t>forensically</w:t>
      </w:r>
      <w:r>
        <w:t xml:space="preserve"> </w:t>
      </w:r>
      <w:r w:rsidRPr="00533F56">
        <w:rPr>
          <w:rStyle w:val="Emphasis"/>
          <w:highlight w:val="green"/>
        </w:rPr>
        <w:t>takes apart the psychological studies on which Massumi’s argument is based and argues</w:t>
      </w:r>
      <w:r>
        <w:t xml:space="preserve"> that </w:t>
      </w:r>
      <w:r w:rsidRPr="00533F56">
        <w:rPr>
          <w:rStyle w:val="Emphasis"/>
          <w:highlight w:val="green"/>
        </w:rPr>
        <w:t>the foundations are flimsy</w:t>
      </w:r>
      <w:r>
        <w:t xml:space="preserve"> (see also Wetherell, 2012, Chapters 2 and 3). Interestingly, </w:t>
      </w:r>
      <w:r w:rsidRPr="00533F56">
        <w:rPr>
          <w:rStyle w:val="StyleUnderline"/>
          <w:highlight w:val="green"/>
        </w:rPr>
        <w:t>the direction of travel in those</w:t>
      </w:r>
      <w:r>
        <w:rPr>
          <w:rStyle w:val="StyleUnderline"/>
        </w:rPr>
        <w:t xml:space="preserve"> central ‘</w:t>
      </w:r>
      <w:r w:rsidRPr="00533F56">
        <w:rPr>
          <w:rStyle w:val="StyleUnderline"/>
          <w:highlight w:val="green"/>
        </w:rPr>
        <w:t>sciences</w:t>
      </w:r>
      <w:r>
        <w:rPr>
          <w:rStyle w:val="StyleUnderline"/>
        </w:rPr>
        <w:t xml:space="preserve"> of the unthinking’</w:t>
      </w:r>
      <w:r>
        <w:t xml:space="preserve"> – neuroscience and psychobiology – </w:t>
      </w:r>
      <w:r w:rsidRPr="00533F56">
        <w:rPr>
          <w:rStyle w:val="Emphasis"/>
          <w:highlight w:val="green"/>
        </w:rPr>
        <w:t>supports more integrated accounts.</w:t>
      </w:r>
      <w:r>
        <w:rPr>
          <w:highlight w:val="cyan"/>
        </w:rPr>
        <w:t xml:space="preserve"> </w:t>
      </w:r>
      <w:r w:rsidRPr="00533F56">
        <w:rPr>
          <w:rStyle w:val="StyleUnderline"/>
          <w:highlight w:val="green"/>
        </w:rPr>
        <w:t>The claim</w:t>
      </w:r>
      <w:r>
        <w:rPr>
          <w:rStyle w:val="StyleUnderline"/>
        </w:rPr>
        <w:t xml:space="preserve"> that </w:t>
      </w:r>
      <w:r w:rsidRPr="00533F56">
        <w:rPr>
          <w:rStyle w:val="StyleUnderline"/>
          <w:highlight w:val="green"/>
        </w:rPr>
        <w:t>meaning-making and embodied affect separate</w:t>
      </w:r>
      <w:r>
        <w:rPr>
          <w:rStyle w:val="StyleUnderline"/>
        </w:rPr>
        <w:t xml:space="preserve"> chronologically</w:t>
      </w:r>
      <w:r>
        <w:t xml:space="preserve"> (with affect first), </w:t>
      </w:r>
      <w:r>
        <w:rPr>
          <w:rStyle w:val="StyleUnderline"/>
        </w:rPr>
        <w:t xml:space="preserve">dividing </w:t>
      </w:r>
      <w:r w:rsidRPr="00533F56">
        <w:rPr>
          <w:rStyle w:val="StyleUnderline"/>
          <w:highlight w:val="green"/>
        </w:rPr>
        <w:t>into different ‘tracks’, would</w:t>
      </w:r>
      <w:r>
        <w:rPr>
          <w:highlight w:val="cyan"/>
        </w:rPr>
        <w:t xml:space="preserve"> </w:t>
      </w:r>
      <w:r w:rsidRPr="00533F56">
        <w:rPr>
          <w:rStyle w:val="Emphasis"/>
          <w:highlight w:val="green"/>
        </w:rPr>
        <w:t>be seen by</w:t>
      </w:r>
      <w:r>
        <w:rPr>
          <w:rStyle w:val="Emphasis"/>
        </w:rPr>
        <w:t xml:space="preserve"> many </w:t>
      </w:r>
      <w:r w:rsidRPr="00533F56">
        <w:rPr>
          <w:rStyle w:val="Emphasis"/>
          <w:highlight w:val="green"/>
        </w:rPr>
        <w:t>affective scientists as implausible</w:t>
      </w:r>
      <w:r>
        <w:rPr>
          <w:rStyle w:val="Emphasis"/>
        </w:rPr>
        <w:t>.</w:t>
      </w:r>
    </w:p>
    <w:p w14:paraId="2229F01F" w14:textId="77777777" w:rsidR="00E23044" w:rsidRDefault="00E23044" w:rsidP="00E23044">
      <w:r>
        <w:t xml:space="preserve">Scherer (2005, p. 314), a leading emotion researcher in experimental psychology, for instance, works on the principle that a burst of affect involves the ‘synchronous recruitment of somatic and mental resources’. Damasio (1999), the neuroscientist perhaps most frequently drawn upon by social researchers, is contradictory in his emphases, but argues that everyday emotional experience is a functional continuum. </w:t>
      </w:r>
      <w:r>
        <w:rPr>
          <w:rStyle w:val="StyleUnderline"/>
        </w:rPr>
        <w:t>This continuum</w:t>
      </w:r>
      <w:r>
        <w:t xml:space="preserve">, he maintains, </w:t>
      </w:r>
      <w:r>
        <w:rPr>
          <w:rStyle w:val="StyleUnderline"/>
        </w:rPr>
        <w:t>is a ‘running polyphony’</w:t>
      </w:r>
      <w:r>
        <w:t xml:space="preserve"> (1999, p. 43) </w:t>
      </w:r>
      <w:r>
        <w:rPr>
          <w:rStyle w:val="StyleUnderline"/>
        </w:rPr>
        <w:t>making up the fabric of body/mind.</w:t>
      </w:r>
      <w:r>
        <w:t xml:space="preserve"> It consists of continuous cycles of bodily responses, changes in representations of body states, consciousness of feelings likely to trigger new embodied responses and so on. </w:t>
      </w:r>
      <w:r w:rsidRPr="00533F56">
        <w:rPr>
          <w:rStyle w:val="StyleUnderline"/>
          <w:highlight w:val="green"/>
        </w:rPr>
        <w:t>Experimental psychologists</w:t>
      </w:r>
      <w:r>
        <w:t xml:space="preserve"> Barrett (2009) and Russell (2003) </w:t>
      </w:r>
      <w:r w:rsidRPr="00533F56">
        <w:rPr>
          <w:rStyle w:val="StyleUnderline"/>
          <w:highlight w:val="green"/>
        </w:rPr>
        <w:t>equally suggest a contingent</w:t>
      </w:r>
      <w:r>
        <w:rPr>
          <w:rStyle w:val="StyleUnderline"/>
        </w:rPr>
        <w:t xml:space="preserve">, plastic </w:t>
      </w:r>
      <w:r w:rsidRPr="00533F56">
        <w:rPr>
          <w:rStyle w:val="StyleUnderline"/>
          <w:highlight w:val="green"/>
        </w:rPr>
        <w:t>and flexible, constructive feedback process</w:t>
      </w:r>
      <w:r>
        <w:rPr>
          <w:rStyle w:val="StyleUnderline"/>
        </w:rPr>
        <w:t>, as core affects</w:t>
      </w:r>
      <w:r>
        <w:t xml:space="preserve"> (core embodied, psycho-physiological states) </w:t>
      </w:r>
      <w:r>
        <w:rPr>
          <w:rStyle w:val="StyleUnderline"/>
        </w:rPr>
        <w:t>are simultaneously perceived, organized, categorized, labelled and communicated becoming socially recognizable ‘emotions’.</w:t>
      </w:r>
      <w:r>
        <w:t xml:space="preserve"> Any initial bodily hit, in other words, is always already occurring within an ongoing stream of meaning-making or semiosis. </w:t>
      </w:r>
      <w:r w:rsidRPr="00533F56">
        <w:rPr>
          <w:rStyle w:val="Emphasis"/>
          <w:highlight w:val="green"/>
        </w:rPr>
        <w:t>We cannot stop the clock</w:t>
      </w:r>
      <w:r>
        <w:t xml:space="preserve">, start it just from some constructed moment of initial impingement, </w:t>
      </w:r>
      <w:r w:rsidRPr="00533F56">
        <w:rPr>
          <w:rStyle w:val="Emphasis"/>
          <w:highlight w:val="green"/>
        </w:rPr>
        <w:t>and ignore</w:t>
      </w:r>
      <w:r>
        <w:rPr>
          <w:rStyle w:val="Emphasis"/>
        </w:rPr>
        <w:t xml:space="preserve"> the </w:t>
      </w:r>
      <w:r w:rsidRPr="00533F56">
        <w:rPr>
          <w:rStyle w:val="Emphasis"/>
          <w:highlight w:val="green"/>
        </w:rPr>
        <w:t>meaning-making contexts and histories</w:t>
      </w:r>
      <w:r>
        <w:t xml:space="preserve"> that so decisively shape the encounters between bodies and events (Wetherell, in press).</w:t>
      </w:r>
    </w:p>
    <w:p w14:paraId="3DEDA223" w14:textId="77777777" w:rsidR="00E23044" w:rsidRDefault="00E23044" w:rsidP="00E23044">
      <w:pPr>
        <w:rPr>
          <w:rStyle w:val="Emphasis"/>
        </w:rPr>
      </w:pPr>
      <w:r>
        <w:rPr>
          <w:rStyle w:val="StyleUnderline"/>
        </w:rPr>
        <w:t>Developments in experimental psychology and psychobiology aside</w:t>
      </w:r>
      <w:r>
        <w:t xml:space="preserve"> (and I do not want to suggest accepting affective science uncritically), </w:t>
      </w:r>
      <w:r>
        <w:rPr>
          <w:rStyle w:val="StyleUnderline"/>
        </w:rPr>
        <w:t>the problems with the assumption of a radical cut between affect and discourse come most sharply into view when we look at how researchers have tried to operationalize this cut in their empirical work.</w:t>
      </w:r>
      <w:r>
        <w:t xml:space="preserve"> As the next section will try to show, </w:t>
      </w:r>
      <w:r w:rsidRPr="00533F56">
        <w:rPr>
          <w:rStyle w:val="StyleUnderline"/>
          <w:highlight w:val="green"/>
        </w:rPr>
        <w:t>as we come up against affect in practice</w:t>
      </w:r>
      <w:r>
        <w:rPr>
          <w:highlight w:val="cyan"/>
        </w:rPr>
        <w:t xml:space="preserve">, </w:t>
      </w:r>
      <w:r w:rsidRPr="00533F56">
        <w:rPr>
          <w:rStyle w:val="Emphasis"/>
          <w:highlight w:val="green"/>
        </w:rPr>
        <w:t>it becomes even clearer</w:t>
      </w:r>
      <w:r>
        <w:rPr>
          <w:rStyle w:val="Emphasis"/>
        </w:rPr>
        <w:t xml:space="preserve"> that </w:t>
      </w:r>
      <w:r w:rsidRPr="00533F56">
        <w:rPr>
          <w:rStyle w:val="Emphasis"/>
          <w:highlight w:val="green"/>
        </w:rPr>
        <w:t>the moment of ‘intensity’ is indissolubly linked to the history of ‘quality’</w:t>
      </w:r>
      <w:r>
        <w:t xml:space="preserve"> (in Massumi’s terminology). </w:t>
      </w:r>
      <w:r w:rsidRPr="00533F56">
        <w:rPr>
          <w:rStyle w:val="Emphasis"/>
          <w:highlight w:val="green"/>
        </w:rPr>
        <w:t>It becomes more and more difficult to sustain</w:t>
      </w:r>
      <w:r>
        <w:rPr>
          <w:rStyle w:val="Emphasis"/>
        </w:rPr>
        <w:t xml:space="preserve"> the </w:t>
      </w:r>
      <w:r w:rsidRPr="00533F56">
        <w:rPr>
          <w:rStyle w:val="Emphasis"/>
          <w:highlight w:val="green"/>
        </w:rPr>
        <w:t>chronology Massumi</w:t>
      </w:r>
      <w:r>
        <w:rPr>
          <w:rStyle w:val="Emphasis"/>
        </w:rPr>
        <w:t xml:space="preserve"> and Thrift </w:t>
      </w:r>
      <w:r w:rsidRPr="00533F56">
        <w:rPr>
          <w:rStyle w:val="Emphasis"/>
          <w:highlight w:val="green"/>
        </w:rPr>
        <w:t>propose</w:t>
      </w:r>
      <w:r>
        <w:rPr>
          <w:rStyle w:val="Emphasis"/>
        </w:rPr>
        <w:t>, or the assumption</w:t>
      </w:r>
      <w:r>
        <w:t xml:space="preserve"> that </w:t>
      </w:r>
      <w:r>
        <w:rPr>
          <w:rStyle w:val="Emphasis"/>
        </w:rPr>
        <w:t>humans first encounter the world bodily and then secondarily discursively.</w:t>
      </w:r>
    </w:p>
    <w:p w14:paraId="2840C20D" w14:textId="3FFB048D" w:rsidR="00E23044" w:rsidRDefault="00E23044" w:rsidP="00E23044"/>
    <w:p w14:paraId="1BEA5D28" w14:textId="48113A1A" w:rsidR="0000542E" w:rsidRDefault="0000542E" w:rsidP="0000542E">
      <w:pPr>
        <w:pStyle w:val="Heading3"/>
      </w:pPr>
      <w:r>
        <w:t>1NC – Hijack 1</w:t>
      </w:r>
    </w:p>
    <w:p w14:paraId="7FA911A5" w14:textId="77777777" w:rsidR="0000542E" w:rsidRDefault="0000542E" w:rsidP="0000542E">
      <w:pPr>
        <w:pStyle w:val="Heading4"/>
      </w:pPr>
      <w:r w:rsidRPr="00686763">
        <w:t>The aff collapses to monism – affect theory is just substance monism, that the world and ever</w:t>
      </w:r>
      <w:r>
        <w:t>y</w:t>
      </w:r>
      <w:r w:rsidRPr="00686763">
        <w:t xml:space="preserve"> instance of it are just different folds of affect</w:t>
      </w:r>
      <w:r>
        <w:t xml:space="preserve"> – </w:t>
      </w:r>
      <w:r w:rsidRPr="00686763">
        <w:t xml:space="preserve">deleuze is just straight up a monist. </w:t>
      </w:r>
    </w:p>
    <w:p w14:paraId="7DA7D93B" w14:textId="77777777" w:rsidR="0000542E" w:rsidRDefault="0000542E" w:rsidP="0000542E">
      <w:pPr>
        <w:pStyle w:val="Heading4"/>
      </w:pPr>
      <w:r w:rsidRPr="00686763">
        <w:t>That negates –</w:t>
      </w:r>
      <w:r>
        <w:t xml:space="preserve"> </w:t>
      </w:r>
    </w:p>
    <w:p w14:paraId="071F5DB1" w14:textId="77777777" w:rsidR="0000542E" w:rsidRDefault="0000542E" w:rsidP="0000542E">
      <w:pPr>
        <w:pStyle w:val="Heading4"/>
      </w:pPr>
      <w:r>
        <w:t>A] O</w:t>
      </w:r>
      <w:r w:rsidRPr="00686763">
        <w:t xml:space="preserve">ught statements require conduct between agents – even if one has a duty for them self, it assumes a difference between the self and the mind; otherwise it’s not a duty since its just self-imposed and </w:t>
      </w:r>
    </w:p>
    <w:p w14:paraId="1416E845" w14:textId="7EBD3343" w:rsidR="0000542E" w:rsidRDefault="0000542E" w:rsidP="0000542E">
      <w:pPr>
        <w:pStyle w:val="Heading4"/>
      </w:pPr>
      <w:r>
        <w:t>B] P</w:t>
      </w:r>
      <w:r w:rsidRPr="00686763">
        <w:t>lurality impossible means change is impossible as it goes from one state from existing to not existing, but monism proves that one thing exists which can’t not exist since it’s everything so elimination is impossible.</w:t>
      </w:r>
    </w:p>
    <w:p w14:paraId="57EECFDC" w14:textId="33D5B87C" w:rsidR="0000542E" w:rsidRDefault="0000542E" w:rsidP="0000542E"/>
    <w:p w14:paraId="0A396F23" w14:textId="120B31C5" w:rsidR="003B5C1C" w:rsidRDefault="003B5C1C" w:rsidP="003B5C1C">
      <w:pPr>
        <w:pStyle w:val="Heading2"/>
      </w:pPr>
      <w:r>
        <w:t>1NC – AT: Offense</w:t>
      </w:r>
    </w:p>
    <w:p w14:paraId="52810059" w14:textId="44E0D932" w:rsidR="003B5C1C" w:rsidRPr="003B5C1C" w:rsidRDefault="003B5C1C" w:rsidP="003B5C1C">
      <w:pPr>
        <w:pStyle w:val="Heading3"/>
      </w:pPr>
      <w:r>
        <w:t>1NC – Turns</w:t>
      </w:r>
    </w:p>
    <w:p w14:paraId="4DFD3984" w14:textId="0C0F7EB4" w:rsidR="00E23044" w:rsidRDefault="0000542E" w:rsidP="0000542E">
      <w:pPr>
        <w:pStyle w:val="Heading4"/>
      </w:pPr>
      <w:r>
        <w:t>1] US uses unilateral coercion to circumvent – inhibits lines of flight</w:t>
      </w:r>
    </w:p>
    <w:p w14:paraId="1854B377" w14:textId="77777777" w:rsidR="0000542E" w:rsidRPr="00DE1EB8" w:rsidRDefault="0000542E" w:rsidP="0000542E">
      <w:r w:rsidRPr="00DE1EB8">
        <w:rPr>
          <w:rStyle w:val="Style13ptBold"/>
        </w:rPr>
        <w:t>Marcellin 16</w:t>
      </w:r>
      <w:r w:rsidRPr="00DE1EB8">
        <w:t xml:space="preserve"> Marcellin, Sherry (Professor, London School of Economics). The political economy of pharmaceutical patents: US sectional interests and the African Group at the WTO. Routledge, 2016./SJKS</w:t>
      </w:r>
    </w:p>
    <w:p w14:paraId="047590D6" w14:textId="77777777" w:rsidR="0000542E" w:rsidRPr="00DE1EB8" w:rsidRDefault="0000542E" w:rsidP="0000542E">
      <w:pPr>
        <w:rPr>
          <w:sz w:val="16"/>
        </w:rPr>
      </w:pPr>
      <w:r w:rsidRPr="00DE1EB8">
        <w:rPr>
          <w:sz w:val="16"/>
        </w:rPr>
        <w:t xml:space="preserve">In July 1988, prior to the Montreal Mid-Term Review, </w:t>
      </w:r>
      <w:r w:rsidRPr="00DE1EB8">
        <w:rPr>
          <w:rStyle w:val="Emphasis"/>
        </w:rPr>
        <w:t>DCs had sensed that the approach being proposed by industrialised countries was desirable on the grounds that the alternative would be a proliferation of unilateral or bilateral actions</w:t>
      </w:r>
      <w:r w:rsidRPr="00DE1EB8">
        <w:rPr>
          <w:sz w:val="16"/>
        </w:rPr>
        <w:t xml:space="preserve"> (MTN.GNG/NG11/8: 31). </w:t>
      </w:r>
      <w:r w:rsidRPr="00DE1EB8">
        <w:rPr>
          <w:rStyle w:val="Emphasis"/>
        </w:rPr>
        <w:t>These NITs maintained that acceptance of such an approach would be tantamount to creating a licence to force, in the name of trade, modifications in standards for the protection of IP in a way that had not been found acceptable or possible so far in WIPO (ibid</w:t>
      </w:r>
      <w:r w:rsidRPr="00DE1EB8">
        <w:rPr>
          <w:sz w:val="16"/>
        </w:rPr>
        <w:t xml:space="preserve">). </w:t>
      </w:r>
      <w:r w:rsidRPr="00DE1EB8">
        <w:rPr>
          <w:rStyle w:val="Emphasis"/>
        </w:rPr>
        <w:t xml:space="preserve">Brazil subsequently informed the Group that on October 20, 1988, </w:t>
      </w:r>
      <w:r w:rsidRPr="00DE1EB8">
        <w:rPr>
          <w:rStyle w:val="Emphasis"/>
          <w:highlight w:val="green"/>
        </w:rPr>
        <w:t xml:space="preserve">unilateral restrictions </w:t>
      </w:r>
      <w:r w:rsidRPr="000F6325">
        <w:rPr>
          <w:rStyle w:val="Emphasis"/>
        </w:rPr>
        <w:t xml:space="preserve">had been </w:t>
      </w:r>
      <w:r w:rsidRPr="00DE1EB8">
        <w:rPr>
          <w:rStyle w:val="Emphasis"/>
          <w:highlight w:val="green"/>
        </w:rPr>
        <w:t xml:space="preserve">applied by the US </w:t>
      </w:r>
      <w:r w:rsidRPr="000F6325">
        <w:rPr>
          <w:rStyle w:val="Emphasis"/>
        </w:rPr>
        <w:t xml:space="preserve">to Brazilian exports as a retaliatory measure in connection with an IP issue; that this type of action seriously </w:t>
      </w:r>
      <w:r w:rsidRPr="00DE1EB8">
        <w:rPr>
          <w:rStyle w:val="Emphasis"/>
          <w:highlight w:val="green"/>
        </w:rPr>
        <w:t xml:space="preserve">inhibited Brazil’s participation </w:t>
      </w:r>
      <w:r w:rsidRPr="000F6325">
        <w:rPr>
          <w:rStyle w:val="Emphasis"/>
        </w:rPr>
        <w:t>in the work of the Group, since</w:t>
      </w:r>
      <w:r w:rsidRPr="00DE1EB8">
        <w:rPr>
          <w:rStyle w:val="Emphasis"/>
        </w:rPr>
        <w:t xml:space="preserve"> ‘no country could be expected to participate in negotiations while experiencing pressures on the substance of its position’</w:t>
      </w:r>
      <w:r w:rsidRPr="00DE1EB8">
        <w:rPr>
          <w:sz w:val="16"/>
        </w:rPr>
        <w:t xml:space="preserve"> (MTN.GNG/NG11/10: 27). The Brazilian delegate maintained that such action by the US constituted a blatant infringement of GATT rules and was contrary to the Standstill commitment of the Punta del Este Declaration. ‘</w:t>
      </w:r>
      <w:r w:rsidRPr="00DE1EB8">
        <w:rPr>
          <w:rStyle w:val="Emphasis"/>
        </w:rPr>
        <w:t xml:space="preserve">The </w:t>
      </w:r>
      <w:r w:rsidRPr="000F6325">
        <w:rPr>
          <w:rStyle w:val="Emphasis"/>
        </w:rPr>
        <w:t>United States action was</w:t>
      </w:r>
      <w:r w:rsidRPr="00DE1EB8">
        <w:rPr>
          <w:rStyle w:val="Emphasis"/>
        </w:rPr>
        <w:t xml:space="preserve"> an attempt to </w:t>
      </w:r>
      <w:r w:rsidRPr="00DE1EB8">
        <w:rPr>
          <w:rStyle w:val="Emphasis"/>
          <w:highlight w:val="green"/>
        </w:rPr>
        <w:t>coerce Brazil to change its i</w:t>
      </w:r>
      <w:r w:rsidRPr="00DE1EB8">
        <w:rPr>
          <w:rStyle w:val="Emphasis"/>
        </w:rPr>
        <w:t xml:space="preserve">ntellectual </w:t>
      </w:r>
      <w:r w:rsidRPr="00DE1EB8">
        <w:rPr>
          <w:rStyle w:val="Emphasis"/>
          <w:highlight w:val="green"/>
        </w:rPr>
        <w:t>pr</w:t>
      </w:r>
      <w:r w:rsidRPr="00DE1EB8">
        <w:rPr>
          <w:rStyle w:val="Emphasis"/>
        </w:rPr>
        <w:t xml:space="preserve">operty </w:t>
      </w:r>
      <w:r w:rsidRPr="00DE1EB8">
        <w:rPr>
          <w:rStyle w:val="Emphasis"/>
          <w:highlight w:val="green"/>
        </w:rPr>
        <w:t>legislation</w:t>
      </w:r>
      <w:r w:rsidRPr="00DE1EB8">
        <w:rPr>
          <w:sz w:val="16"/>
        </w:rPr>
        <w:t xml:space="preserve">, and furthermore represented an attempt by the United States to improve its negotiating position in the Uruguay Round’ (ibid). A US delegate countered that the measures had been taken with regret and as a last resort after all alternative ways of defending legitimate US interests had been exhausted, and that the US further believed that the adoption of effective patent protection was in Brazil’s own interest (ibid: 28). </w:t>
      </w:r>
      <w:r w:rsidRPr="000F6325">
        <w:rPr>
          <w:rStyle w:val="Emphasis"/>
        </w:rPr>
        <w:t>The US had therefore applied its strategy</w:t>
      </w:r>
      <w:r w:rsidRPr="00DE1EB8">
        <w:rPr>
          <w:rStyle w:val="Emphasis"/>
        </w:rPr>
        <w:t xml:space="preserve"> of </w:t>
      </w:r>
      <w:r w:rsidRPr="00DE1EB8">
        <w:rPr>
          <w:rStyle w:val="Emphasis"/>
          <w:highlight w:val="green"/>
        </w:rPr>
        <w:t>coercive unilateralism against</w:t>
      </w:r>
      <w:r w:rsidRPr="00DE1EB8">
        <w:rPr>
          <w:rStyle w:val="Emphasis"/>
        </w:rPr>
        <w:t xml:space="preserve"> </w:t>
      </w:r>
      <w:r w:rsidRPr="000F6325">
        <w:rPr>
          <w:rStyle w:val="Emphasis"/>
        </w:rPr>
        <w:t>one of the two most important players championing the cause of</w:t>
      </w:r>
      <w:r w:rsidRPr="00DE1EB8">
        <w:rPr>
          <w:rStyle w:val="Emphasis"/>
        </w:rPr>
        <w:t xml:space="preserve"> </w:t>
      </w:r>
      <w:r w:rsidRPr="00DE1EB8">
        <w:rPr>
          <w:rStyle w:val="Emphasis"/>
          <w:highlight w:val="green"/>
        </w:rPr>
        <w:t xml:space="preserve">the South </w:t>
      </w:r>
      <w:r w:rsidRPr="000F6325">
        <w:rPr>
          <w:rStyle w:val="Emphasis"/>
        </w:rPr>
        <w:t>in the TRIPS negotiations</w:t>
      </w:r>
      <w:r w:rsidRPr="00DE1EB8">
        <w:rPr>
          <w:rStyle w:val="Emphasis"/>
        </w:rPr>
        <w:t>,</w:t>
      </w:r>
      <w:r w:rsidRPr="00DE1EB8">
        <w:rPr>
          <w:sz w:val="16"/>
        </w:rPr>
        <w:t xml:space="preserve"> the other being India. Apprehensive about the resistance of this dominant Southern duo, </w:t>
      </w:r>
      <w:r w:rsidRPr="000F6325">
        <w:rPr>
          <w:rStyle w:val="Emphasis"/>
        </w:rPr>
        <w:t xml:space="preserve">the United States sought to </w:t>
      </w:r>
      <w:r w:rsidRPr="00DE1EB8">
        <w:rPr>
          <w:rStyle w:val="Emphasis"/>
          <w:highlight w:val="green"/>
        </w:rPr>
        <w:t xml:space="preserve">utilise </w:t>
      </w:r>
      <w:r w:rsidRPr="000F6325">
        <w:rPr>
          <w:rStyle w:val="Emphasis"/>
        </w:rPr>
        <w:t xml:space="preserve">its </w:t>
      </w:r>
      <w:r w:rsidRPr="00DE1EB8">
        <w:rPr>
          <w:rStyle w:val="Emphasis"/>
          <w:highlight w:val="green"/>
        </w:rPr>
        <w:t>market size</w:t>
      </w:r>
      <w:r w:rsidRPr="00DE1EB8">
        <w:rPr>
          <w:rStyle w:val="Emphasis"/>
        </w:rPr>
        <w:t xml:space="preserve"> as a bargaining tool </w:t>
      </w:r>
      <w:r w:rsidRPr="00DE1EB8">
        <w:rPr>
          <w:rStyle w:val="Emphasis"/>
          <w:highlight w:val="green"/>
        </w:rPr>
        <w:t xml:space="preserve">to secure changes </w:t>
      </w:r>
      <w:r w:rsidRPr="000F6325">
        <w:rPr>
          <w:rStyle w:val="Emphasis"/>
        </w:rPr>
        <w:t>to national IP regimes.</w:t>
      </w:r>
      <w:r w:rsidRPr="000F6325">
        <w:rPr>
          <w:sz w:val="16"/>
        </w:rPr>
        <w:t xml:space="preserve"> It therefore decided to impact the more powerful of the two at the time, </w:t>
      </w:r>
      <w:r w:rsidRPr="000F6325">
        <w:rPr>
          <w:rStyle w:val="Emphasis"/>
        </w:rPr>
        <w:t>thereby indirectly</w:t>
      </w:r>
      <w:r w:rsidRPr="00DE1EB8">
        <w:rPr>
          <w:rStyle w:val="Emphasis"/>
        </w:rPr>
        <w:t xml:space="preserve"> </w:t>
      </w:r>
      <w:r w:rsidRPr="00DE1EB8">
        <w:rPr>
          <w:rStyle w:val="Emphasis"/>
          <w:highlight w:val="green"/>
        </w:rPr>
        <w:t>admonishing</w:t>
      </w:r>
      <w:r w:rsidRPr="00DE1EB8">
        <w:rPr>
          <w:rStyle w:val="Emphasis"/>
        </w:rPr>
        <w:t xml:space="preserve"> India and </w:t>
      </w:r>
      <w:r w:rsidRPr="000F6325">
        <w:rPr>
          <w:rStyle w:val="Emphasis"/>
        </w:rPr>
        <w:t>the</w:t>
      </w:r>
      <w:r w:rsidRPr="00DE1EB8">
        <w:rPr>
          <w:rStyle w:val="Emphasis"/>
        </w:rPr>
        <w:t xml:space="preserve"> entire </w:t>
      </w:r>
      <w:r w:rsidRPr="00DE1EB8">
        <w:rPr>
          <w:rStyle w:val="Emphasis"/>
          <w:highlight w:val="green"/>
        </w:rPr>
        <w:t xml:space="preserve">coalition against </w:t>
      </w:r>
      <w:r w:rsidRPr="000F6325">
        <w:rPr>
          <w:rStyle w:val="Emphasis"/>
        </w:rPr>
        <w:t xml:space="preserve">strengthened </w:t>
      </w:r>
      <w:r w:rsidRPr="00DE1EB8">
        <w:rPr>
          <w:rStyle w:val="Emphasis"/>
          <w:highlight w:val="green"/>
        </w:rPr>
        <w:t>IP</w:t>
      </w:r>
      <w:r w:rsidRPr="00DE1EB8">
        <w:rPr>
          <w:rStyle w:val="Emphasis"/>
        </w:rPr>
        <w:t xml:space="preserve"> </w:t>
      </w:r>
      <w:r w:rsidRPr="000F6325">
        <w:rPr>
          <w:rStyle w:val="Emphasis"/>
        </w:rPr>
        <w:t>rules, as well as their domestic export constituencies who would be affected by US decisions to restrict imports.</w:t>
      </w:r>
      <w:r w:rsidRPr="000F6325">
        <w:rPr>
          <w:sz w:val="16"/>
        </w:rPr>
        <w:t xml:space="preserve"> Moreover, because Brazil and India appeared to be collaborating extensively in maintaining a united front, a resulting strain on Brazil’s economy would likely affect their co-operation. However, since market opening and closure have been treated as the currency of trade negotiations in the post-war period (Steinberg 2002: 347), the move to place restrictions on Brazilian exports by the largest consumer market in the GPE should not have been entirely unanticipated. </w:t>
      </w:r>
      <w:r w:rsidRPr="000F6325">
        <w:rPr>
          <w:rStyle w:val="Emphasis"/>
        </w:rPr>
        <w:t>Brazil was also the regional leader in South America and disciplining it would send an unequivocal warning to other South American countries (</w:t>
      </w:r>
      <w:r w:rsidRPr="000F6325">
        <w:rPr>
          <w:sz w:val="16"/>
        </w:rPr>
        <w:t xml:space="preserve">Drahos and Braithwaite 2002: 136), including Argentina, Chile and Peru who were also active participants in the negotiations. </w:t>
      </w:r>
      <w:r w:rsidRPr="000F6325">
        <w:rPr>
          <w:rStyle w:val="Emphasis"/>
        </w:rPr>
        <w:t>This would mark the start of a series of coercive strategies aimed at compliance with the US private-sector envisioned GATT IPP.</w:t>
      </w:r>
    </w:p>
    <w:p w14:paraId="55E6E7A1" w14:textId="77777777" w:rsidR="0000542E" w:rsidRPr="00DE1EB8" w:rsidRDefault="0000542E" w:rsidP="0000542E">
      <w:pPr>
        <w:pStyle w:val="Heading4"/>
        <w:rPr>
          <w:rFonts w:cs="Calibri"/>
        </w:rPr>
      </w:pPr>
      <w:r>
        <w:t xml:space="preserve">2] </w:t>
      </w:r>
      <w:r w:rsidRPr="00DE1EB8">
        <w:rPr>
          <w:rFonts w:cs="Calibri"/>
        </w:rPr>
        <w:t xml:space="preserve">Companies will just </w:t>
      </w:r>
      <w:r w:rsidRPr="00DE1EB8">
        <w:rPr>
          <w:rFonts w:cs="Calibri"/>
          <w:u w:val="single"/>
        </w:rPr>
        <w:t>obtain a patent in a different sector</w:t>
      </w:r>
      <w:r w:rsidRPr="00DE1EB8">
        <w:rPr>
          <w:rFonts w:cs="Calibri"/>
        </w:rPr>
        <w:t>.</w:t>
      </w:r>
    </w:p>
    <w:p w14:paraId="16510061" w14:textId="77777777" w:rsidR="0000542E" w:rsidRPr="00DE1EB8" w:rsidRDefault="0000542E" w:rsidP="0000542E">
      <w:r w:rsidRPr="00DE1EB8">
        <w:rPr>
          <w:rStyle w:val="Style13ptBold"/>
        </w:rPr>
        <w:t>Thomas 15</w:t>
      </w:r>
      <w:r w:rsidRPr="00DE1EB8">
        <w:t xml:space="preserve"> [John R; Visiting Scholar, CRS; “Tailoring the Patent System for Specific Industries, Congressional Research Service,” CRS; 2015; </w:t>
      </w:r>
      <w:hyperlink r:id="rId12" w:history="1">
        <w:r w:rsidRPr="00DE1EB8">
          <w:rPr>
            <w:rStyle w:val="Hyperlink"/>
          </w:rPr>
          <w:t>https://crsreports.congress.gov/product/pdf/R/R43264/7</w:t>
        </w:r>
      </w:hyperlink>
      <w:r w:rsidRPr="00DE1EB8">
        <w:t>] Justin</w:t>
      </w:r>
    </w:p>
    <w:p w14:paraId="3C884A80" w14:textId="77777777" w:rsidR="0000542E" w:rsidRPr="00DE1EB8" w:rsidRDefault="0000542E" w:rsidP="0000542E">
      <w:pPr>
        <w:rPr>
          <w:sz w:val="16"/>
          <w:szCs w:val="16"/>
        </w:rPr>
      </w:pPr>
      <w:r w:rsidRPr="00DE1EB8">
        <w:rPr>
          <w:sz w:val="16"/>
          <w:szCs w:val="16"/>
        </w:rPr>
        <w:t xml:space="preserve">In view of the concerns noted above, commentators have gone so far to say that “it has become increasingly difficult to believe that a one-size-fits-all approach to patent law can survive.”75 To the extent the current patent system creates a blanket set of rules that apply comparably to distinct industries, it likely over-encourages innovation in some contexts and under-incentivizes it in others.76 Further, some observers have asserted that the need of firms to identify and access the patented inventions of others may differ among industries.77 As a result, the case can be made that distinct industrial, technological, and market characteristics that exist across the breadth of the U.S. economy compel industry-specific patent statutes. However, others have questioned the wisdom and practicality of such line-drawing.78 The following concerns, among others, have been identified: </w:t>
      </w:r>
    </w:p>
    <w:p w14:paraId="539EF25B" w14:textId="77777777" w:rsidR="0000542E" w:rsidRPr="00DE1EB8" w:rsidRDefault="0000542E" w:rsidP="0000542E">
      <w:pPr>
        <w:rPr>
          <w:u w:val="single"/>
        </w:rPr>
      </w:pPr>
      <w:r w:rsidRPr="00DE1EB8">
        <w:rPr>
          <w:sz w:val="16"/>
        </w:rPr>
        <w:sym w:font="Symbol" w:char="F0B7"/>
      </w:r>
      <w:r w:rsidRPr="00DE1EB8">
        <w:rPr>
          <w:sz w:val="16"/>
        </w:rPr>
        <w:t xml:space="preserve"> Over its long history, </w:t>
      </w:r>
      <w:r w:rsidRPr="00DE1EB8">
        <w:rPr>
          <w:u w:val="single"/>
        </w:rPr>
        <w:t xml:space="preserve">the U.S. </w:t>
      </w:r>
      <w:r w:rsidRPr="00DE1EB8">
        <w:rPr>
          <w:highlight w:val="green"/>
          <w:u w:val="single"/>
        </w:rPr>
        <w:t>patent system</w:t>
      </w:r>
      <w:r w:rsidRPr="00DE1EB8">
        <w:rPr>
          <w:u w:val="single"/>
        </w:rPr>
        <w:t xml:space="preserve"> has </w:t>
      </w:r>
      <w:r w:rsidRPr="00DE1EB8">
        <w:rPr>
          <w:rStyle w:val="Emphasis"/>
        </w:rPr>
        <w:t xml:space="preserve">flexibly </w:t>
      </w:r>
      <w:r w:rsidRPr="00DE1EB8">
        <w:rPr>
          <w:rStyle w:val="Emphasis"/>
          <w:highlight w:val="green"/>
        </w:rPr>
        <w:t>adapted</w:t>
      </w:r>
      <w:r w:rsidRPr="00DE1EB8">
        <w:rPr>
          <w:rStyle w:val="Emphasis"/>
        </w:rPr>
        <w:t xml:space="preserve"> to new technologies such as biotechnology and computer software</w:t>
      </w:r>
      <w:r w:rsidRPr="00DE1EB8">
        <w:rPr>
          <w:u w:val="single"/>
        </w:rPr>
        <w:t>. Legislative adoption of technology-specific categories may leave unanticipated, cutting-edge technologies outside the patent system.79</w:t>
      </w:r>
    </w:p>
    <w:p w14:paraId="13C46F71" w14:textId="77777777" w:rsidR="0000542E" w:rsidRPr="00DE1EB8" w:rsidRDefault="0000542E" w:rsidP="0000542E">
      <w:pPr>
        <w:rPr>
          <w:sz w:val="16"/>
        </w:rPr>
      </w:pPr>
      <w:r w:rsidRPr="00DE1EB8">
        <w:rPr>
          <w:sz w:val="16"/>
        </w:rPr>
        <w:t xml:space="preserve"> </w:t>
      </w:r>
      <w:r w:rsidRPr="00DE1EB8">
        <w:rPr>
          <w:sz w:val="16"/>
        </w:rPr>
        <w:sym w:font="Symbol" w:char="F0B7"/>
      </w:r>
      <w:r w:rsidRPr="00DE1EB8">
        <w:rPr>
          <w:sz w:val="16"/>
        </w:rPr>
        <w:t xml:space="preserve"> Defining a specific industry or category of technologies may prove to be a contested proposition.</w:t>
      </w:r>
    </w:p>
    <w:p w14:paraId="71F4087B" w14:textId="77777777" w:rsidR="0000542E" w:rsidRPr="00DE1EB8" w:rsidRDefault="0000542E" w:rsidP="0000542E">
      <w:pPr>
        <w:rPr>
          <w:sz w:val="16"/>
        </w:rPr>
      </w:pPr>
      <w:r w:rsidRPr="00DE1EB8">
        <w:rPr>
          <w:sz w:val="16"/>
        </w:rPr>
        <w:t xml:space="preserve">80 </w:t>
      </w:r>
      <w:r w:rsidRPr="00DE1EB8">
        <w:rPr>
          <w:sz w:val="16"/>
        </w:rPr>
        <w:sym w:font="Symbol" w:char="F0B7"/>
      </w:r>
      <w:r w:rsidRPr="00DE1EB8">
        <w:rPr>
          <w:sz w:val="16"/>
        </w:rPr>
        <w:t xml:space="preserve"> Over time, new industries may emerge and old industries may consolidate. The dynamic nature of the U.S. economy suggests greater need for legislative oversight within a differentiated patent regime.</w:t>
      </w:r>
    </w:p>
    <w:p w14:paraId="39F64CFF" w14:textId="77777777" w:rsidR="0000542E" w:rsidRPr="00DE1EB8" w:rsidRDefault="0000542E" w:rsidP="0000542E">
      <w:pPr>
        <w:rPr>
          <w:rStyle w:val="Emphasis"/>
        </w:rPr>
      </w:pPr>
      <w:r w:rsidRPr="00DE1EB8">
        <w:rPr>
          <w:sz w:val="16"/>
        </w:rPr>
        <w:t xml:space="preserve">81 </w:t>
      </w:r>
      <w:r w:rsidRPr="00DE1EB8">
        <w:rPr>
          <w:sz w:val="16"/>
        </w:rPr>
        <w:sym w:font="Symbol" w:char="F0B7"/>
      </w:r>
      <w:r w:rsidRPr="00DE1EB8">
        <w:rPr>
          <w:sz w:val="16"/>
        </w:rPr>
        <w:t xml:space="preserve"> </w:t>
      </w:r>
      <w:r w:rsidRPr="00DE1EB8">
        <w:rPr>
          <w:u w:val="single"/>
        </w:rPr>
        <w:t xml:space="preserve">Even if an industry or technology remains relatively stable, the </w:t>
      </w:r>
      <w:r w:rsidRPr="00DE1EB8">
        <w:rPr>
          <w:rStyle w:val="Emphasis"/>
          <w:highlight w:val="green"/>
        </w:rPr>
        <w:t>innovation environment</w:t>
      </w:r>
      <w:r w:rsidRPr="00DE1EB8">
        <w:rPr>
          <w:rStyle w:val="Emphasis"/>
        </w:rPr>
        <w:t xml:space="preserve"> within it might </w:t>
      </w:r>
      <w:r w:rsidRPr="00DE1EB8">
        <w:rPr>
          <w:rStyle w:val="Emphasis"/>
          <w:highlight w:val="green"/>
        </w:rPr>
        <w:t>change</w:t>
      </w:r>
      <w:r w:rsidRPr="00DE1EB8">
        <w:rPr>
          <w:rStyle w:val="Emphasis"/>
        </w:rPr>
        <w:t xml:space="preserve">. For example, technological or scientific </w:t>
      </w:r>
      <w:r w:rsidRPr="00DE1EB8">
        <w:rPr>
          <w:rStyle w:val="Emphasis"/>
          <w:highlight w:val="green"/>
        </w:rPr>
        <w:t xml:space="preserve">advances </w:t>
      </w:r>
      <w:r w:rsidRPr="00DE1EB8">
        <w:rPr>
          <w:rStyle w:val="Emphasis"/>
        </w:rPr>
        <w:t xml:space="preserve">might </w:t>
      </w:r>
      <w:r w:rsidRPr="00DE1EB8">
        <w:rPr>
          <w:rStyle w:val="Emphasis"/>
          <w:highlight w:val="green"/>
        </w:rPr>
        <w:t>open new possibilities</w:t>
      </w:r>
      <w:r w:rsidRPr="00DE1EB8">
        <w:rPr>
          <w:rStyle w:val="Emphasis"/>
        </w:rPr>
        <w:t xml:space="preserve"> for research and development </w:t>
      </w:r>
      <w:r w:rsidRPr="00DE1EB8">
        <w:rPr>
          <w:rStyle w:val="Emphasis"/>
          <w:highlight w:val="green"/>
        </w:rPr>
        <w:t>within hidebound industries</w:t>
      </w:r>
      <w:r w:rsidRPr="00DE1EB8">
        <w:rPr>
          <w:rStyle w:val="Emphasis"/>
        </w:rPr>
        <w:t>—but also increase expense and risk for those firms.</w:t>
      </w:r>
    </w:p>
    <w:p w14:paraId="38F4A549" w14:textId="77777777" w:rsidR="0000542E" w:rsidRPr="00DE1EB8" w:rsidRDefault="0000542E" w:rsidP="0000542E">
      <w:pPr>
        <w:rPr>
          <w:rStyle w:val="Emphasis"/>
        </w:rPr>
      </w:pPr>
      <w:r w:rsidRPr="00DE1EB8">
        <w:rPr>
          <w:sz w:val="16"/>
        </w:rPr>
        <w:t xml:space="preserve">82 </w:t>
      </w:r>
      <w:r w:rsidRPr="00DE1EB8">
        <w:rPr>
          <w:sz w:val="16"/>
        </w:rPr>
        <w:sym w:font="Symbol" w:char="F0B7"/>
      </w:r>
      <w:r w:rsidRPr="00DE1EB8">
        <w:rPr>
          <w:sz w:val="16"/>
        </w:rPr>
        <w:t xml:space="preserve"> </w:t>
      </w:r>
      <w:r w:rsidRPr="00DE1EB8">
        <w:rPr>
          <w:u w:val="single"/>
        </w:rPr>
        <w:t xml:space="preserve">Distinct patent rights among industries or technologies may </w:t>
      </w:r>
      <w:r w:rsidRPr="00DE1EB8">
        <w:rPr>
          <w:highlight w:val="green"/>
          <w:u w:val="single"/>
        </w:rPr>
        <w:t xml:space="preserve">lead to </w:t>
      </w:r>
      <w:r w:rsidRPr="00DE1EB8">
        <w:rPr>
          <w:rStyle w:val="Emphasis"/>
          <w:highlight w:val="green"/>
        </w:rPr>
        <w:t>strategic behavior</w:t>
      </w:r>
      <w:r w:rsidRPr="00DE1EB8">
        <w:rPr>
          <w:rStyle w:val="Emphasis"/>
        </w:rPr>
        <w:t xml:space="preserve"> on behalf of patent applicants. For example, a </w:t>
      </w:r>
      <w:r w:rsidRPr="00DE1EB8">
        <w:rPr>
          <w:rStyle w:val="Emphasis"/>
          <w:highlight w:val="green"/>
        </w:rPr>
        <w:t>computer program</w:t>
      </w:r>
      <w:r w:rsidRPr="00DE1EB8">
        <w:rPr>
          <w:rStyle w:val="Emphasis"/>
        </w:rPr>
        <w:t xml:space="preserve"> that controls a fuel injector within an automobile </w:t>
      </w:r>
      <w:r w:rsidRPr="00DE1EB8">
        <w:rPr>
          <w:rStyle w:val="Emphasis"/>
          <w:highlight w:val="green"/>
        </w:rPr>
        <w:t>could</w:t>
      </w:r>
      <w:r w:rsidRPr="00DE1EB8">
        <w:rPr>
          <w:rStyle w:val="Emphasis"/>
        </w:rPr>
        <w:t xml:space="preserve"> possibly be </w:t>
      </w:r>
      <w:r w:rsidRPr="00DE1EB8">
        <w:rPr>
          <w:rStyle w:val="Emphasis"/>
          <w:highlight w:val="green"/>
        </w:rPr>
        <w:t>identified as</w:t>
      </w:r>
      <w:r w:rsidRPr="00DE1EB8">
        <w:rPr>
          <w:rStyle w:val="Emphasis"/>
        </w:rPr>
        <w:t xml:space="preserve"> either an </w:t>
      </w:r>
      <w:r w:rsidRPr="00DE1EB8">
        <w:rPr>
          <w:rStyle w:val="Emphasis"/>
          <w:highlight w:val="green"/>
        </w:rPr>
        <w:t>automobile-related</w:t>
      </w:r>
      <w:r w:rsidRPr="00DE1EB8">
        <w:rPr>
          <w:rStyle w:val="Emphasis"/>
        </w:rPr>
        <w:t xml:space="preserve"> or a computer-related invention.</w:t>
      </w:r>
    </w:p>
    <w:p w14:paraId="497C756A" w14:textId="40504E9B" w:rsidR="0000542E" w:rsidRDefault="0000542E" w:rsidP="0000542E">
      <w:pPr>
        <w:rPr>
          <w:u w:val="single"/>
        </w:rPr>
      </w:pPr>
      <w:r w:rsidRPr="00DE1EB8">
        <w:rPr>
          <w:u w:val="single"/>
        </w:rPr>
        <w:t xml:space="preserve">83 </w:t>
      </w:r>
      <w:r w:rsidRPr="00DE1EB8">
        <w:rPr>
          <w:u w:val="single"/>
        </w:rPr>
        <w:sym w:font="Symbol" w:char="F0B7"/>
      </w:r>
      <w:r w:rsidRPr="00DE1EB8">
        <w:rPr>
          <w:u w:val="single"/>
        </w:rPr>
        <w:t xml:space="preserve">The legislative effort to enact </w:t>
      </w:r>
      <w:r w:rsidRPr="00DE1EB8">
        <w:rPr>
          <w:highlight w:val="green"/>
          <w:u w:val="single"/>
        </w:rPr>
        <w:t>sector-specific patent laws</w:t>
      </w:r>
      <w:r w:rsidRPr="00DE1EB8">
        <w:rPr>
          <w:u w:val="single"/>
        </w:rPr>
        <w:t xml:space="preserve"> may </w:t>
      </w:r>
      <w:r w:rsidRPr="00DE1EB8">
        <w:rPr>
          <w:highlight w:val="green"/>
          <w:u w:val="single"/>
        </w:rPr>
        <w:t>provide</w:t>
      </w:r>
      <w:r w:rsidRPr="00DE1EB8">
        <w:rPr>
          <w:u w:val="single"/>
        </w:rPr>
        <w:t xml:space="preserve"> an opportunity for </w:t>
      </w:r>
      <w:r w:rsidRPr="00DE1EB8">
        <w:rPr>
          <w:rStyle w:val="Emphasis"/>
        </w:rPr>
        <w:t xml:space="preserve">politically savvy </w:t>
      </w:r>
      <w:r w:rsidRPr="00DE1EB8">
        <w:rPr>
          <w:rStyle w:val="Emphasis"/>
          <w:highlight w:val="green"/>
        </w:rPr>
        <w:t>firms to exert</w:t>
      </w:r>
      <w:r w:rsidRPr="00DE1EB8">
        <w:rPr>
          <w:rStyle w:val="Emphasis"/>
        </w:rPr>
        <w:t xml:space="preserve"> more </w:t>
      </w:r>
      <w:r w:rsidRPr="00DE1EB8">
        <w:rPr>
          <w:rStyle w:val="Emphasis"/>
          <w:highlight w:val="green"/>
        </w:rPr>
        <w:t>lobbying and</w:t>
      </w:r>
      <w:r w:rsidRPr="00DE1EB8">
        <w:rPr>
          <w:rStyle w:val="Emphasis"/>
        </w:rPr>
        <w:t xml:space="preserve"> political </w:t>
      </w:r>
      <w:r w:rsidRPr="00DE1EB8">
        <w:rPr>
          <w:rStyle w:val="Emphasis"/>
          <w:highlight w:val="green"/>
        </w:rPr>
        <w:t>power</w:t>
      </w:r>
      <w:r w:rsidRPr="00DE1EB8">
        <w:rPr>
          <w:u w:val="single"/>
        </w:rPr>
        <w:t xml:space="preserve">, at the possible expense of less sophisticated firms.  </w:t>
      </w:r>
    </w:p>
    <w:p w14:paraId="2E0C8B80" w14:textId="77777777" w:rsidR="0000542E" w:rsidRPr="00DE1EB8" w:rsidRDefault="0000542E" w:rsidP="0000542E">
      <w:pPr>
        <w:pStyle w:val="Heading4"/>
      </w:pPr>
      <w:r>
        <w:t xml:space="preserve">3] </w:t>
      </w:r>
      <w:r w:rsidRPr="00DE1EB8">
        <w:t>Licensing allows companies to form virtues with other companies by fostering inter-company cooperation</w:t>
      </w:r>
    </w:p>
    <w:p w14:paraId="32507907" w14:textId="77777777" w:rsidR="0000542E" w:rsidRPr="009520CB" w:rsidRDefault="0000542E" w:rsidP="0000542E">
      <w:pPr>
        <w:rPr>
          <w:color w:val="FF0000"/>
        </w:rPr>
      </w:pPr>
      <w:r w:rsidRPr="009520CB">
        <w:rPr>
          <w:rStyle w:val="Style13ptBold"/>
          <w:color w:val="FF0000"/>
        </w:rPr>
        <w:t>Zilber 21</w:t>
      </w:r>
      <w:r w:rsidRPr="009520CB">
        <w:rPr>
          <w:color w:val="FF0000"/>
        </w:rPr>
        <w:t xml:space="preserve"> [Einav; Owner of Zilber IP; “The proposed TRIPs covid waiver is a bad idea that could do a lot of good,” IAM-Media; 6/23/21; </w:t>
      </w:r>
      <w:hyperlink r:id="rId13" w:history="1">
        <w:r w:rsidRPr="009520CB">
          <w:rPr>
            <w:rStyle w:val="Hyperlink"/>
            <w:color w:val="FF0000"/>
          </w:rPr>
          <w:t>https://www.iam-media.com/law-policy/the-proposed-trips-covid-waiver-bad-idea-could-do-lot-of-good</w:t>
        </w:r>
      </w:hyperlink>
      <w:r w:rsidRPr="009520CB">
        <w:rPr>
          <w:color w:val="FF0000"/>
        </w:rPr>
        <w:t>] Justin + Diego</w:t>
      </w:r>
    </w:p>
    <w:p w14:paraId="543FDEFA" w14:textId="77777777" w:rsidR="0000542E" w:rsidRPr="009520CB" w:rsidRDefault="0000542E" w:rsidP="0000542E">
      <w:pPr>
        <w:rPr>
          <w:b/>
          <w:bCs/>
          <w:color w:val="FF0000"/>
          <w:u w:val="single"/>
        </w:rPr>
      </w:pPr>
      <w:r w:rsidRPr="009520CB">
        <w:rPr>
          <w:b/>
          <w:bCs/>
          <w:color w:val="FF0000"/>
          <w:u w:val="single"/>
        </w:rPr>
        <w:t xml:space="preserve">Uncertainties over trade secret protection could undermine collaboration </w:t>
      </w:r>
      <w:r w:rsidRPr="009520CB">
        <w:rPr>
          <w:b/>
          <w:bCs/>
          <w:color w:val="FF0000"/>
          <w:highlight w:val="green"/>
          <w:u w:val="single"/>
        </w:rPr>
        <w:t xml:space="preserve">Collaboration </w:t>
      </w:r>
      <w:r w:rsidRPr="009520CB">
        <w:rPr>
          <w:b/>
          <w:bCs/>
          <w:color w:val="FF0000"/>
          <w:u w:val="single"/>
        </w:rPr>
        <w:t xml:space="preserve">has been </w:t>
      </w:r>
      <w:r w:rsidRPr="009520CB">
        <w:rPr>
          <w:b/>
          <w:bCs/>
          <w:color w:val="FF0000"/>
          <w:highlight w:val="green"/>
          <w:u w:val="single"/>
        </w:rPr>
        <w:t xml:space="preserve">critical to </w:t>
      </w:r>
      <w:r w:rsidRPr="009520CB">
        <w:rPr>
          <w:b/>
          <w:bCs/>
          <w:color w:val="FF0000"/>
          <w:u w:val="single"/>
        </w:rPr>
        <w:t xml:space="preserve">addressing the </w:t>
      </w:r>
      <w:r w:rsidRPr="009520CB">
        <w:rPr>
          <w:b/>
          <w:bCs/>
          <w:color w:val="FF0000"/>
          <w:highlight w:val="green"/>
          <w:u w:val="single"/>
        </w:rPr>
        <w:t>pandemic</w:t>
      </w:r>
      <w:r w:rsidRPr="009520CB">
        <w:rPr>
          <w:b/>
          <w:bCs/>
          <w:color w:val="FF0000"/>
          <w:u w:val="single"/>
        </w:rPr>
        <w:t xml:space="preserve">. This is perhaps best exemplified by the </w:t>
      </w:r>
      <w:r w:rsidRPr="009520CB">
        <w:rPr>
          <w:b/>
          <w:bCs/>
          <w:color w:val="FF0000"/>
          <w:highlight w:val="green"/>
          <w:u w:val="single"/>
        </w:rPr>
        <w:t>scramble for</w:t>
      </w:r>
      <w:r w:rsidRPr="009520CB">
        <w:rPr>
          <w:b/>
          <w:bCs/>
          <w:color w:val="FF0000"/>
          <w:u w:val="single"/>
        </w:rPr>
        <w:t xml:space="preserve"> personal protective </w:t>
      </w:r>
      <w:r w:rsidRPr="009520CB">
        <w:rPr>
          <w:b/>
          <w:bCs/>
          <w:color w:val="FF0000"/>
          <w:highlight w:val="green"/>
          <w:u w:val="single"/>
        </w:rPr>
        <w:t>equipment</w:t>
      </w:r>
      <w:r w:rsidRPr="009520CB">
        <w:rPr>
          <w:b/>
          <w:bCs/>
          <w:color w:val="FF0000"/>
          <w:u w:val="single"/>
        </w:rPr>
        <w:t xml:space="preserve"> and ventilator manufacturing in the earliest days of the crisis. The corporate sector responded rapidly, with companies collaborating in </w:t>
      </w:r>
      <w:r w:rsidRPr="009520CB">
        <w:rPr>
          <w:b/>
          <w:bCs/>
          <w:color w:val="FF0000"/>
          <w:highlight w:val="green"/>
          <w:u w:val="single"/>
        </w:rPr>
        <w:t>development</w:t>
      </w:r>
      <w:r w:rsidRPr="009520CB">
        <w:rPr>
          <w:b/>
          <w:bCs/>
          <w:color w:val="FF0000"/>
          <w:u w:val="single"/>
        </w:rPr>
        <w:t xml:space="preserve">, </w:t>
      </w:r>
      <w:r w:rsidRPr="009520CB">
        <w:rPr>
          <w:b/>
          <w:bCs/>
          <w:color w:val="FF0000"/>
          <w:highlight w:val="green"/>
          <w:u w:val="single"/>
        </w:rPr>
        <w:t>supply-chain facilitation</w:t>
      </w:r>
      <w:r w:rsidRPr="009520CB">
        <w:rPr>
          <w:b/>
          <w:bCs/>
          <w:color w:val="FF0000"/>
          <w:u w:val="single"/>
        </w:rPr>
        <w:t xml:space="preserve"> and </w:t>
      </w:r>
      <w:r w:rsidRPr="009520CB">
        <w:rPr>
          <w:b/>
          <w:bCs/>
          <w:color w:val="FF0000"/>
          <w:highlight w:val="green"/>
          <w:u w:val="single"/>
        </w:rPr>
        <w:t>manufacturing</w:t>
      </w:r>
      <w:r w:rsidRPr="009520CB">
        <w:rPr>
          <w:b/>
          <w:bCs/>
          <w:color w:val="FF0000"/>
          <w:u w:val="single"/>
        </w:rPr>
        <w:t>, while novel partnerships sprang up between organisations around the globe</w:t>
      </w:r>
      <w:r w:rsidRPr="009520CB">
        <w:rPr>
          <w:color w:val="FF0000"/>
          <w:sz w:val="16"/>
          <w:szCs w:val="16"/>
        </w:rPr>
        <w:t>.</w:t>
      </w:r>
      <w:r w:rsidRPr="009520CB">
        <w:rPr>
          <w:b/>
          <w:bCs/>
          <w:color w:val="FF0000"/>
          <w:u w:val="single"/>
        </w:rPr>
        <w:t xml:space="preserve"> </w:t>
      </w:r>
      <w:r w:rsidRPr="009520CB">
        <w:rPr>
          <w:color w:val="FF0000"/>
          <w:sz w:val="16"/>
          <w:szCs w:val="16"/>
        </w:rPr>
        <w:t>For example, Israeli defence company and manufacturer of the world-famous Iron Dome air-defence system Rafael harnessed its R&amp;D and manufacturing capabilities to solve various issues raised by covid-19. Among other projects, Rafael worked with hospital doctors to develop a system that enables two patients to be treated by a single ventilator, with separate pressure controls in the lungs of each individual. Rafael freely distributed this design and the accompanying manufacturing information, as well as the blueprints for a specialised mask for patients receiving non-invasive ventilation treatment, to medical organisations around the world</w:t>
      </w:r>
      <w:r w:rsidRPr="009520CB">
        <w:rPr>
          <w:b/>
          <w:bCs/>
          <w:color w:val="FF0000"/>
          <w:u w:val="single"/>
        </w:rPr>
        <w:t>. The covid-19 masks were adapted from anti-gas mask homeland security technology. In the United States, medical device giant Medtronic shared its Puritan Bennett 560 ventilator technology, a product sold in 35 countries. Among the materials publicly shared were hardware-design specifications and manufacturing instructions, design documents (including manufacturing tools, printed circuit-board drawings, multiple bills of materials and 3D CAD files) and software source-code files.</w:t>
      </w:r>
      <w:r w:rsidRPr="009520CB">
        <w:rPr>
          <w:color w:val="FF0000"/>
          <w:sz w:val="16"/>
          <w:szCs w:val="16"/>
        </w:rPr>
        <w:t xml:space="preserve"> </w:t>
      </w:r>
      <w:r w:rsidRPr="009520CB">
        <w:rPr>
          <w:rStyle w:val="Emphasis"/>
          <w:color w:val="FF0000"/>
        </w:rPr>
        <w:t>The materials were provided under a permissive licence, allowing others to use the technology broadly during the pandemic.</w:t>
      </w:r>
      <w:r w:rsidRPr="009520CB">
        <w:rPr>
          <w:color w:val="FF0000"/>
          <w:sz w:val="16"/>
          <w:szCs w:val="16"/>
        </w:rPr>
        <w:t xml:space="preserve"> The private sector’s success in effectively speeding up the development and delivery of equipment and products can be attributed to many factors, including bold leadership, a sense of urgency and responsibility, engineer dedication and creativity, a collaborative mindset and digital communication. </w:t>
      </w:r>
      <w:r w:rsidRPr="009520CB">
        <w:rPr>
          <w:b/>
          <w:bCs/>
          <w:color w:val="FF0000"/>
          <w:u w:val="single"/>
        </w:rPr>
        <w:t xml:space="preserve">However, having a global and trustworthy </w:t>
      </w:r>
      <w:r w:rsidRPr="009520CB">
        <w:rPr>
          <w:b/>
          <w:bCs/>
          <w:color w:val="FF0000"/>
          <w:highlight w:val="green"/>
          <w:u w:val="single"/>
        </w:rPr>
        <w:t xml:space="preserve">IP </w:t>
      </w:r>
      <w:r w:rsidRPr="009520CB">
        <w:rPr>
          <w:b/>
          <w:bCs/>
          <w:color w:val="FF0000"/>
          <w:u w:val="single"/>
        </w:rPr>
        <w:t xml:space="preserve">system also significantly </w:t>
      </w:r>
      <w:r w:rsidRPr="009520CB">
        <w:rPr>
          <w:b/>
          <w:bCs/>
          <w:color w:val="FF0000"/>
          <w:highlight w:val="green"/>
          <w:u w:val="single"/>
        </w:rPr>
        <w:t>facilitated</w:t>
      </w:r>
      <w:r w:rsidRPr="009520CB">
        <w:rPr>
          <w:b/>
          <w:bCs/>
          <w:color w:val="FF0000"/>
          <w:u w:val="single"/>
        </w:rPr>
        <w:t xml:space="preserve"> companies’ </w:t>
      </w:r>
      <w:r w:rsidRPr="009520CB">
        <w:rPr>
          <w:b/>
          <w:bCs/>
          <w:color w:val="FF0000"/>
          <w:highlight w:val="green"/>
          <w:u w:val="single"/>
        </w:rPr>
        <w:t>willingness to collaborate</w:t>
      </w:r>
      <w:r w:rsidRPr="009520CB">
        <w:rPr>
          <w:b/>
          <w:bCs/>
          <w:color w:val="FF0000"/>
          <w:u w:val="single"/>
        </w:rPr>
        <w:t xml:space="preserve"> and share. The IP system </w:t>
      </w:r>
      <w:r w:rsidRPr="009520CB">
        <w:rPr>
          <w:b/>
          <w:bCs/>
          <w:color w:val="FF0000"/>
          <w:highlight w:val="green"/>
          <w:u w:val="single"/>
        </w:rPr>
        <w:t>enables companies to</w:t>
      </w:r>
      <w:r w:rsidRPr="009520CB">
        <w:rPr>
          <w:b/>
          <w:bCs/>
          <w:color w:val="FF0000"/>
          <w:u w:val="single"/>
        </w:rPr>
        <w:t xml:space="preserve"> precisely </w:t>
      </w:r>
      <w:r w:rsidRPr="009520CB">
        <w:rPr>
          <w:b/>
          <w:bCs/>
          <w:color w:val="FF0000"/>
          <w:highlight w:val="green"/>
          <w:u w:val="single"/>
        </w:rPr>
        <w:t>control</w:t>
      </w:r>
      <w:r w:rsidRPr="009520CB">
        <w:rPr>
          <w:b/>
          <w:bCs/>
          <w:color w:val="FF0000"/>
          <w:u w:val="single"/>
        </w:rPr>
        <w:t xml:space="preserve"> the </w:t>
      </w:r>
      <w:r w:rsidRPr="009520CB">
        <w:rPr>
          <w:b/>
          <w:bCs/>
          <w:color w:val="FF0000"/>
          <w:highlight w:val="green"/>
          <w:u w:val="single"/>
        </w:rPr>
        <w:t>scope of sharing</w:t>
      </w:r>
      <w:r w:rsidRPr="009520CB">
        <w:rPr>
          <w:b/>
          <w:bCs/>
          <w:color w:val="FF0000"/>
          <w:u w:val="single"/>
        </w:rPr>
        <w:t xml:space="preserve"> while keeping selected technologies tightly shuttered. By releasing technologies, companies inevitably erode their own competitive edge. The material that is shared reveals solutions that might otherwise have been patented; engineers are educated with a range of methodologies and know-how, and this cannot be unlearned. This is critical, especially when core technology is migrated to covid-19 applications. </w:t>
      </w:r>
      <w:r w:rsidRPr="009520CB">
        <w:rPr>
          <w:b/>
          <w:bCs/>
          <w:color w:val="FF0000"/>
          <w:highlight w:val="green"/>
          <w:u w:val="single"/>
        </w:rPr>
        <w:t>Should the TRIPs waiver</w:t>
      </w:r>
      <w:r w:rsidRPr="009520CB">
        <w:rPr>
          <w:b/>
          <w:bCs/>
          <w:color w:val="FF0000"/>
          <w:u w:val="single"/>
        </w:rPr>
        <w:t xml:space="preserve"> </w:t>
      </w:r>
      <w:r w:rsidRPr="009520CB">
        <w:rPr>
          <w:b/>
          <w:bCs/>
          <w:color w:val="FF0000"/>
          <w:highlight w:val="green"/>
          <w:u w:val="single"/>
        </w:rPr>
        <w:t>be enacted</w:t>
      </w:r>
      <w:r w:rsidRPr="009520CB">
        <w:rPr>
          <w:b/>
          <w:bCs/>
          <w:color w:val="FF0000"/>
          <w:u w:val="single"/>
        </w:rPr>
        <w:t xml:space="preserve">, </w:t>
      </w:r>
      <w:r w:rsidRPr="009520CB">
        <w:rPr>
          <w:b/>
          <w:bCs/>
          <w:color w:val="FF0000"/>
          <w:highlight w:val="green"/>
          <w:u w:val="single"/>
        </w:rPr>
        <w:t>companies could lose</w:t>
      </w:r>
      <w:r w:rsidRPr="009520CB">
        <w:rPr>
          <w:b/>
          <w:bCs/>
          <w:color w:val="FF0000"/>
          <w:u w:val="single"/>
        </w:rPr>
        <w:t xml:space="preserve"> that level of </w:t>
      </w:r>
      <w:r w:rsidRPr="009520CB">
        <w:rPr>
          <w:b/>
          <w:bCs/>
          <w:color w:val="FF0000"/>
          <w:highlight w:val="green"/>
          <w:u w:val="single"/>
        </w:rPr>
        <w:t>control</w:t>
      </w:r>
      <w:r w:rsidRPr="009520CB">
        <w:rPr>
          <w:b/>
          <w:bCs/>
          <w:color w:val="FF0000"/>
          <w:u w:val="single"/>
        </w:rPr>
        <w:t xml:space="preserve"> and thus be </w:t>
      </w:r>
      <w:r w:rsidRPr="009520CB">
        <w:rPr>
          <w:b/>
          <w:bCs/>
          <w:color w:val="FF0000"/>
          <w:highlight w:val="green"/>
          <w:u w:val="single"/>
        </w:rPr>
        <w:t>discouraged from collaborating</w:t>
      </w:r>
      <w:r w:rsidRPr="009520CB">
        <w:rPr>
          <w:b/>
          <w:bCs/>
          <w:color w:val="FF0000"/>
          <w:u w:val="single"/>
        </w:rPr>
        <w:t xml:space="preserve"> at all. </w:t>
      </w:r>
      <w:r w:rsidRPr="009520CB">
        <w:rPr>
          <w:color w:val="FF0000"/>
          <w:sz w:val="16"/>
          <w:szCs w:val="16"/>
        </w:rPr>
        <w:t>Further, the success stories of private sector collaboration clearly demonstrate that it is not enough merely to share patents</w:t>
      </w:r>
      <w:r w:rsidRPr="009520CB">
        <w:rPr>
          <w:b/>
          <w:bCs/>
          <w:color w:val="FF0000"/>
          <w:u w:val="single"/>
        </w:rPr>
        <w:t xml:space="preserve">. Rapid </w:t>
      </w:r>
      <w:r w:rsidRPr="009520CB">
        <w:rPr>
          <w:b/>
          <w:bCs/>
          <w:color w:val="FF0000"/>
          <w:highlight w:val="green"/>
          <w:u w:val="single"/>
        </w:rPr>
        <w:t>deployment of new,</w:t>
      </w:r>
      <w:r w:rsidRPr="009520CB">
        <w:rPr>
          <w:b/>
          <w:bCs/>
          <w:color w:val="FF0000"/>
          <w:u w:val="single"/>
        </w:rPr>
        <w:t xml:space="preserve"> unfamiliar </w:t>
      </w:r>
      <w:r w:rsidRPr="009520CB">
        <w:rPr>
          <w:b/>
          <w:bCs/>
          <w:color w:val="FF0000"/>
          <w:highlight w:val="green"/>
          <w:u w:val="single"/>
        </w:rPr>
        <w:t>tech</w:t>
      </w:r>
      <w:r w:rsidRPr="009520CB">
        <w:rPr>
          <w:b/>
          <w:bCs/>
          <w:color w:val="FF0000"/>
          <w:u w:val="single"/>
        </w:rPr>
        <w:t xml:space="preserve">nologies by companies </w:t>
      </w:r>
      <w:r w:rsidRPr="009520CB">
        <w:rPr>
          <w:b/>
          <w:bCs/>
          <w:color w:val="FF0000"/>
          <w:highlight w:val="green"/>
          <w:u w:val="single"/>
        </w:rPr>
        <w:t>requires</w:t>
      </w:r>
      <w:r w:rsidRPr="009520CB">
        <w:rPr>
          <w:b/>
          <w:bCs/>
          <w:color w:val="FF0000"/>
          <w:u w:val="single"/>
        </w:rPr>
        <w:t xml:space="preserve"> access to know-how that is typically protected as </w:t>
      </w:r>
      <w:r w:rsidRPr="009520CB">
        <w:rPr>
          <w:b/>
          <w:bCs/>
          <w:color w:val="FF0000"/>
          <w:highlight w:val="green"/>
          <w:u w:val="single"/>
        </w:rPr>
        <w:t>trade secrets</w:t>
      </w:r>
      <w:r w:rsidRPr="009520CB">
        <w:rPr>
          <w:b/>
          <w:bCs/>
          <w:color w:val="FF0000"/>
          <w:u w:val="single"/>
        </w:rPr>
        <w:t xml:space="preserve">. </w:t>
      </w:r>
      <w:r w:rsidRPr="009520CB">
        <w:rPr>
          <w:b/>
          <w:bCs/>
          <w:color w:val="FF0000"/>
          <w:highlight w:val="green"/>
          <w:u w:val="single"/>
        </w:rPr>
        <w:t>While patents are concrete</w:t>
      </w:r>
      <w:r w:rsidRPr="009520CB">
        <w:rPr>
          <w:b/>
          <w:bCs/>
          <w:color w:val="FF0000"/>
          <w:u w:val="single"/>
        </w:rPr>
        <w:t xml:space="preserve">, published and easily managed, </w:t>
      </w:r>
      <w:r w:rsidRPr="009520CB">
        <w:rPr>
          <w:b/>
          <w:bCs/>
          <w:color w:val="FF0000"/>
          <w:highlight w:val="green"/>
          <w:u w:val="single"/>
        </w:rPr>
        <w:t>trade secrets</w:t>
      </w:r>
      <w:r w:rsidRPr="009520CB">
        <w:rPr>
          <w:b/>
          <w:bCs/>
          <w:color w:val="FF0000"/>
          <w:u w:val="single"/>
        </w:rPr>
        <w:t xml:space="preserve"> – and other forms of know-how – </w:t>
      </w:r>
      <w:r w:rsidRPr="009520CB">
        <w:rPr>
          <w:b/>
          <w:bCs/>
          <w:color w:val="FF0000"/>
          <w:highlight w:val="green"/>
          <w:u w:val="single"/>
        </w:rPr>
        <w:t>are not.</w:t>
      </w:r>
      <w:r w:rsidRPr="009520CB">
        <w:rPr>
          <w:b/>
          <w:bCs/>
          <w:color w:val="FF0000"/>
          <w:u w:val="single"/>
        </w:rPr>
        <w:t xml:space="preserve"> It is the sharing company that is in the best position to compile and prepare the materials reflecting its technology. Any effort to apply an external judicial or government review over the scope of shared material could turn out to be futile. </w:t>
      </w:r>
      <w:r w:rsidRPr="009520CB">
        <w:rPr>
          <w:color w:val="FF0000"/>
          <w:sz w:val="16"/>
          <w:szCs w:val="16"/>
        </w:rPr>
        <w:t>Another troubling uncertainty concerns the vast amount of confidential information that companies already share externally. For example, they already share information with governments in the case of regulatory approvals. Will the IP waiver enable governments to use regulatory company information for local production? Similarly, companies share their technologies with suppliers, customers and partners. A significant amount of valuable information is already illegally available as a result of industrial espionage and the technology black market. How will the misappropriation of confidential information be treated under the IP waiver? Could it have the practical effect of legalising otherwise unlawful access to technology?</w:t>
      </w:r>
    </w:p>
    <w:p w14:paraId="4CD7A172" w14:textId="53AB303A" w:rsidR="007D1B67" w:rsidRPr="009520CB" w:rsidRDefault="007D1B67" w:rsidP="007D1B67">
      <w:pPr>
        <w:pStyle w:val="Heading4"/>
        <w:rPr>
          <w:color w:val="FF0000"/>
        </w:rPr>
      </w:pPr>
      <w:r w:rsidRPr="009520CB">
        <w:rPr>
          <w:color w:val="FF0000"/>
        </w:rPr>
        <w:t>IP fosters good affect by discussing usage.</w:t>
      </w:r>
    </w:p>
    <w:p w14:paraId="075971E0" w14:textId="77777777" w:rsidR="007D1B67" w:rsidRPr="009520CB" w:rsidRDefault="007D1B67" w:rsidP="007D1B67">
      <w:pPr>
        <w:rPr>
          <w:color w:val="FF0000"/>
        </w:rPr>
      </w:pPr>
      <w:r w:rsidRPr="009520CB">
        <w:rPr>
          <w:rStyle w:val="Style13ptBold"/>
          <w:color w:val="FF0000"/>
        </w:rPr>
        <w:t>Gómez-Mera et al. 20</w:t>
      </w:r>
      <w:r w:rsidRPr="009520CB">
        <w:rPr>
          <w:color w:val="FF0000"/>
        </w:rPr>
        <w:t xml:space="preserve"> Gómez-Mera, Laura, et al. “Regime Complexes.” Architectures of Earth System Governance, 2020, pp. 137–157., doi:10.1017/9781108784641.007. SJ//DA</w:t>
      </w:r>
    </w:p>
    <w:p w14:paraId="0D726197" w14:textId="77777777" w:rsidR="007D1B67" w:rsidRPr="009520CB" w:rsidRDefault="007D1B67" w:rsidP="007D1B67">
      <w:pPr>
        <w:rPr>
          <w:b/>
          <w:bCs/>
          <w:color w:val="FF0000"/>
          <w:u w:val="single"/>
        </w:rPr>
      </w:pPr>
      <w:r w:rsidRPr="009520CB">
        <w:rPr>
          <w:color w:val="FF0000"/>
          <w:sz w:val="16"/>
        </w:rPr>
        <w:t xml:space="preserve">labels “regime” and “regime complex” are </w:t>
      </w:r>
      <w:r w:rsidRPr="009520CB">
        <w:rPr>
          <w:b/>
          <w:bCs/>
          <w:color w:val="FF0000"/>
          <w:u w:val="single"/>
        </w:rPr>
        <w:t xml:space="preserve">heuristic </w:t>
      </w:r>
      <w:r w:rsidRPr="009520CB">
        <w:rPr>
          <w:b/>
          <w:bCs/>
          <w:color w:val="FF0000"/>
          <w:highlight w:val="green"/>
          <w:u w:val="single"/>
        </w:rPr>
        <w:t>constructs</w:t>
      </w:r>
      <w:r w:rsidRPr="009520CB">
        <w:rPr>
          <w:b/>
          <w:bCs/>
          <w:color w:val="FF0000"/>
          <w:u w:val="single"/>
        </w:rPr>
        <w:t xml:space="preserve"> that do </w:t>
      </w:r>
      <w:r w:rsidRPr="009520CB">
        <w:rPr>
          <w:b/>
          <w:bCs/>
          <w:color w:val="FF0000"/>
          <w:highlight w:val="green"/>
          <w:u w:val="single"/>
        </w:rPr>
        <w:t>not exist independently from</w:t>
      </w:r>
      <w:r w:rsidRPr="009520CB">
        <w:rPr>
          <w:b/>
          <w:bCs/>
          <w:color w:val="FF0000"/>
          <w:u w:val="single"/>
        </w:rPr>
        <w:t xml:space="preserve"> the </w:t>
      </w:r>
      <w:r w:rsidRPr="009520CB">
        <w:rPr>
          <w:b/>
          <w:bCs/>
          <w:color w:val="FF0000"/>
          <w:highlight w:val="green"/>
          <w:u w:val="single"/>
        </w:rPr>
        <w:t>analyst</w:t>
      </w:r>
      <w:r w:rsidRPr="009520CB">
        <w:rPr>
          <w:color w:val="FF0000"/>
          <w:sz w:val="16"/>
        </w:rPr>
        <w:t xml:space="preserve">. Their scale and scope are socially constructed. </w:t>
      </w:r>
      <w:r w:rsidRPr="009520CB">
        <w:rPr>
          <w:b/>
          <w:bCs/>
          <w:color w:val="FF0000"/>
          <w:u w:val="single"/>
        </w:rPr>
        <w:t>Thus, debates</w:t>
      </w:r>
      <w:r w:rsidRPr="009520CB">
        <w:rPr>
          <w:color w:val="FF0000"/>
          <w:sz w:val="16"/>
        </w:rPr>
        <w:t xml:space="preserve"> as to whether an institution on endangered species is essentially a regime or a regime complex are </w:t>
      </w:r>
      <w:r w:rsidRPr="009520CB">
        <w:rPr>
          <w:b/>
          <w:bCs/>
          <w:color w:val="FF0000"/>
          <w:u w:val="single"/>
        </w:rPr>
        <w:t>futile if unrelated to a specific research question.</w:t>
      </w:r>
      <w:r w:rsidRPr="009520CB">
        <w:rPr>
          <w:color w:val="FF0000"/>
          <w:sz w:val="16"/>
        </w:rPr>
        <w:t xml:space="preserve"> The label “regime complex” is appropriate at any level of analysis as long as institutions under study are analyzed as a set rather than as unconnected units or a cohesive block. The second constitutive component of a regime complex is the connections linking the different constitutive elements. It is clear from the definition provided by Raustiala and Victor (2004) that these connections do not arise out of any form of legal hierarchy (Kim et al., chapter #, this volume). Instead, they emerge from partial overlaps over a given issue area. These overlaps can be at the normative or the impact level. In the regime complex for genetic resources, for example, it is one thing to argue whether the private property rights protected by the Agreement on Trade-Related Aspects of Intellectual Property Rights are consistent with indigenous communities’ rights over genetic resources as recognized in the Nagoya Protocol under the Convention on Biological Diversity, but it is another to ask whether the patent examination process impacts the effectiveness of the Nagoya Protocol. Overlaps can also be of conflicting or synergic nature. In the case of genetic resources, while some </w:t>
      </w:r>
      <w:r w:rsidRPr="009520CB">
        <w:rPr>
          <w:b/>
          <w:bCs/>
          <w:color w:val="FF0000"/>
          <w:highlight w:val="green"/>
          <w:u w:val="single"/>
        </w:rPr>
        <w:t>actors see conflict between</w:t>
      </w:r>
      <w:r w:rsidRPr="009520CB">
        <w:rPr>
          <w:b/>
          <w:bCs/>
          <w:color w:val="FF0000"/>
          <w:u w:val="single"/>
        </w:rPr>
        <w:t xml:space="preserve"> the Nagoya Protocol and the Agreement on Trade-Related </w:t>
      </w:r>
      <w:r w:rsidRPr="009520CB">
        <w:rPr>
          <w:b/>
          <w:bCs/>
          <w:color w:val="FF0000"/>
          <w:highlight w:val="green"/>
          <w:u w:val="single"/>
        </w:rPr>
        <w:t>Aspects of I</w:t>
      </w:r>
      <w:r w:rsidRPr="009520CB">
        <w:rPr>
          <w:b/>
          <w:bCs/>
          <w:color w:val="FF0000"/>
          <w:u w:val="single"/>
        </w:rPr>
        <w:t xml:space="preserve">ntellectual </w:t>
      </w:r>
      <w:r w:rsidRPr="009520CB">
        <w:rPr>
          <w:b/>
          <w:bCs/>
          <w:color w:val="FF0000"/>
          <w:highlight w:val="green"/>
          <w:u w:val="single"/>
        </w:rPr>
        <w:t>P</w:t>
      </w:r>
      <w:r w:rsidRPr="009520CB">
        <w:rPr>
          <w:b/>
          <w:bCs/>
          <w:color w:val="FF0000"/>
          <w:u w:val="single"/>
        </w:rPr>
        <w:t xml:space="preserve">roperty </w:t>
      </w:r>
      <w:r w:rsidRPr="009520CB">
        <w:rPr>
          <w:b/>
          <w:bCs/>
          <w:color w:val="FF0000"/>
          <w:highlight w:val="green"/>
          <w:u w:val="single"/>
        </w:rPr>
        <w:t>R</w:t>
      </w:r>
      <w:r w:rsidRPr="009520CB">
        <w:rPr>
          <w:b/>
          <w:bCs/>
          <w:color w:val="FF0000"/>
          <w:u w:val="single"/>
        </w:rPr>
        <w:t xml:space="preserve">ights, </w:t>
      </w:r>
      <w:r w:rsidRPr="009520CB">
        <w:rPr>
          <w:b/>
          <w:bCs/>
          <w:color w:val="FF0000"/>
          <w:highlight w:val="green"/>
          <w:u w:val="single"/>
        </w:rPr>
        <w:t>other stakeholders claim they are</w:t>
      </w:r>
      <w:r w:rsidRPr="009520CB">
        <w:rPr>
          <w:b/>
          <w:bCs/>
          <w:color w:val="FF0000"/>
          <w:u w:val="single"/>
        </w:rPr>
        <w:t xml:space="preserve"> in a </w:t>
      </w:r>
      <w:r w:rsidRPr="009520CB">
        <w:rPr>
          <w:b/>
          <w:bCs/>
          <w:color w:val="FF0000"/>
          <w:highlight w:val="green"/>
          <w:u w:val="single"/>
        </w:rPr>
        <w:t>synergic</w:t>
      </w:r>
      <w:r w:rsidRPr="009520CB">
        <w:rPr>
          <w:b/>
          <w:bCs/>
          <w:color w:val="FF0000"/>
          <w:u w:val="single"/>
        </w:rPr>
        <w:t xml:space="preserve"> relationship.</w:t>
      </w:r>
      <w:r w:rsidRPr="009520CB">
        <w:rPr>
          <w:color w:val="FF0000"/>
          <w:sz w:val="16"/>
        </w:rPr>
        <w:t xml:space="preserve"> In many cases, in fact, </w:t>
      </w:r>
      <w:r w:rsidRPr="009520CB">
        <w:rPr>
          <w:b/>
          <w:bCs/>
          <w:color w:val="FF0000"/>
          <w:highlight w:val="green"/>
          <w:u w:val="single"/>
        </w:rPr>
        <w:t>actors argue over the nature of the connections</w:t>
      </w:r>
      <w:r w:rsidRPr="009520CB">
        <w:rPr>
          <w:color w:val="FF0000"/>
          <w:sz w:val="16"/>
        </w:rPr>
        <w:t xml:space="preserve"> linking the various elements of a regime complex, </w:t>
      </w:r>
      <w:r w:rsidRPr="009520CB">
        <w:rPr>
          <w:b/>
          <w:bCs/>
          <w:color w:val="FF0000"/>
          <w:u w:val="single"/>
        </w:rPr>
        <w:t>making them particularly unstable.</w:t>
      </w:r>
    </w:p>
    <w:p w14:paraId="314EA7C6" w14:textId="270BF056" w:rsidR="007D1B67" w:rsidRPr="009520CB" w:rsidRDefault="007D1B67" w:rsidP="007D1B67">
      <w:pPr>
        <w:pStyle w:val="Heading4"/>
        <w:rPr>
          <w:rFonts w:cs="Calibri"/>
          <w:color w:val="FF0000"/>
        </w:rPr>
      </w:pPr>
      <w:r w:rsidRPr="009520CB">
        <w:rPr>
          <w:rFonts w:cs="Calibri"/>
          <w:color w:val="FF0000"/>
        </w:rPr>
        <w:t>IP is key to recognizing affect.</w:t>
      </w:r>
    </w:p>
    <w:p w14:paraId="31872FF2" w14:textId="77777777" w:rsidR="007D1B67" w:rsidRPr="009520CB" w:rsidRDefault="007D1B67" w:rsidP="007D1B67">
      <w:pPr>
        <w:rPr>
          <w:color w:val="FF0000"/>
        </w:rPr>
      </w:pPr>
      <w:r w:rsidRPr="009520CB">
        <w:rPr>
          <w:b/>
          <w:bCs/>
          <w:color w:val="FF0000"/>
          <w:sz w:val="26"/>
          <w:szCs w:val="26"/>
        </w:rPr>
        <w:t>Hughes 2 -</w:t>
      </w:r>
      <w:r w:rsidRPr="009520CB">
        <w:rPr>
          <w:color w:val="FF0000"/>
        </w:rPr>
        <w:t xml:space="preserve"> "The Philosophy of Intellectual Property," 77 Georgetown L.J. 287, 330-350 (1988)  by Justin Hughes [https://cyber.harvard.edu/IPCoop/88hugh2.html] // ahs emi</w:t>
      </w:r>
    </w:p>
    <w:p w14:paraId="63E47649" w14:textId="1E892179" w:rsidR="0000542E" w:rsidRPr="009520CB" w:rsidRDefault="007D1B67" w:rsidP="007D1B67">
      <w:pPr>
        <w:pStyle w:val="NormalWeb"/>
        <w:rPr>
          <w:color w:val="FF0000"/>
          <w:sz w:val="12"/>
          <w:szCs w:val="27"/>
        </w:rPr>
      </w:pPr>
      <w:r w:rsidRPr="009520CB">
        <w:rPr>
          <w:color w:val="FF0000"/>
          <w:sz w:val="12"/>
          <w:szCs w:val="27"/>
        </w:rPr>
        <w:t xml:space="preserve">At first blush, this economic rationale seems far removed from the concerns of personality theory, </w:t>
      </w:r>
      <w:hyperlink r:id="rId14" w:anchor="n244" w:history="1">
        <w:r w:rsidRPr="009520CB">
          <w:rPr>
            <w:rStyle w:val="Hyperlink"/>
            <w:rFonts w:eastAsiaTheme="majorEastAsia"/>
            <w:color w:val="FF0000"/>
            <w:sz w:val="12"/>
            <w:szCs w:val="27"/>
          </w:rPr>
          <w:t>n244</w:t>
        </w:r>
      </w:hyperlink>
      <w:r w:rsidRPr="009520CB">
        <w:rPr>
          <w:color w:val="FF0000"/>
          <w:sz w:val="12"/>
          <w:szCs w:val="27"/>
        </w:rPr>
        <w:t xml:space="preserve"> yet it can be recast into the framework of the personality theory. From the Hegelian perspective, </w:t>
      </w:r>
      <w:r w:rsidRPr="009520CB">
        <w:rPr>
          <w:rStyle w:val="StyleUnderline"/>
          <w:rFonts w:eastAsiaTheme="majorEastAsia"/>
          <w:color w:val="FF0000"/>
        </w:rPr>
        <w:t xml:space="preserve">payments from </w:t>
      </w:r>
      <w:r w:rsidRPr="009520CB">
        <w:rPr>
          <w:rStyle w:val="StyleUnderline"/>
          <w:rFonts w:eastAsiaTheme="majorEastAsia"/>
          <w:color w:val="FF0000"/>
          <w:highlight w:val="yellow"/>
        </w:rPr>
        <w:t xml:space="preserve">intellectual property </w:t>
      </w:r>
      <w:r w:rsidRPr="009520CB">
        <w:rPr>
          <w:rStyle w:val="StyleUnderline"/>
          <w:rFonts w:eastAsiaTheme="majorEastAsia"/>
          <w:color w:val="FF0000"/>
        </w:rPr>
        <w:t xml:space="preserve">users to the property creator </w:t>
      </w:r>
      <w:r w:rsidRPr="009520CB">
        <w:rPr>
          <w:rStyle w:val="StyleUnderline"/>
          <w:rFonts w:eastAsiaTheme="majorEastAsia"/>
          <w:color w:val="FF0000"/>
          <w:highlight w:val="yellow"/>
        </w:rPr>
        <w:t>are acts of recognition.</w:t>
      </w:r>
      <w:r w:rsidRPr="009520CB">
        <w:rPr>
          <w:color w:val="FF0000"/>
          <w:sz w:val="12"/>
          <w:szCs w:val="27"/>
        </w:rPr>
        <w:t xml:space="preserve"> These </w:t>
      </w:r>
      <w:r w:rsidRPr="009520CB">
        <w:rPr>
          <w:rStyle w:val="StyleUnderline"/>
          <w:rFonts w:eastAsiaTheme="majorEastAsia"/>
          <w:color w:val="FF0000"/>
        </w:rPr>
        <w:t xml:space="preserve">payments acknowledge the individual's claim over the property, and it is through such </w:t>
      </w:r>
      <w:r w:rsidRPr="009520CB">
        <w:rPr>
          <w:rStyle w:val="StyleUnderline"/>
          <w:rFonts w:eastAsiaTheme="majorEastAsia"/>
          <w:color w:val="FF0000"/>
          <w:highlight w:val="yellow"/>
        </w:rPr>
        <w:t xml:space="preserve">acknowledgement that </w:t>
      </w:r>
      <w:r w:rsidRPr="009520CB">
        <w:rPr>
          <w:rStyle w:val="StyleUnderline"/>
          <w:rFonts w:eastAsiaTheme="majorEastAsia"/>
          <w:color w:val="FF0000"/>
        </w:rPr>
        <w:t xml:space="preserve">an </w:t>
      </w:r>
      <w:r w:rsidRPr="009520CB">
        <w:rPr>
          <w:rStyle w:val="StyleUnderline"/>
          <w:rFonts w:eastAsiaTheme="majorEastAsia"/>
          <w:color w:val="FF0000"/>
          <w:highlight w:val="yellow"/>
        </w:rPr>
        <w:t xml:space="preserve">individual is recognized </w:t>
      </w:r>
      <w:r w:rsidRPr="009520CB">
        <w:rPr>
          <w:rStyle w:val="StyleUnderline"/>
          <w:rFonts w:eastAsiaTheme="majorEastAsia"/>
          <w:color w:val="FF0000"/>
        </w:rPr>
        <w:t xml:space="preserve">by others </w:t>
      </w:r>
      <w:r w:rsidRPr="009520CB">
        <w:rPr>
          <w:rStyle w:val="StyleUnderline"/>
          <w:rFonts w:eastAsiaTheme="majorEastAsia"/>
          <w:color w:val="FF0000"/>
          <w:highlight w:val="yellow"/>
        </w:rPr>
        <w:t>as a person.</w:t>
      </w:r>
      <w:r w:rsidRPr="009520CB">
        <w:rPr>
          <w:color w:val="FF0000"/>
          <w:sz w:val="12"/>
          <w:szCs w:val="27"/>
        </w:rPr>
        <w:t xml:space="preserve"> </w:t>
      </w:r>
      <w:hyperlink r:id="rId15" w:anchor="n245" w:history="1">
        <w:r w:rsidRPr="009520CB">
          <w:rPr>
            <w:rStyle w:val="Hyperlink"/>
            <w:rFonts w:eastAsiaTheme="majorEastAsia"/>
            <w:color w:val="FF0000"/>
            <w:sz w:val="12"/>
            <w:szCs w:val="27"/>
          </w:rPr>
          <w:t>n245</w:t>
        </w:r>
      </w:hyperlink>
      <w:r w:rsidRPr="009520CB">
        <w:rPr>
          <w:color w:val="FF0000"/>
          <w:sz w:val="12"/>
          <w:szCs w:val="27"/>
        </w:rPr>
        <w:t xml:space="preserve"> "Recognition" involves more than lip service. If I say "this forest is your property" and then proceed to flagrantly trespass, cut your timber, and hunt your deer, I have not recognized your property rights. Similarly, verbal recognition of an intellectual property claim is not equal to the recognition implicit in a payment. Purchasers of a copyrighted work or licensees of a patent form a circle of people recognizing the creator as a person. Furthermore, </w:t>
      </w:r>
      <w:r w:rsidRPr="009520CB">
        <w:rPr>
          <w:rStyle w:val="StyleUnderline"/>
          <w:rFonts w:eastAsiaTheme="majorEastAsia"/>
          <w:color w:val="FF0000"/>
        </w:rPr>
        <w:t xml:space="preserve">this generation of </w:t>
      </w:r>
      <w:r w:rsidRPr="009520CB">
        <w:rPr>
          <w:rStyle w:val="StyleUnderline"/>
          <w:rFonts w:eastAsiaTheme="majorEastAsia"/>
          <w:color w:val="FF0000"/>
          <w:highlight w:val="yellow"/>
        </w:rPr>
        <w:t>income complements the personality theory</w:t>
      </w:r>
      <w:r w:rsidRPr="009520CB">
        <w:rPr>
          <w:rStyle w:val="StyleUnderline"/>
          <w:rFonts w:eastAsiaTheme="majorEastAsia"/>
          <w:color w:val="FF0000"/>
        </w:rPr>
        <w:t xml:space="preserve"> in </w:t>
      </w:r>
      <w:r w:rsidRPr="009520CB">
        <w:rPr>
          <w:rStyle w:val="StyleUnderline"/>
          <w:rFonts w:eastAsiaTheme="majorEastAsia"/>
          <w:color w:val="FF0000"/>
          <w:highlight w:val="yellow"/>
        </w:rPr>
        <w:t>as</w:t>
      </w:r>
      <w:r w:rsidRPr="009520CB">
        <w:rPr>
          <w:rStyle w:val="StyleUnderline"/>
          <w:rFonts w:eastAsiaTheme="majorEastAsia"/>
          <w:color w:val="FF0000"/>
        </w:rPr>
        <w:t xml:space="preserve"> much as </w:t>
      </w:r>
      <w:r w:rsidRPr="009520CB">
        <w:rPr>
          <w:rStyle w:val="StyleUnderline"/>
          <w:rFonts w:eastAsiaTheme="majorEastAsia"/>
          <w:color w:val="FF0000"/>
          <w:highlight w:val="yellow"/>
        </w:rPr>
        <w:t>income facilitates further expression.</w:t>
      </w:r>
      <w:r w:rsidRPr="009520CB">
        <w:rPr>
          <w:rStyle w:val="StyleUnderline"/>
          <w:rFonts w:eastAsiaTheme="majorEastAsia"/>
          <w:color w:val="FF0000"/>
        </w:rPr>
        <w:t xml:space="preserve"> </w:t>
      </w:r>
      <w:r w:rsidRPr="009520CB">
        <w:rPr>
          <w:color w:val="FF0000"/>
          <w:sz w:val="12"/>
          <w:szCs w:val="27"/>
        </w:rPr>
        <w:t xml:space="preserve">When </w:t>
      </w:r>
      <w:r w:rsidRPr="009520CB">
        <w:rPr>
          <w:rStyle w:val="StyleUnderline"/>
          <w:rFonts w:eastAsiaTheme="majorEastAsia"/>
          <w:color w:val="FF0000"/>
          <w:highlight w:val="yellow"/>
        </w:rPr>
        <w:t>royalties from an invention</w:t>
      </w:r>
      <w:r w:rsidRPr="009520CB">
        <w:rPr>
          <w:color w:val="FF0000"/>
          <w:sz w:val="12"/>
          <w:szCs w:val="27"/>
        </w:rPr>
        <w:t xml:space="preserve"> allow the inventor to buy a grand piano he has always wanted, the transaction helps </w:t>
      </w:r>
      <w:r w:rsidRPr="009520CB">
        <w:rPr>
          <w:rStyle w:val="StyleUnderline"/>
          <w:rFonts w:eastAsiaTheme="majorEastAsia"/>
          <w:color w:val="FF0000"/>
          <w:highlight w:val="yellow"/>
        </w:rPr>
        <w:t>maximize personality.</w:t>
      </w:r>
      <w:r w:rsidRPr="009520CB">
        <w:rPr>
          <w:rStyle w:val="StyleUnderline"/>
          <w:rFonts w:eastAsiaTheme="majorEastAsia"/>
          <w:color w:val="FF0000"/>
        </w:rPr>
        <w:t xml:space="preserve"> </w:t>
      </w:r>
      <w:r w:rsidRPr="009520CB">
        <w:rPr>
          <w:color w:val="FF0000"/>
          <w:sz w:val="12"/>
          <w:szCs w:val="27"/>
        </w:rPr>
        <w:t xml:space="preserve">But this argument tends to be too broad. First, much income is used for basic necessities, leading to the vacuous position that life-sustenance is "personally maximizing" because it allows the personality to continue. Second, this approach could justify property rights for after-the-fact development of personality interests without requiring [*350] such interests in the property at the time the property rights are granted. The personality theory provides a better, more direct justification for the alienation of intellectual property, especially copies. The alienation of </w:t>
      </w:r>
      <w:r w:rsidRPr="009520CB">
        <w:rPr>
          <w:rStyle w:val="StyleUnderline"/>
          <w:rFonts w:eastAsiaTheme="majorEastAsia"/>
          <w:color w:val="FF0000"/>
          <w:highlight w:val="yellow"/>
        </w:rPr>
        <w:t>copies</w:t>
      </w:r>
      <w:r w:rsidRPr="009520CB">
        <w:rPr>
          <w:rStyle w:val="StyleUnderline"/>
          <w:rFonts w:eastAsiaTheme="majorEastAsia"/>
          <w:color w:val="FF0000"/>
        </w:rPr>
        <w:t xml:space="preserve"> is perhaps the most rational way to </w:t>
      </w:r>
      <w:r w:rsidRPr="009520CB">
        <w:rPr>
          <w:rStyle w:val="StyleUnderline"/>
          <w:rFonts w:eastAsiaTheme="majorEastAsia"/>
          <w:color w:val="FF0000"/>
          <w:highlight w:val="yellow"/>
        </w:rPr>
        <w:t>gain exposure for one's ideas</w:t>
      </w:r>
      <w:r w:rsidRPr="009520CB">
        <w:rPr>
          <w:rStyle w:val="StyleUnderline"/>
          <w:rFonts w:eastAsiaTheme="majorEastAsia"/>
          <w:color w:val="FF0000"/>
        </w:rPr>
        <w:t>.</w:t>
      </w:r>
      <w:r w:rsidRPr="009520CB">
        <w:rPr>
          <w:color w:val="FF0000"/>
          <w:sz w:val="12"/>
          <w:szCs w:val="27"/>
        </w:rPr>
        <w:t xml:space="preserve"> This is a non-economic, and perhaps higher, form of the idea of recognition: </w:t>
      </w:r>
      <w:r w:rsidRPr="009520CB">
        <w:rPr>
          <w:rStyle w:val="StyleUnderline"/>
          <w:rFonts w:eastAsiaTheme="majorEastAsia"/>
          <w:color w:val="FF0000"/>
          <w:highlight w:val="yellow"/>
        </w:rPr>
        <w:t>respect, honor, and admiration</w:t>
      </w:r>
      <w:r w:rsidRPr="009520CB">
        <w:rPr>
          <w:color w:val="FF0000"/>
          <w:sz w:val="12"/>
          <w:szCs w:val="27"/>
          <w:highlight w:val="yellow"/>
        </w:rPr>
        <w:t>.</w:t>
      </w:r>
      <w:r w:rsidRPr="009520CB">
        <w:rPr>
          <w:color w:val="FF0000"/>
          <w:sz w:val="12"/>
          <w:szCs w:val="27"/>
        </w:rPr>
        <w:t xml:space="preserve"> Even for starving artists recognition of this sort may be far more valuable than economic rewards. Two conditions appear essential, however, to this justification of alienation: first, the creator of the work must receive public identification, and, second, the work must receive protection against any changes unintended or unapproved by the creator.VARA Hegel's prohibition of "complete" alienation of intellectual property appears to result from his recognition of the necessity for these two conditions. While he would permit alienation of copies, and even the rights to further reproduction, </w:t>
      </w:r>
      <w:hyperlink r:id="rId16" w:anchor="n246" w:history="1">
        <w:r w:rsidRPr="009520CB">
          <w:rPr>
            <w:rStyle w:val="Hyperlink"/>
            <w:rFonts w:eastAsiaTheme="majorEastAsia"/>
            <w:color w:val="FF0000"/>
            <w:sz w:val="12"/>
            <w:szCs w:val="27"/>
          </w:rPr>
          <w:t>n246</w:t>
        </w:r>
      </w:hyperlink>
      <w:r w:rsidRPr="009520CB">
        <w:rPr>
          <w:color w:val="FF0000"/>
          <w:sz w:val="12"/>
          <w:szCs w:val="27"/>
        </w:rPr>
        <w:t xml:space="preserve"> he disapproves alienation of "those goods, or rather substantive characteristics, which constitute . . . private personality and the universal essence of . . . self-consciousness." </w:t>
      </w:r>
      <w:hyperlink r:id="rId17" w:anchor="n247" w:history="1">
        <w:r w:rsidRPr="009520CB">
          <w:rPr>
            <w:rStyle w:val="Hyperlink"/>
            <w:rFonts w:eastAsiaTheme="majorEastAsia"/>
            <w:color w:val="FF0000"/>
            <w:sz w:val="12"/>
            <w:szCs w:val="27"/>
          </w:rPr>
          <w:t>n247</w:t>
        </w:r>
      </w:hyperlink>
      <w:r w:rsidRPr="009520CB">
        <w:rPr>
          <w:color w:val="FF0000"/>
          <w:sz w:val="12"/>
          <w:szCs w:val="27"/>
        </w:rPr>
        <w:t xml:space="preserve"> Such </w:t>
      </w:r>
      <w:r w:rsidRPr="009520CB">
        <w:rPr>
          <w:rStyle w:val="StyleUnderline"/>
          <w:rFonts w:eastAsiaTheme="majorEastAsia"/>
          <w:color w:val="FF0000"/>
          <w:highlight w:val="yellow"/>
        </w:rPr>
        <w:t>alienation</w:t>
      </w:r>
      <w:r w:rsidRPr="009520CB">
        <w:rPr>
          <w:rStyle w:val="StyleUnderline"/>
          <w:rFonts w:eastAsiaTheme="majorEastAsia"/>
          <w:color w:val="FF0000"/>
        </w:rPr>
        <w:t xml:space="preserve"> necessarily </w:t>
      </w:r>
      <w:r w:rsidRPr="009520CB">
        <w:rPr>
          <w:rStyle w:val="StyleUnderline"/>
          <w:rFonts w:eastAsiaTheme="majorEastAsia"/>
          <w:color w:val="FF0000"/>
          <w:highlight w:val="yellow"/>
        </w:rPr>
        <w:t>occurs if the recognition of the connection between a creator and his expression is destroyed or distorted</w:t>
      </w:r>
      <w:r w:rsidRPr="009520CB">
        <w:rPr>
          <w:color w:val="FF0000"/>
          <w:sz w:val="12"/>
          <w:szCs w:val="27"/>
          <w:highlight w:val="yellow"/>
        </w:rPr>
        <w:t>.</w:t>
      </w:r>
      <w:r w:rsidRPr="009520CB">
        <w:rPr>
          <w:color w:val="FF0000"/>
          <w:sz w:val="12"/>
          <w:szCs w:val="27"/>
        </w:rPr>
        <w:t xml:space="preserve"> When the first condition is violated, this recognition is destroyed; when the second condition is violated, it is distorted.</w:t>
      </w:r>
    </w:p>
    <w:sectPr w:rsidR="0000542E" w:rsidRPr="00952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044"/>
    <w:rsid w:val="0000542E"/>
    <w:rsid w:val="00270DDE"/>
    <w:rsid w:val="003B5C1C"/>
    <w:rsid w:val="00425AB6"/>
    <w:rsid w:val="007D1B67"/>
    <w:rsid w:val="009520CB"/>
    <w:rsid w:val="00A905C3"/>
    <w:rsid w:val="00BA06D6"/>
    <w:rsid w:val="00E23044"/>
    <w:rsid w:val="00F00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70211"/>
  <w15:chartTrackingRefBased/>
  <w15:docId w15:val="{AEFADC8D-542B-4247-9A09-7EE2F39EB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A06D6"/>
    <w:rPr>
      <w:rFonts w:ascii="Calibri" w:hAnsi="Calibri" w:cs="Calibri"/>
    </w:rPr>
  </w:style>
  <w:style w:type="paragraph" w:styleId="Heading1">
    <w:name w:val="heading 1"/>
    <w:aliases w:val="Pocket"/>
    <w:basedOn w:val="Normal"/>
    <w:next w:val="Normal"/>
    <w:link w:val="Heading1Char"/>
    <w:qFormat/>
    <w:rsid w:val="00BA06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A06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A06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BA06D6"/>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BA06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06D6"/>
  </w:style>
  <w:style w:type="character" w:customStyle="1" w:styleId="Heading1Char">
    <w:name w:val="Heading 1 Char"/>
    <w:aliases w:val="Pocket Char"/>
    <w:basedOn w:val="DefaultParagraphFont"/>
    <w:link w:val="Heading1"/>
    <w:rsid w:val="00BA06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A06D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A06D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A06D6"/>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BA06D6"/>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BA06D6"/>
    <w:rPr>
      <w:b/>
      <w:bCs/>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BA06D6"/>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F2 - Heading 1 Char1,AHeading 1 Char1,Block Char1,TAG ,cite"/>
    <w:basedOn w:val="DefaultParagraphFont"/>
    <w:link w:val="Card"/>
    <w:uiPriority w:val="99"/>
    <w:unhideWhenUsed/>
    <w:rsid w:val="00BA06D6"/>
    <w:rPr>
      <w:color w:val="auto"/>
      <w:u w:val="none"/>
    </w:rPr>
  </w:style>
  <w:style w:type="character" w:styleId="FollowedHyperlink">
    <w:name w:val="FollowedHyperlink"/>
    <w:basedOn w:val="DefaultParagraphFont"/>
    <w:uiPriority w:val="99"/>
    <w:semiHidden/>
    <w:unhideWhenUsed/>
    <w:rsid w:val="00BA06D6"/>
    <w:rPr>
      <w:color w:val="auto"/>
      <w:u w:val="none"/>
    </w:rPr>
  </w:style>
  <w:style w:type="paragraph" w:customStyle="1" w:styleId="textbold">
    <w:name w:val="text bold"/>
    <w:basedOn w:val="Normal"/>
    <w:link w:val="Emphasis"/>
    <w:uiPriority w:val="7"/>
    <w:qFormat/>
    <w:rsid w:val="00E23044"/>
    <w:pPr>
      <w:widowControl w:val="0"/>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E2304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StyleThickunderline1">
    <w:name w:val="Style Thick underline1"/>
    <w:basedOn w:val="DefaultParagraphFont"/>
    <w:rsid w:val="0000542E"/>
    <w:rPr>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7D1B67"/>
    <w:pPr>
      <w:spacing w:before="100" w:beforeAutospacing="1" w:after="100" w:afterAutospacing="1" w:line="240" w:lineRule="auto"/>
    </w:pPr>
    <w:rPr>
      <w:rFonts w:eastAsia="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7D1B67"/>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yalsociety.org/~/media/royal_society_content/policy/publications/2010/4294969468.pdf" TargetMode="External"/><Relationship Id="rId13" Type="http://schemas.openxmlformats.org/officeDocument/2006/relationships/hyperlink" Target="https://www.iam-media.com/law-policy/the-proposed-trips-covid-waiver-bad-idea-could-do-lot-of-goo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mericandiplomacy.web.unc.edu/2018/09/leveraging-diplomacy-for-managing-scientific-challenges-an-opportunity-to-navigate-the-future-of-science/" TargetMode="External"/><Relationship Id="rId12" Type="http://schemas.openxmlformats.org/officeDocument/2006/relationships/hyperlink" Target="https://crsreports.congress.gov/product/pdf/R/R43264/7" TargetMode="External"/><Relationship Id="rId17" Type="http://schemas.openxmlformats.org/officeDocument/2006/relationships/hyperlink" Target="https://cyber.harvard.edu/IPCoop/88hugh2.html" TargetMode="External"/><Relationship Id="rId2" Type="http://schemas.openxmlformats.org/officeDocument/2006/relationships/styles" Target="styles.xml"/><Relationship Id="rId16" Type="http://schemas.openxmlformats.org/officeDocument/2006/relationships/hyperlink" Target="https://cyber.harvard.edu/IPCoop/88hugh2.html" TargetMode="External"/><Relationship Id="rId1" Type="http://schemas.openxmlformats.org/officeDocument/2006/relationships/numbering" Target="numbering.xml"/><Relationship Id="rId6" Type="http://schemas.openxmlformats.org/officeDocument/2006/relationships/hyperlink" Target="https://originalpositionnluj.wordpress.com/2019/09/18/utilitarianism-in-the-context-of-intellectual-property/" TargetMode="External"/><Relationship Id="rId11" Type="http://schemas.openxmlformats.org/officeDocument/2006/relationships/hyperlink" Target="https://www.barrons.com/articles/big-pharma-is-not-the-tobacco-industry-51620315693"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cyber.harvard.edu/IPCoop/88hugh2.html" TargetMode="External"/><Relationship Id="rId10" Type="http://schemas.openxmlformats.org/officeDocument/2006/relationships/hyperlink" Target="https://www.cbo.goc/publication/5712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tn.hms.harvard.edu/flash/2018/science-diplomacy-collaboration-rapidly-changing-world/" TargetMode="External"/><Relationship Id="rId14" Type="http://schemas.openxmlformats.org/officeDocument/2006/relationships/hyperlink" Target="https://cyber.harvard.edu/IPCoop/88hugh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64</TotalTime>
  <Pages>1</Pages>
  <Words>15593</Words>
  <Characters>88881</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
  <dc:description/>
  <cp:lastModifiedBy>Justin Wen</cp:lastModifiedBy>
  <cp:revision>5</cp:revision>
  <dcterms:created xsi:type="dcterms:W3CDTF">2021-09-25T17:10:00Z</dcterms:created>
  <dcterms:modified xsi:type="dcterms:W3CDTF">2021-09-30T01:07:00Z</dcterms:modified>
</cp:coreProperties>
</file>