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149E" w14:textId="732E2562" w:rsidR="00566B56" w:rsidRDefault="00566B56" w:rsidP="00566B56">
      <w:pPr>
        <w:pStyle w:val="Heading1"/>
      </w:pPr>
      <w:r>
        <w:t>1NC TFA Doubles</w:t>
      </w:r>
    </w:p>
    <w:p w14:paraId="364F424A" w14:textId="19AED8E4" w:rsidR="00566B56" w:rsidRPr="00566B56" w:rsidRDefault="00566B56" w:rsidP="00566B56">
      <w:pPr>
        <w:pStyle w:val="Heading3"/>
      </w:pPr>
      <w:r>
        <w:t>1NC – T</w:t>
      </w:r>
    </w:p>
    <w:p w14:paraId="603E9F84" w14:textId="77777777" w:rsidR="00566B56" w:rsidRDefault="00566B56" w:rsidP="00566B56">
      <w:pPr>
        <w:pStyle w:val="Heading4"/>
      </w:pPr>
      <w:r w:rsidRPr="00A353FF">
        <w:t xml:space="preserve">Interpretation: The affirmative may not specify a </w:t>
      </w:r>
      <w:r>
        <w:t>condition in which a free press ought to prioritize objectivity over advocacy</w:t>
      </w:r>
    </w:p>
    <w:p w14:paraId="5D7A811D" w14:textId="0D6306CE" w:rsidR="00566B56" w:rsidRDefault="00566B56" w:rsidP="00566B56">
      <w:pPr>
        <w:pStyle w:val="Heading4"/>
      </w:pPr>
      <w:r w:rsidRPr="00A353FF">
        <w:t xml:space="preserve">Violation: they </w:t>
      </w:r>
      <w:r>
        <w:t>specify</w:t>
      </w:r>
      <w:r>
        <w:t xml:space="preserve"> </w:t>
      </w:r>
      <w:r>
        <w:t>vaccines</w:t>
      </w:r>
    </w:p>
    <w:p w14:paraId="3FB82088" w14:textId="77777777" w:rsidR="00566B56" w:rsidRPr="00A353FF" w:rsidRDefault="00566B56" w:rsidP="00566B56">
      <w:pPr>
        <w:pStyle w:val="Heading4"/>
      </w:pPr>
      <w:r w:rsidRPr="00A353FF">
        <w:t>Standards:</w:t>
      </w:r>
    </w:p>
    <w:p w14:paraId="15C4E9EF" w14:textId="1628C0A9" w:rsidR="00566B56" w:rsidRDefault="00566B56" w:rsidP="00566B56">
      <w:pPr>
        <w:pStyle w:val="Heading4"/>
      </w:pPr>
      <w:r>
        <w:t>1] limit</w:t>
      </w:r>
      <w:r>
        <w:t>—</w:t>
      </w:r>
      <w:r>
        <w:t xml:space="preserve">there are infinite conditions that </w:t>
      </w:r>
      <w:r>
        <w:t>t</w:t>
      </w:r>
      <w:r>
        <w:t>hey could specify like vaccines, war reporting, climate change, peace journalism, literally every issue in existenc</w:t>
      </w:r>
      <w:r>
        <w:t>e—</w:t>
      </w:r>
      <w:r>
        <w:t>explodes limits since there are tons of affs plus infinite combinations with different advantages in different situations</w:t>
      </w:r>
      <w:r>
        <w:t>—</w:t>
      </w:r>
      <w:r>
        <w:t>there are no DAs that apply to every aff</w:t>
      </w:r>
      <w:r>
        <w:t>—</w:t>
      </w:r>
      <w:r>
        <w:t>advocacy offense needs to be contextualized to each condition because they have different political climates</w:t>
      </w:r>
      <w:r>
        <w:t>.</w:t>
      </w:r>
    </w:p>
    <w:p w14:paraId="66328B41" w14:textId="6C5C0F83" w:rsidR="00A03E1E" w:rsidRPr="00A03E1E" w:rsidRDefault="00566B56" w:rsidP="00A03E1E">
      <w:pPr>
        <w:pStyle w:val="Heading4"/>
        <w:rPr>
          <w:rFonts w:cs="Calibri"/>
        </w:rPr>
      </w:pPr>
      <w:r>
        <w:t>2</w:t>
      </w:r>
      <w:r>
        <w:t>] tva</w:t>
      </w:r>
      <w:r>
        <w:t>—</w:t>
      </w:r>
      <w:r>
        <w:t xml:space="preserve">just read your aff as an advantage under </w:t>
      </w:r>
      <w:r>
        <w:t>a whole res advocacy or one that specs a democracy—p</w:t>
      </w:r>
      <w:r w:rsidRPr="002312CB">
        <w:rPr>
          <w:rFonts w:cs="Calibri"/>
        </w:rPr>
        <w:t>otential abuse doesn’t permit 1AC abuse</w:t>
      </w:r>
      <w:r>
        <w:rPr>
          <w:rFonts w:cs="Calibri"/>
        </w:rPr>
        <w:t>—</w:t>
      </w:r>
      <w:r w:rsidRPr="002312CB">
        <w:rPr>
          <w:rFonts w:cs="Calibri"/>
        </w:rPr>
        <w:t>allows you to be infinitely abusive</w:t>
      </w:r>
      <w:r>
        <w:rPr>
          <w:rFonts w:cs="Calibri"/>
        </w:rPr>
        <w:t>—i</w:t>
      </w:r>
      <w:r w:rsidRPr="002312CB">
        <w:rPr>
          <w:rFonts w:cs="Calibri"/>
        </w:rPr>
        <w:t>f the neg doesn’t have specific prep, they’ll resort to cheaty word PICs which are net worse</w:t>
      </w:r>
    </w:p>
    <w:p w14:paraId="002C46EA" w14:textId="31D727F6" w:rsidR="00566B56" w:rsidRDefault="00566B56" w:rsidP="00566B56">
      <w:pPr>
        <w:pStyle w:val="Heading4"/>
      </w:pPr>
      <w:r>
        <w:t xml:space="preserve">Fairness </w:t>
      </w:r>
      <w:r>
        <w:t xml:space="preserve">is a voter and outweighs </w:t>
      </w:r>
      <w:r>
        <w:t xml:space="preserve">– debate is a competitive activity that requires fairness for objective evaluation. </w:t>
      </w:r>
    </w:p>
    <w:p w14:paraId="3DA92393" w14:textId="4DCE31F4" w:rsidR="00566B56" w:rsidRDefault="00566B56" w:rsidP="00566B56">
      <w:pPr>
        <w:pStyle w:val="Heading4"/>
      </w:pPr>
      <w:r>
        <w:t xml:space="preserve">Drop the debater </w:t>
      </w:r>
      <w:r>
        <w:t xml:space="preserve">to </w:t>
      </w:r>
      <w:r>
        <w:t>deter future abuse and set better norms for debate.</w:t>
      </w:r>
    </w:p>
    <w:p w14:paraId="1CC68A75" w14:textId="2AE67C92" w:rsidR="00566B56" w:rsidRDefault="00566B56" w:rsidP="00566B56">
      <w:pPr>
        <w:pStyle w:val="Heading4"/>
      </w:pPr>
      <w:r>
        <w:t>Competing interps – a] reasonability is arbitrary and encourages judge intervention since there’s no clear norm</w:t>
      </w:r>
      <w:r>
        <w:t xml:space="preserve"> </w:t>
      </w:r>
      <w:r>
        <w:t>b] it creates a race to the top where we create the best possible norms for debate.</w:t>
      </w:r>
    </w:p>
    <w:p w14:paraId="07BA7A62" w14:textId="215E0FA3" w:rsidR="00566B56" w:rsidRDefault="00566B56" w:rsidP="00566B56">
      <w:pPr>
        <w:pStyle w:val="Heading4"/>
      </w:pPr>
      <w:r>
        <w:t>No RVIs – a] illogical</w:t>
      </w:r>
      <w:r w:rsidR="00A755A4">
        <w:t>—</w:t>
      </w:r>
      <w:r>
        <w:t>you don’t win for being fair</w:t>
      </w:r>
      <w:r w:rsidR="00A755A4">
        <w:t xml:space="preserve"> which</w:t>
      </w:r>
      <w:r>
        <w:t xml:space="preserve"> outweighs since it’s a prerequisite for </w:t>
      </w:r>
      <w:r w:rsidR="00A755A4">
        <w:t>making arguments</w:t>
      </w:r>
      <w:r>
        <w:t xml:space="preserve"> b] RVIs incentivize baiting theory and prepping it out which leads to maximally abusive practices</w:t>
      </w:r>
    </w:p>
    <w:p w14:paraId="691EDE2F" w14:textId="308A93B1" w:rsidR="00566B56" w:rsidRDefault="00566B56" w:rsidP="00566B56"/>
    <w:p w14:paraId="4F50BEF9" w14:textId="25D020FF" w:rsidR="00A755A4" w:rsidRDefault="00A755A4" w:rsidP="00A755A4">
      <w:pPr>
        <w:pStyle w:val="Heading3"/>
      </w:pPr>
      <w:r>
        <w:t>1NC – K</w:t>
      </w:r>
    </w:p>
    <w:p w14:paraId="45EA6E76" w14:textId="77777777" w:rsidR="00A755A4" w:rsidRPr="00294E70" w:rsidRDefault="00A755A4" w:rsidP="00A755A4">
      <w:pPr>
        <w:pStyle w:val="Heading4"/>
      </w:pPr>
      <w:r>
        <w:t xml:space="preserve">The first commercial logistics began with the Atlantic slave trade </w:t>
      </w:r>
      <w:r w:rsidRPr="00294E70">
        <w:rPr>
          <w:u w:val="single"/>
        </w:rPr>
        <w:t>necessitating</w:t>
      </w:r>
      <w:r>
        <w:t xml:space="preserve"> a global paradigm of </w:t>
      </w:r>
      <w:r w:rsidRPr="00294E70">
        <w:rPr>
          <w:u w:val="single"/>
        </w:rPr>
        <w:t>racism and eugenics</w:t>
      </w:r>
      <w:r>
        <w:t>.</w:t>
      </w:r>
    </w:p>
    <w:p w14:paraId="4D9C897F" w14:textId="77777777" w:rsidR="00A755A4" w:rsidRPr="00294E70" w:rsidRDefault="00A755A4" w:rsidP="00A755A4">
      <w:pPr>
        <w:rPr>
          <w:b/>
          <w:bCs/>
        </w:rPr>
      </w:pPr>
      <w:r w:rsidRPr="00E01957">
        <w:rPr>
          <w:b/>
          <w:bCs/>
          <w:sz w:val="26"/>
          <w:szCs w:val="26"/>
        </w:rPr>
        <w:t xml:space="preserve">Moten </w:t>
      </w:r>
      <w:r>
        <w:rPr>
          <w:b/>
          <w:bCs/>
          <w:sz w:val="26"/>
          <w:szCs w:val="26"/>
        </w:rPr>
        <w:t>&amp;</w:t>
      </w:r>
      <w:r w:rsidRPr="00E01957">
        <w:rPr>
          <w:b/>
          <w:bCs/>
          <w:sz w:val="26"/>
          <w:szCs w:val="26"/>
        </w:rPr>
        <w:t xml:space="preserve"> Harney </w:t>
      </w:r>
      <w:r>
        <w:rPr>
          <w:b/>
          <w:bCs/>
          <w:sz w:val="26"/>
          <w:szCs w:val="26"/>
        </w:rPr>
        <w:t>21</w:t>
      </w:r>
      <w:r w:rsidRPr="00E01957">
        <w:t xml:space="preserve"> </w:t>
      </w:r>
      <w:r>
        <w:t xml:space="preserve">– </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w:t>
      </w:r>
      <w:r w:rsidRPr="00E01957">
        <w:t xml:space="preserve">2021, </w:t>
      </w:r>
      <w:r w:rsidRPr="00E01957">
        <w:rPr>
          <w:i/>
          <w:iCs/>
        </w:rPr>
        <w:t>All Incomplete</w:t>
      </w:r>
      <w:r w:rsidRPr="00E01957">
        <w:t>, pp 13-18</w:t>
      </w:r>
      <w:r>
        <w:t xml:space="preserve">) Justin </w:t>
      </w:r>
      <w:r w:rsidRPr="00294E70">
        <w:rPr>
          <w:b/>
          <w:bCs/>
        </w:rPr>
        <w:t>**</w:t>
      </w:r>
      <w:r>
        <w:rPr>
          <w:b/>
          <w:bCs/>
        </w:rPr>
        <w:t>Unread</w:t>
      </w:r>
      <w:r w:rsidRPr="00294E70">
        <w:rPr>
          <w:b/>
          <w:bCs/>
        </w:rPr>
        <w:t xml:space="preserve"> parts have some graphic descriptions of the Atlantic Slave Trade.</w:t>
      </w:r>
    </w:p>
    <w:p w14:paraId="0953A4CE" w14:textId="77777777" w:rsidR="00A755A4" w:rsidRPr="00294E70" w:rsidRDefault="00A755A4" w:rsidP="00A755A4">
      <w:pPr>
        <w:rPr>
          <w:sz w:val="14"/>
        </w:rPr>
      </w:pPr>
      <w:r>
        <w:rPr>
          <w:sz w:val="14"/>
        </w:rPr>
        <w:t>LOGISTICS</w:t>
      </w:r>
    </w:p>
    <w:p w14:paraId="68E63A3E" w14:textId="77777777" w:rsidR="00A755A4" w:rsidRPr="00294E70" w:rsidRDefault="00A755A4" w:rsidP="00A755A4">
      <w:pPr>
        <w:rPr>
          <w:sz w:val="14"/>
        </w:rPr>
      </w:pPr>
      <w:r w:rsidRPr="00294E70">
        <w:rPr>
          <w:rStyle w:val="Emphasis"/>
          <w:highlight w:val="green"/>
        </w:rPr>
        <w:t>The imperium of cotton</w:t>
      </w:r>
      <w:r w:rsidRPr="00294E70">
        <w:rPr>
          <w:u w:val="single"/>
        </w:rPr>
        <w:t xml:space="preserve"> and </w:t>
      </w:r>
      <w:r w:rsidRPr="00294E70">
        <w:rPr>
          <w:rStyle w:val="Emphasis"/>
        </w:rPr>
        <w:t>sugar</w:t>
      </w:r>
      <w:r w:rsidRPr="00294E70">
        <w:rPr>
          <w:sz w:val="14"/>
        </w:rPr>
        <w:t xml:space="preserve"> not only hosted these fiendish early experiments in breaking collectivity on the line and inserting and asserting wills but also </w:t>
      </w:r>
      <w:r w:rsidRPr="00294E70">
        <w:rPr>
          <w:highlight w:val="green"/>
          <w:u w:val="single"/>
        </w:rPr>
        <w:t>gave us a</w:t>
      </w:r>
      <w:r w:rsidRPr="00294E70">
        <w:rPr>
          <w:u w:val="single"/>
        </w:rPr>
        <w:t xml:space="preserve">n early glimpse of an </w:t>
      </w:r>
      <w:r w:rsidRPr="00294E70">
        <w:rPr>
          <w:rStyle w:val="Emphasis"/>
        </w:rPr>
        <w:t xml:space="preserve">integrated </w:t>
      </w:r>
      <w:r w:rsidRPr="00294E70">
        <w:rPr>
          <w:rStyle w:val="Emphasis"/>
          <w:highlight w:val="green"/>
        </w:rPr>
        <w:t>global supply chain</w:t>
      </w:r>
      <w:r w:rsidRPr="00294E70">
        <w:rPr>
          <w:sz w:val="14"/>
        </w:rPr>
        <w:t xml:space="preserve">. The breeding and marching or </w:t>
      </w:r>
      <w:r w:rsidRPr="00294E70">
        <w:rPr>
          <w:u w:val="single"/>
        </w:rPr>
        <w:t>shipping of the enslaved</w:t>
      </w:r>
      <w:r w:rsidRPr="00294E70">
        <w:rPr>
          <w:sz w:val="14"/>
        </w:rPr>
        <w:t xml:space="preserve"> southward and westward from Tidewater and Piedmont plantations, or inland from the Caribbean and </w:t>
      </w:r>
      <w:proofErr w:type="spellStart"/>
      <w:r w:rsidRPr="00294E70">
        <w:rPr>
          <w:sz w:val="14"/>
        </w:rPr>
        <w:t>Pacifc</w:t>
      </w:r>
      <w:proofErr w:type="spellEnd"/>
      <w:r w:rsidRPr="00294E70">
        <w:rPr>
          <w:sz w:val="14"/>
        </w:rPr>
        <w:t xml:space="preserve"> Coasts of Colombia, </w:t>
      </w:r>
      <w:r w:rsidRPr="00294E70">
        <w:rPr>
          <w:u w:val="single"/>
        </w:rPr>
        <w:t xml:space="preserve">to </w:t>
      </w:r>
      <w:r w:rsidRPr="00294E70">
        <w:rPr>
          <w:highlight w:val="green"/>
          <w:u w:val="single"/>
        </w:rPr>
        <w:t xml:space="preserve">make crops </w:t>
      </w:r>
      <w:r w:rsidRPr="00294E70">
        <w:rPr>
          <w:u w:val="single"/>
        </w:rPr>
        <w:t xml:space="preserve">financed </w:t>
      </w:r>
      <w:r w:rsidRPr="00294E70">
        <w:rPr>
          <w:highlight w:val="green"/>
          <w:u w:val="single"/>
        </w:rPr>
        <w:t>through</w:t>
      </w:r>
      <w:r w:rsidRPr="00294E70">
        <w:rPr>
          <w:sz w:val="14"/>
        </w:rPr>
        <w:t xml:space="preserve"> speculation on their torture-enforced, metric-imposed </w:t>
      </w:r>
      <w:r w:rsidRPr="00294E70">
        <w:rPr>
          <w:highlight w:val="green"/>
          <w:u w:val="single"/>
        </w:rPr>
        <w:t>labor</w:t>
      </w:r>
      <w:r w:rsidRPr="00294E70">
        <w:rPr>
          <w:sz w:val="14"/>
        </w:rPr>
        <w:t xml:space="preserve">; and the bales of cotton or barrels of molasses loaded on ships in New Orleans or Bridgetown, insured in London, bound for Liverpool’s wholesale clearinghouses or Massachusetts distilleries, </w:t>
      </w:r>
      <w:r w:rsidRPr="00294E70">
        <w:rPr>
          <w:u w:val="single"/>
        </w:rPr>
        <w:t>are links in a global value chain created by bankers</w:t>
      </w:r>
      <w:r w:rsidRPr="00294E70">
        <w:rPr>
          <w:sz w:val="14"/>
        </w:rPr>
        <w:t xml:space="preserve">, </w:t>
      </w:r>
      <w:r w:rsidRPr="00294E70">
        <w:rPr>
          <w:u w:val="single"/>
        </w:rPr>
        <w:t>planters and slavers</w:t>
      </w:r>
      <w:r w:rsidRPr="00294E70">
        <w:rPr>
          <w:sz w:val="14"/>
        </w:rPr>
        <w:t xml:space="preserve">. But </w:t>
      </w:r>
      <w:r w:rsidRPr="00294E70">
        <w:rPr>
          <w:u w:val="single"/>
        </w:rPr>
        <w:t xml:space="preserve">it is only in our time that this supply chain becomes fully integrated </w:t>
      </w:r>
      <w:r w:rsidRPr="00294E70">
        <w:rPr>
          <w:highlight w:val="green"/>
          <w:u w:val="single"/>
        </w:rPr>
        <w:t xml:space="preserve">with </w:t>
      </w:r>
      <w:r w:rsidRPr="00294E70">
        <w:rPr>
          <w:u w:val="single"/>
        </w:rPr>
        <w:t xml:space="preserve">the flow of the line inside </w:t>
      </w:r>
      <w:r w:rsidRPr="00294E70">
        <w:rPr>
          <w:rStyle w:val="Emphasis"/>
          <w:highlight w:val="green"/>
        </w:rPr>
        <w:t xml:space="preserve">the factory </w:t>
      </w:r>
      <w:r w:rsidRPr="00294E70">
        <w:rPr>
          <w:rStyle w:val="Emphasis"/>
        </w:rPr>
        <w:t>gates</w:t>
      </w:r>
      <w:r w:rsidRPr="00294E70">
        <w:rPr>
          <w:sz w:val="14"/>
        </w:rPr>
        <w:t xml:space="preserve">. Around the same time that operations management was coming to understand kaizen and the valuation of the </w:t>
      </w:r>
      <w:proofErr w:type="spellStart"/>
      <w:r w:rsidRPr="00294E70">
        <w:rPr>
          <w:sz w:val="14"/>
        </w:rPr>
        <w:t>fow</w:t>
      </w:r>
      <w:proofErr w:type="spellEnd"/>
      <w:r w:rsidRPr="00294E70">
        <w:rPr>
          <w:sz w:val="14"/>
        </w:rPr>
        <w:t xml:space="preserve"> of the line itself, it was also </w:t>
      </w:r>
      <w:r w:rsidRPr="00294E70">
        <w:rPr>
          <w:highlight w:val="green"/>
          <w:u w:val="single"/>
        </w:rPr>
        <w:t xml:space="preserve">rethinking </w:t>
      </w:r>
      <w:r w:rsidRPr="00294E70">
        <w:rPr>
          <w:u w:val="single"/>
        </w:rPr>
        <w:t xml:space="preserve">the </w:t>
      </w:r>
      <w:r w:rsidRPr="00294E70">
        <w:rPr>
          <w:rStyle w:val="Emphasis"/>
          <w:highlight w:val="green"/>
        </w:rPr>
        <w:t>linearity</w:t>
      </w:r>
      <w:r w:rsidRPr="00294E70">
        <w:rPr>
          <w:highlight w:val="green"/>
          <w:u w:val="single"/>
        </w:rPr>
        <w:t xml:space="preserve"> and </w:t>
      </w:r>
      <w:r w:rsidRPr="00294E70">
        <w:rPr>
          <w:rStyle w:val="Emphasis"/>
          <w:highlight w:val="green"/>
        </w:rPr>
        <w:t>finitude</w:t>
      </w:r>
      <w:r w:rsidRPr="00294E70">
        <w:rPr>
          <w:u w:val="single"/>
        </w:rPr>
        <w:t xml:space="preserve"> of the line</w:t>
      </w:r>
      <w:r w:rsidRPr="00294E70">
        <w:rPr>
          <w:sz w:val="14"/>
        </w:rPr>
        <w:t xml:space="preserve">. It is at this point that a new subdiscipline in </w:t>
      </w:r>
      <w:r w:rsidRPr="00294E70">
        <w:rPr>
          <w:highlight w:val="green"/>
          <w:u w:val="single"/>
        </w:rPr>
        <w:t>operations management becomes</w:t>
      </w:r>
      <w:r w:rsidRPr="00294E70">
        <w:rPr>
          <w:sz w:val="14"/>
        </w:rPr>
        <w:t xml:space="preserve"> </w:t>
      </w:r>
      <w:proofErr w:type="spellStart"/>
      <w:r w:rsidRPr="00294E70">
        <w:rPr>
          <w:sz w:val="14"/>
        </w:rPr>
        <w:t>frmly</w:t>
      </w:r>
      <w:proofErr w:type="spellEnd"/>
      <w:r w:rsidRPr="00294E70">
        <w:rPr>
          <w:sz w:val="14"/>
        </w:rPr>
        <w:t xml:space="preserve"> </w:t>
      </w:r>
      <w:r w:rsidRPr="00294E70">
        <w:rPr>
          <w:rStyle w:val="Emphasis"/>
        </w:rPr>
        <w:t xml:space="preserve">established as </w:t>
      </w:r>
      <w:r w:rsidRPr="00294E70">
        <w:rPr>
          <w:rStyle w:val="Emphasis"/>
          <w:highlight w:val="green"/>
        </w:rPr>
        <w:t>a</w:t>
      </w:r>
      <w:r w:rsidRPr="00294E70">
        <w:rPr>
          <w:rStyle w:val="Emphasis"/>
        </w:rPr>
        <w:t xml:space="preserve"> rigorous </w:t>
      </w:r>
      <w:r w:rsidRPr="00294E70">
        <w:rPr>
          <w:rStyle w:val="Emphasis"/>
          <w:highlight w:val="green"/>
        </w:rPr>
        <w:t>academic discipline</w:t>
      </w:r>
      <w:r w:rsidRPr="00294E70">
        <w:rPr>
          <w:sz w:val="14"/>
        </w:rPr>
        <w:t xml:space="preserve"> in the business schools: </w:t>
      </w:r>
      <w:r w:rsidRPr="00294E70">
        <w:rPr>
          <w:u w:val="single"/>
        </w:rPr>
        <w:t>logistics</w:t>
      </w:r>
      <w:r w:rsidRPr="00294E70">
        <w:rPr>
          <w:sz w:val="14"/>
        </w:rPr>
        <w:t xml:space="preserve">. Of course, </w:t>
      </w:r>
      <w:r w:rsidRPr="00294E70">
        <w:rPr>
          <w:u w:val="single"/>
        </w:rPr>
        <w:t xml:space="preserve">logistics already existed as a </w:t>
      </w:r>
      <w:r w:rsidRPr="00294E70">
        <w:rPr>
          <w:rStyle w:val="Emphasis"/>
        </w:rPr>
        <w:t>practice</w:t>
      </w:r>
      <w:r w:rsidRPr="00294E70">
        <w:rPr>
          <w:u w:val="single"/>
        </w:rPr>
        <w:t xml:space="preserve"> going back in </w:t>
      </w:r>
      <w:r w:rsidRPr="00294E70">
        <w:rPr>
          <w:rStyle w:val="Emphasis"/>
        </w:rPr>
        <w:t>military affairs</w:t>
      </w:r>
      <w:r w:rsidRPr="00294E70">
        <w:rPr>
          <w:sz w:val="14"/>
        </w:rPr>
        <w:t xml:space="preserve"> as long as there have been sieges, invasions, and forts. Food, water, weapons, and people had to be transported and maintained to support any strategy of war. </w:t>
      </w:r>
      <w:r w:rsidRPr="00294E70">
        <w:rPr>
          <w:highlight w:val="green"/>
          <w:u w:val="single"/>
        </w:rPr>
        <w:t>The</w:t>
      </w:r>
      <w:r w:rsidRPr="00294E70">
        <w:rPr>
          <w:sz w:val="14"/>
        </w:rPr>
        <w:t xml:space="preserve"> African and Trans-Atlantic </w:t>
      </w:r>
      <w:r w:rsidRPr="00294E70">
        <w:rPr>
          <w:highlight w:val="green"/>
          <w:u w:val="single"/>
        </w:rPr>
        <w:t>slave trade represented</w:t>
      </w:r>
      <w:r w:rsidRPr="00294E70">
        <w:rPr>
          <w:u w:val="single"/>
        </w:rPr>
        <w:t xml:space="preserve"> the great</w:t>
      </w:r>
      <w:r w:rsidRPr="00294E70">
        <w:rPr>
          <w:sz w:val="14"/>
        </w:rPr>
        <w:t xml:space="preserve">, hideous </w:t>
      </w:r>
      <w:r w:rsidRPr="00294E70">
        <w:rPr>
          <w:rStyle w:val="Emphasis"/>
        </w:rPr>
        <w:t>introduction</w:t>
      </w:r>
      <w:r w:rsidRPr="00294E70">
        <w:rPr>
          <w:u w:val="single"/>
        </w:rPr>
        <w:t xml:space="preserve"> of mass </w:t>
      </w:r>
      <w:r w:rsidRPr="00294E70">
        <w:rPr>
          <w:highlight w:val="green"/>
          <w:u w:val="single"/>
        </w:rPr>
        <w:t xml:space="preserve">logistics for </w:t>
      </w:r>
      <w:r w:rsidRPr="00294E70">
        <w:rPr>
          <w:rStyle w:val="Emphasis"/>
          <w:highlight w:val="green"/>
        </w:rPr>
        <w:t>commercial</w:t>
      </w:r>
      <w:r w:rsidRPr="00294E70">
        <w:rPr>
          <w:sz w:val="14"/>
        </w:rPr>
        <w:t xml:space="preserve"> rather than military or state </w:t>
      </w:r>
      <w:r w:rsidRPr="00294E70">
        <w:rPr>
          <w:highlight w:val="green"/>
          <w:u w:val="single"/>
        </w:rPr>
        <w:t>purposes</w:t>
      </w:r>
      <w:r w:rsidRPr="00294E70">
        <w:rPr>
          <w:u w:val="single"/>
        </w:rPr>
        <w:t xml:space="preserve">. It became </w:t>
      </w:r>
      <w:r w:rsidRPr="00294E70">
        <w:rPr>
          <w:highlight w:val="green"/>
          <w:u w:val="single"/>
        </w:rPr>
        <w:t>the</w:t>
      </w:r>
      <w:r w:rsidRPr="00294E70">
        <w:rPr>
          <w:u w:val="single"/>
        </w:rPr>
        <w:t xml:space="preserve"> </w:t>
      </w:r>
      <w:r w:rsidRPr="00294E70">
        <w:rPr>
          <w:rStyle w:val="Emphasis"/>
        </w:rPr>
        <w:t xml:space="preserve">ghoulish lab of </w:t>
      </w:r>
      <w:r w:rsidRPr="00294E70">
        <w:rPr>
          <w:rStyle w:val="Emphasis"/>
          <w:highlight w:val="green"/>
        </w:rPr>
        <w:t>experiment</w:t>
      </w:r>
      <w:r w:rsidRPr="00294E70">
        <w:rPr>
          <w:sz w:val="14"/>
        </w:rPr>
        <w:t xml:space="preserve"> in access </w:t>
      </w:r>
      <w:r w:rsidRPr="00294E70">
        <w:rPr>
          <w:u w:val="single"/>
        </w:rPr>
        <w:t xml:space="preserve">for </w:t>
      </w:r>
      <w:r w:rsidRPr="00294E70">
        <w:rPr>
          <w:rStyle w:val="Emphasis"/>
        </w:rPr>
        <w:t>singular means of work</w:t>
      </w:r>
      <w:r w:rsidRPr="00294E70">
        <w:rPr>
          <w:sz w:val="14"/>
        </w:rPr>
        <w:t xml:space="preserve"> and sex, worldmaking and </w:t>
      </w:r>
      <w:proofErr w:type="spellStart"/>
      <w:r w:rsidRPr="00294E70">
        <w:rPr>
          <w:sz w:val="14"/>
        </w:rPr>
        <w:t>subjectivization</w:t>
      </w:r>
      <w:proofErr w:type="spellEnd"/>
      <w:r w:rsidRPr="00294E70">
        <w:rPr>
          <w:sz w:val="14"/>
        </w:rPr>
        <w:t xml:space="preserve">. Much would follow, including infrastructure projects for the circulation of people, goods, and information and, of course, more mass displacements, indentures and migrations in the brutal enforcement against indigenous peoples and he very idea and practice of indigeneity of the law of genocide and geocide. All of this </w:t>
      </w:r>
      <w:r w:rsidRPr="00294E70">
        <w:rPr>
          <w:u w:val="single"/>
        </w:rPr>
        <w:t>logistics</w:t>
      </w:r>
      <w:r w:rsidRPr="00294E70">
        <w:rPr>
          <w:sz w:val="14"/>
        </w:rPr>
        <w:t xml:space="preserve"> would not only bear this trademark of ‘continent of origin’ in the slave trade, but with usufruct the improvement of </w:t>
      </w:r>
      <w:proofErr w:type="spellStart"/>
      <w:r w:rsidRPr="00294E70">
        <w:rPr>
          <w:sz w:val="14"/>
        </w:rPr>
        <w:t>fow</w:t>
      </w:r>
      <w:proofErr w:type="spellEnd"/>
      <w:r w:rsidRPr="00294E70">
        <w:rPr>
          <w:sz w:val="14"/>
        </w:rPr>
        <w:t xml:space="preserve"> </w:t>
      </w:r>
      <w:r w:rsidRPr="00294E70">
        <w:rPr>
          <w:u w:val="single"/>
        </w:rPr>
        <w:t xml:space="preserve">would become </w:t>
      </w:r>
      <w:r w:rsidRPr="00294E70">
        <w:rPr>
          <w:rStyle w:val="Emphasis"/>
          <w:highlight w:val="green"/>
        </w:rPr>
        <w:t>indistinguishable</w:t>
      </w:r>
      <w:r w:rsidRPr="00294E70">
        <w:rPr>
          <w:highlight w:val="green"/>
          <w:u w:val="single"/>
        </w:rPr>
        <w:t xml:space="preserve"> from </w:t>
      </w:r>
      <w:r w:rsidRPr="00294E70">
        <w:rPr>
          <w:rStyle w:val="Emphasis"/>
          <w:highlight w:val="green"/>
        </w:rPr>
        <w:t>racialization</w:t>
      </w:r>
      <w:r w:rsidRPr="00294E70">
        <w:rPr>
          <w:sz w:val="14"/>
        </w:rPr>
        <w:t xml:space="preserve">. Whiteness, as racialization’s origin and residuum, </w:t>
      </w:r>
      <w:r w:rsidRPr="00294E70">
        <w:rPr>
          <w:u w:val="single"/>
        </w:rPr>
        <w:t xml:space="preserve">where access is </w:t>
      </w:r>
      <w:r w:rsidRPr="00294E70">
        <w:rPr>
          <w:rStyle w:val="Emphasis"/>
        </w:rPr>
        <w:t>imposition</w:t>
      </w:r>
      <w:r w:rsidRPr="00294E70">
        <w:rPr>
          <w:u w:val="single"/>
        </w:rPr>
        <w:t xml:space="preserve"> and </w:t>
      </w:r>
      <w:r w:rsidRPr="00294E70">
        <w:rPr>
          <w:rStyle w:val="Emphasis"/>
        </w:rPr>
        <w:t>submission</w:t>
      </w:r>
      <w:r w:rsidRPr="00294E70">
        <w:rPr>
          <w:sz w:val="14"/>
        </w:rPr>
        <w:t xml:space="preserve"> in self-protection and self-determination rather than practicing incompleteness, is </w:t>
      </w:r>
      <w:r w:rsidRPr="00294E70">
        <w:rPr>
          <w:u w:val="single"/>
        </w:rPr>
        <w:t xml:space="preserve">the </w:t>
      </w:r>
      <w:r w:rsidRPr="00294E70">
        <w:rPr>
          <w:rStyle w:val="Emphasis"/>
        </w:rPr>
        <w:t>self-improvement of flow</w:t>
      </w:r>
      <w:r w:rsidRPr="00294E70">
        <w:rPr>
          <w:sz w:val="14"/>
        </w:rPr>
        <w:t xml:space="preserve">. Blackness becomes what it already was, the prior interruption, the sabotage to come, the incapacity to breathe into the </w:t>
      </w:r>
      <w:proofErr w:type="spellStart"/>
      <w:r w:rsidRPr="00294E70">
        <w:rPr>
          <w:sz w:val="14"/>
        </w:rPr>
        <w:t>fow</w:t>
      </w:r>
      <w:proofErr w:type="spellEnd"/>
      <w:r w:rsidRPr="00294E70">
        <w:rPr>
          <w:sz w:val="14"/>
        </w:rPr>
        <w:t xml:space="preserve"> as the capacity for breath as means, for the breadth of means.</w:t>
      </w:r>
    </w:p>
    <w:p w14:paraId="63553A55" w14:textId="77777777" w:rsidR="00A755A4" w:rsidRDefault="00A755A4" w:rsidP="00A755A4">
      <w:pPr>
        <w:rPr>
          <w:sz w:val="14"/>
        </w:rPr>
      </w:pPr>
      <w:r w:rsidRPr="00294E70">
        <w:rPr>
          <w:sz w:val="14"/>
        </w:rPr>
        <w:t xml:space="preserve">It is little wonder, then, that when the modern idea of the economy appears, as Timothy Mitchell teaches us, the discipline emerges shackled to racial science. Mitchell reminds us that </w:t>
      </w:r>
      <w:r w:rsidRPr="00294E70">
        <w:rPr>
          <w:u w:val="single"/>
        </w:rPr>
        <w:t>the founding American economist</w:t>
      </w:r>
      <w:r w:rsidRPr="00294E70">
        <w:rPr>
          <w:sz w:val="14"/>
        </w:rPr>
        <w:t xml:space="preserve">, the one who inaugurates the discipline by building the first working model of this independent ‘economy,’ </w:t>
      </w:r>
      <w:r w:rsidRPr="00294E70">
        <w:rPr>
          <w:u w:val="single"/>
        </w:rPr>
        <w:t xml:space="preserve">was </w:t>
      </w:r>
      <w:r w:rsidRPr="00294E70">
        <w:rPr>
          <w:rStyle w:val="Emphasis"/>
          <w:highlight w:val="green"/>
        </w:rPr>
        <w:t>not incidentally</w:t>
      </w:r>
      <w:r w:rsidRPr="00294E70">
        <w:rPr>
          <w:u w:val="single"/>
        </w:rPr>
        <w:t xml:space="preserve"> a </w:t>
      </w:r>
      <w:r w:rsidRPr="00294E70">
        <w:rPr>
          <w:rStyle w:val="Emphasis"/>
          <w:highlight w:val="green"/>
        </w:rPr>
        <w:t>racist</w:t>
      </w:r>
      <w:r w:rsidRPr="00294E70">
        <w:rPr>
          <w:highlight w:val="green"/>
          <w:u w:val="single"/>
        </w:rPr>
        <w:t xml:space="preserve"> and </w:t>
      </w:r>
      <w:r w:rsidRPr="00294E70">
        <w:rPr>
          <w:rStyle w:val="Emphasis"/>
          <w:highlight w:val="green"/>
        </w:rPr>
        <w:t>eugenicist</w:t>
      </w:r>
      <w:r w:rsidRPr="00294E70">
        <w:rPr>
          <w:sz w:val="14"/>
        </w:rPr>
        <w:t xml:space="preserve">, </w:t>
      </w:r>
      <w:r w:rsidRPr="00294E70">
        <w:rPr>
          <w:highlight w:val="green"/>
          <w:u w:val="single"/>
        </w:rPr>
        <w:t xml:space="preserve">but </w:t>
      </w:r>
      <w:r w:rsidRPr="00294E70">
        <w:rPr>
          <w:rStyle w:val="Emphasis"/>
          <w:highlight w:val="green"/>
        </w:rPr>
        <w:t>necessarily so</w:t>
      </w:r>
      <w:r w:rsidRPr="00294E70">
        <w:rPr>
          <w:sz w:val="14"/>
        </w:rPr>
        <w:t xml:space="preserve">. Irving Fisher theorized that economics should be the study of money and what today would be called human capital. Both, according to Fisher, could be improved (and therefore speculated upon). But “racial degeneracy” meant that some had no understanding of the future. The degenerate races had therefore no desire or ability to improve. They would have to have their utility maximized for them, by </w:t>
      </w:r>
      <w:proofErr w:type="spellStart"/>
      <w:r w:rsidRPr="00294E70">
        <w:rPr>
          <w:sz w:val="14"/>
        </w:rPr>
        <w:t>usufruction</w:t>
      </w:r>
      <w:proofErr w:type="spellEnd"/>
      <w:r w:rsidRPr="00294E70">
        <w:rPr>
          <w:sz w:val="14"/>
        </w:rPr>
        <w:t>.</w:t>
      </w:r>
    </w:p>
    <w:p w14:paraId="57ABB89A" w14:textId="77777777" w:rsidR="00A755A4" w:rsidRPr="00294E70" w:rsidRDefault="00A755A4" w:rsidP="00A755A4"/>
    <w:p w14:paraId="71D5D119" w14:textId="77777777" w:rsidR="00A755A4" w:rsidRDefault="00A755A4" w:rsidP="00A755A4">
      <w:pPr>
        <w:pStyle w:val="Heading4"/>
      </w:pPr>
      <w:r>
        <w:t xml:space="preserve">Their </w:t>
      </w:r>
      <w:r w:rsidRPr="006D13D6">
        <w:rPr>
          <w:u w:val="single"/>
        </w:rPr>
        <w:t>unattainable politics</w:t>
      </w:r>
      <w:r>
        <w:t xml:space="preserve"> culminates in </w:t>
      </w:r>
      <w:r w:rsidRPr="006D13D6">
        <w:rPr>
          <w:u w:val="single"/>
        </w:rPr>
        <w:t>racist categorization</w:t>
      </w:r>
      <w:r>
        <w:t>.</w:t>
      </w:r>
    </w:p>
    <w:p w14:paraId="32C38E2A" w14:textId="77777777" w:rsidR="00A755A4" w:rsidRPr="00276C43" w:rsidRDefault="00A755A4" w:rsidP="00A755A4">
      <w:r w:rsidRPr="00276C43">
        <w:rPr>
          <w:rStyle w:val="Style13ptBold"/>
        </w:rPr>
        <w:t>Moten 03</w:t>
      </w:r>
      <w:r>
        <w:t xml:space="preserve"> – Fred Moten, </w:t>
      </w:r>
      <w:r w:rsidRPr="00E01957">
        <w:t>Professor of Performance Studies for the Tisch School of the Arts at NYU, PhD in English from UC Berkeley, 2020 MacArthur Genius Fellow</w:t>
      </w:r>
      <w:r>
        <w:t xml:space="preserve"> (2003, “</w:t>
      </w:r>
      <w:r w:rsidRPr="00276C43">
        <w:t>In the Break</w:t>
      </w:r>
      <w:r>
        <w:t>:</w:t>
      </w:r>
      <w:r w:rsidRPr="00276C43">
        <w:t xml:space="preserve"> The Aesthetics of the Black Radical Tradition</w:t>
      </w:r>
      <w:r>
        <w:t>,”</w:t>
      </w:r>
      <w:r w:rsidRPr="00276C43">
        <w:t xml:space="preserve"> </w:t>
      </w:r>
      <w:hyperlink r:id="rId6" w:history="1">
        <w:r w:rsidRPr="00590D8F">
          <w:rPr>
            <w:rStyle w:val="Hyperlink"/>
          </w:rPr>
          <w:t>https://www.kit.ntnu.no/sites/www.kit.ntnu.no/files/Moten-Fred-Break-Aesthetics-Black-Radical-Tradition.pdf</w:t>
        </w:r>
      </w:hyperlink>
      <w:r>
        <w:t>) Justin</w:t>
      </w:r>
    </w:p>
    <w:p w14:paraId="1331B242" w14:textId="77777777" w:rsidR="00A755A4" w:rsidRPr="006D13D6" w:rsidRDefault="00A755A4" w:rsidP="00A755A4">
      <w:pPr>
        <w:rPr>
          <w:sz w:val="14"/>
        </w:rPr>
      </w:pPr>
      <w:r w:rsidRPr="00276C43">
        <w:rPr>
          <w:u w:val="single"/>
        </w:rPr>
        <w:t xml:space="preserve">The relationship between </w:t>
      </w:r>
      <w:r w:rsidRPr="006D13D6">
        <w:rPr>
          <w:rStyle w:val="Emphasis"/>
        </w:rPr>
        <w:t>object</w:t>
      </w:r>
      <w:r w:rsidRPr="00276C43">
        <w:rPr>
          <w:u w:val="single"/>
        </w:rPr>
        <w:t xml:space="preserve"> and </w:t>
      </w:r>
      <w:r w:rsidRPr="006D13D6">
        <w:rPr>
          <w:rStyle w:val="Emphasis"/>
        </w:rPr>
        <w:t>objectivity</w:t>
      </w:r>
      <w:r w:rsidRPr="00276C43">
        <w:rPr>
          <w:u w:val="single"/>
        </w:rPr>
        <w:t xml:space="preserve"> in Piper is </w:t>
      </w:r>
      <w:r w:rsidRPr="006D13D6">
        <w:rPr>
          <w:rStyle w:val="Emphasis"/>
        </w:rPr>
        <w:t>disjunctive</w:t>
      </w:r>
      <w:r w:rsidRPr="006D13D6">
        <w:rPr>
          <w:sz w:val="14"/>
        </w:rPr>
        <w:t xml:space="preserve">. </w:t>
      </w:r>
      <w:r w:rsidRPr="00276C43">
        <w:rPr>
          <w:u w:val="single"/>
        </w:rPr>
        <w:t xml:space="preserve">Think about </w:t>
      </w:r>
      <w:r w:rsidRPr="006D13D6">
        <w:rPr>
          <w:highlight w:val="green"/>
          <w:u w:val="single"/>
        </w:rPr>
        <w:t xml:space="preserve">objectivity as </w:t>
      </w:r>
      <w:r w:rsidRPr="006D13D6">
        <w:rPr>
          <w:rStyle w:val="Emphasis"/>
          <w:highlight w:val="green"/>
        </w:rPr>
        <w:t>universality</w:t>
      </w:r>
      <w:r w:rsidRPr="006D13D6">
        <w:rPr>
          <w:sz w:val="14"/>
        </w:rPr>
        <w:t xml:space="preserve">, </w:t>
      </w:r>
      <w:r w:rsidRPr="00276C43">
        <w:rPr>
          <w:u w:val="single"/>
        </w:rPr>
        <w:t xml:space="preserve">as </w:t>
      </w:r>
      <w:r w:rsidRPr="006D13D6">
        <w:rPr>
          <w:highlight w:val="green"/>
          <w:u w:val="single"/>
        </w:rPr>
        <w:t>a set of</w:t>
      </w:r>
      <w:r w:rsidRPr="00276C43">
        <w:rPr>
          <w:u w:val="single"/>
        </w:rPr>
        <w:t xml:space="preserve"> </w:t>
      </w:r>
      <w:r w:rsidRPr="006D13D6">
        <w:rPr>
          <w:rStyle w:val="Emphasis"/>
        </w:rPr>
        <w:t xml:space="preserve">faculties or </w:t>
      </w:r>
      <w:r w:rsidRPr="006D13D6">
        <w:rPr>
          <w:rStyle w:val="Emphasis"/>
          <w:highlight w:val="green"/>
        </w:rPr>
        <w:t>attributes</w:t>
      </w:r>
      <w:r w:rsidRPr="00276C43">
        <w:rPr>
          <w:u w:val="single"/>
        </w:rPr>
        <w:t xml:space="preserve"> given in the set of human beings</w:t>
      </w:r>
      <w:r w:rsidRPr="006D13D6">
        <w:rPr>
          <w:sz w:val="14"/>
        </w:rPr>
        <w:t xml:space="preserve">; </w:t>
      </w:r>
      <w:r w:rsidRPr="00276C43">
        <w:rPr>
          <w:u w:val="single"/>
        </w:rPr>
        <w:t xml:space="preserve">objectivity is the quality of </w:t>
      </w:r>
      <w:r w:rsidRPr="006D13D6">
        <w:rPr>
          <w:highlight w:val="green"/>
          <w:u w:val="single"/>
        </w:rPr>
        <w:t xml:space="preserve">being </w:t>
      </w:r>
      <w:r w:rsidRPr="006D13D6">
        <w:rPr>
          <w:rStyle w:val="Emphasis"/>
          <w:highlight w:val="green"/>
        </w:rPr>
        <w:t>universal</w:t>
      </w:r>
      <w:r w:rsidRPr="006D13D6">
        <w:rPr>
          <w:sz w:val="14"/>
        </w:rPr>
        <w:t xml:space="preserve">, </w:t>
      </w:r>
      <w:r w:rsidRPr="00276C43">
        <w:rPr>
          <w:u w:val="single"/>
        </w:rPr>
        <w:t xml:space="preserve">that which is </w:t>
      </w:r>
      <w:r w:rsidRPr="006D13D6">
        <w:rPr>
          <w:rStyle w:val="Emphasis"/>
        </w:rPr>
        <w:t>true</w:t>
      </w:r>
      <w:r w:rsidRPr="00276C43">
        <w:rPr>
          <w:u w:val="single"/>
        </w:rPr>
        <w:t xml:space="preserve"> </w:t>
      </w:r>
      <w:r w:rsidRPr="006D13D6">
        <w:rPr>
          <w:rStyle w:val="Emphasis"/>
        </w:rPr>
        <w:t>for</w:t>
      </w:r>
      <w:r w:rsidRPr="00276C43">
        <w:rPr>
          <w:u w:val="single"/>
        </w:rPr>
        <w:t xml:space="preserve"> </w:t>
      </w:r>
      <w:r w:rsidRPr="006D13D6">
        <w:rPr>
          <w:rStyle w:val="Emphasis"/>
        </w:rPr>
        <w:t>everyone</w:t>
      </w:r>
      <w:r w:rsidRPr="00276C43">
        <w:rPr>
          <w:u w:val="single"/>
        </w:rPr>
        <w:t xml:space="preserve">. When Piper </w:t>
      </w:r>
      <w:r w:rsidRPr="006D13D6">
        <w:rPr>
          <w:u w:val="single"/>
        </w:rPr>
        <w:t xml:space="preserve">speaks about wanting </w:t>
      </w:r>
      <w:r w:rsidRPr="006D13D6">
        <w:rPr>
          <w:highlight w:val="green"/>
          <w:u w:val="single"/>
        </w:rPr>
        <w:t xml:space="preserve">to </w:t>
      </w:r>
      <w:r w:rsidRPr="006D13D6">
        <w:rPr>
          <w:rStyle w:val="Emphasis"/>
          <w:highlight w:val="green"/>
        </w:rPr>
        <w:t>eliminate</w:t>
      </w:r>
      <w:r w:rsidRPr="006D13D6">
        <w:rPr>
          <w:highlight w:val="green"/>
          <w:u w:val="single"/>
        </w:rPr>
        <w:t xml:space="preserve"> subjective judgments</w:t>
      </w:r>
      <w:r w:rsidRPr="006D13D6">
        <w:rPr>
          <w:sz w:val="14"/>
        </w:rPr>
        <w:t xml:space="preserve"> (i.e., valuative or aesthetic judgments, the question of beauty and, even, pleasure—what might have been called the immanent aesthetic) from her experience of art, </w:t>
      </w:r>
      <w:r w:rsidRPr="00276C43">
        <w:rPr>
          <w:u w:val="single"/>
        </w:rPr>
        <w:t xml:space="preserve">she moves within </w:t>
      </w:r>
      <w:r w:rsidRPr="006D13D6">
        <w:rPr>
          <w:highlight w:val="green"/>
          <w:u w:val="single"/>
        </w:rPr>
        <w:t>a</w:t>
      </w:r>
      <w:r w:rsidRPr="00276C43">
        <w:rPr>
          <w:u w:val="single"/>
        </w:rPr>
        <w:t xml:space="preserve"> </w:t>
      </w:r>
      <w:r w:rsidRPr="006D13D6">
        <w:rPr>
          <w:rStyle w:val="Emphasis"/>
        </w:rPr>
        <w:t xml:space="preserve">certain </w:t>
      </w:r>
      <w:r w:rsidRPr="006D13D6">
        <w:rPr>
          <w:rStyle w:val="Emphasis"/>
          <w:highlight w:val="green"/>
        </w:rPr>
        <w:t>desire for the objective</w:t>
      </w:r>
      <w:r w:rsidRPr="006D13D6">
        <w:rPr>
          <w:sz w:val="14"/>
        </w:rPr>
        <w:t xml:space="preserve"> (i.e., epistemological/ethical, the categorical and its imperatives, the transcendental aesthetic as the ideality of space-time) in art. Similarly, </w:t>
      </w:r>
      <w:r w:rsidRPr="00276C43">
        <w:rPr>
          <w:u w:val="single"/>
        </w:rPr>
        <w:t xml:space="preserve">when Piper </w:t>
      </w:r>
      <w:r w:rsidRPr="006D13D6">
        <w:rPr>
          <w:highlight w:val="green"/>
          <w:u w:val="single"/>
        </w:rPr>
        <w:t>turns</w:t>
      </w:r>
      <w:r w:rsidRPr="00276C43">
        <w:rPr>
          <w:u w:val="single"/>
        </w:rPr>
        <w:t xml:space="preserve"> herself </w:t>
      </w:r>
      <w:r w:rsidRPr="006D13D6">
        <w:rPr>
          <w:highlight w:val="green"/>
          <w:u w:val="single"/>
        </w:rPr>
        <w:t>into</w:t>
      </w:r>
      <w:r w:rsidRPr="00276C43">
        <w:rPr>
          <w:u w:val="single"/>
        </w:rPr>
        <w:t xml:space="preserve"> an object of art she could be said to be moving in the </w:t>
      </w:r>
      <w:r w:rsidRPr="006D13D6">
        <w:rPr>
          <w:rStyle w:val="Emphasis"/>
        </w:rPr>
        <w:t>desire</w:t>
      </w:r>
      <w:r w:rsidRPr="00276C43">
        <w:rPr>
          <w:u w:val="single"/>
        </w:rPr>
        <w:t xml:space="preserve"> for a </w:t>
      </w:r>
      <w:r w:rsidRPr="006D13D6">
        <w:rPr>
          <w:rStyle w:val="Emphasis"/>
          <w:highlight w:val="green"/>
        </w:rPr>
        <w:t>detachment</w:t>
      </w:r>
      <w:r w:rsidRPr="006D13D6">
        <w:rPr>
          <w:highlight w:val="green"/>
          <w:u w:val="single"/>
        </w:rPr>
        <w:t xml:space="preserve"> </w:t>
      </w:r>
      <w:r w:rsidRPr="006D13D6">
        <w:rPr>
          <w:u w:val="single"/>
        </w:rPr>
        <w:t>from</w:t>
      </w:r>
      <w:r w:rsidRPr="00276C43">
        <w:rPr>
          <w:u w:val="single"/>
        </w:rPr>
        <w:t xml:space="preserve"> certain subjective/invalid judgments. What she calls</w:t>
      </w:r>
      <w:r w:rsidRPr="006D13D6">
        <w:rPr>
          <w:sz w:val="14"/>
        </w:rPr>
        <w:t>, in her description of the Untitled Performance for Max’s Kansas City, the self-consciousness of art-consciousness, especially in that it i</w:t>
      </w:r>
      <w:r w:rsidRPr="00276C43">
        <w:rPr>
          <w:u w:val="single"/>
        </w:rPr>
        <w:t xml:space="preserve">s </w:t>
      </w:r>
      <w:r w:rsidRPr="006D13D6">
        <w:rPr>
          <w:highlight w:val="green"/>
          <w:u w:val="single"/>
        </w:rPr>
        <w:t>shaped by the</w:t>
      </w:r>
      <w:r w:rsidRPr="00276C43">
        <w:rPr>
          <w:u w:val="single"/>
        </w:rPr>
        <w:t xml:space="preserve"> </w:t>
      </w:r>
      <w:r w:rsidRPr="006D13D6">
        <w:rPr>
          <w:rStyle w:val="Emphasis"/>
        </w:rPr>
        <w:t xml:space="preserve">visual </w:t>
      </w:r>
      <w:r w:rsidRPr="006D13D6">
        <w:rPr>
          <w:rStyle w:val="Emphasis"/>
          <w:highlight w:val="green"/>
        </w:rPr>
        <w:t>pathology of racist categorization</w:t>
      </w:r>
      <w:r w:rsidRPr="006D13D6">
        <w:rPr>
          <w:sz w:val="14"/>
        </w:rPr>
        <w:t>, is the Weld of such bad judgment.</w:t>
      </w:r>
    </w:p>
    <w:p w14:paraId="74904F03" w14:textId="77777777" w:rsidR="00A755A4" w:rsidRDefault="00A755A4" w:rsidP="00A755A4">
      <w:pPr>
        <w:rPr>
          <w:sz w:val="14"/>
        </w:rPr>
      </w:pPr>
      <w:r w:rsidRPr="006D13D6">
        <w:rPr>
          <w:sz w:val="14"/>
        </w:rPr>
        <w:t xml:space="preserve">But Piper seems to deny the implications of what is, for Kant, an enabling paradox: </w:t>
      </w:r>
      <w:r w:rsidRPr="00276C43">
        <w:rPr>
          <w:u w:val="single"/>
        </w:rPr>
        <w:t xml:space="preserve">the </w:t>
      </w:r>
      <w:r w:rsidRPr="006D13D6">
        <w:rPr>
          <w:highlight w:val="green"/>
          <w:u w:val="single"/>
        </w:rPr>
        <w:t>objective</w:t>
      </w:r>
      <w:r w:rsidRPr="006D13D6">
        <w:rPr>
          <w:sz w:val="14"/>
        </w:rPr>
        <w:t xml:space="preserve">-transcendental </w:t>
      </w:r>
      <w:r w:rsidRPr="00276C43">
        <w:rPr>
          <w:u w:val="single"/>
        </w:rPr>
        <w:t>ground</w:t>
      </w:r>
      <w:r w:rsidRPr="006D13D6">
        <w:rPr>
          <w:sz w:val="14"/>
        </w:rPr>
        <w:t xml:space="preserve"> of humanity </w:t>
      </w:r>
      <w:r w:rsidRPr="006D13D6">
        <w:rPr>
          <w:highlight w:val="green"/>
          <w:u w:val="single"/>
        </w:rPr>
        <w:t xml:space="preserve">seems </w:t>
      </w:r>
      <w:r w:rsidRPr="006D13D6">
        <w:rPr>
          <w:rStyle w:val="Emphasis"/>
          <w:highlight w:val="green"/>
        </w:rPr>
        <w:t>inseparable</w:t>
      </w:r>
      <w:r w:rsidRPr="006D13D6">
        <w:rPr>
          <w:highlight w:val="green"/>
          <w:u w:val="single"/>
        </w:rPr>
        <w:t xml:space="preserve"> from a</w:t>
      </w:r>
      <w:r w:rsidRPr="00276C43">
        <w:rPr>
          <w:u w:val="single"/>
        </w:rPr>
        <w:t xml:space="preserve"> </w:t>
      </w:r>
      <w:r w:rsidRPr="006D13D6">
        <w:rPr>
          <w:rStyle w:val="Emphasis"/>
        </w:rPr>
        <w:t xml:space="preserve">certain </w:t>
      </w:r>
      <w:r w:rsidRPr="006D13D6">
        <w:rPr>
          <w:rStyle w:val="Emphasis"/>
          <w:highlight w:val="green"/>
        </w:rPr>
        <w:t>subjective condition</w:t>
      </w:r>
      <w:r w:rsidRPr="00276C43">
        <w:rPr>
          <w:u w:val="single"/>
        </w:rPr>
        <w:t xml:space="preserve"> of its </w:t>
      </w:r>
      <w:r w:rsidRPr="006D13D6">
        <w:rPr>
          <w:rStyle w:val="Emphasis"/>
        </w:rPr>
        <w:t>possibility</w:t>
      </w:r>
      <w:r w:rsidRPr="006D13D6">
        <w:rPr>
          <w:sz w:val="14"/>
        </w:rPr>
        <w:t xml:space="preserve">— </w:t>
      </w:r>
      <w:r w:rsidRPr="006D13D6">
        <w:rPr>
          <w:highlight w:val="green"/>
          <w:u w:val="single"/>
        </w:rPr>
        <w:t>the ideality</w:t>
      </w:r>
      <w:r w:rsidRPr="00276C43">
        <w:rPr>
          <w:u w:val="single"/>
        </w:rPr>
        <w:t xml:space="preserve"> of space-time </w:t>
      </w:r>
      <w:r w:rsidRPr="006D13D6">
        <w:rPr>
          <w:highlight w:val="green"/>
          <w:u w:val="single"/>
        </w:rPr>
        <w:t>is</w:t>
      </w:r>
      <w:r w:rsidRPr="00276C43">
        <w:rPr>
          <w:u w:val="single"/>
        </w:rPr>
        <w:t xml:space="preserve"> always </w:t>
      </w:r>
      <w:r w:rsidRPr="006D13D6">
        <w:rPr>
          <w:rStyle w:val="Emphasis"/>
          <w:highlight w:val="green"/>
        </w:rPr>
        <w:t>conditioned</w:t>
      </w:r>
      <w:r w:rsidRPr="00276C43">
        <w:rPr>
          <w:u w:val="single"/>
        </w:rPr>
        <w:t xml:space="preserve">, made </w:t>
      </w:r>
      <w:r w:rsidRPr="006D13D6">
        <w:rPr>
          <w:rStyle w:val="Emphasis"/>
        </w:rPr>
        <w:t>possible</w:t>
      </w:r>
      <w:r w:rsidRPr="00276C43">
        <w:rPr>
          <w:u w:val="single"/>
        </w:rPr>
        <w:t xml:space="preserve">, </w:t>
      </w:r>
      <w:r w:rsidRPr="006D13D6">
        <w:rPr>
          <w:highlight w:val="green"/>
          <w:u w:val="single"/>
        </w:rPr>
        <w:t xml:space="preserve">by a </w:t>
      </w:r>
      <w:r w:rsidRPr="006D13D6">
        <w:rPr>
          <w:rStyle w:val="Emphasis"/>
          <w:highlight w:val="green"/>
        </w:rPr>
        <w:t>specific experience</w:t>
      </w:r>
      <w:r w:rsidRPr="006D13D6">
        <w:rPr>
          <w:rStyle w:val="Emphasis"/>
        </w:rPr>
        <w:t xml:space="preserve"> of space</w:t>
      </w:r>
      <w:r w:rsidRPr="00276C43">
        <w:rPr>
          <w:u w:val="single"/>
        </w:rPr>
        <w:t>-</w:t>
      </w:r>
      <w:r w:rsidRPr="006D13D6">
        <w:rPr>
          <w:rStyle w:val="Emphasis"/>
        </w:rPr>
        <w:t>time</w:t>
      </w:r>
      <w:r w:rsidRPr="006D13D6">
        <w:rPr>
          <w:sz w:val="14"/>
        </w:rPr>
        <w:t xml:space="preserve">. And </w:t>
      </w:r>
      <w:r w:rsidRPr="00276C43">
        <w:rPr>
          <w:u w:val="single"/>
        </w:rPr>
        <w:t>this experience</w:t>
      </w:r>
      <w:r w:rsidRPr="006D13D6">
        <w:rPr>
          <w:sz w:val="14"/>
        </w:rPr>
        <w:t xml:space="preserve"> or immanence </w:t>
      </w:r>
      <w:r w:rsidRPr="00276C43">
        <w:rPr>
          <w:u w:val="single"/>
        </w:rPr>
        <w:t xml:space="preserve">is always </w:t>
      </w:r>
      <w:r w:rsidRPr="006D13D6">
        <w:rPr>
          <w:rStyle w:val="Emphasis"/>
        </w:rPr>
        <w:t>susceptible</w:t>
      </w:r>
      <w:r w:rsidRPr="006D13D6">
        <w:rPr>
          <w:sz w:val="14"/>
        </w:rPr>
        <w:t xml:space="preserve">, has always been susceptible, </w:t>
      </w:r>
      <w:r w:rsidRPr="00276C43">
        <w:rPr>
          <w:u w:val="single"/>
        </w:rPr>
        <w:t xml:space="preserve">to </w:t>
      </w:r>
      <w:r w:rsidRPr="006D13D6">
        <w:rPr>
          <w:rStyle w:val="Emphasis"/>
        </w:rPr>
        <w:t>bad judgment</w:t>
      </w:r>
      <w:r w:rsidRPr="00276C43">
        <w:rPr>
          <w:u w:val="single"/>
        </w:rPr>
        <w:t>, to the irrationality that is</w:t>
      </w:r>
      <w:r w:rsidRPr="006D13D6">
        <w:rPr>
          <w:sz w:val="14"/>
        </w:rPr>
        <w:t xml:space="preserve">, at once, </w:t>
      </w:r>
      <w:r w:rsidRPr="006D13D6">
        <w:rPr>
          <w:rStyle w:val="Emphasis"/>
          <w:highlight w:val="green"/>
        </w:rPr>
        <w:t>constitutive</w:t>
      </w:r>
      <w:r w:rsidRPr="006D13D6">
        <w:rPr>
          <w:highlight w:val="green"/>
          <w:u w:val="single"/>
        </w:rPr>
        <w:t xml:space="preserve"> of the</w:t>
      </w:r>
      <w:r w:rsidRPr="00276C43">
        <w:rPr>
          <w:u w:val="single"/>
        </w:rPr>
        <w:t xml:space="preserve"> </w:t>
      </w:r>
      <w:r w:rsidRPr="006D13D6">
        <w:rPr>
          <w:highlight w:val="green"/>
          <w:u w:val="single"/>
        </w:rPr>
        <w:t>rational</w:t>
      </w:r>
      <w:r w:rsidRPr="00276C43">
        <w:rPr>
          <w:u w:val="single"/>
        </w:rPr>
        <w:t xml:space="preserve"> and the </w:t>
      </w:r>
      <w:proofErr w:type="spellStart"/>
      <w:r w:rsidRPr="00276C43">
        <w:rPr>
          <w:u w:val="single"/>
        </w:rPr>
        <w:t>rational’s</w:t>
      </w:r>
      <w:proofErr w:type="spellEnd"/>
      <w:r w:rsidRPr="00276C43">
        <w:rPr>
          <w:u w:val="single"/>
        </w:rPr>
        <w:t xml:space="preserve"> necessary </w:t>
      </w:r>
      <w:r w:rsidRPr="006D13D6">
        <w:rPr>
          <w:rStyle w:val="Emphasis"/>
        </w:rPr>
        <w:t>extension when it reaches its limits</w:t>
      </w:r>
      <w:r w:rsidRPr="006D13D6">
        <w:rPr>
          <w:sz w:val="14"/>
        </w:rPr>
        <w:t xml:space="preserve">. And in this last lies the rub since one must tap into the possibility of bad judgment— aesthetic judgment—in order precisely to work these necessary augmentations of (devolved or delimited) rationality. The repression or denial of the subjective conditions of objectivity in Piper’s philosophy is overcome by an aggressive critique of the subject enacted in and by the </w:t>
      </w:r>
      <w:proofErr w:type="spellStart"/>
      <w:r w:rsidRPr="006D13D6">
        <w:rPr>
          <w:sz w:val="14"/>
        </w:rPr>
        <w:t>rematerialization</w:t>
      </w:r>
      <w:proofErr w:type="spellEnd"/>
      <w:r w:rsidRPr="006D13D6">
        <w:rPr>
          <w:sz w:val="14"/>
        </w:rPr>
        <w:t xml:space="preserve"> of the object. But this </w:t>
      </w:r>
      <w:proofErr w:type="spellStart"/>
      <w:r w:rsidRPr="006D13D6">
        <w:rPr>
          <w:sz w:val="14"/>
        </w:rPr>
        <w:t>rematerialization</w:t>
      </w:r>
      <w:proofErr w:type="spellEnd"/>
      <w:r w:rsidRPr="006D13D6">
        <w:rPr>
          <w:sz w:val="14"/>
        </w:rPr>
        <w:t xml:space="preserve"> of the object is always also the </w:t>
      </w:r>
      <w:proofErr w:type="spellStart"/>
      <w:r w:rsidRPr="006D13D6">
        <w:rPr>
          <w:sz w:val="14"/>
        </w:rPr>
        <w:t>rematerialization</w:t>
      </w:r>
      <w:proofErr w:type="spellEnd"/>
      <w:r w:rsidRPr="006D13D6">
        <w:rPr>
          <w:sz w:val="14"/>
        </w:rPr>
        <w:t xml:space="preserve"> of the artwork. So that the repression or denial of the subject/</w:t>
      </w:r>
      <w:proofErr w:type="spellStart"/>
      <w:r w:rsidRPr="006D13D6">
        <w:rPr>
          <w:sz w:val="14"/>
        </w:rPr>
        <w:t>ive</w:t>
      </w:r>
      <w:proofErr w:type="spellEnd"/>
      <w:r w:rsidRPr="006D13D6">
        <w:rPr>
          <w:sz w:val="14"/>
        </w:rPr>
        <w:t>, which moves into a critique of the subject/</w:t>
      </w:r>
      <w:proofErr w:type="spellStart"/>
      <w:r w:rsidRPr="006D13D6">
        <w:rPr>
          <w:sz w:val="14"/>
        </w:rPr>
        <w:t>ive</w:t>
      </w:r>
      <w:proofErr w:type="spellEnd"/>
      <w:r w:rsidRPr="006D13D6">
        <w:rPr>
          <w:sz w:val="14"/>
        </w:rPr>
        <w:t>, is enacted by way of a return or recovery of the subject/</w:t>
      </w:r>
      <w:proofErr w:type="spellStart"/>
      <w:r w:rsidRPr="006D13D6">
        <w:rPr>
          <w:sz w:val="14"/>
        </w:rPr>
        <w:t>ive</w:t>
      </w:r>
      <w:proofErr w:type="spellEnd"/>
      <w:r w:rsidRPr="006D13D6">
        <w:rPr>
          <w:sz w:val="14"/>
        </w:rPr>
        <w:t xml:space="preserve"> where the subject /</w:t>
      </w:r>
      <w:proofErr w:type="spellStart"/>
      <w:r w:rsidRPr="006D13D6">
        <w:rPr>
          <w:sz w:val="14"/>
        </w:rPr>
        <w:t>ive</w:t>
      </w:r>
      <w:proofErr w:type="spellEnd"/>
      <w:r w:rsidRPr="006D13D6">
        <w:rPr>
          <w:sz w:val="14"/>
        </w:rPr>
        <w:t xml:space="preserve"> is (the) reanimated, rematerialized personhood as </w:t>
      </w:r>
      <w:proofErr w:type="spellStart"/>
      <w:r w:rsidRPr="006D13D6">
        <w:rPr>
          <w:sz w:val="14"/>
        </w:rPr>
        <w:t>objet</w:t>
      </w:r>
      <w:proofErr w:type="spellEnd"/>
      <w:r w:rsidRPr="006D13D6">
        <w:rPr>
          <w:sz w:val="14"/>
        </w:rPr>
        <w:t xml:space="preserve"> d’art.</w:t>
      </w:r>
    </w:p>
    <w:p w14:paraId="5F341967" w14:textId="77777777" w:rsidR="00A755A4" w:rsidRDefault="00A755A4" w:rsidP="00A755A4">
      <w:pPr>
        <w:rPr>
          <w:rFonts w:asciiTheme="minorHAnsi" w:hAnsiTheme="minorHAnsi" w:cstheme="minorBidi"/>
        </w:rPr>
      </w:pPr>
    </w:p>
    <w:p w14:paraId="6CBF733C" w14:textId="77777777" w:rsidR="00A755A4" w:rsidRDefault="00A755A4" w:rsidP="00A755A4">
      <w:pPr>
        <w:pStyle w:val="Heading4"/>
      </w:pPr>
      <w:r>
        <w:t xml:space="preserve">Modern intellectualism only </w:t>
      </w:r>
      <w:r w:rsidRPr="0056697D">
        <w:rPr>
          <w:u w:val="single"/>
        </w:rPr>
        <w:t>legitimate</w:t>
      </w:r>
      <w:r>
        <w:rPr>
          <w:u w:val="single"/>
        </w:rPr>
        <w:t>s</w:t>
      </w:r>
      <w:r>
        <w:t xml:space="preserve"> a </w:t>
      </w:r>
      <w:r w:rsidRPr="0056697D">
        <w:rPr>
          <w:u w:val="single"/>
        </w:rPr>
        <w:t>racist order</w:t>
      </w:r>
      <w:r>
        <w:t xml:space="preserve"> founded upon </w:t>
      </w:r>
      <w:r w:rsidRPr="00294E70">
        <w:rPr>
          <w:u w:val="single"/>
        </w:rPr>
        <w:t>white exceptionalism</w:t>
      </w:r>
      <w:r>
        <w:t xml:space="preserve">, casting </w:t>
      </w:r>
      <w:r w:rsidRPr="00294E70">
        <w:rPr>
          <w:u w:val="single"/>
        </w:rPr>
        <w:t>deviant</w:t>
      </w:r>
      <w:r>
        <w:t xml:space="preserve"> knowledge production as “</w:t>
      </w:r>
      <w:r w:rsidRPr="00294E70">
        <w:rPr>
          <w:u w:val="single"/>
        </w:rPr>
        <w:t>non-objective</w:t>
      </w:r>
      <w:r>
        <w:t xml:space="preserve">”. Thus, the </w:t>
      </w:r>
      <w:r w:rsidRPr="003A4764">
        <w:rPr>
          <w:u w:val="single"/>
        </w:rPr>
        <w:t>alternative</w:t>
      </w:r>
      <w:r>
        <w:t xml:space="preserve"> is </w:t>
      </w:r>
      <w:r w:rsidRPr="00272991">
        <w:rPr>
          <w:u w:val="single"/>
        </w:rPr>
        <w:t>Black Radical Tradition</w:t>
      </w:r>
      <w:r>
        <w:t xml:space="preserve"> – forefronting </w:t>
      </w:r>
      <w:r w:rsidRPr="0056697D">
        <w:rPr>
          <w:u w:val="single"/>
        </w:rPr>
        <w:t>black scholarship</w:t>
      </w:r>
      <w:r>
        <w:t xml:space="preserve"> is an a priori issue that can form </w:t>
      </w:r>
      <w:r w:rsidRPr="0056697D">
        <w:rPr>
          <w:u w:val="single"/>
        </w:rPr>
        <w:t>new forms</w:t>
      </w:r>
      <w:r>
        <w:t xml:space="preserve"> of radical organization.</w:t>
      </w:r>
    </w:p>
    <w:p w14:paraId="07B4B771" w14:textId="77777777" w:rsidR="00A755A4" w:rsidRPr="00272991" w:rsidRDefault="00A755A4" w:rsidP="00A755A4">
      <w:r w:rsidRPr="00272991">
        <w:rPr>
          <w:rStyle w:val="Style13ptBold"/>
        </w:rPr>
        <w:t xml:space="preserve">Johnson </w:t>
      </w:r>
      <w:r>
        <w:rPr>
          <w:rStyle w:val="Style13ptBold"/>
        </w:rPr>
        <w:t>&amp;</w:t>
      </w:r>
      <w:r w:rsidRPr="00272991">
        <w:rPr>
          <w:rStyle w:val="Style13ptBold"/>
        </w:rPr>
        <w:t xml:space="preserve"> </w:t>
      </w:r>
      <w:proofErr w:type="spellStart"/>
      <w:r w:rsidRPr="00272991">
        <w:rPr>
          <w:rStyle w:val="Style13ptBold"/>
        </w:rPr>
        <w:t>Lubin</w:t>
      </w:r>
      <w:proofErr w:type="spellEnd"/>
      <w:r w:rsidRPr="00272991">
        <w:rPr>
          <w:rStyle w:val="Style13ptBold"/>
        </w:rPr>
        <w:t xml:space="preserve"> 18</w:t>
      </w:r>
      <w:r>
        <w:t xml:space="preserve"> – Gaye Theresa Johnson and Alex </w:t>
      </w:r>
      <w:proofErr w:type="spellStart"/>
      <w:r>
        <w:t>Lubin</w:t>
      </w:r>
      <w:proofErr w:type="spellEnd"/>
      <w:r>
        <w:t>. (August 2018, “</w:t>
      </w:r>
      <w:r w:rsidRPr="00272991">
        <w:t>Futures of Black Radicalism</w:t>
      </w:r>
      <w:r>
        <w:t xml:space="preserve">,” </w:t>
      </w:r>
      <w:hyperlink r:id="rId7" w:history="1">
        <w:r w:rsidRPr="00605E6D">
          <w:rPr>
            <w:rStyle w:val="Hyperlink"/>
          </w:rPr>
          <w:t>https://rampages.us/goldstein/wp-content/uploads/sites/7807/2018/08/Johnson-and-Lubin-2017-Futures-of-Black-radicalism.pdf</w:t>
        </w:r>
      </w:hyperlink>
      <w:r>
        <w:t>) Justin</w:t>
      </w:r>
    </w:p>
    <w:p w14:paraId="3AEE1A3B" w14:textId="77777777" w:rsidR="00A755A4" w:rsidRPr="00272991" w:rsidRDefault="00A755A4" w:rsidP="00A755A4">
      <w:pPr>
        <w:rPr>
          <w:sz w:val="14"/>
        </w:rPr>
      </w:pPr>
      <w:r w:rsidRPr="00272991">
        <w:rPr>
          <w:sz w:val="14"/>
        </w:rPr>
        <w:t xml:space="preserve">With other middle classes, </w:t>
      </w:r>
      <w:r w:rsidRPr="00272991">
        <w:rPr>
          <w:highlight w:val="green"/>
          <w:u w:val="single"/>
        </w:rPr>
        <w:t>the intellectual</w:t>
      </w:r>
      <w:r w:rsidRPr="00272991">
        <w:rPr>
          <w:sz w:val="14"/>
        </w:rPr>
        <w:t xml:space="preserve"> often </w:t>
      </w:r>
      <w:r w:rsidRPr="006D13D6">
        <w:rPr>
          <w:u w:val="single"/>
        </w:rPr>
        <w:t xml:space="preserve">acts as a </w:t>
      </w:r>
      <w:r w:rsidRPr="0056697D">
        <w:rPr>
          <w:rStyle w:val="Emphasis"/>
          <w:highlight w:val="green"/>
        </w:rPr>
        <w:t>reactionary</w:t>
      </w:r>
      <w:r w:rsidRPr="006D13D6">
        <w:rPr>
          <w:u w:val="single"/>
        </w:rPr>
        <w:t xml:space="preserve"> in contrast </w:t>
      </w:r>
      <w:r w:rsidRPr="00272991">
        <w:rPr>
          <w:highlight w:val="green"/>
          <w:u w:val="single"/>
        </w:rPr>
        <w:t>to</w:t>
      </w:r>
      <w:r w:rsidRPr="006D13D6">
        <w:rPr>
          <w:u w:val="single"/>
        </w:rPr>
        <w:t xml:space="preserve"> those </w:t>
      </w:r>
      <w:r w:rsidRPr="0056697D">
        <w:rPr>
          <w:rStyle w:val="Emphasis"/>
        </w:rPr>
        <w:t xml:space="preserve">striving for </w:t>
      </w:r>
      <w:r w:rsidRPr="0056697D">
        <w:rPr>
          <w:rStyle w:val="Emphasis"/>
          <w:highlight w:val="green"/>
        </w:rPr>
        <w:t>liberation</w:t>
      </w:r>
      <w:r w:rsidRPr="00272991">
        <w:rPr>
          <w:sz w:val="14"/>
        </w:rPr>
        <w:t xml:space="preserve"> from racial capitalism. Ideologically, </w:t>
      </w:r>
      <w:r w:rsidRPr="006D13D6">
        <w:rPr>
          <w:u w:val="single"/>
        </w:rPr>
        <w:t xml:space="preserve">intellectuals are more </w:t>
      </w:r>
      <w:r w:rsidRPr="0056697D">
        <w:rPr>
          <w:rStyle w:val="Emphasis"/>
        </w:rPr>
        <w:t>inclined</w:t>
      </w:r>
      <w:r w:rsidRPr="006D13D6">
        <w:rPr>
          <w:u w:val="single"/>
        </w:rPr>
        <w:t xml:space="preserve"> to maintain their </w:t>
      </w:r>
      <w:r w:rsidRPr="0056697D">
        <w:rPr>
          <w:rStyle w:val="Emphasis"/>
        </w:rPr>
        <w:t>position</w:t>
      </w:r>
      <w:r w:rsidRPr="006D13D6">
        <w:rPr>
          <w:u w:val="single"/>
        </w:rPr>
        <w:t xml:space="preserve"> in the class-stratified society than destroy it</w:t>
      </w:r>
      <w:r w:rsidRPr="00272991">
        <w:rPr>
          <w:sz w:val="14"/>
        </w:rPr>
        <w:t xml:space="preserve">. An agent who emerged from liberal bourgeois academic institutions, </w:t>
      </w:r>
      <w:r w:rsidRPr="004546B2">
        <w:rPr>
          <w:u w:val="single"/>
        </w:rPr>
        <w:t>the</w:t>
      </w:r>
      <w:r w:rsidRPr="00272991">
        <w:rPr>
          <w:sz w:val="14"/>
        </w:rPr>
        <w:t xml:space="preserve"> petit bourgeois </w:t>
      </w:r>
      <w:r w:rsidRPr="004546B2">
        <w:rPr>
          <w:u w:val="single"/>
        </w:rPr>
        <w:t xml:space="preserve">intellectual’s role has been </w:t>
      </w:r>
      <w:r w:rsidRPr="0056697D">
        <w:rPr>
          <w:highlight w:val="green"/>
          <w:u w:val="single"/>
        </w:rPr>
        <w:t xml:space="preserve">to </w:t>
      </w:r>
      <w:r w:rsidRPr="0056697D">
        <w:rPr>
          <w:rStyle w:val="Emphasis"/>
          <w:highlight w:val="green"/>
        </w:rPr>
        <w:t>legitimate the social order</w:t>
      </w:r>
      <w:r w:rsidRPr="00272991">
        <w:rPr>
          <w:sz w:val="14"/>
        </w:rPr>
        <w:t xml:space="preserve">. As the </w:t>
      </w:r>
      <w:proofErr w:type="spellStart"/>
      <w:r w:rsidRPr="00272991">
        <w:rPr>
          <w:sz w:val="14"/>
        </w:rPr>
        <w:t>Gulbenkian</w:t>
      </w:r>
      <w:proofErr w:type="spellEnd"/>
      <w:r w:rsidRPr="00272991">
        <w:rPr>
          <w:sz w:val="14"/>
        </w:rPr>
        <w:t xml:space="preserve"> Commission on the Restructuring of the Social Sciences notes, “</w:t>
      </w:r>
      <w:r w:rsidRPr="004546B2">
        <w:rPr>
          <w:u w:val="single"/>
        </w:rPr>
        <w:t xml:space="preserve">The </w:t>
      </w:r>
      <w:r w:rsidRPr="0056697D">
        <w:rPr>
          <w:highlight w:val="green"/>
          <w:u w:val="single"/>
        </w:rPr>
        <w:t>intellectual history</w:t>
      </w:r>
      <w:r w:rsidRPr="004546B2">
        <w:rPr>
          <w:u w:val="single"/>
        </w:rPr>
        <w:t xml:space="preserve"> of the </w:t>
      </w:r>
      <w:r w:rsidRPr="0056697D">
        <w:rPr>
          <w:rStyle w:val="Emphasis"/>
        </w:rPr>
        <w:t xml:space="preserve">nineteenth century </w:t>
      </w:r>
      <w:r w:rsidRPr="0056697D">
        <w:rPr>
          <w:rStyle w:val="Emphasis"/>
          <w:highlight w:val="green"/>
        </w:rPr>
        <w:t>is marked</w:t>
      </w:r>
      <w:r w:rsidRPr="00272991">
        <w:rPr>
          <w:sz w:val="14"/>
        </w:rPr>
        <w:t xml:space="preserve"> above all </w:t>
      </w:r>
      <w:r w:rsidRPr="0056697D">
        <w:rPr>
          <w:highlight w:val="green"/>
          <w:u w:val="single"/>
        </w:rPr>
        <w:t>by</w:t>
      </w:r>
      <w:r w:rsidRPr="00272991">
        <w:rPr>
          <w:sz w:val="14"/>
        </w:rPr>
        <w:t xml:space="preserve"> </w:t>
      </w:r>
      <w:proofErr w:type="spellStart"/>
      <w:r w:rsidRPr="00272991">
        <w:rPr>
          <w:sz w:val="14"/>
        </w:rPr>
        <w:t>disciplinarization</w:t>
      </w:r>
      <w:proofErr w:type="spellEnd"/>
      <w:r w:rsidRPr="00272991">
        <w:rPr>
          <w:sz w:val="14"/>
        </w:rPr>
        <w:t xml:space="preserve"> and </w:t>
      </w:r>
      <w:r w:rsidRPr="0056697D">
        <w:rPr>
          <w:rStyle w:val="Emphasis"/>
          <w:highlight w:val="green"/>
        </w:rPr>
        <w:t>professionalization</w:t>
      </w:r>
      <w:r w:rsidRPr="004546B2">
        <w:rPr>
          <w:u w:val="single"/>
        </w:rPr>
        <w:t xml:space="preserve"> of knowledge</w:t>
      </w:r>
      <w:r w:rsidRPr="00272991">
        <w:rPr>
          <w:sz w:val="14"/>
        </w:rPr>
        <w:t xml:space="preserve">, that is to say, </w:t>
      </w:r>
      <w:r w:rsidRPr="004546B2">
        <w:rPr>
          <w:u w:val="single"/>
        </w:rPr>
        <w:t xml:space="preserve">by the creation of </w:t>
      </w:r>
      <w:r w:rsidRPr="0056697D">
        <w:rPr>
          <w:rStyle w:val="Emphasis"/>
        </w:rPr>
        <w:t>permanent</w:t>
      </w:r>
      <w:r w:rsidRPr="00272991">
        <w:rPr>
          <w:sz w:val="14"/>
        </w:rPr>
        <w:t xml:space="preserve"> institutional </w:t>
      </w:r>
      <w:r w:rsidRPr="004546B2">
        <w:rPr>
          <w:u w:val="single"/>
        </w:rPr>
        <w:t>structures</w:t>
      </w:r>
      <w:r w:rsidRPr="00272991">
        <w:rPr>
          <w:sz w:val="14"/>
        </w:rPr>
        <w:t xml:space="preserve"> designed both </w:t>
      </w:r>
      <w:r w:rsidRPr="004546B2">
        <w:rPr>
          <w:u w:val="single"/>
        </w:rPr>
        <w:t>to produce new knowledge and to reproduce the producers of knowledge</w:t>
      </w:r>
      <w:r w:rsidRPr="00272991">
        <w:rPr>
          <w:sz w:val="14"/>
        </w:rPr>
        <w:t xml:space="preserve">.” 32 </w:t>
      </w:r>
      <w:r w:rsidRPr="0056697D">
        <w:rPr>
          <w:highlight w:val="green"/>
          <w:u w:val="single"/>
        </w:rPr>
        <w:t xml:space="preserve">Through a </w:t>
      </w:r>
      <w:r w:rsidRPr="0056697D">
        <w:rPr>
          <w:rStyle w:val="Emphasis"/>
          <w:highlight w:val="green"/>
        </w:rPr>
        <w:t>racialized</w:t>
      </w:r>
      <w:r w:rsidRPr="0056697D">
        <w:rPr>
          <w:highlight w:val="green"/>
          <w:u w:val="single"/>
        </w:rPr>
        <w:t xml:space="preserve">, </w:t>
      </w:r>
      <w:r w:rsidRPr="0056697D">
        <w:rPr>
          <w:rStyle w:val="Emphasis"/>
          <w:highlight w:val="green"/>
        </w:rPr>
        <w:t>gendered</w:t>
      </w:r>
      <w:r w:rsidRPr="004546B2">
        <w:rPr>
          <w:u w:val="single"/>
        </w:rPr>
        <w:t>, and</w:t>
      </w:r>
      <w:r w:rsidRPr="00272991">
        <w:rPr>
          <w:sz w:val="14"/>
        </w:rPr>
        <w:t xml:space="preserve"> especially </w:t>
      </w:r>
      <w:r w:rsidRPr="0056697D">
        <w:rPr>
          <w:rStyle w:val="Emphasis"/>
        </w:rPr>
        <w:t xml:space="preserve">class-specific </w:t>
      </w:r>
      <w:r w:rsidRPr="0056697D">
        <w:rPr>
          <w:rStyle w:val="Emphasis"/>
          <w:highlight w:val="green"/>
        </w:rPr>
        <w:t>project</w:t>
      </w:r>
      <w:r w:rsidRPr="00272991">
        <w:rPr>
          <w:sz w:val="14"/>
        </w:rPr>
        <w:t xml:space="preserve">, academic </w:t>
      </w:r>
      <w:r w:rsidRPr="0056697D">
        <w:rPr>
          <w:highlight w:val="green"/>
          <w:u w:val="single"/>
        </w:rPr>
        <w:t>institutions have</w:t>
      </w:r>
      <w:r w:rsidRPr="00272991">
        <w:rPr>
          <w:sz w:val="14"/>
        </w:rPr>
        <w:t xml:space="preserve"> privatized and </w:t>
      </w:r>
      <w:r w:rsidRPr="0056697D">
        <w:rPr>
          <w:rStyle w:val="Emphasis"/>
          <w:highlight w:val="green"/>
        </w:rPr>
        <w:t>restricted knowledge production</w:t>
      </w:r>
      <w:r w:rsidRPr="004546B2">
        <w:rPr>
          <w:u w:val="single"/>
        </w:rPr>
        <w:t xml:space="preserve"> to elites</w:t>
      </w:r>
      <w:r w:rsidRPr="00272991">
        <w:rPr>
          <w:sz w:val="14"/>
        </w:rPr>
        <w:t xml:space="preserve"> and those from the upper classes. </w:t>
      </w:r>
      <w:r w:rsidRPr="004546B2">
        <w:rPr>
          <w:u w:val="single"/>
        </w:rPr>
        <w:t xml:space="preserve">Any </w:t>
      </w:r>
      <w:r w:rsidRPr="0056697D">
        <w:rPr>
          <w:highlight w:val="green"/>
          <w:u w:val="single"/>
        </w:rPr>
        <w:t>knowledge production by</w:t>
      </w:r>
      <w:r w:rsidRPr="004546B2">
        <w:rPr>
          <w:u w:val="single"/>
        </w:rPr>
        <w:t xml:space="preserve"> the </w:t>
      </w:r>
      <w:r w:rsidRPr="0056697D">
        <w:rPr>
          <w:rStyle w:val="Emphasis"/>
          <w:highlight w:val="green"/>
        </w:rPr>
        <w:t>lower</w:t>
      </w:r>
      <w:r w:rsidRPr="0056697D">
        <w:rPr>
          <w:highlight w:val="green"/>
          <w:u w:val="single"/>
        </w:rPr>
        <w:t xml:space="preserve"> orders</w:t>
      </w:r>
      <w:r w:rsidRPr="00272991">
        <w:rPr>
          <w:sz w:val="14"/>
        </w:rPr>
        <w:t xml:space="preserve"> of society </w:t>
      </w:r>
      <w:r w:rsidRPr="004546B2">
        <w:rPr>
          <w:u w:val="single"/>
        </w:rPr>
        <w:t xml:space="preserve">has been </w:t>
      </w:r>
      <w:r w:rsidRPr="0056697D">
        <w:rPr>
          <w:highlight w:val="green"/>
          <w:u w:val="single"/>
        </w:rPr>
        <w:t xml:space="preserve">interpreted as </w:t>
      </w:r>
      <w:r w:rsidRPr="0056697D">
        <w:rPr>
          <w:rStyle w:val="Emphasis"/>
          <w:highlight w:val="green"/>
        </w:rPr>
        <w:t>illegitimate</w:t>
      </w:r>
      <w:r w:rsidRPr="004546B2">
        <w:rPr>
          <w:u w:val="single"/>
        </w:rPr>
        <w:t xml:space="preserve">, </w:t>
      </w:r>
      <w:r w:rsidRPr="0056697D">
        <w:rPr>
          <w:rStyle w:val="Emphasis"/>
        </w:rPr>
        <w:t>backward</w:t>
      </w:r>
      <w:r w:rsidRPr="004546B2">
        <w:rPr>
          <w:u w:val="single"/>
        </w:rPr>
        <w:t xml:space="preserve">, </w:t>
      </w:r>
      <w:r w:rsidRPr="0056697D">
        <w:rPr>
          <w:highlight w:val="green"/>
          <w:u w:val="single"/>
        </w:rPr>
        <w:t xml:space="preserve">or </w:t>
      </w:r>
      <w:r w:rsidRPr="0056697D">
        <w:rPr>
          <w:rStyle w:val="Emphasis"/>
          <w:highlight w:val="green"/>
        </w:rPr>
        <w:t>nonscientific</w:t>
      </w:r>
      <w:r w:rsidRPr="00272991">
        <w:rPr>
          <w:sz w:val="14"/>
        </w:rPr>
        <w:t xml:space="preserve">, thereby </w:t>
      </w:r>
      <w:r w:rsidRPr="004546B2">
        <w:rPr>
          <w:u w:val="single"/>
        </w:rPr>
        <w:t>allowing the knowledge produced</w:t>
      </w:r>
      <w:r w:rsidRPr="00272991">
        <w:rPr>
          <w:sz w:val="14"/>
        </w:rPr>
        <w:t xml:space="preserve"> through academic institutions by intellectuals </w:t>
      </w:r>
      <w:r w:rsidRPr="004546B2">
        <w:rPr>
          <w:u w:val="single"/>
        </w:rPr>
        <w:t xml:space="preserve">to </w:t>
      </w:r>
      <w:r w:rsidRPr="0056697D">
        <w:rPr>
          <w:highlight w:val="green"/>
          <w:u w:val="single"/>
        </w:rPr>
        <w:t>mask power relations through</w:t>
      </w:r>
      <w:r w:rsidRPr="004546B2">
        <w:rPr>
          <w:u w:val="single"/>
        </w:rPr>
        <w:t xml:space="preserve"> </w:t>
      </w:r>
      <w:r w:rsidRPr="0056697D">
        <w:rPr>
          <w:rStyle w:val="Emphasis"/>
        </w:rPr>
        <w:t xml:space="preserve">claims of </w:t>
      </w:r>
      <w:r w:rsidRPr="0056697D">
        <w:rPr>
          <w:rStyle w:val="Emphasis"/>
          <w:highlight w:val="green"/>
        </w:rPr>
        <w:t>objectivity</w:t>
      </w:r>
      <w:r w:rsidRPr="00272991">
        <w:rPr>
          <w:sz w:val="14"/>
        </w:rPr>
        <w:t xml:space="preserve"> and positivism.</w:t>
      </w:r>
    </w:p>
    <w:p w14:paraId="5B711B67" w14:textId="77777777" w:rsidR="00A755A4" w:rsidRPr="00272991" w:rsidRDefault="00A755A4" w:rsidP="00A755A4">
      <w:pPr>
        <w:rPr>
          <w:sz w:val="14"/>
        </w:rPr>
      </w:pPr>
      <w:r w:rsidRPr="00272991">
        <w:rPr>
          <w:sz w:val="14"/>
        </w:rPr>
        <w:t>Academic scholarship continues this practice under the neoliberal turn. Although people who were historically excluded from the academy have entered it, many have followed the path of becoming “private intellectuals.” 33 In her discussion of academic scholarship by those once marginalized by the academy, Ruth Wilson Gilmore notes several broad, overlapping tendencies that have shaped “oppositional studies” under neoliberalism, including “individualistic careerism,” “romantic particularism,” and “luxury production.” These tendencies, according to Gilmore, produce scholars and intellectuals who are disconnected from larger struggles for social change, who write about oppressive conditions in the abstract, and who produce knowledge accessible only to a specific few. 34 As much as they claim to be “oppositional,” such scholars and intellectuals “waste precious intellectual resources and displace needed energy from where it is most needed,” 35 a learned behavior that emerges from the social and cultural pedagogies of neoliberalism. As Barbara Tomlinson and George Lipsitz demonstrate, “neoliberal subjects” are produced in “entrepreneurial” universities that function through market competition and market subjects. Neoliberalism has been “invented, learned, and legitimated” 36 in the academy, where the petit bourgeois intellectual becomes an entrepreneur. Their scholarship is aimed at acquiring social capital and material rewards rather than producing knowledge that advances, informs, or supports the social struggles of those most marginalized.</w:t>
      </w:r>
    </w:p>
    <w:p w14:paraId="1D3533AF" w14:textId="77777777" w:rsidR="00A755A4" w:rsidRPr="004546B2" w:rsidRDefault="00A755A4" w:rsidP="00A755A4">
      <w:pPr>
        <w:rPr>
          <w:u w:val="single"/>
        </w:rPr>
      </w:pPr>
      <w:r w:rsidRPr="00272991">
        <w:rPr>
          <w:sz w:val="14"/>
        </w:rPr>
        <w:t xml:space="preserve">No research is value-free; therefore all intellectual labor is political. Though guided by the rules and logics of academic research, the intellectual’s knowledge is never divorced from the historical context of its production. 37 There is no </w:t>
      </w:r>
      <w:proofErr w:type="spellStart"/>
      <w:r w:rsidRPr="00272991">
        <w:rPr>
          <w:sz w:val="14"/>
        </w:rPr>
        <w:t>freefloating</w:t>
      </w:r>
      <w:proofErr w:type="spellEnd"/>
      <w:r w:rsidRPr="00272991">
        <w:rPr>
          <w:sz w:val="14"/>
        </w:rPr>
        <w:t xml:space="preserve">, neutral intellectual, and the petit bourgeois intellectual is part of an institution structured by dominance; this requires them to reflect on what their scholarship is doing and not doing. Does it follow the path of individualistic careerism, romantic particularism, or luxury production? Or does it pursue what Gilmore calls “organic praxis”? Does it connect to struggles in and outside of the academy? Does it recognize that the “street has always run into the campus” 38? </w:t>
      </w:r>
      <w:r w:rsidRPr="004546B2">
        <w:rPr>
          <w:u w:val="single"/>
        </w:rPr>
        <w:t xml:space="preserve">The </w:t>
      </w:r>
      <w:r w:rsidRPr="0056697D">
        <w:rPr>
          <w:highlight w:val="green"/>
          <w:u w:val="single"/>
        </w:rPr>
        <w:t xml:space="preserve">neoliberal </w:t>
      </w:r>
      <w:r w:rsidRPr="0056697D">
        <w:rPr>
          <w:u w:val="single"/>
        </w:rPr>
        <w:t>turn</w:t>
      </w:r>
      <w:r w:rsidRPr="004546B2">
        <w:rPr>
          <w:u w:val="single"/>
        </w:rPr>
        <w:t xml:space="preserve"> is </w:t>
      </w:r>
      <w:r w:rsidRPr="0056697D">
        <w:rPr>
          <w:rStyle w:val="Emphasis"/>
        </w:rPr>
        <w:t>seductive</w:t>
      </w:r>
      <w:r w:rsidRPr="00272991">
        <w:rPr>
          <w:sz w:val="14"/>
        </w:rPr>
        <w:t xml:space="preserve">; </w:t>
      </w:r>
      <w:r w:rsidRPr="004546B2">
        <w:rPr>
          <w:u w:val="single"/>
        </w:rPr>
        <w:t xml:space="preserve">it </w:t>
      </w:r>
      <w:r w:rsidRPr="0056697D">
        <w:rPr>
          <w:rStyle w:val="Emphasis"/>
          <w:highlight w:val="green"/>
        </w:rPr>
        <w:t>inhibits</w:t>
      </w:r>
      <w:r w:rsidRPr="0056697D">
        <w:rPr>
          <w:highlight w:val="green"/>
          <w:u w:val="single"/>
        </w:rPr>
        <w:t xml:space="preserve"> radical scholarship</w:t>
      </w:r>
      <w:r w:rsidRPr="004546B2">
        <w:rPr>
          <w:u w:val="single"/>
        </w:rPr>
        <w:t xml:space="preserve"> that reveals the </w:t>
      </w:r>
      <w:r w:rsidRPr="0056697D">
        <w:rPr>
          <w:rStyle w:val="Emphasis"/>
        </w:rPr>
        <w:t>contradictions</w:t>
      </w:r>
      <w:r w:rsidRPr="004546B2">
        <w:rPr>
          <w:u w:val="single"/>
        </w:rPr>
        <w:t xml:space="preserve"> in its practice and ideology</w:t>
      </w:r>
      <w:r w:rsidRPr="00272991">
        <w:rPr>
          <w:sz w:val="14"/>
        </w:rPr>
        <w:t xml:space="preserve">. To challenge this, </w:t>
      </w:r>
      <w:r w:rsidRPr="004546B2">
        <w:rPr>
          <w:u w:val="single"/>
        </w:rPr>
        <w:t>the</w:t>
      </w:r>
      <w:r w:rsidRPr="00272991">
        <w:rPr>
          <w:sz w:val="14"/>
        </w:rPr>
        <w:t xml:space="preserve"> petit bourgeois intellectual and </w:t>
      </w:r>
      <w:r w:rsidRPr="004546B2">
        <w:rPr>
          <w:u w:val="single"/>
        </w:rPr>
        <w:t>scholar must come to terms with their own positionality</w:t>
      </w:r>
      <w:r w:rsidRPr="00272991">
        <w:rPr>
          <w:sz w:val="14"/>
        </w:rPr>
        <w:t xml:space="preserve">. They must, as the Italian socialist strategist Antonio Gramsci argues, </w:t>
      </w:r>
      <w:r w:rsidRPr="004546B2">
        <w:rPr>
          <w:u w:val="single"/>
        </w:rPr>
        <w:t xml:space="preserve">develop a “new intellectual” grounded in </w:t>
      </w:r>
      <w:r w:rsidRPr="0056697D">
        <w:rPr>
          <w:rStyle w:val="Emphasis"/>
        </w:rPr>
        <w:t>social struggle</w:t>
      </w:r>
      <w:r w:rsidRPr="004546B2">
        <w:rPr>
          <w:u w:val="single"/>
        </w:rPr>
        <w:t>:</w:t>
      </w:r>
    </w:p>
    <w:p w14:paraId="1D0C7E51" w14:textId="77777777" w:rsidR="00A755A4" w:rsidRPr="00272991" w:rsidRDefault="00A755A4" w:rsidP="00A755A4">
      <w:pPr>
        <w:ind w:left="720"/>
        <w:rPr>
          <w:sz w:val="14"/>
        </w:rPr>
      </w:pPr>
      <w:r w:rsidRPr="00272991">
        <w:rPr>
          <w:sz w:val="14"/>
        </w:rPr>
        <w:t>The mode of being of the new intellectual can no longer consist in eloquence, which is an exterior and momentary mover of feelings and passions, but in active participation in practical life, as constructor, organizer, “permanent persuader” and not just a simple orator (but superior at the same time to the abstract mathematical spirit); from technique-as-work one proceeds to technique-as-science and to the humanistic co</w:t>
      </w:r>
      <w:r>
        <w:rPr>
          <w:sz w:val="14"/>
        </w:rPr>
        <w:tab/>
      </w:r>
      <w:proofErr w:type="spellStart"/>
      <w:r w:rsidRPr="00272991">
        <w:rPr>
          <w:sz w:val="14"/>
        </w:rPr>
        <w:t>nception</w:t>
      </w:r>
      <w:proofErr w:type="spellEnd"/>
      <w:r w:rsidRPr="00272991">
        <w:rPr>
          <w:sz w:val="14"/>
        </w:rPr>
        <w:t xml:space="preserve"> of history, without which one remains “specialized” and does not become “directive” (specialized and political). 39</w:t>
      </w:r>
    </w:p>
    <w:p w14:paraId="0356B6AE" w14:textId="77777777" w:rsidR="00A755A4" w:rsidRPr="00272991" w:rsidRDefault="00A755A4" w:rsidP="00A755A4">
      <w:pPr>
        <w:rPr>
          <w:sz w:val="14"/>
        </w:rPr>
      </w:pPr>
      <w:r w:rsidRPr="00272991">
        <w:rPr>
          <w:sz w:val="14"/>
        </w:rPr>
        <w:t>The petit bourgeois intellectual can take the side of aggrieved communities. Alternatively, they can maintain their historical role of legitimating the social order and defending their position within the class structure. The latter is seductive, yet the following discussion should be useful in imagining the former.</w:t>
      </w:r>
    </w:p>
    <w:p w14:paraId="30AAEF1A" w14:textId="77777777" w:rsidR="00A755A4" w:rsidRPr="00272991" w:rsidRDefault="00A755A4" w:rsidP="00A755A4">
      <w:pPr>
        <w:rPr>
          <w:sz w:val="14"/>
        </w:rPr>
      </w:pPr>
      <w:r w:rsidRPr="00272991">
        <w:rPr>
          <w:sz w:val="14"/>
        </w:rPr>
        <w:t xml:space="preserve">THE BLACK RADICAL TRADITION AND CLASS SUICIDE </w:t>
      </w:r>
    </w:p>
    <w:p w14:paraId="28A393A3" w14:textId="77777777" w:rsidR="00A755A4" w:rsidRPr="00272991" w:rsidRDefault="00A755A4" w:rsidP="00A755A4">
      <w:pPr>
        <w:rPr>
          <w:sz w:val="14"/>
        </w:rPr>
      </w:pPr>
      <w:r w:rsidRPr="00272991">
        <w:rPr>
          <w:sz w:val="14"/>
        </w:rPr>
        <w:t xml:space="preserve">Have there been petit bourgeois intellectuals and scholars that have gone against their class interests and struggled from the position of the oppressed? What examples can the petit bourgeois intellectuals of today follow to challenge the neoliberal turn? </w:t>
      </w:r>
      <w:r w:rsidRPr="004546B2">
        <w:rPr>
          <w:u w:val="single"/>
        </w:rPr>
        <w:t>A key site of</w:t>
      </w:r>
      <w:r w:rsidRPr="00272991">
        <w:rPr>
          <w:sz w:val="14"/>
        </w:rPr>
        <w:t xml:space="preserve"> such </w:t>
      </w:r>
      <w:r w:rsidRPr="0056697D">
        <w:rPr>
          <w:rStyle w:val="Emphasis"/>
        </w:rPr>
        <w:t>inspiration</w:t>
      </w:r>
      <w:r w:rsidRPr="004546B2">
        <w:rPr>
          <w:u w:val="single"/>
        </w:rPr>
        <w:t xml:space="preserve"> is the </w:t>
      </w:r>
      <w:r w:rsidRPr="0056697D">
        <w:rPr>
          <w:highlight w:val="green"/>
          <w:u w:val="single"/>
        </w:rPr>
        <w:t>Black Radical Tradition</w:t>
      </w:r>
      <w:r w:rsidRPr="004546B2">
        <w:rPr>
          <w:u w:val="single"/>
        </w:rPr>
        <w:t xml:space="preserve">. It </w:t>
      </w:r>
      <w:r w:rsidRPr="0056697D">
        <w:rPr>
          <w:highlight w:val="green"/>
          <w:u w:val="single"/>
        </w:rPr>
        <w:t>is</w:t>
      </w:r>
      <w:r w:rsidRPr="004546B2">
        <w:rPr>
          <w:u w:val="single"/>
        </w:rPr>
        <w:t xml:space="preserve"> here </w:t>
      </w:r>
      <w:r w:rsidRPr="0056697D">
        <w:rPr>
          <w:highlight w:val="green"/>
          <w:u w:val="single"/>
        </w:rPr>
        <w:t xml:space="preserve">where </w:t>
      </w:r>
      <w:r w:rsidRPr="0056697D">
        <w:rPr>
          <w:rStyle w:val="Emphasis"/>
          <w:highlight w:val="green"/>
        </w:rPr>
        <w:t>intellectuals</w:t>
      </w:r>
      <w:r w:rsidRPr="0056697D">
        <w:rPr>
          <w:rStyle w:val="Emphasis"/>
        </w:rPr>
        <w:t xml:space="preserve"> and organizers</w:t>
      </w:r>
      <w:r w:rsidRPr="00272991">
        <w:rPr>
          <w:sz w:val="14"/>
        </w:rPr>
        <w:t xml:space="preserve"> from a petit bourgeois background but an enslaved and colonized past </w:t>
      </w:r>
      <w:r w:rsidRPr="004546B2">
        <w:rPr>
          <w:u w:val="single"/>
        </w:rPr>
        <w:t xml:space="preserve">have emerged to </w:t>
      </w:r>
      <w:r w:rsidRPr="0056697D">
        <w:rPr>
          <w:highlight w:val="green"/>
          <w:u w:val="single"/>
        </w:rPr>
        <w:t>exploit</w:t>
      </w:r>
      <w:r w:rsidRPr="004546B2">
        <w:rPr>
          <w:u w:val="single"/>
        </w:rPr>
        <w:t xml:space="preserve"> the </w:t>
      </w:r>
      <w:r w:rsidRPr="0056697D">
        <w:rPr>
          <w:rStyle w:val="Emphasis"/>
          <w:highlight w:val="green"/>
        </w:rPr>
        <w:t>contradictions</w:t>
      </w:r>
      <w:r w:rsidRPr="0056697D">
        <w:rPr>
          <w:highlight w:val="green"/>
          <w:u w:val="single"/>
        </w:rPr>
        <w:t xml:space="preserve"> of the system</w:t>
      </w:r>
      <w:r w:rsidRPr="004546B2">
        <w:rPr>
          <w:u w:val="single"/>
        </w:rPr>
        <w:t xml:space="preserve"> in order </w:t>
      </w:r>
      <w:r w:rsidRPr="0056697D">
        <w:rPr>
          <w:highlight w:val="green"/>
          <w:u w:val="single"/>
        </w:rPr>
        <w:t xml:space="preserve">to </w:t>
      </w:r>
      <w:r w:rsidRPr="0056697D">
        <w:rPr>
          <w:rStyle w:val="Emphasis"/>
          <w:highlight w:val="green"/>
        </w:rPr>
        <w:t>speak</w:t>
      </w:r>
      <w:r w:rsidRPr="00272991">
        <w:rPr>
          <w:sz w:val="14"/>
        </w:rPr>
        <w:t xml:space="preserve">, </w:t>
      </w:r>
      <w:r w:rsidRPr="0056697D">
        <w:rPr>
          <w:rStyle w:val="Emphasis"/>
          <w:highlight w:val="green"/>
        </w:rPr>
        <w:t>write</w:t>
      </w:r>
      <w:r w:rsidRPr="00272991">
        <w:rPr>
          <w:sz w:val="14"/>
        </w:rPr>
        <w:t xml:space="preserve">, </w:t>
      </w:r>
      <w:r w:rsidRPr="0056697D">
        <w:rPr>
          <w:highlight w:val="green"/>
          <w:u w:val="single"/>
        </w:rPr>
        <w:t xml:space="preserve">and </w:t>
      </w:r>
      <w:r w:rsidRPr="0056697D">
        <w:rPr>
          <w:rStyle w:val="Emphasis"/>
          <w:highlight w:val="green"/>
        </w:rPr>
        <w:t>organize</w:t>
      </w:r>
      <w:r w:rsidRPr="004546B2">
        <w:rPr>
          <w:u w:val="single"/>
        </w:rPr>
        <w:t xml:space="preserve"> against it. It is in the </w:t>
      </w:r>
      <w:r w:rsidRPr="0056697D">
        <w:rPr>
          <w:rStyle w:val="Emphasis"/>
        </w:rPr>
        <w:t>Black Radical Tradition</w:t>
      </w:r>
      <w:r w:rsidRPr="004546B2">
        <w:rPr>
          <w:u w:val="single"/>
        </w:rPr>
        <w:t xml:space="preserve"> that we find the emergence of a radical intelligentsia inspired by the historical struggles of their pasts and present and looking toward a future alongside the masses</w:t>
      </w:r>
      <w:r w:rsidRPr="00272991">
        <w:rPr>
          <w:sz w:val="14"/>
        </w:rPr>
        <w:t xml:space="preserve">. As Robinson notes, those inspired by the Black Radical Tradition “began the realization of their history and their theoretical task” and became Black radicals whose work served the people. 40 </w:t>
      </w:r>
    </w:p>
    <w:p w14:paraId="266389DE" w14:textId="77777777" w:rsidR="00A755A4" w:rsidRPr="00272991" w:rsidRDefault="00A755A4" w:rsidP="00A755A4">
      <w:pPr>
        <w:rPr>
          <w:sz w:val="14"/>
        </w:rPr>
      </w:pPr>
      <w:r w:rsidRPr="00272991">
        <w:rPr>
          <w:sz w:val="14"/>
        </w:rPr>
        <w:t xml:space="preserve">Political scientist Michael Hanchard argues that </w:t>
      </w:r>
      <w:r w:rsidRPr="00C83A98">
        <w:rPr>
          <w:u w:val="single"/>
        </w:rPr>
        <w:t xml:space="preserve">Black political thought and theory have </w:t>
      </w:r>
      <w:r w:rsidRPr="0056697D">
        <w:rPr>
          <w:rStyle w:val="Emphasis"/>
        </w:rPr>
        <w:t>two distinct</w:t>
      </w:r>
      <w:r w:rsidRPr="00272991">
        <w:rPr>
          <w:sz w:val="14"/>
        </w:rPr>
        <w:t xml:space="preserve"> but interrelated </w:t>
      </w:r>
      <w:r w:rsidRPr="0056697D">
        <w:rPr>
          <w:rStyle w:val="Emphasis"/>
        </w:rPr>
        <w:t>purposes</w:t>
      </w:r>
      <w:r w:rsidRPr="00272991">
        <w:rPr>
          <w:sz w:val="14"/>
        </w:rPr>
        <w:t xml:space="preserve">. The first is the practice of </w:t>
      </w:r>
      <w:r w:rsidRPr="0056697D">
        <w:rPr>
          <w:highlight w:val="green"/>
          <w:u w:val="single"/>
        </w:rPr>
        <w:t>theorization</w:t>
      </w:r>
      <w:r w:rsidRPr="00C83A98">
        <w:rPr>
          <w:u w:val="single"/>
        </w:rPr>
        <w:t xml:space="preserve"> and </w:t>
      </w:r>
      <w:r w:rsidRPr="0056697D">
        <w:rPr>
          <w:rStyle w:val="Emphasis"/>
        </w:rPr>
        <w:t>conceptualization</w:t>
      </w:r>
      <w:r w:rsidRPr="00C83A98">
        <w:rPr>
          <w:u w:val="single"/>
        </w:rPr>
        <w:t xml:space="preserve"> </w:t>
      </w:r>
      <w:r w:rsidRPr="0056697D">
        <w:rPr>
          <w:highlight w:val="green"/>
          <w:u w:val="single"/>
        </w:rPr>
        <w:t>in response to</w:t>
      </w:r>
      <w:r w:rsidRPr="00C83A98">
        <w:rPr>
          <w:u w:val="single"/>
        </w:rPr>
        <w:t xml:space="preserve"> </w:t>
      </w:r>
      <w:r w:rsidRPr="0056697D">
        <w:rPr>
          <w:rStyle w:val="Emphasis"/>
        </w:rPr>
        <w:t xml:space="preserve">racial </w:t>
      </w:r>
      <w:r w:rsidRPr="0056697D">
        <w:rPr>
          <w:rStyle w:val="Emphasis"/>
          <w:highlight w:val="green"/>
        </w:rPr>
        <w:t>domination</w:t>
      </w:r>
      <w:r w:rsidRPr="00272991">
        <w:rPr>
          <w:sz w:val="14"/>
        </w:rPr>
        <w:t xml:space="preserve">. The second consists of </w:t>
      </w:r>
      <w:r w:rsidRPr="0056697D">
        <w:rPr>
          <w:highlight w:val="green"/>
          <w:u w:val="single"/>
        </w:rPr>
        <w:t>producing</w:t>
      </w:r>
      <w:r w:rsidRPr="00C83A98">
        <w:rPr>
          <w:u w:val="single"/>
        </w:rPr>
        <w:t xml:space="preserve"> </w:t>
      </w:r>
      <w:r w:rsidRPr="0056697D">
        <w:rPr>
          <w:rStyle w:val="Emphasis"/>
        </w:rPr>
        <w:t>political writings</w:t>
      </w:r>
      <w:r w:rsidRPr="00C83A98">
        <w:rPr>
          <w:u w:val="single"/>
        </w:rPr>
        <w:t xml:space="preserve"> and </w:t>
      </w:r>
      <w:r w:rsidRPr="0056697D">
        <w:rPr>
          <w:rStyle w:val="Emphasis"/>
          <w:highlight w:val="green"/>
        </w:rPr>
        <w:t>scholarship</w:t>
      </w:r>
      <w:r w:rsidRPr="0056697D">
        <w:rPr>
          <w:highlight w:val="green"/>
          <w:u w:val="single"/>
        </w:rPr>
        <w:t xml:space="preserve"> that center</w:t>
      </w:r>
      <w:r w:rsidRPr="00C83A98">
        <w:rPr>
          <w:u w:val="single"/>
        </w:rPr>
        <w:t xml:space="preserve"> </w:t>
      </w:r>
      <w:r w:rsidRPr="0056697D">
        <w:rPr>
          <w:rStyle w:val="Emphasis"/>
        </w:rPr>
        <w:t xml:space="preserve">race and </w:t>
      </w:r>
      <w:r w:rsidRPr="0056697D">
        <w:rPr>
          <w:rStyle w:val="Emphasis"/>
          <w:highlight w:val="green"/>
        </w:rPr>
        <w:t>racism</w:t>
      </w:r>
      <w:r w:rsidRPr="0056697D">
        <w:rPr>
          <w:rStyle w:val="Emphasis"/>
        </w:rPr>
        <w:t xml:space="preserve"> at the core of the Western modernity project</w:t>
      </w:r>
      <w:r w:rsidRPr="00C83A98">
        <w:rPr>
          <w:u w:val="single"/>
        </w:rPr>
        <w:t>. 41 Black political thought from the Black Radical Tradition pursues these two goals</w:t>
      </w:r>
      <w:r w:rsidRPr="00272991">
        <w:rPr>
          <w:sz w:val="14"/>
        </w:rPr>
        <w:t xml:space="preserve">. However, before it embarked on theorization and conceptualization of race and racism, the tradition </w:t>
      </w:r>
      <w:r w:rsidRPr="00272991">
        <w:rPr>
          <w:u w:val="single"/>
        </w:rPr>
        <w:t xml:space="preserve">materialized from </w:t>
      </w:r>
      <w:r w:rsidRPr="00272991">
        <w:rPr>
          <w:sz w:val="14"/>
        </w:rPr>
        <w:t xml:space="preserve">the </w:t>
      </w:r>
      <w:r w:rsidRPr="00272991">
        <w:rPr>
          <w:u w:val="single"/>
        </w:rPr>
        <w:t xml:space="preserve">struggles against European </w:t>
      </w:r>
      <w:r w:rsidRPr="0056697D">
        <w:rPr>
          <w:rStyle w:val="Emphasis"/>
        </w:rPr>
        <w:t>slavery</w:t>
      </w:r>
      <w:r w:rsidRPr="00272991">
        <w:rPr>
          <w:sz w:val="14"/>
        </w:rPr>
        <w:t xml:space="preserve">, capital accumulation, and its inherent racialism. 42 “Even then,” Robinson notes, “the more fundamental impulse of Black resistance was the preservation of a particular social and historical consciousness rather than the revolutionary transformation of feudal or merchant capitalist Europe.” 43 Robinson illuminates the emergence of </w:t>
      </w:r>
      <w:r w:rsidRPr="00272991">
        <w:rPr>
          <w:u w:val="single"/>
        </w:rPr>
        <w:t>this tradition</w:t>
      </w:r>
      <w:r w:rsidRPr="00272991">
        <w:rPr>
          <w:sz w:val="14"/>
        </w:rPr>
        <w:t xml:space="preserve"> from </w:t>
      </w:r>
      <w:r w:rsidRPr="0056697D">
        <w:rPr>
          <w:u w:val="single"/>
        </w:rPr>
        <w:t>surviving</w:t>
      </w:r>
      <w:r w:rsidRPr="00272991">
        <w:rPr>
          <w:sz w:val="14"/>
        </w:rPr>
        <w:t xml:space="preserve"> the </w:t>
      </w:r>
      <w:r w:rsidRPr="00272991">
        <w:rPr>
          <w:u w:val="single"/>
        </w:rPr>
        <w:t xml:space="preserve">destruction of Western civilization even before it began to provide a ruthless critique of it. It </w:t>
      </w:r>
      <w:r w:rsidRPr="0056697D">
        <w:rPr>
          <w:highlight w:val="green"/>
          <w:u w:val="single"/>
        </w:rPr>
        <w:t>inspired</w:t>
      </w:r>
      <w:r w:rsidRPr="00272991">
        <w:rPr>
          <w:sz w:val="14"/>
        </w:rPr>
        <w:t xml:space="preserve"> many </w:t>
      </w:r>
      <w:r w:rsidRPr="0056697D">
        <w:rPr>
          <w:rStyle w:val="Emphasis"/>
          <w:highlight w:val="green"/>
        </w:rPr>
        <w:t>radical intellectuals</w:t>
      </w:r>
      <w:r w:rsidRPr="00272991">
        <w:rPr>
          <w:sz w:val="14"/>
        </w:rPr>
        <w:t xml:space="preserve"> through what Robinson refers to as “an ideology of liberation” </w:t>
      </w:r>
      <w:r w:rsidRPr="00272991">
        <w:rPr>
          <w:u w:val="single"/>
        </w:rPr>
        <w:t xml:space="preserve">against </w:t>
      </w:r>
      <w:r w:rsidRPr="0056697D">
        <w:rPr>
          <w:rStyle w:val="Emphasis"/>
        </w:rPr>
        <w:t>racial capitalism</w:t>
      </w:r>
      <w:r w:rsidRPr="00272991">
        <w:rPr>
          <w:sz w:val="14"/>
        </w:rPr>
        <w:t xml:space="preserve">, while also challenging Western Marxism and its lack of accounting for the revolutionary forces of the Third World. 44 It showed that Marxist analyses must always be “stretched” to </w:t>
      </w:r>
      <w:proofErr w:type="gramStart"/>
      <w:r w:rsidRPr="00272991">
        <w:rPr>
          <w:sz w:val="14"/>
        </w:rPr>
        <w:t>take into account</w:t>
      </w:r>
      <w:proofErr w:type="gramEnd"/>
      <w:r w:rsidRPr="00272991">
        <w:rPr>
          <w:sz w:val="14"/>
        </w:rPr>
        <w:t xml:space="preserve"> the contradictions within social formations. 45 Moreover, Black radical intellectuals such as W. E. B. Du </w:t>
      </w:r>
      <w:proofErr w:type="spellStart"/>
      <w:r w:rsidRPr="00272991">
        <w:rPr>
          <w:sz w:val="14"/>
        </w:rPr>
        <w:t>Bois</w:t>
      </w:r>
      <w:proofErr w:type="spellEnd"/>
      <w:r w:rsidRPr="00272991">
        <w:rPr>
          <w:sz w:val="14"/>
        </w:rPr>
        <w:t xml:space="preserve"> and C. L. R. James critiqued and reflected on their own positions within the petite bourgeoisie and encouraged others to do the same. They, like Robinson, suggested that a radical tradition existed to inform revolutionary praxis. </w:t>
      </w:r>
    </w:p>
    <w:p w14:paraId="53ACBF39" w14:textId="77777777" w:rsidR="00A755A4" w:rsidRPr="0056697D" w:rsidRDefault="00A755A4" w:rsidP="00A755A4">
      <w:pPr>
        <w:rPr>
          <w:sz w:val="8"/>
          <w:szCs w:val="8"/>
        </w:rPr>
      </w:pPr>
      <w:r w:rsidRPr="0056697D">
        <w:rPr>
          <w:sz w:val="8"/>
          <w:szCs w:val="8"/>
        </w:rPr>
        <w:t xml:space="preserve">Through the act of “accompaniment” with aggrieved communities, this praxis emerges from the scholarship of the petit bourgeois intellectual. 46 This is done by highlighting not individuals but rather communities in struggle. H. L. T. Quan argues that Robinson’s scholarship on the Black Radical Tradition provides a method for doing this kind of work—one that avoids the pitfall of centering individuals that is often encouraged by masculinist historiographies. “As in the case of Robinson’s work,” Quan suggests, “when the focus is on communities rather than individuals, and democratic and communitarian practices rather than elitism, we are able to make that shift from great men’s history to people’s history.” 47 In his scholarship Robinson shows that the brilliance of the radical intellectuals he highlights was derivative. “The truer genius,” he argues, “was in the midst of the people of whom they wrote.” 48 </w:t>
      </w:r>
    </w:p>
    <w:p w14:paraId="2530C2AD" w14:textId="77777777" w:rsidR="00A755A4" w:rsidRPr="0056697D" w:rsidRDefault="00A755A4" w:rsidP="00A755A4">
      <w:pPr>
        <w:rPr>
          <w:sz w:val="8"/>
          <w:szCs w:val="8"/>
        </w:rPr>
      </w:pPr>
      <w:r w:rsidRPr="0056697D">
        <w:rPr>
          <w:sz w:val="8"/>
          <w:szCs w:val="8"/>
        </w:rPr>
        <w:t xml:space="preserve">The Black Radical Tradition that Robinson shares with us provides many examples of petit bourgeois intellectuals and scholars who have challenged their positions within the political, economic, and ideological system, endeavoring to struggle alongside the masses against the “fatal couplings of difference and power.” 49 Anticolonial revolutionary Amilcar Cabral described how they did it. In a 1966 plenary speech delivered at the First Solidarity Conference of the Peoples of Africa, Asia, and Latin America in Havana, Cuba, Cabral discussed socialist strategy, the importance of ideology in national liberation struggles, and his analysis of direct and indirect forms of imperialism. Toward the end of his speech, Cabral addressed the role of the petite bourgeoisie in national liberation struggles. “It is important to stress that the mission with which it is entrusted demands from this sector of the petty bourgeoisie a greater revolutionary consciousness,” Cabral notes, “and the capacity for faithfully expressing the aspirations of the masses in each phase of the struggle and for identifying with them more and more.” 50 He argues that in the colonial context, the petite bourgeoisie had not acquired as much capital as the colonial bourgeoisie and still had the ability to act as a revolutionary force against imperialism and neocolonialism. Cabral was clearly aware that their class position was seductive and could encourage their “natural tendencies” to become a pseudo-national bourgeoisie. 51 Cabral’s radical suggestion for avoiding this was class suicide. </w:t>
      </w:r>
    </w:p>
    <w:p w14:paraId="5AA93FF0" w14:textId="77777777" w:rsidR="00A755A4" w:rsidRPr="0056697D" w:rsidRDefault="00A755A4" w:rsidP="00A755A4">
      <w:pPr>
        <w:ind w:left="720"/>
        <w:rPr>
          <w:sz w:val="8"/>
          <w:szCs w:val="8"/>
        </w:rPr>
      </w:pPr>
      <w:r w:rsidRPr="0056697D">
        <w:rPr>
          <w:sz w:val="8"/>
          <w:szCs w:val="8"/>
        </w:rPr>
        <w:t xml:space="preserve">This means that in order to play completely the part that falls to it, in the national liberation struggle, the revolutionary petty bourgeoisie must be capable of committing suicide as a class, to be restored to life in the condition of a revolutionary worker completely identified with the deepest aspirations of the people to which [they belong]. 52 </w:t>
      </w:r>
    </w:p>
    <w:p w14:paraId="2A06B2E7" w14:textId="77777777" w:rsidR="00A755A4" w:rsidRPr="0056697D" w:rsidRDefault="00A755A4" w:rsidP="00A755A4">
      <w:pPr>
        <w:rPr>
          <w:sz w:val="8"/>
          <w:szCs w:val="8"/>
        </w:rPr>
      </w:pPr>
      <w:r w:rsidRPr="0056697D">
        <w:rPr>
          <w:sz w:val="8"/>
          <w:szCs w:val="8"/>
        </w:rPr>
        <w:t xml:space="preserve">As Robinson notes, Cabral was shaped by the contradictions of domination that emerged from the dialectics of Portuguese imperialism in Guinea-Bissau. 53 This experience made him one of the world’s foremost revolutionary theorists and practitioners of liberation. According to Basil Davidson, “there are many stories about [Cabral’s] habit of linking the everyday scene, the banal scene you take for granted and barely even see, with the intellectual groundwork of an overall theory of society: of a theory, that is, always riveted to the reality of time and place.” 54 Class suicide for Cabral was the ability to tie the everyday struggle of his people to his theoretical analysis, to build an organization like the African Party of Independence of Guinea-Bissau and Cape Verde (PAIGC), and to keep the aspirations and needs of his people at the forefront. Cabral had realized that the Marxism in which he was trained while studying agronomy in Portugal needed further development. 55 His application of Marxism required actual engagement with material conditions in Guinea-Bissau. This allowed him to reformulate his theorization and program, evident in his speeches and writings on the peasantry, the culture of resistance, and national liberation. 56 </w:t>
      </w:r>
    </w:p>
    <w:p w14:paraId="5E0A2427" w14:textId="77777777" w:rsidR="00A755A4" w:rsidRPr="0056697D" w:rsidRDefault="00A755A4" w:rsidP="00A755A4">
      <w:pPr>
        <w:rPr>
          <w:sz w:val="8"/>
          <w:szCs w:val="8"/>
        </w:rPr>
      </w:pPr>
      <w:r w:rsidRPr="0056697D">
        <w:rPr>
          <w:sz w:val="8"/>
          <w:szCs w:val="8"/>
        </w:rPr>
        <w:t xml:space="preserve">Cabral had a clear understanding of the class and colonial conditions in Guinea-Bissau and encouraged the petite bourgeoisie to strive for similar awareness. In a message to Guinean and Cape </w:t>
      </w:r>
      <w:proofErr w:type="spellStart"/>
      <w:r w:rsidRPr="0056697D">
        <w:rPr>
          <w:sz w:val="8"/>
          <w:szCs w:val="8"/>
        </w:rPr>
        <w:t>Verdian</w:t>
      </w:r>
      <w:proofErr w:type="spellEnd"/>
      <w:r w:rsidRPr="0056697D">
        <w:rPr>
          <w:sz w:val="8"/>
          <w:szCs w:val="8"/>
        </w:rPr>
        <w:t xml:space="preserve"> civil servants and employees in commerce, Cabral reminded them that they were “servitors of Portuguese colonialism,” 57 and therefore received rewards such as homes, bread, health, and education that the majority of their compatriots were denied. Cabral recognized the class anxiety that these segments of the population felt toward national liberation, but urged them to revise their outlook. They had a responsibility to the African continent to join the struggle against colonialism. “Many with awareness of this necessity have bravely put themselves on the side of our people and our companions in struggle,” Cabral declared. 58 The destiny of the petite bourgeoisie must mirror the destiny of the people. “Turn each post you hold, in the civil service or in commerce,” he argued, “into a fortress of combat for the immediate destruction of Portuguese colonialism.” 59 It was time to recognize their historical role and refuse the “selfishness and blind” ambition inflicted on them by Portuguese colonialism. To achieve success in these efforts, Cabral believed that the culture of Guinean society had to be replaced with a revolutionary culture that would counter petit bourgeois class interests. This would include, as Patrick Chabal argues, a “set of beliefs” and “political experiences, which would lead them to accept their responsibilities as revolutionaries.” 60 Cabral’s involvement in the struggle for national liberation rejected notions of bourgeois individualism: “Nobody is </w:t>
      </w:r>
      <w:proofErr w:type="spellStart"/>
      <w:r w:rsidRPr="0056697D">
        <w:rPr>
          <w:sz w:val="8"/>
          <w:szCs w:val="8"/>
        </w:rPr>
        <w:t>indispensible</w:t>
      </w:r>
      <w:proofErr w:type="spellEnd"/>
      <w:r w:rsidRPr="0056697D">
        <w:rPr>
          <w:sz w:val="8"/>
          <w:szCs w:val="8"/>
        </w:rPr>
        <w:t xml:space="preserve"> in this struggle; we are all needed but nobody is indispensable.” 61 It was his loyalty to this struggle that led to his assassination. </w:t>
      </w:r>
    </w:p>
    <w:p w14:paraId="4619DD03" w14:textId="77777777" w:rsidR="00A755A4" w:rsidRPr="0056697D" w:rsidRDefault="00A755A4" w:rsidP="00A755A4">
      <w:pPr>
        <w:rPr>
          <w:sz w:val="8"/>
          <w:szCs w:val="8"/>
        </w:rPr>
      </w:pPr>
      <w:r w:rsidRPr="0056697D">
        <w:rPr>
          <w:sz w:val="8"/>
          <w:szCs w:val="8"/>
        </w:rPr>
        <w:t xml:space="preserve">Frantz Fanon also discussed the notion of class suicide. Born in Martinique, Fanon attained revolutionary consciousness in Algeria and learned to challenge and disinvest in the class position he had obtained through bourgeois academic institutions in France. Although, as Robinson notes, Fanon was struggling with his own personal contradictions, he soon learned about the importance of liberation from the revolutionary struggles of the Algerian people. 62 It was in this period that Fanon wrote his most important work, The Wretched of the Earth, which described the struggles he was witnessing. Fanon began his work thus: “National liberation, national reawakening, restoration of the nation to the people or Commonwealth, whatever the name used, whatever the latest expression, decolonization is always a violent event.” 63 He was not speaking from an abstract position but from the trenches of revolutionary struggle. In a letter written days before his untimely death, he declared: “We are nothing on earth if we are not in the first place the slaves of a cause, the cause of the people, the cause of justice and liberty.” 64 </w:t>
      </w:r>
    </w:p>
    <w:p w14:paraId="694084B1" w14:textId="77777777" w:rsidR="00A755A4" w:rsidRPr="0056697D" w:rsidRDefault="00A755A4" w:rsidP="00A755A4">
      <w:pPr>
        <w:rPr>
          <w:sz w:val="8"/>
          <w:szCs w:val="8"/>
        </w:rPr>
      </w:pPr>
      <w:r w:rsidRPr="0056697D">
        <w:rPr>
          <w:sz w:val="8"/>
          <w:szCs w:val="8"/>
        </w:rPr>
        <w:t xml:space="preserve">In his liberationist theorizing, Fanon provides a critique of the national bourgeoisie and colonized intellectuals that emerge in the anticolonial struggle. Fanon argues that historically, the national bourgeoisie “often turns away from his heroic and positive path, which is both productive and just, and unabashedly opts for the antinational, and therefore abhorrent, path of a conventional bourgeoisie, a bourgeois bourgeoisie that is dismally, inanely, and cynically bourgeois.” 65 In the colonial context, Fanon illustrates that colonized intellectuals are trained to think of society in individualist terms, clinging to the “notion of a society of individuals where each is locked in his subjectivity, where wealth lies in thought.” 66 </w:t>
      </w:r>
    </w:p>
    <w:p w14:paraId="6B2F7AE0" w14:textId="77777777" w:rsidR="00A755A4" w:rsidRPr="0056697D" w:rsidRDefault="00A755A4" w:rsidP="00A755A4">
      <w:pPr>
        <w:rPr>
          <w:sz w:val="8"/>
          <w:szCs w:val="8"/>
        </w:rPr>
      </w:pPr>
      <w:r w:rsidRPr="0056697D">
        <w:rPr>
          <w:sz w:val="8"/>
          <w:szCs w:val="8"/>
        </w:rPr>
        <w:t xml:space="preserve">The only way for the intellectual and the national bourgeoisie to avoid these conceits, according to Fanon, is to struggle alongside the people for liberation, educating themselves through the strength of collective knowledge sharing: “Village assemblies, the power of the people’s commissions and the extraordinary productiveness of neighborhood and section committee meetings.” 67 The real-life struggles of the people, Fanon argues, provide the colonized intellectual with better knowledge of real-world struggles than the “falsity” of the theories, values, perceptions, and cultural preoccupations taught to them by Western civilization. </w:t>
      </w:r>
    </w:p>
    <w:p w14:paraId="1789D7E4" w14:textId="77777777" w:rsidR="00A755A4" w:rsidRPr="0056697D" w:rsidRDefault="00A755A4" w:rsidP="00A755A4">
      <w:pPr>
        <w:rPr>
          <w:sz w:val="8"/>
          <w:szCs w:val="8"/>
        </w:rPr>
      </w:pPr>
      <w:r w:rsidRPr="0056697D">
        <w:rPr>
          <w:sz w:val="8"/>
          <w:szCs w:val="8"/>
        </w:rPr>
        <w:t xml:space="preserve">Just as the intellectual should depart from their “egoism, arrogant recrimination, and the idiotic, childish need to have the last word,” the national bourgeoisie should repudiate its class position and serve the people it represents. Fanon notes: </w:t>
      </w:r>
    </w:p>
    <w:p w14:paraId="1E2C0AB1" w14:textId="77777777" w:rsidR="00A755A4" w:rsidRPr="0056697D" w:rsidRDefault="00A755A4" w:rsidP="00A755A4">
      <w:pPr>
        <w:ind w:left="720"/>
        <w:rPr>
          <w:sz w:val="8"/>
          <w:szCs w:val="8"/>
        </w:rPr>
      </w:pPr>
      <w:r w:rsidRPr="0056697D">
        <w:rPr>
          <w:sz w:val="8"/>
          <w:szCs w:val="8"/>
        </w:rPr>
        <w:t xml:space="preserve">In an underdeveloped country, the imperative duty of an authentic national bourgeoisie is to betray the vocation to which it is destined, to learn from the people, and make available to them the intellectual and technical capital it culled from its time in the colonial universities. 68 </w:t>
      </w:r>
    </w:p>
    <w:p w14:paraId="1AA2D902" w14:textId="77777777" w:rsidR="00A755A4" w:rsidRPr="00272991" w:rsidRDefault="00A755A4" w:rsidP="00A755A4">
      <w:pPr>
        <w:rPr>
          <w:sz w:val="14"/>
        </w:rPr>
      </w:pPr>
      <w:r w:rsidRPr="00272991">
        <w:rPr>
          <w:u w:val="single"/>
        </w:rPr>
        <w:t>Fanon</w:t>
      </w:r>
      <w:r w:rsidRPr="00272991">
        <w:rPr>
          <w:sz w:val="14"/>
        </w:rPr>
        <w:t xml:space="preserve">, like Cabral, </w:t>
      </w:r>
      <w:r w:rsidRPr="00272991">
        <w:rPr>
          <w:u w:val="single"/>
        </w:rPr>
        <w:t xml:space="preserve">held </w:t>
      </w:r>
      <w:r w:rsidRPr="0056697D">
        <w:rPr>
          <w:rStyle w:val="Emphasis"/>
        </w:rPr>
        <w:t>ambitiously</w:t>
      </w:r>
      <w:r w:rsidRPr="00272991">
        <w:rPr>
          <w:u w:val="single"/>
        </w:rPr>
        <w:t xml:space="preserve"> to the</w:t>
      </w:r>
      <w:r w:rsidRPr="00272991">
        <w:rPr>
          <w:sz w:val="14"/>
        </w:rPr>
        <w:t xml:space="preserve"> (some may argue idealist) </w:t>
      </w:r>
      <w:r w:rsidRPr="00272991">
        <w:rPr>
          <w:u w:val="single"/>
        </w:rPr>
        <w:t>vision of the</w:t>
      </w:r>
      <w:r w:rsidRPr="00272991">
        <w:rPr>
          <w:sz w:val="14"/>
        </w:rPr>
        <w:t xml:space="preserve"> national and petite </w:t>
      </w:r>
      <w:r w:rsidRPr="00272991">
        <w:rPr>
          <w:u w:val="single"/>
        </w:rPr>
        <w:t>bourgeoisie coming to terms with their</w:t>
      </w:r>
      <w:r w:rsidRPr="00272991">
        <w:rPr>
          <w:sz w:val="14"/>
        </w:rPr>
        <w:t xml:space="preserve"> class </w:t>
      </w:r>
      <w:r w:rsidRPr="0056697D">
        <w:rPr>
          <w:rStyle w:val="Emphasis"/>
        </w:rPr>
        <w:t>illusions</w:t>
      </w:r>
      <w:r w:rsidRPr="00272991">
        <w:rPr>
          <w:sz w:val="14"/>
        </w:rPr>
        <w:t xml:space="preserve"> and enlisting in national liberation. Both men were exemplars of this process. To Fanon, </w:t>
      </w:r>
      <w:r w:rsidRPr="0056697D">
        <w:rPr>
          <w:highlight w:val="green"/>
          <w:u w:val="single"/>
        </w:rPr>
        <w:t>the colonized</w:t>
      </w:r>
      <w:r w:rsidRPr="00272991">
        <w:rPr>
          <w:u w:val="single"/>
        </w:rPr>
        <w:t xml:space="preserve"> intellectual must </w:t>
      </w:r>
      <w:r w:rsidRPr="0056697D">
        <w:rPr>
          <w:highlight w:val="green"/>
          <w:u w:val="single"/>
        </w:rPr>
        <w:t xml:space="preserve">engage in </w:t>
      </w:r>
      <w:r w:rsidRPr="0056697D">
        <w:rPr>
          <w:rStyle w:val="Emphasis"/>
          <w:highlight w:val="green"/>
        </w:rPr>
        <w:t>dialogue</w:t>
      </w:r>
      <w:r w:rsidRPr="00272991">
        <w:rPr>
          <w:sz w:val="14"/>
        </w:rPr>
        <w:t xml:space="preserve"> with those suffering and organizing against oppression and exploitation. At first the interaction would be difficult given the intellectual’s training by bourgeois institutions in false notions of objectivity and neutrality, but, through the process of active engagement, their academic labor would change: </w:t>
      </w:r>
    </w:p>
    <w:p w14:paraId="746BD7BF" w14:textId="77777777" w:rsidR="00A755A4" w:rsidRPr="00272991" w:rsidRDefault="00A755A4" w:rsidP="00A755A4">
      <w:pPr>
        <w:ind w:left="720"/>
        <w:rPr>
          <w:sz w:val="14"/>
        </w:rPr>
      </w:pPr>
      <w:r w:rsidRPr="00272991">
        <w:rPr>
          <w:sz w:val="14"/>
        </w:rPr>
        <w:t xml:space="preserve">Whereas the colonized intellectual started out by producing work exclusively with the oppressor in mind—either in order to charm him or to denounce him by using ethnic or subjectivist categories—[they] gradually [switch] over to addressing [themselves] to [their] people. 69 </w:t>
      </w:r>
    </w:p>
    <w:p w14:paraId="6840B92A" w14:textId="77777777" w:rsidR="00A755A4" w:rsidRPr="00272991" w:rsidRDefault="00A755A4" w:rsidP="00A755A4">
      <w:pPr>
        <w:rPr>
          <w:sz w:val="14"/>
        </w:rPr>
      </w:pPr>
      <w:r w:rsidRPr="00272991">
        <w:rPr>
          <w:sz w:val="14"/>
        </w:rPr>
        <w:t>To Fanon, the colonized intellectual and national bourgeoisie have a historic mission. Either they fulfill it by joining the revolutionary struggle, or they betray it and capitulate to the seductions of class aspirations.</w:t>
      </w:r>
    </w:p>
    <w:p w14:paraId="160C66FD" w14:textId="77777777" w:rsidR="00A755A4" w:rsidRPr="0056697D" w:rsidRDefault="00A755A4" w:rsidP="00A755A4">
      <w:pPr>
        <w:rPr>
          <w:rStyle w:val="Emphasis"/>
        </w:rPr>
      </w:pPr>
      <w:r w:rsidRPr="00272991">
        <w:rPr>
          <w:u w:val="single"/>
        </w:rPr>
        <w:t xml:space="preserve">Radical writings were important to Fanon as tools for </w:t>
      </w:r>
      <w:r w:rsidRPr="0056697D">
        <w:rPr>
          <w:highlight w:val="green"/>
          <w:u w:val="single"/>
        </w:rPr>
        <w:t xml:space="preserve">building a </w:t>
      </w:r>
      <w:r w:rsidRPr="0056697D">
        <w:rPr>
          <w:rStyle w:val="Emphasis"/>
          <w:highlight w:val="green"/>
        </w:rPr>
        <w:t>liberatory culture with</w:t>
      </w:r>
      <w:r w:rsidRPr="0056697D">
        <w:rPr>
          <w:rStyle w:val="Emphasis"/>
        </w:rPr>
        <w:t xml:space="preserve"> visions of an </w:t>
      </w:r>
      <w:r w:rsidRPr="0056697D">
        <w:rPr>
          <w:rStyle w:val="Emphasis"/>
          <w:highlight w:val="green"/>
        </w:rPr>
        <w:t>alternative social structure</w:t>
      </w:r>
      <w:r w:rsidRPr="0056697D">
        <w:rPr>
          <w:rStyle w:val="Emphasis"/>
        </w:rPr>
        <w:t>.</w:t>
      </w:r>
    </w:p>
    <w:p w14:paraId="74D7AC82" w14:textId="77777777" w:rsidR="00A755A4" w:rsidRPr="00272991" w:rsidRDefault="00A755A4" w:rsidP="00A755A4">
      <w:pPr>
        <w:ind w:left="720"/>
        <w:rPr>
          <w:sz w:val="14"/>
        </w:rPr>
      </w:pPr>
      <w:r w:rsidRPr="00272991">
        <w:rPr>
          <w:sz w:val="14"/>
        </w:rPr>
        <w:t>When the colonized intellectual writing for [their] people uses the past [they] must do so with the intention of opening up the future, of spurring them into action and fostering hope. But in order to secure hope, in order to give it substance, [they] must take part in the action and commit [themselves] body and soul to the national struggle. 70</w:t>
      </w:r>
    </w:p>
    <w:p w14:paraId="1101E4B3" w14:textId="77777777" w:rsidR="00A755A4" w:rsidRDefault="00A755A4" w:rsidP="00A755A4">
      <w:pPr>
        <w:rPr>
          <w:sz w:val="14"/>
        </w:rPr>
      </w:pPr>
    </w:p>
    <w:p w14:paraId="10AF690B" w14:textId="02371905" w:rsidR="00A755A4" w:rsidRPr="00132F15" w:rsidRDefault="00A755A4" w:rsidP="00A755A4">
      <w:pPr>
        <w:pStyle w:val="Heading4"/>
        <w:rPr>
          <w:rFonts w:eastAsia="Times New Roman"/>
        </w:rPr>
      </w:pPr>
      <w:r>
        <w:rPr>
          <w:rFonts w:eastAsia="Times New Roman"/>
        </w:rPr>
        <w:t xml:space="preserve">The </w:t>
      </w:r>
      <w:r w:rsidRPr="00132F15">
        <w:rPr>
          <w:rFonts w:eastAsia="Times New Roman"/>
          <w:u w:val="single"/>
        </w:rPr>
        <w:t>impact</w:t>
      </w:r>
      <w:r>
        <w:rPr>
          <w:rFonts w:eastAsia="Times New Roman"/>
        </w:rPr>
        <w:t xml:space="preserve"> of </w:t>
      </w:r>
      <w:r w:rsidRPr="00294E70">
        <w:rPr>
          <w:rFonts w:eastAsia="Times New Roman"/>
          <w:u w:val="single"/>
        </w:rPr>
        <w:t>categorization</w:t>
      </w:r>
      <w:r>
        <w:rPr>
          <w:rFonts w:eastAsia="Times New Roman"/>
        </w:rPr>
        <w:t xml:space="preserve"> and </w:t>
      </w:r>
      <w:r w:rsidRPr="00294E70">
        <w:rPr>
          <w:rFonts w:eastAsia="Times New Roman"/>
          <w:u w:val="single"/>
        </w:rPr>
        <w:t>exceptionalism</w:t>
      </w:r>
      <w:r>
        <w:rPr>
          <w:rFonts w:eastAsia="Times New Roman"/>
        </w:rPr>
        <w:t xml:space="preserve"> is </w:t>
      </w:r>
      <w:r w:rsidRPr="00132F15">
        <w:rPr>
          <w:rFonts w:eastAsia="Times New Roman"/>
          <w:u w:val="single"/>
        </w:rPr>
        <w:t>genocide</w:t>
      </w:r>
      <w:r>
        <w:rPr>
          <w:rFonts w:eastAsia="Times New Roman"/>
        </w:rPr>
        <w:t xml:space="preserve"> and </w:t>
      </w:r>
      <w:r w:rsidRPr="00132F15">
        <w:rPr>
          <w:rFonts w:eastAsia="Times New Roman"/>
          <w:u w:val="single"/>
        </w:rPr>
        <w:t>ecological destruction</w:t>
      </w:r>
      <w:r w:rsidR="00B55C2F">
        <w:rPr>
          <w:rFonts w:eastAsia="Times New Roman"/>
        </w:rPr>
        <w:t xml:space="preserve"> culminating in </w:t>
      </w:r>
      <w:r w:rsidR="00B55C2F" w:rsidRPr="00B55C2F">
        <w:rPr>
          <w:rFonts w:eastAsia="Times New Roman"/>
          <w:u w:val="single"/>
        </w:rPr>
        <w:t>extinction</w:t>
      </w:r>
      <w:r w:rsidR="00B55C2F">
        <w:rPr>
          <w:rFonts w:eastAsia="Times New Roman"/>
        </w:rPr>
        <w:t>.</w:t>
      </w:r>
    </w:p>
    <w:p w14:paraId="345D7F72" w14:textId="77777777" w:rsidR="00A755A4" w:rsidRDefault="00A755A4" w:rsidP="00A755A4">
      <w:r w:rsidRPr="00E01957">
        <w:rPr>
          <w:b/>
          <w:bCs/>
          <w:sz w:val="26"/>
          <w:szCs w:val="26"/>
        </w:rPr>
        <w:t xml:space="preserve">Moten </w:t>
      </w:r>
      <w:r>
        <w:rPr>
          <w:b/>
          <w:bCs/>
          <w:sz w:val="26"/>
          <w:szCs w:val="26"/>
        </w:rPr>
        <w:t>&amp;</w:t>
      </w:r>
      <w:r w:rsidRPr="00E01957">
        <w:rPr>
          <w:b/>
          <w:bCs/>
          <w:sz w:val="26"/>
          <w:szCs w:val="26"/>
        </w:rPr>
        <w:t xml:space="preserve"> Harney </w:t>
      </w:r>
      <w:r>
        <w:rPr>
          <w:b/>
          <w:bCs/>
          <w:sz w:val="26"/>
          <w:szCs w:val="26"/>
        </w:rPr>
        <w:t>21</w:t>
      </w:r>
      <w:r w:rsidRPr="00E01957">
        <w:t xml:space="preserve"> </w:t>
      </w:r>
      <w:r>
        <w:t xml:space="preserve">– </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w:t>
      </w:r>
      <w:r w:rsidRPr="00E01957">
        <w:t xml:space="preserve">2021, </w:t>
      </w:r>
      <w:r w:rsidRPr="00E01957">
        <w:rPr>
          <w:i/>
          <w:iCs/>
        </w:rPr>
        <w:t>All Incomplete</w:t>
      </w:r>
      <w:r w:rsidRPr="00E01957">
        <w:t>, pp 13-18</w:t>
      </w:r>
      <w:r>
        <w:t>) Justin</w:t>
      </w:r>
    </w:p>
    <w:p w14:paraId="01EF17F4" w14:textId="77777777" w:rsidR="00A755A4" w:rsidRPr="0092411D" w:rsidRDefault="00A755A4" w:rsidP="00A755A4">
      <w:pPr>
        <w:rPr>
          <w:sz w:val="14"/>
          <w:szCs w:val="24"/>
        </w:rPr>
      </w:pPr>
      <w:r w:rsidRPr="0092411D">
        <w:rPr>
          <w:highlight w:val="green"/>
          <w:u w:val="single"/>
        </w:rPr>
        <w:t>Exception is a categorization</w:t>
      </w:r>
      <w:r w:rsidRPr="00132F15">
        <w:rPr>
          <w:u w:val="single"/>
        </w:rPr>
        <w:t xml:space="preserve"> one grants oneself only at the price of </w:t>
      </w:r>
      <w:r w:rsidRPr="0092411D">
        <w:rPr>
          <w:rStyle w:val="Emphasis"/>
        </w:rPr>
        <w:t>imagining</w:t>
      </w:r>
      <w:r w:rsidRPr="00132F15">
        <w:rPr>
          <w:u w:val="single"/>
        </w:rPr>
        <w:t xml:space="preserve"> that it has been </w:t>
      </w:r>
      <w:r w:rsidRPr="0092411D">
        <w:rPr>
          <w:rStyle w:val="Emphasis"/>
        </w:rPr>
        <w:t>granted by an Other</w:t>
      </w:r>
      <w:r w:rsidRPr="00132F15">
        <w:rPr>
          <w:u w:val="single"/>
        </w:rPr>
        <w:t>. To declare</w:t>
      </w:r>
      <w:r w:rsidRPr="0092411D">
        <w:rPr>
          <w:sz w:val="14"/>
        </w:rPr>
        <w:t xml:space="preserve"> one’s </w:t>
      </w:r>
      <w:r w:rsidRPr="0092411D">
        <w:rPr>
          <w:rStyle w:val="Emphasis"/>
        </w:rPr>
        <w:t>exceptionalism</w:t>
      </w:r>
      <w:r w:rsidRPr="0092411D">
        <w:rPr>
          <w:sz w:val="14"/>
        </w:rPr>
        <w:t xml:space="preserve"> is not a matter of exempting, or excluding, or excusing oneself, all of which are transitive. Exceptionalism imagines the intransitive and </w:t>
      </w:r>
      <w:r w:rsidRPr="0052138B">
        <w:rPr>
          <w:u w:val="single"/>
        </w:rPr>
        <w:t xml:space="preserve">attributes </w:t>
      </w:r>
      <w:r w:rsidRPr="0092411D">
        <w:rPr>
          <w:rStyle w:val="Emphasis"/>
        </w:rPr>
        <w:t>action to Others</w:t>
      </w:r>
      <w:r w:rsidRPr="0092411D">
        <w:rPr>
          <w:sz w:val="14"/>
        </w:rPr>
        <w:t xml:space="preserve"> and, more importantly, an originary kind of power to someone else. And it is here that we see how the pre-text </w:t>
      </w:r>
      <w:proofErr w:type="spellStart"/>
      <w:r w:rsidRPr="0092411D">
        <w:rPr>
          <w:sz w:val="14"/>
        </w:rPr>
        <w:t>Serequeberhan</w:t>
      </w:r>
      <w:proofErr w:type="spellEnd"/>
      <w:r w:rsidRPr="0092411D">
        <w:rPr>
          <w:sz w:val="14"/>
        </w:rPr>
        <w:t xml:space="preserve"> </w:t>
      </w:r>
      <w:proofErr w:type="spellStart"/>
      <w:r w:rsidRPr="0092411D">
        <w:rPr>
          <w:sz w:val="14"/>
        </w:rPr>
        <w:t>identifes</w:t>
      </w:r>
      <w:proofErr w:type="spellEnd"/>
      <w:r w:rsidRPr="0092411D">
        <w:rPr>
          <w:sz w:val="14"/>
        </w:rPr>
        <w:t xml:space="preserve"> is in fact pre-given in a double sense – it must be given but in order to be given it must also have been granted. </w:t>
      </w:r>
      <w:proofErr w:type="spellStart"/>
      <w:r w:rsidRPr="0092411D">
        <w:rPr>
          <w:sz w:val="14"/>
        </w:rPr>
        <w:t>Tere</w:t>
      </w:r>
      <w:proofErr w:type="spellEnd"/>
      <w:r w:rsidRPr="0092411D">
        <w:rPr>
          <w:sz w:val="14"/>
        </w:rPr>
        <w:t xml:space="preserve"> is no dialectic here. Rather, we might say it is only the European who has ever been both master and slave. </w:t>
      </w:r>
      <w:proofErr w:type="spellStart"/>
      <w:r w:rsidRPr="0092411D">
        <w:rPr>
          <w:sz w:val="14"/>
        </w:rPr>
        <w:t>Tis</w:t>
      </w:r>
      <w:proofErr w:type="spellEnd"/>
      <w:r w:rsidRPr="0092411D">
        <w:rPr>
          <w:sz w:val="14"/>
        </w:rPr>
        <w:t xml:space="preserve"> is his drama. It is held in the body, and enacted in the world, that he has to have. </w:t>
      </w:r>
      <w:proofErr w:type="spellStart"/>
      <w:r w:rsidRPr="0092411D">
        <w:rPr>
          <w:sz w:val="14"/>
        </w:rPr>
        <w:t>Te</w:t>
      </w:r>
      <w:proofErr w:type="spellEnd"/>
      <w:r w:rsidRPr="0092411D">
        <w:rPr>
          <w:sz w:val="14"/>
        </w:rPr>
        <w:t xml:space="preserve"> exception will have been a power given by an Other to selves who, in taking it and its accompanying knowledge on, are supposed to have been provided, in this give and take, their own </w:t>
      </w:r>
      <w:proofErr w:type="spellStart"/>
      <w:r w:rsidRPr="0092411D">
        <w:rPr>
          <w:sz w:val="14"/>
        </w:rPr>
        <w:t>confrmation</w:t>
      </w:r>
      <w:proofErr w:type="spellEnd"/>
      <w:r w:rsidRPr="0092411D">
        <w:rPr>
          <w:sz w:val="14"/>
        </w:rPr>
        <w:t xml:space="preserve">. But the pre-text is never truly grounded, never truly granted, never truly given. Europe is constantly disestablished by what it seeks to envelop, which, in and out of turn, envelops it. What surrounds the European even in his midst is the native informant Gayatri Spivak </w:t>
      </w:r>
      <w:proofErr w:type="spellStart"/>
      <w:r w:rsidRPr="0092411D">
        <w:rPr>
          <w:sz w:val="14"/>
        </w:rPr>
        <w:t>identifes</w:t>
      </w:r>
      <w:proofErr w:type="spellEnd"/>
      <w:r w:rsidRPr="0092411D">
        <w:rPr>
          <w:sz w:val="14"/>
        </w:rPr>
        <w:t xml:space="preserve"> as a creation text for a world of exception, against, but nonetheless within, the general antagonism of earthly </w:t>
      </w:r>
      <w:proofErr w:type="spellStart"/>
      <w:r w:rsidRPr="0092411D">
        <w:rPr>
          <w:sz w:val="14"/>
        </w:rPr>
        <w:t>anarrhythmia</w:t>
      </w:r>
      <w:proofErr w:type="spellEnd"/>
      <w:r w:rsidRPr="0092411D">
        <w:rPr>
          <w:sz w:val="14"/>
        </w:rPr>
        <w:t xml:space="preserve"> and displacement. </w:t>
      </w:r>
      <w:proofErr w:type="spellStart"/>
      <w:r w:rsidRPr="0092411D">
        <w:rPr>
          <w:sz w:val="14"/>
        </w:rPr>
        <w:t>Te</w:t>
      </w:r>
      <w:proofErr w:type="spellEnd"/>
      <w:r w:rsidRPr="0092411D">
        <w:rPr>
          <w:sz w:val="14"/>
        </w:rPr>
        <w:t xml:space="preserve"> paradox of the pre-text is thus that being exceptional can no more be taken than it can be given and can no more be claimed than it can be granted. Tis simultaneity of being-master and being-slave is sovereignty’s static, </w:t>
      </w:r>
      <w:proofErr w:type="spellStart"/>
      <w:r w:rsidRPr="0092411D">
        <w:rPr>
          <w:sz w:val="14"/>
        </w:rPr>
        <w:t>omnicidal</w:t>
      </w:r>
      <w:proofErr w:type="spellEnd"/>
      <w:r w:rsidRPr="0092411D">
        <w:rPr>
          <w:sz w:val="14"/>
        </w:rPr>
        <w:t xml:space="preserve"> decline. </w:t>
      </w:r>
      <w:proofErr w:type="spellStart"/>
      <w:r w:rsidRPr="0092411D">
        <w:rPr>
          <w:sz w:val="14"/>
        </w:rPr>
        <w:t>Tis</w:t>
      </w:r>
      <w:proofErr w:type="spellEnd"/>
      <w:r w:rsidRPr="0092411D">
        <w:rPr>
          <w:sz w:val="14"/>
        </w:rPr>
        <w:t xml:space="preserve"> is what it is to be chained to the struggle for freedom, a ‘rational‘ instrument run amok in place, as man’s perpetually stilled motion.</w:t>
      </w:r>
    </w:p>
    <w:p w14:paraId="4C768F75" w14:textId="77777777" w:rsidR="00A755A4" w:rsidRPr="0092411D" w:rsidRDefault="00A755A4" w:rsidP="00A755A4">
      <w:pPr>
        <w:rPr>
          <w:rFonts w:eastAsia="Times New Roman"/>
          <w:sz w:val="14"/>
        </w:rPr>
      </w:pPr>
      <w:r w:rsidRPr="0092411D">
        <w:rPr>
          <w:rFonts w:eastAsia="Times New Roman"/>
          <w:sz w:val="14"/>
        </w:rPr>
        <w:t xml:space="preserve">What does it mean to stand for improvement? Or worse, to stand for what business calls a ‘commitment to continuous improvement‘? </w:t>
      </w:r>
      <w:r w:rsidRPr="0052138B">
        <w:rPr>
          <w:u w:val="single"/>
        </w:rPr>
        <w:t xml:space="preserve">It means </w:t>
      </w:r>
      <w:r w:rsidRPr="0092411D">
        <w:rPr>
          <w:highlight w:val="green"/>
          <w:u w:val="single"/>
        </w:rPr>
        <w:t>to stand for</w:t>
      </w:r>
      <w:r w:rsidRPr="0052138B">
        <w:rPr>
          <w:u w:val="single"/>
        </w:rPr>
        <w:t xml:space="preserve"> the </w:t>
      </w:r>
      <w:r w:rsidRPr="0092411D">
        <w:rPr>
          <w:rStyle w:val="Emphasis"/>
        </w:rPr>
        <w:t xml:space="preserve">brutal </w:t>
      </w:r>
      <w:r w:rsidRPr="0092411D">
        <w:rPr>
          <w:rStyle w:val="Emphasis"/>
          <w:highlight w:val="green"/>
        </w:rPr>
        <w:t>speciation</w:t>
      </w:r>
      <w:r w:rsidRPr="0052138B">
        <w:rPr>
          <w:u w:val="single"/>
        </w:rPr>
        <w:t xml:space="preserve"> of all</w:t>
      </w:r>
      <w:r w:rsidRPr="0092411D">
        <w:rPr>
          <w:rFonts w:eastAsia="Times New Roman"/>
          <w:sz w:val="14"/>
        </w:rPr>
        <w:t xml:space="preserve">. To take a stand for speciation is the beginning of a diabolical usufruct. </w:t>
      </w:r>
      <w:r w:rsidRPr="0052138B">
        <w:rPr>
          <w:u w:val="single"/>
        </w:rPr>
        <w:t xml:space="preserve">Improvement comes to us by way of an </w:t>
      </w:r>
      <w:r w:rsidRPr="0092411D">
        <w:rPr>
          <w:rStyle w:val="Emphasis"/>
        </w:rPr>
        <w:t>innovation</w:t>
      </w:r>
      <w:r w:rsidRPr="0092411D">
        <w:rPr>
          <w:rFonts w:eastAsia="Times New Roman"/>
          <w:sz w:val="14"/>
        </w:rPr>
        <w:t xml:space="preserve"> in land tenure, </w:t>
      </w:r>
      <w:r w:rsidRPr="0052138B">
        <w:rPr>
          <w:u w:val="single"/>
        </w:rPr>
        <w:t>where</w:t>
      </w:r>
      <w:r w:rsidRPr="0092411D">
        <w:rPr>
          <w:rFonts w:eastAsia="Times New Roman"/>
          <w:sz w:val="14"/>
        </w:rPr>
        <w:t xml:space="preserve"> individuated </w:t>
      </w:r>
      <w:r w:rsidRPr="0092411D">
        <w:rPr>
          <w:rStyle w:val="Emphasis"/>
        </w:rPr>
        <w:t>ownership</w:t>
      </w:r>
      <w:r w:rsidRPr="0052138B">
        <w:rPr>
          <w:u w:val="single"/>
        </w:rPr>
        <w:t xml:space="preserve">, derived from </w:t>
      </w:r>
      <w:r w:rsidRPr="0092411D">
        <w:rPr>
          <w:rStyle w:val="Emphasis"/>
        </w:rPr>
        <w:t>increasing</w:t>
      </w:r>
      <w:r w:rsidRPr="0052138B">
        <w:rPr>
          <w:u w:val="single"/>
        </w:rPr>
        <w:t xml:space="preserve"> the </w:t>
      </w:r>
      <w:r w:rsidRPr="0092411D">
        <w:rPr>
          <w:rStyle w:val="Emphasis"/>
        </w:rPr>
        <w:t>land’s</w:t>
      </w:r>
      <w:r w:rsidRPr="0052138B">
        <w:rPr>
          <w:u w:val="single"/>
        </w:rPr>
        <w:t xml:space="preserve"> </w:t>
      </w:r>
      <w:r w:rsidRPr="0092411D">
        <w:rPr>
          <w:rStyle w:val="Emphasis"/>
        </w:rPr>
        <w:t>productivity</w:t>
      </w:r>
      <w:r w:rsidRPr="0052138B">
        <w:rPr>
          <w:u w:val="single"/>
        </w:rPr>
        <w:t xml:space="preserve">, is given in the </w:t>
      </w:r>
      <w:r w:rsidRPr="0092411D">
        <w:rPr>
          <w:rStyle w:val="Emphasis"/>
        </w:rPr>
        <w:t>perpetual</w:t>
      </w:r>
      <w:r w:rsidRPr="0092411D">
        <w:rPr>
          <w:rFonts w:eastAsia="Times New Roman"/>
          <w:sz w:val="14"/>
        </w:rPr>
        <w:t xml:space="preserve">, and thus arrested, </w:t>
      </w:r>
      <w:r w:rsidRPr="0092411D">
        <w:rPr>
          <w:u w:val="single"/>
        </w:rPr>
        <w:t>becoming</w:t>
      </w:r>
      <w:r w:rsidRPr="0052138B">
        <w:rPr>
          <w:u w:val="single"/>
        </w:rPr>
        <w:t xml:space="preserve"> of </w:t>
      </w:r>
      <w:r w:rsidRPr="0092411D">
        <w:rPr>
          <w:u w:val="single"/>
        </w:rPr>
        <w:t>exception’s miniature</w:t>
      </w:r>
      <w:r w:rsidRPr="0092411D">
        <w:rPr>
          <w:rFonts w:eastAsia="Times New Roman"/>
          <w:sz w:val="14"/>
        </w:rPr>
        <w:t xml:space="preserve">. This is to say that from the outset, </w:t>
      </w:r>
      <w:r w:rsidRPr="0052138B">
        <w:rPr>
          <w:u w:val="single"/>
        </w:rPr>
        <w:t xml:space="preserve">the </w:t>
      </w:r>
      <w:r w:rsidRPr="0092411D">
        <w:rPr>
          <w:rStyle w:val="Emphasis"/>
        </w:rPr>
        <w:t>ability</w:t>
      </w:r>
      <w:r w:rsidRPr="0052138B">
        <w:rPr>
          <w:u w:val="single"/>
        </w:rPr>
        <w:t xml:space="preserve"> to own</w:t>
      </w:r>
      <w:r w:rsidRPr="0092411D">
        <w:rPr>
          <w:rFonts w:eastAsia="Times New Roman"/>
          <w:sz w:val="14"/>
        </w:rPr>
        <w:t xml:space="preserve"> – and that ability’s first derivative, self-possession – </w:t>
      </w:r>
      <w:r w:rsidRPr="0052138B">
        <w:rPr>
          <w:u w:val="single"/>
        </w:rPr>
        <w:t xml:space="preserve">is entwined with the ability to make more </w:t>
      </w:r>
      <w:r w:rsidRPr="0092411D">
        <w:rPr>
          <w:rStyle w:val="Emphasis"/>
        </w:rPr>
        <w:t>productive</w:t>
      </w:r>
      <w:r w:rsidRPr="0052138B">
        <w:rPr>
          <w:u w:val="single"/>
        </w:rPr>
        <w:t xml:space="preserve">. In order to be </w:t>
      </w:r>
      <w:r w:rsidRPr="0092411D">
        <w:rPr>
          <w:rStyle w:val="Emphasis"/>
        </w:rPr>
        <w:t>improved</w:t>
      </w:r>
      <w:r w:rsidRPr="0092411D">
        <w:rPr>
          <w:rFonts w:eastAsia="Times New Roman"/>
          <w:sz w:val="14"/>
        </w:rPr>
        <w:t xml:space="preserve">, to be rendered more productive, </w:t>
      </w:r>
      <w:r w:rsidRPr="0092411D">
        <w:rPr>
          <w:highlight w:val="green"/>
          <w:u w:val="single"/>
        </w:rPr>
        <w:t xml:space="preserve">land </w:t>
      </w:r>
      <w:r w:rsidRPr="0092411D">
        <w:rPr>
          <w:u w:val="single"/>
        </w:rPr>
        <w:t>must be</w:t>
      </w:r>
      <w:r w:rsidRPr="0052138B">
        <w:rPr>
          <w:u w:val="single"/>
        </w:rPr>
        <w:t xml:space="preserve"> </w:t>
      </w:r>
      <w:r w:rsidRPr="0092411D">
        <w:rPr>
          <w:rStyle w:val="Emphasis"/>
        </w:rPr>
        <w:t xml:space="preserve">violently </w:t>
      </w:r>
      <w:r w:rsidRPr="0092411D">
        <w:rPr>
          <w:rStyle w:val="Emphasis"/>
          <w:highlight w:val="green"/>
        </w:rPr>
        <w:t>reduc</w:t>
      </w:r>
      <w:r w:rsidRPr="0092411D">
        <w:rPr>
          <w:highlight w:val="green"/>
          <w:u w:val="single"/>
        </w:rPr>
        <w:t xml:space="preserve">ed to </w:t>
      </w:r>
      <w:r w:rsidRPr="0092411D">
        <w:rPr>
          <w:u w:val="single"/>
        </w:rPr>
        <w:t xml:space="preserve">its </w:t>
      </w:r>
      <w:r w:rsidRPr="0092411D">
        <w:rPr>
          <w:highlight w:val="green"/>
          <w:u w:val="single"/>
        </w:rPr>
        <w:t>productivity</w:t>
      </w:r>
      <w:r w:rsidRPr="0092411D">
        <w:rPr>
          <w:rFonts w:eastAsia="Times New Roman"/>
          <w:sz w:val="14"/>
        </w:rPr>
        <w:t xml:space="preserve">, </w:t>
      </w:r>
      <w:r w:rsidRPr="0052138B">
        <w:rPr>
          <w:u w:val="single"/>
        </w:rPr>
        <w:t xml:space="preserve">which is the </w:t>
      </w:r>
      <w:r w:rsidRPr="0092411D">
        <w:rPr>
          <w:rStyle w:val="Emphasis"/>
        </w:rPr>
        <w:t>regulatory diminishment</w:t>
      </w:r>
      <w:r w:rsidRPr="0052138B">
        <w:rPr>
          <w:u w:val="single"/>
        </w:rPr>
        <w:t xml:space="preserve"> and management of </w:t>
      </w:r>
      <w:r w:rsidRPr="0092411D">
        <w:rPr>
          <w:rStyle w:val="Emphasis"/>
        </w:rPr>
        <w:t>earthly generativity</w:t>
      </w:r>
      <w:r w:rsidRPr="0052138B">
        <w:rPr>
          <w:u w:val="single"/>
        </w:rPr>
        <w:t xml:space="preserve">. </w:t>
      </w:r>
      <w:r w:rsidRPr="0092411D">
        <w:rPr>
          <w:highlight w:val="green"/>
          <w:u w:val="single"/>
        </w:rPr>
        <w:t>Speciation is</w:t>
      </w:r>
      <w:r w:rsidRPr="0052138B">
        <w:rPr>
          <w:u w:val="single"/>
        </w:rPr>
        <w:t xml:space="preserve"> this </w:t>
      </w:r>
      <w:r w:rsidRPr="0092411D">
        <w:rPr>
          <w:rStyle w:val="Emphasis"/>
        </w:rPr>
        <w:t xml:space="preserve">general </w:t>
      </w:r>
      <w:r w:rsidRPr="0092411D">
        <w:rPr>
          <w:rStyle w:val="Emphasis"/>
          <w:highlight w:val="green"/>
        </w:rPr>
        <w:t>reduction</w:t>
      </w:r>
      <w:r w:rsidRPr="0092411D">
        <w:rPr>
          <w:highlight w:val="green"/>
          <w:u w:val="single"/>
        </w:rPr>
        <w:t xml:space="preserve"> of the earth to</w:t>
      </w:r>
      <w:r w:rsidRPr="0052138B">
        <w:rPr>
          <w:u w:val="single"/>
        </w:rPr>
        <w:t xml:space="preserve"> </w:t>
      </w:r>
      <w:r w:rsidRPr="0092411D">
        <w:rPr>
          <w:rStyle w:val="Emphasis"/>
        </w:rPr>
        <w:t>productivity</w:t>
      </w:r>
      <w:r w:rsidRPr="0052138B">
        <w:rPr>
          <w:u w:val="single"/>
        </w:rPr>
        <w:t xml:space="preserve"> and </w:t>
      </w:r>
      <w:r w:rsidRPr="0092411D">
        <w:rPr>
          <w:rStyle w:val="Emphasis"/>
        </w:rPr>
        <w:t>submission</w:t>
      </w:r>
      <w:r w:rsidRPr="0052138B">
        <w:rPr>
          <w:u w:val="single"/>
        </w:rPr>
        <w:t xml:space="preserve"> of the earth to</w:t>
      </w:r>
      <w:r w:rsidRPr="0092411D">
        <w:rPr>
          <w:rFonts w:eastAsia="Times New Roman"/>
          <w:sz w:val="14"/>
        </w:rPr>
        <w:t xml:space="preserve"> techniques of </w:t>
      </w:r>
      <w:r w:rsidRPr="0092411D">
        <w:rPr>
          <w:rStyle w:val="Emphasis"/>
          <w:highlight w:val="green"/>
        </w:rPr>
        <w:t>domination</w:t>
      </w:r>
      <w:r w:rsidRPr="0092411D">
        <w:rPr>
          <w:rStyle w:val="Emphasis"/>
        </w:rPr>
        <w:t xml:space="preserve"> that isolate</w:t>
      </w:r>
      <w:r w:rsidRPr="0092411D">
        <w:rPr>
          <w:rFonts w:eastAsia="Times New Roman"/>
          <w:sz w:val="14"/>
        </w:rPr>
        <w:t xml:space="preserve"> and enforce particular increases in and accelerations of </w:t>
      </w:r>
      <w:r w:rsidRPr="0092411D">
        <w:rPr>
          <w:rStyle w:val="Emphasis"/>
        </w:rPr>
        <w:t>productivity</w:t>
      </w:r>
      <w:r w:rsidRPr="0092411D">
        <w:rPr>
          <w:rFonts w:eastAsia="Times New Roman"/>
          <w:sz w:val="14"/>
        </w:rPr>
        <w:t xml:space="preserve">. In this regard, (necessarily </w:t>
      </w:r>
      <w:r w:rsidRPr="00175D80">
        <w:rPr>
          <w:u w:val="single"/>
        </w:rPr>
        <w:t>European</w:t>
      </w:r>
      <w:r w:rsidRPr="0092411D">
        <w:rPr>
          <w:rFonts w:eastAsia="Times New Roman"/>
          <w:sz w:val="14"/>
        </w:rPr>
        <w:t xml:space="preserve">) man, in and as the </w:t>
      </w:r>
      <w:r w:rsidRPr="00175D80">
        <w:rPr>
          <w:u w:val="single"/>
        </w:rPr>
        <w:t>exception</w:t>
      </w:r>
      <w:r w:rsidRPr="0092411D">
        <w:rPr>
          <w:rFonts w:eastAsia="Times New Roman"/>
          <w:sz w:val="14"/>
        </w:rPr>
        <w:t xml:space="preserve">, imposes speciation upon himself, in an operation that </w:t>
      </w:r>
      <w:r w:rsidRPr="0092411D">
        <w:rPr>
          <w:highlight w:val="green"/>
          <w:u w:val="single"/>
        </w:rPr>
        <w:t>extracts</w:t>
      </w:r>
      <w:r w:rsidRPr="0092411D">
        <w:rPr>
          <w:rFonts w:eastAsia="Times New Roman"/>
          <w:sz w:val="14"/>
        </w:rPr>
        <w:t xml:space="preserve"> and excepts himself </w:t>
      </w:r>
      <w:r w:rsidRPr="00175D80">
        <w:rPr>
          <w:u w:val="single"/>
        </w:rPr>
        <w:t xml:space="preserve">from the earth in order </w:t>
      </w:r>
      <w:r w:rsidRPr="0092411D">
        <w:rPr>
          <w:highlight w:val="green"/>
          <w:u w:val="single"/>
        </w:rPr>
        <w:t>to confirm</w:t>
      </w:r>
      <w:r w:rsidRPr="00175D80">
        <w:rPr>
          <w:u w:val="single"/>
        </w:rPr>
        <w:t xml:space="preserve"> his </w:t>
      </w:r>
      <w:r w:rsidRPr="0092411D">
        <w:rPr>
          <w:rStyle w:val="Emphasis"/>
        </w:rPr>
        <w:t xml:space="preserve">supposed </w:t>
      </w:r>
      <w:r w:rsidRPr="0092411D">
        <w:rPr>
          <w:rStyle w:val="Emphasis"/>
          <w:highlight w:val="green"/>
        </w:rPr>
        <w:t>dominion</w:t>
      </w:r>
      <w:r w:rsidRPr="0092411D">
        <w:rPr>
          <w:rStyle w:val="Emphasis"/>
        </w:rPr>
        <w:t xml:space="preserve"> over it</w:t>
      </w:r>
      <w:r w:rsidRPr="00175D80">
        <w:rPr>
          <w:u w:val="single"/>
        </w:rPr>
        <w:t>.</w:t>
      </w:r>
      <w:r w:rsidRPr="0092411D">
        <w:rPr>
          <w:rFonts w:eastAsia="Times New Roman"/>
          <w:sz w:val="14"/>
        </w:rPr>
        <w:t xml:space="preserve"> And just as the earth must be forcefully speciated to be possessed, man must forcefully speciate himself in order to enact this kind of possession. This is to say that </w:t>
      </w:r>
      <w:r w:rsidRPr="00175D80">
        <w:rPr>
          <w:u w:val="single"/>
        </w:rPr>
        <w:t>racialization is present in the very idea of dominion over the earth</w:t>
      </w:r>
      <w:r w:rsidRPr="0092411D">
        <w:rPr>
          <w:rFonts w:eastAsia="Times New Roman"/>
          <w:sz w:val="1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92411D">
        <w:rPr>
          <w:rFonts w:eastAsia="Times New Roman"/>
          <w:sz w:val="14"/>
        </w:rPr>
        <w:t>usufructed</w:t>
      </w:r>
      <w:proofErr w:type="spellEnd"/>
      <w:r w:rsidRPr="0092411D">
        <w:rPr>
          <w:rFonts w:eastAsia="Times New Roman"/>
          <w:sz w:val="14"/>
        </w:rPr>
        <w:t xml:space="preserve"> with modern possession through improvement. </w:t>
      </w:r>
      <w:r w:rsidRPr="0092411D">
        <w:rPr>
          <w:u w:val="single"/>
        </w:rPr>
        <w:t xml:space="preserve">Speciated </w:t>
      </w:r>
      <w:r w:rsidRPr="0092411D">
        <w:rPr>
          <w:highlight w:val="green"/>
          <w:u w:val="single"/>
        </w:rPr>
        <w:t xml:space="preserve">humans are </w:t>
      </w:r>
      <w:r w:rsidRPr="0092411D">
        <w:rPr>
          <w:rStyle w:val="Emphasis"/>
          <w:highlight w:val="green"/>
        </w:rPr>
        <w:t>endlessly improved</w:t>
      </w:r>
      <w:r w:rsidRPr="0092411D">
        <w:rPr>
          <w:rStyle w:val="Emphasis"/>
        </w:rPr>
        <w:t xml:space="preserve"> through</w:t>
      </w:r>
      <w:r w:rsidRPr="0092411D">
        <w:rPr>
          <w:rFonts w:eastAsia="Times New Roman"/>
          <w:sz w:val="14"/>
        </w:rPr>
        <w:t xml:space="preserve"> the </w:t>
      </w:r>
      <w:r w:rsidRPr="0092411D">
        <w:rPr>
          <w:rStyle w:val="Emphasis"/>
        </w:rPr>
        <w:t>endless work</w:t>
      </w:r>
      <w:r w:rsidRPr="0092411D">
        <w:rPr>
          <w:rFonts w:eastAsia="Times New Roman"/>
          <w:sz w:val="14"/>
        </w:rPr>
        <w:t xml:space="preserve"> they do on their endless way to becoming Man. This is the usufruct of man. In early modern England, establishing title to land by </w:t>
      </w:r>
      <w:r w:rsidRPr="0092411D">
        <w:rPr>
          <w:u w:val="single"/>
        </w:rPr>
        <w:t xml:space="preserve">making it more productive </w:t>
      </w:r>
      <w:r w:rsidRPr="0092411D">
        <w:rPr>
          <w:highlight w:val="green"/>
          <w:u w:val="single"/>
        </w:rPr>
        <w:t xml:space="preserve">meant </w:t>
      </w:r>
      <w:r w:rsidRPr="0092411D">
        <w:rPr>
          <w:rStyle w:val="Emphasis"/>
          <w:highlight w:val="green"/>
        </w:rPr>
        <w:t>eliminating biodiversity</w:t>
      </w:r>
      <w:r w:rsidRPr="0092411D">
        <w:rPr>
          <w:rStyle w:val="Emphasis"/>
        </w:rPr>
        <w:t xml:space="preserve"> </w:t>
      </w:r>
      <w:r w:rsidRPr="0092411D">
        <w:rPr>
          <w:u w:val="single"/>
        </w:rPr>
        <w:t>and isolating and breeding a species</w:t>
      </w:r>
      <w:r w:rsidRPr="0092411D">
        <w:rPr>
          <w:rFonts w:eastAsia="Times New Roman"/>
          <w:sz w:val="14"/>
        </w:rPr>
        <w:t xml:space="preserve"> – barley or rye or pigs. </w:t>
      </w:r>
      <w:r w:rsidRPr="0092411D">
        <w:rPr>
          <w:u w:val="single"/>
        </w:rPr>
        <w:t xml:space="preserve">Localized </w:t>
      </w:r>
      <w:r w:rsidRPr="0092411D">
        <w:rPr>
          <w:highlight w:val="green"/>
          <w:u w:val="single"/>
        </w:rPr>
        <w:t xml:space="preserve">ecosystems were </w:t>
      </w:r>
      <w:r w:rsidRPr="0092411D">
        <w:rPr>
          <w:rStyle w:val="Emphasis"/>
          <w:highlight w:val="green"/>
        </w:rPr>
        <w:t>aggressively transformed</w:t>
      </w:r>
      <w:r w:rsidRPr="0092411D">
        <w:rPr>
          <w:rStyle w:val="Emphasis"/>
        </w:rPr>
        <w:t xml:space="preserve"> so that monocultural productivity smothers </w:t>
      </w:r>
      <w:proofErr w:type="spellStart"/>
      <w:r w:rsidRPr="0092411D">
        <w:rPr>
          <w:rStyle w:val="Emphasis"/>
        </w:rPr>
        <w:t>anacultural</w:t>
      </w:r>
      <w:proofErr w:type="spellEnd"/>
      <w:r w:rsidRPr="0092411D">
        <w:rPr>
          <w:rStyle w:val="Emphasis"/>
        </w:rPr>
        <w:t xml:space="preserve"> generativity</w:t>
      </w:r>
      <w:r w:rsidRPr="0092411D">
        <w:rPr>
          <w:u w:val="single"/>
        </w:rPr>
        <w:t>. The emergent relation between speciation and racialization is the very conception and conceptualization of the settler</w:t>
      </w:r>
      <w:r w:rsidRPr="0092411D">
        <w:rPr>
          <w:rFonts w:eastAsia="Times New Roman"/>
          <w:sz w:val="14"/>
        </w:rPr>
        <w:t xml:space="preserve">. Maintenance of that relation is his vigil and his eve. For the encloser, </w:t>
      </w:r>
      <w:r w:rsidRPr="0092411D">
        <w:rPr>
          <w:u w:val="single"/>
        </w:rPr>
        <w:t>possession is established through improvement</w:t>
      </w:r>
      <w:r w:rsidRPr="0092411D">
        <w:rPr>
          <w:rFonts w:eastAsia="Times New Roman"/>
          <w:sz w:val="14"/>
        </w:rPr>
        <w:t xml:space="preserve"> – this is true for the possession of land and for the possession of self. </w:t>
      </w:r>
      <w:r w:rsidRPr="0092411D">
        <w:rPr>
          <w:u w:val="single"/>
        </w:rPr>
        <w:t>The Enlightenment is the</w:t>
      </w:r>
      <w:r w:rsidRPr="0092411D">
        <w:rPr>
          <w:rFonts w:eastAsia="Times New Roman"/>
          <w:sz w:val="14"/>
        </w:rPr>
        <w:t xml:space="preserve"> universalization/ </w:t>
      </w:r>
      <w:r w:rsidRPr="0092411D">
        <w:rPr>
          <w:u w:val="single"/>
        </w:rPr>
        <w:t>globalization of the imperative to possess</w:t>
      </w:r>
      <w:r w:rsidRPr="0092411D">
        <w:rPr>
          <w:rFonts w:eastAsia="Times New Roman"/>
          <w:sz w:val="14"/>
        </w:rPr>
        <w:t xml:space="preserve"> and its corollary, </w:t>
      </w:r>
      <w:r w:rsidRPr="0092411D">
        <w:rPr>
          <w:u w:val="single"/>
        </w:rPr>
        <w:t>the imperative to improve</w:t>
      </w:r>
      <w:r w:rsidRPr="0092411D">
        <w:rPr>
          <w:rFonts w:eastAsia="Times New Roman"/>
          <w:sz w:val="14"/>
        </w:rPr>
        <w:t xml:space="preserve">. However, </w:t>
      </w:r>
      <w:r w:rsidRPr="0092411D">
        <w:rPr>
          <w:u w:val="single"/>
        </w:rPr>
        <w:t>this productivity must</w:t>
      </w:r>
      <w:r w:rsidRPr="0092411D">
        <w:rPr>
          <w:rFonts w:eastAsia="Times New Roman"/>
          <w:sz w:val="14"/>
        </w:rPr>
        <w:t xml:space="preserve"> always </w:t>
      </w:r>
      <w:r w:rsidRPr="0092411D">
        <w:rPr>
          <w:rStyle w:val="Emphasis"/>
          <w:highlight w:val="green"/>
        </w:rPr>
        <w:t>confront</w:t>
      </w:r>
      <w:r w:rsidRPr="0092411D">
        <w:rPr>
          <w:rFonts w:eastAsia="Times New Roman"/>
          <w:sz w:val="14"/>
        </w:rPr>
        <w:t xml:space="preserve"> its contradictory impoverishment: </w:t>
      </w:r>
      <w:r w:rsidRPr="0092411D">
        <w:rPr>
          <w:u w:val="single"/>
        </w:rPr>
        <w:t xml:space="preserve">the </w:t>
      </w:r>
      <w:r w:rsidRPr="0092411D">
        <w:rPr>
          <w:highlight w:val="green"/>
          <w:u w:val="single"/>
        </w:rPr>
        <w:t>destruction of its biosphere</w:t>
      </w:r>
      <w:r w:rsidRPr="0092411D">
        <w:rPr>
          <w:rFonts w:eastAsia="Times New Roman"/>
          <w:sz w:val="14"/>
        </w:rPr>
        <w:t xml:space="preserve"> and its estrangement in, if not from, entanglement, both of which combine to ensure </w:t>
      </w:r>
      <w:r w:rsidRPr="0092411D">
        <w:rPr>
          <w:rFonts w:eastAsia="Times New Roman"/>
          <w:u w:val="single"/>
        </w:rPr>
        <w:t xml:space="preserve">the </w:t>
      </w:r>
      <w:r w:rsidRPr="0092411D">
        <w:rPr>
          <w:rFonts w:eastAsia="Times New Roman"/>
          <w:highlight w:val="green"/>
          <w:u w:val="single"/>
        </w:rPr>
        <w:t xml:space="preserve">liquidation of the </w:t>
      </w:r>
      <w:r w:rsidRPr="0092411D">
        <w:rPr>
          <w:rStyle w:val="Emphasis"/>
          <w:highlight w:val="green"/>
        </w:rPr>
        <w:t xml:space="preserve">human </w:t>
      </w:r>
      <w:r w:rsidRPr="0092411D">
        <w:rPr>
          <w:rStyle w:val="Emphasis"/>
        </w:rPr>
        <w:t>differential</w:t>
      </w:r>
      <w:r w:rsidRPr="0092411D">
        <w:rPr>
          <w:rFonts w:eastAsia="Times New Roman"/>
          <w:sz w:val="14"/>
        </w:rPr>
        <w:t xml:space="preserve">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To make policy is to impose speciation upon everybody and everything, 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7B6A4E99" w14:textId="6C5A1D10" w:rsidR="00A755A4" w:rsidRDefault="00A755A4" w:rsidP="00A755A4">
      <w:pPr>
        <w:rPr>
          <w:rFonts w:eastAsia="Times New Roman"/>
          <w:sz w:val="14"/>
        </w:rPr>
      </w:pPr>
    </w:p>
    <w:p w14:paraId="5819D41D" w14:textId="77777777" w:rsidR="00BC0D44" w:rsidRDefault="00BC0D44" w:rsidP="00A755A4">
      <w:pPr>
        <w:rPr>
          <w:rFonts w:eastAsia="Times New Roman"/>
          <w:sz w:val="14"/>
        </w:rPr>
      </w:pPr>
    </w:p>
    <w:p w14:paraId="3C8E9B59" w14:textId="46C50BF3" w:rsidR="00A755A4" w:rsidRDefault="00BC0D44" w:rsidP="00BC0D44">
      <w:pPr>
        <w:pStyle w:val="Heading2"/>
      </w:pPr>
      <w:r>
        <w:t>Case</w:t>
      </w:r>
    </w:p>
    <w:p w14:paraId="106832A3" w14:textId="7D5FEE3F" w:rsidR="00BC0D44" w:rsidRDefault="00BC0D44" w:rsidP="00BC0D44">
      <w:pPr>
        <w:pStyle w:val="Heading3"/>
      </w:pPr>
      <w:r>
        <w:t>1NC – Pandemics</w:t>
      </w:r>
    </w:p>
    <w:p w14:paraId="3B08EC57" w14:textId="77777777" w:rsidR="00833BFC" w:rsidRDefault="00833BFC" w:rsidP="00833BFC">
      <w:pPr>
        <w:pStyle w:val="Heading4"/>
      </w:pPr>
      <w:r>
        <w:t>Disease doesn’t cause extinction</w:t>
      </w:r>
    </w:p>
    <w:p w14:paraId="605F88BD" w14:textId="77777777" w:rsidR="00833BFC" w:rsidRPr="002A2828" w:rsidRDefault="00833BFC" w:rsidP="00833BFC">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4C0DB145" w14:textId="77777777" w:rsidR="00833BFC" w:rsidRDefault="00833BFC" w:rsidP="00833BFC">
      <w:pPr>
        <w:rPr>
          <w:sz w:val="16"/>
        </w:rPr>
      </w:pPr>
      <w:r w:rsidRPr="002A2828">
        <w:rPr>
          <w:sz w:val="16"/>
        </w:rPr>
        <w:t xml:space="preserve">But when people ask me if I’m worried about infectious diseases, they’re often not asking about the threat to human lives; they’re asking about the threat to human </w:t>
      </w:r>
      <w:r w:rsidRPr="00C740E5">
        <w:rPr>
          <w:sz w:val="16"/>
        </w:rPr>
        <w:t xml:space="preserve">life. </w:t>
      </w:r>
      <w:r w:rsidRPr="00C740E5">
        <w:rPr>
          <w:u w:val="single"/>
        </w:rPr>
        <w:t>With each outbreak</w:t>
      </w:r>
      <w:r w:rsidRPr="00C740E5">
        <w:rPr>
          <w:sz w:val="16"/>
        </w:rPr>
        <w:t xml:space="preserve"> of a headline-grabbing emerging infectious disease </w:t>
      </w:r>
      <w:r w:rsidRPr="00C740E5">
        <w:rPr>
          <w:u w:val="single"/>
        </w:rPr>
        <w:t>comes</w:t>
      </w:r>
      <w:r w:rsidRPr="00C740E5">
        <w:rPr>
          <w:sz w:val="16"/>
        </w:rPr>
        <w:t xml:space="preserve"> a </w:t>
      </w:r>
      <w:r w:rsidRPr="00C740E5">
        <w:rPr>
          <w:u w:val="single"/>
        </w:rPr>
        <w:t>fear of</w:t>
      </w:r>
      <w:r w:rsidRPr="00C740E5">
        <w:rPr>
          <w:sz w:val="16"/>
        </w:rPr>
        <w:t xml:space="preserve"> </w:t>
      </w:r>
      <w:r w:rsidRPr="00C740E5">
        <w:rPr>
          <w:rStyle w:val="Emphasis"/>
        </w:rPr>
        <w:t>extinction</w:t>
      </w:r>
      <w:r w:rsidRPr="00C740E5">
        <w:rPr>
          <w:sz w:val="16"/>
        </w:rPr>
        <w:t xml:space="preserve"> itself. The fear envisions a large proportion of humans succumbing to infection, leaving no survivors or so few that the species can’t be sustained.</w:t>
      </w:r>
      <w:r>
        <w:rPr>
          <w:sz w:val="16"/>
        </w:rPr>
        <w:t xml:space="preserve"> </w:t>
      </w:r>
      <w:r w:rsidRPr="00C740E5">
        <w:rPr>
          <w:u w:val="single"/>
        </w:rPr>
        <w:t xml:space="preserve">I’m </w:t>
      </w:r>
      <w:r w:rsidRPr="00C740E5">
        <w:rPr>
          <w:rStyle w:val="Emphasis"/>
        </w:rPr>
        <w:t>not afraid</w:t>
      </w:r>
      <w:r w:rsidRPr="00C740E5">
        <w:rPr>
          <w:u w:val="single"/>
        </w:rPr>
        <w:t xml:space="preserve"> of this </w:t>
      </w:r>
      <w:r w:rsidRPr="00C740E5">
        <w:rPr>
          <w:rStyle w:val="Emphasis"/>
        </w:rPr>
        <w:t>apocalyptic scenario</w:t>
      </w:r>
      <w:r w:rsidRPr="00C740E5">
        <w:rPr>
          <w:sz w:val="16"/>
        </w:rPr>
        <w:t>, but I do understand the impulse. Worry about the end is a quintessentially human trait. Thankfully, so is our resilience.</w:t>
      </w:r>
      <w:r>
        <w:rPr>
          <w:sz w:val="16"/>
        </w:rPr>
        <w:t xml:space="preserve"> </w:t>
      </w:r>
      <w:r w:rsidRPr="00C740E5">
        <w:rPr>
          <w:u w:val="single"/>
        </w:rPr>
        <w:t>For most of</w:t>
      </w:r>
      <w:r w:rsidRPr="00C740E5">
        <w:rPr>
          <w:sz w:val="16"/>
        </w:rPr>
        <w:t xml:space="preserve"> mankind’s </w:t>
      </w:r>
      <w:r w:rsidRPr="00C740E5">
        <w:rPr>
          <w:u w:val="single"/>
        </w:rPr>
        <w:t>history</w:t>
      </w:r>
      <w:r w:rsidRPr="00C740E5">
        <w:rPr>
          <w:sz w:val="16"/>
        </w:rPr>
        <w:t xml:space="preserve">, </w:t>
      </w:r>
      <w:r w:rsidRPr="00C740E5">
        <w:rPr>
          <w:u w:val="single"/>
        </w:rPr>
        <w:t>infectious diseases were the existential threat</w:t>
      </w:r>
      <w:r w:rsidRPr="00C740E5">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w:t>
      </w:r>
      <w:r w:rsidRPr="002A2828">
        <w:rPr>
          <w:sz w:val="16"/>
        </w:rPr>
        <w:t xml:space="preserve"> ever lived.</w:t>
      </w:r>
      <w:r>
        <w:rPr>
          <w:sz w:val="16"/>
        </w:rPr>
        <w:t xml:space="preserve"> </w:t>
      </w: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043054">
        <w:rPr>
          <w:highlight w:val="green"/>
          <w:u w:val="single"/>
        </w:rPr>
        <w:t xml:space="preserve">through </w:t>
      </w:r>
      <w:r w:rsidRPr="00043054">
        <w:rPr>
          <w:rStyle w:val="Emphasis"/>
          <w:highlight w:val="green"/>
        </w:rPr>
        <w:t>sanitation</w:t>
      </w:r>
      <w:r w:rsidRPr="002A2828">
        <w:rPr>
          <w:u w:val="single"/>
        </w:rPr>
        <w:t xml:space="preserve">, </w:t>
      </w:r>
      <w:r w:rsidRPr="00043054">
        <w:rPr>
          <w:rStyle w:val="Emphasis"/>
          <w:highlight w:val="green"/>
        </w:rPr>
        <w:t>vaccination</w:t>
      </w:r>
      <w:r w:rsidRPr="00043054">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043054">
        <w:rPr>
          <w:highlight w:val="green"/>
          <w:u w:val="single"/>
        </w:rPr>
        <w:t>therapies</w:t>
      </w:r>
      <w:r w:rsidRPr="002A2828">
        <w:rPr>
          <w:sz w:val="16"/>
        </w:rPr>
        <w:t xml:space="preserve">. Only in the modern era, in which many infectious </w:t>
      </w:r>
      <w:r w:rsidRPr="00043054">
        <w:rPr>
          <w:highlight w:val="green"/>
          <w:u w:val="single"/>
        </w:rPr>
        <w:t xml:space="preserve">diseases have been </w:t>
      </w:r>
      <w:r w:rsidRPr="00043054">
        <w:rPr>
          <w:rStyle w:val="Emphasis"/>
          <w:highlight w:val="gree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r>
        <w:rPr>
          <w:sz w:val="16"/>
        </w:rPr>
        <w:t xml:space="preserve"> </w:t>
      </w:r>
      <w:r w:rsidRPr="002A2828">
        <w:rPr>
          <w:sz w:val="16"/>
        </w:rPr>
        <w:t>So what would it take for a disease to wipe out humanity now?</w:t>
      </w:r>
      <w:r>
        <w:rPr>
          <w:sz w:val="16"/>
        </w:rPr>
        <w:t xml:space="preserve"> </w:t>
      </w: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r>
        <w:rPr>
          <w:sz w:val="16"/>
        </w:rPr>
        <w:t xml:space="preserve"> </w:t>
      </w:r>
      <w:r w:rsidRPr="002A2828">
        <w:rPr>
          <w:u w:val="single"/>
        </w:rPr>
        <w:t xml:space="preserve">Any apocalyptic </w:t>
      </w:r>
      <w:r w:rsidRPr="00C740E5">
        <w:rPr>
          <w:highlight w:val="green"/>
          <w:u w:val="single"/>
        </w:rPr>
        <w:t>pathogen</w:t>
      </w:r>
      <w:r w:rsidRPr="002A2828">
        <w:rPr>
          <w:u w:val="single"/>
        </w:rPr>
        <w:t xml:space="preserve"> would </w:t>
      </w:r>
      <w:r w:rsidRPr="00C740E5">
        <w:rPr>
          <w:highlight w:val="green"/>
          <w:u w:val="single"/>
        </w:rPr>
        <w:t>need</w:t>
      </w:r>
      <w:r w:rsidRPr="002A2828">
        <w:rPr>
          <w:u w:val="single"/>
        </w:rPr>
        <w:t xml:space="preserve">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043054">
        <w:rPr>
          <w:rStyle w:val="Emphasis"/>
          <w:highlight w:val="green"/>
        </w:rPr>
        <w:t>unfamiliar</w:t>
      </w:r>
      <w:r w:rsidRPr="002A2828">
        <w:rPr>
          <w:sz w:val="16"/>
        </w:rPr>
        <w:t xml:space="preserve"> that no existing therapy or vaccine could be applied to it. Second, it would need to have a high </w:t>
      </w:r>
      <w:r w:rsidRPr="00043054">
        <w:rPr>
          <w:highlight w:val="green"/>
          <w:u w:val="single"/>
        </w:rPr>
        <w:t>and</w:t>
      </w:r>
      <w:r w:rsidRPr="002A2828">
        <w:rPr>
          <w:u w:val="single"/>
        </w:rPr>
        <w:t xml:space="preserve"> surreptitious </w:t>
      </w:r>
      <w:r w:rsidRPr="00043054">
        <w:rPr>
          <w:rStyle w:val="Emphasis"/>
          <w:highlight w:val="gree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r>
        <w:rPr>
          <w:sz w:val="16"/>
        </w:rPr>
        <w:t xml:space="preserve"> </w:t>
      </w:r>
      <w:r w:rsidRPr="002A2828">
        <w:rPr>
          <w:sz w:val="16"/>
        </w:rPr>
        <w:t xml:space="preserve">The three infectious </w:t>
      </w:r>
      <w:r w:rsidRPr="00043054">
        <w:rPr>
          <w:highlight w:val="green"/>
          <w:u w:val="single"/>
        </w:rPr>
        <w:t xml:space="preserve">diseases </w:t>
      </w:r>
      <w:r w:rsidRPr="00C740E5">
        <w:rPr>
          <w:u w:val="single"/>
        </w:rPr>
        <w:t>most likely to be</w:t>
      </w:r>
      <w:r w:rsidRPr="002A2828">
        <w:rPr>
          <w:sz w:val="16"/>
        </w:rPr>
        <w:t xml:space="preserve"> considered </w:t>
      </w:r>
      <w:r w:rsidRPr="00C740E5">
        <w:rPr>
          <w:u w:val="single"/>
        </w:rPr>
        <w:t>extinction-level</w:t>
      </w:r>
      <w:r w:rsidRPr="002A2828">
        <w:rPr>
          <w:sz w:val="16"/>
        </w:rPr>
        <w:t xml:space="preserve"> threats in the world today—influenza, HIV, and Ebola—</w:t>
      </w:r>
      <w:r w:rsidRPr="00043054">
        <w:rPr>
          <w:rStyle w:val="Emphasis"/>
          <w:highlight w:val="green"/>
        </w:rPr>
        <w:t>don’t meet</w:t>
      </w:r>
      <w:r w:rsidRPr="00043054">
        <w:rPr>
          <w:sz w:val="16"/>
          <w:highlight w:val="green"/>
        </w:rPr>
        <w:t xml:space="preserve"> </w:t>
      </w:r>
      <w:r w:rsidRPr="00043054">
        <w:rPr>
          <w:highlight w:val="green"/>
          <w:u w:val="single"/>
        </w:rPr>
        <w:t>these</w:t>
      </w:r>
      <w:r w:rsidRPr="002A2828">
        <w:rPr>
          <w:u w:val="single"/>
        </w:rPr>
        <w:t xml:space="preserve"> two </w:t>
      </w:r>
      <w:r w:rsidRPr="00043054">
        <w:rPr>
          <w:rStyle w:val="Emphasis"/>
          <w:highlight w:val="gree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r>
        <w:rPr>
          <w:sz w:val="16"/>
        </w:rPr>
        <w:t xml:space="preserve"> </w:t>
      </w: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043054">
        <w:rPr>
          <w:rStyle w:val="Emphasis"/>
          <w:highlight w:val="green"/>
        </w:rPr>
        <w:t>human-to-human</w:t>
      </w:r>
      <w:r w:rsidRPr="00043054">
        <w:rPr>
          <w:highlight w:val="green"/>
          <w:u w:val="single"/>
        </w:rPr>
        <w:t xml:space="preserve"> contact</w:t>
      </w:r>
      <w:r w:rsidRPr="002A2828">
        <w:rPr>
          <w:sz w:val="16"/>
        </w:rPr>
        <w:t xml:space="preserve">, which </w:t>
      </w:r>
      <w:r w:rsidRPr="00043054">
        <w:rPr>
          <w:rStyle w:val="Emphasis"/>
          <w:highlight w:val="green"/>
        </w:rPr>
        <w:t>limits contagion</w:t>
      </w:r>
      <w:r w:rsidRPr="002A2828">
        <w:rPr>
          <w:sz w:val="16"/>
        </w:rPr>
        <w:t xml:space="preserve">. Highly potent </w:t>
      </w:r>
      <w:r w:rsidRPr="00043054">
        <w:rPr>
          <w:rStyle w:val="Emphasis"/>
          <w:highlight w:val="green"/>
        </w:rPr>
        <w:t>antiviral therapy</w:t>
      </w:r>
      <w:r w:rsidRPr="00043054">
        <w:rPr>
          <w:sz w:val="16"/>
          <w:highlight w:val="green"/>
        </w:rPr>
        <w:t xml:space="preserve"> </w:t>
      </w:r>
      <w:r w:rsidRPr="00043054">
        <w:rPr>
          <w:highlight w:val="green"/>
          <w:u w:val="single"/>
        </w:rPr>
        <w:t>allows most</w:t>
      </w:r>
      <w:r w:rsidRPr="002A2828">
        <w:rPr>
          <w:u w:val="single"/>
        </w:rPr>
        <w:t xml:space="preserve"> people </w:t>
      </w:r>
      <w:r w:rsidRPr="00043054">
        <w:rPr>
          <w:highlight w:val="green"/>
          <w:u w:val="single"/>
        </w:rPr>
        <w:t>to live</w:t>
      </w:r>
      <w:r w:rsidRPr="002A2828">
        <w:rPr>
          <w:sz w:val="16"/>
        </w:rPr>
        <w:t xml:space="preserve"> normally with the disease, and a substantial group of the population has genetic mutations that render them impervious to infection in the first place. Lastly, </w:t>
      </w:r>
      <w:r w:rsidRPr="00043054">
        <w:rPr>
          <w:rStyle w:val="Emphasis"/>
          <w:highlight w:val="green"/>
        </w:rPr>
        <w:t>simple prevention strategies</w:t>
      </w:r>
      <w:r w:rsidRPr="002A2828">
        <w:rPr>
          <w:sz w:val="16"/>
        </w:rPr>
        <w:t xml:space="preserve"> such as needle exchange for injection drug users and barrier contraceptives—when available—can </w:t>
      </w:r>
      <w:r w:rsidRPr="00043054">
        <w:rPr>
          <w:highlight w:val="green"/>
          <w:u w:val="single"/>
        </w:rPr>
        <w:t>curtail</w:t>
      </w:r>
      <w:r w:rsidRPr="002A2828">
        <w:rPr>
          <w:u w:val="single"/>
        </w:rPr>
        <w:t xml:space="preserve"> transmission </w:t>
      </w:r>
      <w:r w:rsidRPr="00043054">
        <w:rPr>
          <w:highlight w:val="green"/>
          <w:u w:val="single"/>
        </w:rPr>
        <w:t>risk</w:t>
      </w:r>
      <w:r w:rsidRPr="00043054">
        <w:rPr>
          <w:sz w:val="16"/>
          <w:highlight w:val="green"/>
        </w:rPr>
        <w:t>.</w:t>
      </w:r>
      <w:r>
        <w:rPr>
          <w:sz w:val="16"/>
        </w:rPr>
        <w:t xml:space="preserve"> </w:t>
      </w: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043054">
        <w:rPr>
          <w:rStyle w:val="Emphasis"/>
          <w:highlight w:val="green"/>
        </w:rPr>
        <w:t>easily recognizable symptoms</w:t>
      </w:r>
      <w:r w:rsidRPr="002A2828">
        <w:rPr>
          <w:sz w:val="16"/>
        </w:rPr>
        <w:t>, plus the taming of its once unfathomable 90 percent mortality rate by simple supportive care.</w:t>
      </w:r>
      <w:r>
        <w:rPr>
          <w:sz w:val="16"/>
        </w:rPr>
        <w:t xml:space="preserve"> </w:t>
      </w: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043054">
        <w:rPr>
          <w:highlight w:val="green"/>
          <w:u w:val="single"/>
        </w:rPr>
        <w:t>our immune system</w:t>
      </w:r>
      <w:r w:rsidRPr="002A2828">
        <w:rPr>
          <w:u w:val="single"/>
        </w:rPr>
        <w:t xml:space="preserve">, </w:t>
      </w:r>
      <w:r w:rsidRPr="00C740E5">
        <w:rPr>
          <w:u w:val="single"/>
        </w:rPr>
        <w:t xml:space="preserve">one of the most </w:t>
      </w:r>
      <w:r w:rsidRPr="00043054">
        <w:rPr>
          <w:highlight w:val="green"/>
          <w:u w:val="single"/>
        </w:rPr>
        <w:t>complex</w:t>
      </w:r>
      <w:r w:rsidRPr="002A2828">
        <w:rPr>
          <w:u w:val="single"/>
        </w:rPr>
        <w:t xml:space="preserve"> on the planet, </w:t>
      </w:r>
      <w:r w:rsidRPr="00C740E5">
        <w:rPr>
          <w:u w:val="single"/>
        </w:rPr>
        <w:t>even without</w:t>
      </w:r>
      <w:r w:rsidRPr="002A2828">
        <w:rPr>
          <w:u w:val="single"/>
        </w:rPr>
        <w:t xml:space="preserve"> the benefit of </w:t>
      </w:r>
      <w:r w:rsidRPr="00C740E5">
        <w:rPr>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043054">
        <w:rPr>
          <w:highlight w:val="green"/>
          <w:u w:val="single"/>
        </w:rPr>
        <w:t xml:space="preserve">Coupled to </w:t>
      </w:r>
      <w:r w:rsidRPr="00043054">
        <w:rPr>
          <w:rStyle w:val="Emphasis"/>
          <w:highlight w:val="green"/>
        </w:rPr>
        <w:t>genetic variations</w:t>
      </w:r>
      <w:r w:rsidRPr="00043054">
        <w:rPr>
          <w:highlight w:val="green"/>
          <w:u w:val="single"/>
        </w:rPr>
        <w:t xml:space="preserve"> </w:t>
      </w:r>
      <w:r w:rsidRPr="00C740E5">
        <w:rPr>
          <w:u w:val="single"/>
        </w:rPr>
        <w:t>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043054">
        <w:rPr>
          <w:highlight w:val="green"/>
          <w:u w:val="single"/>
        </w:rPr>
        <w:t>ensures</w:t>
      </w:r>
      <w:r w:rsidRPr="002A2828">
        <w:rPr>
          <w:sz w:val="16"/>
        </w:rPr>
        <w:t xml:space="preserve"> that almost </w:t>
      </w:r>
      <w:r w:rsidRPr="00043054">
        <w:rPr>
          <w:rStyle w:val="Emphasis"/>
          <w:highlight w:val="green"/>
        </w:rPr>
        <w:t>any</w:t>
      </w:r>
      <w:r w:rsidRPr="002A2828">
        <w:rPr>
          <w:sz w:val="16"/>
        </w:rPr>
        <w:t xml:space="preserve"> infectious </w:t>
      </w:r>
      <w:r w:rsidRPr="00043054">
        <w:rPr>
          <w:rStyle w:val="Emphasis"/>
          <w:highlight w:val="green"/>
        </w:rPr>
        <w:t>disease</w:t>
      </w:r>
      <w:r w:rsidRPr="002A2828">
        <w:rPr>
          <w:sz w:val="16"/>
        </w:rPr>
        <w:t xml:space="preserve"> onslaught </w:t>
      </w:r>
      <w:r w:rsidRPr="00C740E5">
        <w:rPr>
          <w:u w:val="single"/>
        </w:rPr>
        <w:t xml:space="preserve">will </w:t>
      </w:r>
      <w:r w:rsidRPr="00043054">
        <w:rPr>
          <w:highlight w:val="green"/>
          <w:u w:val="single"/>
        </w:rPr>
        <w:t>leave a large proportion</w:t>
      </w:r>
      <w:r w:rsidRPr="002A2828">
        <w:rPr>
          <w:u w:val="single"/>
        </w:rPr>
        <w:t xml:space="preserve"> </w:t>
      </w:r>
      <w:r w:rsidRPr="002A2828">
        <w:rPr>
          <w:sz w:val="16"/>
        </w:rPr>
        <w:t xml:space="preserve">of the population </w:t>
      </w:r>
      <w:r w:rsidRPr="00043054">
        <w:rPr>
          <w:rStyle w:val="Emphasis"/>
          <w:highlight w:val="green"/>
        </w:rPr>
        <w:t>alive</w:t>
      </w:r>
      <w:r w:rsidRPr="002A2828">
        <w:rPr>
          <w:rStyle w:val="Emphasis"/>
        </w:rPr>
        <w:t xml:space="preserve"> to rebuild</w:t>
      </w:r>
      <w:r w:rsidRPr="002A2828">
        <w:rPr>
          <w:sz w:val="16"/>
        </w:rPr>
        <w:t>, in contrast to the fictional Hollywood versions.</w:t>
      </w:r>
    </w:p>
    <w:p w14:paraId="44569283" w14:textId="77777777" w:rsidR="00833BFC" w:rsidRDefault="00833BFC" w:rsidP="00833BFC">
      <w:pPr>
        <w:rPr>
          <w:sz w:val="16"/>
        </w:rPr>
      </w:pPr>
    </w:p>
    <w:p w14:paraId="483F7B63" w14:textId="77777777" w:rsidR="00833BFC" w:rsidRDefault="00833BFC" w:rsidP="00833BFC">
      <w:pPr>
        <w:pStyle w:val="Heading4"/>
      </w:pPr>
      <w:r>
        <w:t xml:space="preserve">No extinction from pandemics </w:t>
      </w:r>
    </w:p>
    <w:p w14:paraId="466D6FF6" w14:textId="77777777" w:rsidR="00833BFC" w:rsidRDefault="00833BFC" w:rsidP="00833BFC">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7F00BB2E" w14:textId="4760CB94" w:rsidR="00833BFC" w:rsidRPr="00833BFC" w:rsidRDefault="00833BFC" w:rsidP="00833BFC">
      <w:pPr>
        <w:rPr>
          <w:sz w:val="14"/>
        </w:rPr>
      </w:pPr>
      <w:r w:rsidRPr="00C740E5">
        <w:rPr>
          <w:sz w:val="14"/>
        </w:rPr>
        <w:t xml:space="preserve">Are we safe now from events like this? Or are we more vulnerable? </w:t>
      </w:r>
      <w:r w:rsidRPr="00BD0F1B">
        <w:rPr>
          <w:rStyle w:val="StyleUnderline"/>
        </w:rPr>
        <w:t>Could a pandemic threaten humanity’s future</w:t>
      </w:r>
      <w:r w:rsidRPr="00C740E5">
        <w:rPr>
          <w:sz w:val="14"/>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043054">
        <w:rPr>
          <w:rStyle w:val="StyleUnderline"/>
          <w:highlight w:val="green"/>
        </w:rPr>
        <w:t>a</w:t>
      </w:r>
      <w:r w:rsidRPr="00BD0F1B">
        <w:rPr>
          <w:rStyle w:val="StyleUnderline"/>
        </w:rPr>
        <w:t xml:space="preserve"> truly </w:t>
      </w:r>
      <w:r w:rsidRPr="00C740E5">
        <w:rPr>
          <w:rStyle w:val="StyleUnderline"/>
        </w:rPr>
        <w:t xml:space="preserve">global </w:t>
      </w:r>
      <w:r w:rsidRPr="00C740E5">
        <w:rPr>
          <w:rStyle w:val="StyleUnderline"/>
          <w:highlight w:val="green"/>
        </w:rPr>
        <w:t xml:space="preserve">pandemic </w:t>
      </w:r>
      <w:r w:rsidRPr="00C740E5">
        <w:rPr>
          <w:rStyle w:val="StyleUnderline"/>
        </w:rPr>
        <w:t>was possible</w:t>
      </w:r>
      <w:r w:rsidRPr="00BD0F1B">
        <w:rPr>
          <w:rStyle w:val="StyleUnderline"/>
        </w:rPr>
        <w:t>.</w:t>
      </w:r>
      <w:r w:rsidRPr="00C740E5">
        <w:rPr>
          <w:sz w:val="14"/>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C740E5">
        <w:rPr>
          <w:rStyle w:val="StyleUnderline"/>
        </w:rPr>
        <w:t>Yet</w:t>
      </w:r>
      <w:r w:rsidRPr="00BD0F1B">
        <w:rPr>
          <w:rStyle w:val="StyleUnderline"/>
        </w:rPr>
        <w:t xml:space="preserve"> even </w:t>
      </w:r>
      <w:r w:rsidRPr="00C740E5">
        <w:rPr>
          <w:rStyle w:val="StyleUnderline"/>
        </w:rPr>
        <w:t>events</w:t>
      </w:r>
      <w:r w:rsidRPr="00BD0F1B">
        <w:rPr>
          <w:rStyle w:val="StyleUnderline"/>
        </w:rPr>
        <w:t xml:space="preserve"> </w:t>
      </w:r>
      <w:r w:rsidRPr="00C740E5">
        <w:rPr>
          <w:rStyle w:val="StyleUnderline"/>
        </w:rPr>
        <w:t xml:space="preserve">like these </w:t>
      </w:r>
      <w:r w:rsidRPr="00043054">
        <w:rPr>
          <w:rStyle w:val="Emphasis"/>
          <w:highlight w:val="green"/>
        </w:rPr>
        <w:t>fall short of being a threat to humanity</w:t>
      </w:r>
      <w:r w:rsidRPr="00BD0F1B">
        <w:rPr>
          <w:rStyle w:val="Emphasis"/>
        </w:rPr>
        <w:t>’s</w:t>
      </w:r>
      <w:r w:rsidRPr="00BD0F1B">
        <w:rPr>
          <w:rStyle w:val="StyleUnderline"/>
        </w:rPr>
        <w:t xml:space="preserve"> longterm potential.15 </w:t>
      </w:r>
      <w:r w:rsidRPr="00043054">
        <w:rPr>
          <w:rStyle w:val="StyleUnderline"/>
          <w:highlight w:val="green"/>
        </w:rPr>
        <w:t>In the</w:t>
      </w:r>
      <w:r w:rsidRPr="00BD0F1B">
        <w:rPr>
          <w:rStyle w:val="StyleUnderline"/>
        </w:rPr>
        <w:t xml:space="preserve"> great </w:t>
      </w:r>
      <w:r w:rsidRPr="00043054">
        <w:rPr>
          <w:rStyle w:val="StyleUnderline"/>
          <w:highlight w:val="green"/>
        </w:rPr>
        <w:t xml:space="preserve">bubonic </w:t>
      </w:r>
      <w:r w:rsidRPr="00C740E5">
        <w:rPr>
          <w:rStyle w:val="StyleUnderline"/>
          <w:highlight w:val="green"/>
        </w:rPr>
        <w:t xml:space="preserve">plagues we saw </w:t>
      </w:r>
      <w:r w:rsidRPr="00043054">
        <w:rPr>
          <w:rStyle w:val="StyleUnderline"/>
          <w:highlight w:val="green"/>
        </w:rPr>
        <w:t>civilization</w:t>
      </w:r>
      <w:r w:rsidRPr="00BD0F1B">
        <w:rPr>
          <w:rStyle w:val="StyleUnderline"/>
        </w:rPr>
        <w:t xml:space="preserve"> in the affected areas falter, but </w:t>
      </w:r>
      <w:r w:rsidRPr="00C740E5">
        <w:rPr>
          <w:rStyle w:val="StyleUnderline"/>
          <w:highlight w:val="green"/>
        </w:rPr>
        <w:t>recover. The</w:t>
      </w:r>
      <w:r w:rsidRPr="00BD0F1B">
        <w:rPr>
          <w:rStyle w:val="StyleUnderline"/>
        </w:rPr>
        <w:t xml:space="preserve"> regional 25 to </w:t>
      </w:r>
      <w:r w:rsidRPr="00C740E5">
        <w:rPr>
          <w:rStyle w:val="Emphasis"/>
        </w:rPr>
        <w:t>50</w:t>
      </w:r>
      <w:r w:rsidRPr="00BD0F1B">
        <w:rPr>
          <w:rStyle w:val="Emphasis"/>
        </w:rPr>
        <w:t xml:space="preserve"> </w:t>
      </w:r>
      <w:r w:rsidRPr="00C740E5">
        <w:rPr>
          <w:rStyle w:val="Emphasis"/>
        </w:rPr>
        <w:t xml:space="preserve">percent </w:t>
      </w:r>
      <w:r w:rsidRPr="00043054">
        <w:rPr>
          <w:rStyle w:val="Emphasis"/>
          <w:highlight w:val="green"/>
        </w:rPr>
        <w:t xml:space="preserve">death rate was not enough </w:t>
      </w:r>
      <w:r w:rsidRPr="00C740E5">
        <w:rPr>
          <w:rStyle w:val="Emphasis"/>
        </w:rPr>
        <w:t>to</w:t>
      </w:r>
      <w:r w:rsidRPr="00BD0F1B">
        <w:rPr>
          <w:rStyle w:val="Emphasis"/>
        </w:rPr>
        <w:t xml:space="preserve"> </w:t>
      </w:r>
      <w:r w:rsidRPr="00C740E5">
        <w:rPr>
          <w:rStyle w:val="Emphasis"/>
        </w:rPr>
        <w:t>precipitate</w:t>
      </w:r>
      <w:r w:rsidRPr="00BD0F1B">
        <w:rPr>
          <w:rStyle w:val="Emphasis"/>
        </w:rPr>
        <w:t xml:space="preserve"> </w:t>
      </w:r>
      <w:r w:rsidRPr="00C740E5">
        <w:rPr>
          <w:rStyle w:val="Emphasis"/>
        </w:rPr>
        <w:t>a</w:t>
      </w:r>
      <w:r w:rsidRPr="00BD0F1B">
        <w:rPr>
          <w:rStyle w:val="Emphasis"/>
        </w:rPr>
        <w:t xml:space="preserve"> continent-wide </w:t>
      </w:r>
      <w:r w:rsidRPr="00C740E5">
        <w:rPr>
          <w:rStyle w:val="Emphasis"/>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w:t>
      </w:r>
      <w:r w:rsidRPr="00C740E5">
        <w:rPr>
          <w:rStyle w:val="StyleUnderline"/>
        </w:rPr>
        <w:t>believe that human civilization is likely to make it through future events with similar death rates, even if they were global in scale</w:t>
      </w:r>
      <w:r w:rsidRPr="00C740E5">
        <w:rPr>
          <w:sz w:val="14"/>
        </w:rPr>
        <w:t xml:space="preserve">. </w:t>
      </w:r>
      <w:r w:rsidRPr="00C740E5">
        <w:rPr>
          <w:rStyle w:val="StyleUnderline"/>
        </w:rPr>
        <w:t>The 1918 flu pandemic was remarkable in having very little apparent effect o</w:t>
      </w:r>
      <w:r w:rsidRPr="00BD0F1B">
        <w:rPr>
          <w:rStyle w:val="StyleUnderline"/>
        </w:rPr>
        <w:t>n the world’s development despite its global reach</w:t>
      </w:r>
      <w:r w:rsidRPr="00C740E5">
        <w:rPr>
          <w:sz w:val="14"/>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C740E5">
        <w:rPr>
          <w:rStyle w:val="StyleUnderline"/>
        </w:rPr>
        <w:t xml:space="preserve">The strongest case against existential risk from natural pandemics is the fossil record argument </w:t>
      </w:r>
      <w:r w:rsidRPr="00C740E5">
        <w:rPr>
          <w:sz w:val="14"/>
        </w:rPr>
        <w:t xml:space="preserve">from Chapter 3. </w:t>
      </w:r>
      <w:r w:rsidRPr="00C740E5">
        <w:rPr>
          <w:rStyle w:val="StyleUnderline"/>
          <w:highlight w:val="green"/>
        </w:rPr>
        <w:t>Extinction</w:t>
      </w:r>
      <w:r w:rsidRPr="00BD0F1B">
        <w:rPr>
          <w:rStyle w:val="StyleUnderline"/>
        </w:rPr>
        <w:t xml:space="preserve"> </w:t>
      </w:r>
      <w:r w:rsidRPr="00C740E5">
        <w:rPr>
          <w:rStyle w:val="Emphasis"/>
        </w:rPr>
        <w:t xml:space="preserve">risk </w:t>
      </w:r>
      <w:r w:rsidRPr="00C740E5">
        <w:rPr>
          <w:rStyle w:val="Emphasis"/>
          <w:highlight w:val="green"/>
        </w:rPr>
        <w:t xml:space="preserve">from natural </w:t>
      </w:r>
      <w:r w:rsidRPr="00043054">
        <w:rPr>
          <w:rStyle w:val="Emphasis"/>
          <w:highlight w:val="green"/>
        </w:rPr>
        <w:t>causes above 0.1</w:t>
      </w:r>
      <w:r w:rsidRPr="00BD0F1B">
        <w:rPr>
          <w:rStyle w:val="Emphasis"/>
        </w:rPr>
        <w:t xml:space="preserve"> percent </w:t>
      </w:r>
      <w:r w:rsidRPr="00043054">
        <w:rPr>
          <w:rStyle w:val="Emphasis"/>
          <w:highlight w:val="green"/>
        </w:rPr>
        <w:t xml:space="preserve">per </w:t>
      </w:r>
      <w:r w:rsidRPr="00C740E5">
        <w:rPr>
          <w:rStyle w:val="Emphasis"/>
          <w:highlight w:val="green"/>
        </w:rPr>
        <w:t xml:space="preserve">century is incompatible </w:t>
      </w:r>
      <w:r w:rsidRPr="00043054">
        <w:rPr>
          <w:rStyle w:val="Emphasis"/>
          <w:highlight w:val="green"/>
        </w:rPr>
        <w:t>with</w:t>
      </w:r>
      <w:r w:rsidRPr="00BD0F1B">
        <w:rPr>
          <w:rStyle w:val="Emphasis"/>
        </w:rPr>
        <w:t xml:space="preserve"> the </w:t>
      </w:r>
      <w:r w:rsidRPr="00C740E5">
        <w:rPr>
          <w:rStyle w:val="Emphasis"/>
        </w:rPr>
        <w:t>evidence</w:t>
      </w:r>
      <w:r w:rsidRPr="00BD0F1B">
        <w:rPr>
          <w:rStyle w:val="Emphasis"/>
        </w:rPr>
        <w:t xml:space="preserve"> </w:t>
      </w:r>
      <w:r w:rsidRPr="00C740E5">
        <w:rPr>
          <w:rStyle w:val="Emphasis"/>
        </w:rPr>
        <w:t xml:space="preserve">of </w:t>
      </w:r>
      <w:r w:rsidRPr="00043054">
        <w:rPr>
          <w:rStyle w:val="Emphasis"/>
          <w:highlight w:val="green"/>
        </w:rPr>
        <w:t xml:space="preserve">how </w:t>
      </w:r>
      <w:r w:rsidRPr="00C740E5">
        <w:rPr>
          <w:rStyle w:val="Emphasis"/>
          <w:highlight w:val="green"/>
        </w:rPr>
        <w:t>long humanity</w:t>
      </w:r>
      <w:r w:rsidRPr="00BD0F1B">
        <w:rPr>
          <w:rStyle w:val="Emphasis"/>
        </w:rPr>
        <w:t xml:space="preserve"> and similar species have </w:t>
      </w:r>
      <w:r w:rsidRPr="00043054">
        <w:rPr>
          <w:rStyle w:val="Emphasis"/>
          <w:highlight w:val="green"/>
        </w:rPr>
        <w:t>lasted</w:t>
      </w:r>
      <w:r w:rsidRPr="00C740E5">
        <w:rPr>
          <w:sz w:val="14"/>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043054">
        <w:rPr>
          <w:rStyle w:val="StyleUnderline"/>
          <w:highlight w:val="green"/>
        </w:rPr>
        <w:t xml:space="preserve">We have </w:t>
      </w:r>
      <w:r w:rsidRPr="00C740E5">
        <w:rPr>
          <w:rStyle w:val="StyleUnderline"/>
        </w:rPr>
        <w:t xml:space="preserve">a healthier population; improved </w:t>
      </w:r>
      <w:r w:rsidRPr="00043054">
        <w:rPr>
          <w:rStyle w:val="StyleUnderline"/>
          <w:highlight w:val="green"/>
        </w:rPr>
        <w:t>sanitation</w:t>
      </w:r>
      <w:r w:rsidRPr="00BD0F1B">
        <w:rPr>
          <w:rStyle w:val="StyleUnderline"/>
        </w:rPr>
        <w:t xml:space="preserve"> and hygiene; preventative and curative </w:t>
      </w:r>
      <w:r w:rsidRPr="00043054">
        <w:rPr>
          <w:rStyle w:val="StyleUnderline"/>
          <w:highlight w:val="green"/>
        </w:rPr>
        <w:t>medicine</w:t>
      </w:r>
      <w:r w:rsidRPr="00BD0F1B">
        <w:rPr>
          <w:rStyle w:val="StyleUnderline"/>
        </w:rPr>
        <w:t xml:space="preserve">; and a </w:t>
      </w:r>
      <w:r w:rsidRPr="00C740E5">
        <w:rPr>
          <w:rStyle w:val="StyleUnderline"/>
          <w:highlight w:val="green"/>
        </w:rPr>
        <w:t>scientific understanding</w:t>
      </w:r>
      <w:r w:rsidRPr="00BD0F1B">
        <w:rPr>
          <w:rStyle w:val="StyleUnderline"/>
        </w:rPr>
        <w:t xml:space="preserve"> of disease. Perhaps most importantly, we have </w:t>
      </w:r>
      <w:r w:rsidRPr="00C740E5">
        <w:rPr>
          <w:rStyle w:val="Emphasis"/>
        </w:rPr>
        <w:t xml:space="preserve">public </w:t>
      </w:r>
      <w:r w:rsidRPr="00043054">
        <w:rPr>
          <w:rStyle w:val="Emphasis"/>
          <w:highlight w:val="green"/>
        </w:rPr>
        <w:t>health bodies</w:t>
      </w:r>
      <w:r w:rsidRPr="00BD0F1B">
        <w:rPr>
          <w:rStyle w:val="StyleUnderline"/>
        </w:rPr>
        <w:t xml:space="preserve"> to facilitate global communication and coordination in the face of new outbreaks</w:t>
      </w:r>
      <w:r w:rsidRPr="00C740E5">
        <w:rPr>
          <w:sz w:val="14"/>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C740E5">
        <w:rPr>
          <w:sz w:val="14"/>
        </w:rPr>
        <w:t xml:space="preserve">Finally, </w:t>
      </w:r>
      <w:r w:rsidRPr="00BD0F1B">
        <w:rPr>
          <w:rStyle w:val="StyleUnderline"/>
        </w:rPr>
        <w:t xml:space="preserve">we have </w:t>
      </w:r>
      <w:r w:rsidRPr="00C740E5">
        <w:rPr>
          <w:rStyle w:val="StyleUnderline"/>
          <w:highlight w:val="green"/>
        </w:rPr>
        <w:t xml:space="preserve">spread to a range </w:t>
      </w:r>
      <w:r w:rsidRPr="00043054">
        <w:rPr>
          <w:rStyle w:val="StyleUnderline"/>
          <w:highlight w:val="green"/>
        </w:rPr>
        <w:t>of locations</w:t>
      </w:r>
      <w:r w:rsidRPr="00BD0F1B">
        <w:rPr>
          <w:rStyle w:val="StyleUnderline"/>
        </w:rPr>
        <w:t xml:space="preserve"> and environments </w:t>
      </w:r>
      <w:r w:rsidRPr="00C740E5">
        <w:rPr>
          <w:rStyle w:val="Emphasis"/>
        </w:rPr>
        <w:t>unprecedented</w:t>
      </w:r>
      <w:r w:rsidRPr="00BD0F1B">
        <w:rPr>
          <w:rStyle w:val="StyleUnderline"/>
        </w:rPr>
        <w:t xml:space="preserve"> for any mammalian </w:t>
      </w:r>
      <w:r w:rsidRPr="00C740E5">
        <w:rPr>
          <w:rStyle w:val="StyleUnderline"/>
        </w:rPr>
        <w:t xml:space="preserve">species. This offers special protection from extinction events, because it </w:t>
      </w:r>
      <w:r w:rsidRPr="00043054">
        <w:rPr>
          <w:rStyle w:val="StyleUnderline"/>
          <w:highlight w:val="green"/>
        </w:rPr>
        <w:t xml:space="preserve">requires </w:t>
      </w:r>
      <w:r w:rsidRPr="00C740E5">
        <w:rPr>
          <w:rStyle w:val="StyleUnderline"/>
        </w:rPr>
        <w:t xml:space="preserve">the </w:t>
      </w:r>
      <w:r w:rsidRPr="00043054">
        <w:rPr>
          <w:rStyle w:val="StyleUnderline"/>
          <w:highlight w:val="green"/>
        </w:rPr>
        <w:t>pathogen to</w:t>
      </w:r>
      <w:r w:rsidRPr="00BD0F1B">
        <w:rPr>
          <w:rStyle w:val="StyleUnderline"/>
        </w:rPr>
        <w:t xml:space="preserve"> be able to </w:t>
      </w:r>
      <w:r w:rsidRPr="00043054">
        <w:rPr>
          <w:rStyle w:val="StyleUnderline"/>
          <w:highlight w:val="green"/>
        </w:rPr>
        <w:t>flourish</w:t>
      </w:r>
      <w:r w:rsidRPr="00BD0F1B">
        <w:rPr>
          <w:rStyle w:val="StyleUnderline"/>
        </w:rPr>
        <w:t xml:space="preserve"> </w:t>
      </w:r>
      <w:r w:rsidRPr="00043054">
        <w:rPr>
          <w:rStyle w:val="Emphasis"/>
          <w:highlight w:val="green"/>
        </w:rPr>
        <w:t>in a vast range</w:t>
      </w:r>
      <w:r w:rsidRPr="00BD0F1B">
        <w:rPr>
          <w:rStyle w:val="StyleUnderline"/>
        </w:rPr>
        <w:t xml:space="preserve"> of environments </w:t>
      </w:r>
      <w:r w:rsidRPr="00043054">
        <w:rPr>
          <w:rStyle w:val="StyleUnderline"/>
          <w:highlight w:val="green"/>
        </w:rPr>
        <w:t>and</w:t>
      </w:r>
      <w:r w:rsidRPr="00BD0F1B">
        <w:rPr>
          <w:rStyle w:val="StyleUnderline"/>
        </w:rPr>
        <w:t xml:space="preserve"> to </w:t>
      </w:r>
      <w:r w:rsidRPr="00C740E5">
        <w:rPr>
          <w:rStyle w:val="StyleUnderline"/>
        </w:rPr>
        <w:t>reach</w:t>
      </w:r>
      <w:r w:rsidRPr="00BD0F1B">
        <w:rPr>
          <w:rStyle w:val="StyleUnderline"/>
        </w:rPr>
        <w:t xml:space="preserve"> exceptionally </w:t>
      </w:r>
      <w:r w:rsidRPr="00043054">
        <w:rPr>
          <w:rStyle w:val="Emphasis"/>
          <w:highlight w:val="green"/>
        </w:rPr>
        <w:t>isolated populations</w:t>
      </w:r>
      <w:r w:rsidRPr="00BD0F1B">
        <w:rPr>
          <w:rStyle w:val="StyleUnderline"/>
        </w:rPr>
        <w:t xml:space="preserve"> </w:t>
      </w:r>
      <w:r w:rsidRPr="00C740E5">
        <w:rPr>
          <w:rStyle w:val="StyleUnderline"/>
        </w:rPr>
        <w:t xml:space="preserve">such as uncontacted </w:t>
      </w:r>
      <w:r w:rsidRPr="00043054">
        <w:rPr>
          <w:rStyle w:val="StyleUnderline"/>
          <w:highlight w:val="green"/>
        </w:rPr>
        <w:t>tribes</w:t>
      </w:r>
      <w:r w:rsidRPr="00BD0F1B">
        <w:rPr>
          <w:rStyle w:val="StyleUnderline"/>
        </w:rPr>
        <w:t xml:space="preserve">, </w:t>
      </w:r>
      <w:r w:rsidRPr="00043054">
        <w:rPr>
          <w:rStyle w:val="StyleUnderline"/>
          <w:highlight w:val="green"/>
        </w:rPr>
        <w:t>Antarctic researchers and</w:t>
      </w:r>
      <w:r w:rsidRPr="00BD0F1B">
        <w:rPr>
          <w:rStyle w:val="StyleUnderline"/>
        </w:rPr>
        <w:t xml:space="preserve"> nuclear </w:t>
      </w:r>
      <w:r w:rsidRPr="00043054">
        <w:rPr>
          <w:rStyle w:val="StyleUnderline"/>
          <w:highlight w:val="green"/>
        </w:rPr>
        <w:t>sub</w:t>
      </w:r>
      <w:r w:rsidRPr="00BD0F1B">
        <w:rPr>
          <w:rStyle w:val="StyleUnderline"/>
        </w:rPr>
        <w:t xml:space="preserve">marine </w:t>
      </w:r>
      <w:r w:rsidRPr="00043054">
        <w:rPr>
          <w:rStyle w:val="StyleUnderline"/>
          <w:highlight w:val="green"/>
        </w:rPr>
        <w:t>crew</w:t>
      </w:r>
      <w:r w:rsidRPr="00C740E5">
        <w:rPr>
          <w:sz w:val="14"/>
        </w:rPr>
        <w:t xml:space="preserve">s.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C740E5">
        <w:rPr>
          <w:sz w:val="14"/>
        </w:rPr>
        <w:t xml:space="preserve">. </w:t>
      </w:r>
      <w:r w:rsidRPr="00BD0F1B">
        <w:rPr>
          <w:rStyle w:val="Emphasis"/>
        </w:rPr>
        <w:t>This seems unlikely.</w:t>
      </w:r>
      <w:r w:rsidRPr="00C740E5">
        <w:rPr>
          <w:sz w:val="14"/>
        </w:rPr>
        <w:t xml:space="preserve"> In my view, </w:t>
      </w:r>
      <w:r w:rsidRPr="00BD0F1B">
        <w:rPr>
          <w:rStyle w:val="StyleUnderline"/>
        </w:rPr>
        <w:t>the fossil record still provides a strong case against there being a high extinction risk from “natural” pandemics</w:t>
      </w:r>
      <w:r w:rsidRPr="00C740E5">
        <w:rPr>
          <w:sz w:val="14"/>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78C8FB89" w14:textId="77777777" w:rsidR="00833BFC" w:rsidRPr="00990CCB" w:rsidRDefault="00833BFC" w:rsidP="00833BFC">
      <w:pPr>
        <w:pStyle w:val="Heading4"/>
        <w:rPr>
          <w:u w:val="single"/>
        </w:rPr>
      </w:pPr>
      <w:bookmarkStart w:id="0" w:name="_Hlk493003461"/>
      <w:bookmarkStart w:id="1" w:name="_Hlk496941566"/>
      <w:r>
        <w:t xml:space="preserve">Their impact </w:t>
      </w:r>
      <w:r w:rsidRPr="00990CCB">
        <w:rPr>
          <w:u w:val="single"/>
        </w:rPr>
        <w:t>starts at 4%</w:t>
      </w:r>
    </w:p>
    <w:p w14:paraId="5166AB6F" w14:textId="77777777" w:rsidR="00833BFC" w:rsidRPr="000B5D05" w:rsidRDefault="00833BFC" w:rsidP="00833BFC">
      <w:r w:rsidRPr="00990CCB">
        <w:rPr>
          <w:rStyle w:val="Style13ptBold"/>
        </w:rPr>
        <w:t>Cotton-Barratt 17</w:t>
      </w:r>
      <w:r>
        <w:t xml:space="preserve"> [</w:t>
      </w:r>
      <w:r w:rsidRPr="000B5D05">
        <w:t>Owen Cotton-</w:t>
      </w:r>
      <w:r w:rsidRPr="00990CCB">
        <w:t>Barratt, PhD in Pure Mathematics, Oxford, Lecturer in Mathematics at Oxford, Research Associate at the Future of Humanity Institute, 2/3/2017, Existential Risk: Diplomacy and Governance, https://www.fhi.ox.ac.uk/wp-content/uploads/Existential-Risks-2017-01-23.pdf]</w:t>
      </w:r>
    </w:p>
    <w:p w14:paraId="6ACB941E" w14:textId="77777777" w:rsidR="00833BFC" w:rsidRPr="000B5D05" w:rsidRDefault="00833BFC" w:rsidP="00833BFC">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043054">
        <w:rPr>
          <w:rStyle w:val="StyleUnderline"/>
          <w:highlight w:val="green"/>
        </w:rPr>
        <w:t>pandemics are</w:t>
      </w:r>
      <w:r w:rsidRPr="000B5D05">
        <w:rPr>
          <w:rStyle w:val="StyleUnderline"/>
        </w:rPr>
        <w:t xml:space="preserve"> </w:t>
      </w:r>
      <w:r w:rsidRPr="000B5D05">
        <w:rPr>
          <w:rStyle w:val="Emphasis"/>
        </w:rPr>
        <w:t xml:space="preserve">very </w:t>
      </w:r>
      <w:r w:rsidRPr="00043054">
        <w:rPr>
          <w:rStyle w:val="Emphasis"/>
          <w:highlight w:val="green"/>
        </w:rPr>
        <w:t xml:space="preserve">unlikely to cause </w:t>
      </w:r>
      <w:r w:rsidRPr="000B5D05">
        <w:rPr>
          <w:rStyle w:val="Emphasis"/>
        </w:rPr>
        <w:t xml:space="preserve">human </w:t>
      </w:r>
      <w:r w:rsidRPr="00043054">
        <w:rPr>
          <w:rStyle w:val="Emphasis"/>
          <w:highlight w:val="green"/>
        </w:rPr>
        <w:t>extinction</w:t>
      </w:r>
      <w:r w:rsidRPr="00043054">
        <w:rPr>
          <w:rStyle w:val="StyleUnderline"/>
          <w:highlight w:val="green"/>
        </w:rPr>
        <w:t>.</w:t>
      </w:r>
      <w:r w:rsidRPr="000B5D05">
        <w:rPr>
          <w:sz w:val="16"/>
        </w:rPr>
        <w:t xml:space="preserve"> Analysis of the International Union for Conservation of Nature (IUCN) red list database has shown that</w:t>
      </w:r>
      <w:r w:rsidRPr="000B5D05">
        <w:rPr>
          <w:rStyle w:val="StyleUnderline"/>
        </w:rPr>
        <w:t xml:space="preserve"> </w:t>
      </w:r>
      <w:r w:rsidRPr="00043054">
        <w:rPr>
          <w:rStyle w:val="StyleUnderline"/>
          <w:highlight w:val="green"/>
        </w:rPr>
        <w:t>of</w:t>
      </w:r>
      <w:r w:rsidRPr="000B5D05">
        <w:rPr>
          <w:rStyle w:val="StyleUnderline"/>
        </w:rPr>
        <w:t xml:space="preserve"> the </w:t>
      </w:r>
      <w:r w:rsidRPr="00043054">
        <w:rPr>
          <w:rStyle w:val="Emphasis"/>
          <w:highlight w:val="gree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043054">
        <w:rPr>
          <w:rStyle w:val="StyleUnderline"/>
          <w:highlight w:val="gree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043054">
        <w:rPr>
          <w:rStyle w:val="Emphasis"/>
          <w:highlight w:val="green"/>
        </w:rPr>
        <w:t>4%</w:t>
      </w:r>
      <w:r w:rsidRPr="000B5D05">
        <w:rPr>
          <w:rStyle w:val="StyleUnderline"/>
        </w:rPr>
        <w:t xml:space="preserve"> (31 species) </w:t>
      </w:r>
      <w:r w:rsidRPr="00043054">
        <w:rPr>
          <w:rStyle w:val="StyleUnderline"/>
          <w:highlight w:val="green"/>
        </w:rPr>
        <w:t xml:space="preserve">were </w:t>
      </w:r>
      <w:r w:rsidRPr="00D452C9">
        <w:rPr>
          <w:rStyle w:val="StyleUnderline"/>
        </w:rPr>
        <w:t xml:space="preserve">ascribed </w:t>
      </w:r>
      <w:r w:rsidRPr="00043054">
        <w:rPr>
          <w:rStyle w:val="StyleUnderline"/>
          <w:highlight w:val="green"/>
        </w:rPr>
        <w:t xml:space="preserve">to </w:t>
      </w:r>
      <w:r w:rsidRPr="00D452C9">
        <w:rPr>
          <w:rStyle w:val="StyleUnderline"/>
        </w:rPr>
        <w:t xml:space="preserve">infectious </w:t>
      </w:r>
      <w:r w:rsidRPr="00043054">
        <w:rPr>
          <w:rStyle w:val="StyleUnderline"/>
          <w:highlight w:val="green"/>
        </w:rPr>
        <w:t>disease</w:t>
      </w:r>
      <w:r w:rsidRPr="00043054">
        <w:rPr>
          <w:sz w:val="16"/>
          <w:highlight w:val="green"/>
        </w:rPr>
        <w:t>.</w:t>
      </w:r>
      <w:r w:rsidRPr="000B5D05">
        <w:rPr>
          <w:sz w:val="16"/>
        </w:rPr>
        <w:t xml:space="preserve">38 </w:t>
      </w:r>
      <w:r w:rsidRPr="00043054">
        <w:rPr>
          <w:rStyle w:val="StyleUnderline"/>
          <w:highlight w:val="green"/>
        </w:rPr>
        <w:t>None</w:t>
      </w:r>
      <w:r w:rsidRPr="000B5D05">
        <w:rPr>
          <w:rStyle w:val="StyleUnderline"/>
        </w:rPr>
        <w:t xml:space="preserve"> of the mammals and amphibians on this list </w:t>
      </w:r>
      <w:r w:rsidRPr="00043054">
        <w:rPr>
          <w:rStyle w:val="StyleUnderline"/>
          <w:highlight w:val="green"/>
        </w:rPr>
        <w:t>were globally dispersed,</w:t>
      </w:r>
      <w:r w:rsidRPr="000B5D05">
        <w:rPr>
          <w:rStyle w:val="StyleUnderline"/>
        </w:rPr>
        <w:t xml:space="preserve"> and </w:t>
      </w:r>
      <w:r w:rsidRPr="00043054">
        <w:rPr>
          <w:rStyle w:val="StyleUnderline"/>
          <w:highlight w:val="green"/>
        </w:rPr>
        <w:t>other factors</w:t>
      </w:r>
      <w:r w:rsidRPr="000B5D05">
        <w:rPr>
          <w:rStyle w:val="StyleUnderline"/>
        </w:rPr>
        <w:t xml:space="preserve"> aside from infectious disease </w:t>
      </w:r>
      <w:r w:rsidRPr="00D452C9">
        <w:rPr>
          <w:rStyle w:val="StyleUnderline"/>
        </w:rPr>
        <w:t xml:space="preserve">also </w:t>
      </w:r>
      <w:r w:rsidRPr="00043054">
        <w:rPr>
          <w:rStyle w:val="StyleUnderline"/>
          <w:highlight w:val="gree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043054">
        <w:rPr>
          <w:rStyle w:val="StyleUnderline"/>
          <w:highlight w:val="green"/>
        </w:rPr>
        <w:t>our</w:t>
      </w:r>
      <w:r w:rsidRPr="000B5D05">
        <w:rPr>
          <w:rStyle w:val="StyleUnderline"/>
        </w:rPr>
        <w:t xml:space="preserve"> own </w:t>
      </w:r>
      <w:r w:rsidRPr="00043054">
        <w:rPr>
          <w:rStyle w:val="StyleUnderline"/>
          <w:highlight w:val="green"/>
        </w:rPr>
        <w:t>species</w:t>
      </w:r>
      <w:r w:rsidRPr="000B5D05">
        <w:rPr>
          <w:rStyle w:val="StyleUnderline"/>
        </w:rPr>
        <w:t xml:space="preserve">, which </w:t>
      </w:r>
      <w:r w:rsidRPr="00043054">
        <w:rPr>
          <w:rStyle w:val="StyleUnderline"/>
          <w:highlight w:val="green"/>
        </w:rPr>
        <w:t xml:space="preserve">is </w:t>
      </w:r>
      <w:r w:rsidRPr="00D452C9">
        <w:rPr>
          <w:rStyle w:val="Emphasis"/>
        </w:rPr>
        <w:t xml:space="preserve">very </w:t>
      </w:r>
      <w:r w:rsidRPr="00043054">
        <w:rPr>
          <w:rStyle w:val="Emphasis"/>
          <w:highlight w:val="green"/>
        </w:rPr>
        <w:t>numerous</w:t>
      </w:r>
      <w:r w:rsidRPr="00043054">
        <w:rPr>
          <w:rStyle w:val="StyleUnderline"/>
          <w:highlight w:val="green"/>
        </w:rPr>
        <w:t xml:space="preserve">, </w:t>
      </w:r>
      <w:r w:rsidRPr="00043054">
        <w:rPr>
          <w:rStyle w:val="Emphasis"/>
          <w:highlight w:val="green"/>
        </w:rPr>
        <w:t>globally dispersed</w:t>
      </w:r>
      <w:r w:rsidRPr="00043054">
        <w:rPr>
          <w:rStyle w:val="StyleUnderline"/>
          <w:highlight w:val="green"/>
        </w:rPr>
        <w:t xml:space="preserve">, and capable of a </w:t>
      </w:r>
      <w:r w:rsidRPr="00043054">
        <w:rPr>
          <w:rStyle w:val="Emphasis"/>
          <w:highlight w:val="green"/>
        </w:rPr>
        <w:t>rational response</w:t>
      </w:r>
      <w:r w:rsidRPr="000B5D05">
        <w:rPr>
          <w:rStyle w:val="Emphasis"/>
        </w:rPr>
        <w:t xml:space="preserve"> to problems</w:t>
      </w:r>
      <w:r w:rsidRPr="000B5D05">
        <w:rPr>
          <w:rStyle w:val="StyleUnderline"/>
        </w:rPr>
        <w:t xml:space="preserve">, is </w:t>
      </w:r>
      <w:r w:rsidRPr="00833BFC">
        <w:rPr>
          <w:rStyle w:val="StyleUnderline"/>
        </w:rPr>
        <w:t xml:space="preserve">very </w:t>
      </w:r>
      <w:r w:rsidRPr="00043054">
        <w:rPr>
          <w:rStyle w:val="StyleUnderline"/>
          <w:highlight w:val="green"/>
        </w:rPr>
        <w:t>unlikely to be killed</w:t>
      </w:r>
      <w:r w:rsidRPr="000B5D05">
        <w:rPr>
          <w:rStyle w:val="StyleUnderline"/>
        </w:rPr>
        <w:t xml:space="preserve"> off </w:t>
      </w:r>
      <w:r w:rsidRPr="00D452C9">
        <w:rPr>
          <w:rStyle w:val="StyleUnderline"/>
        </w:rPr>
        <w:t>by a natural pandemic.</w:t>
      </w:r>
    </w:p>
    <w:p w14:paraId="1EFE3817" w14:textId="77777777" w:rsidR="00833BFC" w:rsidRPr="00990CCB" w:rsidRDefault="00833BFC" w:rsidP="00833BFC">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043054">
        <w:rPr>
          <w:rStyle w:val="StyleUnderline"/>
          <w:highlight w:val="green"/>
        </w:rPr>
        <w:t xml:space="preserve">pathogens </w:t>
      </w:r>
      <w:r w:rsidRPr="00D452C9">
        <w:rPr>
          <w:rStyle w:val="StyleUnderline"/>
        </w:rPr>
        <w:t xml:space="preserve">can </w:t>
      </w:r>
      <w:r w:rsidRPr="00043054">
        <w:rPr>
          <w:rStyle w:val="StyleUnderline"/>
          <w:highlight w:val="green"/>
        </w:rPr>
        <w:t>kill</w:t>
      </w:r>
      <w:r w:rsidRPr="000B5D05">
        <w:rPr>
          <w:rStyle w:val="StyleUnderline"/>
        </w:rPr>
        <w:t xml:space="preserve"> their </w:t>
      </w:r>
      <w:r w:rsidRPr="00043054">
        <w:rPr>
          <w:rStyle w:val="StyleUnderline"/>
          <w:highlight w:val="green"/>
        </w:rPr>
        <w:t>hosts before they</w:t>
      </w:r>
      <w:r w:rsidRPr="000B5D05">
        <w:rPr>
          <w:rStyle w:val="StyleUnderline"/>
        </w:rPr>
        <w:t xml:space="preserve"> have a chance to </w:t>
      </w:r>
      <w:r w:rsidRPr="00043054">
        <w:rPr>
          <w:rStyle w:val="StyleUnderline"/>
          <w:highlight w:val="green"/>
        </w:rPr>
        <w:t>spread</w:t>
      </w:r>
      <w:r w:rsidRPr="000B5D05">
        <w:rPr>
          <w:sz w:val="16"/>
        </w:rPr>
        <w:t xml:space="preserve">, so </w:t>
      </w:r>
      <w:r w:rsidRPr="00043054">
        <w:rPr>
          <w:rStyle w:val="StyleUnderline"/>
          <w:highlight w:val="green"/>
        </w:rPr>
        <w:t xml:space="preserve">there is a </w:t>
      </w:r>
      <w:r w:rsidRPr="00043054">
        <w:rPr>
          <w:rStyle w:val="Emphasis"/>
          <w:highlight w:val="green"/>
        </w:rPr>
        <w:t xml:space="preserve">selective pressure for </w:t>
      </w:r>
      <w:r w:rsidRPr="00D452C9">
        <w:rPr>
          <w:rStyle w:val="Emphasis"/>
        </w:rPr>
        <w:t xml:space="preserve">pathogens </w:t>
      </w:r>
      <w:r w:rsidRPr="00043054">
        <w:rPr>
          <w:rStyle w:val="Emphasis"/>
          <w:highlight w:val="green"/>
        </w:rPr>
        <w:t>not to be</w:t>
      </w:r>
      <w:r w:rsidRPr="000B5D05">
        <w:rPr>
          <w:rStyle w:val="Emphasis"/>
        </w:rPr>
        <w:t xml:space="preserve"> highly </w:t>
      </w:r>
      <w:r w:rsidRPr="00043054">
        <w:rPr>
          <w:rStyle w:val="Emphasis"/>
          <w:highlight w:val="green"/>
        </w:rPr>
        <w:t>lethal</w:t>
      </w:r>
      <w:r w:rsidRPr="000B5D05">
        <w:rPr>
          <w:sz w:val="16"/>
        </w:rPr>
        <w:t>. Therefore, pathogens are likely to co-evolve with their hosts rather than kill all possible hosts.39</w:t>
      </w:r>
      <w:bookmarkEnd w:id="0"/>
      <w:bookmarkEnd w:id="1"/>
    </w:p>
    <w:p w14:paraId="6443F1A7" w14:textId="30C45F15" w:rsidR="00833BFC" w:rsidRDefault="00833BFC" w:rsidP="00833BFC"/>
    <w:p w14:paraId="7148B33C" w14:textId="77777777" w:rsidR="00833BFC" w:rsidRPr="009E65C4" w:rsidRDefault="00833BFC" w:rsidP="00833BFC">
      <w:pPr>
        <w:pStyle w:val="Heading4"/>
        <w:rPr>
          <w:rFonts w:asciiTheme="minorHAnsi" w:hAnsiTheme="minorHAnsi" w:cstheme="minorHAnsi"/>
        </w:rPr>
      </w:pPr>
      <w:r w:rsidRPr="009E65C4">
        <w:rPr>
          <w:rFonts w:asciiTheme="minorHAnsi" w:hAnsiTheme="minorHAnsi" w:cstheme="minorHAnsi"/>
        </w:rPr>
        <w:t>Biological weapon attacks are too complex --- terrorists will choose not to pursue or will fail</w:t>
      </w:r>
    </w:p>
    <w:p w14:paraId="0D10F26C" w14:textId="77777777" w:rsidR="00833BFC" w:rsidRPr="009E65C4" w:rsidRDefault="00833BFC" w:rsidP="00833BFC">
      <w:pPr>
        <w:rPr>
          <w:rFonts w:asciiTheme="minorHAnsi" w:hAnsiTheme="minorHAnsi" w:cstheme="minorHAnsi"/>
        </w:rPr>
      </w:pPr>
      <w:r w:rsidRPr="009E65C4">
        <w:rPr>
          <w:rFonts w:asciiTheme="minorHAnsi" w:hAnsiTheme="minorHAnsi" w:cstheme="minorHAnsi"/>
        </w:rPr>
        <w:t>---at: anthrax</w:t>
      </w:r>
    </w:p>
    <w:p w14:paraId="5E30C2D1" w14:textId="77777777" w:rsidR="00833BFC" w:rsidRPr="009E65C4" w:rsidRDefault="00833BFC" w:rsidP="00833BFC">
      <w:pPr>
        <w:rPr>
          <w:rFonts w:asciiTheme="minorHAnsi" w:hAnsiTheme="minorHAnsi" w:cstheme="minorHAnsi"/>
        </w:rPr>
      </w:pPr>
      <w:r w:rsidRPr="009E65C4">
        <w:rPr>
          <w:rFonts w:asciiTheme="minorHAnsi" w:hAnsiTheme="minorHAnsi" w:cstheme="minorHAnsi"/>
        </w:rPr>
        <w:t xml:space="preserve">---at: </w:t>
      </w:r>
      <w:proofErr w:type="spellStart"/>
      <w:r w:rsidRPr="009E65C4">
        <w:rPr>
          <w:rFonts w:asciiTheme="minorHAnsi" w:hAnsiTheme="minorHAnsi" w:cstheme="minorHAnsi"/>
        </w:rPr>
        <w:t>crispr</w:t>
      </w:r>
      <w:proofErr w:type="spellEnd"/>
    </w:p>
    <w:p w14:paraId="0FAEC4DD" w14:textId="77777777" w:rsidR="00833BFC" w:rsidRPr="009E65C4" w:rsidRDefault="00833BFC" w:rsidP="00833BFC">
      <w:pPr>
        <w:rPr>
          <w:rFonts w:asciiTheme="minorHAnsi" w:hAnsiTheme="minorHAnsi" w:cstheme="minorHAnsi"/>
        </w:rPr>
      </w:pPr>
      <w:proofErr w:type="spellStart"/>
      <w:r w:rsidRPr="009E65C4">
        <w:rPr>
          <w:rStyle w:val="Style13ptBold"/>
          <w:rFonts w:asciiTheme="minorHAnsi" w:hAnsiTheme="minorHAnsi" w:cstheme="minorHAnsi"/>
        </w:rPr>
        <w:t>Revill</w:t>
      </w:r>
      <w:proofErr w:type="spellEnd"/>
      <w:r w:rsidRPr="009E65C4">
        <w:rPr>
          <w:rStyle w:val="Style13ptBold"/>
          <w:rFonts w:asciiTheme="minorHAnsi" w:hAnsiTheme="minorHAnsi" w:cstheme="minorHAnsi"/>
        </w:rPr>
        <w:t xml:space="preserve"> ‘17</w:t>
      </w:r>
      <w:r w:rsidRPr="009E65C4">
        <w:rPr>
          <w:rFonts w:asciiTheme="minorHAnsi" w:hAnsiTheme="minorHAnsi" w:cstheme="minorHAnsi"/>
        </w:rPr>
        <w:t xml:space="preserve"> [Dr. James </w:t>
      </w:r>
      <w:proofErr w:type="spellStart"/>
      <w:r w:rsidRPr="009E65C4">
        <w:rPr>
          <w:rFonts w:asciiTheme="minorHAnsi" w:hAnsiTheme="minorHAnsi" w:cstheme="minorHAnsi"/>
        </w:rPr>
        <w:t>Revill</w:t>
      </w:r>
      <w:proofErr w:type="spellEnd"/>
      <w:r w:rsidRPr="009E65C4">
        <w:rPr>
          <w:rFonts w:asciiTheme="minorHAnsi" w:hAnsiTheme="minorHAnsi" w:cstheme="minorHAnsi"/>
        </w:rPr>
        <w:t>, Research Fellow with the Harvard Sussex Program at SPRU, Past as Prologue? The Risk of Adoption of Chemical and Biological Weapons by Non-State Actors in the EU, European Journal of Risk Regulation, 8 (2017), pp. 626–642, https://www.cambridge.org/core/services/aop-cambridge-core/content/view/6B824CDE0E25FD86AC3D0BD07822A743/S1867299X17000356a.pdf/div-class-title-past-as-prologue-the-risk-of-adoption-of-chemical-and-biological-weapons-by-non-state-actors-in-the-eu-div.pdf]</w:t>
      </w:r>
    </w:p>
    <w:p w14:paraId="3EC30C35" w14:textId="77777777" w:rsidR="00833BFC" w:rsidRPr="009E65C4" w:rsidRDefault="00833BFC" w:rsidP="00833BFC">
      <w:pPr>
        <w:rPr>
          <w:rFonts w:asciiTheme="minorHAnsi" w:hAnsiTheme="minorHAnsi" w:cstheme="minorHAnsi"/>
          <w:sz w:val="14"/>
        </w:rPr>
      </w:pPr>
      <w:r w:rsidRPr="009E65C4">
        <w:rPr>
          <w:rFonts w:asciiTheme="minorHAnsi" w:hAnsiTheme="minorHAnsi" w:cstheme="minorHAnsi"/>
          <w:sz w:val="14"/>
        </w:rPr>
        <w:t>The second factor is “the perceived complexity of the innovation in terms of adoption and use”.40 This is important in the innovation literature, as Rogers remarked, “</w:t>
      </w:r>
      <w:r w:rsidRPr="009E65C4">
        <w:rPr>
          <w:rStyle w:val="StyleUnderline"/>
          <w:rFonts w:asciiTheme="minorHAnsi" w:hAnsiTheme="minorHAnsi" w:cstheme="minorHAnsi"/>
        </w:rPr>
        <w:t xml:space="preserve">[t]he </w:t>
      </w:r>
      <w:r w:rsidRPr="00043054">
        <w:rPr>
          <w:rStyle w:val="StyleUnderline"/>
          <w:rFonts w:asciiTheme="minorHAnsi" w:hAnsiTheme="minorHAnsi" w:cstheme="minorHAnsi"/>
          <w:highlight w:val="green"/>
        </w:rPr>
        <w:t>complexity of</w:t>
      </w:r>
      <w:r w:rsidRPr="009E65C4">
        <w:rPr>
          <w:rStyle w:val="StyleUnderline"/>
          <w:rFonts w:asciiTheme="minorHAnsi" w:hAnsiTheme="minorHAnsi" w:cstheme="minorHAnsi"/>
        </w:rPr>
        <w:t xml:space="preserve"> an </w:t>
      </w:r>
      <w:r w:rsidRPr="00043054">
        <w:rPr>
          <w:rStyle w:val="StyleUnderline"/>
          <w:rFonts w:asciiTheme="minorHAnsi" w:hAnsiTheme="minorHAnsi" w:cstheme="minorHAnsi"/>
          <w:highlight w:val="green"/>
        </w:rPr>
        <w:t>innovation</w:t>
      </w:r>
      <w:r w:rsidRPr="009E65C4">
        <w:rPr>
          <w:rStyle w:val="StyleUnderline"/>
          <w:rFonts w:asciiTheme="minorHAnsi" w:hAnsiTheme="minorHAnsi" w:cstheme="minorHAnsi"/>
        </w:rPr>
        <w:t xml:space="preserve">, </w:t>
      </w:r>
      <w:r w:rsidRPr="009E65C4">
        <w:rPr>
          <w:rFonts w:asciiTheme="minorHAnsi" w:hAnsiTheme="minorHAnsi" w:cstheme="minorHAnsi"/>
          <w:sz w:val="14"/>
        </w:rPr>
        <w:t xml:space="preserve">as perceived by members of a social system, </w:t>
      </w:r>
      <w:r w:rsidRPr="009E65C4">
        <w:rPr>
          <w:rStyle w:val="StyleUnderline"/>
          <w:rFonts w:asciiTheme="minorHAnsi" w:hAnsiTheme="minorHAnsi" w:cstheme="minorHAnsi"/>
        </w:rPr>
        <w:t xml:space="preserve">is </w:t>
      </w:r>
      <w:r w:rsidRPr="00043054">
        <w:rPr>
          <w:rStyle w:val="StyleUnderline"/>
          <w:rFonts w:asciiTheme="minorHAnsi" w:hAnsiTheme="minorHAnsi" w:cstheme="minorHAnsi"/>
          <w:highlight w:val="green"/>
        </w:rPr>
        <w:t>negatively related to</w:t>
      </w:r>
      <w:r w:rsidRPr="009E65C4">
        <w:rPr>
          <w:rStyle w:val="StyleUnderline"/>
          <w:rFonts w:asciiTheme="minorHAnsi" w:hAnsiTheme="minorHAnsi" w:cstheme="minorHAnsi"/>
        </w:rPr>
        <w:t xml:space="preserve"> its </w:t>
      </w:r>
      <w:r w:rsidRPr="00043054">
        <w:rPr>
          <w:rStyle w:val="StyleUnderline"/>
          <w:rFonts w:asciiTheme="minorHAnsi" w:hAnsiTheme="minorHAnsi" w:cstheme="minorHAnsi"/>
          <w:highlight w:val="green"/>
        </w:rPr>
        <w:t>rate of adoption</w:t>
      </w:r>
      <w:r w:rsidRPr="009E65C4">
        <w:rPr>
          <w:rFonts w:asciiTheme="minorHAnsi" w:hAnsiTheme="minorHAnsi" w:cstheme="minorHAnsi"/>
          <w:sz w:val="14"/>
        </w:rPr>
        <w:t xml:space="preserve">”.41 Several </w:t>
      </w:r>
      <w:r w:rsidRPr="009E65C4">
        <w:rPr>
          <w:rStyle w:val="StyleUnderline"/>
          <w:rFonts w:asciiTheme="minorHAnsi" w:hAnsiTheme="minorHAnsi" w:cstheme="minorHAnsi"/>
        </w:rPr>
        <w:t>scholars of terrorist innovation have also highlighted the issue of complexity</w:t>
      </w:r>
      <w:r w:rsidRPr="009E65C4">
        <w:rPr>
          <w:rFonts w:asciiTheme="minorHAnsi" w:hAnsiTheme="minorHAnsi" w:cstheme="minorHAnsi"/>
          <w:sz w:val="14"/>
        </w:rPr>
        <w:t xml:space="preserve">;42 or, as </w:t>
      </w:r>
      <w:proofErr w:type="spellStart"/>
      <w:r w:rsidRPr="009E65C4">
        <w:rPr>
          <w:rFonts w:asciiTheme="minorHAnsi" w:hAnsiTheme="minorHAnsi" w:cstheme="minorHAnsi"/>
          <w:sz w:val="14"/>
        </w:rPr>
        <w:t>Cragin</w:t>
      </w:r>
      <w:proofErr w:type="spellEnd"/>
      <w:r w:rsidRPr="009E65C4">
        <w:rPr>
          <w:rFonts w:asciiTheme="minorHAnsi" w:hAnsiTheme="minorHAnsi" w:cstheme="minorHAnsi"/>
          <w:sz w:val="14"/>
        </w:rPr>
        <w:t xml:space="preserve"> et al have stated, “[h]ow simple or complex a technology appears affects perceptions of how risky it will be to adopt.”43 </w:t>
      </w:r>
      <w:r w:rsidRPr="009E65C4">
        <w:rPr>
          <w:rStyle w:val="StyleUnderline"/>
          <w:rFonts w:asciiTheme="minorHAnsi" w:hAnsiTheme="minorHAnsi" w:cstheme="minorHAnsi"/>
        </w:rPr>
        <w:t xml:space="preserve">In most cases </w:t>
      </w:r>
      <w:r w:rsidRPr="00043054">
        <w:rPr>
          <w:rStyle w:val="StyleUnderline"/>
          <w:rFonts w:asciiTheme="minorHAnsi" w:hAnsiTheme="minorHAnsi" w:cstheme="minorHAnsi"/>
          <w:highlight w:val="green"/>
        </w:rPr>
        <w:t>terrorist groups</w:t>
      </w:r>
      <w:r w:rsidRPr="009E65C4">
        <w:rPr>
          <w:rStyle w:val="StyleUnderline"/>
          <w:rFonts w:asciiTheme="minorHAnsi" w:hAnsiTheme="minorHAnsi" w:cstheme="minorHAnsi"/>
        </w:rPr>
        <w:t xml:space="preserve"> appear to have largely </w:t>
      </w:r>
      <w:r w:rsidRPr="00043054">
        <w:rPr>
          <w:rStyle w:val="StyleUnderline"/>
          <w:rFonts w:asciiTheme="minorHAnsi" w:hAnsiTheme="minorHAnsi" w:cstheme="minorHAnsi"/>
          <w:highlight w:val="green"/>
        </w:rPr>
        <w:t xml:space="preserve">opted for </w:t>
      </w:r>
      <w:r w:rsidRPr="009E65C4">
        <w:rPr>
          <w:rStyle w:val="StyleUnderline"/>
          <w:rFonts w:asciiTheme="minorHAnsi" w:hAnsiTheme="minorHAnsi" w:cstheme="minorHAnsi"/>
        </w:rPr>
        <w:t>the simplest pathway towards the achievement of their goals and</w:t>
      </w:r>
      <w:r w:rsidRPr="009E65C4">
        <w:rPr>
          <w:rFonts w:asciiTheme="minorHAnsi" w:hAnsiTheme="minorHAnsi" w:cstheme="minorHAnsi"/>
          <w:sz w:val="14"/>
        </w:rPr>
        <w:t xml:space="preserve"> </w:t>
      </w:r>
      <w:r w:rsidRPr="009E65C4">
        <w:rPr>
          <w:rStyle w:val="Emphasis"/>
          <w:rFonts w:asciiTheme="minorHAnsi" w:hAnsiTheme="minorHAnsi" w:cstheme="minorHAnsi"/>
        </w:rPr>
        <w:t xml:space="preserve">the weapons used tend to be vernacular, functional devices drawing on local and </w:t>
      </w:r>
      <w:r w:rsidRPr="00043054">
        <w:rPr>
          <w:rStyle w:val="Emphasis"/>
          <w:rFonts w:asciiTheme="minorHAnsi" w:hAnsiTheme="minorHAnsi" w:cstheme="minorHAnsi"/>
          <w:highlight w:val="green"/>
        </w:rPr>
        <w:t>readily-available materials, rather</w:t>
      </w:r>
      <w:r w:rsidRPr="009E65C4">
        <w:rPr>
          <w:rStyle w:val="Emphasis"/>
          <w:rFonts w:asciiTheme="minorHAnsi" w:hAnsiTheme="minorHAnsi" w:cstheme="minorHAnsi"/>
        </w:rPr>
        <w:t xml:space="preserve"> than </w:t>
      </w:r>
      <w:r w:rsidRPr="00043054">
        <w:rPr>
          <w:rStyle w:val="Emphasis"/>
          <w:rFonts w:asciiTheme="minorHAnsi" w:hAnsiTheme="minorHAnsi" w:cstheme="minorHAnsi"/>
          <w:highlight w:val="green"/>
        </w:rPr>
        <w:t>sophisticated</w:t>
      </w:r>
      <w:r w:rsidRPr="009E65C4">
        <w:rPr>
          <w:rStyle w:val="Emphasis"/>
          <w:rFonts w:asciiTheme="minorHAnsi" w:hAnsiTheme="minorHAnsi" w:cstheme="minorHAnsi"/>
        </w:rPr>
        <w:t xml:space="preserve">, “baroque” </w:t>
      </w:r>
      <w:r w:rsidRPr="00043054">
        <w:rPr>
          <w:rStyle w:val="Emphasis"/>
          <w:rFonts w:asciiTheme="minorHAnsi" w:hAnsiTheme="minorHAnsi" w:cstheme="minorHAnsi"/>
          <w:highlight w:val="green"/>
        </w:rPr>
        <w:t>tech</w:t>
      </w:r>
      <w:r w:rsidRPr="009E65C4">
        <w:rPr>
          <w:rStyle w:val="Emphasis"/>
          <w:rFonts w:asciiTheme="minorHAnsi" w:hAnsiTheme="minorHAnsi" w:cstheme="minorHAnsi"/>
        </w:rPr>
        <w:t>nologies</w:t>
      </w:r>
      <w:r w:rsidRPr="009E65C4">
        <w:rPr>
          <w:rFonts w:asciiTheme="minorHAnsi" w:hAnsiTheme="minorHAnsi" w:cstheme="minorHAnsi"/>
          <w:sz w:val="14"/>
        </w:rPr>
        <w:t xml:space="preserve">. This is certainly the case with IEDs, the history of which is characterised largely by incremental innovations – although nevertheless frequently effective ones – with many means of delivery recycled from the past.44 Complexity can therefore be seen as important in the adoption of technology by terrorists generally, but is perhaps particularly acute in the case of CBW technology. </w:t>
      </w:r>
      <w:r w:rsidRPr="009E65C4">
        <w:rPr>
          <w:rFonts w:asciiTheme="minorHAnsi" w:hAnsiTheme="minorHAnsi" w:cstheme="minorHAnsi"/>
          <w:sz w:val="16"/>
          <w:szCs w:val="16"/>
        </w:rPr>
        <w:t>Some CBW can be relatively simple: “chlorine-augmented, vehicle-borne IEDs,” as employed by Al-Qaeda in Iraq (AQI) from 2006 to 2007 are not sophisticated weapons.45 Attacks on chemical production facilities, an apparent tactic of Serbian forces in the early to mid-1990s,46 employed relatively simple technologies – specifically explosives – with toxicity a secondary by-product. Direct contamination of food,47 drink48 or healthcare products49 does not require particularly sophisticated technology for the purposes of delivery – although may require some considerable skill to culture and scale-up a biological agent – and has been a common approach in European CBW incidents.50 Similarly, the contamination of water systems, something familiar to Europe,51 can also be relatively easily attempted. However, in most cases such methods of dissemination have generated results that are far short of the “mass destruction” that CBW are associated with, although this does not mean such a possibility can be ignored by those working on public health preparedness. Although some relatively simple approaches c</w:t>
      </w:r>
      <w:r w:rsidRPr="009E65C4">
        <w:rPr>
          <w:rFonts w:asciiTheme="minorHAnsi" w:hAnsiTheme="minorHAnsi" w:cstheme="minorHAnsi"/>
          <w:sz w:val="14"/>
        </w:rPr>
        <w:t xml:space="preserve">ould cause significant harm, </w:t>
      </w:r>
      <w:r w:rsidRPr="00043054">
        <w:rPr>
          <w:rStyle w:val="StyleUnderline"/>
          <w:rFonts w:asciiTheme="minorHAnsi" w:hAnsiTheme="minorHAnsi" w:cstheme="minorHAnsi"/>
          <w:highlight w:val="green"/>
        </w:rPr>
        <w:t>mass casualty attacks</w:t>
      </w:r>
      <w:r w:rsidRPr="009E65C4">
        <w:rPr>
          <w:rStyle w:val="StyleUnderline"/>
          <w:rFonts w:asciiTheme="minorHAnsi" w:hAnsiTheme="minorHAnsi" w:cstheme="minorHAnsi"/>
        </w:rPr>
        <w:t xml:space="preserve"> still </w:t>
      </w:r>
      <w:r w:rsidRPr="00043054">
        <w:rPr>
          <w:rStyle w:val="StyleUnderline"/>
          <w:rFonts w:asciiTheme="minorHAnsi" w:hAnsiTheme="minorHAnsi" w:cstheme="minorHAnsi"/>
          <w:highlight w:val="green"/>
        </w:rPr>
        <w:t xml:space="preserve">require </w:t>
      </w:r>
      <w:r w:rsidRPr="009E65C4">
        <w:rPr>
          <w:rStyle w:val="StyleUnderline"/>
          <w:rFonts w:asciiTheme="minorHAnsi" w:hAnsiTheme="minorHAnsi" w:cstheme="minorHAnsi"/>
        </w:rPr>
        <w:t xml:space="preserve">considerable </w:t>
      </w:r>
      <w:r w:rsidRPr="00043054">
        <w:rPr>
          <w:rStyle w:val="StyleUnderline"/>
          <w:rFonts w:asciiTheme="minorHAnsi" w:hAnsiTheme="minorHAnsi" w:cstheme="minorHAnsi"/>
          <w:highlight w:val="green"/>
        </w:rPr>
        <w:t xml:space="preserve">expertise, </w:t>
      </w:r>
      <w:r w:rsidRPr="009E65C4">
        <w:rPr>
          <w:rStyle w:val="StyleUnderline"/>
          <w:rFonts w:asciiTheme="minorHAnsi" w:hAnsiTheme="minorHAnsi" w:cstheme="minorHAnsi"/>
        </w:rPr>
        <w:t>something particularly acute in the context of biological weapons</w:t>
      </w:r>
      <w:r w:rsidRPr="009E65C4">
        <w:rPr>
          <w:rFonts w:asciiTheme="minorHAnsi" w:hAnsiTheme="minorHAnsi" w:cstheme="minorHAnsi"/>
          <w:sz w:val="14"/>
        </w:rPr>
        <w:t xml:space="preserve">.52 </w:t>
      </w:r>
      <w:r w:rsidRPr="009E65C4">
        <w:rPr>
          <w:rStyle w:val="StyleUnderline"/>
          <w:rFonts w:asciiTheme="minorHAnsi" w:hAnsiTheme="minorHAnsi" w:cstheme="minorHAnsi"/>
        </w:rPr>
        <w:t xml:space="preserve">The most effective route to </w:t>
      </w:r>
      <w:proofErr w:type="spellStart"/>
      <w:r w:rsidRPr="009E65C4">
        <w:rPr>
          <w:rStyle w:val="StyleUnderline"/>
          <w:rFonts w:asciiTheme="minorHAnsi" w:hAnsiTheme="minorHAnsi" w:cstheme="minorHAnsi"/>
        </w:rPr>
        <w:t>weaponising</w:t>
      </w:r>
      <w:proofErr w:type="spellEnd"/>
      <w:r w:rsidRPr="009E65C4">
        <w:rPr>
          <w:rStyle w:val="StyleUnderline"/>
          <w:rFonts w:asciiTheme="minorHAnsi" w:hAnsiTheme="minorHAnsi" w:cstheme="minorHAnsi"/>
        </w:rPr>
        <w:t xml:space="preserve"> biology is arguably</w:t>
      </w:r>
      <w:r w:rsidRPr="009E65C4">
        <w:rPr>
          <w:rFonts w:asciiTheme="minorHAnsi" w:hAnsiTheme="minorHAnsi" w:cstheme="minorHAnsi"/>
          <w:sz w:val="14"/>
        </w:rPr>
        <w:t xml:space="preserve"> through the process of </w:t>
      </w:r>
      <w:proofErr w:type="spellStart"/>
      <w:r w:rsidRPr="009E65C4">
        <w:rPr>
          <w:rStyle w:val="StyleUnderline"/>
          <w:rFonts w:asciiTheme="minorHAnsi" w:hAnsiTheme="minorHAnsi" w:cstheme="minorHAnsi"/>
        </w:rPr>
        <w:t>aerosolising</w:t>
      </w:r>
      <w:proofErr w:type="spellEnd"/>
      <w:r w:rsidRPr="009E65C4">
        <w:rPr>
          <w:rStyle w:val="StyleUnderline"/>
          <w:rFonts w:asciiTheme="minorHAnsi" w:hAnsiTheme="minorHAnsi" w:cstheme="minorHAnsi"/>
        </w:rPr>
        <w:t xml:space="preserve"> agents</w:t>
      </w:r>
      <w:r w:rsidRPr="009E65C4">
        <w:rPr>
          <w:rFonts w:asciiTheme="minorHAnsi" w:hAnsiTheme="minorHAnsi" w:cstheme="minorHAnsi"/>
          <w:sz w:val="14"/>
        </w:rPr>
        <w:t xml:space="preserve">, something recognised mid-way through the last century as opening up the theoretical possibility of using biological weapons on a gigantic scale.53 However, </w:t>
      </w:r>
      <w:proofErr w:type="spellStart"/>
      <w:r w:rsidRPr="009E65C4">
        <w:rPr>
          <w:rStyle w:val="Emphasis"/>
          <w:rFonts w:asciiTheme="minorHAnsi" w:hAnsiTheme="minorHAnsi" w:cstheme="minorHAnsi"/>
        </w:rPr>
        <w:t>realising</w:t>
      </w:r>
      <w:proofErr w:type="spellEnd"/>
      <w:r w:rsidRPr="009E65C4">
        <w:rPr>
          <w:rStyle w:val="Emphasis"/>
          <w:rFonts w:asciiTheme="minorHAnsi" w:hAnsiTheme="minorHAnsi" w:cstheme="minorHAnsi"/>
        </w:rPr>
        <w:t xml:space="preserve"> such theoretical potential is difficult and it </w:t>
      </w:r>
      <w:r w:rsidRPr="00043054">
        <w:rPr>
          <w:rStyle w:val="Emphasis"/>
          <w:rFonts w:asciiTheme="minorHAnsi" w:hAnsiTheme="minorHAnsi" w:cstheme="minorHAnsi"/>
          <w:highlight w:val="green"/>
        </w:rPr>
        <w:t>took states decades to develop</w:t>
      </w:r>
      <w:r w:rsidRPr="009E65C4">
        <w:rPr>
          <w:rStyle w:val="Emphasis"/>
          <w:rFonts w:asciiTheme="minorHAnsi" w:hAnsiTheme="minorHAnsi" w:cstheme="minorHAnsi"/>
        </w:rPr>
        <w:t xml:space="preserve"> more </w:t>
      </w:r>
      <w:r w:rsidRPr="00043054">
        <w:rPr>
          <w:rStyle w:val="Emphasis"/>
          <w:rFonts w:asciiTheme="minorHAnsi" w:hAnsiTheme="minorHAnsi" w:cstheme="minorHAnsi"/>
          <w:highlight w:val="green"/>
        </w:rPr>
        <w:t>predictable biological weapon</w:t>
      </w:r>
      <w:r w:rsidRPr="00043054">
        <w:rPr>
          <w:rFonts w:asciiTheme="minorHAnsi" w:hAnsiTheme="minorHAnsi" w:cstheme="minorHAnsi"/>
          <w:sz w:val="14"/>
          <w:highlight w:val="green"/>
        </w:rPr>
        <w:t>s</w:t>
      </w:r>
      <w:r w:rsidRPr="009E65C4">
        <w:rPr>
          <w:rFonts w:asciiTheme="minorHAnsi" w:hAnsiTheme="minorHAnsi" w:cstheme="minorHAnsi"/>
          <w:sz w:val="14"/>
        </w:rPr>
        <w:t xml:space="preserve">,54 </w:t>
      </w:r>
      <w:r w:rsidRPr="009E65C4">
        <w:rPr>
          <w:rStyle w:val="Emphasis"/>
          <w:rFonts w:asciiTheme="minorHAnsi" w:hAnsiTheme="minorHAnsi" w:cstheme="minorHAnsi"/>
        </w:rPr>
        <w:t xml:space="preserve">and </w:t>
      </w:r>
      <w:r w:rsidRPr="00043054">
        <w:rPr>
          <w:rStyle w:val="Emphasis"/>
          <w:rFonts w:asciiTheme="minorHAnsi" w:hAnsiTheme="minorHAnsi" w:cstheme="minorHAnsi"/>
          <w:highlight w:val="green"/>
        </w:rPr>
        <w:t>even then</w:t>
      </w:r>
      <w:r w:rsidRPr="009E65C4">
        <w:rPr>
          <w:rStyle w:val="Emphasis"/>
          <w:rFonts w:asciiTheme="minorHAnsi" w:hAnsiTheme="minorHAnsi" w:cstheme="minorHAnsi"/>
        </w:rPr>
        <w:t xml:space="preserve"> such </w:t>
      </w:r>
      <w:r w:rsidRPr="00043054">
        <w:rPr>
          <w:rStyle w:val="Emphasis"/>
          <w:rFonts w:asciiTheme="minorHAnsi" w:hAnsiTheme="minorHAnsi" w:cstheme="minorHAnsi"/>
          <w:highlight w:val="green"/>
        </w:rPr>
        <w:t>weapons were</w:t>
      </w:r>
      <w:r w:rsidRPr="009E65C4">
        <w:rPr>
          <w:rStyle w:val="Emphasis"/>
          <w:rFonts w:asciiTheme="minorHAnsi" w:hAnsiTheme="minorHAnsi" w:cstheme="minorHAnsi"/>
        </w:rPr>
        <w:t xml:space="preserve"> acutely </w:t>
      </w:r>
      <w:r w:rsidRPr="00043054">
        <w:rPr>
          <w:rStyle w:val="Emphasis"/>
          <w:rFonts w:asciiTheme="minorHAnsi" w:hAnsiTheme="minorHAnsi" w:cstheme="minorHAnsi"/>
          <w:highlight w:val="green"/>
        </w:rPr>
        <w:t>vulnerable to environmental factors</w:t>
      </w:r>
      <w:r w:rsidRPr="009E65C4">
        <w:rPr>
          <w:rFonts w:asciiTheme="minorHAnsi" w:hAnsiTheme="minorHAnsi" w:cstheme="minorHAnsi"/>
          <w:sz w:val="14"/>
        </w:rPr>
        <w:t xml:space="preserve">.55 </w:t>
      </w:r>
      <w:r w:rsidRPr="009E65C4">
        <w:rPr>
          <w:rStyle w:val="StyleUnderline"/>
          <w:rFonts w:asciiTheme="minorHAnsi" w:hAnsiTheme="minorHAnsi" w:cstheme="minorHAnsi"/>
        </w:rPr>
        <w:t>For non-state groups such complexity has proven a significant barrier to CBW development</w:t>
      </w:r>
      <w:r w:rsidRPr="009E65C4">
        <w:rPr>
          <w:rFonts w:asciiTheme="minorHAnsi" w:hAnsiTheme="minorHAnsi" w:cstheme="minorHAnsi"/>
          <w:sz w:val="14"/>
        </w:rPr>
        <w:t xml:space="preserve">. By means of an example, </w:t>
      </w:r>
      <w:r w:rsidRPr="009E65C4">
        <w:rPr>
          <w:rStyle w:val="StyleUnderline"/>
          <w:rFonts w:asciiTheme="minorHAnsi" w:hAnsiTheme="minorHAnsi" w:cstheme="minorHAnsi"/>
        </w:rPr>
        <w:t>one of the best-resourced biological weapons programs</w:t>
      </w:r>
      <w:r w:rsidRPr="009E65C4">
        <w:rPr>
          <w:rFonts w:asciiTheme="minorHAnsi" w:hAnsiTheme="minorHAnsi" w:cstheme="minorHAnsi"/>
          <w:sz w:val="14"/>
        </w:rPr>
        <w:t xml:space="preserve">, that of </w:t>
      </w:r>
      <w:r w:rsidRPr="009E65C4">
        <w:rPr>
          <w:rStyle w:val="StyleUnderline"/>
          <w:rFonts w:asciiTheme="minorHAnsi" w:hAnsiTheme="minorHAnsi" w:cstheme="minorHAnsi"/>
        </w:rPr>
        <w:t>Aum Shinrikyo, failed variously because the group acquired the wrong strain, contaminated fermenters and were faced with insurmountable production and dissemination difficulties</w:t>
      </w:r>
      <w:r w:rsidRPr="009E65C4">
        <w:rPr>
          <w:rFonts w:asciiTheme="minorHAnsi" w:hAnsiTheme="minorHAnsi" w:cstheme="minorHAnsi"/>
          <w:sz w:val="14"/>
        </w:rPr>
        <w:t xml:space="preserve">.56 </w:t>
      </w:r>
      <w:r w:rsidRPr="009E65C4">
        <w:rPr>
          <w:rStyle w:val="StyleUnderline"/>
          <w:rFonts w:asciiTheme="minorHAnsi" w:hAnsiTheme="minorHAnsi" w:cstheme="minorHAnsi"/>
        </w:rPr>
        <w:t xml:space="preserve">There are of course exceptions, such as the 2001 </w:t>
      </w:r>
      <w:r w:rsidRPr="00043054">
        <w:rPr>
          <w:rStyle w:val="StyleUnderline"/>
          <w:rFonts w:asciiTheme="minorHAnsi" w:hAnsiTheme="minorHAnsi" w:cstheme="minorHAnsi"/>
          <w:highlight w:val="green"/>
        </w:rPr>
        <w:t xml:space="preserve">anthrax </w:t>
      </w:r>
      <w:r w:rsidRPr="009E65C4">
        <w:rPr>
          <w:rStyle w:val="StyleUnderline"/>
          <w:rFonts w:asciiTheme="minorHAnsi" w:hAnsiTheme="minorHAnsi" w:cstheme="minorHAnsi"/>
        </w:rPr>
        <w:t>Letter Attacks</w:t>
      </w:r>
      <w:r w:rsidRPr="009E65C4">
        <w:rPr>
          <w:rFonts w:asciiTheme="minorHAnsi" w:hAnsiTheme="minorHAnsi" w:cstheme="minorHAnsi"/>
          <w:sz w:val="14"/>
        </w:rPr>
        <w:t xml:space="preserve"> in the US. However, </w:t>
      </w:r>
      <w:r w:rsidRPr="009E65C4">
        <w:rPr>
          <w:rStyle w:val="StyleUnderline"/>
          <w:rFonts w:asciiTheme="minorHAnsi" w:hAnsiTheme="minorHAnsi" w:cstheme="minorHAnsi"/>
        </w:rPr>
        <w:t>if one accepts the conclusions of the FBI that this sophisticated attack</w:t>
      </w:r>
      <w:r w:rsidRPr="009E65C4">
        <w:rPr>
          <w:rFonts w:asciiTheme="minorHAnsi" w:hAnsiTheme="minorHAnsi" w:cstheme="minorHAnsi"/>
          <w:sz w:val="14"/>
        </w:rPr>
        <w:t xml:space="preserve"> with </w:t>
      </w:r>
      <w:proofErr w:type="spellStart"/>
      <w:r w:rsidRPr="009E65C4">
        <w:rPr>
          <w:rFonts w:asciiTheme="minorHAnsi" w:hAnsiTheme="minorHAnsi" w:cstheme="minorHAnsi"/>
          <w:sz w:val="14"/>
        </w:rPr>
        <w:t>aerosolised</w:t>
      </w:r>
      <w:proofErr w:type="spellEnd"/>
      <w:r w:rsidRPr="009E65C4">
        <w:rPr>
          <w:rFonts w:asciiTheme="minorHAnsi" w:hAnsiTheme="minorHAnsi" w:cstheme="minorHAnsi"/>
          <w:sz w:val="14"/>
        </w:rPr>
        <w:t xml:space="preserve"> anthrax in the US postal system </w:t>
      </w:r>
      <w:r w:rsidRPr="009E65C4">
        <w:rPr>
          <w:rStyle w:val="StyleUnderline"/>
          <w:rFonts w:asciiTheme="minorHAnsi" w:hAnsiTheme="minorHAnsi" w:cstheme="minorHAnsi"/>
        </w:rPr>
        <w:t>was perpetrated by a US biodefence researcher, Dr</w:t>
      </w:r>
      <w:r w:rsidRPr="009E65C4">
        <w:rPr>
          <w:rFonts w:asciiTheme="minorHAnsi" w:hAnsiTheme="minorHAnsi" w:cstheme="minorHAnsi"/>
          <w:sz w:val="14"/>
        </w:rPr>
        <w:t xml:space="preserve"> Bruce </w:t>
      </w:r>
      <w:r w:rsidRPr="009E65C4">
        <w:rPr>
          <w:rStyle w:val="StyleUnderline"/>
          <w:rFonts w:asciiTheme="minorHAnsi" w:hAnsiTheme="minorHAnsi" w:cstheme="minorHAnsi"/>
        </w:rPr>
        <w:t>Ivins,</w:t>
      </w:r>
      <w:r w:rsidRPr="009E65C4">
        <w:rPr>
          <w:rFonts w:asciiTheme="minorHAnsi" w:hAnsiTheme="minorHAnsi" w:cstheme="minorHAnsi"/>
          <w:sz w:val="14"/>
        </w:rPr>
        <w:t xml:space="preserve">57 </w:t>
      </w:r>
      <w:r w:rsidRPr="009E65C4">
        <w:rPr>
          <w:rStyle w:val="Emphasis"/>
          <w:rFonts w:asciiTheme="minorHAnsi" w:hAnsiTheme="minorHAnsi" w:cstheme="minorHAnsi"/>
        </w:rPr>
        <w:t xml:space="preserve">it is </w:t>
      </w:r>
      <w:r w:rsidRPr="00043054">
        <w:rPr>
          <w:rStyle w:val="Emphasis"/>
          <w:rFonts w:asciiTheme="minorHAnsi" w:hAnsiTheme="minorHAnsi" w:cstheme="minorHAnsi"/>
          <w:highlight w:val="green"/>
        </w:rPr>
        <w:t>an</w:t>
      </w:r>
      <w:r w:rsidRPr="009E65C4">
        <w:rPr>
          <w:rStyle w:val="Emphasis"/>
          <w:rFonts w:asciiTheme="minorHAnsi" w:hAnsiTheme="minorHAnsi" w:cstheme="minorHAnsi"/>
        </w:rPr>
        <w:t xml:space="preserve"> </w:t>
      </w:r>
      <w:r w:rsidRPr="00043054">
        <w:rPr>
          <w:rStyle w:val="Emphasis"/>
          <w:rFonts w:asciiTheme="minorHAnsi" w:hAnsiTheme="minorHAnsi" w:cstheme="minorHAnsi"/>
          <w:highlight w:val="green"/>
        </w:rPr>
        <w:t>exception that proves the rule</w:t>
      </w:r>
      <w:r w:rsidRPr="00043054">
        <w:rPr>
          <w:rFonts w:asciiTheme="minorHAnsi" w:hAnsiTheme="minorHAnsi" w:cstheme="minorHAnsi"/>
          <w:sz w:val="14"/>
          <w:highlight w:val="green"/>
        </w:rPr>
        <w:t>.</w:t>
      </w:r>
      <w:r w:rsidRPr="009E65C4">
        <w:rPr>
          <w:rFonts w:asciiTheme="minorHAnsi" w:hAnsiTheme="minorHAnsi" w:cstheme="minorHAnsi"/>
          <w:sz w:val="14"/>
        </w:rPr>
        <w:t xml:space="preserve"> </w:t>
      </w:r>
      <w:r w:rsidRPr="009E65C4">
        <w:rPr>
          <w:rStyle w:val="StyleUnderline"/>
          <w:rFonts w:asciiTheme="minorHAnsi" w:hAnsiTheme="minorHAnsi" w:cstheme="minorHAnsi"/>
        </w:rPr>
        <w:t>To circumvent</w:t>
      </w:r>
      <w:r w:rsidRPr="009E65C4">
        <w:rPr>
          <w:rFonts w:asciiTheme="minorHAnsi" w:hAnsiTheme="minorHAnsi" w:cstheme="minorHAnsi"/>
          <w:sz w:val="14"/>
        </w:rPr>
        <w:t xml:space="preserve"> the difficulties with </w:t>
      </w:r>
      <w:proofErr w:type="spellStart"/>
      <w:r w:rsidRPr="009E65C4">
        <w:rPr>
          <w:rStyle w:val="StyleUnderline"/>
          <w:rFonts w:asciiTheme="minorHAnsi" w:hAnsiTheme="minorHAnsi" w:cstheme="minorHAnsi"/>
        </w:rPr>
        <w:t>aerosolisation</w:t>
      </w:r>
      <w:proofErr w:type="spellEnd"/>
      <w:r w:rsidRPr="009E65C4">
        <w:rPr>
          <w:rStyle w:val="StyleUnderline"/>
          <w:rFonts w:asciiTheme="minorHAnsi" w:hAnsiTheme="minorHAnsi" w:cstheme="minorHAnsi"/>
        </w:rPr>
        <w:t>, arguably one could use human-to-human transmissible</w:t>
      </w:r>
      <w:r w:rsidRPr="009E65C4">
        <w:rPr>
          <w:rFonts w:asciiTheme="minorHAnsi" w:hAnsiTheme="minorHAnsi" w:cstheme="minorHAnsi"/>
          <w:sz w:val="14"/>
        </w:rPr>
        <w:t xml:space="preserve"> biological agents as part of a suicide bioterror operation. There are good reasons for concern over how crude suicide bioterrorists could employ such a tactic. </w:t>
      </w:r>
      <w:r w:rsidRPr="009E65C4">
        <w:rPr>
          <w:rStyle w:val="StyleUnderline"/>
          <w:rFonts w:asciiTheme="minorHAnsi" w:hAnsiTheme="minorHAnsi" w:cstheme="minorHAnsi"/>
        </w:rPr>
        <w:t>However, the use of highly contagious agents is also poorly predictable and would have to deal with social factors, such as the “spatial contact process among individuals”</w:t>
      </w:r>
      <w:r w:rsidRPr="009E65C4">
        <w:rPr>
          <w:rFonts w:asciiTheme="minorHAnsi" w:hAnsiTheme="minorHAnsi" w:cstheme="minorHAnsi"/>
          <w:sz w:val="14"/>
        </w:rPr>
        <w:t xml:space="preserve">, which can spell “out the difference between large-scale epidemics and abortive ones”.58 </w:t>
      </w:r>
      <w:r w:rsidRPr="009E65C4">
        <w:rPr>
          <w:rStyle w:val="StyleUnderline"/>
          <w:rFonts w:asciiTheme="minorHAnsi" w:hAnsiTheme="minorHAnsi" w:cstheme="minorHAnsi"/>
        </w:rPr>
        <w:t>The counter to this argument is the growing access to data and the changing human geography of the life sciences</w:t>
      </w:r>
      <w:r w:rsidRPr="009E65C4">
        <w:rPr>
          <w:rFonts w:asciiTheme="minorHAnsi" w:hAnsiTheme="minorHAnsi" w:cstheme="minorHAnsi"/>
          <w:sz w:val="14"/>
        </w:rPr>
        <w:t xml:space="preserve">. Some 83% of European households reportedly </w:t>
      </w:r>
      <w:r w:rsidRPr="009E65C4">
        <w:rPr>
          <w:rStyle w:val="StyleUnderline"/>
          <w:rFonts w:asciiTheme="minorHAnsi" w:hAnsiTheme="minorHAnsi" w:cstheme="minorHAnsi"/>
        </w:rPr>
        <w:t>are online, effectively allowing access to what is a growing body of available data on CBW, including so-called bioterrorist “recipes” and “blueprints</w:t>
      </w:r>
      <w:r w:rsidRPr="009E65C4">
        <w:rPr>
          <w:rFonts w:asciiTheme="minorHAnsi" w:hAnsiTheme="minorHAnsi" w:cstheme="minorHAnsi"/>
          <w:sz w:val="14"/>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9E65C4">
        <w:rPr>
          <w:rStyle w:val="StyleUnderline"/>
          <w:rFonts w:asciiTheme="minorHAnsi" w:hAnsiTheme="minorHAnsi" w:cstheme="minorHAnsi"/>
        </w:rPr>
        <w:t>This is compounded by reports that groups such as Daesh have deliberately sought to recruit foreign fighters “including some with degrees in physics, chemistry, and computer science</w:t>
      </w:r>
      <w:r w:rsidRPr="009E65C4">
        <w:rPr>
          <w:rFonts w:asciiTheme="minorHAnsi" w:hAnsiTheme="minorHAnsi" w:cstheme="minorHAnsi"/>
          <w:sz w:val="14"/>
        </w:rPr>
        <w:t xml:space="preserve">, who experts believe have the ability to manufacture lethal weapons from raw substances”.61 Whilst it would be unwise to ignore such developments, </w:t>
      </w:r>
      <w:r w:rsidRPr="009E65C4">
        <w:rPr>
          <w:rStyle w:val="Emphasis"/>
          <w:rFonts w:asciiTheme="minorHAnsi" w:hAnsiTheme="minorHAnsi" w:cstheme="minorHAnsi"/>
        </w:rPr>
        <w:t>there is a need for caution in looking at the extent to which new technologies and geographies will facilitate the adoption of chemical and biological weapons</w:t>
      </w:r>
      <w:r w:rsidRPr="009E65C4">
        <w:rPr>
          <w:rFonts w:asciiTheme="minorHAnsi" w:hAnsiTheme="minorHAnsi" w:cstheme="minorHAnsi"/>
          <w:sz w:val="14"/>
        </w:rPr>
        <w:t xml:space="preserve"> by groups seeking to target European countries. First, </w:t>
      </w:r>
      <w:r w:rsidRPr="00043054">
        <w:rPr>
          <w:rStyle w:val="Emphasis"/>
          <w:rFonts w:asciiTheme="minorHAnsi" w:hAnsiTheme="minorHAnsi" w:cstheme="minorHAnsi"/>
          <w:highlight w:val="green"/>
        </w:rPr>
        <w:t xml:space="preserve">data </w:t>
      </w:r>
      <w:r w:rsidRPr="009E65C4">
        <w:rPr>
          <w:rStyle w:val="Emphasis"/>
          <w:rFonts w:asciiTheme="minorHAnsi" w:hAnsiTheme="minorHAnsi" w:cstheme="minorHAnsi"/>
        </w:rPr>
        <w:t xml:space="preserve">is </w:t>
      </w:r>
      <w:r w:rsidRPr="00043054">
        <w:rPr>
          <w:rStyle w:val="Emphasis"/>
          <w:rFonts w:asciiTheme="minorHAnsi" w:hAnsiTheme="minorHAnsi" w:cstheme="minorHAnsi"/>
          <w:highlight w:val="green"/>
        </w:rPr>
        <w:t>not info</w:t>
      </w:r>
      <w:r w:rsidRPr="009E65C4">
        <w:rPr>
          <w:rStyle w:val="Emphasis"/>
          <w:rFonts w:asciiTheme="minorHAnsi" w:hAnsiTheme="minorHAnsi" w:cstheme="minorHAnsi"/>
        </w:rPr>
        <w:t xml:space="preserve">rmation, and information </w:t>
      </w:r>
      <w:r w:rsidRPr="00043054">
        <w:rPr>
          <w:rStyle w:val="Emphasis"/>
          <w:rFonts w:asciiTheme="minorHAnsi" w:hAnsiTheme="minorHAnsi" w:cstheme="minorHAnsi"/>
          <w:highlight w:val="green"/>
        </w:rPr>
        <w:t>is not knowledge, let alone</w:t>
      </w:r>
      <w:r w:rsidRPr="009E65C4">
        <w:rPr>
          <w:rStyle w:val="Emphasis"/>
          <w:rFonts w:asciiTheme="minorHAnsi" w:hAnsiTheme="minorHAnsi" w:cstheme="minorHAnsi"/>
        </w:rPr>
        <w:t xml:space="preserve"> the </w:t>
      </w:r>
      <w:r w:rsidRPr="00043054">
        <w:rPr>
          <w:rStyle w:val="Emphasis"/>
          <w:rFonts w:asciiTheme="minorHAnsi" w:hAnsiTheme="minorHAnsi" w:cstheme="minorHAnsi"/>
          <w:highlight w:val="green"/>
        </w:rPr>
        <w:t xml:space="preserve">tacit knowledge required </w:t>
      </w:r>
      <w:r w:rsidRPr="009E65C4">
        <w:rPr>
          <w:rStyle w:val="Emphasis"/>
          <w:rFonts w:asciiTheme="minorHAnsi" w:hAnsiTheme="minorHAnsi" w:cstheme="minorHAnsi"/>
        </w:rPr>
        <w:t>for CBW</w:t>
      </w:r>
      <w:r w:rsidRPr="009E65C4">
        <w:rPr>
          <w:rFonts w:asciiTheme="minorHAnsi" w:hAnsiTheme="minorHAnsi" w:cstheme="minorHAnsi"/>
          <w:sz w:val="14"/>
        </w:rPr>
        <w:t xml:space="preserve">.62 In many cases </w:t>
      </w:r>
      <w:r w:rsidRPr="009E65C4">
        <w:rPr>
          <w:rStyle w:val="StyleUnderline"/>
          <w:rFonts w:asciiTheme="minorHAnsi" w:hAnsiTheme="minorHAnsi" w:cstheme="minorHAnsi"/>
        </w:rPr>
        <w:t>a degree of determination and dedication will be required merely to separate online fantasy from fact and identify operationally useful information</w:t>
      </w:r>
      <w:r w:rsidRPr="009E65C4">
        <w:rPr>
          <w:rFonts w:asciiTheme="minorHAnsi" w:hAnsiTheme="minorHAnsi" w:cstheme="minorHAnsi"/>
          <w:sz w:val="14"/>
        </w:rPr>
        <w:t xml:space="preserve"> (of relevance to the European context) from nonsense (or information pertinent to contexts other than Europe). Second, with new technologies there is the potential for such tools to enable some, but certainly not all, actors, and </w:t>
      </w:r>
      <w:r w:rsidRPr="009E65C4">
        <w:rPr>
          <w:rStyle w:val="StyleUnderline"/>
          <w:rFonts w:asciiTheme="minorHAnsi" w:hAnsiTheme="minorHAnsi" w:cstheme="minorHAnsi"/>
        </w:rPr>
        <w:t>even then new technologies bring new challenges. CRISPR, gene editing technology</w:t>
      </w:r>
      <w:r w:rsidRPr="009E65C4">
        <w:rPr>
          <w:rFonts w:asciiTheme="minorHAnsi" w:hAnsiTheme="minorHAnsi" w:cstheme="minorHAnsi"/>
          <w:sz w:val="14"/>
        </w:rPr>
        <w:t xml:space="preserve"> is currently seen as a particular source of promise and peril, </w:t>
      </w:r>
      <w:r w:rsidRPr="009E65C4">
        <w:rPr>
          <w:rStyle w:val="StyleUnderline"/>
          <w:rFonts w:asciiTheme="minorHAnsi" w:hAnsiTheme="minorHAnsi" w:cstheme="minorHAnsi"/>
        </w:rPr>
        <w:t>which purportedly enables “even largely untrained people to manipulate the very essence of life</w:t>
      </w:r>
      <w:r w:rsidRPr="009E65C4">
        <w:rPr>
          <w:rFonts w:asciiTheme="minorHAnsi" w:hAnsiTheme="minorHAnsi" w:cstheme="minorHAnsi"/>
          <w:sz w:val="14"/>
        </w:rPr>
        <w:t xml:space="preserve">”.63 As much may be technically true, </w:t>
      </w:r>
      <w:r w:rsidRPr="009E65C4">
        <w:rPr>
          <w:rStyle w:val="StyleUnderline"/>
          <w:rFonts w:asciiTheme="minorHAnsi" w:hAnsiTheme="minorHAnsi" w:cstheme="minorHAnsi"/>
        </w:rPr>
        <w:t>yet “</w:t>
      </w:r>
      <w:r w:rsidRPr="00043054">
        <w:rPr>
          <w:rStyle w:val="StyleUnderline"/>
          <w:rFonts w:asciiTheme="minorHAnsi" w:hAnsiTheme="minorHAnsi" w:cstheme="minorHAnsi"/>
          <w:highlight w:val="green"/>
        </w:rPr>
        <w:t>untrained people</w:t>
      </w:r>
      <w:r w:rsidRPr="009E65C4">
        <w:rPr>
          <w:rStyle w:val="StyleUnderline"/>
          <w:rFonts w:asciiTheme="minorHAnsi" w:hAnsiTheme="minorHAnsi" w:cstheme="minorHAnsi"/>
        </w:rPr>
        <w:t xml:space="preserve">” would nonetheless </w:t>
      </w:r>
      <w:r w:rsidRPr="00043054">
        <w:rPr>
          <w:rStyle w:val="StyleUnderline"/>
          <w:rFonts w:asciiTheme="minorHAnsi" w:hAnsiTheme="minorHAnsi" w:cstheme="minorHAnsi"/>
          <w:highlight w:val="green"/>
        </w:rPr>
        <w:t>require</w:t>
      </w:r>
      <w:r w:rsidRPr="009E65C4">
        <w:rPr>
          <w:rStyle w:val="StyleUnderline"/>
          <w:rFonts w:asciiTheme="minorHAnsi" w:hAnsiTheme="minorHAnsi" w:cstheme="minorHAnsi"/>
        </w:rPr>
        <w:t xml:space="preserve"> some </w:t>
      </w:r>
      <w:r w:rsidRPr="00043054">
        <w:rPr>
          <w:rStyle w:val="StyleUnderline"/>
          <w:rFonts w:asciiTheme="minorHAnsi" w:hAnsiTheme="minorHAnsi" w:cstheme="minorHAnsi"/>
          <w:highlight w:val="green"/>
        </w:rPr>
        <w:t xml:space="preserve">guidance </w:t>
      </w:r>
      <w:r w:rsidRPr="009E65C4">
        <w:rPr>
          <w:rStyle w:val="StyleUnderline"/>
          <w:rFonts w:asciiTheme="minorHAnsi" w:hAnsiTheme="minorHAnsi" w:cstheme="minorHAnsi"/>
        </w:rPr>
        <w:t>in identifying suitable areas of genetic structures to manipulate</w:t>
      </w:r>
      <w:r w:rsidRPr="009E65C4">
        <w:rPr>
          <w:rFonts w:asciiTheme="minorHAnsi" w:hAnsiTheme="minorHAnsi" w:cstheme="minorHAnsi"/>
          <w:sz w:val="14"/>
        </w:rPr>
        <w:t xml:space="preserve">. Moreover, </w:t>
      </w:r>
      <w:r w:rsidRPr="00043054">
        <w:rPr>
          <w:rStyle w:val="Emphasis"/>
          <w:rFonts w:asciiTheme="minorHAnsi" w:hAnsiTheme="minorHAnsi" w:cstheme="minorHAnsi"/>
          <w:highlight w:val="green"/>
        </w:rPr>
        <w:t>CRISPR would only get aspiring weaponeers so far</w:t>
      </w:r>
      <w:r w:rsidRPr="009E65C4">
        <w:rPr>
          <w:rStyle w:val="Emphasis"/>
          <w:rFonts w:asciiTheme="minorHAnsi" w:hAnsiTheme="minorHAnsi" w:cstheme="minorHAnsi"/>
        </w:rPr>
        <w:t xml:space="preserve">, with the </w:t>
      </w:r>
      <w:r w:rsidRPr="00043054">
        <w:rPr>
          <w:rStyle w:val="Emphasis"/>
          <w:rFonts w:asciiTheme="minorHAnsi" w:hAnsiTheme="minorHAnsi" w:cstheme="minorHAnsi"/>
          <w:highlight w:val="green"/>
        </w:rPr>
        <w:t>process</w:t>
      </w:r>
      <w:r w:rsidRPr="009E65C4">
        <w:rPr>
          <w:rStyle w:val="Emphasis"/>
          <w:rFonts w:asciiTheme="minorHAnsi" w:hAnsiTheme="minorHAnsi" w:cstheme="minorHAnsi"/>
        </w:rPr>
        <w:t xml:space="preserve"> of culturing, </w:t>
      </w:r>
      <w:r w:rsidRPr="00043054">
        <w:rPr>
          <w:rStyle w:val="Emphasis"/>
          <w:rFonts w:asciiTheme="minorHAnsi" w:hAnsiTheme="minorHAnsi" w:cstheme="minorHAnsi"/>
          <w:highlight w:val="green"/>
        </w:rPr>
        <w:t xml:space="preserve">scaling-up and </w:t>
      </w:r>
      <w:proofErr w:type="spellStart"/>
      <w:r w:rsidRPr="00043054">
        <w:rPr>
          <w:rStyle w:val="Emphasis"/>
          <w:rFonts w:asciiTheme="minorHAnsi" w:hAnsiTheme="minorHAnsi" w:cstheme="minorHAnsi"/>
          <w:highlight w:val="green"/>
        </w:rPr>
        <w:t>weaponisation</w:t>
      </w:r>
      <w:proofErr w:type="spellEnd"/>
      <w:r w:rsidRPr="009E65C4">
        <w:rPr>
          <w:rStyle w:val="Emphasis"/>
          <w:rFonts w:asciiTheme="minorHAnsi" w:hAnsiTheme="minorHAnsi" w:cstheme="minorHAnsi"/>
        </w:rPr>
        <w:t xml:space="preserve"> still </w:t>
      </w:r>
      <w:r w:rsidRPr="00043054">
        <w:rPr>
          <w:rStyle w:val="Emphasis"/>
          <w:rFonts w:asciiTheme="minorHAnsi" w:hAnsiTheme="minorHAnsi" w:cstheme="minorHAnsi"/>
          <w:highlight w:val="green"/>
        </w:rPr>
        <w:t>requiring</w:t>
      </w:r>
      <w:r w:rsidRPr="009E65C4">
        <w:rPr>
          <w:rStyle w:val="Emphasis"/>
          <w:rFonts w:asciiTheme="minorHAnsi" w:hAnsiTheme="minorHAnsi" w:cstheme="minorHAnsi"/>
        </w:rPr>
        <w:t xml:space="preserve"> considerable attention and interdisciplinary </w:t>
      </w:r>
      <w:r w:rsidRPr="00043054">
        <w:rPr>
          <w:rStyle w:val="Emphasis"/>
          <w:rFonts w:asciiTheme="minorHAnsi" w:hAnsiTheme="minorHAnsi" w:cstheme="minorHAnsi"/>
          <w:highlight w:val="green"/>
        </w:rPr>
        <w:t>skills</w:t>
      </w:r>
      <w:r w:rsidRPr="009E65C4">
        <w:rPr>
          <w:rStyle w:val="Emphasis"/>
          <w:rFonts w:asciiTheme="minorHAnsi" w:hAnsiTheme="minorHAnsi" w:cstheme="minorHAnsi"/>
        </w:rPr>
        <w:t>, typically generated through “large interdisciplinary teams of scientists, engineers, and technicians</w:t>
      </w:r>
      <w:r w:rsidRPr="009E65C4">
        <w:rPr>
          <w:rFonts w:asciiTheme="minorHAnsi" w:hAnsiTheme="minorHAnsi" w:cstheme="minorHAnsi"/>
          <w:sz w:val="14"/>
        </w:rPr>
        <w:t xml:space="preserve">”,64 </w:t>
      </w:r>
      <w:r w:rsidRPr="009E65C4">
        <w:rPr>
          <w:rStyle w:val="Emphasis"/>
          <w:rFonts w:asciiTheme="minorHAnsi" w:hAnsiTheme="minorHAnsi" w:cstheme="minorHAnsi"/>
        </w:rPr>
        <w:t>in order to be effective</w:t>
      </w:r>
      <w:r w:rsidRPr="009E65C4">
        <w:rPr>
          <w:rFonts w:asciiTheme="minorHAnsi" w:hAnsiTheme="minorHAnsi" w:cstheme="minorHAnsi"/>
          <w:sz w:val="14"/>
        </w:rPr>
        <w:t xml:space="preserve">. Indeed, </w:t>
      </w:r>
      <w:r w:rsidRPr="009E65C4">
        <w:rPr>
          <w:rStyle w:val="StyleUnderline"/>
          <w:rFonts w:asciiTheme="minorHAnsi" w:hAnsiTheme="minorHAnsi" w:cstheme="minorHAnsi"/>
        </w:rPr>
        <w:t>for all the progress in science and technology, biological weapons are still not used, in part, because of the complexity of such weapons</w:t>
      </w:r>
      <w:r w:rsidRPr="009E65C4">
        <w:rPr>
          <w:rFonts w:asciiTheme="minorHAnsi" w:hAnsiTheme="minorHAnsi" w:cstheme="minorHAnsi"/>
          <w:sz w:val="14"/>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9E65C4">
        <w:rPr>
          <w:rStyle w:val="StyleUnderline"/>
          <w:rFonts w:asciiTheme="minorHAnsi" w:hAnsiTheme="minorHAnsi" w:cstheme="minorHAnsi"/>
        </w:rPr>
        <w:t>the greater and more assured the area-effectiveness sought for the weapon, the greater the practical difficulties of achieving</w:t>
      </w:r>
      <w:r w:rsidRPr="009E65C4">
        <w:rPr>
          <w:rFonts w:asciiTheme="minorHAnsi" w:hAnsiTheme="minorHAnsi" w:cstheme="minorHAnsi"/>
          <w:sz w:val="14"/>
        </w:rPr>
        <w:t xml:space="preserve"> it”.65</w:t>
      </w:r>
    </w:p>
    <w:p w14:paraId="788068FD" w14:textId="039ABD95" w:rsidR="00833BFC" w:rsidRDefault="00833BFC" w:rsidP="00833BFC"/>
    <w:p w14:paraId="4036AD3D" w14:textId="77777777" w:rsidR="00833BFC" w:rsidRPr="009E65C4" w:rsidRDefault="00833BFC" w:rsidP="00833BFC">
      <w:pPr>
        <w:pStyle w:val="Heading4"/>
        <w:rPr>
          <w:rFonts w:asciiTheme="minorHAnsi" w:hAnsiTheme="minorHAnsi" w:cstheme="minorHAnsi"/>
        </w:rPr>
      </w:pPr>
      <w:bookmarkStart w:id="2" w:name="_Hlk2872196"/>
      <w:bookmarkStart w:id="3" w:name="BlockBM6713"/>
      <w:r w:rsidRPr="009E65C4">
        <w:rPr>
          <w:rFonts w:asciiTheme="minorHAnsi" w:hAnsiTheme="minorHAnsi" w:cstheme="minorHAnsi"/>
        </w:rPr>
        <w:t xml:space="preserve">No bioweapons </w:t>
      </w:r>
    </w:p>
    <w:p w14:paraId="0CA0CD1D" w14:textId="77777777" w:rsidR="00833BFC" w:rsidRPr="009E65C4" w:rsidRDefault="00833BFC" w:rsidP="00833BFC">
      <w:pPr>
        <w:rPr>
          <w:rFonts w:asciiTheme="minorHAnsi" w:hAnsiTheme="minorHAnsi" w:cstheme="minorHAnsi"/>
        </w:rPr>
      </w:pPr>
      <w:proofErr w:type="spellStart"/>
      <w:r w:rsidRPr="009E65C4">
        <w:rPr>
          <w:rFonts w:asciiTheme="minorHAnsi" w:hAnsiTheme="minorHAnsi" w:cstheme="minorHAnsi"/>
        </w:rPr>
        <w:t>Filippa</w:t>
      </w:r>
      <w:proofErr w:type="spellEnd"/>
      <w:r w:rsidRPr="009E65C4">
        <w:rPr>
          <w:rFonts w:asciiTheme="minorHAnsi" w:hAnsiTheme="minorHAnsi" w:cstheme="minorHAnsi"/>
        </w:rPr>
        <w:t xml:space="preserve"> </w:t>
      </w:r>
      <w:proofErr w:type="spellStart"/>
      <w:r w:rsidRPr="009E65C4">
        <w:rPr>
          <w:rFonts w:asciiTheme="minorHAnsi" w:hAnsiTheme="minorHAnsi" w:cstheme="minorHAnsi"/>
          <w:b/>
        </w:rPr>
        <w:t>Lentzos</w:t>
      </w:r>
      <w:proofErr w:type="spellEnd"/>
      <w:r w:rsidRPr="009E65C4">
        <w:rPr>
          <w:rFonts w:asciiTheme="minorHAnsi" w:hAnsiTheme="minorHAnsi" w:cstheme="minorHAnsi"/>
          <w:b/>
        </w:rPr>
        <w:t xml:space="preserve"> 17</w:t>
      </w:r>
      <w:r w:rsidRPr="009E65C4">
        <w:rPr>
          <w:rFonts w:asciiTheme="minorHAnsi" w:hAnsiTheme="minorHAnsi" w:cstheme="minorHAnsi"/>
        </w:rPr>
        <w:t>. Senior research fellow jointly appointed in the Departments of War Studies and of Global Health and Social Medicine at King’s College London. 07-03-17. "Ignore Bill Gates: Where bioweapons focus really belongs." Bulletin of the Atomic Scientists. http://thebulletin.org/ignore-bill-gates-where-bioweapons-focus-really-belongs10876</w:t>
      </w:r>
    </w:p>
    <w:p w14:paraId="0FE97DBF" w14:textId="77777777" w:rsidR="00833BFC" w:rsidRPr="009E65C4" w:rsidRDefault="00833BFC" w:rsidP="00833BFC">
      <w:pPr>
        <w:rPr>
          <w:rFonts w:asciiTheme="minorHAnsi" w:hAnsiTheme="minorHAnsi" w:cstheme="minorHAnsi"/>
          <w:sz w:val="16"/>
        </w:rPr>
      </w:pPr>
      <w:r w:rsidRPr="009E65C4">
        <w:rPr>
          <w:rFonts w:asciiTheme="minorHAnsi" w:hAnsiTheme="minorHAnsi" w:cstheme="minorHAnsi"/>
          <w:sz w:val="16"/>
        </w:rPr>
        <w:t xml:space="preserve">I disagree. </w:t>
      </w:r>
      <w:r w:rsidRPr="009E65C4">
        <w:rPr>
          <w:rStyle w:val="StyleUnderline"/>
          <w:rFonts w:asciiTheme="minorHAnsi" w:hAnsiTheme="minorHAnsi" w:cstheme="minorHAnsi"/>
        </w:rPr>
        <w:t xml:space="preserve">At a stretch, terrorists taking advantage of advances in biology might be able to create </w:t>
      </w:r>
      <w:r w:rsidRPr="00043054">
        <w:rPr>
          <w:rStyle w:val="StyleUnderline"/>
          <w:rFonts w:asciiTheme="minorHAnsi" w:hAnsiTheme="minorHAnsi" w:cstheme="minorHAnsi"/>
          <w:highlight w:val="green"/>
        </w:rPr>
        <w:t>a</w:t>
      </w:r>
      <w:r w:rsidRPr="009E65C4">
        <w:rPr>
          <w:rStyle w:val="StyleUnderline"/>
          <w:rFonts w:asciiTheme="minorHAnsi" w:hAnsiTheme="minorHAnsi" w:cstheme="minorHAnsi"/>
        </w:rPr>
        <w:t xml:space="preserve"> viable </w:t>
      </w:r>
      <w:r w:rsidRPr="00043054">
        <w:rPr>
          <w:rStyle w:val="StyleUnderline"/>
          <w:rFonts w:asciiTheme="minorHAnsi" w:hAnsiTheme="minorHAnsi" w:cstheme="minorHAnsi"/>
          <w:highlight w:val="green"/>
        </w:rPr>
        <w:t>pathogen</w:t>
      </w:r>
      <w:r w:rsidRPr="009E65C4">
        <w:rPr>
          <w:rStyle w:val="StyleUnderline"/>
          <w:rFonts w:asciiTheme="minorHAnsi" w:hAnsiTheme="minorHAnsi" w:cstheme="minorHAnsi"/>
        </w:rPr>
        <w:t xml:space="preserve">. That </w:t>
      </w:r>
      <w:r w:rsidRPr="00043054">
        <w:rPr>
          <w:rStyle w:val="StyleUnderline"/>
          <w:rFonts w:asciiTheme="minorHAnsi" w:hAnsiTheme="minorHAnsi" w:cstheme="minorHAnsi"/>
          <w:highlight w:val="green"/>
        </w:rPr>
        <w:t>does not</w:t>
      </w:r>
      <w:r w:rsidRPr="009E65C4">
        <w:rPr>
          <w:rStyle w:val="StyleUnderline"/>
          <w:rFonts w:asciiTheme="minorHAnsi" w:hAnsiTheme="minorHAnsi" w:cstheme="minorHAnsi"/>
        </w:rPr>
        <w:t xml:space="preserve"> mean they could create </w:t>
      </w:r>
      <w:r w:rsidRPr="00043054">
        <w:rPr>
          <w:rStyle w:val="StyleUnderline"/>
          <w:rFonts w:asciiTheme="minorHAnsi" w:hAnsiTheme="minorHAnsi" w:cstheme="minorHAnsi"/>
          <w:highlight w:val="green"/>
        </w:rPr>
        <w:t xml:space="preserve">a </w:t>
      </w:r>
      <w:r w:rsidRPr="00043054">
        <w:rPr>
          <w:rStyle w:val="Emphasis"/>
          <w:rFonts w:asciiTheme="minorHAnsi" w:hAnsiTheme="minorHAnsi" w:cstheme="minorHAnsi"/>
          <w:highlight w:val="green"/>
        </w:rPr>
        <w:t>sophisticated</w:t>
      </w:r>
      <w:r w:rsidRPr="009E65C4">
        <w:rPr>
          <w:rFonts w:asciiTheme="minorHAnsi" w:hAnsiTheme="minorHAnsi" w:cstheme="minorHAnsi"/>
          <w:sz w:val="16"/>
        </w:rPr>
        <w:t xml:space="preserve"> biological </w:t>
      </w:r>
      <w:r w:rsidRPr="00043054">
        <w:rPr>
          <w:rStyle w:val="Emphasis"/>
          <w:rFonts w:asciiTheme="minorHAnsi" w:hAnsiTheme="minorHAnsi" w:cstheme="minorHAnsi"/>
          <w:highlight w:val="green"/>
        </w:rPr>
        <w:t>weapon</w:t>
      </w:r>
      <w:r w:rsidRPr="009E65C4">
        <w:rPr>
          <w:rFonts w:asciiTheme="minorHAnsi" w:hAnsiTheme="minorHAnsi" w:cstheme="minorHAnsi"/>
          <w:sz w:val="16"/>
        </w:rPr>
        <w:t xml:space="preserve">, </w:t>
      </w:r>
      <w:r w:rsidRPr="009E65C4">
        <w:rPr>
          <w:rStyle w:val="StyleUnderline"/>
          <w:rFonts w:asciiTheme="minorHAnsi" w:hAnsiTheme="minorHAnsi" w:cstheme="minorHAnsi"/>
        </w:rPr>
        <w:t xml:space="preserve">and certainly not a weapon that could kill </w:t>
      </w:r>
      <w:r w:rsidRPr="009E65C4">
        <w:rPr>
          <w:rStyle w:val="Emphasis"/>
          <w:rFonts w:asciiTheme="minorHAnsi" w:hAnsiTheme="minorHAnsi" w:cstheme="minorHAnsi"/>
        </w:rPr>
        <w:t>30 million</w:t>
      </w:r>
      <w:r w:rsidRPr="009E65C4">
        <w:rPr>
          <w:rFonts w:asciiTheme="minorHAnsi" w:hAnsiTheme="minorHAnsi" w:cstheme="minorHAnsi"/>
          <w:sz w:val="16"/>
        </w:rPr>
        <w:t xml:space="preserve"> people. </w:t>
      </w:r>
      <w:r w:rsidRPr="00043054">
        <w:rPr>
          <w:rStyle w:val="StyleUnderline"/>
          <w:rFonts w:asciiTheme="minorHAnsi" w:hAnsiTheme="minorHAnsi" w:cstheme="minorHAnsi"/>
          <w:highlight w:val="green"/>
        </w:rPr>
        <w:t>Terrorists</w:t>
      </w:r>
      <w:r w:rsidRPr="009E65C4">
        <w:rPr>
          <w:rStyle w:val="StyleUnderline"/>
          <w:rFonts w:asciiTheme="minorHAnsi" w:hAnsiTheme="minorHAnsi" w:cstheme="minorHAnsi"/>
        </w:rPr>
        <w:t xml:space="preserve"> in any event </w:t>
      </w:r>
      <w:r w:rsidRPr="00043054">
        <w:rPr>
          <w:rStyle w:val="StyleUnderline"/>
          <w:rFonts w:asciiTheme="minorHAnsi" w:hAnsiTheme="minorHAnsi" w:cstheme="minorHAnsi"/>
          <w:highlight w:val="green"/>
        </w:rPr>
        <w:t xml:space="preserve">tend to be </w:t>
      </w:r>
      <w:r w:rsidRPr="00043054">
        <w:rPr>
          <w:rStyle w:val="Emphasis"/>
          <w:rFonts w:asciiTheme="minorHAnsi" w:hAnsiTheme="minorHAnsi" w:cstheme="minorHAnsi"/>
          <w:highlight w:val="green"/>
        </w:rPr>
        <w:t>conservative</w:t>
      </w:r>
      <w:r w:rsidRPr="009E65C4">
        <w:rPr>
          <w:rFonts w:asciiTheme="minorHAnsi" w:hAnsiTheme="minorHAnsi" w:cstheme="minorHAnsi"/>
          <w:sz w:val="16"/>
        </w:rPr>
        <w:t xml:space="preserve">. </w:t>
      </w:r>
      <w:r w:rsidRPr="009E65C4">
        <w:rPr>
          <w:rStyle w:val="StyleUnderline"/>
          <w:rFonts w:asciiTheme="minorHAnsi" w:hAnsiTheme="minorHAnsi" w:cstheme="minorHAnsi"/>
        </w:rPr>
        <w:t xml:space="preserve">They </w:t>
      </w:r>
      <w:r w:rsidRPr="00043054">
        <w:rPr>
          <w:rStyle w:val="StyleUnderline"/>
          <w:rFonts w:asciiTheme="minorHAnsi" w:hAnsiTheme="minorHAnsi" w:cstheme="minorHAnsi"/>
          <w:highlight w:val="green"/>
        </w:rPr>
        <w:t xml:space="preserve">use </w:t>
      </w:r>
      <w:r w:rsidRPr="00043054">
        <w:rPr>
          <w:rStyle w:val="Emphasis"/>
          <w:rFonts w:asciiTheme="minorHAnsi" w:hAnsiTheme="minorHAnsi" w:cstheme="minorHAnsi"/>
          <w:highlight w:val="green"/>
        </w:rPr>
        <w:t>readily available weapons</w:t>
      </w:r>
      <w:r w:rsidRPr="009E65C4">
        <w:rPr>
          <w:rStyle w:val="StyleUnderline"/>
          <w:rFonts w:asciiTheme="minorHAnsi" w:hAnsiTheme="minorHAnsi" w:cstheme="minorHAnsi"/>
        </w:rPr>
        <w:t xml:space="preserve"> that have a </w:t>
      </w:r>
      <w:r w:rsidRPr="009E65C4">
        <w:rPr>
          <w:rStyle w:val="Emphasis"/>
          <w:rFonts w:asciiTheme="minorHAnsi" w:hAnsiTheme="minorHAnsi" w:cstheme="minorHAnsi"/>
        </w:rPr>
        <w:t>proven</w:t>
      </w:r>
      <w:r w:rsidRPr="009E65C4">
        <w:rPr>
          <w:rFonts w:asciiTheme="minorHAnsi" w:hAnsiTheme="minorHAnsi" w:cstheme="minorHAnsi"/>
          <w:sz w:val="16"/>
        </w:rPr>
        <w:t xml:space="preserve"> track </w:t>
      </w:r>
      <w:r w:rsidRPr="009E65C4">
        <w:rPr>
          <w:rStyle w:val="Emphasis"/>
          <w:rFonts w:asciiTheme="minorHAnsi" w:hAnsiTheme="minorHAnsi" w:cstheme="minorHAnsi"/>
        </w:rPr>
        <w:t>record</w:t>
      </w:r>
      <w:r w:rsidRPr="009E65C4">
        <w:rPr>
          <w:rStyle w:val="StyleUnderline"/>
          <w:rFonts w:asciiTheme="minorHAnsi" w:hAnsiTheme="minorHAnsi" w:cstheme="minorHAnsi"/>
        </w:rPr>
        <w:t>—</w:t>
      </w:r>
      <w:r w:rsidRPr="00043054">
        <w:rPr>
          <w:rStyle w:val="StyleUnderline"/>
          <w:rFonts w:asciiTheme="minorHAnsi" w:hAnsiTheme="minorHAnsi" w:cstheme="minorHAnsi"/>
          <w:highlight w:val="green"/>
        </w:rPr>
        <w:t xml:space="preserve">not </w:t>
      </w:r>
      <w:r w:rsidRPr="00043054">
        <w:rPr>
          <w:rStyle w:val="Emphasis"/>
          <w:rFonts w:asciiTheme="minorHAnsi" w:hAnsiTheme="minorHAnsi" w:cstheme="minorHAnsi"/>
          <w:highlight w:val="green"/>
        </w:rPr>
        <w:t>unconventional</w:t>
      </w:r>
      <w:r w:rsidRPr="009E65C4">
        <w:rPr>
          <w:rStyle w:val="StyleUnderline"/>
          <w:rFonts w:asciiTheme="minorHAnsi" w:hAnsiTheme="minorHAnsi" w:cstheme="minorHAnsi"/>
        </w:rPr>
        <w:t xml:space="preserve"> weapons that are more difficult to develop and deploy. Available evidence shows that </w:t>
      </w:r>
      <w:r w:rsidRPr="00043054">
        <w:rPr>
          <w:rStyle w:val="StyleUnderline"/>
          <w:rFonts w:asciiTheme="minorHAnsi" w:hAnsiTheme="minorHAnsi" w:cstheme="minorHAnsi"/>
          <w:highlight w:val="green"/>
        </w:rPr>
        <w:t>few</w:t>
      </w:r>
      <w:r w:rsidRPr="009E65C4">
        <w:rPr>
          <w:rStyle w:val="StyleUnderline"/>
          <w:rFonts w:asciiTheme="minorHAnsi" w:hAnsiTheme="minorHAnsi" w:cstheme="minorHAnsi"/>
        </w:rPr>
        <w:t xml:space="preserve"> terrorists have ever </w:t>
      </w:r>
      <w:r w:rsidRPr="00043054">
        <w:rPr>
          <w:rStyle w:val="StyleUnderline"/>
          <w:rFonts w:asciiTheme="minorHAnsi" w:hAnsiTheme="minorHAnsi" w:cstheme="minorHAnsi"/>
          <w:highlight w:val="green"/>
        </w:rPr>
        <w:t xml:space="preserve">even </w:t>
      </w:r>
      <w:r w:rsidRPr="00043054">
        <w:rPr>
          <w:rStyle w:val="Emphasis"/>
          <w:rFonts w:asciiTheme="minorHAnsi" w:hAnsiTheme="minorHAnsi" w:cstheme="minorHAnsi"/>
          <w:highlight w:val="green"/>
        </w:rPr>
        <w:t>contemplated</w:t>
      </w:r>
      <w:r w:rsidRPr="00043054">
        <w:rPr>
          <w:rStyle w:val="StyleUnderline"/>
          <w:rFonts w:asciiTheme="minorHAnsi" w:hAnsiTheme="minorHAnsi" w:cstheme="minorHAnsi"/>
          <w:highlight w:val="green"/>
        </w:rPr>
        <w:t xml:space="preserve"> using </w:t>
      </w:r>
      <w:r w:rsidRPr="00043054">
        <w:rPr>
          <w:rStyle w:val="Emphasis"/>
          <w:rFonts w:asciiTheme="minorHAnsi" w:hAnsiTheme="minorHAnsi" w:cstheme="minorHAnsi"/>
          <w:highlight w:val="green"/>
        </w:rPr>
        <w:t>bio</w:t>
      </w:r>
      <w:r w:rsidRPr="009E65C4">
        <w:rPr>
          <w:rStyle w:val="StyleUnderline"/>
          <w:rFonts w:asciiTheme="minorHAnsi" w:hAnsiTheme="minorHAnsi" w:cstheme="minorHAnsi"/>
        </w:rPr>
        <w:t xml:space="preserve">logical agents, and the extremely small number of bioterrorism incidents in the historical record shows that biological </w:t>
      </w:r>
      <w:r w:rsidRPr="00043054">
        <w:rPr>
          <w:rStyle w:val="StyleUnderline"/>
          <w:rFonts w:asciiTheme="minorHAnsi" w:hAnsiTheme="minorHAnsi" w:cstheme="minorHAnsi"/>
          <w:highlight w:val="green"/>
        </w:rPr>
        <w:t xml:space="preserve">agents are </w:t>
      </w:r>
      <w:r w:rsidRPr="00043054">
        <w:rPr>
          <w:rStyle w:val="Emphasis"/>
          <w:rFonts w:asciiTheme="minorHAnsi" w:hAnsiTheme="minorHAnsi" w:cstheme="minorHAnsi"/>
          <w:highlight w:val="green"/>
        </w:rPr>
        <w:t>difficult to use</w:t>
      </w:r>
      <w:r w:rsidRPr="009E65C4">
        <w:rPr>
          <w:rStyle w:val="StyleUnderline"/>
          <w:rFonts w:asciiTheme="minorHAnsi" w:hAnsiTheme="minorHAnsi" w:cstheme="minorHAnsi"/>
        </w:rPr>
        <w:t xml:space="preserve"> as weapons. The </w:t>
      </w:r>
      <w:r w:rsidRPr="00043054">
        <w:rPr>
          <w:rStyle w:val="StyleUnderline"/>
          <w:rFonts w:asciiTheme="minorHAnsi" w:hAnsiTheme="minorHAnsi" w:cstheme="minorHAnsi"/>
          <w:highlight w:val="green"/>
        </w:rPr>
        <w:t>skills</w:t>
      </w:r>
      <w:r w:rsidRPr="009E65C4">
        <w:rPr>
          <w:rStyle w:val="StyleUnderline"/>
          <w:rFonts w:asciiTheme="minorHAnsi" w:hAnsiTheme="minorHAnsi" w:cstheme="minorHAnsi"/>
        </w:rPr>
        <w:t xml:space="preserve"> required to undertake even the most </w:t>
      </w:r>
      <w:r w:rsidRPr="009E65C4">
        <w:rPr>
          <w:rStyle w:val="Emphasis"/>
          <w:rFonts w:asciiTheme="minorHAnsi" w:hAnsiTheme="minorHAnsi" w:cstheme="minorHAnsi"/>
        </w:rPr>
        <w:t>basic</w:t>
      </w:r>
      <w:r w:rsidRPr="009E65C4">
        <w:rPr>
          <w:rStyle w:val="StyleUnderline"/>
          <w:rFonts w:asciiTheme="minorHAnsi" w:hAnsiTheme="minorHAnsi" w:cstheme="minorHAnsi"/>
        </w:rPr>
        <w:t xml:space="preserve"> of bioterrorism attacks </w:t>
      </w:r>
      <w:r w:rsidRPr="00043054">
        <w:rPr>
          <w:rStyle w:val="StyleUnderline"/>
          <w:rFonts w:asciiTheme="minorHAnsi" w:hAnsiTheme="minorHAnsi" w:cstheme="minorHAnsi"/>
          <w:highlight w:val="green"/>
        </w:rPr>
        <w:t>are</w:t>
      </w:r>
      <w:r w:rsidRPr="009E65C4">
        <w:rPr>
          <w:rStyle w:val="StyleUnderline"/>
          <w:rFonts w:asciiTheme="minorHAnsi" w:hAnsiTheme="minorHAnsi" w:cstheme="minorHAnsi"/>
        </w:rPr>
        <w:t xml:space="preserve"> </w:t>
      </w:r>
      <w:r w:rsidRPr="009E65C4">
        <w:rPr>
          <w:rStyle w:val="Emphasis"/>
          <w:rFonts w:asciiTheme="minorHAnsi" w:hAnsiTheme="minorHAnsi" w:cstheme="minorHAnsi"/>
        </w:rPr>
        <w:t xml:space="preserve">more </w:t>
      </w:r>
      <w:r w:rsidRPr="00043054">
        <w:rPr>
          <w:rStyle w:val="Emphasis"/>
          <w:rFonts w:asciiTheme="minorHAnsi" w:hAnsiTheme="minorHAnsi" w:cstheme="minorHAnsi"/>
          <w:highlight w:val="green"/>
        </w:rPr>
        <w:t>demanding</w:t>
      </w:r>
      <w:r w:rsidRPr="009E65C4">
        <w:rPr>
          <w:rStyle w:val="StyleUnderline"/>
          <w:rFonts w:asciiTheme="minorHAnsi" w:hAnsiTheme="minorHAnsi" w:cstheme="minorHAnsi"/>
        </w:rPr>
        <w:t xml:space="preserve"> than often assumed. These technical barriers are likely to persist in the near- and medium-term future. </w:t>
      </w:r>
      <w:r w:rsidRPr="009E65C4">
        <w:rPr>
          <w:rFonts w:asciiTheme="minorHAnsi" w:hAnsiTheme="minorHAnsi" w:cstheme="minorHAnsi"/>
          <w:sz w:val="16"/>
        </w:rPr>
        <w:t xml:space="preserve">Gates does a disservice to the global health security community when he draws media and policy attention to amateurs such as terrorists. Where biological weapons are concerned, the focus should remain on national militaries and state-sponsored groups. These are the entities that might have the capability, now or in the near future, to develop dangerous biological weapons. The real threat is that sophisticated biological weapons will be used by state actors—or by financially, scientifically, and militarily well-resourced groups sponsored by states. So far, </w:t>
      </w:r>
      <w:r w:rsidRPr="00043054">
        <w:rPr>
          <w:rStyle w:val="Emphasis"/>
          <w:rFonts w:asciiTheme="minorHAnsi" w:hAnsiTheme="minorHAnsi" w:cstheme="minorHAnsi"/>
          <w:highlight w:val="green"/>
        </w:rPr>
        <w:t>state-level</w:t>
      </w:r>
      <w:r w:rsidRPr="00043054">
        <w:rPr>
          <w:rStyle w:val="StyleUnderline"/>
          <w:rFonts w:asciiTheme="minorHAnsi" w:hAnsiTheme="minorHAnsi" w:cstheme="minorHAnsi"/>
          <w:highlight w:val="green"/>
        </w:rPr>
        <w:t xml:space="preserve"> use</w:t>
      </w:r>
      <w:r w:rsidRPr="009E65C4">
        <w:rPr>
          <w:rStyle w:val="StyleUnderline"/>
          <w:rFonts w:asciiTheme="minorHAnsi" w:hAnsiTheme="minorHAnsi" w:cstheme="minorHAnsi"/>
        </w:rPr>
        <w:t xml:space="preserve"> of biology to deliberately inflict disease or disrupt human functions </w:t>
      </w:r>
      <w:r w:rsidRPr="00043054">
        <w:rPr>
          <w:rStyle w:val="StyleUnderline"/>
          <w:rFonts w:asciiTheme="minorHAnsi" w:hAnsiTheme="minorHAnsi" w:cstheme="minorHAnsi"/>
          <w:highlight w:val="green"/>
        </w:rPr>
        <w:t xml:space="preserve">has been </w:t>
      </w:r>
      <w:r w:rsidRPr="00043054">
        <w:rPr>
          <w:rStyle w:val="Emphasis"/>
          <w:rFonts w:asciiTheme="minorHAnsi" w:hAnsiTheme="minorHAnsi" w:cstheme="minorHAnsi"/>
          <w:highlight w:val="green"/>
        </w:rPr>
        <w:t>limited</w:t>
      </w:r>
      <w:r w:rsidRPr="00043054">
        <w:rPr>
          <w:rStyle w:val="StyleUnderline"/>
          <w:rFonts w:asciiTheme="minorHAnsi" w:hAnsiTheme="minorHAnsi" w:cstheme="minorHAnsi"/>
          <w:highlight w:val="green"/>
        </w:rPr>
        <w:t xml:space="preserve"> by the</w:t>
      </w:r>
      <w:r w:rsidRPr="009E65C4">
        <w:rPr>
          <w:rStyle w:val="StyleUnderline"/>
          <w:rFonts w:asciiTheme="minorHAnsi" w:hAnsiTheme="minorHAnsi" w:cstheme="minorHAnsi"/>
        </w:rPr>
        <w:t xml:space="preserve"> </w:t>
      </w:r>
      <w:r w:rsidRPr="009E65C4">
        <w:rPr>
          <w:rStyle w:val="Emphasis"/>
          <w:rFonts w:asciiTheme="minorHAnsi" w:hAnsiTheme="minorHAnsi" w:cstheme="minorHAnsi"/>
        </w:rPr>
        <w:t xml:space="preserve">strong international </w:t>
      </w:r>
      <w:r w:rsidRPr="00043054">
        <w:rPr>
          <w:rStyle w:val="Emphasis"/>
          <w:rFonts w:asciiTheme="minorHAnsi" w:hAnsiTheme="minorHAnsi" w:cstheme="minorHAnsi"/>
          <w:highlight w:val="green"/>
        </w:rPr>
        <w:t>norm</w:t>
      </w:r>
      <w:r w:rsidRPr="009E65C4">
        <w:rPr>
          <w:rFonts w:asciiTheme="minorHAnsi" w:hAnsiTheme="minorHAnsi" w:cstheme="minorHAnsi"/>
          <w:sz w:val="16"/>
        </w:rPr>
        <w:t xml:space="preserve"> </w:t>
      </w:r>
      <w:r w:rsidRPr="009E65C4">
        <w:rPr>
          <w:rStyle w:val="StyleUnderline"/>
          <w:rFonts w:asciiTheme="minorHAnsi" w:hAnsiTheme="minorHAnsi" w:cstheme="minorHAnsi"/>
        </w:rPr>
        <w:t>against biological weapons</w:t>
      </w:r>
      <w:r w:rsidRPr="009E65C4">
        <w:rPr>
          <w:rFonts w:asciiTheme="minorHAnsi" w:hAnsiTheme="minorHAnsi" w:cstheme="minorHAnsi"/>
          <w:sz w:val="16"/>
        </w:rPr>
        <w:t xml:space="preserve"> enshrined in the 1925 Geneva Protocol and the 1972 Biological and Toxin Weapons Convention. These two biological cornerstones of the rules of war uphold the international prohibition against the development, production, stockpiling, and use of biological weapons. But this norm may not survive indefinitely. </w:t>
      </w:r>
    </w:p>
    <w:p w14:paraId="0B89C24F" w14:textId="77777777" w:rsidR="00833BFC" w:rsidRPr="009E65C4" w:rsidRDefault="00833BFC" w:rsidP="00833BFC">
      <w:pPr>
        <w:rPr>
          <w:rFonts w:asciiTheme="minorHAnsi" w:hAnsiTheme="minorHAnsi" w:cstheme="minorHAnsi"/>
        </w:rPr>
      </w:pPr>
    </w:p>
    <w:bookmarkEnd w:id="2"/>
    <w:bookmarkEnd w:id="3"/>
    <w:p w14:paraId="3EF013D6" w14:textId="77777777" w:rsidR="00833BFC" w:rsidRPr="009E65C4" w:rsidRDefault="00833BFC" w:rsidP="00833BFC">
      <w:pPr>
        <w:pStyle w:val="Heading4"/>
        <w:rPr>
          <w:rFonts w:asciiTheme="minorHAnsi" w:hAnsiTheme="minorHAnsi" w:cstheme="minorHAnsi"/>
        </w:rPr>
      </w:pPr>
      <w:r w:rsidRPr="009E65C4">
        <w:rPr>
          <w:rFonts w:asciiTheme="minorHAnsi" w:hAnsiTheme="minorHAnsi" w:cstheme="minorHAnsi"/>
        </w:rPr>
        <w:t xml:space="preserve">Technical barriers prevent synthetic pathogens. </w:t>
      </w:r>
    </w:p>
    <w:p w14:paraId="1B35C8FE" w14:textId="77777777" w:rsidR="00833BFC" w:rsidRPr="009E65C4" w:rsidRDefault="00833BFC" w:rsidP="00833BFC">
      <w:pPr>
        <w:rPr>
          <w:rFonts w:asciiTheme="minorHAnsi" w:hAnsiTheme="minorHAnsi" w:cstheme="minorHAnsi"/>
        </w:rPr>
      </w:pPr>
      <w:r w:rsidRPr="009E65C4">
        <w:rPr>
          <w:rFonts w:asciiTheme="minorHAnsi" w:hAnsiTheme="minorHAnsi" w:cstheme="minorHAnsi"/>
        </w:rPr>
        <w:t xml:space="preserve">--“select agents” are dangerous infectious agents </w:t>
      </w:r>
    </w:p>
    <w:p w14:paraId="796C805A" w14:textId="77777777" w:rsidR="00833BFC" w:rsidRPr="009E65C4" w:rsidRDefault="00833BFC" w:rsidP="00833BFC">
      <w:pPr>
        <w:rPr>
          <w:rFonts w:asciiTheme="minorHAnsi" w:hAnsiTheme="minorHAnsi" w:cstheme="minorHAnsi"/>
        </w:rPr>
      </w:pPr>
      <w:r w:rsidRPr="009E65C4">
        <w:rPr>
          <w:rFonts w:asciiTheme="minorHAnsi" w:hAnsiTheme="minorHAnsi" w:cstheme="minorHAnsi"/>
        </w:rPr>
        <w:t xml:space="preserve">Eckard </w:t>
      </w:r>
      <w:proofErr w:type="spellStart"/>
      <w:r w:rsidRPr="009E65C4">
        <w:rPr>
          <w:rFonts w:asciiTheme="minorHAnsi" w:hAnsiTheme="minorHAnsi" w:cstheme="minorHAnsi"/>
          <w:b/>
        </w:rPr>
        <w:t>Wimmer</w:t>
      </w:r>
      <w:proofErr w:type="spellEnd"/>
      <w:r w:rsidRPr="009E65C4">
        <w:rPr>
          <w:rFonts w:asciiTheme="minorHAnsi" w:hAnsiTheme="minorHAnsi" w:cstheme="minorHAnsi"/>
          <w:b/>
        </w:rPr>
        <w:t xml:space="preserve"> 18</w:t>
      </w:r>
      <w:r w:rsidRPr="009E65C4">
        <w:rPr>
          <w:rFonts w:asciiTheme="minorHAnsi" w:hAnsiTheme="minorHAnsi" w:cstheme="minorHAnsi"/>
        </w:rPr>
        <w:t>. Prof @ Stony Brook University. 2018. “Synthetic Biology, Dual Use Research, and Possibilities for Control.” Defence Against Bioterrorism, Springer, Dordrecht, pp. 7–11. link.springer.com, doi:10.1007/978-94-024-1263-5_2.</w:t>
      </w:r>
    </w:p>
    <w:p w14:paraId="5284F2DB" w14:textId="77777777" w:rsidR="00833BFC" w:rsidRPr="009E65C4" w:rsidRDefault="00833BFC" w:rsidP="00833BFC">
      <w:pPr>
        <w:rPr>
          <w:rStyle w:val="StyleUnderline"/>
          <w:rFonts w:asciiTheme="minorHAnsi" w:hAnsiTheme="minorHAnsi" w:cstheme="minorHAnsi"/>
        </w:rPr>
      </w:pPr>
      <w:r w:rsidRPr="009E65C4">
        <w:rPr>
          <w:rFonts w:asciiTheme="minorHAnsi" w:hAnsiTheme="minorHAnsi" w:cstheme="minorHAnsi"/>
          <w:sz w:val="16"/>
        </w:rPr>
        <w:t xml:space="preserve">Listed below are some constraints that show how in the US </w:t>
      </w:r>
      <w:r w:rsidRPr="009E65C4">
        <w:rPr>
          <w:rStyle w:val="StyleUnderline"/>
          <w:rFonts w:asciiTheme="minorHAnsi" w:hAnsiTheme="minorHAnsi" w:cstheme="minorHAnsi"/>
        </w:rPr>
        <w:t>the development of dangerous infectious agents</w:t>
      </w:r>
      <w:r w:rsidRPr="009E65C4">
        <w:rPr>
          <w:rFonts w:asciiTheme="minorHAnsi" w:hAnsiTheme="minorHAnsi" w:cstheme="minorHAnsi"/>
          <w:sz w:val="16"/>
        </w:rPr>
        <w:t>, referred to as “</w:t>
      </w:r>
      <w:r w:rsidRPr="00043054">
        <w:rPr>
          <w:rStyle w:val="Emphasis"/>
          <w:rFonts w:asciiTheme="minorHAnsi" w:hAnsiTheme="minorHAnsi" w:cstheme="minorHAnsi"/>
          <w:highlight w:val="green"/>
        </w:rPr>
        <w:t>select agents</w:t>
      </w:r>
      <w:r w:rsidRPr="009E65C4">
        <w:rPr>
          <w:rFonts w:asciiTheme="minorHAnsi" w:hAnsiTheme="minorHAnsi" w:cstheme="minorHAnsi"/>
          <w:sz w:val="16"/>
        </w:rPr>
        <w:t xml:space="preserve">”, </w:t>
      </w:r>
      <w:r w:rsidRPr="00043054">
        <w:rPr>
          <w:rStyle w:val="StyleUnderline"/>
          <w:rFonts w:asciiTheme="minorHAnsi" w:hAnsiTheme="minorHAnsi" w:cstheme="minorHAnsi"/>
          <w:highlight w:val="green"/>
        </w:rPr>
        <w:t>is</w:t>
      </w:r>
      <w:r w:rsidRPr="009E65C4">
        <w:rPr>
          <w:rFonts w:asciiTheme="minorHAnsi" w:hAnsiTheme="minorHAnsi" w:cstheme="minorHAnsi"/>
          <w:sz w:val="16"/>
        </w:rPr>
        <w:t xml:space="preserve"> controlled – perhaps misuse even </w:t>
      </w:r>
      <w:r w:rsidRPr="00043054">
        <w:rPr>
          <w:rStyle w:val="Emphasis"/>
          <w:rFonts w:asciiTheme="minorHAnsi" w:hAnsiTheme="minorHAnsi" w:cstheme="minorHAnsi"/>
          <w:highlight w:val="green"/>
        </w:rPr>
        <w:t>prevented</w:t>
      </w:r>
      <w:r w:rsidRPr="00043054">
        <w:rPr>
          <w:rFonts w:asciiTheme="minorHAnsi" w:hAnsiTheme="minorHAnsi" w:cstheme="minorHAnsi"/>
          <w:sz w:val="16"/>
          <w:highlight w:val="green"/>
        </w:rPr>
        <w:t xml:space="preserve"> – </w:t>
      </w:r>
      <w:r w:rsidRPr="00043054">
        <w:rPr>
          <w:rStyle w:val="StyleUnderline"/>
          <w:rFonts w:asciiTheme="minorHAnsi" w:hAnsiTheme="minorHAnsi" w:cstheme="minorHAnsi"/>
          <w:highlight w:val="green"/>
        </w:rPr>
        <w:t>through</w:t>
      </w:r>
      <w:r w:rsidRPr="00043054">
        <w:rPr>
          <w:rFonts w:asciiTheme="minorHAnsi" w:hAnsiTheme="minorHAnsi" w:cstheme="minorHAnsi"/>
          <w:sz w:val="16"/>
          <w:highlight w:val="green"/>
        </w:rPr>
        <w:t xml:space="preserve"> </w:t>
      </w:r>
      <w:r w:rsidRPr="00043054">
        <w:rPr>
          <w:rStyle w:val="Emphasis"/>
          <w:rFonts w:asciiTheme="minorHAnsi" w:hAnsiTheme="minorHAnsi" w:cstheme="minorHAnsi"/>
          <w:highlight w:val="green"/>
        </w:rPr>
        <w:t>technical and administrative hurdles</w:t>
      </w:r>
      <w:r w:rsidRPr="009E65C4">
        <w:rPr>
          <w:rFonts w:asciiTheme="minorHAnsi" w:hAnsiTheme="minorHAnsi" w:cstheme="minorHAnsi"/>
          <w:sz w:val="16"/>
        </w:rPr>
        <w:t xml:space="preserve">: I. </w:t>
      </w:r>
      <w:r w:rsidRPr="00043054">
        <w:rPr>
          <w:rStyle w:val="Emphasis"/>
          <w:rFonts w:asciiTheme="minorHAnsi" w:hAnsiTheme="minorHAnsi" w:cstheme="minorHAnsi"/>
          <w:highlight w:val="green"/>
        </w:rPr>
        <w:t>Re-creating</w:t>
      </w:r>
      <w:r w:rsidRPr="00043054">
        <w:rPr>
          <w:rFonts w:asciiTheme="minorHAnsi" w:hAnsiTheme="minorHAnsi" w:cstheme="minorHAnsi"/>
          <w:sz w:val="16"/>
          <w:highlight w:val="green"/>
        </w:rPr>
        <w:t xml:space="preserve"> </w:t>
      </w:r>
      <w:r w:rsidRPr="00043054">
        <w:rPr>
          <w:rStyle w:val="StyleUnderline"/>
          <w:rFonts w:asciiTheme="minorHAnsi" w:hAnsiTheme="minorHAnsi" w:cstheme="minorHAnsi"/>
          <w:highlight w:val="green"/>
        </w:rPr>
        <w:t>a</w:t>
      </w:r>
      <w:r w:rsidRPr="009E65C4">
        <w:rPr>
          <w:rStyle w:val="StyleUnderline"/>
          <w:rFonts w:asciiTheme="minorHAnsi" w:hAnsiTheme="minorHAnsi" w:cstheme="minorHAnsi"/>
        </w:rPr>
        <w:t xml:space="preserve">n already existing dangerous </w:t>
      </w:r>
      <w:r w:rsidRPr="00043054">
        <w:rPr>
          <w:rStyle w:val="StyleUnderline"/>
          <w:rFonts w:asciiTheme="minorHAnsi" w:hAnsiTheme="minorHAnsi" w:cstheme="minorHAnsi"/>
          <w:highlight w:val="green"/>
        </w:rPr>
        <w:t>virus</w:t>
      </w:r>
      <w:r w:rsidRPr="009E65C4">
        <w:rPr>
          <w:rStyle w:val="StyleUnderline"/>
          <w:rFonts w:asciiTheme="minorHAnsi" w:hAnsiTheme="minorHAnsi" w:cstheme="minorHAnsi"/>
        </w:rPr>
        <w:t xml:space="preserve"> for malicious intent is a</w:t>
      </w:r>
      <w:r w:rsidRPr="009E65C4">
        <w:rPr>
          <w:rFonts w:asciiTheme="minorHAnsi" w:hAnsiTheme="minorHAnsi" w:cstheme="minorHAnsi"/>
          <w:sz w:val="16"/>
        </w:rPr>
        <w:t xml:space="preserve"> </w:t>
      </w:r>
      <w:r w:rsidRPr="009E65C4">
        <w:rPr>
          <w:rStyle w:val="Emphasis"/>
          <w:rFonts w:asciiTheme="minorHAnsi" w:hAnsiTheme="minorHAnsi" w:cstheme="minorHAnsi"/>
        </w:rPr>
        <w:t>complex</w:t>
      </w:r>
      <w:r w:rsidRPr="009E65C4">
        <w:rPr>
          <w:rFonts w:asciiTheme="minorHAnsi" w:hAnsiTheme="minorHAnsi" w:cstheme="minorHAnsi"/>
          <w:sz w:val="16"/>
        </w:rPr>
        <w:t xml:space="preserve"> scientific </w:t>
      </w:r>
      <w:r w:rsidRPr="009E65C4">
        <w:rPr>
          <w:rStyle w:val="Emphasis"/>
          <w:rFonts w:asciiTheme="minorHAnsi" w:hAnsiTheme="minorHAnsi" w:cstheme="minorHAnsi"/>
        </w:rPr>
        <w:t>endeavor</w:t>
      </w:r>
      <w:r w:rsidRPr="009E65C4">
        <w:rPr>
          <w:rFonts w:asciiTheme="minorHAnsi" w:hAnsiTheme="minorHAnsi" w:cstheme="minorHAnsi"/>
          <w:sz w:val="16"/>
        </w:rPr>
        <w:t xml:space="preserve">. (i) </w:t>
      </w:r>
      <w:r w:rsidRPr="009E65C4">
        <w:rPr>
          <w:rStyle w:val="StyleUnderline"/>
          <w:rFonts w:asciiTheme="minorHAnsi" w:hAnsiTheme="minorHAnsi" w:cstheme="minorHAnsi"/>
        </w:rPr>
        <w:t xml:space="preserve">It </w:t>
      </w:r>
      <w:r w:rsidRPr="00043054">
        <w:rPr>
          <w:rStyle w:val="StyleUnderline"/>
          <w:rFonts w:asciiTheme="minorHAnsi" w:hAnsiTheme="minorHAnsi" w:cstheme="minorHAnsi"/>
          <w:highlight w:val="green"/>
        </w:rPr>
        <w:t xml:space="preserve">requires </w:t>
      </w:r>
      <w:r w:rsidRPr="00043054">
        <w:rPr>
          <w:rStyle w:val="Emphasis"/>
          <w:rFonts w:asciiTheme="minorHAnsi" w:hAnsiTheme="minorHAnsi" w:cstheme="minorHAnsi"/>
          <w:highlight w:val="green"/>
        </w:rPr>
        <w:t>considerable</w:t>
      </w:r>
      <w:r w:rsidRPr="009E65C4">
        <w:rPr>
          <w:rFonts w:asciiTheme="minorHAnsi" w:hAnsiTheme="minorHAnsi" w:cstheme="minorHAnsi"/>
          <w:sz w:val="16"/>
        </w:rPr>
        <w:t xml:space="preserve"> scientific </w:t>
      </w:r>
      <w:r w:rsidRPr="00043054">
        <w:rPr>
          <w:rStyle w:val="Emphasis"/>
          <w:rFonts w:asciiTheme="minorHAnsi" w:hAnsiTheme="minorHAnsi" w:cstheme="minorHAnsi"/>
          <w:highlight w:val="green"/>
        </w:rPr>
        <w:t>knowledge</w:t>
      </w:r>
      <w:r w:rsidRPr="009E65C4">
        <w:rPr>
          <w:rFonts w:asciiTheme="minorHAnsi" w:hAnsiTheme="minorHAnsi" w:cstheme="minorHAnsi"/>
          <w:sz w:val="16"/>
        </w:rPr>
        <w:t xml:space="preserve"> and experience </w:t>
      </w:r>
      <w:r w:rsidRPr="00043054">
        <w:rPr>
          <w:rStyle w:val="StyleUnderline"/>
          <w:rFonts w:asciiTheme="minorHAnsi" w:hAnsiTheme="minorHAnsi" w:cstheme="minorHAnsi"/>
          <w:highlight w:val="green"/>
        </w:rPr>
        <w:t>and</w:t>
      </w:r>
      <w:r w:rsidRPr="009E65C4">
        <w:rPr>
          <w:rStyle w:val="StyleUnderline"/>
          <w:rFonts w:asciiTheme="minorHAnsi" w:hAnsiTheme="minorHAnsi" w:cstheme="minorHAnsi"/>
        </w:rPr>
        <w:t xml:space="preserve">, more importantly, considerable </w:t>
      </w:r>
      <w:r w:rsidRPr="00043054">
        <w:rPr>
          <w:rStyle w:val="Emphasis"/>
          <w:rFonts w:asciiTheme="minorHAnsi" w:hAnsiTheme="minorHAnsi" w:cstheme="minorHAnsi"/>
          <w:highlight w:val="green"/>
        </w:rPr>
        <w:t>financial support</w:t>
      </w:r>
      <w:r w:rsidRPr="009E65C4">
        <w:rPr>
          <w:rStyle w:val="StyleUnderline"/>
          <w:rFonts w:asciiTheme="minorHAnsi" w:hAnsiTheme="minorHAnsi" w:cstheme="minorHAnsi"/>
        </w:rPr>
        <w:t>. That support usually comes from government and private agencies</w:t>
      </w:r>
      <w:r w:rsidRPr="009E65C4">
        <w:rPr>
          <w:rFonts w:asciiTheme="minorHAnsi" w:hAnsiTheme="minorHAnsi" w:cstheme="minorHAnsi"/>
          <w:sz w:val="16"/>
        </w:rPr>
        <w:t xml:space="preserve"> (NIH, NAF, etc.), organizations </w:t>
      </w:r>
      <w:r w:rsidRPr="009E65C4">
        <w:rPr>
          <w:rStyle w:val="StyleUnderline"/>
          <w:rFonts w:asciiTheme="minorHAnsi" w:hAnsiTheme="minorHAnsi" w:cstheme="minorHAnsi"/>
        </w:rPr>
        <w:t>that carefully screen at multiple levels all applications for funding of ALL biological research</w:t>
      </w:r>
      <w:r w:rsidRPr="009E65C4">
        <w:rPr>
          <w:rFonts w:asciiTheme="minorHAnsi" w:hAnsiTheme="minorHAnsi" w:cstheme="minorHAnsi"/>
          <w:sz w:val="16"/>
        </w:rPr>
        <w:t xml:space="preserve">. (ii) </w:t>
      </w:r>
      <w:r w:rsidRPr="009E65C4">
        <w:rPr>
          <w:rStyle w:val="StyleUnderline"/>
          <w:rFonts w:asciiTheme="minorHAnsi" w:hAnsiTheme="minorHAnsi" w:cstheme="minorHAnsi"/>
        </w:rPr>
        <w:t xml:space="preserve">It </w:t>
      </w:r>
      <w:r w:rsidRPr="00043054">
        <w:rPr>
          <w:rStyle w:val="StyleUnderline"/>
          <w:rFonts w:asciiTheme="minorHAnsi" w:hAnsiTheme="minorHAnsi" w:cstheme="minorHAnsi"/>
          <w:highlight w:val="green"/>
        </w:rPr>
        <w:t>requires an</w:t>
      </w:r>
      <w:r w:rsidRPr="00043054">
        <w:rPr>
          <w:rFonts w:asciiTheme="minorHAnsi" w:hAnsiTheme="minorHAnsi" w:cstheme="minorHAnsi"/>
          <w:sz w:val="16"/>
          <w:highlight w:val="green"/>
        </w:rPr>
        <w:t xml:space="preserve"> </w:t>
      </w:r>
      <w:r w:rsidRPr="00043054">
        <w:rPr>
          <w:rStyle w:val="Emphasis"/>
          <w:rFonts w:asciiTheme="minorHAnsi" w:hAnsiTheme="minorHAnsi" w:cstheme="minorHAnsi"/>
          <w:highlight w:val="green"/>
        </w:rPr>
        <w:t>environment</w:t>
      </w:r>
      <w:r w:rsidRPr="009E65C4">
        <w:rPr>
          <w:rFonts w:asciiTheme="minorHAnsi" w:hAnsiTheme="minorHAnsi" w:cstheme="minorHAnsi"/>
          <w:sz w:val="16"/>
        </w:rPr>
        <w:t xml:space="preserve"> </w:t>
      </w:r>
      <w:r w:rsidRPr="009E65C4">
        <w:rPr>
          <w:rStyle w:val="StyleUnderline"/>
          <w:rFonts w:asciiTheme="minorHAnsi" w:hAnsiTheme="minorHAnsi" w:cstheme="minorHAnsi"/>
        </w:rPr>
        <w:t xml:space="preserve">suitable </w:t>
      </w:r>
      <w:r w:rsidRPr="00043054">
        <w:rPr>
          <w:rStyle w:val="StyleUnderline"/>
          <w:rFonts w:asciiTheme="minorHAnsi" w:hAnsiTheme="minorHAnsi" w:cstheme="minorHAnsi"/>
          <w:highlight w:val="green"/>
        </w:rPr>
        <w:t xml:space="preserve">for </w:t>
      </w:r>
      <w:r w:rsidRPr="00043054">
        <w:rPr>
          <w:rStyle w:val="Emphasis"/>
          <w:rFonts w:asciiTheme="minorHAnsi" w:hAnsiTheme="minorHAnsi" w:cstheme="minorHAnsi"/>
          <w:highlight w:val="green"/>
        </w:rPr>
        <w:t>experimenting</w:t>
      </w:r>
      <w:r w:rsidRPr="009E65C4">
        <w:rPr>
          <w:rStyle w:val="Emphasis"/>
          <w:rFonts w:asciiTheme="minorHAnsi" w:hAnsiTheme="minorHAnsi" w:cstheme="minorHAnsi"/>
        </w:rPr>
        <w:t xml:space="preserve"> with dangerous infectious agents</w:t>
      </w:r>
      <w:r w:rsidRPr="009E65C4">
        <w:rPr>
          <w:rFonts w:asciiTheme="minorHAnsi" w:hAnsiTheme="minorHAnsi" w:cstheme="minorHAnsi"/>
          <w:sz w:val="16"/>
        </w:rPr>
        <w:t xml:space="preserve"> (</w:t>
      </w:r>
      <w:r w:rsidRPr="009E65C4">
        <w:rPr>
          <w:rStyle w:val="Emphasis"/>
          <w:rFonts w:asciiTheme="minorHAnsi" w:hAnsiTheme="minorHAnsi" w:cstheme="minorHAnsi"/>
        </w:rPr>
        <w:t>containment</w:t>
      </w:r>
      <w:r w:rsidRPr="009E65C4">
        <w:rPr>
          <w:rFonts w:asciiTheme="minorHAnsi" w:hAnsiTheme="minorHAnsi" w:cstheme="minorHAnsi"/>
          <w:sz w:val="16"/>
        </w:rPr>
        <w:t xml:space="preserve"> </w:t>
      </w:r>
      <w:r w:rsidRPr="009E65C4">
        <w:rPr>
          <w:rStyle w:val="StyleUnderline"/>
          <w:rFonts w:asciiTheme="minorHAnsi" w:hAnsiTheme="minorHAnsi" w:cstheme="minorHAnsi"/>
        </w:rPr>
        <w:t>facilities</w:t>
      </w:r>
      <w:r w:rsidRPr="009E65C4">
        <w:rPr>
          <w:rFonts w:asciiTheme="minorHAnsi" w:hAnsiTheme="minorHAnsi" w:cstheme="minorHAnsi"/>
          <w:sz w:val="16"/>
        </w:rPr>
        <w:t xml:space="preserve">). </w:t>
      </w:r>
      <w:r w:rsidRPr="009E65C4">
        <w:rPr>
          <w:rStyle w:val="StyleUnderline"/>
          <w:rFonts w:asciiTheme="minorHAnsi" w:hAnsiTheme="minorHAnsi" w:cstheme="minorHAnsi"/>
        </w:rPr>
        <w:t xml:space="preserve">Any </w:t>
      </w:r>
      <w:r w:rsidRPr="00043054">
        <w:rPr>
          <w:rStyle w:val="StyleUnderline"/>
          <w:rFonts w:asciiTheme="minorHAnsi" w:hAnsiTheme="minorHAnsi" w:cstheme="minorHAnsi"/>
          <w:highlight w:val="green"/>
        </w:rPr>
        <w:t>work in containment</w:t>
      </w:r>
      <w:r w:rsidRPr="009E65C4">
        <w:rPr>
          <w:rStyle w:val="StyleUnderline"/>
          <w:rFonts w:asciiTheme="minorHAnsi" w:hAnsiTheme="minorHAnsi" w:cstheme="minorHAnsi"/>
        </w:rPr>
        <w:t xml:space="preserve"> facilities </w:t>
      </w:r>
      <w:r w:rsidRPr="00043054">
        <w:rPr>
          <w:rStyle w:val="StyleUnderline"/>
          <w:rFonts w:asciiTheme="minorHAnsi" w:hAnsiTheme="minorHAnsi" w:cstheme="minorHAnsi"/>
          <w:highlight w:val="green"/>
        </w:rPr>
        <w:t>is</w:t>
      </w:r>
      <w:r w:rsidRPr="009E65C4">
        <w:rPr>
          <w:rStyle w:val="StyleUnderline"/>
          <w:rFonts w:asciiTheme="minorHAnsi" w:hAnsiTheme="minorHAnsi" w:cstheme="minorHAnsi"/>
        </w:rPr>
        <w:t xml:space="preserve"> also </w:t>
      </w:r>
      <w:r w:rsidRPr="00043054">
        <w:rPr>
          <w:rStyle w:val="StyleUnderline"/>
          <w:rFonts w:asciiTheme="minorHAnsi" w:hAnsiTheme="minorHAnsi" w:cstheme="minorHAnsi"/>
          <w:highlight w:val="green"/>
        </w:rPr>
        <w:t>carefully regulated</w:t>
      </w:r>
      <w:r w:rsidRPr="009E65C4">
        <w:rPr>
          <w:rStyle w:val="StyleUnderline"/>
          <w:rFonts w:asciiTheme="minorHAnsi" w:hAnsiTheme="minorHAnsi" w:cstheme="minorHAnsi"/>
        </w:rPr>
        <w:t xml:space="preserve">. </w:t>
      </w:r>
      <w:r w:rsidRPr="009E65C4">
        <w:rPr>
          <w:rFonts w:asciiTheme="minorHAnsi" w:hAnsiTheme="minorHAnsi" w:cstheme="minorHAnsi"/>
          <w:sz w:val="16"/>
        </w:rPr>
        <w:t xml:space="preserve">II. </w:t>
      </w:r>
      <w:r w:rsidRPr="009E65C4">
        <w:rPr>
          <w:rStyle w:val="StyleUnderline"/>
          <w:rFonts w:asciiTheme="minorHAnsi" w:hAnsiTheme="minorHAnsi" w:cstheme="minorHAnsi"/>
        </w:rPr>
        <w:t>Genetic engineering</w:t>
      </w:r>
      <w:r w:rsidRPr="009E65C4">
        <w:rPr>
          <w:rFonts w:asciiTheme="minorHAnsi" w:hAnsiTheme="minorHAnsi" w:cstheme="minorHAnsi"/>
          <w:sz w:val="16"/>
        </w:rPr>
        <w:t xml:space="preserve"> to synthesize or modify organisms </w:t>
      </w:r>
      <w:r w:rsidRPr="009E65C4">
        <w:rPr>
          <w:rStyle w:val="StyleUnderline"/>
          <w:rFonts w:asciiTheme="minorHAnsi" w:hAnsiTheme="minorHAnsi" w:cstheme="minorHAnsi"/>
        </w:rPr>
        <w:t xml:space="preserve">relies on chemical synthesis of DNA. </w:t>
      </w:r>
      <w:r w:rsidRPr="00043054">
        <w:rPr>
          <w:rStyle w:val="StyleUnderline"/>
          <w:rFonts w:asciiTheme="minorHAnsi" w:hAnsiTheme="minorHAnsi" w:cstheme="minorHAnsi"/>
          <w:highlight w:val="green"/>
        </w:rPr>
        <w:t>Synthesizing DNA is</w:t>
      </w:r>
      <w:r w:rsidRPr="009E65C4">
        <w:rPr>
          <w:rStyle w:val="StyleUnderline"/>
          <w:rFonts w:asciiTheme="minorHAnsi" w:hAnsiTheme="minorHAnsi" w:cstheme="minorHAnsi"/>
        </w:rPr>
        <w:t xml:space="preserve"> automated and </w:t>
      </w:r>
      <w:r w:rsidRPr="00043054">
        <w:rPr>
          <w:rStyle w:val="StyleUnderline"/>
          <w:rFonts w:asciiTheme="minorHAnsi" w:hAnsiTheme="minorHAnsi" w:cstheme="minorHAnsi"/>
          <w:highlight w:val="green"/>
        </w:rPr>
        <w:t>carried out with</w:t>
      </w:r>
      <w:r w:rsidRPr="009E65C4">
        <w:rPr>
          <w:rStyle w:val="StyleUnderline"/>
          <w:rFonts w:asciiTheme="minorHAnsi" w:hAnsiTheme="minorHAnsi" w:cstheme="minorHAnsi"/>
        </w:rPr>
        <w:t xml:space="preserve"> sophisticated, </w:t>
      </w:r>
      <w:r w:rsidRPr="00043054">
        <w:rPr>
          <w:rStyle w:val="StyleUnderline"/>
          <w:rFonts w:asciiTheme="minorHAnsi" w:hAnsiTheme="minorHAnsi" w:cstheme="minorHAnsi"/>
          <w:highlight w:val="green"/>
        </w:rPr>
        <w:t>expensive instruments</w:t>
      </w:r>
      <w:r w:rsidRPr="009E65C4">
        <w:rPr>
          <w:rFonts w:asciiTheme="minorHAnsi" w:hAnsiTheme="minorHAnsi" w:cstheme="minorHAnsi"/>
          <w:sz w:val="16"/>
        </w:rPr>
        <w:t xml:space="preserve">. </w:t>
      </w:r>
      <w:r w:rsidRPr="009E65C4">
        <w:rPr>
          <w:rStyle w:val="StyleUnderline"/>
          <w:rFonts w:asciiTheme="minorHAnsi" w:hAnsiTheme="minorHAnsi" w:cstheme="minorHAnsi"/>
        </w:rPr>
        <w:t>The major problem</w:t>
      </w:r>
      <w:r w:rsidRPr="009E65C4">
        <w:rPr>
          <w:rFonts w:asciiTheme="minorHAnsi" w:hAnsiTheme="minorHAnsi" w:cstheme="minorHAnsi"/>
          <w:sz w:val="16"/>
        </w:rPr>
        <w:t xml:space="preserve"> of DNA synthesis, however, </w:t>
      </w:r>
      <w:r w:rsidRPr="009E65C4">
        <w:rPr>
          <w:rStyle w:val="StyleUnderline"/>
          <w:rFonts w:asciiTheme="minorHAnsi" w:hAnsiTheme="minorHAnsi" w:cstheme="minorHAnsi"/>
        </w:rPr>
        <w:t xml:space="preserve">is that </w:t>
      </w:r>
      <w:r w:rsidRPr="00043054">
        <w:rPr>
          <w:rStyle w:val="StyleUnderline"/>
          <w:rFonts w:asciiTheme="minorHAnsi" w:hAnsiTheme="minorHAnsi" w:cstheme="minorHAnsi"/>
          <w:highlight w:val="green"/>
        </w:rPr>
        <w:t>the product is</w:t>
      </w:r>
      <w:r w:rsidRPr="00043054">
        <w:rPr>
          <w:rFonts w:asciiTheme="minorHAnsi" w:hAnsiTheme="minorHAnsi" w:cstheme="minorHAnsi"/>
          <w:sz w:val="16"/>
          <w:highlight w:val="green"/>
        </w:rPr>
        <w:t xml:space="preserve"> </w:t>
      </w:r>
      <w:r w:rsidRPr="00043054">
        <w:rPr>
          <w:rStyle w:val="Emphasis"/>
          <w:rFonts w:asciiTheme="minorHAnsi" w:hAnsiTheme="minorHAnsi" w:cstheme="minorHAnsi"/>
          <w:highlight w:val="green"/>
        </w:rPr>
        <w:t>not error-free</w:t>
      </w:r>
      <w:r w:rsidRPr="00043054">
        <w:rPr>
          <w:rStyle w:val="StyleUnderline"/>
          <w:rFonts w:asciiTheme="minorHAnsi" w:hAnsiTheme="minorHAnsi" w:cstheme="minorHAnsi"/>
          <w:highlight w:val="green"/>
        </w:rPr>
        <w:t>. Any</w:t>
      </w:r>
      <w:r w:rsidRPr="009E65C4">
        <w:rPr>
          <w:rFonts w:asciiTheme="minorHAnsi" w:hAnsiTheme="minorHAnsi" w:cstheme="minorHAnsi"/>
          <w:sz w:val="16"/>
        </w:rPr>
        <w:t xml:space="preserve"> </w:t>
      </w:r>
      <w:r w:rsidRPr="009E65C4">
        <w:rPr>
          <w:rStyle w:val="Emphasis"/>
          <w:rFonts w:asciiTheme="minorHAnsi" w:hAnsiTheme="minorHAnsi" w:cstheme="minorHAnsi"/>
        </w:rPr>
        <w:t xml:space="preserve">single </w:t>
      </w:r>
      <w:r w:rsidRPr="00043054">
        <w:rPr>
          <w:rStyle w:val="Emphasis"/>
          <w:rFonts w:asciiTheme="minorHAnsi" w:hAnsiTheme="minorHAnsi" w:cstheme="minorHAnsi"/>
          <w:highlight w:val="green"/>
        </w:rPr>
        <w:t>mistake</w:t>
      </w:r>
      <w:r w:rsidRPr="009E65C4">
        <w:rPr>
          <w:rFonts w:asciiTheme="minorHAnsi" w:hAnsiTheme="minorHAnsi" w:cstheme="minorHAnsi"/>
          <w:sz w:val="16"/>
        </w:rPr>
        <w:t xml:space="preserve"> in the sequence of small DNA segments (30–60 nucleotides) or large segments (&gt;500 nucleotides) </w:t>
      </w:r>
      <w:r w:rsidRPr="00043054">
        <w:rPr>
          <w:rStyle w:val="StyleUnderline"/>
          <w:rFonts w:asciiTheme="minorHAnsi" w:hAnsiTheme="minorHAnsi" w:cstheme="minorHAnsi"/>
          <w:highlight w:val="green"/>
        </w:rPr>
        <w:t>can</w:t>
      </w:r>
      <w:r w:rsidRPr="00043054">
        <w:rPr>
          <w:rFonts w:asciiTheme="minorHAnsi" w:hAnsiTheme="minorHAnsi" w:cstheme="minorHAnsi"/>
          <w:sz w:val="16"/>
          <w:highlight w:val="green"/>
        </w:rPr>
        <w:t xml:space="preserve"> </w:t>
      </w:r>
      <w:r w:rsidRPr="00043054">
        <w:rPr>
          <w:rStyle w:val="Emphasis"/>
          <w:rFonts w:asciiTheme="minorHAnsi" w:hAnsiTheme="minorHAnsi" w:cstheme="minorHAnsi"/>
          <w:highlight w:val="green"/>
        </w:rPr>
        <w:t>ruin the experiment</w:t>
      </w:r>
      <w:r w:rsidRPr="00043054">
        <w:rPr>
          <w:rStyle w:val="StyleUnderline"/>
          <w:rFonts w:asciiTheme="minorHAnsi" w:hAnsiTheme="minorHAnsi" w:cstheme="minorHAnsi"/>
          <w:highlight w:val="green"/>
        </w:rPr>
        <w:t>. Companies</w:t>
      </w:r>
      <w:r w:rsidRPr="009E65C4">
        <w:rPr>
          <w:rStyle w:val="StyleUnderline"/>
          <w:rFonts w:asciiTheme="minorHAnsi" w:hAnsiTheme="minorHAnsi" w:cstheme="minorHAnsi"/>
        </w:rPr>
        <w:t xml:space="preserve"> have </w:t>
      </w:r>
      <w:r w:rsidRPr="00043054">
        <w:rPr>
          <w:rStyle w:val="StyleUnderline"/>
          <w:rFonts w:asciiTheme="minorHAnsi" w:hAnsiTheme="minorHAnsi" w:cstheme="minorHAnsi"/>
          <w:highlight w:val="green"/>
        </w:rPr>
        <w:t>developed strategies</w:t>
      </w:r>
      <w:r w:rsidRPr="009E65C4">
        <w:rPr>
          <w:rStyle w:val="StyleUnderline"/>
          <w:rFonts w:asciiTheme="minorHAnsi" w:hAnsiTheme="minorHAnsi" w:cstheme="minorHAnsi"/>
        </w:rPr>
        <w:t xml:space="preserve"> to produce and </w:t>
      </w:r>
      <w:r w:rsidRPr="00043054">
        <w:rPr>
          <w:rStyle w:val="StyleUnderline"/>
          <w:rFonts w:asciiTheme="minorHAnsi" w:hAnsiTheme="minorHAnsi" w:cstheme="minorHAnsi"/>
          <w:highlight w:val="green"/>
        </w:rPr>
        <w:t>deliver error free</w:t>
      </w:r>
      <w:r w:rsidRPr="009E65C4">
        <w:rPr>
          <w:rStyle w:val="StyleUnderline"/>
          <w:rFonts w:asciiTheme="minorHAnsi" w:hAnsiTheme="minorHAnsi" w:cstheme="minorHAnsi"/>
        </w:rPr>
        <w:t xml:space="preserve">, synthetic </w:t>
      </w:r>
      <w:r w:rsidRPr="00043054">
        <w:rPr>
          <w:rStyle w:val="StyleUnderline"/>
          <w:rFonts w:asciiTheme="minorHAnsi" w:hAnsiTheme="minorHAnsi" w:cstheme="minorHAnsi"/>
          <w:highlight w:val="green"/>
        </w:rPr>
        <w:t>DNA</w:t>
      </w:r>
      <w:r w:rsidRPr="009E65C4">
        <w:rPr>
          <w:rStyle w:val="StyleUnderline"/>
          <w:rFonts w:asciiTheme="minorHAnsi" w:hAnsiTheme="minorHAnsi" w:cstheme="minorHAnsi"/>
        </w:rPr>
        <w:t>, which investigators can order electronically</w:t>
      </w:r>
      <w:r w:rsidRPr="009E65C4">
        <w:rPr>
          <w:rFonts w:asciiTheme="minorHAnsi" w:hAnsiTheme="minorHAnsi" w:cstheme="minorHAnsi"/>
          <w:sz w:val="16"/>
        </w:rPr>
        <w:t xml:space="preserve"> from vendors, such as Integrated DNA Technologies (US), </w:t>
      </w:r>
      <w:proofErr w:type="spellStart"/>
      <w:r w:rsidRPr="009E65C4">
        <w:rPr>
          <w:rFonts w:asciiTheme="minorHAnsi" w:hAnsiTheme="minorHAnsi" w:cstheme="minorHAnsi"/>
          <w:sz w:val="16"/>
        </w:rPr>
        <w:t>GenScript</w:t>
      </w:r>
      <w:proofErr w:type="spellEnd"/>
      <w:r w:rsidRPr="009E65C4">
        <w:rPr>
          <w:rFonts w:asciiTheme="minorHAnsi" w:hAnsiTheme="minorHAnsi" w:cstheme="minorHAnsi"/>
          <w:sz w:val="16"/>
        </w:rPr>
        <w:t xml:space="preserve"> (US) or </w:t>
      </w:r>
      <w:proofErr w:type="spellStart"/>
      <w:r w:rsidRPr="009E65C4">
        <w:rPr>
          <w:rFonts w:asciiTheme="minorHAnsi" w:hAnsiTheme="minorHAnsi" w:cstheme="minorHAnsi"/>
          <w:sz w:val="16"/>
        </w:rPr>
        <w:t>GeneArt</w:t>
      </w:r>
      <w:proofErr w:type="spellEnd"/>
      <w:r w:rsidRPr="009E65C4">
        <w:rPr>
          <w:rFonts w:asciiTheme="minorHAnsi" w:hAnsiTheme="minorHAnsi" w:cstheme="minorHAnsi"/>
          <w:sz w:val="16"/>
        </w:rPr>
        <w:t xml:space="preserve"> (Germany). </w:t>
      </w:r>
      <w:r w:rsidRPr="009E65C4">
        <w:rPr>
          <w:rStyle w:val="StyleUnderline"/>
          <w:rFonts w:asciiTheme="minorHAnsi" w:hAnsiTheme="minorHAnsi" w:cstheme="minorHAnsi"/>
        </w:rPr>
        <w:t>This offers a</w:t>
      </w:r>
      <w:r w:rsidRPr="009E65C4">
        <w:rPr>
          <w:rFonts w:asciiTheme="minorHAnsi" w:hAnsiTheme="minorHAnsi" w:cstheme="minorHAnsi"/>
          <w:sz w:val="16"/>
        </w:rPr>
        <w:t xml:space="preserve"> superb and </w:t>
      </w:r>
      <w:r w:rsidRPr="009E65C4">
        <w:rPr>
          <w:rStyle w:val="StyleUnderline"/>
          <w:rFonts w:asciiTheme="minorHAnsi" w:hAnsiTheme="minorHAnsi" w:cstheme="minorHAnsi"/>
        </w:rPr>
        <w:t>easy way to</w:t>
      </w:r>
      <w:r w:rsidRPr="009E65C4">
        <w:rPr>
          <w:rFonts w:asciiTheme="minorHAnsi" w:hAnsiTheme="minorHAnsi" w:cstheme="minorHAnsi"/>
          <w:sz w:val="16"/>
        </w:rPr>
        <w:t xml:space="preserve"> </w:t>
      </w:r>
      <w:r w:rsidRPr="009E65C4">
        <w:rPr>
          <w:rStyle w:val="Emphasis"/>
          <w:rFonts w:asciiTheme="minorHAnsi" w:hAnsiTheme="minorHAnsi" w:cstheme="minorHAnsi"/>
        </w:rPr>
        <w:t>control</w:t>
      </w:r>
      <w:r w:rsidRPr="009E65C4">
        <w:rPr>
          <w:rFonts w:asciiTheme="minorHAnsi" w:hAnsiTheme="minorHAnsi" w:cstheme="minorHAnsi"/>
          <w:sz w:val="16"/>
        </w:rPr>
        <w:t xml:space="preserve"> experimental </w:t>
      </w:r>
      <w:r w:rsidRPr="009E65C4">
        <w:rPr>
          <w:rStyle w:val="Emphasis"/>
          <w:rFonts w:asciiTheme="minorHAnsi" w:hAnsiTheme="minorHAnsi" w:cstheme="minorHAnsi"/>
        </w:rPr>
        <w:t>procedures</w:t>
      </w:r>
      <w:r w:rsidRPr="009E65C4">
        <w:rPr>
          <w:rFonts w:asciiTheme="minorHAnsi" w:hAnsiTheme="minorHAnsi" w:cstheme="minorHAnsi"/>
          <w:sz w:val="16"/>
        </w:rPr>
        <w:t xml:space="preserve"> </w:t>
      </w:r>
      <w:r w:rsidRPr="009E65C4">
        <w:rPr>
          <w:rStyle w:val="StyleUnderline"/>
          <w:rFonts w:asciiTheme="minorHAnsi" w:hAnsiTheme="minorHAnsi" w:cstheme="minorHAnsi"/>
        </w:rPr>
        <w:t xml:space="preserve">carried out in </w:t>
      </w:r>
      <w:r w:rsidRPr="009E65C4">
        <w:rPr>
          <w:rStyle w:val="Emphasis"/>
          <w:rFonts w:asciiTheme="minorHAnsi" w:hAnsiTheme="minorHAnsi" w:cstheme="minorHAnsi"/>
        </w:rPr>
        <w:t>any laboratory</w:t>
      </w:r>
      <w:r w:rsidRPr="009E65C4">
        <w:rPr>
          <w:rFonts w:asciiTheme="minorHAnsi" w:hAnsiTheme="minorHAnsi" w:cstheme="minorHAnsi"/>
          <w:sz w:val="16"/>
        </w:rPr>
        <w:t xml:space="preserve">: the </w:t>
      </w:r>
      <w:r w:rsidRPr="00043054">
        <w:rPr>
          <w:rStyle w:val="StyleUnderline"/>
          <w:rFonts w:asciiTheme="minorHAnsi" w:hAnsiTheme="minorHAnsi" w:cstheme="minorHAnsi"/>
          <w:highlight w:val="green"/>
        </w:rPr>
        <w:t>companies</w:t>
      </w:r>
      <w:r w:rsidRPr="009E65C4">
        <w:rPr>
          <w:rFonts w:asciiTheme="minorHAnsi" w:hAnsiTheme="minorHAnsi" w:cstheme="minorHAnsi"/>
          <w:sz w:val="16"/>
        </w:rPr>
        <w:t xml:space="preserve"> will </w:t>
      </w:r>
      <w:r w:rsidRPr="00043054">
        <w:rPr>
          <w:rStyle w:val="Emphasis"/>
          <w:rFonts w:asciiTheme="minorHAnsi" w:hAnsiTheme="minorHAnsi" w:cstheme="minorHAnsi"/>
          <w:highlight w:val="green"/>
        </w:rPr>
        <w:t>automatically scan ordered sequences</w:t>
      </w:r>
      <w:r w:rsidRPr="009E65C4">
        <w:rPr>
          <w:rFonts w:asciiTheme="minorHAnsi" w:hAnsiTheme="minorHAnsi" w:cstheme="minorHAnsi"/>
          <w:sz w:val="16"/>
        </w:rPr>
        <w:t xml:space="preserve"> in extensive data banks </w:t>
      </w:r>
      <w:r w:rsidRPr="00043054">
        <w:rPr>
          <w:rStyle w:val="StyleUnderline"/>
          <w:rFonts w:asciiTheme="minorHAnsi" w:hAnsiTheme="minorHAnsi" w:cstheme="minorHAnsi"/>
          <w:highlight w:val="green"/>
        </w:rPr>
        <w:t>to monitor</w:t>
      </w:r>
      <w:r w:rsidRPr="009E65C4">
        <w:rPr>
          <w:rStyle w:val="StyleUnderline"/>
          <w:rFonts w:asciiTheme="minorHAnsi" w:hAnsiTheme="minorHAnsi" w:cstheme="minorHAnsi"/>
        </w:rPr>
        <w:t xml:space="preserve"> relationship to sequences of </w:t>
      </w:r>
      <w:r w:rsidRPr="00043054">
        <w:rPr>
          <w:rStyle w:val="StyleUnderline"/>
          <w:rFonts w:asciiTheme="minorHAnsi" w:hAnsiTheme="minorHAnsi" w:cstheme="minorHAnsi"/>
          <w:highlight w:val="green"/>
        </w:rPr>
        <w:t>a</w:t>
      </w:r>
      <w:r w:rsidRPr="00043054">
        <w:rPr>
          <w:rFonts w:asciiTheme="minorHAnsi" w:hAnsiTheme="minorHAnsi" w:cstheme="minorHAnsi"/>
          <w:sz w:val="16"/>
          <w:highlight w:val="green"/>
        </w:rPr>
        <w:t xml:space="preserve"> </w:t>
      </w:r>
      <w:r w:rsidRPr="00043054">
        <w:rPr>
          <w:rStyle w:val="Emphasis"/>
          <w:rFonts w:asciiTheme="minorHAnsi" w:hAnsiTheme="minorHAnsi" w:cstheme="minorHAnsi"/>
          <w:highlight w:val="green"/>
        </w:rPr>
        <w:t>select agent</w:t>
      </w:r>
      <w:r w:rsidRPr="009E65C4">
        <w:rPr>
          <w:rStyle w:val="StyleUnderline"/>
          <w:rFonts w:asciiTheme="minorHAnsi" w:hAnsiTheme="minorHAnsi" w:cstheme="minorHAnsi"/>
        </w:rPr>
        <w:t>. If so, the order will be</w:t>
      </w:r>
      <w:r w:rsidRPr="009E65C4">
        <w:rPr>
          <w:rFonts w:asciiTheme="minorHAnsi" w:hAnsiTheme="minorHAnsi" w:cstheme="minorHAnsi"/>
          <w:sz w:val="16"/>
        </w:rPr>
        <w:t xml:space="preserve"> </w:t>
      </w:r>
      <w:r w:rsidRPr="009E65C4">
        <w:rPr>
          <w:rStyle w:val="Emphasis"/>
          <w:rFonts w:asciiTheme="minorHAnsi" w:hAnsiTheme="minorHAnsi" w:cstheme="minorHAnsi"/>
        </w:rPr>
        <w:t>stalled</w:t>
      </w:r>
      <w:r w:rsidRPr="009E65C4">
        <w:rPr>
          <w:rFonts w:asciiTheme="minorHAnsi" w:hAnsiTheme="minorHAnsi" w:cstheme="minorHAnsi"/>
          <w:sz w:val="16"/>
        </w:rPr>
        <w:t xml:space="preserve"> until sufficient evidence has been provided by the investigator that she/he is carrying out experiments approved by the authorities. The entire complex issue of protecting society from the misuse of select agents has been discussed in two outstanding studies [11, 12]. III. </w:t>
      </w:r>
      <w:r w:rsidRPr="009E65C4">
        <w:rPr>
          <w:rStyle w:val="StyleUnderline"/>
          <w:rFonts w:asciiTheme="minorHAnsi" w:hAnsiTheme="minorHAnsi" w:cstheme="minorHAnsi"/>
        </w:rPr>
        <w:t>Engineering a virus such that it will be</w:t>
      </w:r>
      <w:r w:rsidRPr="009E65C4">
        <w:rPr>
          <w:rFonts w:asciiTheme="minorHAnsi" w:hAnsiTheme="minorHAnsi" w:cstheme="minorHAnsi"/>
          <w:sz w:val="16"/>
        </w:rPr>
        <w:t xml:space="preserve"> </w:t>
      </w:r>
      <w:r w:rsidRPr="009E65C4">
        <w:rPr>
          <w:rStyle w:val="Emphasis"/>
          <w:rFonts w:asciiTheme="minorHAnsi" w:hAnsiTheme="minorHAnsi" w:cstheme="minorHAnsi"/>
        </w:rPr>
        <w:t>more</w:t>
      </w:r>
      <w:r w:rsidRPr="009E65C4">
        <w:rPr>
          <w:rFonts w:asciiTheme="minorHAnsi" w:hAnsiTheme="minorHAnsi" w:cstheme="minorHAnsi"/>
          <w:sz w:val="16"/>
        </w:rPr>
        <w:t xml:space="preserve"> </w:t>
      </w:r>
      <w:r w:rsidRPr="009E65C4">
        <w:rPr>
          <w:rStyle w:val="StyleUnderline"/>
          <w:rFonts w:asciiTheme="minorHAnsi" w:hAnsiTheme="minorHAnsi" w:cstheme="minorHAnsi"/>
        </w:rPr>
        <w:t>harmful</w:t>
      </w:r>
      <w:r w:rsidRPr="009E65C4">
        <w:rPr>
          <w:rFonts w:asciiTheme="minorHAnsi" w:hAnsiTheme="minorHAnsi" w:cstheme="minorHAnsi"/>
          <w:sz w:val="16"/>
        </w:rPr>
        <w:t xml:space="preserve"> (more contagious, more pathogenic) </w:t>
      </w:r>
      <w:r w:rsidRPr="009E65C4">
        <w:rPr>
          <w:rStyle w:val="StyleUnderline"/>
          <w:rFonts w:asciiTheme="minorHAnsi" w:hAnsiTheme="minorHAnsi" w:cstheme="minorHAnsi"/>
        </w:rPr>
        <w:t xml:space="preserve">is generally difficult because, in principle, </w:t>
      </w:r>
      <w:r w:rsidRPr="00043054">
        <w:rPr>
          <w:rStyle w:val="StyleUnderline"/>
          <w:rFonts w:asciiTheme="minorHAnsi" w:hAnsiTheme="minorHAnsi" w:cstheme="minorHAnsi"/>
          <w:highlight w:val="green"/>
        </w:rPr>
        <w:t>viruses</w:t>
      </w:r>
      <w:r w:rsidRPr="009E65C4">
        <w:rPr>
          <w:rStyle w:val="StyleUnderline"/>
          <w:rFonts w:asciiTheme="minorHAnsi" w:hAnsiTheme="minorHAnsi" w:cstheme="minorHAnsi"/>
        </w:rPr>
        <w:t xml:space="preserve"> have </w:t>
      </w:r>
      <w:r w:rsidRPr="00043054">
        <w:rPr>
          <w:rStyle w:val="StyleUnderline"/>
          <w:rFonts w:asciiTheme="minorHAnsi" w:hAnsiTheme="minorHAnsi" w:cstheme="minorHAnsi"/>
          <w:highlight w:val="green"/>
        </w:rPr>
        <w:t>evolve</w:t>
      </w:r>
      <w:r w:rsidRPr="009E65C4">
        <w:rPr>
          <w:rStyle w:val="StyleUnderline"/>
          <w:rFonts w:asciiTheme="minorHAnsi" w:hAnsiTheme="minorHAnsi" w:cstheme="minorHAnsi"/>
        </w:rPr>
        <w:t xml:space="preserve">d </w:t>
      </w:r>
      <w:r w:rsidRPr="00043054">
        <w:rPr>
          <w:rStyle w:val="StyleUnderline"/>
          <w:rFonts w:asciiTheme="minorHAnsi" w:hAnsiTheme="minorHAnsi" w:cstheme="minorHAnsi"/>
          <w:highlight w:val="green"/>
        </w:rPr>
        <w:t>to proliferat</w:t>
      </w:r>
      <w:r w:rsidRPr="009E65C4">
        <w:rPr>
          <w:rStyle w:val="StyleUnderline"/>
          <w:rFonts w:asciiTheme="minorHAnsi" w:hAnsiTheme="minorHAnsi" w:cstheme="minorHAnsi"/>
        </w:rPr>
        <w:t xml:space="preserve">ing </w:t>
      </w:r>
      <w:r w:rsidRPr="00043054">
        <w:rPr>
          <w:rStyle w:val="Emphasis"/>
          <w:rFonts w:asciiTheme="minorHAnsi" w:hAnsiTheme="minorHAnsi" w:cstheme="minorHAnsi"/>
          <w:highlight w:val="green"/>
        </w:rPr>
        <w:t>maximally</w:t>
      </w:r>
      <w:r w:rsidRPr="009E65C4">
        <w:rPr>
          <w:rStyle w:val="Emphasis"/>
          <w:rFonts w:asciiTheme="minorHAnsi" w:hAnsiTheme="minorHAnsi" w:cstheme="minorHAnsi"/>
        </w:rPr>
        <w:t xml:space="preserve"> in their natural environment</w:t>
      </w:r>
      <w:r w:rsidRPr="009E65C4">
        <w:rPr>
          <w:rStyle w:val="StyleUnderline"/>
          <w:rFonts w:asciiTheme="minorHAnsi" w:hAnsiTheme="minorHAnsi" w:cstheme="minorHAnsi"/>
        </w:rPr>
        <w:t xml:space="preserve">. That is, genetic </w:t>
      </w:r>
      <w:r w:rsidRPr="00043054">
        <w:rPr>
          <w:rStyle w:val="StyleUnderline"/>
          <w:rFonts w:asciiTheme="minorHAnsi" w:hAnsiTheme="minorHAnsi" w:cstheme="minorHAnsi"/>
          <w:highlight w:val="green"/>
        </w:rPr>
        <w:t>manipulations</w:t>
      </w:r>
      <w:r w:rsidRPr="009E65C4">
        <w:rPr>
          <w:rStyle w:val="StyleUnderline"/>
          <w:rFonts w:asciiTheme="minorHAnsi" w:hAnsiTheme="minorHAnsi" w:cstheme="minorHAnsi"/>
        </w:rPr>
        <w:t xml:space="preserve"> of a virus often </w:t>
      </w:r>
      <w:r w:rsidRPr="00043054">
        <w:rPr>
          <w:rStyle w:val="Emphasis"/>
          <w:rFonts w:asciiTheme="minorHAnsi" w:hAnsiTheme="minorHAnsi" w:cstheme="minorHAnsi"/>
          <w:highlight w:val="green"/>
        </w:rPr>
        <w:t>lead to loss of fitness</w:t>
      </w:r>
      <w:r w:rsidRPr="009E65C4">
        <w:rPr>
          <w:rStyle w:val="StyleUnderline"/>
          <w:rFonts w:asciiTheme="minorHAnsi" w:hAnsiTheme="minorHAnsi" w:cstheme="minorHAnsi"/>
        </w:rPr>
        <w:t xml:space="preserve"> that, in turn, is unwanted in the bioterrorist agent.</w:t>
      </w:r>
    </w:p>
    <w:p w14:paraId="5165A6A1" w14:textId="77777777" w:rsidR="00833BFC" w:rsidRPr="009E65C4" w:rsidRDefault="00833BFC" w:rsidP="00833BFC">
      <w:pPr>
        <w:rPr>
          <w:rFonts w:asciiTheme="minorHAnsi" w:hAnsiTheme="minorHAnsi" w:cstheme="minorHAnsi"/>
        </w:rPr>
      </w:pPr>
    </w:p>
    <w:p w14:paraId="43B65DFB" w14:textId="77777777" w:rsidR="00833BFC" w:rsidRPr="009E65C4" w:rsidRDefault="00833BFC" w:rsidP="00833BFC">
      <w:pPr>
        <w:pStyle w:val="Heading4"/>
        <w:rPr>
          <w:rFonts w:asciiTheme="minorHAnsi" w:hAnsiTheme="minorHAnsi" w:cstheme="minorHAnsi"/>
        </w:rPr>
      </w:pPr>
      <w:r w:rsidRPr="009E65C4">
        <w:rPr>
          <w:rFonts w:asciiTheme="minorHAnsi" w:hAnsiTheme="minorHAnsi" w:cstheme="minorHAnsi"/>
        </w:rPr>
        <w:t xml:space="preserve">Won’t get close to extinction </w:t>
      </w:r>
    </w:p>
    <w:p w14:paraId="46404AD0" w14:textId="77777777" w:rsidR="00833BFC" w:rsidRPr="009E65C4" w:rsidRDefault="00833BFC" w:rsidP="00833BFC">
      <w:pPr>
        <w:rPr>
          <w:rFonts w:asciiTheme="minorHAnsi" w:hAnsiTheme="minorHAnsi" w:cstheme="minorHAnsi"/>
        </w:rPr>
      </w:pPr>
      <w:r w:rsidRPr="009E65C4">
        <w:rPr>
          <w:rStyle w:val="Style13ptBold"/>
          <w:rFonts w:asciiTheme="minorHAnsi" w:hAnsiTheme="minorHAnsi" w:cstheme="minorHAnsi"/>
        </w:rPr>
        <w:t>Farquhar et al. 17</w:t>
      </w:r>
      <w:r w:rsidRPr="009E65C4">
        <w:rPr>
          <w:rFonts w:asciiTheme="minorHAnsi" w:hAnsiTheme="minorHAnsi" w:cstheme="minorHAnsi"/>
        </w:rPr>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8" w:history="1">
        <w:r w:rsidRPr="009E65C4">
          <w:rPr>
            <w:rStyle w:val="Hyperlink"/>
            <w:rFonts w:asciiTheme="minorHAnsi" w:hAnsiTheme="minorHAnsi" w:cstheme="minorHAnsi"/>
          </w:rPr>
          <w:t>https://www.fhi.ox.ac.uk/wp-content/uploads/Existential-Risks-2017-01-23.pdf</w:t>
        </w:r>
      </w:hyperlink>
      <w:r w:rsidRPr="009E65C4">
        <w:rPr>
          <w:rFonts w:asciiTheme="minorHAnsi" w:hAnsiTheme="minorHAnsi" w:cstheme="minorHAnsi"/>
        </w:rPr>
        <w:t xml:space="preserve">] </w:t>
      </w:r>
      <w:proofErr w:type="spellStart"/>
      <w:r w:rsidRPr="009E65C4">
        <w:rPr>
          <w:rFonts w:asciiTheme="minorHAnsi" w:hAnsiTheme="minorHAnsi" w:cstheme="minorHAnsi"/>
        </w:rPr>
        <w:t>AMarb</w:t>
      </w:r>
      <w:proofErr w:type="spellEnd"/>
    </w:p>
    <w:p w14:paraId="3977F823" w14:textId="572D24AC" w:rsidR="00833BFC" w:rsidRDefault="00833BFC" w:rsidP="00833BFC">
      <w:pPr>
        <w:rPr>
          <w:rFonts w:asciiTheme="minorHAnsi" w:hAnsiTheme="minorHAnsi" w:cstheme="minorHAnsi"/>
          <w:sz w:val="16"/>
        </w:rPr>
      </w:pPr>
      <w:r w:rsidRPr="009E65C4">
        <w:rPr>
          <w:rFonts w:asciiTheme="minorHAnsi" w:hAnsiTheme="minorHAnsi" w:cstheme="minorHAnsi"/>
          <w:sz w:val="16"/>
        </w:rPr>
        <w:t xml:space="preserve">Recent developments in biotechnology may, however, give people the capability to design pathogens which overcome this trade-off. Some gain-of-function research has demonstrated the feasibility of altering pathogens to create strains with dangerous new features, such as vaccine-resistant smallpox40 and human-transmissible avian flu,41 with the potential to kill millions or even billions of people. </w:t>
      </w:r>
      <w:r w:rsidRPr="00043054">
        <w:rPr>
          <w:rStyle w:val="StyleUnderline"/>
          <w:rFonts w:asciiTheme="minorHAnsi" w:hAnsiTheme="minorHAnsi" w:cstheme="minorHAnsi"/>
          <w:highlight w:val="green"/>
        </w:rPr>
        <w:t xml:space="preserve">For an engineered pathogen to </w:t>
      </w:r>
      <w:r w:rsidRPr="00043054">
        <w:rPr>
          <w:rStyle w:val="Emphasis"/>
          <w:rFonts w:asciiTheme="minorHAnsi" w:hAnsiTheme="minorHAnsi" w:cstheme="minorHAnsi"/>
          <w:highlight w:val="green"/>
        </w:rPr>
        <w:t>derail humanity</w:t>
      </w:r>
      <w:r w:rsidRPr="009E65C4">
        <w:rPr>
          <w:rStyle w:val="Emphasis"/>
          <w:rFonts w:asciiTheme="minorHAnsi" w:hAnsiTheme="minorHAnsi" w:cstheme="minorHAnsi"/>
        </w:rPr>
        <w:t>’s long-term future</w:t>
      </w:r>
      <w:r w:rsidRPr="009E65C4">
        <w:rPr>
          <w:rStyle w:val="StyleUnderline"/>
          <w:rFonts w:asciiTheme="minorHAnsi" w:hAnsiTheme="minorHAnsi" w:cstheme="minorHAnsi"/>
        </w:rPr>
        <w:t xml:space="preserve">, </w:t>
      </w:r>
      <w:r w:rsidRPr="00043054">
        <w:rPr>
          <w:rStyle w:val="StyleUnderline"/>
          <w:rFonts w:asciiTheme="minorHAnsi" w:hAnsiTheme="minorHAnsi" w:cstheme="minorHAnsi"/>
          <w:highlight w:val="green"/>
        </w:rPr>
        <w:t>it would</w:t>
      </w:r>
      <w:r w:rsidRPr="009E65C4">
        <w:rPr>
          <w:rFonts w:asciiTheme="minorHAnsi" w:hAnsiTheme="minorHAnsi" w:cstheme="minorHAnsi"/>
          <w:sz w:val="16"/>
        </w:rPr>
        <w:t xml:space="preserve"> probably </w:t>
      </w:r>
      <w:r w:rsidRPr="00043054">
        <w:rPr>
          <w:rStyle w:val="StyleUnderline"/>
          <w:rFonts w:asciiTheme="minorHAnsi" w:hAnsiTheme="minorHAnsi" w:cstheme="minorHAnsi"/>
          <w:highlight w:val="green"/>
        </w:rPr>
        <w:t xml:space="preserve">have to have </w:t>
      </w:r>
      <w:r w:rsidRPr="00043054">
        <w:rPr>
          <w:rStyle w:val="Emphasis"/>
          <w:rFonts w:asciiTheme="minorHAnsi" w:hAnsiTheme="minorHAnsi" w:cstheme="minorHAnsi"/>
          <w:highlight w:val="green"/>
        </w:rPr>
        <w:t>extremely high fatality rates</w:t>
      </w:r>
      <w:r w:rsidRPr="009E65C4">
        <w:rPr>
          <w:rStyle w:val="StyleUnderline"/>
          <w:rFonts w:asciiTheme="minorHAnsi" w:hAnsiTheme="minorHAnsi" w:cstheme="minorHAnsi"/>
        </w:rPr>
        <w:t xml:space="preserve"> or </w:t>
      </w:r>
      <w:r w:rsidRPr="00043054">
        <w:rPr>
          <w:rStyle w:val="Emphasis"/>
          <w:rFonts w:asciiTheme="minorHAnsi" w:hAnsiTheme="minorHAnsi" w:cstheme="minorHAnsi"/>
          <w:highlight w:val="green"/>
        </w:rPr>
        <w:t>destroy reproductive capability</w:t>
      </w:r>
      <w:r w:rsidRPr="009E65C4">
        <w:rPr>
          <w:rFonts w:asciiTheme="minorHAnsi" w:hAnsiTheme="minorHAnsi" w:cstheme="minorHAnsi"/>
          <w:sz w:val="16"/>
        </w:rPr>
        <w:t xml:space="preserve"> (so that it killed or prevented reproduction by all or nearly all of its victims), </w:t>
      </w:r>
      <w:r w:rsidRPr="00043054">
        <w:rPr>
          <w:rStyle w:val="Emphasis"/>
          <w:rFonts w:asciiTheme="minorHAnsi" w:hAnsiTheme="minorHAnsi" w:cstheme="minorHAnsi"/>
          <w:highlight w:val="green"/>
        </w:rPr>
        <w:t>be extremely infectious</w:t>
      </w:r>
      <w:r w:rsidRPr="009E65C4">
        <w:rPr>
          <w:rFonts w:asciiTheme="minorHAnsi" w:hAnsiTheme="minorHAnsi" w:cstheme="minorHAnsi"/>
          <w:sz w:val="16"/>
        </w:rPr>
        <w:t xml:space="preserve"> (so that it had global reach), </w:t>
      </w:r>
      <w:r w:rsidRPr="00043054">
        <w:rPr>
          <w:rStyle w:val="StyleUnderline"/>
          <w:rFonts w:asciiTheme="minorHAnsi" w:hAnsiTheme="minorHAnsi" w:cstheme="minorHAnsi"/>
          <w:highlight w:val="green"/>
        </w:rPr>
        <w:t xml:space="preserve">and </w:t>
      </w:r>
      <w:r w:rsidRPr="00043054">
        <w:rPr>
          <w:rStyle w:val="Emphasis"/>
          <w:rFonts w:asciiTheme="minorHAnsi" w:hAnsiTheme="minorHAnsi" w:cstheme="minorHAnsi"/>
          <w:highlight w:val="green"/>
        </w:rPr>
        <w:t>have delayed</w:t>
      </w:r>
      <w:r w:rsidRPr="009E65C4">
        <w:rPr>
          <w:rStyle w:val="Emphasis"/>
          <w:rFonts w:asciiTheme="minorHAnsi" w:hAnsiTheme="minorHAnsi" w:cstheme="minorHAnsi"/>
        </w:rPr>
        <w:t xml:space="preserve"> onset of </w:t>
      </w:r>
      <w:r w:rsidRPr="00043054">
        <w:rPr>
          <w:rStyle w:val="Emphasis"/>
          <w:rFonts w:asciiTheme="minorHAnsi" w:hAnsiTheme="minorHAnsi" w:cstheme="minorHAnsi"/>
          <w:highlight w:val="green"/>
        </w:rPr>
        <w:t>symptoms</w:t>
      </w:r>
      <w:r w:rsidRPr="009E65C4">
        <w:rPr>
          <w:rFonts w:asciiTheme="minorHAnsi" w:hAnsiTheme="minorHAnsi" w:cstheme="minorHAnsi"/>
          <w:sz w:val="16"/>
        </w:rPr>
        <w:t xml:space="preserve"> (so that we would fail to notice the problem and mount a response in time).42 </w:t>
      </w:r>
      <w:r w:rsidRPr="00043054">
        <w:rPr>
          <w:rStyle w:val="StyleUnderline"/>
          <w:rFonts w:asciiTheme="minorHAnsi" w:hAnsiTheme="minorHAnsi" w:cstheme="minorHAnsi"/>
          <w:highlight w:val="green"/>
        </w:rPr>
        <w:t>Making such a pathogen would be</w:t>
      </w:r>
      <w:r w:rsidRPr="009E65C4">
        <w:rPr>
          <w:rStyle w:val="StyleUnderline"/>
          <w:rFonts w:asciiTheme="minorHAnsi" w:hAnsiTheme="minorHAnsi" w:cstheme="minorHAnsi"/>
        </w:rPr>
        <w:t xml:space="preserve"> close to </w:t>
      </w:r>
      <w:r w:rsidRPr="00043054">
        <w:rPr>
          <w:rStyle w:val="Emphasis"/>
          <w:rFonts w:asciiTheme="minorHAnsi" w:hAnsiTheme="minorHAnsi" w:cstheme="minorHAnsi"/>
          <w:highlight w:val="green"/>
        </w:rPr>
        <w:t>impossible</w:t>
      </w:r>
      <w:r w:rsidRPr="009E65C4">
        <w:rPr>
          <w:rFonts w:asciiTheme="minorHAnsi" w:hAnsiTheme="minorHAnsi" w:cstheme="minorHAnsi"/>
          <w:sz w:val="16"/>
        </w:rPr>
        <w:t xml:space="preserve"> at present. However, the cost of the technology is falling rapidly,43 and adequate expertise and modern laboratories are becoming more available. Consequently, states and perhaps even terrorist groups could eventually gain the capacity to create pathogens which could deliberately or accidentally cause an existential catastrophe.</w:t>
      </w:r>
    </w:p>
    <w:p w14:paraId="79E4D18B" w14:textId="77777777" w:rsidR="00833BFC" w:rsidRDefault="00833BFC" w:rsidP="00833BFC">
      <w:pPr>
        <w:rPr>
          <w:rFonts w:asciiTheme="minorHAnsi" w:hAnsiTheme="minorHAnsi" w:cstheme="minorHAnsi"/>
          <w:sz w:val="16"/>
        </w:rPr>
      </w:pPr>
    </w:p>
    <w:p w14:paraId="22C88CD4" w14:textId="4A7720AB" w:rsidR="00833BFC" w:rsidRPr="00833BFC" w:rsidRDefault="00833BFC" w:rsidP="00833BFC">
      <w:pPr>
        <w:pStyle w:val="Heading4"/>
        <w:rPr>
          <w:sz w:val="16"/>
        </w:rPr>
      </w:pPr>
      <w:r w:rsidRPr="009E65C4">
        <w:t xml:space="preserve">Can’t store, scale up, disseminate, OR overcome </w:t>
      </w:r>
      <w:r w:rsidRPr="009E65C4">
        <w:rPr>
          <w:u w:val="single"/>
        </w:rPr>
        <w:t>countermeasures</w:t>
      </w:r>
    </w:p>
    <w:p w14:paraId="02CF5B17" w14:textId="77777777" w:rsidR="00833BFC" w:rsidRPr="009E65C4" w:rsidRDefault="00833BFC" w:rsidP="00833BFC">
      <w:pPr>
        <w:rPr>
          <w:rFonts w:asciiTheme="minorHAnsi" w:hAnsiTheme="minorHAnsi" w:cstheme="minorHAnsi"/>
        </w:rPr>
      </w:pPr>
      <w:proofErr w:type="spellStart"/>
      <w:r w:rsidRPr="009E65C4">
        <w:rPr>
          <w:rFonts w:asciiTheme="minorHAnsi" w:hAnsiTheme="minorHAnsi" w:cstheme="minorHAnsi"/>
        </w:rPr>
        <w:t>Filippa</w:t>
      </w:r>
      <w:proofErr w:type="spellEnd"/>
      <w:r w:rsidRPr="009E65C4">
        <w:rPr>
          <w:rFonts w:asciiTheme="minorHAnsi" w:hAnsiTheme="minorHAnsi" w:cstheme="minorHAnsi"/>
        </w:rPr>
        <w:t xml:space="preserve"> </w:t>
      </w:r>
      <w:proofErr w:type="spellStart"/>
      <w:r w:rsidRPr="009E65C4">
        <w:rPr>
          <w:rStyle w:val="Style13ptBold"/>
          <w:rFonts w:asciiTheme="minorHAnsi" w:hAnsiTheme="minorHAnsi" w:cstheme="minorHAnsi"/>
        </w:rPr>
        <w:t>Lentzos</w:t>
      </w:r>
      <w:proofErr w:type="spellEnd"/>
      <w:r w:rsidRPr="009E65C4">
        <w:rPr>
          <w:rStyle w:val="Style13ptBold"/>
          <w:rFonts w:asciiTheme="minorHAnsi" w:hAnsiTheme="minorHAnsi" w:cstheme="minorHAnsi"/>
        </w:rPr>
        <w:t xml:space="preserve"> 14</w:t>
      </w:r>
      <w:r w:rsidRPr="009E65C4">
        <w:rPr>
          <w:rFonts w:asciiTheme="minorHAnsi" w:hAnsiTheme="minorHAnsi" w:cstheme="minorHAnsi"/>
        </w:rPr>
        <w:t>, PhD from London School of Economics and Social Science, Senior Research Fellow in the Department of Social Science, Health and Medicine at King’s College London, Catherine Jefferson, researcher in the Department of Social Science, Health, and Medicine at King’s College London, DPhil from the University of Sussex, former senior policy advisor for international security at the Royal Society, and Dr. Claire Marris, Senior Research Fellow in the Department of Social Science, Health and Medicine at King's College London, “The myths (and realities) of synthetic bioweapons,” 9/18/2014, http://thebulletin.org/myths-and-realities-synthetic-bioweapons7626</w:t>
      </w:r>
    </w:p>
    <w:p w14:paraId="67E64311" w14:textId="77777777" w:rsidR="00833BFC" w:rsidRPr="009E65C4" w:rsidRDefault="00833BFC" w:rsidP="00833BFC">
      <w:pPr>
        <w:rPr>
          <w:rStyle w:val="StyleUnderline"/>
          <w:rFonts w:asciiTheme="minorHAnsi" w:hAnsiTheme="minorHAnsi" w:cstheme="minorHAnsi"/>
        </w:rPr>
      </w:pPr>
      <w:r w:rsidRPr="009E65C4">
        <w:rPr>
          <w:rFonts w:asciiTheme="minorHAnsi" w:hAnsiTheme="minorHAnsi" w:cstheme="minorHAnsi"/>
          <w:sz w:val="14"/>
        </w:rPr>
        <w:t xml:space="preserve">The bioterror WMD myth. </w:t>
      </w:r>
      <w:r w:rsidRPr="009E65C4">
        <w:rPr>
          <w:rStyle w:val="StyleUnderline"/>
          <w:rFonts w:asciiTheme="minorHAnsi" w:hAnsiTheme="minorHAnsi" w:cstheme="minorHAnsi"/>
        </w:rPr>
        <w:t xml:space="preserve">Those who have </w:t>
      </w:r>
      <w:r w:rsidRPr="009E65C4">
        <w:rPr>
          <w:rStyle w:val="Emphasis"/>
          <w:rFonts w:asciiTheme="minorHAnsi" w:hAnsiTheme="minorHAnsi" w:cstheme="minorHAnsi"/>
        </w:rPr>
        <w:t>overemphasized</w:t>
      </w:r>
      <w:r w:rsidRPr="009E65C4">
        <w:rPr>
          <w:rFonts w:asciiTheme="minorHAnsi" w:hAnsiTheme="minorHAnsi" w:cstheme="minorHAnsi"/>
          <w:sz w:val="14"/>
        </w:rPr>
        <w:t xml:space="preserve"> the </w:t>
      </w:r>
      <w:r w:rsidRPr="00043054">
        <w:rPr>
          <w:rStyle w:val="StyleUnderline"/>
          <w:rFonts w:asciiTheme="minorHAnsi" w:hAnsiTheme="minorHAnsi" w:cstheme="minorHAnsi"/>
          <w:highlight w:val="green"/>
        </w:rPr>
        <w:t>bioterror</w:t>
      </w:r>
      <w:r w:rsidRPr="009E65C4">
        <w:rPr>
          <w:rFonts w:asciiTheme="minorHAnsi" w:hAnsiTheme="minorHAnsi" w:cstheme="minorHAnsi"/>
          <w:sz w:val="14"/>
        </w:rPr>
        <w:t xml:space="preserve">ism threat typically </w:t>
      </w:r>
      <w:r w:rsidRPr="009E65C4">
        <w:rPr>
          <w:rStyle w:val="StyleUnderline"/>
          <w:rFonts w:asciiTheme="minorHAnsi" w:hAnsiTheme="minorHAnsi" w:cstheme="minorHAnsi"/>
        </w:rPr>
        <w:t xml:space="preserve">portray it as an </w:t>
      </w:r>
      <w:r w:rsidRPr="009E65C4">
        <w:rPr>
          <w:rStyle w:val="Emphasis"/>
          <w:rFonts w:asciiTheme="minorHAnsi" w:hAnsiTheme="minorHAnsi" w:cstheme="minorHAnsi"/>
        </w:rPr>
        <w:t>imminent concern</w:t>
      </w:r>
      <w:r w:rsidRPr="009E65C4">
        <w:rPr>
          <w:rStyle w:val="StyleUnderline"/>
          <w:rFonts w:asciiTheme="minorHAnsi" w:hAnsiTheme="minorHAnsi" w:cstheme="minorHAnsi"/>
        </w:rPr>
        <w:t>, with emphasis</w:t>
      </w:r>
      <w:r w:rsidRPr="009E65C4">
        <w:rPr>
          <w:rFonts w:asciiTheme="minorHAnsi" w:hAnsiTheme="minorHAnsi" w:cstheme="minorHAnsi"/>
          <w:sz w:val="14"/>
        </w:rPr>
        <w:t xml:space="preserve"> placed </w:t>
      </w:r>
      <w:r w:rsidRPr="009E65C4">
        <w:rPr>
          <w:rStyle w:val="StyleUnderline"/>
          <w:rFonts w:asciiTheme="minorHAnsi" w:hAnsiTheme="minorHAnsi" w:cstheme="minorHAnsi"/>
        </w:rPr>
        <w:t xml:space="preserve">on </w:t>
      </w:r>
      <w:r w:rsidRPr="009E65C4">
        <w:rPr>
          <w:rStyle w:val="Emphasis"/>
          <w:rFonts w:asciiTheme="minorHAnsi" w:hAnsiTheme="minorHAnsi" w:cstheme="minorHAnsi"/>
        </w:rPr>
        <w:t xml:space="preserve">high-consequence, </w:t>
      </w:r>
      <w:r w:rsidRPr="00043054">
        <w:rPr>
          <w:rStyle w:val="Emphasis"/>
          <w:rFonts w:asciiTheme="minorHAnsi" w:hAnsiTheme="minorHAnsi" w:cstheme="minorHAnsi"/>
          <w:highlight w:val="green"/>
        </w:rPr>
        <w:t>mass-casualty attack</w:t>
      </w:r>
      <w:r w:rsidRPr="009E65C4">
        <w:rPr>
          <w:rStyle w:val="StyleUnderline"/>
          <w:rFonts w:asciiTheme="minorHAnsi" w:hAnsiTheme="minorHAnsi" w:cstheme="minorHAnsi"/>
        </w:rPr>
        <w:t>s</w:t>
      </w:r>
      <w:r w:rsidRPr="009E65C4">
        <w:rPr>
          <w:rFonts w:asciiTheme="minorHAnsi" w:hAnsiTheme="minorHAnsi" w:cstheme="minorHAnsi"/>
          <w:sz w:val="14"/>
        </w:rPr>
        <w:t xml:space="preserve">, performed with weapons of mass destruction (WMD). </w:t>
      </w:r>
      <w:r w:rsidRPr="009E65C4">
        <w:rPr>
          <w:rStyle w:val="StyleUnderline"/>
          <w:rFonts w:asciiTheme="minorHAnsi" w:hAnsiTheme="minorHAnsi" w:cstheme="minorHAnsi"/>
        </w:rPr>
        <w:t xml:space="preserve">This </w:t>
      </w:r>
      <w:r w:rsidRPr="00043054">
        <w:rPr>
          <w:rStyle w:val="StyleUnderline"/>
          <w:rFonts w:asciiTheme="minorHAnsi" w:hAnsiTheme="minorHAnsi" w:cstheme="minorHAnsi"/>
          <w:highlight w:val="green"/>
        </w:rPr>
        <w:t>is a myth</w:t>
      </w:r>
      <w:r w:rsidRPr="009E65C4">
        <w:rPr>
          <w:rFonts w:asciiTheme="minorHAnsi" w:hAnsiTheme="minorHAnsi" w:cstheme="minorHAnsi"/>
          <w:sz w:val="14"/>
        </w:rPr>
        <w:t xml:space="preserve"> with two dimensions. The first involves the identities of terrorists and what their intentions are. The </w:t>
      </w:r>
      <w:r w:rsidRPr="009E65C4">
        <w:rPr>
          <w:rStyle w:val="StyleUnderline"/>
          <w:rFonts w:asciiTheme="minorHAnsi" w:hAnsiTheme="minorHAnsi" w:cstheme="minorHAnsi"/>
        </w:rPr>
        <w:t>assumption is that terrorists would seek</w:t>
      </w:r>
      <w:r w:rsidRPr="009E65C4">
        <w:rPr>
          <w:rFonts w:asciiTheme="minorHAnsi" w:hAnsiTheme="minorHAnsi" w:cstheme="minorHAnsi"/>
          <w:sz w:val="14"/>
        </w:rPr>
        <w:t xml:space="preserve"> to produce </w:t>
      </w:r>
      <w:r w:rsidRPr="009E65C4">
        <w:rPr>
          <w:rStyle w:val="Emphasis"/>
          <w:rFonts w:asciiTheme="minorHAnsi" w:hAnsiTheme="minorHAnsi" w:cstheme="minorHAnsi"/>
        </w:rPr>
        <w:t>mass-casualty weapons</w:t>
      </w:r>
      <w:r w:rsidRPr="009E65C4">
        <w:rPr>
          <w:rFonts w:asciiTheme="minorHAnsi" w:hAnsiTheme="minorHAnsi" w:cstheme="minorHAnsi"/>
          <w:sz w:val="14"/>
        </w:rPr>
        <w:t xml:space="preserve"> and pursue capabilities on the scale of 20th century, state-level bioweapons programs. Most </w:t>
      </w:r>
      <w:r w:rsidRPr="009E65C4">
        <w:rPr>
          <w:rStyle w:val="Emphasis"/>
          <w:rFonts w:asciiTheme="minorHAnsi" w:hAnsiTheme="minorHAnsi" w:cstheme="minorHAnsi"/>
        </w:rPr>
        <w:t xml:space="preserve">leading </w:t>
      </w:r>
      <w:r w:rsidRPr="00043054">
        <w:rPr>
          <w:rStyle w:val="Emphasis"/>
          <w:rFonts w:asciiTheme="minorHAnsi" w:hAnsiTheme="minorHAnsi" w:cstheme="minorHAnsi"/>
          <w:highlight w:val="green"/>
        </w:rPr>
        <w:t>bio</w:t>
      </w:r>
      <w:r w:rsidRPr="009E65C4">
        <w:rPr>
          <w:rStyle w:val="Emphasis"/>
          <w:rFonts w:asciiTheme="minorHAnsi" w:hAnsiTheme="minorHAnsi" w:cstheme="minorHAnsi"/>
        </w:rPr>
        <w:t xml:space="preserve">logical disarmament </w:t>
      </w:r>
      <w:r w:rsidRPr="00043054">
        <w:rPr>
          <w:rStyle w:val="Emphasis"/>
          <w:rFonts w:asciiTheme="minorHAnsi" w:hAnsiTheme="minorHAnsi" w:cstheme="minorHAnsi"/>
          <w:highlight w:val="green"/>
        </w:rPr>
        <w:t>and</w:t>
      </w:r>
      <w:r w:rsidRPr="009E65C4">
        <w:rPr>
          <w:rStyle w:val="Emphasis"/>
          <w:rFonts w:asciiTheme="minorHAnsi" w:hAnsiTheme="minorHAnsi" w:cstheme="minorHAnsi"/>
        </w:rPr>
        <w:t xml:space="preserve"> non-</w:t>
      </w:r>
      <w:r w:rsidRPr="00043054">
        <w:rPr>
          <w:rStyle w:val="Emphasis"/>
          <w:rFonts w:asciiTheme="minorHAnsi" w:hAnsiTheme="minorHAnsi" w:cstheme="minorHAnsi"/>
          <w:highlight w:val="green"/>
        </w:rPr>
        <w:t>prolif</w:t>
      </w:r>
      <w:r w:rsidRPr="009E65C4">
        <w:rPr>
          <w:rStyle w:val="Emphasis"/>
          <w:rFonts w:asciiTheme="minorHAnsi" w:hAnsiTheme="minorHAnsi" w:cstheme="minorHAnsi"/>
        </w:rPr>
        <w:t xml:space="preserve">eration </w:t>
      </w:r>
      <w:r w:rsidRPr="00043054">
        <w:rPr>
          <w:rStyle w:val="Emphasis"/>
          <w:rFonts w:asciiTheme="minorHAnsi" w:hAnsiTheme="minorHAnsi" w:cstheme="minorHAnsi"/>
          <w:highlight w:val="green"/>
        </w:rPr>
        <w:t>experts</w:t>
      </w:r>
      <w:r w:rsidRPr="00043054">
        <w:rPr>
          <w:rFonts w:asciiTheme="minorHAnsi" w:hAnsiTheme="minorHAnsi" w:cstheme="minorHAnsi"/>
          <w:sz w:val="14"/>
          <w:highlight w:val="green"/>
        </w:rPr>
        <w:t xml:space="preserve"> </w:t>
      </w:r>
      <w:r w:rsidRPr="00043054">
        <w:rPr>
          <w:rStyle w:val="StyleUnderline"/>
          <w:rFonts w:asciiTheme="minorHAnsi" w:hAnsiTheme="minorHAnsi" w:cstheme="minorHAnsi"/>
          <w:highlight w:val="green"/>
        </w:rPr>
        <w:t>believe</w:t>
      </w:r>
      <w:r w:rsidRPr="009E65C4">
        <w:rPr>
          <w:rFonts w:asciiTheme="minorHAnsi" w:hAnsiTheme="minorHAnsi" w:cstheme="minorHAnsi"/>
          <w:sz w:val="14"/>
        </w:rPr>
        <w:t xml:space="preserve"> that the risk of a small-scale bioterrorism attack is very real and present. But they consider </w:t>
      </w:r>
      <w:r w:rsidRPr="00043054">
        <w:rPr>
          <w:rStyle w:val="StyleUnderline"/>
          <w:rFonts w:asciiTheme="minorHAnsi" w:hAnsiTheme="minorHAnsi" w:cstheme="minorHAnsi"/>
          <w:highlight w:val="green"/>
        </w:rPr>
        <w:t>the risk</w:t>
      </w:r>
      <w:r w:rsidRPr="009E65C4">
        <w:rPr>
          <w:rStyle w:val="StyleUnderline"/>
          <w:rFonts w:asciiTheme="minorHAnsi" w:hAnsiTheme="minorHAnsi" w:cstheme="minorHAnsi"/>
        </w:rPr>
        <w:t xml:space="preserve"> of</w:t>
      </w:r>
      <w:r w:rsidRPr="009E65C4">
        <w:rPr>
          <w:rFonts w:asciiTheme="minorHAnsi" w:hAnsiTheme="minorHAnsi" w:cstheme="minorHAnsi"/>
          <w:sz w:val="14"/>
        </w:rPr>
        <w:t xml:space="preserve"> sophisticated </w:t>
      </w:r>
      <w:r w:rsidRPr="009E65C4">
        <w:rPr>
          <w:rStyle w:val="Emphasis"/>
          <w:rFonts w:asciiTheme="minorHAnsi" w:hAnsiTheme="minorHAnsi" w:cstheme="minorHAnsi"/>
        </w:rPr>
        <w:t xml:space="preserve">large-scale bioterrorism attacks </w:t>
      </w:r>
      <w:r w:rsidRPr="00043054">
        <w:rPr>
          <w:rStyle w:val="Emphasis"/>
          <w:rFonts w:asciiTheme="minorHAnsi" w:hAnsiTheme="minorHAnsi" w:cstheme="minorHAnsi"/>
          <w:highlight w:val="green"/>
        </w:rPr>
        <w:t>to be</w:t>
      </w:r>
      <w:r w:rsidRPr="009E65C4">
        <w:rPr>
          <w:rStyle w:val="Emphasis"/>
          <w:rFonts w:asciiTheme="minorHAnsi" w:hAnsiTheme="minorHAnsi" w:cstheme="minorHAnsi"/>
        </w:rPr>
        <w:t xml:space="preserve"> quite </w:t>
      </w:r>
      <w:r w:rsidRPr="00043054">
        <w:rPr>
          <w:rStyle w:val="Emphasis"/>
          <w:rFonts w:asciiTheme="minorHAnsi" w:hAnsiTheme="minorHAnsi" w:cstheme="minorHAnsi"/>
          <w:highlight w:val="green"/>
        </w:rPr>
        <w:t>small</w:t>
      </w:r>
      <w:r w:rsidRPr="009E65C4">
        <w:rPr>
          <w:rStyle w:val="Emphasis"/>
          <w:rFonts w:asciiTheme="minorHAnsi" w:hAnsiTheme="minorHAnsi" w:cstheme="minorHAnsi"/>
        </w:rPr>
        <w:t>.</w:t>
      </w:r>
      <w:r w:rsidRPr="009E65C4">
        <w:rPr>
          <w:rFonts w:asciiTheme="minorHAnsi" w:hAnsiTheme="minorHAnsi" w:cstheme="minorHAnsi"/>
          <w:sz w:val="14"/>
        </w:rPr>
        <w:t xml:space="preserve"> </w:t>
      </w:r>
      <w:r w:rsidRPr="009E65C4">
        <w:rPr>
          <w:rStyle w:val="StyleUnderline"/>
          <w:rFonts w:asciiTheme="minorHAnsi" w:hAnsiTheme="minorHAnsi" w:cstheme="minorHAnsi"/>
        </w:rPr>
        <w:t>This</w:t>
      </w:r>
      <w:r w:rsidRPr="009E65C4">
        <w:rPr>
          <w:rFonts w:asciiTheme="minorHAnsi" w:hAnsiTheme="minorHAnsi" w:cstheme="minorHAnsi"/>
          <w:sz w:val="14"/>
        </w:rPr>
        <w:t xml:space="preserve"> judgment </w:t>
      </w:r>
      <w:r w:rsidRPr="009E65C4">
        <w:rPr>
          <w:rStyle w:val="StyleUnderline"/>
          <w:rFonts w:asciiTheme="minorHAnsi" w:hAnsiTheme="minorHAnsi" w:cstheme="minorHAnsi"/>
        </w:rPr>
        <w:t>is</w:t>
      </w:r>
      <w:r w:rsidRPr="009E65C4">
        <w:rPr>
          <w:rFonts w:asciiTheme="minorHAnsi" w:hAnsiTheme="minorHAnsi" w:cstheme="minorHAnsi"/>
          <w:sz w:val="14"/>
        </w:rPr>
        <w:t xml:space="preserve"> </w:t>
      </w:r>
      <w:r w:rsidRPr="009E65C4">
        <w:rPr>
          <w:rStyle w:val="StyleUnderline"/>
          <w:rFonts w:asciiTheme="minorHAnsi" w:hAnsiTheme="minorHAnsi" w:cstheme="minorHAnsi"/>
        </w:rPr>
        <w:t>backed</w:t>
      </w:r>
      <w:r w:rsidRPr="009E65C4">
        <w:rPr>
          <w:rFonts w:asciiTheme="minorHAnsi" w:hAnsiTheme="minorHAnsi" w:cstheme="minorHAnsi"/>
          <w:sz w:val="14"/>
        </w:rPr>
        <w:t xml:space="preserve"> up </w:t>
      </w:r>
      <w:r w:rsidRPr="009E65C4">
        <w:rPr>
          <w:rStyle w:val="StyleUnderline"/>
          <w:rFonts w:asciiTheme="minorHAnsi" w:hAnsiTheme="minorHAnsi" w:cstheme="minorHAnsi"/>
        </w:rPr>
        <w:t xml:space="preserve">by </w:t>
      </w:r>
      <w:r w:rsidRPr="00043054">
        <w:rPr>
          <w:rStyle w:val="Emphasis"/>
          <w:rFonts w:asciiTheme="minorHAnsi" w:hAnsiTheme="minorHAnsi" w:cstheme="minorHAnsi"/>
          <w:highlight w:val="green"/>
        </w:rPr>
        <w:t xml:space="preserve">historical </w:t>
      </w:r>
      <w:r w:rsidRPr="009E65C4">
        <w:rPr>
          <w:rStyle w:val="Emphasis"/>
          <w:rFonts w:asciiTheme="minorHAnsi" w:hAnsiTheme="minorHAnsi" w:cstheme="minorHAnsi"/>
        </w:rPr>
        <w:t>evidence</w:t>
      </w:r>
      <w:r w:rsidRPr="009E65C4">
        <w:rPr>
          <w:rFonts w:asciiTheme="minorHAnsi" w:hAnsiTheme="minorHAnsi" w:cstheme="minorHAnsi"/>
          <w:sz w:val="14"/>
        </w:rPr>
        <w:t xml:space="preserve">. The three confirmed </w:t>
      </w:r>
      <w:r w:rsidRPr="00043054">
        <w:rPr>
          <w:rStyle w:val="StyleUnderline"/>
          <w:rFonts w:asciiTheme="minorHAnsi" w:hAnsiTheme="minorHAnsi" w:cstheme="minorHAnsi"/>
          <w:highlight w:val="green"/>
        </w:rPr>
        <w:t>attempts</w:t>
      </w:r>
      <w:r w:rsidRPr="009E65C4">
        <w:rPr>
          <w:rFonts w:asciiTheme="minorHAnsi" w:hAnsiTheme="minorHAnsi" w:cstheme="minorHAnsi"/>
          <w:sz w:val="14"/>
        </w:rPr>
        <w:t xml:space="preserve"> to use biological agents against humans in terrorist attacks </w:t>
      </w:r>
      <w:r w:rsidRPr="009E65C4">
        <w:rPr>
          <w:rStyle w:val="StyleUnderline"/>
          <w:rFonts w:asciiTheme="minorHAnsi" w:hAnsiTheme="minorHAnsi" w:cstheme="minorHAnsi"/>
        </w:rPr>
        <w:t xml:space="preserve">in the past </w:t>
      </w:r>
      <w:r w:rsidRPr="00043054">
        <w:rPr>
          <w:rStyle w:val="StyleUnderline"/>
          <w:rFonts w:asciiTheme="minorHAnsi" w:hAnsiTheme="minorHAnsi" w:cstheme="minorHAnsi"/>
          <w:highlight w:val="green"/>
        </w:rPr>
        <w:t xml:space="preserve">were </w:t>
      </w:r>
      <w:r w:rsidRPr="00043054">
        <w:rPr>
          <w:rStyle w:val="Emphasis"/>
          <w:rFonts w:asciiTheme="minorHAnsi" w:hAnsiTheme="minorHAnsi" w:cstheme="minorHAnsi"/>
          <w:highlight w:val="green"/>
        </w:rPr>
        <w:t>small-scale</w:t>
      </w:r>
      <w:r w:rsidRPr="009E65C4">
        <w:rPr>
          <w:rFonts w:asciiTheme="minorHAnsi" w:hAnsiTheme="minorHAnsi" w:cstheme="minorHAnsi"/>
          <w:sz w:val="14"/>
        </w:rPr>
        <w:t xml:space="preserve">, low-casualty events aimed at causing panic and disruption rather than excessive death tolls.  The second dimension involves capabilities and the level of skills and resources available to terrorists. The implicit </w:t>
      </w:r>
      <w:r w:rsidRPr="009E65C4">
        <w:rPr>
          <w:rStyle w:val="StyleUnderline"/>
          <w:rFonts w:asciiTheme="minorHAnsi" w:hAnsiTheme="minorHAnsi" w:cstheme="minorHAnsi"/>
        </w:rPr>
        <w:t>assumption is that producing a pathogenic organism equates to producing a weapon</w:t>
      </w:r>
      <w:r w:rsidRPr="009E65C4">
        <w:rPr>
          <w:rFonts w:asciiTheme="minorHAnsi" w:hAnsiTheme="minorHAnsi" w:cstheme="minorHAnsi"/>
          <w:sz w:val="14"/>
        </w:rPr>
        <w:t xml:space="preserve"> of mass destruction. </w:t>
      </w:r>
      <w:r w:rsidRPr="009E65C4">
        <w:rPr>
          <w:rStyle w:val="Emphasis"/>
          <w:rFonts w:asciiTheme="minorHAnsi" w:hAnsiTheme="minorHAnsi" w:cstheme="minorHAnsi"/>
        </w:rPr>
        <w:t>It does not.</w:t>
      </w:r>
      <w:r w:rsidRPr="009E65C4">
        <w:rPr>
          <w:rFonts w:asciiTheme="minorHAnsi" w:hAnsiTheme="minorHAnsi" w:cstheme="minorHAnsi"/>
          <w:sz w:val="14"/>
        </w:rPr>
        <w:t xml:space="preserve"> </w:t>
      </w:r>
      <w:r w:rsidRPr="009E65C4">
        <w:rPr>
          <w:rStyle w:val="StyleUnderline"/>
          <w:rFonts w:asciiTheme="minorHAnsi" w:hAnsiTheme="minorHAnsi" w:cstheme="minorHAnsi"/>
        </w:rPr>
        <w:t xml:space="preserve">Considerable </w:t>
      </w:r>
      <w:r w:rsidRPr="00043054">
        <w:rPr>
          <w:rStyle w:val="StyleUnderline"/>
          <w:rFonts w:asciiTheme="minorHAnsi" w:hAnsiTheme="minorHAnsi" w:cstheme="minorHAnsi"/>
          <w:highlight w:val="green"/>
        </w:rPr>
        <w:t>knowledge and resources</w:t>
      </w:r>
      <w:r w:rsidRPr="009E65C4">
        <w:rPr>
          <w:rStyle w:val="StyleUnderline"/>
          <w:rFonts w:asciiTheme="minorHAnsi" w:hAnsiTheme="minorHAnsi" w:cstheme="minorHAnsi"/>
        </w:rPr>
        <w:t xml:space="preserve"> are </w:t>
      </w:r>
      <w:r w:rsidRPr="00043054">
        <w:rPr>
          <w:rStyle w:val="StyleUnderline"/>
          <w:rFonts w:asciiTheme="minorHAnsi" w:hAnsiTheme="minorHAnsi" w:cstheme="minorHAnsi"/>
          <w:highlight w:val="green"/>
        </w:rPr>
        <w:t>necessary for</w:t>
      </w:r>
      <w:r w:rsidRPr="009E65C4">
        <w:rPr>
          <w:rFonts w:asciiTheme="minorHAnsi" w:hAnsiTheme="minorHAnsi" w:cstheme="minorHAnsi"/>
          <w:sz w:val="14"/>
        </w:rPr>
        <w:t xml:space="preserve"> the processes of </w:t>
      </w:r>
      <w:r w:rsidRPr="00043054">
        <w:rPr>
          <w:rStyle w:val="Emphasis"/>
          <w:rFonts w:asciiTheme="minorHAnsi" w:hAnsiTheme="minorHAnsi" w:cstheme="minorHAnsi"/>
          <w:highlight w:val="green"/>
        </w:rPr>
        <w:t xml:space="preserve">scaling </w:t>
      </w:r>
      <w:r w:rsidRPr="009E65C4">
        <w:rPr>
          <w:rStyle w:val="Emphasis"/>
          <w:rFonts w:asciiTheme="minorHAnsi" w:hAnsiTheme="minorHAnsi" w:cstheme="minorHAnsi"/>
        </w:rPr>
        <w:t xml:space="preserve">up, </w:t>
      </w:r>
      <w:r w:rsidRPr="00043054">
        <w:rPr>
          <w:rStyle w:val="Emphasis"/>
          <w:rFonts w:asciiTheme="minorHAnsi" w:hAnsiTheme="minorHAnsi" w:cstheme="minorHAnsi"/>
          <w:highlight w:val="green"/>
        </w:rPr>
        <w:t>storage, and dissemination</w:t>
      </w:r>
      <w:r w:rsidRPr="009E65C4">
        <w:rPr>
          <w:rStyle w:val="Emphasis"/>
          <w:rFonts w:asciiTheme="minorHAnsi" w:hAnsiTheme="minorHAnsi" w:cstheme="minorHAnsi"/>
        </w:rPr>
        <w:t>.</w:t>
      </w:r>
      <w:r w:rsidRPr="009E65C4">
        <w:rPr>
          <w:rFonts w:asciiTheme="minorHAnsi" w:hAnsiTheme="minorHAnsi" w:cstheme="minorHAnsi"/>
          <w:sz w:val="14"/>
        </w:rPr>
        <w:t xml:space="preserve"> </w:t>
      </w:r>
      <w:r w:rsidRPr="009E65C4">
        <w:rPr>
          <w:rStyle w:val="StyleUnderline"/>
          <w:rFonts w:asciiTheme="minorHAnsi" w:hAnsiTheme="minorHAnsi" w:cstheme="minorHAnsi"/>
        </w:rPr>
        <w:t>These</w:t>
      </w:r>
      <w:r w:rsidRPr="009E65C4">
        <w:rPr>
          <w:rFonts w:asciiTheme="minorHAnsi" w:hAnsiTheme="minorHAnsi" w:cstheme="minorHAnsi"/>
          <w:sz w:val="14"/>
        </w:rPr>
        <w:t xml:space="preserve"> processes </w:t>
      </w:r>
      <w:r w:rsidRPr="00043054">
        <w:rPr>
          <w:rStyle w:val="StyleUnderline"/>
          <w:rFonts w:asciiTheme="minorHAnsi" w:hAnsiTheme="minorHAnsi" w:cstheme="minorHAnsi"/>
          <w:highlight w:val="green"/>
        </w:rPr>
        <w:t>present</w:t>
      </w:r>
      <w:r w:rsidRPr="00043054">
        <w:rPr>
          <w:rFonts w:asciiTheme="minorHAnsi" w:hAnsiTheme="minorHAnsi" w:cstheme="minorHAnsi"/>
          <w:sz w:val="14"/>
          <w:highlight w:val="green"/>
        </w:rPr>
        <w:t xml:space="preserve"> </w:t>
      </w:r>
      <w:r w:rsidRPr="00043054">
        <w:rPr>
          <w:rStyle w:val="Emphasis"/>
          <w:rFonts w:asciiTheme="minorHAnsi" w:hAnsiTheme="minorHAnsi" w:cstheme="minorHAnsi"/>
          <w:highlight w:val="green"/>
        </w:rPr>
        <w:t>significant</w:t>
      </w:r>
      <w:r w:rsidRPr="009E65C4">
        <w:rPr>
          <w:rFonts w:asciiTheme="minorHAnsi" w:hAnsiTheme="minorHAnsi" w:cstheme="minorHAnsi"/>
          <w:sz w:val="14"/>
        </w:rPr>
        <w:t xml:space="preserve"> technical and logistical </w:t>
      </w:r>
      <w:r w:rsidRPr="00043054">
        <w:rPr>
          <w:rStyle w:val="Emphasis"/>
          <w:rFonts w:asciiTheme="minorHAnsi" w:hAnsiTheme="minorHAnsi" w:cstheme="minorHAnsi"/>
          <w:highlight w:val="green"/>
        </w:rPr>
        <w:t>barriers</w:t>
      </w:r>
      <w:r w:rsidRPr="009E65C4">
        <w:rPr>
          <w:rFonts w:asciiTheme="minorHAnsi" w:hAnsiTheme="minorHAnsi" w:cstheme="minorHAnsi"/>
          <w:sz w:val="14"/>
        </w:rPr>
        <w:t xml:space="preserve">. </w:t>
      </w:r>
      <w:r w:rsidRPr="00043054">
        <w:rPr>
          <w:rStyle w:val="Emphasis"/>
          <w:rFonts w:asciiTheme="minorHAnsi" w:hAnsiTheme="minorHAnsi" w:cstheme="minorHAnsi"/>
          <w:highlight w:val="green"/>
        </w:rPr>
        <w:t>Even if</w:t>
      </w:r>
      <w:r w:rsidRPr="009E65C4">
        <w:rPr>
          <w:rFonts w:asciiTheme="minorHAnsi" w:hAnsiTheme="minorHAnsi" w:cstheme="minorHAnsi"/>
          <w:sz w:val="14"/>
        </w:rPr>
        <w:t xml:space="preserve"> </w:t>
      </w:r>
      <w:r w:rsidRPr="009E65C4">
        <w:rPr>
          <w:rStyle w:val="StyleUnderline"/>
          <w:rFonts w:asciiTheme="minorHAnsi" w:hAnsiTheme="minorHAnsi" w:cstheme="minorHAnsi"/>
        </w:rPr>
        <w:t>a</w:t>
      </w:r>
      <w:r w:rsidRPr="009E65C4">
        <w:rPr>
          <w:rFonts w:asciiTheme="minorHAnsi" w:hAnsiTheme="minorHAnsi" w:cstheme="minorHAnsi"/>
          <w:sz w:val="14"/>
        </w:rPr>
        <w:t xml:space="preserve"> biological </w:t>
      </w:r>
      <w:r w:rsidRPr="009E65C4">
        <w:rPr>
          <w:rStyle w:val="StyleUnderline"/>
          <w:rFonts w:asciiTheme="minorHAnsi" w:hAnsiTheme="minorHAnsi" w:cstheme="minorHAnsi"/>
        </w:rPr>
        <w:t xml:space="preserve">weapon were disseminated </w:t>
      </w:r>
      <w:r w:rsidRPr="00043054">
        <w:rPr>
          <w:rStyle w:val="Emphasis"/>
          <w:rFonts w:asciiTheme="minorHAnsi" w:hAnsiTheme="minorHAnsi" w:cstheme="minorHAnsi"/>
          <w:highlight w:val="green"/>
        </w:rPr>
        <w:t>successful</w:t>
      </w:r>
      <w:r w:rsidRPr="009E65C4">
        <w:rPr>
          <w:rStyle w:val="StyleUnderline"/>
          <w:rFonts w:asciiTheme="minorHAnsi" w:hAnsiTheme="minorHAnsi" w:cstheme="minorHAnsi"/>
        </w:rPr>
        <w:t>ly</w:t>
      </w:r>
      <w:r w:rsidRPr="009E65C4">
        <w:rPr>
          <w:rFonts w:asciiTheme="minorHAnsi" w:hAnsiTheme="minorHAnsi" w:cstheme="minorHAnsi"/>
          <w:sz w:val="14"/>
        </w:rPr>
        <w:t xml:space="preserve">, the outcome of an attack would be affected by factors like the health of the people who are exposed and the speed and manner with which public health authorities and medical professionals detect and respond to the resulting outbreak. A prompt response with effective </w:t>
      </w:r>
      <w:r w:rsidRPr="00043054">
        <w:rPr>
          <w:rStyle w:val="StyleUnderline"/>
          <w:rFonts w:asciiTheme="minorHAnsi" w:hAnsiTheme="minorHAnsi" w:cstheme="minorHAnsi"/>
          <w:highlight w:val="green"/>
        </w:rPr>
        <w:t>medical countermeasures</w:t>
      </w:r>
      <w:r w:rsidRPr="009E65C4">
        <w:rPr>
          <w:rStyle w:val="StyleUnderline"/>
          <w:rFonts w:asciiTheme="minorHAnsi" w:hAnsiTheme="minorHAnsi" w:cstheme="minorHAnsi"/>
        </w:rPr>
        <w:t xml:space="preserve">, such as antibodies and vaccination, can </w:t>
      </w:r>
      <w:r w:rsidRPr="00043054">
        <w:rPr>
          <w:rStyle w:val="Emphasis"/>
          <w:rFonts w:asciiTheme="minorHAnsi" w:hAnsiTheme="minorHAnsi" w:cstheme="minorHAnsi"/>
          <w:highlight w:val="green"/>
        </w:rPr>
        <w:t>significantly blunt the impact</w:t>
      </w:r>
      <w:r w:rsidRPr="009E65C4">
        <w:rPr>
          <w:rStyle w:val="Emphasis"/>
          <w:rFonts w:asciiTheme="minorHAnsi" w:hAnsiTheme="minorHAnsi" w:cstheme="minorHAnsi"/>
        </w:rPr>
        <w:t xml:space="preserve"> of an attack</w:t>
      </w:r>
      <w:r w:rsidRPr="009E65C4">
        <w:rPr>
          <w:rStyle w:val="StyleUnderline"/>
          <w:rFonts w:asciiTheme="minorHAnsi" w:hAnsiTheme="minorHAnsi" w:cstheme="minorHAnsi"/>
        </w:rPr>
        <w:t>.</w:t>
      </w:r>
    </w:p>
    <w:p w14:paraId="6267B925" w14:textId="07A7C87C" w:rsidR="00833BFC" w:rsidRPr="00833BFC" w:rsidRDefault="00833BFC" w:rsidP="00833BFC"/>
    <w:p w14:paraId="7F75A6D6" w14:textId="1BAB84AD" w:rsidR="00BC0D44" w:rsidRPr="00FF1339" w:rsidRDefault="00BC0D44" w:rsidP="00BC0D44">
      <w:pPr>
        <w:pStyle w:val="Heading4"/>
      </w:pPr>
      <w:r>
        <w:t>Pandemics</w:t>
      </w:r>
      <w:r w:rsidRPr="00FF1339">
        <w:t xml:space="preserve"> solve climate change – COVID was responsible for the largest drop in emissions ever</w:t>
      </w:r>
    </w:p>
    <w:p w14:paraId="5F8E6184" w14:textId="77777777" w:rsidR="00BC0D44" w:rsidRPr="006330B4" w:rsidRDefault="00BC0D44" w:rsidP="00BC0D44">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743FF5DE" w14:textId="77777777" w:rsidR="00BC0D44" w:rsidRPr="006330B4" w:rsidRDefault="00BC0D44" w:rsidP="00BC0D44">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54C83B96" w14:textId="77777777" w:rsidR="00BC0D44" w:rsidRPr="003F2AE8" w:rsidRDefault="00BC0D44" w:rsidP="00BC0D44">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20A2BFBD" w14:textId="77777777" w:rsidR="00BC0D44" w:rsidRPr="003F2AE8" w:rsidRDefault="00BC0D44" w:rsidP="00BC0D44">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1EA26BC3" w14:textId="77777777" w:rsidR="00BC0D44" w:rsidRPr="003F2AE8" w:rsidRDefault="00BC0D44" w:rsidP="00BC0D44">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580CD0DC" w14:textId="77777777" w:rsidR="00BC0D44" w:rsidRPr="003F2AE8" w:rsidRDefault="00BC0D44" w:rsidP="00BC0D44">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7EB56A86" w14:textId="77777777" w:rsidR="00BC0D44" w:rsidRPr="003F2AE8" w:rsidRDefault="00BC0D44" w:rsidP="00BC0D44">
      <w:r w:rsidRPr="003F2AE8">
        <w:rPr>
          <w:rStyle w:val="StyleUnderline"/>
        </w:rPr>
        <w:t>The answer to the question, say Jackson and others, may not be so straightforward. Greenhouse gases could rebound in some areas, and there could be lasting decreases in others.</w:t>
      </w:r>
    </w:p>
    <w:p w14:paraId="10C49862" w14:textId="77777777" w:rsidR="00BC0D44" w:rsidRPr="003F2AE8" w:rsidRDefault="00BC0D44" w:rsidP="00BC0D44">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6116AB43" w14:textId="77777777" w:rsidR="00BC0D44" w:rsidRPr="003F2AE8" w:rsidRDefault="00BC0D44" w:rsidP="00BC0D44">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3DB50401" w14:textId="77777777" w:rsidR="00BC0D44" w:rsidRPr="003F2AE8" w:rsidRDefault="00BC0D44" w:rsidP="00BC0D44">
      <w:r w:rsidRPr="003F2AE8">
        <w:t>The dates of peak reductions varied in different parts of the globe because each locked down at a different time. The biggest cumulative drop in carbon dioxide was on April 7 and measured about 17%, according to the study.</w:t>
      </w:r>
    </w:p>
    <w:p w14:paraId="64676BF5" w14:textId="77777777" w:rsidR="00BC0D44" w:rsidRPr="003F2AE8" w:rsidRDefault="00BC0D44" w:rsidP="00BC0D44">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6EA58EC9" w14:textId="77777777" w:rsidR="00BC0D44" w:rsidRPr="003F2AE8" w:rsidRDefault="00BC0D44" w:rsidP="00BC0D44">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6063ADBA" w14:textId="77777777" w:rsidR="00BC0D44" w:rsidRPr="003F2AE8" w:rsidRDefault="00BC0D44" w:rsidP="00BC0D44">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6B0CAA62" w14:textId="77777777" w:rsidR="00BC0D44" w:rsidRPr="006330B4" w:rsidRDefault="00BC0D44" w:rsidP="00BC0D44">
      <w:pPr>
        <w:rPr>
          <w:rStyle w:val="StyleUnderline"/>
        </w:rPr>
      </w:pPr>
      <w:r w:rsidRPr="00D64E8C">
        <w:rPr>
          <w:rStyle w:val="Emphasis"/>
          <w:highlight w:val="green"/>
        </w:rPr>
        <w:t>“We would need to do this every year,”</w:t>
      </w:r>
      <w:r w:rsidRPr="006330B4">
        <w:rPr>
          <w:rStyle w:val="StyleUnderline"/>
        </w:rPr>
        <w:t xml:space="preserve"> he said.</w:t>
      </w:r>
    </w:p>
    <w:p w14:paraId="5FF16E6E" w14:textId="77777777" w:rsidR="00BC0D44" w:rsidRPr="003F2AE8" w:rsidRDefault="00BC0D44" w:rsidP="00BC0D44">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4C26637A" w14:textId="77777777" w:rsidR="00BC0D44" w:rsidRPr="003F2AE8" w:rsidRDefault="00BC0D44" w:rsidP="00BC0D44">
      <w:r w:rsidRPr="003F2AE8">
        <w:t>After the decline in emissions in 2009 of about 1.4%, the following year saw an increase of 5.1%.</w:t>
      </w:r>
    </w:p>
    <w:p w14:paraId="77C32046" w14:textId="77777777" w:rsidR="00BC0D44" w:rsidRPr="003F2AE8" w:rsidRDefault="00BC0D44" w:rsidP="00BC0D44">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13BA1F49" w14:textId="77777777" w:rsidR="00BC0D44" w:rsidRDefault="00BC0D44" w:rsidP="00BC0D44">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664EDEC0" w14:textId="77777777" w:rsidR="00BC0D44" w:rsidRPr="00CB282A" w:rsidRDefault="00BC0D44" w:rsidP="00BC0D44"/>
    <w:p w14:paraId="6594368F" w14:textId="1FEB5430" w:rsidR="00BC0D44" w:rsidRDefault="00BC0D44" w:rsidP="00BC0D44">
      <w:pPr>
        <w:pStyle w:val="Heading4"/>
      </w:pPr>
      <w:r>
        <w:t>Pandemics</w:t>
      </w:r>
      <w:r>
        <w:t xml:space="preserve"> </w:t>
      </w:r>
      <w:r w:rsidRPr="00F3677C">
        <w:rPr>
          <w:u w:val="single"/>
        </w:rPr>
        <w:t>solve</w:t>
      </w:r>
      <w:r>
        <w:t xml:space="preserve"> climate change – substantially reduce emissions, air and water pollution, </w:t>
      </w:r>
      <w:r w:rsidRPr="00F3677C">
        <w:t>directs</w:t>
      </w:r>
      <w:r>
        <w:t xml:space="preserve"> attention to climate</w:t>
      </w:r>
    </w:p>
    <w:p w14:paraId="01FDEBA3" w14:textId="77777777" w:rsidR="00BC0D44" w:rsidRPr="00F3677C" w:rsidRDefault="00BC0D44" w:rsidP="00BC0D44">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05457DF9" w14:textId="77777777" w:rsidR="00BC0D44" w:rsidRDefault="00BC0D44" w:rsidP="00BC0D44">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55FE5DF3" w14:textId="77777777" w:rsidR="00BC0D44" w:rsidRDefault="00BC0D44" w:rsidP="00BC0D44">
      <w:r>
        <w:t>Nitrogen dioxide can irritate the lungs, and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1A670F5C" w14:textId="77777777" w:rsidR="00BC0D44" w:rsidRPr="00F3677C" w:rsidRDefault="00BC0D44" w:rsidP="00BC0D44">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7EC4E9AD" w14:textId="77777777" w:rsidR="00BC0D44" w:rsidRDefault="00BC0D44" w:rsidP="00BC0D44">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634586F5" w14:textId="77777777" w:rsidR="00BC0D44" w:rsidRPr="00F3677C" w:rsidRDefault="00BC0D44" w:rsidP="00BC0D44">
      <w:pPr>
        <w:rPr>
          <w:rStyle w:val="StyleUnderline"/>
        </w:rPr>
      </w:pPr>
      <w:r w:rsidRPr="00F3677C">
        <w:rPr>
          <w:rStyle w:val="StyleUnderline"/>
        </w:rPr>
        <w:t>Early observations have shown that extreme social-distancing measures are likely also having an effect on air pollution at the city level in the U.S.</w:t>
      </w:r>
    </w:p>
    <w:p w14:paraId="7D57619B" w14:textId="77777777" w:rsidR="00BC0D44" w:rsidRDefault="00BC0D44" w:rsidP="00BC0D44">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1C487A23" w14:textId="77777777" w:rsidR="00BC0D44" w:rsidRDefault="00BC0D44" w:rsidP="00BC0D44">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238249E3" w14:textId="77777777" w:rsidR="00BC0D44" w:rsidRPr="00F3677C" w:rsidRDefault="00BC0D44" w:rsidP="00BC0D44">
      <w:pPr>
        <w:rPr>
          <w:rStyle w:val="StyleUnderline"/>
        </w:rPr>
      </w:pPr>
      <w:r w:rsidRPr="00F3677C">
        <w:rPr>
          <w:rStyle w:val="StyleUnderline"/>
        </w:rPr>
        <w:t>In New York City, there was a 28 percent drop over the same period of time, and the Seattle-Tacoma-Bellevue saw a 32 percent decrease.</w:t>
      </w:r>
    </w:p>
    <w:p w14:paraId="585953A5" w14:textId="77777777" w:rsidR="00BC0D44" w:rsidRDefault="00BC0D44" w:rsidP="00BC0D44">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75EAB409" w14:textId="77777777" w:rsidR="00BC0D44" w:rsidRDefault="00BC0D44" w:rsidP="00BC0D44">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5E9ADF38" w14:textId="39299B02" w:rsidR="00BC0D44" w:rsidRDefault="00BC0D44" w:rsidP="00BC0D44"/>
    <w:p w14:paraId="21A401F8" w14:textId="77777777" w:rsidR="00A03E1E" w:rsidRPr="003E209F" w:rsidRDefault="00A03E1E" w:rsidP="00A03E1E">
      <w:pPr>
        <w:pStyle w:val="Heading4"/>
      </w:pPr>
      <w:r>
        <w:t xml:space="preserve">Climate change causes </w:t>
      </w:r>
      <w:r w:rsidRPr="00DA0A91">
        <w:rPr>
          <w:u w:val="single"/>
        </w:rPr>
        <w:t>extinction</w:t>
      </w:r>
      <w:r>
        <w:t>.</w:t>
      </w:r>
    </w:p>
    <w:p w14:paraId="2BEC4F1A" w14:textId="77777777" w:rsidR="00A03E1E" w:rsidRPr="003E209F" w:rsidRDefault="00A03E1E" w:rsidP="00A03E1E">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23A36147" w14:textId="77777777" w:rsidR="00A03E1E" w:rsidRPr="003E209F" w:rsidRDefault="00A03E1E" w:rsidP="00A03E1E">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844AE">
        <w:rPr>
          <w:rStyle w:val="TitleChar"/>
          <w:highlight w:val="green"/>
        </w:rPr>
        <w:t>climate</w:t>
      </w:r>
      <w:r w:rsidRPr="003E209F">
        <w:rPr>
          <w:rStyle w:val="TitleChar"/>
        </w:rPr>
        <w:t xml:space="preserve"> change, global freshwater cycle</w:t>
      </w:r>
      <w:r w:rsidRPr="00050BF6">
        <w:rPr>
          <w:rStyle w:val="TitleChar"/>
        </w:rPr>
        <w:t>, and ocean acidification</w:t>
      </w:r>
      <w:r w:rsidRPr="00050BF6">
        <w:rPr>
          <w:sz w:val="14"/>
        </w:rPr>
        <w:t xml:space="preserve">) do </w:t>
      </w:r>
      <w:r w:rsidRPr="00050BF6">
        <w:rPr>
          <w:rStyle w:val="TitleChar"/>
        </w:rPr>
        <w:t xml:space="preserve">pose </w:t>
      </w:r>
      <w:r w:rsidRPr="00B844AE">
        <w:rPr>
          <w:rStyle w:val="Emphasis"/>
          <w:highlight w:val="green"/>
        </w:rPr>
        <w:t xml:space="preserve">existential </w:t>
      </w:r>
      <w:r w:rsidRPr="00050BF6">
        <w:rPr>
          <w:rStyle w:val="Emphasis"/>
        </w:rPr>
        <w:t>risks</w:t>
      </w:r>
      <w:r w:rsidRPr="003E209F">
        <w:rPr>
          <w:sz w:val="14"/>
        </w:rPr>
        <w:t xml:space="preserve">. </w:t>
      </w:r>
      <w:r w:rsidRPr="003E209F">
        <w:rPr>
          <w:rStyle w:val="TitleChar"/>
        </w:rPr>
        <w:t xml:space="preserve">This is </w:t>
      </w:r>
      <w:r w:rsidRPr="00B844AE">
        <w:rPr>
          <w:rStyle w:val="TitleChar"/>
          <w:highlight w:val="green"/>
        </w:rPr>
        <w:t>because of</w:t>
      </w:r>
      <w:r w:rsidRPr="003E209F">
        <w:rPr>
          <w:rStyle w:val="TitleChar"/>
        </w:rPr>
        <w:t xml:space="preserve"> intrinsic </w:t>
      </w:r>
      <w:r w:rsidRPr="003E209F">
        <w:rPr>
          <w:rStyle w:val="Emphasis"/>
        </w:rPr>
        <w:t xml:space="preserve">positive </w:t>
      </w:r>
      <w:r w:rsidRPr="00B844AE">
        <w:rPr>
          <w:rStyle w:val="Emphasis"/>
          <w:highlight w:val="green"/>
        </w:rPr>
        <w:t>feedback loops</w:t>
      </w:r>
      <w:r w:rsidRPr="003E209F">
        <w:rPr>
          <w:rStyle w:val="TitleChar"/>
        </w:rPr>
        <w:t xml:space="preserve">, </w:t>
      </w:r>
      <w:r w:rsidRPr="00050BF6">
        <w:rPr>
          <w:rStyle w:val="TitleChar"/>
        </w:rPr>
        <w:t xml:space="preserve">substantial </w:t>
      </w:r>
      <w:r w:rsidRPr="00050BF6">
        <w:rPr>
          <w:rStyle w:val="Emphasis"/>
        </w:rPr>
        <w:t>lag times</w:t>
      </w:r>
      <w:r w:rsidRPr="00050BF6">
        <w:rPr>
          <w:sz w:val="14"/>
        </w:rPr>
        <w:t xml:space="preserve"> </w:t>
      </w:r>
      <w:r w:rsidRPr="00050BF6">
        <w:rPr>
          <w:rStyle w:val="TitleChar"/>
        </w:rPr>
        <w:t>between</w:t>
      </w:r>
      <w:r w:rsidRPr="003E209F">
        <w:rPr>
          <w:rStyle w:val="TitleChar"/>
        </w:rPr>
        <w:t xml:space="preserve"> system change and experiencing the consequences of that change, </w:t>
      </w:r>
      <w:r w:rsidRPr="00B844AE">
        <w:rPr>
          <w:rStyle w:val="TitleChar"/>
          <w:highlight w:val="green"/>
        </w:rPr>
        <w:t>and</w:t>
      </w:r>
      <w:r w:rsidRPr="003E209F">
        <w:rPr>
          <w:rStyle w:val="TitleChar"/>
        </w:rPr>
        <w:t xml:space="preserve"> the fact these different boundaries interact with one another in ways that yield </w:t>
      </w:r>
      <w:r w:rsidRPr="00B844AE">
        <w:rPr>
          <w:rStyle w:val="Emphasis"/>
          <w:highlight w:val="green"/>
        </w:rPr>
        <w:t>surprises</w:t>
      </w:r>
      <w:r w:rsidRPr="003E209F">
        <w:rPr>
          <w:sz w:val="14"/>
        </w:rPr>
        <w:t xml:space="preserve">. In addition, </w:t>
      </w:r>
      <w:r w:rsidRPr="003E209F">
        <w:rPr>
          <w:rStyle w:val="TitleChar"/>
        </w:rPr>
        <w:t xml:space="preserve">climate, </w:t>
      </w:r>
      <w:r w:rsidRPr="00050BF6">
        <w:rPr>
          <w:rStyle w:val="TitleChar"/>
        </w:rPr>
        <w:t xml:space="preserve">freshwater, and ocean acidification are all directly connected to the provision of </w:t>
      </w:r>
      <w:r w:rsidRPr="00050BF6">
        <w:rPr>
          <w:rStyle w:val="Emphasis"/>
        </w:rPr>
        <w:t>food</w:t>
      </w:r>
      <w:r w:rsidRPr="00050BF6">
        <w:rPr>
          <w:rStyle w:val="TitleChar"/>
        </w:rPr>
        <w:t xml:space="preserve"> and </w:t>
      </w:r>
      <w:r w:rsidRPr="00050BF6">
        <w:rPr>
          <w:rStyle w:val="Emphasis"/>
        </w:rPr>
        <w:t>water</w:t>
      </w:r>
      <w:r w:rsidRPr="00050BF6">
        <w:rPr>
          <w:rStyle w:val="TitleChar"/>
        </w:rPr>
        <w:t>, and</w:t>
      </w:r>
      <w:r w:rsidRPr="003E209F">
        <w:rPr>
          <w:rStyle w:val="TitleChar"/>
        </w:rPr>
        <w:t xml:space="preserve"> </w:t>
      </w:r>
      <w:r w:rsidRPr="00B844AE">
        <w:rPr>
          <w:rStyle w:val="TitleChar"/>
          <w:highlight w:val="green"/>
        </w:rPr>
        <w:t>shortages</w:t>
      </w:r>
      <w:r w:rsidRPr="003E209F">
        <w:rPr>
          <w:sz w:val="14"/>
        </w:rPr>
        <w:t xml:space="preserve"> of food and water can </w:t>
      </w:r>
      <w:r w:rsidRPr="00B844AE">
        <w:rPr>
          <w:rStyle w:val="TitleChar"/>
          <w:highlight w:val="green"/>
        </w:rPr>
        <w:t xml:space="preserve">create </w:t>
      </w:r>
      <w:r w:rsidRPr="00B844AE">
        <w:rPr>
          <w:rStyle w:val="Emphasis"/>
          <w:highlight w:val="green"/>
        </w:rPr>
        <w:t>conflict</w:t>
      </w:r>
      <w:r w:rsidRPr="003E209F">
        <w:rPr>
          <w:rStyle w:val="TitleChar"/>
        </w:rPr>
        <w:t xml:space="preserve"> and social unrest</w:t>
      </w:r>
      <w:r w:rsidRPr="003E209F">
        <w:rPr>
          <w:sz w:val="14"/>
        </w:rPr>
        <w:t>.</w:t>
      </w:r>
    </w:p>
    <w:p w14:paraId="4DD7A98C" w14:textId="77777777" w:rsidR="00A03E1E" w:rsidRPr="003E209F" w:rsidRDefault="00A03E1E" w:rsidP="00A03E1E">
      <w:pPr>
        <w:rPr>
          <w:sz w:val="14"/>
        </w:rPr>
      </w:pPr>
      <w:r w:rsidRPr="003E209F">
        <w:rPr>
          <w:rStyle w:val="TitleChar"/>
        </w:rPr>
        <w:t xml:space="preserve">Climate change has a long history of </w:t>
      </w:r>
      <w:r w:rsidRPr="003E209F">
        <w:rPr>
          <w:rStyle w:val="Emphasis"/>
        </w:rPr>
        <w:t>disrupting civilizations</w:t>
      </w:r>
      <w:r w:rsidRPr="003E209F">
        <w:rPr>
          <w:sz w:val="14"/>
        </w:rPr>
        <w:t xml:space="preserve"> </w:t>
      </w:r>
      <w:r w:rsidRPr="003E209F">
        <w:rPr>
          <w:rStyle w:val="TitleChar"/>
        </w:rPr>
        <w:t xml:space="preserve">and sometimes precipitating the </w:t>
      </w:r>
      <w:r w:rsidRPr="003E209F">
        <w:rPr>
          <w:rStyle w:val="Emphasis"/>
        </w:rPr>
        <w:t>collapse of cultures</w:t>
      </w:r>
      <w:r w:rsidRPr="003E209F">
        <w:rPr>
          <w:sz w:val="14"/>
        </w:rPr>
        <w:t xml:space="preserve"> </w:t>
      </w:r>
      <w:r w:rsidRPr="003E209F">
        <w:rPr>
          <w:rStyle w:val="TitleChar"/>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5904802" w14:textId="77777777" w:rsidR="00A03E1E" w:rsidRPr="003E209F" w:rsidRDefault="00A03E1E" w:rsidP="00A03E1E">
      <w:pPr>
        <w:rPr>
          <w:sz w:val="14"/>
        </w:rPr>
      </w:pPr>
      <w:r w:rsidRPr="003E209F">
        <w:rPr>
          <w:rStyle w:val="TitleChar"/>
        </w:rPr>
        <w:t xml:space="preserve">Climate change intersects with freshwater resources because it is expected to </w:t>
      </w:r>
      <w:r w:rsidRPr="003E209F">
        <w:rPr>
          <w:rStyle w:val="Emphasis"/>
        </w:rPr>
        <w:t>exacerbate drought</w:t>
      </w:r>
      <w:r w:rsidRPr="003E209F">
        <w:rPr>
          <w:rStyle w:val="TitleChar"/>
        </w:rPr>
        <w:t xml:space="preserve"> and</w:t>
      </w:r>
      <w:r w:rsidRPr="003E209F">
        <w:rPr>
          <w:sz w:val="14"/>
        </w:rPr>
        <w:t xml:space="preserve"> </w:t>
      </w:r>
      <w:r w:rsidRPr="003E209F">
        <w:rPr>
          <w:rStyle w:val="Emphasis"/>
        </w:rPr>
        <w:t>water scarcity</w:t>
      </w:r>
      <w:r w:rsidRPr="003E209F">
        <w:rPr>
          <w:rStyle w:val="TitleChar"/>
        </w:rPr>
        <w:t xml:space="preserve">, as well as </w:t>
      </w:r>
      <w:r w:rsidRPr="00B844AE">
        <w:rPr>
          <w:rStyle w:val="Emphasis"/>
          <w:highlight w:val="green"/>
        </w:rPr>
        <w:t>flooding</w:t>
      </w:r>
      <w:r w:rsidRPr="003E209F">
        <w:rPr>
          <w:sz w:val="14"/>
        </w:rPr>
        <w:t xml:space="preserve">. </w:t>
      </w:r>
      <w:r w:rsidRPr="003E209F">
        <w:rPr>
          <w:rStyle w:val="TitleChar"/>
        </w:rPr>
        <w:t xml:space="preserve">Climate change can even impair water quality because it is associated with heavy rains that </w:t>
      </w:r>
      <w:r w:rsidRPr="00B844AE">
        <w:rPr>
          <w:rStyle w:val="TitleChar"/>
          <w:highlight w:val="green"/>
        </w:rPr>
        <w:t xml:space="preserve">overwhelm </w:t>
      </w:r>
      <w:r w:rsidRPr="00050BF6">
        <w:rPr>
          <w:rStyle w:val="TitleChar"/>
        </w:rPr>
        <w:t>sewage treatment facilities, or because</w:t>
      </w:r>
      <w:r w:rsidRPr="003E209F">
        <w:rPr>
          <w:rStyle w:val="TitleChar"/>
        </w:rPr>
        <w:t xml:space="preserve"> it results in higher concentrations of pollutants</w:t>
      </w:r>
      <w:r w:rsidRPr="003E209F">
        <w:rPr>
          <w:sz w:val="14"/>
        </w:rPr>
        <w:t xml:space="preserve"> in groundwater as a result of enhanced evaporation and reduced groundwater recharge. </w:t>
      </w:r>
      <w:r w:rsidRPr="003E209F">
        <w:rPr>
          <w:rStyle w:val="TitleChar"/>
        </w:rPr>
        <w:t>Ample clean water</w:t>
      </w:r>
      <w:r w:rsidRPr="003E209F">
        <w:rPr>
          <w:sz w:val="14"/>
        </w:rPr>
        <w:t xml:space="preserve"> is not a luxury—it </w:t>
      </w:r>
      <w:r w:rsidRPr="003E209F">
        <w:rPr>
          <w:rStyle w:val="TitleChar"/>
        </w:rPr>
        <w:t>is essential for human survival.</w:t>
      </w:r>
      <w:r w:rsidRPr="003E209F">
        <w:rPr>
          <w:sz w:val="14"/>
        </w:rPr>
        <w:t xml:space="preserve"> Consequently, </w:t>
      </w:r>
      <w:r w:rsidRPr="003E209F">
        <w:rPr>
          <w:rStyle w:val="TitleChar"/>
        </w:rPr>
        <w:t xml:space="preserve">cities, regions and </w:t>
      </w:r>
      <w:r w:rsidRPr="00B844AE">
        <w:rPr>
          <w:rStyle w:val="TitleChar"/>
          <w:highlight w:val="green"/>
        </w:rPr>
        <w:t>nations</w:t>
      </w:r>
      <w:r w:rsidRPr="003E209F">
        <w:rPr>
          <w:rStyle w:val="TitleChar"/>
        </w:rPr>
        <w:t xml:space="preserve"> that lack clean freshwater </w:t>
      </w:r>
      <w:r w:rsidRPr="00050BF6">
        <w:rPr>
          <w:rStyle w:val="TitleChar"/>
        </w:rPr>
        <w:t xml:space="preserve">are </w:t>
      </w:r>
      <w:r w:rsidRPr="00B844AE">
        <w:rPr>
          <w:rStyle w:val="TitleChar"/>
          <w:highlight w:val="green"/>
        </w:rPr>
        <w:t>vulnerable to</w:t>
      </w:r>
      <w:r w:rsidRPr="003E209F">
        <w:rPr>
          <w:rStyle w:val="TitleChar"/>
        </w:rPr>
        <w:t xml:space="preserve"> social disruption and </w:t>
      </w:r>
      <w:r w:rsidRPr="00B844AE">
        <w:rPr>
          <w:rStyle w:val="Emphasis"/>
          <w:highlight w:val="green"/>
        </w:rPr>
        <w:t>disease</w:t>
      </w:r>
      <w:r w:rsidRPr="003E209F">
        <w:rPr>
          <w:sz w:val="14"/>
        </w:rPr>
        <w:t>.</w:t>
      </w:r>
    </w:p>
    <w:p w14:paraId="6B2760FF" w14:textId="77777777" w:rsidR="00A03E1E" w:rsidRPr="003E209F" w:rsidRDefault="00A03E1E" w:rsidP="00A03E1E">
      <w:pPr>
        <w:rPr>
          <w:sz w:val="14"/>
        </w:rPr>
      </w:pPr>
      <w:r w:rsidRPr="003E209F">
        <w:rPr>
          <w:sz w:val="14"/>
        </w:rPr>
        <w:t xml:space="preserve">Finally, </w:t>
      </w:r>
      <w:r w:rsidRPr="003E209F">
        <w:rPr>
          <w:rStyle w:val="TitleChar"/>
        </w:rPr>
        <w:t>ocean acidification is linked to climate change because it is driven by CO2 emissions just as global warming is. With close to 20% of</w:t>
      </w:r>
      <w:r w:rsidRPr="003E209F">
        <w:rPr>
          <w:sz w:val="14"/>
        </w:rPr>
        <w:t xml:space="preserve"> the world’s </w:t>
      </w:r>
      <w:r w:rsidRPr="003E209F">
        <w:rPr>
          <w:rStyle w:val="TitleChar"/>
        </w:rPr>
        <w:t>protein coming from oceans</w:t>
      </w:r>
      <w:r w:rsidRPr="003E209F">
        <w:rPr>
          <w:sz w:val="14"/>
        </w:rPr>
        <w:t xml:space="preserve"> (FAO, 2016), </w:t>
      </w:r>
      <w:r w:rsidRPr="003E209F">
        <w:rPr>
          <w:rStyle w:val="TitleChar"/>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B844AE">
        <w:rPr>
          <w:rStyle w:val="TitleChar"/>
          <w:highlight w:val="green"/>
        </w:rPr>
        <w:t>Acidification</w:t>
      </w:r>
      <w:r w:rsidRPr="003E209F">
        <w:rPr>
          <w:rStyle w:val="TitleChar"/>
        </w:rPr>
        <w:t xml:space="preserve"> is known to </w:t>
      </w:r>
      <w:r w:rsidRPr="00B844AE">
        <w:rPr>
          <w:rStyle w:val="TitleChar"/>
          <w:highlight w:val="green"/>
        </w:rPr>
        <w:t>interfere with</w:t>
      </w:r>
      <w:r w:rsidRPr="003E209F">
        <w:rPr>
          <w:rStyle w:val="TitleChar"/>
        </w:rPr>
        <w:t xml:space="preserve"> oyster reef building and </w:t>
      </w:r>
      <w:r w:rsidRPr="003E209F">
        <w:rPr>
          <w:rStyle w:val="Emphasis"/>
        </w:rPr>
        <w:t xml:space="preserve">coral </w:t>
      </w:r>
      <w:r w:rsidRPr="00B844AE">
        <w:rPr>
          <w:rStyle w:val="Emphasis"/>
          <w:highlight w:val="green"/>
        </w:rPr>
        <w:t>reefs</w:t>
      </w:r>
      <w:r w:rsidRPr="003E209F">
        <w:rPr>
          <w:sz w:val="14"/>
        </w:rPr>
        <w:t xml:space="preserve">. </w:t>
      </w:r>
      <w:r w:rsidRPr="003E209F">
        <w:rPr>
          <w:rStyle w:val="TitleChar"/>
        </w:rPr>
        <w:t xml:space="preserve">Climate change also increases </w:t>
      </w:r>
      <w:r w:rsidRPr="003E209F">
        <w:rPr>
          <w:rStyle w:val="Emphasis"/>
        </w:rPr>
        <w:t>storm frequency</w:t>
      </w:r>
      <w:r w:rsidRPr="003E209F">
        <w:rPr>
          <w:rStyle w:val="TitleChar"/>
        </w:rPr>
        <w:t xml:space="preserve"> and severity. Coral reefs and oyster reefs provide protection from storm surge because they reduce wave energy</w:t>
      </w:r>
      <w:r w:rsidRPr="003E209F">
        <w:rPr>
          <w:sz w:val="14"/>
        </w:rPr>
        <w:t xml:space="preserve"> (Spalding et al., 2014). </w:t>
      </w:r>
      <w:r w:rsidRPr="003E209F">
        <w:rPr>
          <w:rStyle w:val="TitleChar"/>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TitleChar"/>
        </w:rPr>
        <w:t>and may be ravaged by recurrent storms</w:t>
      </w:r>
      <w:r w:rsidRPr="003E209F">
        <w:rPr>
          <w:sz w:val="14"/>
        </w:rPr>
        <w:t>.</w:t>
      </w:r>
    </w:p>
    <w:p w14:paraId="60C10288" w14:textId="77777777" w:rsidR="00A03E1E" w:rsidRPr="003E209F" w:rsidRDefault="00A03E1E" w:rsidP="00A03E1E">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TitleChar"/>
        </w:rPr>
        <w:t xml:space="preserve">Society will have a </w:t>
      </w:r>
      <w:r w:rsidRPr="00050BF6">
        <w:rPr>
          <w:rStyle w:val="Emphasis"/>
        </w:rPr>
        <w:t>hard time responding</w:t>
      </w:r>
      <w:r w:rsidRPr="00050BF6">
        <w:rPr>
          <w:rStyle w:val="TitleChar"/>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TitleChar"/>
        </w:rPr>
        <w:t>The</w:t>
      </w:r>
      <w:r w:rsidRPr="003E209F">
        <w:rPr>
          <w:sz w:val="14"/>
        </w:rPr>
        <w:t xml:space="preserve"> highly </w:t>
      </w:r>
      <w:r w:rsidRPr="003E209F">
        <w:rPr>
          <w:rStyle w:val="TitleChar"/>
        </w:rPr>
        <w:t>disruptive flooding of New York City associated with Hurricane Sandy represented a flood height that occurred once every 500 years</w:t>
      </w:r>
      <w:r w:rsidRPr="003E209F">
        <w:rPr>
          <w:sz w:val="14"/>
        </w:rPr>
        <w:t xml:space="preserve"> in the 18th century, </w:t>
      </w:r>
      <w:r w:rsidRPr="003E209F">
        <w:rPr>
          <w:rStyle w:val="TitleChar"/>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78B0AD3" w14:textId="77777777" w:rsidR="00A03E1E" w:rsidRPr="003E209F" w:rsidRDefault="00A03E1E" w:rsidP="00A03E1E">
      <w:pPr>
        <w:rPr>
          <w:sz w:val="14"/>
        </w:rPr>
      </w:pPr>
      <w:r w:rsidRPr="003E209F">
        <w:rPr>
          <w:sz w:val="14"/>
        </w:rPr>
        <w:t>4. The combination of positive feedback loops and societal inertia is fertile ground for global environmental catastrophes.</w:t>
      </w:r>
    </w:p>
    <w:p w14:paraId="5C2B1E50" w14:textId="77777777" w:rsidR="00A03E1E" w:rsidRPr="003E209F" w:rsidRDefault="00A03E1E" w:rsidP="00A03E1E">
      <w:pPr>
        <w:rPr>
          <w:sz w:val="14"/>
        </w:rPr>
      </w:pPr>
      <w:r w:rsidRPr="00050BF6">
        <w:rPr>
          <w:rStyle w:val="TitleChar"/>
        </w:rPr>
        <w:t xml:space="preserve">Humans are remarkably ingenious, and have </w:t>
      </w:r>
      <w:r w:rsidRPr="00050BF6">
        <w:rPr>
          <w:rStyle w:val="Emphasis"/>
        </w:rPr>
        <w:t>adapted</w:t>
      </w:r>
      <w:r w:rsidRPr="00050BF6">
        <w:rPr>
          <w:rStyle w:val="TitleChar"/>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TitleChar"/>
        </w:rPr>
        <w:t>, the many</w:t>
      </w:r>
      <w:r w:rsidRPr="003E209F">
        <w:rPr>
          <w:rStyle w:val="TitleChar"/>
        </w:rPr>
        <w:t xml:space="preserve"> stories of human ingenuity successfully addressing existential risks</w:t>
      </w:r>
      <w:r w:rsidRPr="003E209F">
        <w:rPr>
          <w:sz w:val="14"/>
        </w:rPr>
        <w:t xml:space="preserve"> such as global famine or extreme air pollution </w:t>
      </w:r>
      <w:r w:rsidRPr="003E209F">
        <w:rPr>
          <w:rStyle w:val="TitleChar"/>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D36BED9" w14:textId="77777777" w:rsidR="00A03E1E" w:rsidRPr="003E209F" w:rsidRDefault="00A03E1E" w:rsidP="00A03E1E">
      <w:pPr>
        <w:rPr>
          <w:sz w:val="8"/>
          <w:szCs w:val="10"/>
        </w:rPr>
      </w:pPr>
      <w:r w:rsidRPr="003E209F">
        <w:rPr>
          <w:rStyle w:val="TitleChar"/>
        </w:rPr>
        <w:t xml:space="preserve">In </w:t>
      </w:r>
      <w:r w:rsidRPr="001B4223">
        <w:rPr>
          <w:rStyle w:val="TitleChar"/>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TitleChar"/>
        </w:rPr>
        <w:t>between rising CO2 concentrations and damage to humans</w:t>
      </w:r>
      <w:r w:rsidRPr="001B4223">
        <w:rPr>
          <w:sz w:val="14"/>
        </w:rPr>
        <w:t xml:space="preserve">. </w:t>
      </w:r>
      <w:r w:rsidRPr="001B4223">
        <w:rPr>
          <w:rStyle w:val="TitleChar"/>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TitleChar"/>
        </w:rPr>
        <w:t xml:space="preserve">unlike past environmental challenges, </w:t>
      </w:r>
      <w:r w:rsidRPr="001B4223">
        <w:rPr>
          <w:rStyle w:val="Emphasis"/>
        </w:rPr>
        <w:t xml:space="preserve">the Earth’s climate system is rife with </w:t>
      </w:r>
      <w:r w:rsidRPr="00B844AE">
        <w:rPr>
          <w:rStyle w:val="Emphasis"/>
          <w:highlight w:val="green"/>
        </w:rPr>
        <w:t xml:space="preserve">positive feedback </w:t>
      </w:r>
      <w:r w:rsidRPr="00050BF6">
        <w:rPr>
          <w:rStyle w:val="Emphasis"/>
        </w:rPr>
        <w:t>loops</w:t>
      </w:r>
      <w:r w:rsidRPr="003E209F">
        <w:rPr>
          <w:sz w:val="8"/>
          <w:szCs w:val="10"/>
        </w:rPr>
        <w:t xml:space="preserve">.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3844783A" w14:textId="77777777" w:rsidR="00A03E1E" w:rsidRPr="003E209F" w:rsidRDefault="00A03E1E" w:rsidP="00A03E1E">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5C52A67" w14:textId="77777777" w:rsidR="00A03E1E" w:rsidRPr="003E209F" w:rsidRDefault="00A03E1E" w:rsidP="00A03E1E">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TitleChar"/>
        </w:rPr>
        <w:t xml:space="preserve">This catastrophic fire embodies the sorts of positive feedbacks and interacting factors </w:t>
      </w:r>
      <w:r w:rsidRPr="00050BF6">
        <w:rPr>
          <w:rStyle w:val="TitleChar"/>
        </w:rPr>
        <w:t xml:space="preserve">that could </w:t>
      </w:r>
      <w:r w:rsidRPr="00B844AE">
        <w:rPr>
          <w:rStyle w:val="Emphasis"/>
          <w:highlight w:val="green"/>
        </w:rPr>
        <w:t xml:space="preserve">catch </w:t>
      </w:r>
      <w:r w:rsidRPr="001B4223">
        <w:rPr>
          <w:rStyle w:val="Emphasis"/>
        </w:rPr>
        <w:t xml:space="preserve">humanity </w:t>
      </w:r>
      <w:r w:rsidRPr="00B844AE">
        <w:rPr>
          <w:rStyle w:val="Emphasis"/>
          <w:highlight w:val="green"/>
        </w:rPr>
        <w:t>off-guard</w:t>
      </w:r>
      <w:r w:rsidRPr="00B844AE">
        <w:rPr>
          <w:sz w:val="14"/>
          <w:highlight w:val="green"/>
        </w:rPr>
        <w:t xml:space="preserve"> </w:t>
      </w:r>
      <w:r w:rsidRPr="00B844AE">
        <w:rPr>
          <w:rStyle w:val="TitleChar"/>
          <w:highlight w:val="green"/>
        </w:rPr>
        <w:t>and produce</w:t>
      </w:r>
      <w:r w:rsidRPr="003E209F">
        <w:rPr>
          <w:rStyle w:val="TitleChar"/>
        </w:rPr>
        <w:t xml:space="preserve"> a true </w:t>
      </w:r>
      <w:r w:rsidRPr="00B844AE">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7F88962" w14:textId="77777777" w:rsidR="00A03E1E" w:rsidRPr="003E209F" w:rsidRDefault="00A03E1E" w:rsidP="00A03E1E">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44BB57E2" w14:textId="77777777" w:rsidR="00A03E1E" w:rsidRPr="003E209F" w:rsidRDefault="00A03E1E" w:rsidP="00A03E1E">
      <w:pPr>
        <w:rPr>
          <w:sz w:val="8"/>
          <w:szCs w:val="16"/>
        </w:rPr>
      </w:pPr>
      <w:r w:rsidRPr="003E209F">
        <w:rPr>
          <w:sz w:val="8"/>
          <w:szCs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6227466D" w14:textId="77777777" w:rsidR="00A03E1E" w:rsidRDefault="00A03E1E" w:rsidP="00A03E1E">
      <w:r w:rsidRPr="003E209F">
        <w:rPr>
          <w:rStyle w:val="TitleChar"/>
        </w:rPr>
        <w:t xml:space="preserve">The key lesson from the long list of potentially positive feedbacks and their interactions is </w:t>
      </w:r>
      <w:r w:rsidRPr="00050BF6">
        <w:rPr>
          <w:rStyle w:val="TitleChar"/>
        </w:rPr>
        <w:t>that</w:t>
      </w:r>
      <w:r w:rsidRPr="00050BF6">
        <w:rPr>
          <w:sz w:val="14"/>
        </w:rPr>
        <w:t xml:space="preserve"> </w:t>
      </w:r>
      <w:r w:rsidRPr="00050BF6">
        <w:rPr>
          <w:rStyle w:val="Emphasis"/>
        </w:rPr>
        <w:t>runaway climate change</w:t>
      </w:r>
      <w:r w:rsidRPr="00050BF6">
        <w:rPr>
          <w:rStyle w:val="TitleChar"/>
        </w:rPr>
        <w:t xml:space="preserve">, and runaway perturbations have to be </w:t>
      </w:r>
      <w:r w:rsidRPr="00050BF6">
        <w:rPr>
          <w:rStyle w:val="Emphasis"/>
        </w:rPr>
        <w:t>take</w:t>
      </w:r>
      <w:r w:rsidRPr="00050BF6">
        <w:rPr>
          <w:rStyle w:val="TitleChar"/>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TitleChar"/>
        </w:rPr>
        <w:t xml:space="preserve">this list is not exhaustive and the possibility of </w:t>
      </w:r>
      <w:r w:rsidRPr="00B844AE">
        <w:rPr>
          <w:rStyle w:val="TitleChar"/>
          <w:highlight w:val="green"/>
        </w:rPr>
        <w:t>undiscovered</w:t>
      </w:r>
      <w:r w:rsidRPr="003E209F">
        <w:rPr>
          <w:rStyle w:val="TitleChar"/>
        </w:rPr>
        <w:t xml:space="preserve"> positive </w:t>
      </w:r>
      <w:r w:rsidRPr="00B844AE">
        <w:rPr>
          <w:rStyle w:val="TitleChar"/>
          <w:highlight w:val="green"/>
        </w:rPr>
        <w:t>feedbacks portends</w:t>
      </w:r>
      <w:r w:rsidRPr="003E209F">
        <w:rPr>
          <w:rStyle w:val="TitleChar"/>
        </w:rPr>
        <w:t xml:space="preserve"> </w:t>
      </w:r>
      <w:r w:rsidRPr="003E209F">
        <w:rPr>
          <w:rStyle w:val="Emphasis"/>
        </w:rPr>
        <w:t xml:space="preserve">even </w:t>
      </w:r>
      <w:r w:rsidRPr="00B844AE">
        <w:rPr>
          <w:rStyle w:val="Emphasis"/>
          <w:highlight w:val="green"/>
        </w:rPr>
        <w:t>great</w:t>
      </w:r>
      <w:r w:rsidRPr="003E209F">
        <w:rPr>
          <w:rStyle w:val="Emphasis"/>
        </w:rPr>
        <w:t xml:space="preserve">er </w:t>
      </w:r>
      <w:r w:rsidRPr="00B844AE">
        <w:rPr>
          <w:rStyle w:val="Emphasis"/>
          <w:highlight w:val="green"/>
        </w:rPr>
        <w:t>existential risks</w:t>
      </w:r>
      <w:r w:rsidRPr="003E209F">
        <w:rPr>
          <w:sz w:val="14"/>
        </w:rPr>
        <w:t xml:space="preserve">. </w:t>
      </w:r>
      <w:r w:rsidRPr="003E209F">
        <w:rPr>
          <w:rStyle w:val="TitleChar"/>
        </w:rPr>
        <w:t>The many environmental crises humankind has previously averted</w:t>
      </w:r>
      <w:r w:rsidRPr="003E209F">
        <w:rPr>
          <w:sz w:val="14"/>
        </w:rPr>
        <w:t xml:space="preserve"> (famine, ozone depletion, London fog, water pollution, etc.) </w:t>
      </w:r>
      <w:r w:rsidRPr="003E209F">
        <w:rPr>
          <w:rStyle w:val="TitleChar"/>
        </w:rPr>
        <w:t>were averted because of political will based on solid scientific understanding.</w:t>
      </w:r>
      <w:r w:rsidRPr="003E209F">
        <w:rPr>
          <w:sz w:val="14"/>
        </w:rPr>
        <w:t xml:space="preserve"> </w:t>
      </w:r>
      <w:r w:rsidRPr="003E209F">
        <w:rPr>
          <w:rStyle w:val="TitleChar"/>
        </w:rPr>
        <w:t>We cannot count on complete scientific understanding when it comes to positive feedback loops and climate change</w:t>
      </w:r>
      <w:r w:rsidRPr="003E209F">
        <w:t>.</w:t>
      </w:r>
    </w:p>
    <w:p w14:paraId="0C2C7C2A" w14:textId="77777777" w:rsidR="00A03E1E" w:rsidRDefault="00A03E1E" w:rsidP="00BC0D44"/>
    <w:p w14:paraId="6E6F6727" w14:textId="77777777" w:rsidR="00BC0D44" w:rsidRPr="00894F04" w:rsidRDefault="00BC0D44" w:rsidP="00BC0D44">
      <w:pPr>
        <w:pStyle w:val="Heading4"/>
      </w:pPr>
      <w:r>
        <w:t xml:space="preserve">Pandemics </w:t>
      </w:r>
      <w:r w:rsidRPr="001B7237">
        <w:rPr>
          <w:u w:val="single"/>
        </w:rPr>
        <w:t>promote</w:t>
      </w:r>
      <w:r>
        <w:t xml:space="preserve"> peace AND </w:t>
      </w:r>
      <w:r w:rsidRPr="00052FB6">
        <w:rPr>
          <w:u w:val="single"/>
        </w:rPr>
        <w:t>solve</w:t>
      </w:r>
      <w:r>
        <w:t xml:space="preserve"> war</w:t>
      </w:r>
    </w:p>
    <w:p w14:paraId="42D542C5" w14:textId="77777777" w:rsidR="00BC0D44" w:rsidRDefault="00BC0D44" w:rsidP="00BC0D44">
      <w:r>
        <w:t xml:space="preserve">Sebastian </w:t>
      </w:r>
      <w:r w:rsidRPr="00ED70FA">
        <w:rPr>
          <w:rStyle w:val="Style13ptBold"/>
        </w:rPr>
        <w:t>Mallaby 20</w:t>
      </w:r>
      <w:r>
        <w:t xml:space="preserve"> (Ford International Professor of Political Science at MIT and the director of MIT's Security Studies Program, 4-23-2020, "Do Pandemics Promote Peace?", Foreign Affairs, https://www.foreignaffairs.com/articles/china/2020-04-23/do-pandemics-promote-peace, accessed: 9-25-2020)//</w:t>
      </w:r>
      <w:proofErr w:type="spellStart"/>
      <w:r>
        <w:t>yeed</w:t>
      </w:r>
      <w:proofErr w:type="spellEnd"/>
    </w:p>
    <w:p w14:paraId="0A6F664C" w14:textId="77777777" w:rsidR="00BC0D44" w:rsidRPr="00F20AD4" w:rsidRDefault="00BC0D44" w:rsidP="00BC0D44">
      <w:r w:rsidRPr="00D64E8C">
        <w:rPr>
          <w:rStyle w:val="StyleUnderline"/>
          <w:highlight w:val="green"/>
        </w:rPr>
        <w:t>War</w:t>
      </w:r>
      <w:r w:rsidRPr="001B7237">
        <w:rPr>
          <w:rStyle w:val="StyleUnderline"/>
        </w:rPr>
        <w:t xml:space="preserve"> is</w:t>
      </w:r>
      <w:r>
        <w:t xml:space="preserve"> a </w:t>
      </w:r>
      <w:r w:rsidRPr="00D64E8C">
        <w:rPr>
          <w:rStyle w:val="StyleUnderline"/>
          <w:highlight w:val="green"/>
        </w:rPr>
        <w:t>risky</w:t>
      </w:r>
      <w:r>
        <w:t xml:space="preserve"> business, </w:t>
      </w:r>
      <w:r w:rsidRPr="00D64E8C">
        <w:rPr>
          <w:rStyle w:val="StyleUnderline"/>
          <w:highlight w:val="green"/>
        </w:rPr>
        <w:t>with</w:t>
      </w:r>
      <w:r>
        <w:t xml:space="preserve"> potentially very </w:t>
      </w:r>
      <w:r w:rsidRPr="00D64E8C">
        <w:rPr>
          <w:rStyle w:val="StyleUnderline"/>
          <w:highlight w:val="green"/>
        </w:rPr>
        <w:t>high costs</w:t>
      </w:r>
      <w:r>
        <w:t xml:space="preserve">. The historian Geoffrey </w:t>
      </w:r>
      <w:r w:rsidRPr="001F26DD">
        <w:rPr>
          <w:rStyle w:val="StyleUnderline"/>
        </w:rPr>
        <w:t xml:space="preserve">Blainey argued in The </w:t>
      </w:r>
      <w:r w:rsidRPr="00D64E8C">
        <w:rPr>
          <w:rStyle w:val="StyleUnderline"/>
          <w:highlight w:val="green"/>
        </w:rPr>
        <w:t>Causes of War</w:t>
      </w:r>
      <w:r w:rsidRPr="001F26DD">
        <w:rPr>
          <w:rStyle w:val="StyleUnderline"/>
        </w:rPr>
        <w:t xml:space="preserve"> that most </w:t>
      </w:r>
      <w:r w:rsidRPr="00025FF9">
        <w:rPr>
          <w:rStyle w:val="StyleUnderline"/>
        </w:rPr>
        <w:t xml:space="preserve">wars </w:t>
      </w:r>
      <w:r w:rsidRPr="00D64E8C">
        <w:rPr>
          <w:rStyle w:val="StyleUnderline"/>
          <w:highlight w:val="green"/>
        </w:rPr>
        <w:t>share</w:t>
      </w:r>
      <w:r w:rsidRPr="001F26DD">
        <w:rPr>
          <w:rStyle w:val="StyleUnderline"/>
        </w:rPr>
        <w:t xml:space="preserve"> a common characteristic at their outset: </w:t>
      </w:r>
      <w:r w:rsidRPr="00D64E8C">
        <w:rPr>
          <w:rStyle w:val="StyleUnderline"/>
          <w:highlight w:val="gree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D64E8C">
        <w:rPr>
          <w:rStyle w:val="StyleUnderline"/>
          <w:highlight w:val="green"/>
        </w:rPr>
        <w:t>sanguine about</w:t>
      </w:r>
      <w:r w:rsidRPr="001F26DD">
        <w:rPr>
          <w:rStyle w:val="StyleUnderline"/>
        </w:rPr>
        <w:t xml:space="preserve"> their </w:t>
      </w:r>
      <w:r w:rsidRPr="00D64E8C">
        <w:rPr>
          <w:rStyle w:val="StyleUnderline"/>
          <w:highlight w:val="green"/>
        </w:rPr>
        <w:t>odds of</w:t>
      </w:r>
      <w:r w:rsidRPr="001F26DD">
        <w:rPr>
          <w:rStyle w:val="StyleUnderline"/>
        </w:rPr>
        <w:t xml:space="preserve"> military </w:t>
      </w:r>
      <w:r w:rsidRPr="00D64E8C">
        <w:rPr>
          <w:rStyle w:val="StyleUnderline"/>
          <w:highlight w:val="green"/>
        </w:rPr>
        <w:t>success</w:t>
      </w:r>
      <w:r>
        <w:t xml:space="preserve">. </w:t>
      </w:r>
      <w:r w:rsidRPr="001F26DD">
        <w:rPr>
          <w:rStyle w:val="StyleUnderline"/>
        </w:rPr>
        <w:t xml:space="preserve">When </w:t>
      </w:r>
      <w:r w:rsidRPr="00D64E8C">
        <w:rPr>
          <w:rStyle w:val="StyleUnderline"/>
          <w:highlight w:val="green"/>
        </w:rPr>
        <w:t>elites</w:t>
      </w:r>
      <w:r>
        <w:t xml:space="preserve"> on both or all sides </w:t>
      </w:r>
      <w:r w:rsidRPr="001F26DD">
        <w:rPr>
          <w:rStyle w:val="StyleUnderline"/>
        </w:rPr>
        <w:t xml:space="preserve">are </w:t>
      </w:r>
      <w:r w:rsidRPr="00D64E8C">
        <w:rPr>
          <w:rStyle w:val="StyleUnderline"/>
          <w:highlight w:val="green"/>
        </w:rPr>
        <w:t>confident</w:t>
      </w:r>
      <w:r>
        <w:t xml:space="preserve">, they are more </w:t>
      </w:r>
      <w:r w:rsidRPr="001F26DD">
        <w:rPr>
          <w:rStyle w:val="StyleUnderline"/>
        </w:rPr>
        <w:t>willing to take the plunge</w:t>
      </w:r>
      <w:r>
        <w:t xml:space="preserve">—and </w:t>
      </w:r>
      <w:r w:rsidRPr="00D64E8C">
        <w:rPr>
          <w:rStyle w:val="StyleUnderline"/>
          <w:highlight w:val="green"/>
        </w:rPr>
        <w:t>less likely to negotiate</w:t>
      </w:r>
      <w:r>
        <w:t xml:space="preserve">, </w:t>
      </w:r>
      <w:r w:rsidRPr="001F26DD">
        <w:rPr>
          <w:rStyle w:val="StyleUnderline"/>
        </w:rPr>
        <w:t>because they think they will come out better by fighting</w:t>
      </w:r>
      <w:r>
        <w:t xml:space="preserve">. </w:t>
      </w:r>
      <w:r w:rsidRPr="00D64E8C">
        <w:rPr>
          <w:rStyle w:val="StyleUnderline"/>
          <w:highlight w:val="green"/>
        </w:rPr>
        <w:t>Peace</w:t>
      </w:r>
      <w:r>
        <w:t>, by contrast</w:t>
      </w:r>
      <w:r w:rsidRPr="001F26DD">
        <w:rPr>
          <w:rStyle w:val="StyleUnderline"/>
        </w:rPr>
        <w:t xml:space="preserve">, is </w:t>
      </w:r>
      <w:r w:rsidRPr="00D64E8C">
        <w:rPr>
          <w:rStyle w:val="StyleUnderline"/>
          <w:highlight w:val="gree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D64E8C">
        <w:rPr>
          <w:rStyle w:val="StyleUnderline"/>
          <w:highlight w:val="gree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D64E8C">
        <w:rPr>
          <w:rStyle w:val="StyleUnderline"/>
          <w:highlight w:val="green"/>
        </w:rPr>
        <w:t>bargain</w:t>
      </w:r>
      <w:r w:rsidRPr="001F26DD">
        <w:rPr>
          <w:rStyle w:val="StyleUnderline"/>
        </w:rPr>
        <w:t xml:space="preserve"> in order </w:t>
      </w:r>
      <w:r w:rsidRPr="00D64E8C">
        <w:rPr>
          <w:rStyle w:val="StyleUnderline"/>
          <w:highlight w:val="green"/>
        </w:rPr>
        <w:t>to avoid war</w:t>
      </w:r>
      <w:r w:rsidRPr="00D64E8C">
        <w:rPr>
          <w:highlight w:val="green"/>
        </w:rPr>
        <w:t>.</w:t>
      </w:r>
    </w:p>
    <w:p w14:paraId="6EB42635" w14:textId="77777777" w:rsidR="00BC0D44" w:rsidRDefault="00BC0D44" w:rsidP="00BC0D44">
      <w:r w:rsidRPr="00F20AD4">
        <w:t>When one side gains a sudden and pronounced advantage, however, this de-escalatory logic can break down: the optimistic side will increase its demands faster than the pessimistic side can appease.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p>
    <w:p w14:paraId="102AACBA" w14:textId="77777777" w:rsidR="00BC0D44" w:rsidRDefault="00BC0D44" w:rsidP="00BC0D44">
      <w:r w:rsidRPr="00F20AD4">
        <w:rPr>
          <w:rStyle w:val="StyleUnderline"/>
        </w:rPr>
        <w:t>What</w:t>
      </w:r>
      <w:r>
        <w:t xml:space="preserve"> these </w:t>
      </w:r>
      <w:r w:rsidRPr="00F20AD4">
        <w:rPr>
          <w:rStyle w:val="StyleUnderline"/>
        </w:rPr>
        <w:t xml:space="preserve">analysts miss is that </w:t>
      </w:r>
      <w:r w:rsidRPr="00D64E8C">
        <w:rPr>
          <w:rStyle w:val="StyleUnderline"/>
          <w:highlight w:val="green"/>
        </w:rPr>
        <w:t>COVID</w:t>
      </w:r>
      <w:r w:rsidRPr="00F20AD4">
        <w:rPr>
          <w:rStyle w:val="StyleUnderline"/>
        </w:rPr>
        <w:t>-19</w:t>
      </w:r>
      <w:r>
        <w:t xml:space="preserve">, the disease caused by the coronavirus, </w:t>
      </w:r>
      <w:r w:rsidRPr="00F20AD4">
        <w:rPr>
          <w:rStyle w:val="StyleUnderline"/>
        </w:rPr>
        <w:t xml:space="preserve">is </w:t>
      </w:r>
      <w:r w:rsidRPr="00D64E8C">
        <w:rPr>
          <w:rStyle w:val="StyleUnderline"/>
          <w:highlight w:val="green"/>
        </w:rPr>
        <w:t>weakening all</w:t>
      </w:r>
      <w:r w:rsidRPr="00F20AD4">
        <w:rPr>
          <w:rStyle w:val="StyleUnderline"/>
        </w:rPr>
        <w:t xml:space="preserve"> of the great and middle </w:t>
      </w:r>
      <w:r w:rsidRPr="00D64E8C">
        <w:rPr>
          <w:rStyle w:val="StyleUnderline"/>
          <w:highlight w:val="green"/>
        </w:rPr>
        <w:t>powers</w:t>
      </w:r>
      <w:r w:rsidRPr="00F20AD4">
        <w:rPr>
          <w:rStyle w:val="StyleUnderline"/>
        </w:rPr>
        <w:t xml:space="preserve"> more or less </w:t>
      </w:r>
      <w:r w:rsidRPr="00D64E8C">
        <w:rPr>
          <w:rStyle w:val="StyleUnderline"/>
          <w:highlight w:val="green"/>
        </w:rPr>
        <w:t>equally</w:t>
      </w:r>
      <w:r>
        <w:t xml:space="preserve">. </w:t>
      </w:r>
      <w:r w:rsidRPr="00F20AD4">
        <w:rPr>
          <w:rStyle w:val="StyleUnderline"/>
        </w:rPr>
        <w:t xml:space="preserve">None is likely to gain a meaningful advantage over the others. </w:t>
      </w:r>
      <w:r w:rsidRPr="00D64E8C">
        <w:rPr>
          <w:rStyle w:val="StyleUnderline"/>
          <w:highlight w:val="green"/>
        </w:rPr>
        <w:t>All</w:t>
      </w:r>
      <w:r>
        <w:t xml:space="preserve"> will have </w:t>
      </w:r>
      <w:r w:rsidRPr="00F20AD4">
        <w:rPr>
          <w:rStyle w:val="StyleUnderline"/>
        </w:rPr>
        <w:t xml:space="preserve">ample reason to be </w:t>
      </w:r>
      <w:r w:rsidRPr="00D64E8C">
        <w:rPr>
          <w:rStyle w:val="StyleUnderline"/>
          <w:highlight w:val="green"/>
        </w:rPr>
        <w:t>pessimistic about</w:t>
      </w:r>
      <w:r w:rsidRPr="00F20AD4">
        <w:rPr>
          <w:rStyle w:val="StyleUnderline"/>
        </w:rPr>
        <w:t xml:space="preserve"> their military </w:t>
      </w:r>
      <w:r w:rsidRPr="00D64E8C">
        <w:rPr>
          <w:rStyle w:val="StyleUnderline"/>
          <w:highlight w:val="green"/>
        </w:rPr>
        <w:t>capabilities</w:t>
      </w:r>
      <w:r>
        <w:t xml:space="preserve"> </w:t>
      </w:r>
      <w:r w:rsidRPr="00D64E8C">
        <w:rPr>
          <w:rStyle w:val="StyleUnderline"/>
          <w:highlight w:val="green"/>
        </w:rPr>
        <w:t>and</w:t>
      </w:r>
      <w:r>
        <w:t xml:space="preserve"> their overall </w:t>
      </w:r>
      <w:r w:rsidRPr="00D64E8C">
        <w:rPr>
          <w:rStyle w:val="StyleUnderline"/>
          <w:highlight w:val="green"/>
        </w:rPr>
        <w:t>readiness</w:t>
      </w:r>
      <w:r>
        <w:t xml:space="preserve"> for war. </w:t>
      </w:r>
      <w:r w:rsidRPr="00F20AD4">
        <w:rPr>
          <w:rStyle w:val="StyleUnderline"/>
        </w:rPr>
        <w:t xml:space="preserve">For the </w:t>
      </w:r>
      <w:r w:rsidRPr="00D64E8C">
        <w:rPr>
          <w:rStyle w:val="StyleUnderline"/>
          <w:highlight w:val="green"/>
        </w:rPr>
        <w:t>duration of</w:t>
      </w:r>
      <w:r w:rsidRPr="00F20AD4">
        <w:rPr>
          <w:rStyle w:val="StyleUnderline"/>
        </w:rPr>
        <w:t xml:space="preserve"> the </w:t>
      </w:r>
      <w:r w:rsidRPr="00D64E8C">
        <w:rPr>
          <w:rStyle w:val="StyleUnderline"/>
          <w:highlight w:val="green"/>
        </w:rPr>
        <w:t>pandemic</w:t>
      </w:r>
      <w:r w:rsidRPr="00F20AD4">
        <w:rPr>
          <w:rStyle w:val="StyleUnderline"/>
        </w:rPr>
        <w:t>,</w:t>
      </w:r>
      <w:r>
        <w:t xml:space="preserve"> at least, and probably for years afterward, </w:t>
      </w:r>
      <w:r w:rsidRPr="00F20AD4">
        <w:rPr>
          <w:rStyle w:val="StyleUnderline"/>
        </w:rPr>
        <w:t xml:space="preserve">the </w:t>
      </w:r>
      <w:r w:rsidRPr="00D64E8C">
        <w:rPr>
          <w:rStyle w:val="Emphasis"/>
          <w:highlight w:val="green"/>
        </w:rPr>
        <w:t>odds of a war</w:t>
      </w:r>
      <w:r w:rsidRPr="00F20AD4">
        <w:rPr>
          <w:rStyle w:val="Emphasis"/>
        </w:rPr>
        <w:t xml:space="preserve"> between major powers will </w:t>
      </w:r>
      <w:r w:rsidRPr="00D64E8C">
        <w:rPr>
          <w:rStyle w:val="Emphasis"/>
          <w:highlight w:val="green"/>
        </w:rPr>
        <w:t>go down</w:t>
      </w:r>
      <w:r w:rsidRPr="00F20AD4">
        <w:rPr>
          <w:rStyle w:val="StyleUnderline"/>
        </w:rPr>
        <w:t>, not up.</w:t>
      </w:r>
      <w:r>
        <w:t xml:space="preserve"> </w:t>
      </w:r>
    </w:p>
    <w:p w14:paraId="50311D95" w14:textId="77777777" w:rsidR="00BC0D44" w:rsidRDefault="00BC0D44" w:rsidP="00BC0D44">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0748B7F2" w14:textId="77777777" w:rsidR="00BC0D44" w:rsidRDefault="00BC0D44" w:rsidP="00BC0D44">
      <w:r>
        <w:t xml:space="preserve">That </w:t>
      </w:r>
      <w:r w:rsidRPr="00F20AD4">
        <w:rPr>
          <w:rStyle w:val="StyleUnderline"/>
        </w:rPr>
        <w:t>sickness slows the march to war</w:t>
      </w:r>
      <w:r>
        <w:t xml:space="preserve"> is partly </w:t>
      </w:r>
      <w:r w:rsidRPr="00F20AD4">
        <w:rPr>
          <w:rStyle w:val="StyleUnderline"/>
        </w:rPr>
        <w:t xml:space="preserve">due to the fact that </w:t>
      </w:r>
      <w:r w:rsidRPr="00D64E8C">
        <w:rPr>
          <w:rStyle w:val="StyleUnderline"/>
          <w:highlight w:val="green"/>
        </w:rPr>
        <w:t>war depends on people</w:t>
      </w:r>
      <w:r w:rsidRPr="00F20AD4">
        <w:rPr>
          <w:rStyle w:val="StyleUnderline"/>
        </w:rPr>
        <w:t xml:space="preserve">. When </w:t>
      </w:r>
      <w:r w:rsidRPr="00D64E8C">
        <w:rPr>
          <w:rStyle w:val="StyleUnderline"/>
          <w:highlight w:val="green"/>
        </w:rPr>
        <w:t>people</w:t>
      </w:r>
      <w:r w:rsidRPr="00F20AD4">
        <w:rPr>
          <w:rStyle w:val="StyleUnderline"/>
        </w:rPr>
        <w:t xml:space="preserve"> fall </w:t>
      </w:r>
      <w:r w:rsidRPr="00D64E8C">
        <w:rPr>
          <w:rStyle w:val="StyleUnderline"/>
          <w:highlight w:val="green"/>
        </w:rPr>
        <w:t>ill</w:t>
      </w:r>
      <w:r w:rsidRPr="00F20AD4">
        <w:rPr>
          <w:rStyle w:val="StyleUnderline"/>
        </w:rPr>
        <w:t xml:space="preserve">, they </w:t>
      </w:r>
      <w:r w:rsidRPr="00D64E8C">
        <w:rPr>
          <w:rStyle w:val="StyleUnderline"/>
          <w:highlight w:val="green"/>
        </w:rPr>
        <w:t>can’t</w:t>
      </w:r>
      <w:r w:rsidRPr="00F20AD4">
        <w:rPr>
          <w:rStyle w:val="StyleUnderline"/>
        </w:rPr>
        <w:t xml:space="preserve"> be counted on to </w:t>
      </w:r>
      <w:r w:rsidRPr="00D64E8C">
        <w:rPr>
          <w:rStyle w:val="StyleUnderline"/>
          <w:highlight w:val="green"/>
        </w:rPr>
        <w:t>perform</w:t>
      </w:r>
      <w:r w:rsidRPr="00F20AD4">
        <w:rPr>
          <w:rStyle w:val="StyleUnderline"/>
        </w:rPr>
        <w:t xml:space="preserve"> well </w:t>
      </w:r>
      <w:r w:rsidRPr="00D64E8C">
        <w:rPr>
          <w:rStyle w:val="StyleUnderline"/>
          <w:highlight w:val="gree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D64E8C">
        <w:rPr>
          <w:rStyle w:val="StyleUnderline"/>
          <w:highlight w:val="gree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D64E8C">
        <w:rPr>
          <w:rStyle w:val="StyleUnderline"/>
          <w:highlight w:val="green"/>
        </w:rPr>
        <w:t>vulnerable because they are packed</w:t>
      </w:r>
      <w:r>
        <w:t xml:space="preserve"> together. But </w:t>
      </w:r>
      <w:r w:rsidRPr="0001692F">
        <w:rPr>
          <w:rStyle w:val="StyleUnderline"/>
        </w:rPr>
        <w:t xml:space="preserve">even </w:t>
      </w:r>
      <w:r w:rsidRPr="00D64E8C">
        <w:rPr>
          <w:rStyle w:val="StyleUnderline"/>
          <w:highlight w:val="green"/>
        </w:rPr>
        <w:t>airmen</w:t>
      </w:r>
      <w:r w:rsidRPr="0001692F">
        <w:rPr>
          <w:rStyle w:val="StyleUnderline"/>
        </w:rPr>
        <w:t xml:space="preserve"> are at risk, since they must </w:t>
      </w:r>
      <w:r w:rsidRPr="00D64E8C">
        <w:rPr>
          <w:rStyle w:val="StyleUnderline"/>
          <w:highlight w:val="green"/>
        </w:rPr>
        <w:t>take refuge</w:t>
      </w:r>
      <w:r w:rsidRPr="0001692F">
        <w:rPr>
          <w:rStyle w:val="StyleUnderline"/>
        </w:rPr>
        <w:t xml:space="preserve"> from air attacks </w:t>
      </w:r>
      <w:r w:rsidRPr="00D64E8C">
        <w:rPr>
          <w:rStyle w:val="StyleUnderline"/>
          <w:highlight w:val="green"/>
        </w:rPr>
        <w:t>in bunkers, where</w:t>
      </w:r>
      <w:r w:rsidRPr="0001692F">
        <w:rPr>
          <w:rStyle w:val="StyleUnderline"/>
        </w:rPr>
        <w:t xml:space="preserve"> the </w:t>
      </w:r>
      <w:r w:rsidRPr="00D64E8C">
        <w:rPr>
          <w:rStyle w:val="StyleUnderline"/>
          <w:highlight w:val="green"/>
        </w:rPr>
        <w:t>virus</w:t>
      </w:r>
      <w:r w:rsidRPr="0001692F">
        <w:rPr>
          <w:rStyle w:val="StyleUnderline"/>
        </w:rPr>
        <w:t xml:space="preserve"> could also </w:t>
      </w:r>
      <w:r w:rsidRPr="00D64E8C">
        <w:rPr>
          <w:rStyle w:val="StyleUnderline"/>
          <w:highlight w:val="green"/>
        </w:rPr>
        <w:t>spread rapidly</w:t>
      </w:r>
      <w:r>
        <w:t>.</w:t>
      </w:r>
    </w:p>
    <w:p w14:paraId="0BC57816" w14:textId="77777777" w:rsidR="00BC0D44" w:rsidRDefault="00BC0D44" w:rsidP="00BC0D44">
      <w:r>
        <w:t xml:space="preserve">Ground campaigns in urban areas pose still greater dangers in pandemic times. </w:t>
      </w:r>
      <w:r w:rsidRPr="00CE3659">
        <w:rPr>
          <w:rStyle w:val="StyleUnderline"/>
        </w:rPr>
        <w:t xml:space="preserve">Much recent </w:t>
      </w:r>
      <w:r w:rsidRPr="00D64E8C">
        <w:rPr>
          <w:rStyle w:val="StyleUnderline"/>
          <w:highlight w:val="gree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D64E8C">
        <w:rPr>
          <w:rStyle w:val="StyleUnderline"/>
          <w:highlight w:val="gree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319CAE2C" w14:textId="77777777" w:rsidR="00BC0D44" w:rsidRPr="000C4753" w:rsidRDefault="00BC0D44" w:rsidP="00BC0D44">
      <w:pPr>
        <w:rPr>
          <w:rStyle w:val="StyleUnderline"/>
          <w:b/>
          <w:sz w:val="16"/>
        </w:rPr>
      </w:pPr>
      <w:r>
        <w:t xml:space="preserve">Major </w:t>
      </w:r>
      <w:r w:rsidRPr="00D64E8C">
        <w:rPr>
          <w:rStyle w:val="StyleUnderline"/>
          <w:highlight w:val="green"/>
        </w:rPr>
        <w:t>outbreaks damage</w:t>
      </w:r>
      <w:r w:rsidRPr="00CE3659">
        <w:rPr>
          <w:rStyle w:val="StyleUnderline"/>
        </w:rPr>
        <w:t xml:space="preserve"> national </w:t>
      </w:r>
      <w:r w:rsidRPr="00D64E8C">
        <w:rPr>
          <w:rStyle w:val="StyleUnderline"/>
          <w:highlight w:val="green"/>
        </w:rPr>
        <w:t>economies</w:t>
      </w:r>
      <w:r w:rsidRPr="00CE3659">
        <w:rPr>
          <w:rStyle w:val="StyleUnderline"/>
        </w:rPr>
        <w:t xml:space="preserve">, which are </w:t>
      </w:r>
      <w:r w:rsidRPr="000E414E">
        <w:rPr>
          <w:rStyle w:val="StyleUnderline"/>
        </w:rPr>
        <w:t xml:space="preserve">the </w:t>
      </w:r>
      <w:r w:rsidRPr="00D64E8C">
        <w:rPr>
          <w:rStyle w:val="StyleUnderline"/>
          <w:highlight w:val="green"/>
        </w:rPr>
        <w:t>source of military power</w:t>
      </w:r>
      <w:r>
        <w:t>.</w:t>
      </w:r>
    </w:p>
    <w:p w14:paraId="79816BD0" w14:textId="223227B7" w:rsidR="00BC0D44" w:rsidRDefault="005167C7" w:rsidP="00BC0D44">
      <w:pPr>
        <w:pStyle w:val="Heading4"/>
      </w:pPr>
      <w:r w:rsidRPr="005167C7">
        <w:rPr>
          <w:u w:val="single"/>
        </w:rPr>
        <w:t>Best</w:t>
      </w:r>
      <w:r w:rsidR="00BC0D44" w:rsidRPr="005167C7">
        <w:rPr>
          <w:u w:val="single"/>
        </w:rPr>
        <w:t xml:space="preserve"> studies</w:t>
      </w:r>
      <w:r w:rsidR="00BC0D44">
        <w:t xml:space="preserve"> show COVID </w:t>
      </w:r>
      <w:r w:rsidR="00BC0D44">
        <w:rPr>
          <w:u w:val="single"/>
        </w:rPr>
        <w:t xml:space="preserve">decreases </w:t>
      </w:r>
      <w:r>
        <w:rPr>
          <w:u w:val="single"/>
        </w:rPr>
        <w:t>conflict</w:t>
      </w:r>
      <w:r>
        <w:t xml:space="preserve"> – contrary evidence </w:t>
      </w:r>
      <w:r w:rsidRPr="005167C7">
        <w:rPr>
          <w:u w:val="single"/>
        </w:rPr>
        <w:t>isn’t correlative</w:t>
      </w:r>
      <w:r>
        <w:t>.</w:t>
      </w:r>
    </w:p>
    <w:p w14:paraId="7511FDA6" w14:textId="77777777" w:rsidR="00BC0D44" w:rsidRPr="0033139F" w:rsidRDefault="00BC0D44" w:rsidP="00BC0D44">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9"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degradation and their intersections.</w:t>
      </w:r>
      <w:r>
        <w:t xml:space="preserve">)//Elmer </w:t>
      </w:r>
    </w:p>
    <w:p w14:paraId="4E3CC982" w14:textId="77777777" w:rsidR="00BC0D44" w:rsidRPr="00BC0D44" w:rsidRDefault="00BC0D44" w:rsidP="00BC0D44">
      <w:r w:rsidRPr="00BC0D44">
        <w:t xml:space="preserve">How we did our research We </w:t>
      </w:r>
      <w:r w:rsidRPr="00BC0D44">
        <w:rPr>
          <w:b/>
          <w:highlight w:val="green"/>
          <w:u w:val="single"/>
        </w:rPr>
        <w:t>used</w:t>
      </w:r>
      <w:r w:rsidRPr="00BC0D44">
        <w:rPr>
          <w:highlight w:val="green"/>
        </w:rPr>
        <w:t xml:space="preserve"> </w:t>
      </w:r>
      <w:r w:rsidRPr="00BC0D44">
        <w:t>the Armed Conflict Location and Event Data (</w:t>
      </w:r>
      <w:r w:rsidRPr="00BC0D44">
        <w:rPr>
          <w:b/>
          <w:highlight w:val="green"/>
          <w:u w:val="single"/>
        </w:rPr>
        <w:t>ACLED</w:t>
      </w:r>
      <w:r w:rsidRPr="00BC0D44">
        <w:t xml:space="preserve">), a </w:t>
      </w:r>
      <w:r w:rsidRPr="00BC0D44">
        <w:rPr>
          <w:b/>
          <w:highlight w:val="green"/>
          <w:u w:val="single"/>
        </w:rPr>
        <w:t>database</w:t>
      </w:r>
      <w:r w:rsidRPr="00BC0D44">
        <w:rPr>
          <w:highlight w:val="green"/>
        </w:rPr>
        <w:t xml:space="preserve"> </w:t>
      </w:r>
      <w:r w:rsidRPr="00BC0D44">
        <w:rPr>
          <w:b/>
          <w:highlight w:val="green"/>
          <w:u w:val="single"/>
        </w:rPr>
        <w:t>that counts</w:t>
      </w:r>
      <w:r w:rsidRPr="00BC0D44">
        <w:rPr>
          <w:highlight w:val="green"/>
        </w:rPr>
        <w:t xml:space="preserve"> </w:t>
      </w:r>
      <w:r w:rsidRPr="00BC0D44">
        <w:t xml:space="preserve">the </w:t>
      </w:r>
      <w:r w:rsidRPr="00BC0D44">
        <w:rPr>
          <w:b/>
          <w:highlight w:val="green"/>
          <w:u w:val="single"/>
        </w:rPr>
        <w:t xml:space="preserve">number of conflict </w:t>
      </w:r>
      <w:r w:rsidRPr="00BC0D44">
        <w:rPr>
          <w:b/>
          <w:u w:val="single"/>
        </w:rPr>
        <w:t>events daily around the world</w:t>
      </w:r>
      <w:r w:rsidRPr="00BC0D44">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BC0D44">
        <w:rPr>
          <w:b/>
          <w:highlight w:val="green"/>
          <w:u w:val="single"/>
        </w:rPr>
        <w:t>relationship</w:t>
      </w:r>
      <w:r w:rsidRPr="00BC0D44">
        <w:rPr>
          <w:b/>
          <w:u w:val="single"/>
        </w:rPr>
        <w:t xml:space="preserve"> between pandemics and conflict </w:t>
      </w:r>
      <w:r w:rsidRPr="00BC0D44">
        <w:rPr>
          <w:b/>
          <w:highlight w:val="green"/>
          <w:u w:val="single"/>
        </w:rPr>
        <w:t>is theoretically unclear</w:t>
      </w:r>
      <w:r w:rsidRPr="00BC0D44">
        <w:rPr>
          <w:b/>
          <w:u w:val="single"/>
        </w:rPr>
        <w:t>.</w:t>
      </w:r>
      <w:r w:rsidRPr="00BC0D44">
        <w:t xml:space="preserve"> In some countries, job losses from the covid-19 pandemic mean people have fewer income-generating options — that can make participation in violence seem a more viable alternative. </w:t>
      </w:r>
      <w:r w:rsidRPr="00BC0D44">
        <w:rPr>
          <w:u w:val="single"/>
        </w:rPr>
        <w:t xml:space="preserve">But if </w:t>
      </w:r>
      <w:r w:rsidRPr="00BC0D44">
        <w:rPr>
          <w:b/>
          <w:highlight w:val="green"/>
          <w:u w:val="single"/>
        </w:rPr>
        <w:t>market disruptions</w:t>
      </w:r>
      <w:r w:rsidRPr="00BC0D44">
        <w:rPr>
          <w:highlight w:val="green"/>
          <w:u w:val="single"/>
        </w:rPr>
        <w:t xml:space="preserve"> </w:t>
      </w:r>
      <w:r w:rsidRPr="00BC0D44">
        <w:rPr>
          <w:u w:val="single"/>
        </w:rPr>
        <w:t xml:space="preserve">and reduced global demand are </w:t>
      </w:r>
      <w:r w:rsidRPr="00BC0D44">
        <w:rPr>
          <w:b/>
          <w:highlight w:val="green"/>
          <w:u w:val="single"/>
        </w:rPr>
        <w:t>driving down</w:t>
      </w:r>
      <w:r w:rsidRPr="00BC0D44">
        <w:rPr>
          <w:highlight w:val="green"/>
          <w:u w:val="single"/>
        </w:rPr>
        <w:t xml:space="preserve"> </w:t>
      </w:r>
      <w:r w:rsidRPr="00BC0D44">
        <w:rPr>
          <w:u w:val="single"/>
        </w:rPr>
        <w:t xml:space="preserve">the </w:t>
      </w:r>
      <w:r w:rsidRPr="00BC0D44">
        <w:rPr>
          <w:b/>
          <w:highlight w:val="green"/>
          <w:u w:val="single"/>
        </w:rPr>
        <w:t>value of natural resources</w:t>
      </w:r>
      <w:r w:rsidRPr="00BC0D44">
        <w:rPr>
          <w:highlight w:val="green"/>
          <w:u w:val="single"/>
        </w:rPr>
        <w:t xml:space="preserve"> </w:t>
      </w:r>
      <w:r w:rsidRPr="00BC0D44">
        <w:rPr>
          <w:u w:val="single"/>
        </w:rPr>
        <w:t xml:space="preserve">such as oil wells, then </w:t>
      </w:r>
      <w:r w:rsidRPr="00BC0D44">
        <w:rPr>
          <w:b/>
          <w:highlight w:val="green"/>
          <w:u w:val="single"/>
        </w:rPr>
        <w:t>we</w:t>
      </w:r>
      <w:r w:rsidRPr="00BC0D44">
        <w:rPr>
          <w:highlight w:val="green"/>
          <w:u w:val="single"/>
        </w:rPr>
        <w:t xml:space="preserve"> </w:t>
      </w:r>
      <w:r w:rsidRPr="00BC0D44">
        <w:rPr>
          <w:u w:val="single"/>
        </w:rPr>
        <w:t xml:space="preserve">may </w:t>
      </w:r>
      <w:r w:rsidRPr="00BC0D44">
        <w:rPr>
          <w:b/>
          <w:highlight w:val="green"/>
          <w:u w:val="single"/>
        </w:rPr>
        <w:t>see less conflict</w:t>
      </w:r>
      <w:r w:rsidRPr="00BC0D44">
        <w:rPr>
          <w:highlight w:val="green"/>
          <w:u w:val="single"/>
        </w:rPr>
        <w:t xml:space="preserve"> </w:t>
      </w:r>
      <w:r w:rsidRPr="00BC0D44">
        <w:rPr>
          <w:u w:val="single"/>
        </w:rPr>
        <w:t xml:space="preserve">over control of such resources. We then </w:t>
      </w:r>
      <w:r w:rsidRPr="00BC0D44">
        <w:rPr>
          <w:b/>
          <w:highlight w:val="green"/>
          <w:u w:val="single"/>
        </w:rPr>
        <w:t>conducted</w:t>
      </w:r>
      <w:r w:rsidRPr="00BC0D44">
        <w:rPr>
          <w:highlight w:val="green"/>
          <w:u w:val="single"/>
        </w:rPr>
        <w:t xml:space="preserve"> </w:t>
      </w:r>
      <w:r w:rsidRPr="00BC0D44">
        <w:rPr>
          <w:u w:val="single"/>
        </w:rPr>
        <w:t xml:space="preserve">case </w:t>
      </w:r>
      <w:r w:rsidRPr="00BC0D44">
        <w:rPr>
          <w:b/>
          <w:highlight w:val="green"/>
          <w:u w:val="single"/>
        </w:rPr>
        <w:t>studies</w:t>
      </w:r>
      <w:r w:rsidRPr="00BC0D44">
        <w:rPr>
          <w:highlight w:val="green"/>
          <w:u w:val="single"/>
        </w:rPr>
        <w:t xml:space="preserve"> </w:t>
      </w:r>
      <w:r w:rsidRPr="00BC0D44">
        <w:rPr>
          <w:u w:val="single"/>
        </w:rPr>
        <w:t xml:space="preserve">based </w:t>
      </w:r>
      <w:r w:rsidRPr="00BC0D44">
        <w:rPr>
          <w:b/>
          <w:highlight w:val="green"/>
          <w:u w:val="single"/>
        </w:rPr>
        <w:t>on</w:t>
      </w:r>
      <w:r w:rsidRPr="00BC0D44">
        <w:rPr>
          <w:highlight w:val="green"/>
          <w:u w:val="single"/>
        </w:rPr>
        <w:t xml:space="preserve"> </w:t>
      </w:r>
      <w:r w:rsidRPr="00BC0D44">
        <w:rPr>
          <w:u w:val="single"/>
        </w:rPr>
        <w:t xml:space="preserve">our knowledge of countries with high rates of violent conflict before </w:t>
      </w:r>
      <w:r w:rsidRPr="00BC0D44">
        <w:rPr>
          <w:b/>
          <w:highlight w:val="green"/>
          <w:u w:val="single"/>
        </w:rPr>
        <w:t>covid</w:t>
      </w:r>
      <w:r w:rsidRPr="00BC0D44">
        <w:rPr>
          <w:u w:val="single"/>
        </w:rPr>
        <w:t>-19.</w:t>
      </w:r>
      <w:r w:rsidRPr="00BC0D44">
        <w:t xml:space="preserve"> These include countries with active civil wars (such as Syria) as well as countries with violent militia groups (such as the Philippines). Conflict during the coronavirus pandemic varies greatly </w:t>
      </w:r>
      <w:r w:rsidRPr="00BC0D44">
        <w:rPr>
          <w:b/>
          <w:u w:val="single"/>
        </w:rPr>
        <w:t>Worldwide</w:t>
      </w:r>
      <w:r w:rsidRPr="00BC0D44">
        <w:rPr>
          <w:u w:val="single"/>
        </w:rPr>
        <w:t xml:space="preserve">, </w:t>
      </w:r>
      <w:r w:rsidRPr="00BC0D44">
        <w:rPr>
          <w:b/>
          <w:u w:val="single"/>
        </w:rPr>
        <w:t>we didn’t observe an increase in violent conflict</w:t>
      </w:r>
      <w:r w:rsidRPr="00BC0D44">
        <w:rPr>
          <w:u w:val="single"/>
        </w:rPr>
        <w:t xml:space="preserve">. </w:t>
      </w:r>
      <w:r w:rsidRPr="00BC0D44">
        <w:rPr>
          <w:b/>
          <w:u w:val="single"/>
        </w:rPr>
        <w:t xml:space="preserve">If anything, </w:t>
      </w:r>
      <w:r w:rsidRPr="00BC0D44">
        <w:rPr>
          <w:b/>
          <w:highlight w:val="green"/>
          <w:u w:val="single"/>
        </w:rPr>
        <w:t>conflict has decreased</w:t>
      </w:r>
      <w:r w:rsidRPr="00BC0D44">
        <w:rPr>
          <w:u w:val="single"/>
        </w:rPr>
        <w:t xml:space="preserve">, as the figure below shows. </w:t>
      </w:r>
      <w:r w:rsidRPr="00BC0D44">
        <w:rPr>
          <w:b/>
          <w:highlight w:val="green"/>
          <w:u w:val="single"/>
        </w:rPr>
        <w:t>Violent conflict</w:t>
      </w:r>
      <w:r w:rsidRPr="00BC0D44">
        <w:rPr>
          <w:highlight w:val="green"/>
          <w:u w:val="single"/>
        </w:rPr>
        <w:t xml:space="preserve"> </w:t>
      </w:r>
      <w:r w:rsidRPr="00BC0D44">
        <w:rPr>
          <w:u w:val="single"/>
        </w:rPr>
        <w:t xml:space="preserve">between March and August 2020 </w:t>
      </w:r>
      <w:r w:rsidRPr="00BC0D44">
        <w:rPr>
          <w:b/>
          <w:highlight w:val="green"/>
          <w:u w:val="single"/>
        </w:rPr>
        <w:t>was 23 percent lower</w:t>
      </w:r>
      <w:r w:rsidRPr="00BC0D44">
        <w:rPr>
          <w:highlight w:val="green"/>
          <w:u w:val="single"/>
        </w:rPr>
        <w:t xml:space="preserve"> </w:t>
      </w:r>
      <w:r w:rsidRPr="00BC0D44">
        <w:rPr>
          <w:u w:val="single"/>
        </w:rPr>
        <w:t>than violent conflict during the same period in 2019. Comparing these time periods, battles are down 20 percent and remote violence and bombings are down 40 percent</w:t>
      </w:r>
      <w:r w:rsidRPr="00BC0D44">
        <w:t>. But violence against civilians — the deliberate attack of unarmed noncombatants by armed groups — continued at similar rates globally.</w:t>
      </w:r>
    </w:p>
    <w:p w14:paraId="0D0B51FA" w14:textId="77777777" w:rsidR="00BC0D44" w:rsidRDefault="00BC0D44" w:rsidP="00BC0D44">
      <w:r>
        <w:rPr>
          <w:noProof/>
        </w:rPr>
        <w:drawing>
          <wp:inline distT="0" distB="0" distL="0" distR="0" wp14:anchorId="03929BDA" wp14:editId="2A71A2BC">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06549DD2" w14:textId="2E8D2434" w:rsidR="00BC0D44" w:rsidRDefault="00BC0D44" w:rsidP="00BC0D44">
      <w:pPr>
        <w:pStyle w:val="Heading4"/>
      </w:pPr>
      <w:r w:rsidRPr="00AB21E9">
        <w:rPr>
          <w:u w:val="single"/>
        </w:rPr>
        <w:t>Cooperation</w:t>
      </w:r>
      <w:r>
        <w:t xml:space="preserve"> and </w:t>
      </w:r>
      <w:r w:rsidRPr="00AB21E9">
        <w:rPr>
          <w:u w:val="single"/>
        </w:rPr>
        <w:t>Solidarity</w:t>
      </w:r>
      <w:r>
        <w:t xml:space="preserve"> Check.</w:t>
      </w:r>
    </w:p>
    <w:p w14:paraId="77372507" w14:textId="77777777" w:rsidR="00BC0D44" w:rsidRPr="003D0649" w:rsidRDefault="00BC0D44" w:rsidP="00BC0D44">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19947009" w14:textId="77777777" w:rsidR="00BC0D44" w:rsidRPr="00BC0D44" w:rsidRDefault="00BC0D44" w:rsidP="00BC0D44">
      <w:r w:rsidRPr="00BC0D44">
        <w:rPr>
          <w:b/>
          <w:highlight w:val="green"/>
          <w:u w:val="single"/>
        </w:rPr>
        <w:t>COVID</w:t>
      </w:r>
      <w:r w:rsidRPr="00BC0D44">
        <w:rPr>
          <w:u w:val="single"/>
        </w:rPr>
        <w:t xml:space="preserve">-19 might also </w:t>
      </w:r>
      <w:r w:rsidRPr="00BC0D44">
        <w:rPr>
          <w:b/>
          <w:highlight w:val="green"/>
          <w:u w:val="single"/>
        </w:rPr>
        <w:t>provide</w:t>
      </w:r>
      <w:r w:rsidRPr="00BC0D44">
        <w:rPr>
          <w:highlight w:val="green"/>
          <w:u w:val="single"/>
        </w:rPr>
        <w:t xml:space="preserve"> </w:t>
      </w:r>
      <w:r w:rsidRPr="00BC0D44">
        <w:rPr>
          <w:u w:val="single"/>
        </w:rPr>
        <w:t xml:space="preserve">a </w:t>
      </w:r>
      <w:r w:rsidRPr="00BC0D44">
        <w:rPr>
          <w:b/>
          <w:highlight w:val="green"/>
          <w:u w:val="single"/>
        </w:rPr>
        <w:t>chance to demonstrate solidarity and good intentions</w:t>
      </w:r>
      <w:r w:rsidRPr="00BC0D44">
        <w:rPr>
          <w:u w:val="single"/>
        </w:rPr>
        <w:t xml:space="preserve">, and hence lessen grievances. </w:t>
      </w:r>
      <w:r w:rsidRPr="00BC0D44">
        <w:t xml:space="preserve">The literature on health diplomacy, for example, discusses how </w:t>
      </w:r>
      <w:r w:rsidRPr="00BC0D44">
        <w:rPr>
          <w:b/>
          <w:highlight w:val="green"/>
          <w:u w:val="single"/>
        </w:rPr>
        <w:t>cooperation on</w:t>
      </w:r>
      <w:r w:rsidRPr="00BC0D44">
        <w:rPr>
          <w:highlight w:val="green"/>
        </w:rPr>
        <w:t xml:space="preserve"> </w:t>
      </w:r>
      <w:r w:rsidRPr="00BC0D44">
        <w:t>shared h</w:t>
      </w:r>
      <w:r w:rsidRPr="00BC0D44">
        <w:rPr>
          <w:b/>
          <w:highlight w:val="green"/>
          <w:u w:val="single"/>
        </w:rPr>
        <w:t xml:space="preserve">ealth </w:t>
      </w:r>
      <w:r w:rsidRPr="005167C7">
        <w:rPr>
          <w:b/>
          <w:u w:val="single"/>
        </w:rPr>
        <w:t xml:space="preserve">challenges can </w:t>
      </w:r>
      <w:r w:rsidRPr="00BC0D44">
        <w:rPr>
          <w:b/>
          <w:highlight w:val="green"/>
          <w:u w:val="single"/>
        </w:rPr>
        <w:t xml:space="preserve">increase </w:t>
      </w:r>
      <w:r w:rsidRPr="00BC0D44">
        <w:t xml:space="preserve">the </w:t>
      </w:r>
      <w:r w:rsidRPr="005167C7">
        <w:rPr>
          <w:b/>
          <w:u w:val="single"/>
        </w:rPr>
        <w:t xml:space="preserve">prospects for </w:t>
      </w:r>
      <w:r w:rsidRPr="00BC0D44">
        <w:rPr>
          <w:b/>
          <w:highlight w:val="green"/>
          <w:u w:val="single"/>
        </w:rPr>
        <w:t>peaceful relations</w:t>
      </w:r>
      <w:r w:rsidRPr="00BC0D44">
        <w:t xml:space="preserve">. The empirical success of such efforts </w:t>
      </w:r>
      <w:proofErr w:type="gramStart"/>
      <w:r w:rsidRPr="00BC0D44">
        <w:t>is so far been</w:t>
      </w:r>
      <w:proofErr w:type="gramEnd"/>
      <w:r w:rsidRPr="00BC0D44">
        <w:t xml:space="preserve"> limited (</w:t>
      </w:r>
      <w:proofErr w:type="spellStart"/>
      <w:r w:rsidRPr="00BC0D44">
        <w:t>Kelman</w:t>
      </w:r>
      <w:proofErr w:type="spellEnd"/>
      <w:r w:rsidRPr="00BC0D44">
        <w:t xml:space="preserve">, 2019). However, research on environmental peacebuilding has revealed that low-level, mutually beneficial cooperation can yield peace dividends in certain contexts (Ide, 2019). </w:t>
      </w:r>
      <w:r w:rsidRPr="00BC0D44">
        <w:rPr>
          <w:u w:val="single"/>
        </w:rPr>
        <w:t xml:space="preserve">Furthermore, </w:t>
      </w:r>
      <w:r w:rsidRPr="00BC0D44">
        <w:rPr>
          <w:b/>
          <w:highlight w:val="green"/>
          <w:u w:val="single"/>
        </w:rPr>
        <w:t>ceasefires</w:t>
      </w:r>
      <w:r w:rsidRPr="00BC0D44">
        <w:rPr>
          <w:highlight w:val="green"/>
          <w:u w:val="single"/>
        </w:rPr>
        <w:t xml:space="preserve"> </w:t>
      </w:r>
      <w:r w:rsidRPr="005167C7">
        <w:rPr>
          <w:b/>
          <w:u w:val="single"/>
        </w:rPr>
        <w:t xml:space="preserve">to </w:t>
      </w:r>
      <w:r w:rsidRPr="00BC0D44">
        <w:rPr>
          <w:b/>
          <w:highlight w:val="green"/>
          <w:u w:val="single"/>
        </w:rPr>
        <w:t>deliver health benefits</w:t>
      </w:r>
      <w:r w:rsidRPr="00BC0D44">
        <w:rPr>
          <w:highlight w:val="green"/>
          <w:u w:val="single"/>
        </w:rPr>
        <w:t xml:space="preserve"> </w:t>
      </w:r>
      <w:r w:rsidRPr="005167C7">
        <w:rPr>
          <w:b/>
          <w:u w:val="single"/>
        </w:rPr>
        <w:t>have</w:t>
      </w:r>
      <w:r w:rsidRPr="005167C7">
        <w:rPr>
          <w:u w:val="single"/>
        </w:rPr>
        <w:t xml:space="preserve"> at least temporally</w:t>
      </w:r>
      <w:r w:rsidRPr="00BC0D44">
        <w:rPr>
          <w:u w:val="single"/>
        </w:rPr>
        <w:t xml:space="preserve"> </w:t>
      </w:r>
      <w:r w:rsidRPr="00BC0D44">
        <w:rPr>
          <w:b/>
          <w:highlight w:val="green"/>
          <w:u w:val="single"/>
        </w:rPr>
        <w:t>reduced armed conflict intensity</w:t>
      </w:r>
      <w:r w:rsidRPr="00BC0D44">
        <w:rPr>
          <w:highlight w:val="green"/>
          <w:u w:val="single"/>
        </w:rPr>
        <w:t xml:space="preserve"> </w:t>
      </w:r>
      <w:r w:rsidRPr="00BC0D44">
        <w:rPr>
          <w:u w:val="single"/>
        </w:rPr>
        <w:t xml:space="preserve">on several occasions </w:t>
      </w:r>
      <w:r w:rsidRPr="005167C7">
        <w:rPr>
          <w:b/>
          <w:u w:val="single"/>
        </w:rPr>
        <w:t>in the past</w:t>
      </w:r>
      <w:r w:rsidRPr="005167C7">
        <w:rPr>
          <w:u w:val="single"/>
        </w:rPr>
        <w:t xml:space="preserve"> (</w:t>
      </w:r>
      <w:proofErr w:type="spellStart"/>
      <w:r w:rsidRPr="005167C7">
        <w:rPr>
          <w:u w:val="single"/>
        </w:rPr>
        <w:t>Chattu</w:t>
      </w:r>
      <w:proofErr w:type="spellEnd"/>
      <w:r w:rsidRPr="005167C7">
        <w:rPr>
          <w:u w:val="single"/>
        </w:rPr>
        <w:t xml:space="preserve"> &amp; Knight, 2019). </w:t>
      </w:r>
      <w:r w:rsidRPr="005167C7">
        <w:rPr>
          <w:b/>
          <w:u w:val="single"/>
        </w:rPr>
        <w:t>In response to the pandemic</w:t>
      </w:r>
      <w:r w:rsidRPr="005167C7">
        <w:rPr>
          <w:u w:val="single"/>
        </w:rPr>
        <w:t xml:space="preserve"> (and António Guterres’ call), </w:t>
      </w:r>
      <w:r w:rsidRPr="005167C7">
        <w:rPr>
          <w:b/>
          <w:u w:val="single"/>
        </w:rPr>
        <w:t xml:space="preserve">armed groups in </w:t>
      </w:r>
      <w:r w:rsidRPr="00BC0D44">
        <w:rPr>
          <w:b/>
          <w:highlight w:val="green"/>
          <w:u w:val="single"/>
        </w:rPr>
        <w:t xml:space="preserve">14 countries </w:t>
      </w:r>
      <w:r w:rsidRPr="005167C7">
        <w:rPr>
          <w:b/>
          <w:u w:val="single"/>
        </w:rPr>
        <w:t xml:space="preserve">have </w:t>
      </w:r>
      <w:r w:rsidRPr="00BC0D44">
        <w:rPr>
          <w:b/>
          <w:highlight w:val="green"/>
          <w:u w:val="single"/>
        </w:rPr>
        <w:t>announced ceasefires</w:t>
      </w:r>
      <w:r w:rsidRPr="00BC0D44">
        <w:rPr>
          <w:highlight w:val="green"/>
          <w:u w:val="single"/>
        </w:rPr>
        <w:t xml:space="preserve"> </w:t>
      </w:r>
      <w:r w:rsidRPr="00BC0D44">
        <w:rPr>
          <w:u w:val="single"/>
        </w:rPr>
        <w:t>to support responses to COVID-19 (</w:t>
      </w:r>
      <w:proofErr w:type="spellStart"/>
      <w:r w:rsidRPr="00BC0D44">
        <w:rPr>
          <w:u w:val="single"/>
        </w:rPr>
        <w:t>Rustad</w:t>
      </w:r>
      <w:proofErr w:type="spellEnd"/>
      <w:r w:rsidRPr="00BC0D44">
        <w:rPr>
          <w:u w:val="single"/>
        </w:rPr>
        <w:t>, 2020).</w:t>
      </w:r>
    </w:p>
    <w:p w14:paraId="6E9AD1B9" w14:textId="77B2A1F3" w:rsidR="00BC0D44" w:rsidRDefault="00BC0D44" w:rsidP="00BC0D44">
      <w:pPr>
        <w:pStyle w:val="Heading4"/>
      </w:pPr>
      <w:r>
        <w:t xml:space="preserve">Actors </w:t>
      </w:r>
      <w:r>
        <w:rPr>
          <w:u w:val="single"/>
        </w:rPr>
        <w:t>turn inward</w:t>
      </w:r>
      <w:r>
        <w:t xml:space="preserve"> NOT </w:t>
      </w:r>
      <w:r>
        <w:rPr>
          <w:u w:val="single"/>
        </w:rPr>
        <w:t>outward</w:t>
      </w:r>
      <w:r>
        <w:t>.</w:t>
      </w:r>
    </w:p>
    <w:p w14:paraId="446C98D9" w14:textId="77777777" w:rsidR="00BC0D44" w:rsidRPr="003D0649" w:rsidRDefault="00BC0D44" w:rsidP="00BC0D44">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15309361" w14:textId="77777777" w:rsidR="00BC0D44" w:rsidRPr="00AB21E9" w:rsidRDefault="00BC0D44" w:rsidP="00BC0D44">
      <w:pPr>
        <w:rPr>
          <w:u w:val="single"/>
        </w:rPr>
      </w:pPr>
      <w:r w:rsidRPr="00AB21E9">
        <w:t xml:space="preserve">However, </w:t>
      </w:r>
      <w:r w:rsidRPr="00AB21E9">
        <w:rPr>
          <w:b/>
          <w:highlight w:val="green"/>
          <w:u w:val="single"/>
        </w:rPr>
        <w:t>COVID</w:t>
      </w:r>
      <w:r w:rsidRPr="00AB21E9">
        <w:rPr>
          <w:u w:val="single"/>
        </w:rPr>
        <w:t xml:space="preserve">-19 might also </w:t>
      </w:r>
      <w:r w:rsidRPr="00AB21E9">
        <w:rPr>
          <w:b/>
          <w:highlight w:val="green"/>
          <w:u w:val="single"/>
        </w:rPr>
        <w:t>shape</w:t>
      </w:r>
      <w:r w:rsidRPr="00AB21E9">
        <w:rPr>
          <w:highlight w:val="green"/>
          <w:u w:val="single"/>
        </w:rPr>
        <w:t xml:space="preserve"> </w:t>
      </w:r>
      <w:r w:rsidRPr="00AB21E9">
        <w:rPr>
          <w:b/>
          <w:highlight w:val="green"/>
          <w:u w:val="single"/>
        </w:rPr>
        <w:t xml:space="preserve">opportunity costs </w:t>
      </w:r>
      <w:r w:rsidRPr="00AB21E9">
        <w:rPr>
          <w:b/>
          <w:u w:val="single"/>
        </w:rPr>
        <w:t>in a way</w:t>
      </w:r>
      <w:r w:rsidRPr="00AB21E9">
        <w:rPr>
          <w:u w:val="single"/>
        </w:rPr>
        <w:t xml:space="preserve"> </w:t>
      </w:r>
      <w:r w:rsidRPr="00AB21E9">
        <w:rPr>
          <w:b/>
          <w:highlight w:val="green"/>
          <w:u w:val="single"/>
        </w:rPr>
        <w:t xml:space="preserve">to reduce </w:t>
      </w:r>
      <w:r w:rsidRPr="00AB21E9">
        <w:rPr>
          <w:b/>
          <w:u w:val="single"/>
        </w:rPr>
        <w:t xml:space="preserve">armed </w:t>
      </w:r>
      <w:r w:rsidRPr="00AB21E9">
        <w:rPr>
          <w:b/>
          <w:highlight w:val="green"/>
          <w:u w:val="single"/>
        </w:rPr>
        <w:t xml:space="preserve">conflict </w:t>
      </w:r>
      <w:r w:rsidRPr="00AB21E9">
        <w:rPr>
          <w:b/>
          <w:u w:val="single"/>
        </w:rPr>
        <w:t>risks</w:t>
      </w:r>
      <w:r w:rsidRPr="00AB21E9">
        <w:t>, at least temporarily. If a</w:t>
      </w:r>
      <w:r w:rsidRPr="00AB21E9">
        <w:rPr>
          <w:u w:val="single"/>
        </w:rPr>
        <w:t xml:space="preserve"> </w:t>
      </w:r>
      <w:r w:rsidRPr="00AB21E9">
        <w:rPr>
          <w:b/>
          <w:highlight w:val="green"/>
          <w:u w:val="single"/>
        </w:rPr>
        <w:t>state’s capability is strained</w:t>
      </w:r>
      <w:r w:rsidRPr="00AB21E9">
        <w:rPr>
          <w:highlight w:val="green"/>
          <w:u w:val="single"/>
        </w:rPr>
        <w:t xml:space="preserve"> </w:t>
      </w:r>
      <w:r w:rsidRPr="00AB21E9">
        <w:rPr>
          <w:u w:val="single"/>
        </w:rPr>
        <w:t xml:space="preserve">and there is an </w:t>
      </w:r>
      <w:r w:rsidRPr="00AB21E9">
        <w:rPr>
          <w:b/>
          <w:u w:val="single"/>
        </w:rPr>
        <w:t xml:space="preserve">urgent </w:t>
      </w:r>
      <w:r w:rsidRPr="00AB21E9">
        <w:rPr>
          <w:b/>
          <w:highlight w:val="green"/>
          <w:u w:val="single"/>
        </w:rPr>
        <w:t>need to deal with a health emergency</w:t>
      </w:r>
      <w:r w:rsidRPr="00AB21E9">
        <w:rPr>
          <w:highlight w:val="green"/>
          <w:u w:val="single"/>
        </w:rPr>
        <w:t xml:space="preserve">, </w:t>
      </w:r>
      <w:r w:rsidRPr="00AB21E9">
        <w:rPr>
          <w:b/>
          <w:highlight w:val="green"/>
          <w:u w:val="single"/>
        </w:rPr>
        <w:t>military offensives are</w:t>
      </w:r>
      <w:r w:rsidRPr="00AB21E9">
        <w:rPr>
          <w:u w:val="single"/>
        </w:rPr>
        <w:t xml:space="preserve"> certainly </w:t>
      </w:r>
      <w:r w:rsidRPr="00AB21E9">
        <w:rPr>
          <w:b/>
          <w:highlight w:val="green"/>
          <w:u w:val="single"/>
        </w:rPr>
        <w:t>unlikely</w:t>
      </w:r>
      <w:r w:rsidRPr="00AB21E9">
        <w:rPr>
          <w:highlight w:val="green"/>
          <w:u w:val="single"/>
        </w:rPr>
        <w:t xml:space="preserve"> </w:t>
      </w:r>
      <w:r w:rsidRPr="00AB21E9">
        <w:t>(Price-Smith, 2009).</w:t>
      </w:r>
      <w:r w:rsidRPr="00AB21E9">
        <w:rPr>
          <w:u w:val="single"/>
        </w:rPr>
        <w:t xml:space="preserve"> Furthermore, existing as well as potential </w:t>
      </w:r>
      <w:r w:rsidRPr="00AB21E9">
        <w:rPr>
          <w:b/>
          <w:highlight w:val="green"/>
          <w:u w:val="single"/>
        </w:rPr>
        <w:t>rebel groups</w:t>
      </w:r>
      <w:r w:rsidRPr="00AB21E9">
        <w:rPr>
          <w:highlight w:val="green"/>
          <w:u w:val="single"/>
        </w:rPr>
        <w:t xml:space="preserve"> </w:t>
      </w:r>
      <w:r w:rsidRPr="00AB21E9">
        <w:rPr>
          <w:u w:val="single"/>
        </w:rPr>
        <w:t xml:space="preserve">and militias </w:t>
      </w:r>
      <w:r w:rsidRPr="00AB21E9">
        <w:rPr>
          <w:b/>
          <w:highlight w:val="green"/>
          <w:u w:val="single"/>
        </w:rPr>
        <w:t xml:space="preserve">face </w:t>
      </w:r>
      <w:r w:rsidRPr="00AB21E9">
        <w:rPr>
          <w:b/>
          <w:u w:val="single"/>
        </w:rPr>
        <w:t xml:space="preserve">similar </w:t>
      </w:r>
      <w:r w:rsidRPr="00AB21E9">
        <w:rPr>
          <w:b/>
          <w:highlight w:val="green"/>
          <w:u w:val="single"/>
        </w:rPr>
        <w:t>challenges</w:t>
      </w:r>
      <w:r w:rsidRPr="00AB21E9">
        <w:rPr>
          <w:highlight w:val="green"/>
          <w:u w:val="single"/>
        </w:rPr>
        <w:t xml:space="preserve"> </w:t>
      </w:r>
      <w:r w:rsidRPr="00AB21E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AB21E9">
        <w:t xml:space="preserve"> </w:t>
      </w:r>
      <w:r w:rsidRPr="00AB21E9">
        <w:rPr>
          <w:b/>
          <w:u w:val="single"/>
        </w:rPr>
        <w:t>Starting</w:t>
      </w:r>
      <w:r w:rsidRPr="00AB21E9">
        <w:rPr>
          <w:u w:val="single"/>
        </w:rPr>
        <w:t xml:space="preserve"> or intensifying </w:t>
      </w:r>
      <w:r w:rsidRPr="00AB21E9">
        <w:rPr>
          <w:b/>
          <w:u w:val="single"/>
        </w:rPr>
        <w:t>attacks</w:t>
      </w:r>
      <w:r w:rsidRPr="00AB21E9">
        <w:rPr>
          <w:u w:val="single"/>
        </w:rPr>
        <w:t xml:space="preserve"> </w:t>
      </w:r>
      <w:r w:rsidRPr="00AB21E9">
        <w:rPr>
          <w:b/>
          <w:u w:val="single"/>
        </w:rPr>
        <w:t>during</w:t>
      </w:r>
      <w:r w:rsidRPr="00AB21E9">
        <w:rPr>
          <w:u w:val="single"/>
        </w:rPr>
        <w:t xml:space="preserve"> the </w:t>
      </w:r>
      <w:r w:rsidRPr="00AB21E9">
        <w:rPr>
          <w:b/>
          <w:u w:val="single"/>
        </w:rPr>
        <w:t>COVID</w:t>
      </w:r>
      <w:r w:rsidRPr="00AB21E9">
        <w:rPr>
          <w:u w:val="single"/>
        </w:rPr>
        <w:t xml:space="preserve">-19 crisis is </w:t>
      </w:r>
      <w:r w:rsidRPr="00AB21E9">
        <w:rPr>
          <w:b/>
          <w:u w:val="single"/>
        </w:rPr>
        <w:t>likely to decrease</w:t>
      </w:r>
      <w:r w:rsidRPr="00AB21E9">
        <w:rPr>
          <w:u w:val="single"/>
        </w:rPr>
        <w:t xml:space="preserve"> the local (and international) </w:t>
      </w:r>
      <w:r w:rsidRPr="00AB21E9">
        <w:rPr>
          <w:b/>
          <w:u w:val="single"/>
        </w:rPr>
        <w:t>legitimacy</w:t>
      </w:r>
      <w:r w:rsidRPr="00AB21E9">
        <w:rPr>
          <w:u w:val="single"/>
        </w:rPr>
        <w:t xml:space="preserve"> of armed groups, especially if health infrastructure is affected. The ceasefire declarations by armed conflict parties in several countries can also be interpreted as a sign that COVID-related capability and legitimacy concerns are warranted.</w:t>
      </w:r>
    </w:p>
    <w:p w14:paraId="1C6FAB69" w14:textId="77777777" w:rsidR="00A03E1E" w:rsidRDefault="00A03E1E" w:rsidP="00A03E1E">
      <w:pPr>
        <w:pStyle w:val="Heading4"/>
      </w:pPr>
      <w:r>
        <w:t xml:space="preserve">No limited nuclear wars – </w:t>
      </w:r>
      <w:r w:rsidRPr="00784AC4">
        <w:rPr>
          <w:u w:val="single"/>
        </w:rPr>
        <w:t>extinction</w:t>
      </w:r>
      <w:r>
        <w:t xml:space="preserve">. </w:t>
      </w:r>
    </w:p>
    <w:p w14:paraId="030F98D1" w14:textId="77777777" w:rsidR="00A03E1E" w:rsidRPr="00F35F0D" w:rsidRDefault="00A03E1E" w:rsidP="00A03E1E">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11" w:history="1">
        <w:r w:rsidRPr="0024235A">
          <w:rPr>
            <w:rStyle w:val="Hyperlink"/>
          </w:rPr>
          <w:t>https://metro.co.uk/2019/05/18/we-will-all-end-up-killing-each-other-and-one-nuclear-blast-could-do-it-9370115/</w:t>
        </w:r>
      </w:hyperlink>
      <w:r w:rsidRPr="00F35F0D">
        <w:t>]</w:t>
      </w:r>
      <w:r>
        <w:t xml:space="preserve"> Recut Justin</w:t>
      </w:r>
    </w:p>
    <w:p w14:paraId="086629D9" w14:textId="77777777" w:rsidR="00A03E1E" w:rsidRPr="00177BE1" w:rsidRDefault="00A03E1E" w:rsidP="00A03E1E">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2602BD8" w14:textId="77777777" w:rsidR="00A03E1E" w:rsidRPr="00177BE1" w:rsidRDefault="00A03E1E" w:rsidP="00A03E1E">
      <w:pPr>
        <w:rPr>
          <w:sz w:val="14"/>
        </w:rPr>
      </w:pPr>
      <w:r w:rsidRPr="00177BE1">
        <w:rPr>
          <w:sz w:val="14"/>
        </w:rPr>
        <w:t>Most (93%) have been built by Russia and in the US, 3,100 of them are ready to fire within hours.</w:t>
      </w:r>
    </w:p>
    <w:p w14:paraId="4E7EEF46" w14:textId="77777777" w:rsidR="00A03E1E" w:rsidRPr="00177BE1" w:rsidRDefault="00A03E1E" w:rsidP="00A03E1E">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76AE3DF9" w14:textId="77777777" w:rsidR="00A03E1E" w:rsidRPr="00177BE1" w:rsidRDefault="00A03E1E" w:rsidP="00A03E1E">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158C68BA" w14:textId="77777777" w:rsidR="00A03E1E" w:rsidRPr="00177BE1" w:rsidRDefault="00A03E1E" w:rsidP="00A03E1E">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469A775E" w14:textId="77777777" w:rsidR="00A03E1E" w:rsidRPr="00177BE1" w:rsidRDefault="00A03E1E" w:rsidP="00A03E1E">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2EE23C26" w14:textId="77777777" w:rsidR="00A03E1E" w:rsidRPr="00177BE1" w:rsidRDefault="00A03E1E" w:rsidP="00A03E1E">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382A3FF8" w14:textId="77777777" w:rsidR="00A03E1E" w:rsidRPr="00177BE1" w:rsidRDefault="00A03E1E" w:rsidP="00A03E1E">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47E4CF7B" w14:textId="77777777" w:rsidR="00A03E1E" w:rsidRPr="00177BE1" w:rsidRDefault="00A03E1E" w:rsidP="00A03E1E">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2FF878FA" w14:textId="77777777" w:rsidR="00A03E1E" w:rsidRPr="00177BE1" w:rsidRDefault="00A03E1E" w:rsidP="00A03E1E">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6A45D9BF" w14:textId="77777777" w:rsidR="00A03E1E" w:rsidRPr="00177BE1" w:rsidRDefault="00A03E1E" w:rsidP="00A03E1E">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14BF66CE" w14:textId="77777777" w:rsidR="00A03E1E" w:rsidRPr="00177BE1" w:rsidRDefault="00A03E1E" w:rsidP="00A03E1E">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0DD7AE54" w14:textId="77777777" w:rsidR="00A03E1E" w:rsidRPr="00177BE1" w:rsidRDefault="00A03E1E" w:rsidP="00A03E1E">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2647768D" w14:textId="77777777" w:rsidR="00A03E1E" w:rsidRPr="00177BE1" w:rsidRDefault="00A03E1E" w:rsidP="00A03E1E">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1E9BD53E" w14:textId="77777777" w:rsidR="00A03E1E" w:rsidRPr="00177BE1" w:rsidRDefault="00A03E1E" w:rsidP="00A03E1E">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5B507314" w14:textId="77777777" w:rsidR="00A03E1E" w:rsidRPr="00177BE1" w:rsidRDefault="00A03E1E" w:rsidP="00A03E1E">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385BB203" w14:textId="77777777" w:rsidR="00A03E1E" w:rsidRPr="00177BE1" w:rsidRDefault="00A03E1E" w:rsidP="00A03E1E">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380D39CE" w14:textId="77777777" w:rsidR="00BC0D44" w:rsidRPr="00BC0D44" w:rsidRDefault="00BC0D44" w:rsidP="00BC0D44"/>
    <w:sectPr w:rsidR="00BC0D44" w:rsidRPr="00BC0D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66B56"/>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3F09"/>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672B6"/>
    <w:rsid w:val="00491794"/>
    <w:rsid w:val="004C60E8"/>
    <w:rsid w:val="004D7A45"/>
    <w:rsid w:val="004E3579"/>
    <w:rsid w:val="004E728B"/>
    <w:rsid w:val="004F39E0"/>
    <w:rsid w:val="005010AB"/>
    <w:rsid w:val="005167C7"/>
    <w:rsid w:val="005169C5"/>
    <w:rsid w:val="00517D4B"/>
    <w:rsid w:val="00537BD5"/>
    <w:rsid w:val="00541F69"/>
    <w:rsid w:val="00566B56"/>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D2993"/>
    <w:rsid w:val="007F5B66"/>
    <w:rsid w:val="00811D2F"/>
    <w:rsid w:val="00823A1C"/>
    <w:rsid w:val="00833BFC"/>
    <w:rsid w:val="00845B9D"/>
    <w:rsid w:val="00860984"/>
    <w:rsid w:val="008A6BF2"/>
    <w:rsid w:val="008B3ECB"/>
    <w:rsid w:val="008B4E85"/>
    <w:rsid w:val="008C1B2E"/>
    <w:rsid w:val="0091627E"/>
    <w:rsid w:val="0097032B"/>
    <w:rsid w:val="009D2EAD"/>
    <w:rsid w:val="009D54B2"/>
    <w:rsid w:val="009E1922"/>
    <w:rsid w:val="009F7ED2"/>
    <w:rsid w:val="00A03E1E"/>
    <w:rsid w:val="00A755A4"/>
    <w:rsid w:val="00A93661"/>
    <w:rsid w:val="00A95652"/>
    <w:rsid w:val="00A95AA6"/>
    <w:rsid w:val="00AB21E9"/>
    <w:rsid w:val="00AC0AB8"/>
    <w:rsid w:val="00B33C6D"/>
    <w:rsid w:val="00B37D2D"/>
    <w:rsid w:val="00B4508F"/>
    <w:rsid w:val="00B53E85"/>
    <w:rsid w:val="00B54A95"/>
    <w:rsid w:val="00B55AD5"/>
    <w:rsid w:val="00B55C2F"/>
    <w:rsid w:val="00B8057C"/>
    <w:rsid w:val="00B935E1"/>
    <w:rsid w:val="00BC0D44"/>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65F1E"/>
  <w15:chartTrackingRefBased/>
  <w15:docId w15:val="{FB611001-56B8-43E1-881C-6EA0838D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6B56"/>
    <w:rPr>
      <w:rFonts w:ascii="Calibri" w:hAnsi="Calibri" w:cs="Calibri"/>
    </w:rPr>
  </w:style>
  <w:style w:type="paragraph" w:styleId="Heading1">
    <w:name w:val="heading 1"/>
    <w:aliases w:val="Pocket"/>
    <w:basedOn w:val="Normal"/>
    <w:next w:val="Normal"/>
    <w:link w:val="Heading1Char"/>
    <w:qFormat/>
    <w:rsid w:val="00566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6B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6B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566B5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566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6B56"/>
  </w:style>
  <w:style w:type="character" w:customStyle="1" w:styleId="Heading1Char">
    <w:name w:val="Heading 1 Char"/>
    <w:aliases w:val="Pocket Char"/>
    <w:basedOn w:val="DefaultParagraphFont"/>
    <w:link w:val="Heading1"/>
    <w:rsid w:val="00566B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6B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6B5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66B5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566B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6B5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6"/>
    <w:qFormat/>
    <w:rsid w:val="00566B5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566B56"/>
    <w:rPr>
      <w:color w:val="auto"/>
      <w:u w:val="none"/>
    </w:rPr>
  </w:style>
  <w:style w:type="character" w:styleId="FollowedHyperlink">
    <w:name w:val="FollowedHyperlink"/>
    <w:basedOn w:val="DefaultParagraphFont"/>
    <w:uiPriority w:val="99"/>
    <w:semiHidden/>
    <w:unhideWhenUsed/>
    <w:rsid w:val="00566B56"/>
    <w:rPr>
      <w:color w:val="auto"/>
      <w:u w:val="none"/>
    </w:rPr>
  </w:style>
  <w:style w:type="paragraph" w:customStyle="1" w:styleId="textbold">
    <w:name w:val="text bold"/>
    <w:basedOn w:val="Normal"/>
    <w:link w:val="Emphasis"/>
    <w:uiPriority w:val="7"/>
    <w:qFormat/>
    <w:rsid w:val="00A755A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833BFC"/>
    <w:pPr>
      <w:ind w:left="720"/>
      <w:contextualSpacing/>
    </w:pPr>
  </w:style>
  <w:style w:type="character" w:customStyle="1" w:styleId="TitleChar">
    <w:name w:val="Title Char"/>
    <w:basedOn w:val="DefaultParagraphFont"/>
    <w:link w:val="Title"/>
    <w:uiPriority w:val="1"/>
    <w:qFormat/>
    <w:rsid w:val="00A03E1E"/>
    <w:rPr>
      <w:u w:val="single"/>
    </w:rPr>
  </w:style>
  <w:style w:type="paragraph" w:styleId="Title">
    <w:name w:val="Title"/>
    <w:basedOn w:val="Normal"/>
    <w:link w:val="TitleChar"/>
    <w:uiPriority w:val="1"/>
    <w:qFormat/>
    <w:rsid w:val="00A03E1E"/>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A03E1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ampages.us/goldstein/wp-content/uploads/sites/7807/2018/08/Johnson-and-Lubin-2017-Futures-of-Black-radicalism.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it.ntnu.no/sites/www.kit.ntnu.no/files/Moten-Fred-Break-Aesthetics-Black-Radical-Tradition.pdf" TargetMode="External"/><Relationship Id="rId11" Type="http://schemas.openxmlformats.org/officeDocument/2006/relationships/hyperlink" Target="https://metro.co.uk/2019/05/18/we-will-all-end-up-killing-each-other-and-one-nuclear-blast-could-do-it-9370115/"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archive.is/h591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TotalTime>
  <Pages>1</Pages>
  <Words>15227</Words>
  <Characters>86799</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20</cp:revision>
  <dcterms:created xsi:type="dcterms:W3CDTF">2022-03-12T13:25:00Z</dcterms:created>
  <dcterms:modified xsi:type="dcterms:W3CDTF">2022-03-12T15:39:00Z</dcterms:modified>
</cp:coreProperties>
</file>