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EB2D2" w14:textId="668D5792" w:rsidR="00425AB6" w:rsidRDefault="00125244" w:rsidP="00125244">
      <w:pPr>
        <w:pStyle w:val="Heading1"/>
      </w:pPr>
      <w:r>
        <w:t>1NC R4 St Marks</w:t>
      </w:r>
    </w:p>
    <w:p w14:paraId="3E20176C" w14:textId="34E95CBB" w:rsidR="00125244" w:rsidRDefault="00DC3063" w:rsidP="00125244">
      <w:pPr>
        <w:pStyle w:val="Heading2"/>
      </w:pPr>
      <w:r>
        <w:t>1</w:t>
      </w:r>
    </w:p>
    <w:p w14:paraId="7BA64CC6" w14:textId="3ECE81EF" w:rsidR="00125244" w:rsidRDefault="00125244" w:rsidP="00125244">
      <w:pPr>
        <w:pStyle w:val="Heading3"/>
      </w:pPr>
      <w:r>
        <w:t>DA</w:t>
      </w:r>
    </w:p>
    <w:p w14:paraId="3600BE01" w14:textId="77777777" w:rsidR="00125244" w:rsidRDefault="00125244" w:rsidP="00125244">
      <w:pPr>
        <w:pStyle w:val="Heading4"/>
      </w:pPr>
      <w:r>
        <w:t xml:space="preserve">Pharma innovation </w:t>
      </w:r>
      <w:r w:rsidRPr="004B406B">
        <w:rPr>
          <w:u w:val="single"/>
        </w:rPr>
        <w:t>high now</w:t>
      </w:r>
      <w:r>
        <w:t xml:space="preserve">—monetary incentive is the </w:t>
      </w:r>
      <w:r w:rsidRPr="004B406B">
        <w:rPr>
          <w:u w:val="single"/>
        </w:rPr>
        <w:t>biggest factor</w:t>
      </w:r>
      <w:r>
        <w:t>.</w:t>
      </w:r>
    </w:p>
    <w:p w14:paraId="558600CE" w14:textId="77777777" w:rsidR="00125244" w:rsidRPr="004B406B" w:rsidRDefault="00125244" w:rsidP="00125244">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5" w:anchor="_idTextAnchor020" w:history="1">
        <w:r w:rsidRPr="004B406B">
          <w:rPr>
            <w:rStyle w:val="Hyperlink"/>
          </w:rPr>
          <w:t>https://www.cbo.goc/publication/57126#_idTextAnchor020</w:t>
        </w:r>
      </w:hyperlink>
      <w:r w:rsidRPr="004B406B">
        <w:t xml:space="preserve"> </w:t>
      </w:r>
      <w:r>
        <w:t>SJ//DA</w:t>
      </w:r>
    </w:p>
    <w:p w14:paraId="10D9D3E1" w14:textId="77777777" w:rsidR="00125244" w:rsidRPr="00334F58" w:rsidRDefault="00125244" w:rsidP="00125244">
      <w:pPr>
        <w:rPr>
          <w:sz w:val="16"/>
        </w:rPr>
      </w:pPr>
      <w:r w:rsidRPr="004B406B">
        <w:rPr>
          <w:b/>
          <w:bCs/>
          <w:u w:val="single"/>
        </w:rPr>
        <w:t xml:space="preserve">Every year, the U.S. </w:t>
      </w:r>
      <w:r w:rsidRPr="00F67B47">
        <w:rPr>
          <w:b/>
          <w:bCs/>
          <w:highlight w:val="green"/>
          <w:u w:val="single"/>
        </w:rPr>
        <w:t>pharma</w:t>
      </w:r>
      <w:r w:rsidRPr="00125244">
        <w:rPr>
          <w:b/>
          <w:bCs/>
          <w:u w:val="single"/>
        </w:rPr>
        <w:t xml:space="preserve">ceutical industry </w:t>
      </w:r>
      <w:r w:rsidRPr="00F67B47">
        <w:rPr>
          <w:b/>
          <w:bCs/>
          <w:highlight w:val="green"/>
          <w:u w:val="single"/>
        </w:rPr>
        <w:t>develops</w:t>
      </w:r>
      <w:r w:rsidRPr="004B406B">
        <w:rPr>
          <w:b/>
          <w:bCs/>
          <w:u w:val="single"/>
        </w:rPr>
        <w:t xml:space="preserve"> a variety of new </w:t>
      </w:r>
      <w:r w:rsidRPr="00F67B47">
        <w:rPr>
          <w:b/>
          <w:bCs/>
          <w:highlight w:val="green"/>
          <w:u w:val="single"/>
        </w:rPr>
        <w:t>drugs that provide</w:t>
      </w:r>
      <w:r w:rsidRPr="004B406B">
        <w:rPr>
          <w:b/>
          <w:bCs/>
          <w:u w:val="single"/>
        </w:rPr>
        <w:t xml:space="preserve"> valuable medical </w:t>
      </w:r>
      <w:r w:rsidRPr="00F67B47">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F67B47">
        <w:rPr>
          <w:b/>
          <w:bCs/>
          <w:highlight w:val="green"/>
          <w:u w:val="single"/>
        </w:rPr>
        <w:t xml:space="preserve">policies </w:t>
      </w:r>
      <w:r w:rsidRPr="00125244">
        <w:rPr>
          <w:b/>
          <w:bCs/>
          <w:u w:val="single"/>
        </w:rPr>
        <w:t>that</w:t>
      </w:r>
      <w:r w:rsidRPr="004B406B">
        <w:rPr>
          <w:b/>
          <w:bCs/>
          <w:u w:val="single"/>
        </w:rPr>
        <w:t xml:space="preserve"> would </w:t>
      </w:r>
      <w:r w:rsidRPr="00F67B47">
        <w:rPr>
          <w:b/>
          <w:bCs/>
          <w:highlight w:val="green"/>
          <w:u w:val="single"/>
        </w:rPr>
        <w:t xml:space="preserve">lower </w:t>
      </w:r>
      <w:r w:rsidRPr="00125244">
        <w:rPr>
          <w:b/>
          <w:bCs/>
          <w:u w:val="single"/>
        </w:rPr>
        <w:t xml:space="preserve">drug </w:t>
      </w:r>
      <w:r w:rsidRPr="00F67B47">
        <w:rPr>
          <w:b/>
          <w:bCs/>
          <w:highlight w:val="green"/>
          <w:u w:val="single"/>
        </w:rPr>
        <w:t>prices</w:t>
      </w:r>
      <w:r w:rsidRPr="004B406B">
        <w:rPr>
          <w:b/>
          <w:bCs/>
          <w:u w:val="single"/>
        </w:rPr>
        <w:t xml:space="preserve"> and reduce federal drug expenditures. Such policies would probably </w:t>
      </w:r>
      <w:r w:rsidRPr="00F67B47">
        <w:rPr>
          <w:b/>
          <w:bCs/>
          <w:highlight w:val="green"/>
          <w:u w:val="single"/>
        </w:rPr>
        <w:t>reduce</w:t>
      </w:r>
      <w:r w:rsidRPr="004B406B">
        <w:rPr>
          <w:b/>
          <w:bCs/>
          <w:u w:val="single"/>
        </w:rPr>
        <w:t xml:space="preserve"> the industry’s </w:t>
      </w:r>
      <w:r w:rsidRPr="00F67B47">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F67B47">
        <w:rPr>
          <w:b/>
          <w:bCs/>
          <w:highlight w:val="green"/>
          <w:u w:val="single"/>
        </w:rPr>
        <w:t>pharma</w:t>
      </w:r>
      <w:r w:rsidRPr="004B406B">
        <w:rPr>
          <w:b/>
          <w:bCs/>
          <w:u w:val="single"/>
        </w:rPr>
        <w:t xml:space="preserve">ceutical industry </w:t>
      </w:r>
      <w:r w:rsidRPr="00F67B47">
        <w:rPr>
          <w:b/>
          <w:bCs/>
          <w:highlight w:val="green"/>
          <w:u w:val="single"/>
        </w:rPr>
        <w:t>devoted $83 billion to R&amp;D</w:t>
      </w:r>
      <w:r w:rsidRPr="004B406B">
        <w:rPr>
          <w:b/>
          <w:bCs/>
          <w:u w:val="single"/>
        </w:rPr>
        <w:t xml:space="preserve"> </w:t>
      </w:r>
      <w:r w:rsidRPr="00125244">
        <w:rPr>
          <w:b/>
          <w:bCs/>
          <w:u w:val="single"/>
        </w:rPr>
        <w:t>expenditures in 2019. Those</w:t>
      </w:r>
      <w:r w:rsidRPr="004B406B">
        <w:rPr>
          <w:b/>
          <w:bCs/>
          <w:u w:val="single"/>
        </w:rPr>
        <w:t xml:space="preserve"> expenditures </w:t>
      </w:r>
      <w:r w:rsidRPr="00F67B47">
        <w:rPr>
          <w:b/>
          <w:bCs/>
          <w:highlight w:val="green"/>
          <w:u w:val="single"/>
        </w:rPr>
        <w:t>covered</w:t>
      </w:r>
      <w:r w:rsidRPr="004B406B">
        <w:rPr>
          <w:b/>
          <w:bCs/>
          <w:u w:val="single"/>
        </w:rPr>
        <w:t xml:space="preserve"> a variety </w:t>
      </w:r>
      <w:r w:rsidRPr="00125244">
        <w:rPr>
          <w:b/>
          <w:bCs/>
          <w:u w:val="single"/>
        </w:rPr>
        <w:t xml:space="preserve">of activities, including </w:t>
      </w:r>
      <w:r w:rsidRPr="00F67B47">
        <w:rPr>
          <w:b/>
          <w:bCs/>
          <w:highlight w:val="green"/>
          <w:u w:val="single"/>
        </w:rPr>
        <w:t>discovering</w:t>
      </w:r>
      <w:r w:rsidRPr="004B406B">
        <w:rPr>
          <w:b/>
          <w:bCs/>
          <w:u w:val="single"/>
        </w:rPr>
        <w:t xml:space="preserve"> and </w:t>
      </w:r>
      <w:r w:rsidRPr="00F67B47">
        <w:rPr>
          <w:b/>
          <w:bCs/>
          <w:highlight w:val="green"/>
          <w:u w:val="single"/>
        </w:rPr>
        <w:t>testing</w:t>
      </w:r>
      <w:r w:rsidRPr="004B406B">
        <w:rPr>
          <w:b/>
          <w:bCs/>
          <w:u w:val="single"/>
        </w:rPr>
        <w:t xml:space="preserve"> new drugs, developing incremental </w:t>
      </w:r>
      <w:r w:rsidRPr="00125244">
        <w:rPr>
          <w:b/>
          <w:bCs/>
          <w:u w:val="single"/>
        </w:rPr>
        <w:t>innovations</w:t>
      </w:r>
      <w:r w:rsidRPr="004B406B">
        <w:rPr>
          <w:b/>
          <w:bCs/>
          <w:u w:val="single"/>
        </w:rPr>
        <w:t xml:space="preserve"> such as product extensions, </w:t>
      </w:r>
      <w:r w:rsidRPr="00F67B47">
        <w:rPr>
          <w:b/>
          <w:bCs/>
          <w:highlight w:val="green"/>
          <w:u w:val="single"/>
        </w:rPr>
        <w:t>and</w:t>
      </w:r>
      <w:r w:rsidRPr="004B406B">
        <w:rPr>
          <w:b/>
          <w:bCs/>
          <w:u w:val="single"/>
        </w:rPr>
        <w:t xml:space="preserve"> clinical </w:t>
      </w:r>
      <w:r w:rsidRPr="005B6F8A">
        <w:rPr>
          <w:b/>
          <w:bCs/>
          <w:u w:val="single"/>
        </w:rPr>
        <w:t>testing</w:t>
      </w:r>
      <w:r w:rsidRPr="004B406B">
        <w:rPr>
          <w:b/>
          <w:bCs/>
          <w:u w:val="single"/>
        </w:rPr>
        <w:t xml:space="preserve"> for safety-</w:t>
      </w:r>
      <w:r w:rsidRPr="00F67B47">
        <w:rPr>
          <w:b/>
          <w:bCs/>
          <w:highlight w:val="green"/>
          <w:u w:val="single"/>
        </w:rPr>
        <w:t>monitoring</w:t>
      </w:r>
      <w:r w:rsidRPr="004B406B">
        <w:rPr>
          <w:b/>
          <w:bCs/>
          <w:u w:val="single"/>
        </w:rPr>
        <w:t xml:space="preserve">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F67B47">
        <w:rPr>
          <w:b/>
          <w:bCs/>
          <w:highlight w:val="green"/>
          <w:u w:val="single"/>
        </w:rPr>
        <w:t>pharma</w:t>
      </w:r>
      <w:r w:rsidRPr="004B406B">
        <w:rPr>
          <w:b/>
          <w:bCs/>
          <w:u w:val="single"/>
        </w:rPr>
        <w:t xml:space="preserve">ceutical companies </w:t>
      </w:r>
      <w:r w:rsidRPr="00F67B47">
        <w:rPr>
          <w:b/>
          <w:bCs/>
          <w:highlight w:val="green"/>
          <w:u w:val="single"/>
        </w:rPr>
        <w:t>spent</w:t>
      </w:r>
      <w:r w:rsidRPr="004B406B">
        <w:rPr>
          <w:b/>
          <w:bCs/>
          <w:u w:val="single"/>
        </w:rPr>
        <w:t xml:space="preserve"> about </w:t>
      </w:r>
      <w:r w:rsidRPr="00F67B47">
        <w:rPr>
          <w:b/>
          <w:bCs/>
          <w:highlight w:val="green"/>
          <w:u w:val="single"/>
        </w:rPr>
        <w:t>one-quarter of</w:t>
      </w:r>
      <w:r w:rsidRPr="004B406B">
        <w:rPr>
          <w:b/>
          <w:bCs/>
          <w:u w:val="single"/>
        </w:rPr>
        <w:t xml:space="preserve"> their </w:t>
      </w:r>
      <w:r w:rsidRPr="00F67B47">
        <w:rPr>
          <w:b/>
          <w:bCs/>
          <w:highlight w:val="green"/>
          <w:u w:val="single"/>
        </w:rPr>
        <w:t>revenues</w:t>
      </w:r>
      <w:r w:rsidRPr="004B406B">
        <w:rPr>
          <w:b/>
          <w:bCs/>
          <w:u w:val="single"/>
        </w:rPr>
        <w:t xml:space="preserve"> (net of expenses and buyer rebates) </w:t>
      </w:r>
      <w:r w:rsidRPr="00F67B47">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F67B47">
        <w:rPr>
          <w:b/>
          <w:bCs/>
          <w:highlight w:val="green"/>
          <w:u w:val="single"/>
        </w:rPr>
        <w:t>Developing</w:t>
      </w:r>
      <w:r w:rsidRPr="00334F58">
        <w:rPr>
          <w:b/>
          <w:bCs/>
          <w:u w:val="single"/>
        </w:rPr>
        <w:t xml:space="preserve"> new </w:t>
      </w:r>
      <w:r w:rsidRPr="00F67B47">
        <w:rPr>
          <w:b/>
          <w:bCs/>
          <w:highlight w:val="green"/>
          <w:u w:val="single"/>
        </w:rPr>
        <w:t>drugs is</w:t>
      </w:r>
      <w:r w:rsidRPr="00334F58">
        <w:rPr>
          <w:b/>
          <w:bCs/>
          <w:u w:val="single"/>
        </w:rPr>
        <w:t xml:space="preserve"> a </w:t>
      </w:r>
      <w:r w:rsidRPr="00125244">
        <w:rPr>
          <w:b/>
          <w:bCs/>
          <w:u w:val="single"/>
        </w:rPr>
        <w:t xml:space="preserve">costly and </w:t>
      </w:r>
      <w:r w:rsidRPr="00F67B47">
        <w:rPr>
          <w:b/>
          <w:bCs/>
          <w:highlight w:val="green"/>
          <w:u w:val="single"/>
        </w:rPr>
        <w:t>uncertain</w:t>
      </w:r>
      <w:r w:rsidRPr="00334F58">
        <w:rPr>
          <w:b/>
          <w:bCs/>
          <w:u w:val="single"/>
        </w:rPr>
        <w:t xml:space="preserve"> process, and many potential drugs never make it to market. </w:t>
      </w:r>
      <w:r w:rsidRPr="00F67B47">
        <w:rPr>
          <w:b/>
          <w:bCs/>
          <w:highlight w:val="green"/>
          <w:u w:val="single"/>
        </w:rPr>
        <w:t>Only</w:t>
      </w:r>
      <w:r w:rsidRPr="00334F58">
        <w:rPr>
          <w:b/>
          <w:bCs/>
          <w:u w:val="single"/>
        </w:rPr>
        <w:t xml:space="preserve"> about </w:t>
      </w:r>
      <w:r w:rsidRPr="00F67B47">
        <w:rPr>
          <w:b/>
          <w:bCs/>
          <w:highlight w:val="green"/>
          <w:u w:val="single"/>
        </w:rPr>
        <w:t>12 percent of drugs</w:t>
      </w:r>
      <w:r w:rsidRPr="00334F58">
        <w:rPr>
          <w:b/>
          <w:bCs/>
          <w:u w:val="single"/>
        </w:rPr>
        <w:t xml:space="preserve"> entering clinical trials </w:t>
      </w:r>
      <w:r w:rsidRPr="00F67B47">
        <w:rPr>
          <w:b/>
          <w:bCs/>
          <w:highlight w:val="green"/>
          <w:u w:val="single"/>
        </w:rPr>
        <w:t>are</w:t>
      </w:r>
      <w:r w:rsidRPr="00334F58">
        <w:rPr>
          <w:b/>
          <w:bCs/>
          <w:u w:val="single"/>
        </w:rPr>
        <w:t xml:space="preserve"> ultimately </w:t>
      </w:r>
      <w:r w:rsidRPr="00F67B47">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125244">
        <w:rPr>
          <w:b/>
          <w:bCs/>
          <w:u w:val="single"/>
        </w:rPr>
        <w:t>spending on</w:t>
      </w:r>
      <w:r w:rsidRPr="00334F58">
        <w:rPr>
          <w:b/>
          <w:bCs/>
          <w:u w:val="single"/>
        </w:rPr>
        <w:t xml:space="preserve"> drug </w:t>
      </w:r>
      <w:r w:rsidRPr="00F67B47">
        <w:rPr>
          <w:b/>
          <w:bCs/>
          <w:highlight w:val="green"/>
          <w:u w:val="single"/>
        </w:rPr>
        <w:t>R&amp;D increased by</w:t>
      </w:r>
      <w:r w:rsidRPr="00334F58">
        <w:rPr>
          <w:b/>
          <w:bCs/>
          <w:u w:val="single"/>
        </w:rPr>
        <w:t xml:space="preserve"> nearly </w:t>
      </w:r>
      <w:r w:rsidRPr="00F67B47">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F67B47">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F67B47">
        <w:rPr>
          <w:b/>
          <w:bCs/>
          <w:highlight w:val="green"/>
          <w:u w:val="single"/>
        </w:rPr>
        <w:t>was</w:t>
      </w:r>
      <w:r w:rsidRPr="00334F58">
        <w:rPr>
          <w:b/>
          <w:bCs/>
          <w:u w:val="single"/>
        </w:rPr>
        <w:t xml:space="preserve"> about </w:t>
      </w:r>
      <w:r w:rsidRPr="00F67B47">
        <w:rPr>
          <w:b/>
          <w:bCs/>
          <w:highlight w:val="green"/>
          <w:u w:val="single"/>
        </w:rPr>
        <w:t xml:space="preserve">$83 billion </w:t>
      </w:r>
      <w:r w:rsidRPr="004B406B">
        <w:rPr>
          <w:b/>
          <w:bCs/>
          <w:u w:val="single"/>
        </w:rPr>
        <w:t>in</w:t>
      </w:r>
      <w:r w:rsidRPr="00334F58">
        <w:rPr>
          <w:b/>
          <w:bCs/>
          <w:u w:val="single"/>
        </w:rPr>
        <w:t xml:space="preserve"> 2019, </w:t>
      </w:r>
      <w:r w:rsidRPr="00F67B47">
        <w:rPr>
          <w:b/>
          <w:bCs/>
          <w:highlight w:val="green"/>
          <w:u w:val="single"/>
        </w:rPr>
        <w:t>up from</w:t>
      </w:r>
      <w:r w:rsidRPr="00334F58">
        <w:rPr>
          <w:b/>
          <w:bCs/>
          <w:u w:val="single"/>
        </w:rPr>
        <w:t xml:space="preserve"> about </w:t>
      </w:r>
      <w:r w:rsidRPr="00F67B47">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125244">
        <w:rPr>
          <w:b/>
          <w:bCs/>
          <w:u w:val="single"/>
        </w:rPr>
        <w:t xml:space="preserve">Small </w:t>
      </w:r>
      <w:r w:rsidRPr="00F67B47">
        <w:rPr>
          <w:b/>
          <w:bCs/>
          <w:highlight w:val="green"/>
          <w:u w:val="single"/>
        </w:rPr>
        <w:t>companies</w:t>
      </w:r>
      <w:r w:rsidRPr="00334F58">
        <w:rPr>
          <w:b/>
          <w:bCs/>
          <w:u w:val="single"/>
        </w:rPr>
        <w:t xml:space="preserve"> not in PhRMA </w:t>
      </w:r>
      <w:r w:rsidRPr="00F67B47">
        <w:rPr>
          <w:b/>
          <w:bCs/>
          <w:highlight w:val="green"/>
          <w:u w:val="single"/>
        </w:rPr>
        <w:t>devote</w:t>
      </w:r>
      <w:r w:rsidRPr="00334F58">
        <w:rPr>
          <w:b/>
          <w:bCs/>
          <w:u w:val="single"/>
        </w:rPr>
        <w:t xml:space="preserve"> a greater share of their </w:t>
      </w:r>
      <w:r w:rsidRPr="00F67B47">
        <w:rPr>
          <w:b/>
          <w:bCs/>
          <w:highlight w:val="green"/>
          <w:u w:val="single"/>
        </w:rPr>
        <w:t>research to</w:t>
      </w:r>
      <w:r w:rsidRPr="00334F58">
        <w:rPr>
          <w:b/>
          <w:bCs/>
          <w:u w:val="single"/>
        </w:rPr>
        <w:t xml:space="preserve"> developing and testing new </w:t>
      </w:r>
      <w:r w:rsidRPr="00F67B47">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0FA20794" w14:textId="77777777" w:rsidR="00125244" w:rsidRPr="00867226" w:rsidRDefault="00125244" w:rsidP="00125244"/>
    <w:p w14:paraId="56096C04" w14:textId="77777777" w:rsidR="00125244" w:rsidRDefault="00125244" w:rsidP="00125244">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4281B895" w14:textId="77777777" w:rsidR="00125244" w:rsidRPr="00AB7043" w:rsidRDefault="00125244" w:rsidP="00125244">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6" w:history="1">
        <w:r w:rsidRPr="00FE7871">
          <w:rPr>
            <w:rStyle w:val="Hyperlink"/>
          </w:rPr>
          <w:t>https://www.barrons.com/articles/big-pharma-is-not-the-tobacco-industry-51620315693</w:t>
        </w:r>
      </w:hyperlink>
      <w:r>
        <w:t>] Justin</w:t>
      </w:r>
    </w:p>
    <w:p w14:paraId="059311E3" w14:textId="77777777" w:rsidR="00125244" w:rsidRDefault="00125244" w:rsidP="00125244">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F67B47">
        <w:rPr>
          <w:highlight w:val="green"/>
          <w:u w:val="single"/>
        </w:rPr>
        <w:t>companies</w:t>
      </w:r>
      <w:r w:rsidRPr="00AB7043">
        <w:rPr>
          <w:u w:val="single"/>
        </w:rPr>
        <w:t xml:space="preserve"> also </w:t>
      </w:r>
      <w:r w:rsidRPr="00F67B47">
        <w:rPr>
          <w:highlight w:val="green"/>
          <w:u w:val="single"/>
        </w:rPr>
        <w:t xml:space="preserve">put </w:t>
      </w:r>
      <w:r w:rsidRPr="00DC3063">
        <w:rPr>
          <w:u w:val="single"/>
        </w:rPr>
        <w:t xml:space="preserve">their </w:t>
      </w:r>
      <w:r w:rsidRPr="00AB7043">
        <w:rPr>
          <w:rStyle w:val="Emphasis"/>
        </w:rPr>
        <w:t xml:space="preserve">own </w:t>
      </w:r>
      <w:r w:rsidRPr="00F67B47">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F67B47">
        <w:rPr>
          <w:rStyle w:val="Emphasis"/>
          <w:highlight w:val="green"/>
        </w:rPr>
        <w:t>invested</w:t>
      </w:r>
      <w:r w:rsidRPr="00AB7043">
        <w:rPr>
          <w:rStyle w:val="Emphasis"/>
        </w:rPr>
        <w:t xml:space="preserve"> their own </w:t>
      </w:r>
      <w:r w:rsidRPr="00DC3063">
        <w:rPr>
          <w:rStyle w:val="Emphasis"/>
        </w:rPr>
        <w:t xml:space="preserve">money </w:t>
      </w:r>
      <w:r w:rsidRPr="00F67B47">
        <w:rPr>
          <w:rStyle w:val="Emphasis"/>
          <w:highlight w:val="green"/>
        </w:rPr>
        <w:t>to develop</w:t>
      </w:r>
      <w:r w:rsidRPr="00AB7043">
        <w:rPr>
          <w:rStyle w:val="Emphasis"/>
        </w:rPr>
        <w:t xml:space="preserve"> patented manufacturing</w:t>
      </w:r>
      <w:r w:rsidRPr="00AB7043">
        <w:rPr>
          <w:u w:val="single"/>
        </w:rPr>
        <w:t xml:space="preserve"> </w:t>
      </w:r>
      <w:r w:rsidRPr="00F67B47">
        <w:rPr>
          <w:highlight w:val="green"/>
          <w:u w:val="single"/>
        </w:rPr>
        <w:t>tech</w:t>
      </w:r>
      <w:r w:rsidRPr="00DC3063">
        <w:rPr>
          <w:u w:val="single"/>
        </w:rPr>
        <w:t>nologies in record time. Those</w:t>
      </w:r>
      <w:r w:rsidRPr="00AB7043">
        <w:rPr>
          <w:u w:val="single"/>
        </w:rPr>
        <w:t xml:space="preserv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F67B47">
        <w:rPr>
          <w:highlight w:val="green"/>
          <w:u w:val="single"/>
        </w:rPr>
        <w:t xml:space="preserve">funding </w:t>
      </w:r>
      <w:r w:rsidRPr="00F67B47">
        <w:rPr>
          <w:rStyle w:val="Emphasis"/>
          <w:highlight w:val="green"/>
        </w:rPr>
        <w:t>supported research</w:t>
      </w:r>
      <w:r w:rsidRPr="00AB7043">
        <w:rPr>
          <w:rStyle w:val="Emphasis"/>
        </w:rPr>
        <w:t xml:space="preserve"> and development</w:t>
      </w:r>
      <w:r w:rsidRPr="00AB7043">
        <w:rPr>
          <w:u w:val="single"/>
        </w:rPr>
        <w:t xml:space="preserve">, </w:t>
      </w:r>
      <w:r w:rsidRPr="00DC3063">
        <w:rPr>
          <w:u w:val="single"/>
        </w:rPr>
        <w:t xml:space="preserve">but </w:t>
      </w:r>
      <w:r w:rsidRPr="00F67B47">
        <w:rPr>
          <w:highlight w:val="green"/>
          <w:u w:val="single"/>
        </w:rPr>
        <w:t>companies</w:t>
      </w:r>
      <w:r w:rsidRPr="00AB7043">
        <w:rPr>
          <w:u w:val="single"/>
        </w:rPr>
        <w:t xml:space="preserve"> also </w:t>
      </w:r>
      <w:r w:rsidRPr="00F67B47">
        <w:rPr>
          <w:highlight w:val="green"/>
          <w:u w:val="single"/>
        </w:rPr>
        <w:t xml:space="preserve">brought </w:t>
      </w:r>
      <w:r w:rsidRPr="00DC3063">
        <w:rPr>
          <w:u w:val="single"/>
        </w:rPr>
        <w:t xml:space="preserve">their </w:t>
      </w:r>
      <w:r w:rsidRPr="00F67B47">
        <w:rPr>
          <w:highlight w:val="green"/>
          <w:u w:val="single"/>
        </w:rPr>
        <w:t xml:space="preserve">own </w:t>
      </w:r>
      <w:r w:rsidRPr="00DC3063">
        <w:rPr>
          <w:rStyle w:val="Emphasis"/>
        </w:rPr>
        <w:t xml:space="preserve">proprietary </w:t>
      </w:r>
      <w:r w:rsidRPr="00F67B47">
        <w:rPr>
          <w:rStyle w:val="Emphasis"/>
          <w:highlight w:val="green"/>
        </w:rPr>
        <w:t>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F67B47">
        <w:rPr>
          <w:highlight w:val="green"/>
          <w:u w:val="single"/>
        </w:rPr>
        <w:t xml:space="preserve">incentives sent a </w:t>
      </w:r>
      <w:r w:rsidRPr="00DC3063">
        <w:rPr>
          <w:u w:val="single"/>
        </w:rPr>
        <w:t xml:space="preserve">clear </w:t>
      </w:r>
      <w:r w:rsidRPr="00F67B47">
        <w:rPr>
          <w:highlight w:val="green"/>
          <w:u w:val="single"/>
        </w:rPr>
        <w:t xml:space="preserve">signal that </w:t>
      </w:r>
      <w:r w:rsidRPr="00DC3063">
        <w:rPr>
          <w:rStyle w:val="Emphasis"/>
        </w:rPr>
        <w:t>further</w:t>
      </w:r>
      <w:r w:rsidRPr="00AB7043">
        <w:rPr>
          <w:rStyle w:val="Emphasis"/>
        </w:rPr>
        <w:t xml:space="preserve"> needed </w:t>
      </w:r>
      <w:r w:rsidRPr="00F67B47">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 xml:space="preserve">—would be richly </w:t>
      </w:r>
      <w:r w:rsidRPr="00F67B47">
        <w:rPr>
          <w:highlight w:val="green"/>
          <w:u w:val="single"/>
        </w:rPr>
        <w:t>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F67B47">
        <w:rPr>
          <w:rStyle w:val="Emphasis"/>
          <w:highlight w:val="green"/>
        </w:rPr>
        <w:t>waive patents</w:t>
      </w:r>
      <w:r w:rsidRPr="00AB7043">
        <w:rPr>
          <w:u w:val="single"/>
        </w:rPr>
        <w:t>—a move the Biden administration endorsed yesterday—</w:t>
      </w:r>
      <w:r w:rsidRPr="00F67B47">
        <w:rPr>
          <w:highlight w:val="green"/>
          <w:u w:val="single"/>
        </w:rPr>
        <w:t>sends</w:t>
      </w:r>
      <w:r w:rsidRPr="00AB7043">
        <w:rPr>
          <w:u w:val="single"/>
        </w:rPr>
        <w:t xml:space="preserve"> </w:t>
      </w:r>
      <w:r w:rsidRPr="00AB7043">
        <w:rPr>
          <w:rStyle w:val="Emphasis"/>
        </w:rPr>
        <w:t xml:space="preserve">exactly </w:t>
      </w:r>
      <w:r w:rsidRPr="00F67B47">
        <w:rPr>
          <w:rStyle w:val="Emphasis"/>
          <w:highlight w:val="green"/>
        </w:rPr>
        <w:t>the opposite signal</w:t>
      </w:r>
      <w:r w:rsidRPr="00F67B47">
        <w:rPr>
          <w:highlight w:val="green"/>
          <w:u w:val="single"/>
        </w:rPr>
        <w:t>. It says</w:t>
      </w:r>
      <w:r w:rsidRPr="00AB7043">
        <w:rPr>
          <w:u w:val="single"/>
        </w:rPr>
        <w:t xml:space="preserve"> that the most </w:t>
      </w:r>
      <w:r w:rsidRPr="00AB7043">
        <w:rPr>
          <w:rStyle w:val="Emphasis"/>
        </w:rPr>
        <w:t xml:space="preserve">important, valuable </w:t>
      </w:r>
      <w:r w:rsidRPr="00F67B47">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F67B47">
        <w:rPr>
          <w:highlight w:val="green"/>
          <w:u w:val="single"/>
        </w:rPr>
        <w:t xml:space="preserve">instead, throw your </w:t>
      </w:r>
      <w:r w:rsidRPr="00F67B47">
        <w:rPr>
          <w:rStyle w:val="Emphasis"/>
          <w:highlight w:val="green"/>
        </w:rPr>
        <w:t>investment</w:t>
      </w:r>
      <w:r w:rsidRPr="00AB7043">
        <w:rPr>
          <w:rStyle w:val="Emphasis"/>
        </w:rPr>
        <w:t xml:space="preserve"> dollars</w:t>
      </w:r>
      <w:r w:rsidRPr="00AB7043">
        <w:rPr>
          <w:u w:val="single"/>
        </w:rPr>
        <w:t xml:space="preserve"> </w:t>
      </w:r>
      <w:r w:rsidRPr="00F67B47">
        <w:rPr>
          <w:highlight w:val="green"/>
          <w:u w:val="single"/>
        </w:rPr>
        <w:t xml:space="preserve">at </w:t>
      </w:r>
      <w:r w:rsidRPr="00DC3063">
        <w:rPr>
          <w:u w:val="single"/>
        </w:rPr>
        <w:t xml:space="preserve">the next treatment for </w:t>
      </w:r>
      <w:r w:rsidRPr="00F67B47">
        <w:rPr>
          <w:rStyle w:val="Emphasis"/>
          <w:highlight w:val="green"/>
        </w:rPr>
        <w:t>e</w:t>
      </w:r>
      <w:r w:rsidRPr="00AB7043">
        <w:rPr>
          <w:rStyle w:val="Emphasis"/>
        </w:rPr>
        <w:t xml:space="preserve">rectile </w:t>
      </w:r>
      <w:r w:rsidRPr="00F67B47">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7621D833" w14:textId="77777777" w:rsidR="00125244" w:rsidRDefault="00125244" w:rsidP="00125244"/>
    <w:p w14:paraId="0B701936" w14:textId="77777777" w:rsidR="00125244" w:rsidRDefault="00125244" w:rsidP="00125244">
      <w:pPr>
        <w:pStyle w:val="Heading4"/>
      </w:pPr>
      <w:r>
        <w:t xml:space="preserve">Innovation checks future disease – </w:t>
      </w:r>
      <w:r w:rsidRPr="00611073">
        <w:rPr>
          <w:u w:val="single"/>
        </w:rPr>
        <w:t>extinction</w:t>
      </w:r>
    </w:p>
    <w:p w14:paraId="6683E9AF" w14:textId="77777777" w:rsidR="00125244" w:rsidRPr="00343733" w:rsidRDefault="00125244" w:rsidP="00125244">
      <w:r w:rsidRPr="00343733">
        <w:rPr>
          <w:rStyle w:val="Style13ptBold"/>
        </w:rPr>
        <w:t>Engelhardt 8</w:t>
      </w:r>
      <w:r>
        <w:t xml:space="preserve"> [</w:t>
      </w:r>
      <w:r w:rsidRPr="00343733">
        <w:t>H. Tristram. Innovation and the pharmaceutical industry: critical reflections on the virtues of profit. M &amp; M Scrivener Press, 20</w:t>
      </w:r>
      <w:r>
        <w:t>08 (doctorate in philosophy (University of Texas at Austin), M.D. (Tulane University), professor of philosophy (Rice University), and professor emeritus at Baylor College of Medicine)] Recut Justin</w:t>
      </w:r>
    </w:p>
    <w:p w14:paraId="6DA8B9D6" w14:textId="77777777" w:rsidR="00125244" w:rsidRDefault="00125244" w:rsidP="00125244">
      <w:pPr>
        <w:rPr>
          <w:sz w:val="16"/>
        </w:rPr>
      </w:pPr>
      <w:r w:rsidRPr="00C97E7D">
        <w:rPr>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sidRPr="00C97E7D">
        <w:rPr>
          <w:sz w:val="16"/>
        </w:rPr>
        <w:t>tor</w:t>
      </w:r>
      <w:proofErr w:type="spellEnd"/>
      <w:r w:rsidRPr="00C97E7D">
        <w:rPr>
          <w:sz w:val="16"/>
        </w:rPr>
        <w:t xml:space="preserve"> many in particular morally dubious because it is acquired from those who have the bad fortune to be diseased or disabled. </w:t>
      </w:r>
      <w:r w:rsidRPr="00C97E7D">
        <w:rPr>
          <w:u w:val="single"/>
        </w:rPr>
        <w:t xml:space="preserve">Although the suspicion of profit is not well-founded, this </w:t>
      </w:r>
      <w:r w:rsidRPr="00C97E7D">
        <w:rPr>
          <w:rStyle w:val="Emphasis"/>
        </w:rPr>
        <w:t>suspicion is a major moral and public-policy challenge</w:t>
      </w:r>
      <w:r w:rsidRPr="00C97E7D">
        <w:rPr>
          <w:u w:val="single"/>
        </w:rPr>
        <w:t xml:space="preserve">. </w:t>
      </w:r>
      <w:r w:rsidRPr="00F67B47">
        <w:rPr>
          <w:highlight w:val="green"/>
          <w:u w:val="single"/>
        </w:rPr>
        <w:t xml:space="preserve">Profit </w:t>
      </w:r>
      <w:r w:rsidRPr="00DC3063">
        <w:rPr>
          <w:u w:val="single"/>
        </w:rPr>
        <w:t xml:space="preserve">in the </w:t>
      </w:r>
      <w:r w:rsidRPr="00DC3063">
        <w:rPr>
          <w:rStyle w:val="Emphasis"/>
        </w:rPr>
        <w:t>market</w:t>
      </w:r>
      <w:r w:rsidRPr="00DC3063">
        <w:rPr>
          <w:u w:val="single"/>
        </w:rPr>
        <w:t xml:space="preserve"> for the </w:t>
      </w:r>
      <w:r w:rsidRPr="00DC3063">
        <w:rPr>
          <w:rStyle w:val="Emphasis"/>
        </w:rPr>
        <w:t xml:space="preserve">pharmaceutical and medical-device industries </w:t>
      </w:r>
      <w:r w:rsidRPr="00F67B47">
        <w:rPr>
          <w:rStyle w:val="Emphasis"/>
          <w:highlight w:val="green"/>
        </w:rPr>
        <w:t xml:space="preserve">is </w:t>
      </w:r>
      <w:r w:rsidRPr="00DC3063">
        <w:rPr>
          <w:rStyle w:val="Emphasis"/>
        </w:rPr>
        <w:t xml:space="preserve">to be </w:t>
      </w:r>
      <w:r w:rsidRPr="00F67B47">
        <w:rPr>
          <w:rStyle w:val="Emphasis"/>
          <w:highlight w:val="green"/>
        </w:rPr>
        <w:t>celebrated</w:t>
      </w:r>
      <w:r w:rsidRPr="00C97E7D">
        <w:rPr>
          <w:u w:val="single"/>
        </w:rPr>
        <w:t>. This is the case</w:t>
      </w:r>
      <w:r w:rsidRPr="00C97E7D">
        <w:rPr>
          <w:sz w:val="16"/>
        </w:rPr>
        <w:t xml:space="preserve">, in that if one is of the view </w:t>
      </w:r>
      <w:r w:rsidRPr="00C97E7D">
        <w:rPr>
          <w:u w:val="single"/>
        </w:rPr>
        <w:t xml:space="preserve">(1) that </w:t>
      </w:r>
      <w:r w:rsidRPr="00DC3063">
        <w:rPr>
          <w:rStyle w:val="Emphasis"/>
        </w:rPr>
        <w:t>the presence</w:t>
      </w:r>
      <w:r w:rsidRPr="00DC3063">
        <w:rPr>
          <w:u w:val="single"/>
        </w:rPr>
        <w:t xml:space="preserve"> of </w:t>
      </w:r>
      <w:r w:rsidRPr="00DC3063">
        <w:rPr>
          <w:rStyle w:val="Emphasis"/>
        </w:rPr>
        <w:t>additional</w:t>
      </w:r>
      <w:r w:rsidRPr="00C97E7D">
        <w:rPr>
          <w:rStyle w:val="Emphasis"/>
        </w:rPr>
        <w:t xml:space="preserve"> resources</w:t>
      </w:r>
      <w:r w:rsidRPr="00C97E7D">
        <w:rPr>
          <w:u w:val="single"/>
        </w:rPr>
        <w:t xml:space="preserve"> for </w:t>
      </w:r>
      <w:r w:rsidRPr="00F67B47">
        <w:rPr>
          <w:rStyle w:val="Emphasis"/>
          <w:highlight w:val="green"/>
        </w:rPr>
        <w:t>r</w:t>
      </w:r>
      <w:r w:rsidRPr="00DC3063">
        <w:rPr>
          <w:rStyle w:val="Emphasis"/>
        </w:rPr>
        <w:t xml:space="preserve">esearch </w:t>
      </w:r>
      <w:r w:rsidRPr="00F67B47">
        <w:rPr>
          <w:rStyle w:val="Emphasis"/>
          <w:highlight w:val="green"/>
        </w:rPr>
        <w:t>and d</w:t>
      </w:r>
      <w:r w:rsidRPr="00DC3063">
        <w:rPr>
          <w:rStyle w:val="Emphasis"/>
        </w:rPr>
        <w:t>evelopment</w:t>
      </w:r>
      <w:r w:rsidRPr="00DC3063">
        <w:rPr>
          <w:u w:val="single"/>
        </w:rPr>
        <w:t xml:space="preserve"> </w:t>
      </w:r>
      <w:r w:rsidRPr="00F67B47">
        <w:rPr>
          <w:highlight w:val="green"/>
          <w:u w:val="single"/>
        </w:rPr>
        <w:t xml:space="preserve">spurs </w:t>
      </w:r>
      <w:r w:rsidRPr="00F67B47">
        <w:rPr>
          <w:rStyle w:val="Emphasis"/>
          <w:highlight w:val="green"/>
        </w:rPr>
        <w:t>innovation</w:t>
      </w:r>
      <w:r w:rsidRPr="00F67B47">
        <w:rPr>
          <w:highlight w:val="green"/>
          <w:u w:val="single"/>
        </w:rPr>
        <w:t xml:space="preserve"> in</w:t>
      </w:r>
      <w:r w:rsidRPr="00C97E7D">
        <w:rPr>
          <w:u w:val="single"/>
        </w:rPr>
        <w:t xml:space="preserve"> the </w:t>
      </w:r>
      <w:r w:rsidRPr="00C97E7D">
        <w:rPr>
          <w:rStyle w:val="Emphasis"/>
        </w:rPr>
        <w:t xml:space="preserve">development of </w:t>
      </w:r>
      <w:r w:rsidRPr="00F67B47">
        <w:rPr>
          <w:rStyle w:val="Emphasis"/>
          <w:highlight w:val="green"/>
        </w:rPr>
        <w:t>pharma</w:t>
      </w:r>
      <w:r w:rsidRPr="00DC3063">
        <w:rPr>
          <w:rStyle w:val="Emphasis"/>
        </w:rPr>
        <w:t>ceuticals</w:t>
      </w:r>
      <w:r w:rsidRPr="00DC3063">
        <w:rPr>
          <w:u w:val="single"/>
        </w:rPr>
        <w:t xml:space="preserve"> a</w:t>
      </w:r>
      <w:r w:rsidRPr="00C97E7D">
        <w:rPr>
          <w:u w:val="single"/>
        </w:rPr>
        <w:t>nd med-ical devices</w:t>
      </w:r>
      <w:r w:rsidRPr="00C97E7D">
        <w:rPr>
          <w:sz w:val="16"/>
        </w:rPr>
        <w:t xml:space="preserve"> (i.e., </w:t>
      </w:r>
      <w:r w:rsidRPr="00C97E7D">
        <w:rPr>
          <w:u w:val="single"/>
        </w:rPr>
        <w:t xml:space="preserve">if one is of the view that the </w:t>
      </w:r>
      <w:r w:rsidRPr="00C97E7D">
        <w:rPr>
          <w:rStyle w:val="Emphasis"/>
        </w:rPr>
        <w:t xml:space="preserve">allure of </w:t>
      </w:r>
      <w:r w:rsidRPr="00F67B47">
        <w:rPr>
          <w:rStyle w:val="Emphasis"/>
          <w:highlight w:val="green"/>
        </w:rPr>
        <w:t>profit</w:t>
      </w:r>
      <w:r w:rsidRPr="00C97E7D">
        <w:rPr>
          <w:rStyle w:val="Emphasis"/>
        </w:rPr>
        <w:t xml:space="preserve"> is one of the most effective ways</w:t>
      </w:r>
      <w:r w:rsidRPr="00C97E7D">
        <w:rPr>
          <w:u w:val="single"/>
        </w:rPr>
        <w:t xml:space="preserve"> not only to </w:t>
      </w:r>
      <w:r w:rsidRPr="00C97E7D">
        <w:rPr>
          <w:rStyle w:val="Emphasis"/>
        </w:rPr>
        <w:t xml:space="preserve">acquire resources but productively to </w:t>
      </w:r>
      <w:r w:rsidRPr="00F67B47">
        <w:rPr>
          <w:rStyle w:val="Emphasis"/>
          <w:highlight w:val="green"/>
        </w:rPr>
        <w:t xml:space="preserve">direct </w:t>
      </w:r>
      <w:r w:rsidRPr="00DC3063">
        <w:rPr>
          <w:rStyle w:val="Emphasis"/>
        </w:rPr>
        <w:t xml:space="preserve">human </w:t>
      </w:r>
      <w:r w:rsidRPr="00F67B47">
        <w:rPr>
          <w:rStyle w:val="Emphasis"/>
          <w:highlight w:val="green"/>
        </w:rPr>
        <w:t>energies</w:t>
      </w:r>
      <w:r w:rsidRPr="00C97E7D">
        <w:rPr>
          <w:u w:val="single"/>
        </w:rPr>
        <w:t xml:space="preserve"> in their use</w:t>
      </w:r>
      <w:r w:rsidRPr="00C97E7D">
        <w:rPr>
          <w:sz w:val="16"/>
        </w:rPr>
        <w:t xml:space="preserve">), </w:t>
      </w:r>
      <w:r w:rsidRPr="00C97E7D">
        <w:rPr>
          <w:u w:val="single"/>
        </w:rPr>
        <w:t xml:space="preserve">(2) that given the limits of </w:t>
      </w:r>
      <w:r w:rsidRPr="00C97E7D">
        <w:rPr>
          <w:rStyle w:val="Emphasis"/>
        </w:rPr>
        <w:t>altruism</w:t>
      </w:r>
      <w:r w:rsidRPr="00C97E7D">
        <w:rPr>
          <w:u w:val="single"/>
        </w:rPr>
        <w:t xml:space="preserve"> and of the </w:t>
      </w:r>
      <w:r w:rsidRPr="00C97E7D">
        <w:rPr>
          <w:rStyle w:val="Emphasis"/>
        </w:rPr>
        <w:t>willingness of persons to be taxed</w:t>
      </w:r>
      <w:r w:rsidRPr="00C97E7D">
        <w:rPr>
          <w:u w:val="single"/>
        </w:rPr>
        <w:t xml:space="preserve">, the possibility of profits is </w:t>
      </w:r>
      <w:r w:rsidRPr="00C97E7D">
        <w:rPr>
          <w:rStyle w:val="Emphasis"/>
        </w:rPr>
        <w:t>necessary to secure such resources</w:t>
      </w:r>
      <w:r w:rsidRPr="00C97E7D">
        <w:rPr>
          <w:sz w:val="16"/>
        </w:rPr>
        <w:t xml:space="preserve">, </w:t>
      </w:r>
      <w:r w:rsidRPr="00C97E7D">
        <w:rPr>
          <w:u w:val="single"/>
        </w:rPr>
        <w:t xml:space="preserve">(3) that the </w:t>
      </w:r>
      <w:r w:rsidRPr="00C97E7D">
        <w:rPr>
          <w:rStyle w:val="Emphasis"/>
        </w:rPr>
        <w:t xml:space="preserve">allure of profits also tends to </w:t>
      </w:r>
      <w:r w:rsidRPr="00F67B47">
        <w:rPr>
          <w:rStyle w:val="Emphasis"/>
          <w:highlight w:val="green"/>
        </w:rPr>
        <w:t>enhance</w:t>
      </w:r>
      <w:r w:rsidRPr="00C97E7D">
        <w:rPr>
          <w:rStyle w:val="Emphasis"/>
        </w:rPr>
        <w:t xml:space="preserve"> the </w:t>
      </w:r>
      <w:r w:rsidRPr="00DC3063">
        <w:rPr>
          <w:rStyle w:val="Emphasis"/>
        </w:rPr>
        <w:t xml:space="preserve">creative </w:t>
      </w:r>
      <w:r w:rsidRPr="00F67B47">
        <w:rPr>
          <w:rStyle w:val="Emphasis"/>
          <w:highlight w:val="green"/>
        </w:rPr>
        <w:t xml:space="preserve">use of </w:t>
      </w:r>
      <w:r w:rsidRPr="00DC3063">
        <w:rPr>
          <w:rStyle w:val="Emphasis"/>
        </w:rPr>
        <w:t xml:space="preserve">available </w:t>
      </w:r>
      <w:r w:rsidRPr="00F67B47">
        <w:rPr>
          <w:rStyle w:val="Emphasis"/>
          <w:highlight w:val="green"/>
        </w:rPr>
        <w:t>resources</w:t>
      </w:r>
      <w:r w:rsidRPr="00F67B47">
        <w:rPr>
          <w:highlight w:val="green"/>
          <w:u w:val="single"/>
        </w:rPr>
        <w:t xml:space="preserve"> in</w:t>
      </w:r>
      <w:r w:rsidRPr="00C97E7D">
        <w:rPr>
          <w:u w:val="single"/>
        </w:rPr>
        <w:t xml:space="preserve"> the </w:t>
      </w:r>
      <w:r w:rsidRPr="00C97E7D">
        <w:rPr>
          <w:rStyle w:val="Emphasis"/>
        </w:rPr>
        <w:t xml:space="preserve">pursuit of </w:t>
      </w:r>
      <w:proofErr w:type="spellStart"/>
      <w:r w:rsidRPr="00C97E7D">
        <w:rPr>
          <w:rStyle w:val="Emphasis"/>
        </w:rPr>
        <w:t>phar-maceutical</w:t>
      </w:r>
      <w:proofErr w:type="spellEnd"/>
      <w:r w:rsidRPr="00C97E7D">
        <w:rPr>
          <w:rStyle w:val="Emphasis"/>
        </w:rPr>
        <w:t xml:space="preserve"> and medical-device </w:t>
      </w:r>
      <w:r w:rsidRPr="00F67B47">
        <w:rPr>
          <w:rStyle w:val="Emphasis"/>
          <w:highlight w:val="green"/>
        </w:rPr>
        <w:t>innovation</w:t>
      </w:r>
      <w:r w:rsidRPr="00C97E7D">
        <w:rPr>
          <w:sz w:val="16"/>
        </w:rPr>
        <w:t xml:space="preserve">, </w:t>
      </w:r>
      <w:r w:rsidRPr="00C97E7D">
        <w:rPr>
          <w:u w:val="single"/>
        </w:rPr>
        <w:t xml:space="preserve">and (4) if one judges it to be the case that such </w:t>
      </w:r>
      <w:r w:rsidRPr="00C97E7D">
        <w:rPr>
          <w:rStyle w:val="Emphasis"/>
        </w:rPr>
        <w:t xml:space="preserve">innovation is </w:t>
      </w:r>
      <w:r w:rsidRPr="00DC3063">
        <w:rPr>
          <w:rStyle w:val="Emphasis"/>
        </w:rPr>
        <w:t xml:space="preserve">both </w:t>
      </w:r>
      <w:r w:rsidRPr="00F67B47">
        <w:rPr>
          <w:rStyle w:val="Emphasis"/>
          <w:highlight w:val="green"/>
        </w:rPr>
        <w:t xml:space="preserve">necessary to </w:t>
      </w:r>
      <w:r w:rsidRPr="00F67B47">
        <w:rPr>
          <w:rStyle w:val="Emphasis"/>
          <w:sz w:val="24"/>
          <w:szCs w:val="24"/>
          <w:highlight w:val="green"/>
        </w:rPr>
        <w:t>maintain the human species</w:t>
      </w:r>
      <w:r w:rsidRPr="00F67B47">
        <w:rPr>
          <w:sz w:val="24"/>
          <w:szCs w:val="24"/>
          <w:highlight w:val="green"/>
          <w:u w:val="single"/>
        </w:rPr>
        <w:t xml:space="preserve"> </w:t>
      </w:r>
      <w:r w:rsidRPr="00F67B47">
        <w:rPr>
          <w:highlight w:val="green"/>
          <w:u w:val="single"/>
        </w:rPr>
        <w:t>in</w:t>
      </w:r>
      <w:r w:rsidRPr="00C97E7D">
        <w:rPr>
          <w:u w:val="single"/>
        </w:rPr>
        <w:t xml:space="preserve"> an </w:t>
      </w:r>
      <w:r w:rsidRPr="00C97E7D">
        <w:rPr>
          <w:rStyle w:val="Emphasis"/>
        </w:rPr>
        <w:t>ever-</w:t>
      </w:r>
      <w:r w:rsidRPr="00F67B47">
        <w:rPr>
          <w:rStyle w:val="Emphasis"/>
          <w:highlight w:val="green"/>
        </w:rPr>
        <w:t xml:space="preserve">changing </w:t>
      </w:r>
      <w:r w:rsidRPr="002051EE">
        <w:rPr>
          <w:rStyle w:val="Emphasis"/>
        </w:rPr>
        <w:t xml:space="preserve">and always dangerous </w:t>
      </w:r>
      <w:r w:rsidRPr="00F67B47">
        <w:rPr>
          <w:rStyle w:val="Emphasis"/>
          <w:highlight w:val="green"/>
        </w:rPr>
        <w:t>environment</w:t>
      </w:r>
      <w:r w:rsidRPr="00F67B47">
        <w:rPr>
          <w:highlight w:val="green"/>
          <w:u w:val="single"/>
        </w:rPr>
        <w:t xml:space="preserve"> in which </w:t>
      </w:r>
      <w:r w:rsidRPr="00F67B47">
        <w:rPr>
          <w:rStyle w:val="Emphasis"/>
          <w:sz w:val="24"/>
          <w:szCs w:val="24"/>
          <w:highlight w:val="green"/>
        </w:rPr>
        <w:t>new microbial</w:t>
      </w:r>
      <w:r w:rsidRPr="00C97E7D">
        <w:rPr>
          <w:rStyle w:val="Emphasis"/>
          <w:sz w:val="24"/>
          <w:szCs w:val="24"/>
        </w:rPr>
        <w:t xml:space="preserve"> and other </w:t>
      </w:r>
      <w:r w:rsidRPr="00F67B47">
        <w:rPr>
          <w:rStyle w:val="Emphasis"/>
          <w:sz w:val="24"/>
          <w:szCs w:val="24"/>
          <w:highlight w:val="green"/>
        </w:rPr>
        <w:t>threats</w:t>
      </w:r>
      <w:r w:rsidRPr="00C97E7D">
        <w:rPr>
          <w:rStyle w:val="Emphasis"/>
          <w:sz w:val="24"/>
          <w:szCs w:val="24"/>
        </w:rPr>
        <w:t xml:space="preserve"> </w:t>
      </w:r>
      <w:r w:rsidRPr="00C97E7D">
        <w:rPr>
          <w:rStyle w:val="Emphasis"/>
        </w:rPr>
        <w:t xml:space="preserve">may at any time </w:t>
      </w:r>
      <w:r w:rsidRPr="00F67B47">
        <w:rPr>
          <w:rStyle w:val="Emphasis"/>
          <w:sz w:val="24"/>
          <w:szCs w:val="24"/>
          <w:highlight w:val="green"/>
        </w:rPr>
        <w:t>emerge to threaten</w:t>
      </w:r>
      <w:r w:rsidRPr="00C97E7D">
        <w:rPr>
          <w:rStyle w:val="Emphasis"/>
          <w:sz w:val="24"/>
          <w:szCs w:val="24"/>
        </w:rPr>
        <w:t xml:space="preserve"> human well-being, if not </w:t>
      </w:r>
      <w:r w:rsidRPr="00F67B47">
        <w:rPr>
          <w:rStyle w:val="Emphasis"/>
          <w:sz w:val="24"/>
          <w:szCs w:val="24"/>
          <w:highlight w:val="green"/>
        </w:rPr>
        <w:t>survival</w:t>
      </w:r>
      <w:r w:rsidRPr="00C97E7D">
        <w:rPr>
          <w:sz w:val="18"/>
          <w:szCs w:val="24"/>
        </w:rPr>
        <w:t xml:space="preserve"> </w:t>
      </w:r>
      <w:r w:rsidRPr="00C97E7D">
        <w:rPr>
          <w:sz w:val="16"/>
        </w:rPr>
        <w:t xml:space="preserve">(i.e., that such </w:t>
      </w:r>
      <w:r w:rsidRPr="00C97E7D">
        <w:rPr>
          <w:rStyle w:val="StyleThickunderline1"/>
          <w:sz w:val="16"/>
        </w:rPr>
        <w:t xml:space="preserve">innovation is necessary to </w:t>
      </w:r>
      <w:r w:rsidRPr="00C97E7D">
        <w:rPr>
          <w:u w:val="single"/>
        </w:rPr>
        <w:t xml:space="preserve">prevent </w:t>
      </w:r>
      <w:r w:rsidRPr="00C97E7D">
        <w:rPr>
          <w:rStyle w:val="Emphasis"/>
        </w:rPr>
        <w:t>increases in morbidity and mortality risks</w:t>
      </w:r>
      <w:r w:rsidRPr="00C97E7D">
        <w:rPr>
          <w:sz w:val="16"/>
        </w:rPr>
        <w:t xml:space="preserve">), </w:t>
      </w:r>
      <w:r w:rsidRPr="00C97E7D">
        <w:rPr>
          <w:u w:val="single"/>
        </w:rPr>
        <w:t xml:space="preserve">as well as (5) in order </w:t>
      </w:r>
      <w:r w:rsidRPr="00F67B47">
        <w:rPr>
          <w:rStyle w:val="Emphasis"/>
          <w:highlight w:val="green"/>
        </w:rPr>
        <w:t>generally</w:t>
      </w:r>
      <w:r w:rsidRPr="00C97E7D">
        <w:rPr>
          <w:rStyle w:val="Emphasis"/>
        </w:rPr>
        <w:t xml:space="preserve"> to </w:t>
      </w:r>
      <w:r w:rsidRPr="00F67B47">
        <w:rPr>
          <w:rStyle w:val="Emphasis"/>
          <w:highlight w:val="green"/>
        </w:rPr>
        <w:t>decrease morbidity and mortality</w:t>
      </w:r>
      <w:r w:rsidRPr="00C97E7D">
        <w:rPr>
          <w:u w:val="single"/>
        </w:rPr>
        <w:t xml:space="preserve"> risks in the future, it then follows (6) </w:t>
      </w:r>
      <w:r w:rsidRPr="00C97E7D">
        <w:rPr>
          <w:rStyle w:val="Emphasis"/>
        </w:rPr>
        <w:t>that one should be concerned regarding any policies that decrease the amount of resources and</w:t>
      </w:r>
      <w:r w:rsidRPr="00C97E7D">
        <w:rPr>
          <w:u w:val="single"/>
        </w:rPr>
        <w:t xml:space="preserve"> </w:t>
      </w:r>
      <w:r w:rsidRPr="00C97E7D">
        <w:rPr>
          <w:rStyle w:val="Emphasis"/>
        </w:rPr>
        <w:t>energies</w:t>
      </w:r>
      <w:r w:rsidRPr="00C97E7D">
        <w:rPr>
          <w:u w:val="single"/>
        </w:rPr>
        <w:t xml:space="preserve"> available to </w:t>
      </w:r>
      <w:r w:rsidRPr="00C97E7D">
        <w:rPr>
          <w:rStyle w:val="Emphasis"/>
        </w:rPr>
        <w:t>encourage such innovation</w:t>
      </w:r>
      <w:r w:rsidRPr="00C97E7D">
        <w:rPr>
          <w:sz w:val="16"/>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135B70BD" w14:textId="17848656" w:rsidR="00125244" w:rsidRDefault="00125244" w:rsidP="00125244"/>
    <w:p w14:paraId="52224491" w14:textId="00379425" w:rsidR="00125244" w:rsidRDefault="00DC3063" w:rsidP="00125244">
      <w:pPr>
        <w:pStyle w:val="Heading2"/>
      </w:pPr>
      <w:r>
        <w:t>2</w:t>
      </w:r>
    </w:p>
    <w:p w14:paraId="7397B2C9" w14:textId="2A1A7BFE" w:rsidR="00125244" w:rsidRDefault="00125244" w:rsidP="00125244">
      <w:pPr>
        <w:pStyle w:val="Heading3"/>
      </w:pPr>
      <w:r>
        <w:t>DA</w:t>
      </w:r>
    </w:p>
    <w:p w14:paraId="6822CA87" w14:textId="77777777" w:rsidR="00125244" w:rsidRPr="00413D39" w:rsidRDefault="00125244" w:rsidP="00125244">
      <w:pPr>
        <w:pStyle w:val="Heading4"/>
        <w:jc w:val="both"/>
        <w:rPr>
          <w:rFonts w:cs="Calibri"/>
        </w:rPr>
      </w:pPr>
      <w:r w:rsidRPr="00413D39">
        <w:rPr>
          <w:rFonts w:cs="Calibri"/>
        </w:rPr>
        <w:t xml:space="preserve">The US is </w:t>
      </w:r>
      <w:r w:rsidRPr="00413D39">
        <w:rPr>
          <w:rFonts w:cs="Calibri"/>
          <w:u w:val="single"/>
        </w:rPr>
        <w:t>leading</w:t>
      </w:r>
      <w:r w:rsidRPr="00E53E75">
        <w:rPr>
          <w:rFonts w:cs="Calibri"/>
        </w:rPr>
        <w:t xml:space="preserve"> the biopharma race</w:t>
      </w:r>
      <w:r>
        <w:rPr>
          <w:rFonts w:cs="Calibri"/>
        </w:rPr>
        <w:t xml:space="preserve"> but China is </w:t>
      </w:r>
      <w:r w:rsidRPr="00E53E75">
        <w:rPr>
          <w:rFonts w:cs="Calibri"/>
          <w:u w:val="single"/>
        </w:rPr>
        <w:t>close up</w:t>
      </w:r>
      <w:r>
        <w:rPr>
          <w:rFonts w:cs="Calibri"/>
        </w:rPr>
        <w:t>.</w:t>
      </w:r>
    </w:p>
    <w:p w14:paraId="19C09C46" w14:textId="77777777" w:rsidR="00125244" w:rsidRPr="00413D39" w:rsidRDefault="00125244" w:rsidP="00125244">
      <w:r w:rsidRPr="00413D39">
        <w:rPr>
          <w:rStyle w:val="Style13ptBold"/>
        </w:rPr>
        <w:t>Gupta 21</w:t>
      </w:r>
      <w:r w:rsidRPr="00413D39">
        <w:t xml:space="preserve"> [Gaurav; Physician, founder of the biotechnology investment firm Ascendant </w:t>
      </w:r>
      <w:proofErr w:type="spellStart"/>
      <w:r w:rsidRPr="00413D39">
        <w:t>BioCapital</w:t>
      </w:r>
      <w:proofErr w:type="spellEnd"/>
      <w:r w:rsidRPr="00413D39">
        <w:t xml:space="preserve">; “As Washington Ties Pharma’s Hands, China Is Leaping Ahead,” </w:t>
      </w:r>
      <w:proofErr w:type="spellStart"/>
      <w:r w:rsidRPr="00413D39">
        <w:t>Barrons</w:t>
      </w:r>
      <w:proofErr w:type="spellEnd"/>
      <w:r w:rsidRPr="00413D39">
        <w:t xml:space="preserve">; 6/11/21; </w:t>
      </w:r>
      <w:hyperlink r:id="rId7" w:history="1">
        <w:r w:rsidRPr="00413D39">
          <w:rPr>
            <w:rStyle w:val="Hyperlink"/>
          </w:rPr>
          <w:t>https://www.barrons.com/articles/as-washington-ties-pharmas-hands-china-is-leaping-ahead-51623438808</w:t>
        </w:r>
      </w:hyperlink>
      <w:r w:rsidRPr="00413D39">
        <w:t>] Justin</w:t>
      </w:r>
    </w:p>
    <w:p w14:paraId="0D37ED3E" w14:textId="77777777" w:rsidR="00125244" w:rsidRPr="00413D39" w:rsidRDefault="00125244" w:rsidP="00125244">
      <w:pPr>
        <w:rPr>
          <w:b/>
          <w:iCs/>
          <w:u w:val="single"/>
        </w:rPr>
      </w:pPr>
      <w:r w:rsidRPr="00413D39">
        <w:rPr>
          <w:sz w:val="16"/>
        </w:rPr>
        <w:t xml:space="preserve">There should be no doubt that </w:t>
      </w:r>
      <w:r w:rsidRPr="00F67B47">
        <w:rPr>
          <w:highlight w:val="green"/>
          <w:u w:val="single"/>
        </w:rPr>
        <w:t>we are</w:t>
      </w:r>
      <w:r w:rsidRPr="00413D39">
        <w:rPr>
          <w:u w:val="single"/>
        </w:rPr>
        <w:t xml:space="preserve"> living </w:t>
      </w:r>
      <w:r w:rsidRPr="00F67B47">
        <w:rPr>
          <w:highlight w:val="green"/>
          <w:u w:val="single"/>
        </w:rPr>
        <w:t xml:space="preserve">at the </w:t>
      </w:r>
      <w:r w:rsidRPr="00F67B47">
        <w:rPr>
          <w:rStyle w:val="Emphasis"/>
          <w:highlight w:val="green"/>
        </w:rPr>
        <w:t>dawn</w:t>
      </w:r>
      <w:r w:rsidRPr="00F67B47">
        <w:rPr>
          <w:highlight w:val="green"/>
          <w:u w:val="single"/>
        </w:rPr>
        <w:t xml:space="preserve"> of</w:t>
      </w:r>
      <w:r w:rsidRPr="00413D39">
        <w:rPr>
          <w:u w:val="single"/>
        </w:rPr>
        <w:t xml:space="preserve"> a golden age of biomedical </w:t>
      </w:r>
      <w:r w:rsidRPr="00F67B47">
        <w:rPr>
          <w:highlight w:val="green"/>
          <w:u w:val="single"/>
        </w:rPr>
        <w:t>innovation</w:t>
      </w:r>
      <w:r w:rsidRPr="00413D39">
        <w:rPr>
          <w:u w:val="single"/>
        </w:rPr>
        <w:t xml:space="preserve">. </w:t>
      </w:r>
      <w:r w:rsidRPr="00E53E75">
        <w:rPr>
          <w:u w:val="single"/>
        </w:rPr>
        <w:t xml:space="preserve">The </w:t>
      </w:r>
      <w:r w:rsidRPr="00E53E75">
        <w:rPr>
          <w:rStyle w:val="Emphasis"/>
        </w:rPr>
        <w:t>American</w:t>
      </w:r>
      <w:r w:rsidRPr="00E53E75">
        <w:rPr>
          <w:u w:val="single"/>
        </w:rPr>
        <w:t xml:space="preserve"> </w:t>
      </w:r>
      <w:r w:rsidRPr="00E53E75">
        <w:rPr>
          <w:rStyle w:val="Emphasis"/>
        </w:rPr>
        <w:t>scientific</w:t>
      </w:r>
      <w:r w:rsidRPr="00E53E75">
        <w:rPr>
          <w:u w:val="single"/>
        </w:rPr>
        <w:t xml:space="preserve"> </w:t>
      </w:r>
      <w:r w:rsidRPr="00E53E75">
        <w:rPr>
          <w:rStyle w:val="Emphasis"/>
        </w:rPr>
        <w:t>engine</w:t>
      </w:r>
      <w:r w:rsidRPr="00E53E75">
        <w:rPr>
          <w:u w:val="single"/>
        </w:rPr>
        <w:t xml:space="preserve"> that</w:t>
      </w:r>
      <w:r w:rsidRPr="00413D39">
        <w:rPr>
          <w:u w:val="single"/>
        </w:rPr>
        <w:t xml:space="preserve">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w:t>
      </w:r>
      <w:r w:rsidRPr="00E53E75">
        <w:rPr>
          <w:u w:val="single"/>
        </w:rPr>
        <w:t xml:space="preserve">host of new </w:t>
      </w:r>
      <w:r w:rsidRPr="00E53E75">
        <w:rPr>
          <w:rStyle w:val="Emphasis"/>
        </w:rPr>
        <w:t>product formats—oligonucleotide</w:t>
      </w:r>
      <w:r w:rsidRPr="00413D39">
        <w:rPr>
          <w:rStyle w:val="Emphasis"/>
        </w:rPr>
        <w:t>,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F67B47">
        <w:rPr>
          <w:highlight w:val="green"/>
          <w:u w:val="single"/>
        </w:rPr>
        <w:t>47% of</w:t>
      </w:r>
      <w:r w:rsidRPr="00413D39">
        <w:rPr>
          <w:u w:val="single"/>
        </w:rPr>
        <w:t xml:space="preserve"> all new </w:t>
      </w:r>
      <w:r w:rsidRPr="00F67B47">
        <w:rPr>
          <w:highlight w:val="green"/>
          <w:u w:val="single"/>
        </w:rPr>
        <w:t>medicines</w:t>
      </w:r>
      <w:r w:rsidRPr="00413D39">
        <w:rPr>
          <w:u w:val="single"/>
        </w:rPr>
        <w:t xml:space="preserve"> were </w:t>
      </w:r>
      <w:r w:rsidRPr="00F67B47">
        <w:rPr>
          <w:highlight w:val="green"/>
          <w:u w:val="single"/>
        </w:rPr>
        <w:t xml:space="preserve">invented by U.S. </w:t>
      </w:r>
      <w:r w:rsidRPr="00F67B47">
        <w:rPr>
          <w:rStyle w:val="Emphasis"/>
          <w:highlight w:val="green"/>
        </w:rPr>
        <w:t xml:space="preserve">biopharma </w:t>
      </w:r>
      <w:r w:rsidRPr="002051EE">
        <w:rPr>
          <w:rStyle w:val="Emphasis"/>
        </w:rPr>
        <w:t>companies</w:t>
      </w:r>
      <w:r w:rsidRPr="00413D39">
        <w:rPr>
          <w:rStyle w:val="Emphasis"/>
        </w:rPr>
        <w:t>, with homegrown startups</w:t>
      </w:r>
      <w:r w:rsidRPr="00413D39">
        <w:rPr>
          <w:sz w:val="16"/>
        </w:rPr>
        <w:t xml:space="preserve"> driving the majority of innovation. The bulk of the remainder were developed by foreign companies specifically for the U.S. market.</w:t>
      </w:r>
      <w:r>
        <w:rPr>
          <w:rStyle w:val="Emphasis"/>
        </w:rPr>
        <w:t xml:space="preserve"> </w:t>
      </w:r>
      <w:r w:rsidRPr="00413D39">
        <w:rPr>
          <w:sz w:val="16"/>
        </w:rPr>
        <w:t xml:space="preserve">An indirect benefit of these trends is that </w:t>
      </w:r>
      <w:r w:rsidRPr="00413D39">
        <w:rPr>
          <w:u w:val="single"/>
        </w:rPr>
        <w:t xml:space="preserve">most novel therapeutics undergo </w:t>
      </w:r>
      <w:r w:rsidRPr="00E53E75">
        <w:rPr>
          <w:u w:val="single"/>
        </w:rPr>
        <w:t xml:space="preserve">clinical </w:t>
      </w:r>
      <w:r w:rsidRPr="00E53E75">
        <w:rPr>
          <w:rStyle w:val="Emphasis"/>
        </w:rPr>
        <w:t>development and early commercial launch here in the</w:t>
      </w:r>
      <w:r w:rsidRPr="00413D39">
        <w:rPr>
          <w:rStyle w:val="Emphasis"/>
        </w:rPr>
        <w:t xml:space="preserve"> U.S</w:t>
      </w:r>
      <w:r w:rsidRPr="00413D39">
        <w:rPr>
          <w:sz w:val="16"/>
        </w:rPr>
        <w:t xml:space="preserve">. The rest of the world understands </w:t>
      </w:r>
      <w:r w:rsidRPr="00E53E75">
        <w:rPr>
          <w:sz w:val="16"/>
        </w:rPr>
        <w:t xml:space="preserve">that the </w:t>
      </w:r>
      <w:r w:rsidRPr="00E53E75">
        <w:rPr>
          <w:u w:val="single"/>
        </w:rPr>
        <w:t xml:space="preserve">American patient has </w:t>
      </w:r>
      <w:r w:rsidRPr="00E53E75">
        <w:rPr>
          <w:rStyle w:val="Emphasis"/>
        </w:rPr>
        <w:t>earlier</w:t>
      </w:r>
      <w:r w:rsidRPr="00E53E75">
        <w:rPr>
          <w:u w:val="single"/>
        </w:rPr>
        <w:t xml:space="preserve"> and </w:t>
      </w:r>
      <w:r w:rsidRPr="00E53E75">
        <w:rPr>
          <w:rStyle w:val="Emphasis"/>
        </w:rPr>
        <w:t>broader</w:t>
      </w:r>
      <w:r w:rsidRPr="00E53E75">
        <w:rPr>
          <w:u w:val="single"/>
        </w:rPr>
        <w:t xml:space="preserve"> access to groundbreaking</w:t>
      </w:r>
      <w:r w:rsidRPr="00413D39">
        <w:rPr>
          <w:u w:val="single"/>
        </w:rPr>
        <w:t xml:space="preserve">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r>
        <w:rPr>
          <w:sz w:val="16"/>
        </w:rPr>
        <w:t xml:space="preserve"> </w:t>
      </w:r>
      <w:r w:rsidRPr="00413D39">
        <w:rPr>
          <w:sz w:val="16"/>
        </w:rPr>
        <w:t xml:space="preserve">The remarkable innovation capacity of our biopharmaceutical industry ought to be a source of national pride. Yet </w:t>
      </w:r>
      <w:r w:rsidRPr="00413D39">
        <w:rPr>
          <w:u w:val="single"/>
        </w:rPr>
        <w:t xml:space="preserve">while </w:t>
      </w:r>
      <w:r w:rsidRPr="00F67B47">
        <w:rPr>
          <w:rStyle w:val="Emphasis"/>
          <w:highlight w:val="green"/>
        </w:rPr>
        <w:t>“Made in America” is the</w:t>
      </w:r>
      <w:r w:rsidRPr="00413D39">
        <w:rPr>
          <w:rStyle w:val="Emphasis"/>
        </w:rPr>
        <w:t xml:space="preserve"> global </w:t>
      </w:r>
      <w:r w:rsidRPr="00F67B47">
        <w:rPr>
          <w:rStyle w:val="Emphasis"/>
          <w:highlight w:val="green"/>
        </w:rPr>
        <w:t>standard</w:t>
      </w:r>
      <w:r w:rsidRPr="00413D39">
        <w:rPr>
          <w:rStyle w:val="Emphasis"/>
        </w:rPr>
        <w:t xml:space="preserve"> for medicines in development</w:t>
      </w:r>
      <w:r w:rsidRPr="00413D39">
        <w:rPr>
          <w:sz w:val="16"/>
        </w:rPr>
        <w:t xml:space="preserve"> today, </w:t>
      </w:r>
      <w:r w:rsidRPr="00F67B47">
        <w:rPr>
          <w:highlight w:val="green"/>
          <w:u w:val="single"/>
        </w:rPr>
        <w:t>misguided policy</w:t>
      </w:r>
      <w:r w:rsidRPr="00413D39">
        <w:rPr>
          <w:u w:val="single"/>
        </w:rPr>
        <w:t xml:space="preserve"> risks </w:t>
      </w:r>
      <w:r w:rsidRPr="00F67B47">
        <w:rPr>
          <w:highlight w:val="green"/>
          <w:u w:val="single"/>
        </w:rPr>
        <w:t>ceding our</w:t>
      </w:r>
      <w:r w:rsidRPr="00413D39">
        <w:rPr>
          <w:u w:val="single"/>
        </w:rPr>
        <w:t xml:space="preserve"> scientific </w:t>
      </w:r>
      <w:r w:rsidRPr="00F67B47">
        <w:rPr>
          <w:highlight w:val="green"/>
          <w:u w:val="single"/>
        </w:rPr>
        <w:t>prowess to</w:t>
      </w:r>
      <w:r w:rsidRPr="00413D39">
        <w:rPr>
          <w:u w:val="single"/>
        </w:rPr>
        <w:t xml:space="preserve"> other countries</w:t>
      </w:r>
      <w:r w:rsidRPr="00413D39">
        <w:rPr>
          <w:sz w:val="16"/>
        </w:rPr>
        <w:t xml:space="preserve"> in the future. </w:t>
      </w:r>
      <w:r w:rsidRPr="00413D39">
        <w:rPr>
          <w:u w:val="single"/>
        </w:rPr>
        <w:t xml:space="preserve">This </w:t>
      </w:r>
      <w:r w:rsidRPr="00E53E75">
        <w:rPr>
          <w:u w:val="single"/>
        </w:rPr>
        <w:t>is particularly true in the case</w:t>
      </w:r>
      <w:r w:rsidRPr="00413D39">
        <w:rPr>
          <w:u w:val="single"/>
        </w:rPr>
        <w:t xml:space="preserve"> of </w:t>
      </w:r>
      <w:r w:rsidRPr="00F67B47">
        <w:rPr>
          <w:highlight w:val="green"/>
          <w:u w:val="single"/>
        </w:rPr>
        <w:t>China</w:t>
      </w:r>
      <w:r w:rsidRPr="00413D39">
        <w:rPr>
          <w:u w:val="single"/>
        </w:rPr>
        <w:t>, where biotechnology has become a strategic pillar</w:t>
      </w:r>
      <w:r w:rsidRPr="00413D39">
        <w:rPr>
          <w:sz w:val="16"/>
        </w:rPr>
        <w:t xml:space="preserve"> for the health of its people and economy.</w:t>
      </w:r>
      <w:r>
        <w:rPr>
          <w:sz w:val="16"/>
        </w:rPr>
        <w:t xml:space="preserve"> </w:t>
      </w:r>
      <w:r w:rsidRPr="00413D39">
        <w:rPr>
          <w:sz w:val="16"/>
        </w:rPr>
        <w:t xml:space="preserve">From 2016 to 2020, </w:t>
      </w:r>
      <w:r w:rsidRPr="00413D39">
        <w:rPr>
          <w:u w:val="single"/>
        </w:rPr>
        <w:t xml:space="preserve">the market capitalization of all </w:t>
      </w:r>
      <w:r w:rsidRPr="00F67B47">
        <w:rPr>
          <w:highlight w:val="green"/>
          <w:u w:val="single"/>
        </w:rPr>
        <w:t>Chinese biopharma</w:t>
      </w:r>
      <w:r w:rsidRPr="00413D39">
        <w:rPr>
          <w:u w:val="single"/>
        </w:rPr>
        <w:t xml:space="preserve"> companies </w:t>
      </w:r>
      <w:r w:rsidRPr="00F67B47">
        <w:rPr>
          <w:highlight w:val="green"/>
          <w:u w:val="single"/>
        </w:rPr>
        <w:t>increased</w:t>
      </w:r>
      <w:r w:rsidRPr="00413D39">
        <w:rPr>
          <w:u w:val="single"/>
        </w:rPr>
        <w:t xml:space="preserve"> exponentially </w:t>
      </w:r>
      <w:r w:rsidRPr="00413D39">
        <w:rPr>
          <w:rStyle w:val="Emphasis"/>
        </w:rPr>
        <w:t xml:space="preserve">from $1 billion </w:t>
      </w:r>
      <w:r w:rsidRPr="00F67B47">
        <w:rPr>
          <w:rStyle w:val="Emphasis"/>
          <w:highlight w:val="green"/>
        </w:rPr>
        <w:t>to</w:t>
      </w:r>
      <w:r w:rsidRPr="00413D39">
        <w:rPr>
          <w:rStyle w:val="Emphasis"/>
        </w:rPr>
        <w:t xml:space="preserve"> over </w:t>
      </w:r>
      <w:r w:rsidRPr="00F67B47">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F67B47">
        <w:rPr>
          <w:highlight w:val="green"/>
          <w:u w:val="single"/>
        </w:rPr>
        <w:t xml:space="preserve">China’s </w:t>
      </w:r>
      <w:r w:rsidRPr="00E53E75">
        <w:rPr>
          <w:u w:val="single"/>
        </w:rPr>
        <w:t>innovation capacity currently remains behind America’s</w:t>
      </w:r>
      <w:r w:rsidRPr="00413D39">
        <w:rPr>
          <w:u w:val="single"/>
        </w:rPr>
        <w:t xml:space="preserve">, my </w:t>
      </w:r>
      <w:r w:rsidRPr="00E53E75">
        <w:rPr>
          <w:u w:val="single"/>
        </w:rPr>
        <w:t>experiences as a biopharma professional make it clear they are</w:t>
      </w:r>
      <w:r w:rsidRPr="00F67B47">
        <w:rPr>
          <w:highlight w:val="green"/>
          <w:u w:val="single"/>
        </w:rPr>
        <w:t xml:space="preserve"> doing everything</w:t>
      </w:r>
      <w:r w:rsidRPr="00413D39">
        <w:rPr>
          <w:u w:val="single"/>
        </w:rPr>
        <w:t xml:space="preserve"> they can </w:t>
      </w:r>
      <w:r w:rsidRPr="00F67B47">
        <w:rPr>
          <w:highlight w:val="green"/>
          <w:u w:val="single"/>
        </w:rPr>
        <w:t xml:space="preserve">to </w:t>
      </w:r>
      <w:r w:rsidRPr="00F67B47">
        <w:rPr>
          <w:rStyle w:val="Emphasis"/>
          <w:highlight w:val="green"/>
        </w:rPr>
        <w:t xml:space="preserve">catch up </w:t>
      </w:r>
      <w:r w:rsidRPr="00413D39">
        <w:rPr>
          <w:rStyle w:val="Emphasis"/>
        </w:rPr>
        <w:t xml:space="preserve">and </w:t>
      </w:r>
      <w:r w:rsidRPr="00E53E75">
        <w:rPr>
          <w:rStyle w:val="Emphasis"/>
        </w:rPr>
        <w:t xml:space="preserve">catch up fast. </w:t>
      </w:r>
      <w:r w:rsidRPr="00E53E75">
        <w:rPr>
          <w:sz w:val="16"/>
        </w:rPr>
        <w:t>In fact</w:t>
      </w:r>
      <w:r w:rsidRPr="00413D39">
        <w:rPr>
          <w:sz w:val="16"/>
        </w:rPr>
        <w:t xml:space="preserve">, when I speak to </w:t>
      </w:r>
      <w:r w:rsidRPr="00413D39">
        <w:rPr>
          <w:u w:val="single"/>
        </w:rPr>
        <w:t>Chinese biotechnology executives</w:t>
      </w:r>
      <w:r w:rsidRPr="00413D39">
        <w:rPr>
          <w:sz w:val="16"/>
        </w:rPr>
        <w:t xml:space="preserve">, they </w:t>
      </w:r>
      <w:r w:rsidRPr="00413D39">
        <w:rPr>
          <w:u w:val="single"/>
        </w:rPr>
        <w:t xml:space="preserve">boast that they can run clinical trials faster than their U.S. counterparts. </w:t>
      </w:r>
      <w:r w:rsidRPr="00E53E75">
        <w:rPr>
          <w:u w:val="single"/>
        </w:rPr>
        <w:t>The dang</w:t>
      </w:r>
      <w:r w:rsidRPr="00413D39">
        <w:rPr>
          <w:u w:val="single"/>
        </w:rPr>
        <w:t xml:space="preserve">er of </w:t>
      </w:r>
      <w:r w:rsidRPr="00F67B47">
        <w:rPr>
          <w:rStyle w:val="Emphasis"/>
          <w:highlight w:val="green"/>
        </w:rPr>
        <w:t>misguided policies</w:t>
      </w:r>
      <w:r w:rsidRPr="00413D39">
        <w:rPr>
          <w:rStyle w:val="Emphasis"/>
        </w:rPr>
        <w:t xml:space="preserve"> that </w:t>
      </w:r>
      <w:r w:rsidRPr="00F67B47">
        <w:rPr>
          <w:rStyle w:val="Emphasis"/>
          <w:highlight w:val="green"/>
        </w:rPr>
        <w:t>disincentivize</w:t>
      </w:r>
      <w:r w:rsidRPr="00413D39">
        <w:rPr>
          <w:rStyle w:val="Emphasis"/>
        </w:rPr>
        <w:t xml:space="preserve"> pharmaceutical </w:t>
      </w:r>
      <w:r w:rsidRPr="00F67B47">
        <w:rPr>
          <w:rStyle w:val="Emphasis"/>
          <w:highlight w:val="green"/>
        </w:rPr>
        <w:t>innovation</w:t>
      </w:r>
      <w:r w:rsidRPr="00413D39">
        <w:rPr>
          <w:rStyle w:val="Emphasis"/>
        </w:rPr>
        <w:t xml:space="preserve"> in the U.S. is effectively driving</w:t>
      </w:r>
      <w:r w:rsidRPr="00413D39">
        <w:rPr>
          <w:sz w:val="16"/>
        </w:rPr>
        <w:t xml:space="preserve"> that </w:t>
      </w:r>
      <w:r w:rsidRPr="00413D39">
        <w:rPr>
          <w:rStyle w:val="Emphasis"/>
        </w:rPr>
        <w:t>same</w:t>
      </w:r>
      <w:r w:rsidRPr="00413D39">
        <w:rPr>
          <w:u w:val="single"/>
        </w:rPr>
        <w:t xml:space="preserve"> </w:t>
      </w:r>
      <w:r w:rsidRPr="00413D39">
        <w:rPr>
          <w:rStyle w:val="Emphasis"/>
        </w:rPr>
        <w:t>innovation</w:t>
      </w:r>
      <w:r w:rsidRPr="00413D39">
        <w:rPr>
          <w:u w:val="single"/>
        </w:rPr>
        <w:t xml:space="preserve"> to China</w:t>
      </w:r>
      <w:r w:rsidRPr="00413D39">
        <w:rPr>
          <w:sz w:val="16"/>
        </w:rPr>
        <w:t xml:space="preserve">. If we close off the market in the U.S. at the same time that China is opening its market to innovative new products, then </w:t>
      </w:r>
      <w:r w:rsidRPr="00413D39">
        <w:rPr>
          <w:u w:val="single"/>
        </w:rPr>
        <w:t xml:space="preserve">we </w:t>
      </w:r>
      <w:r w:rsidRPr="00E53E75">
        <w:rPr>
          <w:u w:val="single"/>
        </w:rPr>
        <w:t xml:space="preserve">will see companies choose to first launch impactful novel medicines in China, based on clinical trials conducted in China. Because the FDA rarely accepts data generated entirely outside the U.S., this relocation of research capacity will negatively affect Americans’ access to </w:t>
      </w:r>
      <w:r w:rsidRPr="00E53E75">
        <w:rPr>
          <w:rStyle w:val="Emphasis"/>
        </w:rPr>
        <w:t>cutting-edge therapies.</w:t>
      </w:r>
    </w:p>
    <w:p w14:paraId="359525C3" w14:textId="77777777" w:rsidR="00125244" w:rsidRPr="00E53E75" w:rsidRDefault="00125244" w:rsidP="00125244"/>
    <w:p w14:paraId="60953816" w14:textId="77777777" w:rsidR="00125244" w:rsidRPr="00413D39" w:rsidRDefault="00125244" w:rsidP="00125244">
      <w:pPr>
        <w:pStyle w:val="Heading4"/>
        <w:jc w:val="both"/>
        <w:rPr>
          <w:rFonts w:cs="Calibri"/>
        </w:rPr>
      </w:pPr>
      <w:r w:rsidRPr="00413D39">
        <w:rPr>
          <w:rFonts w:cs="Calibri"/>
        </w:rPr>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57959821" w14:textId="77777777" w:rsidR="00125244" w:rsidRPr="00413D39" w:rsidRDefault="00125244" w:rsidP="00125244">
      <w:proofErr w:type="spellStart"/>
      <w:r w:rsidRPr="00413D39">
        <w:rPr>
          <w:rStyle w:val="Style13ptBold"/>
        </w:rPr>
        <w:t>Rogin</w:t>
      </w:r>
      <w:proofErr w:type="spellEnd"/>
      <w:r w:rsidRPr="00413D39">
        <w:rPr>
          <w:rStyle w:val="Style13ptBold"/>
        </w:rPr>
        <w:t xml:space="preserve">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w:t>
      </w:r>
      <w:proofErr w:type="spellStart"/>
      <w:r w:rsidRPr="00413D39">
        <w:t>Rogin</w:t>
      </w:r>
      <w:proofErr w:type="spellEnd"/>
      <w:r w:rsidRPr="00413D39">
        <w:t xml:space="preserve"> holds a BA in international affairs from George Washington University and studied at Sophia University in Tokyo. He lives in Washington, DC; “Opinion: The wrong way to fight vaccine nationalism,” The Washington Post; 4/8/21; </w:t>
      </w:r>
      <w:hyperlink r:id="rId8" w:history="1">
        <w:r w:rsidRPr="00413D39">
          <w:rPr>
            <w:rStyle w:val="Hyperlink"/>
          </w:rPr>
          <w:t>https://www.washingtonpost.com/opinions/global-opinions/the-wrong-way-to-fight-vaccine-nationalism/2021/04/08/9a65e15e-98a8-11eb-962b-78c1d8228819_story.html</w:t>
        </w:r>
      </w:hyperlink>
      <w:r w:rsidRPr="00413D39">
        <w:t>] Justin</w:t>
      </w:r>
    </w:p>
    <w:p w14:paraId="60DA0367" w14:textId="6E64647A" w:rsidR="00125244" w:rsidRPr="00413D39" w:rsidRDefault="00125244" w:rsidP="00125244">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r>
        <w:rPr>
          <w:sz w:val="16"/>
        </w:rPr>
        <w:t xml:space="preserve"> </w:t>
      </w: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2051EE">
        <w:rPr>
          <w:rStyle w:val="Emphasis"/>
        </w:rPr>
        <w:t xml:space="preserve">proposal </w:t>
      </w:r>
      <w:r w:rsidRPr="00F67B47">
        <w:rPr>
          <w:rStyle w:val="Emphasis"/>
          <w:highlight w:val="green"/>
        </w:rPr>
        <w:t>to waive</w:t>
      </w:r>
      <w:r w:rsidRPr="00413D39">
        <w:rPr>
          <w:rStyle w:val="Emphasis"/>
        </w:rPr>
        <w:t xml:space="preserve"> the agreement on Trade-Related Aspects of Intellectual Property Rights (</w:t>
      </w:r>
      <w:r w:rsidRPr="00F67B47">
        <w:rPr>
          <w:rStyle w:val="Emphasis"/>
          <w:highlight w:val="green"/>
        </w:rPr>
        <w:t>TRIPS</w:t>
      </w:r>
      <w:r w:rsidRPr="00413D39">
        <w:rPr>
          <w:rStyle w:val="Emphasis"/>
        </w:rPr>
        <w:t>) for the pandemic when it was introduced in October.</w:t>
      </w:r>
      <w:r>
        <w:rPr>
          <w:rStyle w:val="Emphasis"/>
        </w:rPr>
        <w:t xml:space="preserve"> </w:t>
      </w: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F67B47">
        <w:rPr>
          <w:highlight w:val="green"/>
          <w:u w:val="single"/>
        </w:rPr>
        <w:t>h</w:t>
      </w:r>
      <w:r w:rsidRPr="00F67B47">
        <w:rPr>
          <w:rStyle w:val="Emphasis"/>
          <w:highlight w:val="green"/>
        </w:rPr>
        <w:t>and</w:t>
      </w:r>
      <w:r w:rsidRPr="00413D39">
        <w:rPr>
          <w:rStyle w:val="Emphasis"/>
        </w:rPr>
        <w:t xml:space="preserve">ing </w:t>
      </w:r>
      <w:r w:rsidRPr="00F67B47">
        <w:rPr>
          <w:rStyle w:val="Emphasis"/>
          <w:highlight w:val="green"/>
        </w:rPr>
        <w:t xml:space="preserve">over </w:t>
      </w:r>
      <w:r w:rsidRPr="002051EE">
        <w:rPr>
          <w:rStyle w:val="Emphasis"/>
        </w:rPr>
        <w:t xml:space="preserve">a generation of advanced </w:t>
      </w:r>
      <w:r w:rsidRPr="00F67B47">
        <w:rPr>
          <w:rStyle w:val="Emphasis"/>
          <w:highlight w:val="green"/>
        </w:rPr>
        <w:t>research</w:t>
      </w:r>
      <w:r w:rsidRPr="00413D39">
        <w:rPr>
          <w:rStyle w:val="Emphasis"/>
        </w:rPr>
        <w:t xml:space="preserve"> </w:t>
      </w:r>
      <w:r w:rsidRPr="00413D39">
        <w:rPr>
          <w:u w:val="single"/>
        </w:rPr>
        <w:t xml:space="preserve">— much of it funded by the U.S. taxpayer — </w:t>
      </w:r>
      <w:r w:rsidRPr="00F67B47">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F67B47">
        <w:rPr>
          <w:rStyle w:val="Emphasis"/>
          <w:highlight w:val="green"/>
        </w:rPr>
        <w:t>China</w:t>
      </w:r>
      <w:r w:rsidRPr="00413D39">
        <w:rPr>
          <w:u w:val="single"/>
        </w:rPr>
        <w:t>.</w:t>
      </w:r>
      <w:r>
        <w:rPr>
          <w:u w:val="single"/>
        </w:rPr>
        <w:t xml:space="preserve"> </w:t>
      </w: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r>
        <w:rPr>
          <w:sz w:val="16"/>
        </w:rPr>
        <w:t xml:space="preserve"> </w:t>
      </w: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r>
        <w:rPr>
          <w:sz w:val="16"/>
        </w:rPr>
        <w:t xml:space="preserve"> </w:t>
      </w: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r>
        <w:rPr>
          <w:sz w:val="16"/>
        </w:rPr>
        <w:t xml:space="preserve"> </w:t>
      </w:r>
      <w:r w:rsidRPr="00413D39">
        <w:rPr>
          <w:sz w:val="16"/>
        </w:rPr>
        <w:t xml:space="preserve">But Big Pharma is just one piece of the puzzle. Countries such as India and South Africa have been trying to weaken WTO intellectual property protections for decades. </w:t>
      </w:r>
      <w:r w:rsidRPr="00413D39">
        <w:rPr>
          <w:u w:val="single"/>
        </w:rPr>
        <w:t xml:space="preserve">The </w:t>
      </w:r>
      <w:r w:rsidRPr="00F67B47">
        <w:rPr>
          <w:rStyle w:val="Emphasis"/>
          <w:highlight w:val="green"/>
        </w:rPr>
        <w:t>mRNA</w:t>
      </w:r>
      <w:r w:rsidRPr="00413D39">
        <w:rPr>
          <w:rStyle w:val="Emphasis"/>
        </w:rPr>
        <w:t xml:space="preserve"> technology that </w:t>
      </w:r>
      <w:r w:rsidRPr="00F67B47">
        <w:rPr>
          <w:rStyle w:val="Emphasis"/>
          <w:highlight w:val="green"/>
        </w:rPr>
        <w:t>underpins</w:t>
      </w:r>
      <w:r w:rsidRPr="00413D39">
        <w:rPr>
          <w:rStyle w:val="Emphasis"/>
        </w:rPr>
        <w:t xml:space="preserve"> the </w:t>
      </w:r>
      <w:r w:rsidRPr="00F67B47">
        <w:rPr>
          <w:rStyle w:val="Emphasis"/>
          <w:highlight w:val="green"/>
        </w:rPr>
        <w:t>Pfizer and Moderna</w:t>
      </w:r>
      <w:r w:rsidRPr="00413D39">
        <w:rPr>
          <w:rStyle w:val="Emphasis"/>
        </w:rPr>
        <w:t xml:space="preserve"> vaccines was </w:t>
      </w:r>
      <w:r w:rsidRPr="00F67B47">
        <w:rPr>
          <w:rStyle w:val="Emphasis"/>
          <w:highlight w:val="green"/>
        </w:rPr>
        <w:t>funded</w:t>
      </w:r>
      <w:r w:rsidRPr="00413D39">
        <w:rPr>
          <w:rStyle w:val="Emphasis"/>
        </w:rPr>
        <w:t xml:space="preserve"> initially </w:t>
      </w:r>
      <w:r w:rsidRPr="00F67B47">
        <w:rPr>
          <w:rStyle w:val="Emphasis"/>
          <w:highlight w:val="green"/>
        </w:rPr>
        <w:t xml:space="preserve">by </w:t>
      </w:r>
      <w:r w:rsidRPr="002051EE">
        <w:rPr>
          <w:rStyle w:val="Emphasis"/>
        </w:rPr>
        <w:t xml:space="preserve">the </w:t>
      </w:r>
      <w:r w:rsidRPr="00F67B47">
        <w:rPr>
          <w:rStyle w:val="Emphasis"/>
          <w:highlight w:val="green"/>
        </w:rPr>
        <w:t>D</w:t>
      </w:r>
      <w:r w:rsidRPr="00413D39">
        <w:rPr>
          <w:rStyle w:val="Emphasis"/>
        </w:rPr>
        <w:t xml:space="preserve">efense </w:t>
      </w:r>
      <w:r w:rsidRPr="00F67B47">
        <w:rPr>
          <w:rStyle w:val="Emphasis"/>
          <w:highlight w:val="green"/>
        </w:rPr>
        <w:t>A</w:t>
      </w:r>
      <w:r w:rsidRPr="00413D39">
        <w:rPr>
          <w:rStyle w:val="Emphasis"/>
        </w:rPr>
        <w:t xml:space="preserve">dvanced </w:t>
      </w:r>
      <w:r w:rsidRPr="00F67B47">
        <w:rPr>
          <w:rStyle w:val="Emphasis"/>
          <w:highlight w:val="green"/>
        </w:rPr>
        <w:t>R</w:t>
      </w:r>
      <w:r w:rsidRPr="00413D39">
        <w:rPr>
          <w:rStyle w:val="Emphasis"/>
        </w:rPr>
        <w:t xml:space="preserve">esearch </w:t>
      </w:r>
      <w:r w:rsidRPr="00F67B47">
        <w:rPr>
          <w:rStyle w:val="Emphasis"/>
          <w:highlight w:val="green"/>
        </w:rPr>
        <w:t>P</w:t>
      </w:r>
      <w:r w:rsidRPr="00413D39">
        <w:rPr>
          <w:rStyle w:val="Emphasis"/>
        </w:rPr>
        <w:t xml:space="preserve">rojects </w:t>
      </w:r>
      <w:r w:rsidRPr="00F67B47">
        <w:rPr>
          <w:rStyle w:val="Emphasis"/>
          <w:highlight w:val="green"/>
        </w:rPr>
        <w:t>A</w:t>
      </w:r>
      <w:r w:rsidRPr="00413D39">
        <w:rPr>
          <w:rStyle w:val="Emphasis"/>
        </w:rPr>
        <w:t>gency</w:t>
      </w:r>
      <w:r w:rsidRPr="00413D39">
        <w:rPr>
          <w:u w:val="single"/>
        </w:rPr>
        <w:t xml:space="preserve"> and </w:t>
      </w:r>
      <w:r w:rsidRPr="00F67B47">
        <w:rPr>
          <w:highlight w:val="green"/>
          <w:u w:val="single"/>
        </w:rPr>
        <w:t xml:space="preserve">has </w:t>
      </w:r>
      <w:r w:rsidRPr="00F67B47">
        <w:rPr>
          <w:rStyle w:val="Emphasis"/>
          <w:highlight w:val="green"/>
        </w:rPr>
        <w:t>national security implications</w:t>
      </w:r>
      <w:r w:rsidRPr="00413D39">
        <w:rPr>
          <w:u w:val="single"/>
        </w:rPr>
        <w:t>.</w:t>
      </w:r>
      <w:r>
        <w:rPr>
          <w:u w:val="single"/>
        </w:rPr>
        <w:t xml:space="preserve"> </w:t>
      </w:r>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rPr>
          <w:sz w:val="16"/>
        </w:rPr>
        <w:t>, who believe the United States’ international reputation is suffering from its perceived “America First” vaccine strategy.</w:t>
      </w:r>
      <w:r>
        <w:rPr>
          <w:sz w:val="16"/>
        </w:rPr>
        <w:t xml:space="preserve"> </w:t>
      </w:r>
      <w:r w:rsidRPr="00413D39">
        <w:rPr>
          <w:sz w:val="16"/>
        </w:rPr>
        <w:t xml:space="preserve">On Wednesday, U.S. Trade Representative Katherine Tai spoke with WTO Director General Ngozi </w:t>
      </w:r>
      <w:proofErr w:type="spellStart"/>
      <w:r w:rsidRPr="00413D39">
        <w:rPr>
          <w:sz w:val="16"/>
        </w:rPr>
        <w:t>Okonjo</w:t>
      </w:r>
      <w:proofErr w:type="spellEnd"/>
      <w:r w:rsidRPr="00413D39">
        <w:rPr>
          <w:sz w:val="16"/>
        </w:rPr>
        <w:t>-Iweala about the waiver issue. USTR is convening its own interagency meetings on the issue, which many see as a move to reassert its jurisdiction over WTO matters.</w:t>
      </w:r>
      <w:r>
        <w:rPr>
          <w:sz w:val="16"/>
        </w:rPr>
        <w:t xml:space="preserve"> </w:t>
      </w:r>
      <w:r w:rsidRPr="00413D39">
        <w:rPr>
          <w:sz w:val="16"/>
        </w:rPr>
        <w:t xml:space="preserve">If and when this does get to Biden’s desk, </w:t>
      </w:r>
      <w:r w:rsidRPr="00413D39">
        <w:rPr>
          <w:u w:val="single"/>
        </w:rPr>
        <w:t xml:space="preserve">he will also hear from national security officials who believe that </w:t>
      </w:r>
      <w:r w:rsidRPr="00F67B47">
        <w:rPr>
          <w:rStyle w:val="Emphasis"/>
          <w:highlight w:val="green"/>
        </w:rPr>
        <w:t>waiving TRIPS</w:t>
      </w:r>
      <w:r w:rsidRPr="00413D39">
        <w:rPr>
          <w:rStyle w:val="Emphasis"/>
        </w:rPr>
        <w:t xml:space="preserve"> would </w:t>
      </w:r>
      <w:r w:rsidRPr="00F67B47">
        <w:rPr>
          <w:rStyle w:val="Emphasis"/>
          <w:highlight w:val="green"/>
        </w:rPr>
        <w:t>result in</w:t>
      </w:r>
      <w:r w:rsidRPr="00413D39">
        <w:rPr>
          <w:rStyle w:val="Emphasis"/>
        </w:rPr>
        <w:t xml:space="preserve"> the </w:t>
      </w:r>
      <w:r w:rsidRPr="00F67B47">
        <w:rPr>
          <w:rStyle w:val="Emphasis"/>
          <w:highlight w:val="green"/>
        </w:rPr>
        <w:t>forced transfer of national security</w:t>
      </w:r>
      <w:r w:rsidRPr="00413D39">
        <w:rPr>
          <w:rStyle w:val="Emphasis"/>
        </w:rPr>
        <w:t xml:space="preserve">-sensitive </w:t>
      </w:r>
      <w:r w:rsidRPr="00F67B47">
        <w:rPr>
          <w:rStyle w:val="Emphasis"/>
          <w:highlight w:val="green"/>
        </w:rPr>
        <w:t>technology</w:t>
      </w:r>
      <w:r w:rsidRPr="00413D39">
        <w:rPr>
          <w:rStyle w:val="Emphasis"/>
        </w:rPr>
        <w:t xml:space="preserve"> to China</w:t>
      </w:r>
      <w:r w:rsidRPr="00413D39">
        <w:rPr>
          <w:u w:val="single"/>
        </w:rPr>
        <w:t xml:space="preserve">, a country that strives to </w:t>
      </w:r>
      <w:r w:rsidRPr="002051EE">
        <w:rPr>
          <w:rStyle w:val="Emphasis"/>
        </w:rPr>
        <w:t>dominate the biotechnology field as part</w:t>
      </w:r>
      <w:r w:rsidRPr="00413D39">
        <w:rPr>
          <w:rStyle w:val="Emphasis"/>
        </w:rPr>
        <w:t xml:space="preserve"> </w:t>
      </w:r>
      <w:r w:rsidRPr="002051EE">
        <w:rPr>
          <w:rStyle w:val="Emphasis"/>
        </w:rPr>
        <w:t>of its Made in China 2025 strategy</w:t>
      </w:r>
      <w:r w:rsidRPr="002051EE">
        <w:rPr>
          <w:u w:val="single"/>
        </w:rPr>
        <w:t>.</w:t>
      </w:r>
      <w:r w:rsidRPr="00413D39">
        <w:rPr>
          <w:u w:val="single"/>
        </w:rPr>
        <w:t xml:space="preserve"> Once countries such as </w:t>
      </w:r>
      <w:r w:rsidRPr="00F67B47">
        <w:rPr>
          <w:highlight w:val="green"/>
          <w:u w:val="single"/>
        </w:rPr>
        <w:t>China</w:t>
      </w:r>
      <w:r w:rsidRPr="00413D39">
        <w:rPr>
          <w:u w:val="single"/>
        </w:rPr>
        <w:t xml:space="preserve"> have this technology, they will </w:t>
      </w:r>
      <w:r w:rsidRPr="00F67B47">
        <w:rPr>
          <w:highlight w:val="green"/>
          <w:u w:val="single"/>
        </w:rPr>
        <w:t>apply their</w:t>
      </w:r>
      <w:r w:rsidRPr="00413D39">
        <w:rPr>
          <w:u w:val="single"/>
        </w:rPr>
        <w:t xml:space="preserve"> </w:t>
      </w:r>
      <w:r w:rsidRPr="00413D39">
        <w:rPr>
          <w:rStyle w:val="Emphasis"/>
        </w:rPr>
        <w:t xml:space="preserve">mercantilist industrial </w:t>
      </w:r>
      <w:r w:rsidRPr="00F67B47">
        <w:rPr>
          <w:rStyle w:val="Emphasis"/>
          <w:highlight w:val="green"/>
        </w:rPr>
        <w:t>models to</w:t>
      </w:r>
      <w:r w:rsidRPr="00413D39">
        <w:rPr>
          <w:rStyle w:val="Emphasis"/>
        </w:rPr>
        <w:t xml:space="preserve"> ensure their companies </w:t>
      </w:r>
      <w:r w:rsidRPr="00F67B47">
        <w:rPr>
          <w:rStyle w:val="Emphasis"/>
          <w:highlight w:val="green"/>
        </w:rPr>
        <w:t>dominate</w:t>
      </w:r>
      <w:r w:rsidRPr="00413D39">
        <w:rPr>
          <w:rStyle w:val="Emphasis"/>
        </w:rPr>
        <w:t xml:space="preserve"> these strategically </w:t>
      </w:r>
      <w:r w:rsidRPr="002051EE">
        <w:rPr>
          <w:rStyle w:val="Emphasis"/>
        </w:rPr>
        <w:t xml:space="preserve">important </w:t>
      </w:r>
      <w:r w:rsidRPr="00F67B47">
        <w:rPr>
          <w:rStyle w:val="Emphasis"/>
          <w:highlight w:val="green"/>
        </w:rPr>
        <w:t>industries</w:t>
      </w:r>
      <w:r w:rsidRPr="00413D39">
        <w:rPr>
          <w:sz w:val="16"/>
        </w:rPr>
        <w:t>, potentially erasing thousands of U.S. jobs.</w:t>
      </w:r>
      <w:r>
        <w:rPr>
          <w:sz w:val="16"/>
        </w:rPr>
        <w:t xml:space="preserve"> </w:t>
      </w: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5512D177" w14:textId="77777777" w:rsidR="00125244" w:rsidRDefault="00125244" w:rsidP="00125244">
      <w:pPr>
        <w:rPr>
          <w:sz w:val="16"/>
        </w:rPr>
      </w:pPr>
    </w:p>
    <w:p w14:paraId="4DFA9C72" w14:textId="77777777" w:rsidR="00125244" w:rsidRPr="00413D39" w:rsidRDefault="00125244" w:rsidP="00125244">
      <w:pPr>
        <w:pStyle w:val="Heading4"/>
        <w:rPr>
          <w:rFonts w:cs="Calibri"/>
        </w:rPr>
      </w:pPr>
      <w:r>
        <w:rPr>
          <w:rFonts w:cs="Calibri"/>
        </w:rPr>
        <w:t xml:space="preserve">That’s </w:t>
      </w:r>
      <w:r w:rsidRPr="00E53E75">
        <w:rPr>
          <w:rFonts w:cs="Calibri"/>
          <w:u w:val="single"/>
        </w:rPr>
        <w:t>weaponized</w:t>
      </w:r>
      <w:r>
        <w:rPr>
          <w:rFonts w:cs="Calibri"/>
        </w:rPr>
        <w:t xml:space="preserve"> – destroys primacy.</w:t>
      </w:r>
    </w:p>
    <w:p w14:paraId="22508F91" w14:textId="77777777" w:rsidR="00125244" w:rsidRPr="00413D39" w:rsidRDefault="00125244" w:rsidP="00125244">
      <w:r w:rsidRPr="00413D39">
        <w:rPr>
          <w:rStyle w:val="Style13ptBold"/>
        </w:rPr>
        <w:t>Kuo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9" w:history="1">
        <w:r w:rsidRPr="00413D39">
          <w:rPr>
            <w:rStyle w:val="Hyperlink"/>
          </w:rPr>
          <w:t>https://thediplomat.com/2017/08/the-great-us-china-biotechnology-and-artificial-intelligence-race/</w:t>
        </w:r>
      </w:hyperlink>
      <w:r w:rsidRPr="00413D39">
        <w:t>] TDI // Re-Cut Justin</w:t>
      </w:r>
    </w:p>
    <w:p w14:paraId="07A07277" w14:textId="77777777" w:rsidR="00125244" w:rsidRPr="00413D39" w:rsidRDefault="00125244" w:rsidP="00125244">
      <w:pPr>
        <w:rPr>
          <w:sz w:val="16"/>
        </w:rPr>
      </w:pPr>
      <w:r w:rsidRPr="00413D39">
        <w:rPr>
          <w:sz w:val="16"/>
        </w:rPr>
        <w:t>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w:t>
      </w:r>
      <w:r>
        <w:rPr>
          <w:sz w:val="16"/>
        </w:rPr>
        <w:t xml:space="preserve"> </w:t>
      </w:r>
      <w:r w:rsidRPr="00413D39">
        <w:rPr>
          <w:sz w:val="16"/>
        </w:rPr>
        <w:t>Explain the motivation behind Chinese investment in U.S. genomics and artificial intelligence (AI).</w:t>
      </w:r>
      <w:r>
        <w:rPr>
          <w:sz w:val="16"/>
        </w:rPr>
        <w:t xml:space="preserve"> </w:t>
      </w:r>
      <w:r w:rsidRPr="00413D39">
        <w:rPr>
          <w:sz w:val="16"/>
        </w:rPr>
        <w:t xml:space="preserve">With large public and private investments inland and in the U.S., </w:t>
      </w:r>
      <w:r w:rsidRPr="00F67B47">
        <w:rPr>
          <w:highlight w:val="green"/>
          <w:u w:val="single"/>
        </w:rPr>
        <w:t>China</w:t>
      </w:r>
      <w:r w:rsidRPr="00413D39">
        <w:rPr>
          <w:u w:val="single"/>
        </w:rPr>
        <w:t xml:space="preserve"> plans to become the next AI-Genomics powerhouse</w:t>
      </w:r>
      <w:r w:rsidRPr="00413D39">
        <w:rPr>
          <w:sz w:val="16"/>
        </w:rPr>
        <w:t>, which indicates that these technologies will soon converge in China.</w:t>
      </w:r>
      <w:r>
        <w:rPr>
          <w:sz w:val="16"/>
        </w:rPr>
        <w:t xml:space="preserve"> </w:t>
      </w:r>
      <w:r w:rsidRPr="00413D39">
        <w:rPr>
          <w:u w:val="single"/>
        </w:rPr>
        <w:t xml:space="preserve">China’s ambition is to </w:t>
      </w:r>
      <w:r w:rsidRPr="00F67B47">
        <w:rPr>
          <w:highlight w:val="green"/>
          <w:u w:val="single"/>
        </w:rPr>
        <w:t>lead</w:t>
      </w:r>
      <w:r w:rsidRPr="00413D39">
        <w:rPr>
          <w:u w:val="single"/>
        </w:rPr>
        <w:t xml:space="preserve"> the </w:t>
      </w:r>
      <w:r w:rsidRPr="00E53E75">
        <w:rPr>
          <w:u w:val="single"/>
        </w:rPr>
        <w:t>global market for precision medicine</w:t>
      </w:r>
      <w:r w:rsidRPr="00E53E75">
        <w:rPr>
          <w:sz w:val="16"/>
        </w:rPr>
        <w:t>,</w:t>
      </w:r>
      <w:r w:rsidRPr="00413D39">
        <w:rPr>
          <w:sz w:val="16"/>
        </w:rPr>
        <w:t xml:space="preserve"> </w:t>
      </w:r>
      <w:r w:rsidRPr="00413D39">
        <w:rPr>
          <w:b/>
          <w:bCs/>
          <w:u w:val="single"/>
        </w:rPr>
        <w:t xml:space="preserve">which </w:t>
      </w:r>
      <w:r w:rsidRPr="00F67B47">
        <w:rPr>
          <w:b/>
          <w:bCs/>
          <w:highlight w:val="green"/>
          <w:u w:val="single"/>
        </w:rPr>
        <w:t>necessitates</w:t>
      </w:r>
      <w:r w:rsidRPr="00413D39">
        <w:rPr>
          <w:b/>
          <w:bCs/>
          <w:u w:val="single"/>
        </w:rPr>
        <w:t xml:space="preserve"> acquiring strategic </w:t>
      </w:r>
      <w:r w:rsidRPr="00F67B47">
        <w:rPr>
          <w:b/>
          <w:bCs/>
          <w:highlight w:val="green"/>
          <w:u w:val="single"/>
        </w:rPr>
        <w:t>tech</w:t>
      </w:r>
      <w:r w:rsidRPr="00413D39">
        <w:rPr>
          <w:sz w:val="16"/>
        </w:rPr>
        <w:t xml:space="preserve">nological and human capital </w:t>
      </w:r>
      <w:r w:rsidRPr="00413D39">
        <w:rPr>
          <w:u w:val="single"/>
        </w:rPr>
        <w:t>in both genomics and AI</w:t>
      </w:r>
      <w:r w:rsidRPr="00413D39">
        <w:rPr>
          <w:sz w:val="16"/>
        </w:rPr>
        <w:t>.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w:t>
      </w:r>
      <w:r>
        <w:rPr>
          <w:sz w:val="16"/>
        </w:rPr>
        <w:t xml:space="preserve"> </w:t>
      </w: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w:t>
      </w:r>
      <w:r>
        <w:rPr>
          <w:sz w:val="16"/>
        </w:rPr>
        <w:t xml:space="preserve"> </w:t>
      </w:r>
      <w:r w:rsidRPr="00413D39">
        <w:rPr>
          <w:sz w:val="16"/>
        </w:rPr>
        <w:t xml:space="preserve">Assess the implications of </w:t>
      </w:r>
      <w:proofErr w:type="spellStart"/>
      <w:r w:rsidRPr="00413D39">
        <w:rPr>
          <w:sz w:val="16"/>
        </w:rPr>
        <w:t>iCarbonX</w:t>
      </w:r>
      <w:proofErr w:type="spellEnd"/>
      <w:r w:rsidRPr="00413D39">
        <w:rPr>
          <w:sz w:val="16"/>
        </w:rPr>
        <w:t xml:space="preserve"> of Shenzhen’s decision to invest US$100 million in U.S.-company </w:t>
      </w:r>
      <w:proofErr w:type="spellStart"/>
      <w:r w:rsidRPr="00413D39">
        <w:rPr>
          <w:sz w:val="16"/>
        </w:rPr>
        <w:t>PatientsLikeMe</w:t>
      </w:r>
      <w:proofErr w:type="spellEnd"/>
      <w:r w:rsidRPr="00413D39">
        <w:rPr>
          <w:sz w:val="16"/>
        </w:rPr>
        <w:t xml:space="preserve"> relative to AI and genomic data collection.</w:t>
      </w:r>
      <w:r>
        <w:rPr>
          <w:sz w:val="16"/>
        </w:rPr>
        <w:t xml:space="preserve"> </w:t>
      </w:r>
      <w:proofErr w:type="spellStart"/>
      <w:r w:rsidRPr="00413D39">
        <w:rPr>
          <w:sz w:val="16"/>
        </w:rPr>
        <w:t>iCarbonX</w:t>
      </w:r>
      <w:proofErr w:type="spellEnd"/>
      <w:r w:rsidRPr="00413D39">
        <w:rPr>
          <w:sz w:val="16"/>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413D39">
        <w:rPr>
          <w:sz w:val="16"/>
        </w:rPr>
        <w:t>iCarbonX</w:t>
      </w:r>
      <w:proofErr w:type="spellEnd"/>
      <w:r w:rsidRPr="00413D39">
        <w:rPr>
          <w:sz w:val="16"/>
        </w:rPr>
        <w:t xml:space="preserve"> invested $100 million in </w:t>
      </w:r>
      <w:proofErr w:type="spellStart"/>
      <w:r w:rsidRPr="00413D39">
        <w:rPr>
          <w:sz w:val="16"/>
        </w:rPr>
        <w:t>PatientsLikeMe</w:t>
      </w:r>
      <w:proofErr w:type="spellEnd"/>
      <w:r w:rsidRPr="00413D39">
        <w:rPr>
          <w:sz w:val="16"/>
        </w:rPr>
        <w:t xml:space="preserve">, getting a hold over data from the biggest online network of patients with rare and chronic diseases. If successful, this effort could turn into genetic gold, making </w:t>
      </w:r>
      <w:proofErr w:type="spellStart"/>
      <w:r w:rsidRPr="00413D39">
        <w:rPr>
          <w:sz w:val="16"/>
        </w:rPr>
        <w:t>iCarbonX</w:t>
      </w:r>
      <w:proofErr w:type="spellEnd"/>
      <w:r w:rsidRPr="00413D39">
        <w:rPr>
          <w:sz w:val="16"/>
        </w:rPr>
        <w:t xml:space="preserve"> one of the wealthiest healthcare companies in China and beyond.</w:t>
      </w:r>
      <w:r>
        <w:rPr>
          <w:sz w:val="16"/>
        </w:rPr>
        <w:t xml:space="preserve"> </w:t>
      </w:r>
      <w:r w:rsidRPr="00413D39">
        <w:rPr>
          <w:sz w:val="16"/>
        </w:rPr>
        <w:t xml:space="preserve">The risk factor is that </w:t>
      </w:r>
      <w:proofErr w:type="spellStart"/>
      <w:r w:rsidRPr="00413D39">
        <w:rPr>
          <w:sz w:val="16"/>
        </w:rPr>
        <w:t>iCarbonX</w:t>
      </w:r>
      <w:proofErr w:type="spellEnd"/>
      <w:r w:rsidRPr="00413D39">
        <w:rPr>
          <w:sz w:val="1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w:t>
      </w:r>
      <w:r>
        <w:rPr>
          <w:sz w:val="16"/>
        </w:rPr>
        <w:t xml:space="preserve"> </w:t>
      </w:r>
      <w:r w:rsidRPr="00413D39">
        <w:rPr>
          <w:sz w:val="16"/>
        </w:rPr>
        <w:t>Why is Chinese access to U.S. genomic data a national security concern?</w:t>
      </w:r>
      <w:r>
        <w:rPr>
          <w:sz w:val="16"/>
        </w:rPr>
        <w:t xml:space="preserve"> </w:t>
      </w:r>
      <w:r w:rsidRPr="00F67B47">
        <w:rPr>
          <w:b/>
          <w:bCs/>
          <w:highlight w:val="green"/>
          <w:u w:val="single"/>
        </w:rPr>
        <w:t>Genomics</w:t>
      </w:r>
      <w:r w:rsidRPr="00413D39">
        <w:rPr>
          <w:sz w:val="16"/>
        </w:rPr>
        <w:t xml:space="preserve"> and computing research</w:t>
      </w:r>
      <w:r w:rsidRPr="00413D39">
        <w:rPr>
          <w:b/>
          <w:bCs/>
          <w:u w:val="single"/>
        </w:rPr>
        <w:t xml:space="preserve"> </w:t>
      </w:r>
      <w:r w:rsidRPr="00F67B47">
        <w:rPr>
          <w:b/>
          <w:bCs/>
          <w:highlight w:val="green"/>
          <w:u w:val="single"/>
        </w:rPr>
        <w:t>is</w:t>
      </w:r>
      <w:r w:rsidRPr="00413D39">
        <w:rPr>
          <w:b/>
          <w:bCs/>
          <w:u w:val="single"/>
        </w:rPr>
        <w:t xml:space="preserve"> inherently </w:t>
      </w:r>
      <w:r w:rsidRPr="00F67B47">
        <w:rPr>
          <w:b/>
          <w:bCs/>
          <w:highlight w:val="green"/>
          <w:u w:val="single"/>
        </w:rPr>
        <w:t>dual-use</w:t>
      </w:r>
      <w:r w:rsidRPr="00413D39">
        <w:rPr>
          <w:b/>
          <w:bCs/>
          <w:u w:val="single"/>
        </w:rPr>
        <w:t xml:space="preserve">, therefore a </w:t>
      </w:r>
      <w:r w:rsidRPr="00E53E75">
        <w:rPr>
          <w:b/>
          <w:bCs/>
          <w:u w:val="single"/>
        </w:rPr>
        <w:t xml:space="preserve">strategic advantage in a nation’s security arsenal. </w:t>
      </w:r>
      <w:r w:rsidRPr="00E53E75">
        <w:rPr>
          <w:u w:val="single"/>
        </w:rPr>
        <w:t>Using AI systems to understand</w:t>
      </w:r>
      <w:r w:rsidRPr="00E53E75">
        <w:rPr>
          <w:sz w:val="16"/>
        </w:rPr>
        <w:t xml:space="preserve"> how the functioning of our </w:t>
      </w:r>
      <w:r w:rsidRPr="00E53E75">
        <w:rPr>
          <w:u w:val="single"/>
        </w:rPr>
        <w:t>genomes impacts</w:t>
      </w:r>
      <w:r w:rsidRPr="00E53E75">
        <w:rPr>
          <w:sz w:val="16"/>
        </w:rPr>
        <w:t xml:space="preserve"> our health</w:t>
      </w:r>
      <w:r w:rsidRPr="00413D39">
        <w:rPr>
          <w:sz w:val="16"/>
        </w:rPr>
        <w:t xml:space="preserve"> </w:t>
      </w:r>
      <w:r w:rsidRPr="00413D39">
        <w:rPr>
          <w:b/>
          <w:bCs/>
          <w:u w:val="single"/>
        </w:rPr>
        <w:t xml:space="preserve">is of strategic </w:t>
      </w:r>
      <w:r w:rsidRPr="00F67B47">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E53E75">
        <w:rPr>
          <w:u w:val="single"/>
        </w:rPr>
        <w:t>increasing developments at the forefront of medical countermeasures</w:t>
      </w:r>
      <w:r w:rsidRPr="00E53E75">
        <w:rPr>
          <w:sz w:val="16"/>
        </w:rPr>
        <w:t xml:space="preserve">, </w:t>
      </w:r>
      <w:r w:rsidRPr="00E53E75">
        <w:rPr>
          <w:b/>
          <w:bCs/>
          <w:u w:val="single"/>
        </w:rPr>
        <w:t>including vaccines</w:t>
      </w:r>
      <w:r w:rsidRPr="00E53E75">
        <w:rPr>
          <w:sz w:val="16"/>
        </w:rPr>
        <w:t xml:space="preserve">, antibiotics, and targeted treatments relying on virus-engineering and microbiome research. </w:t>
      </w:r>
      <w:r w:rsidRPr="00E53E75">
        <w:rPr>
          <w:u w:val="single"/>
        </w:rPr>
        <w:t>Applying deep learning</w:t>
      </w:r>
      <w:r w:rsidRPr="00E53E75">
        <w:rPr>
          <w:sz w:val="16"/>
        </w:rPr>
        <w:t xml:space="preserve"> to genomics data-sets </w:t>
      </w:r>
      <w:r w:rsidRPr="00E53E75">
        <w:rPr>
          <w:u w:val="single"/>
        </w:rPr>
        <w:t>could help</w:t>
      </w:r>
      <w:r w:rsidRPr="00E53E75">
        <w:rPr>
          <w:sz w:val="16"/>
        </w:rPr>
        <w:t xml:space="preserve"> geneticists learn how to use genome-editing (CRISPR) to efficiently engineer</w:t>
      </w:r>
      <w:r w:rsidRPr="00413D39">
        <w:rPr>
          <w:sz w:val="16"/>
        </w:rPr>
        <w:t xml:space="preserve"> living systems, but also </w:t>
      </w:r>
      <w:r w:rsidRPr="00413D39">
        <w:rPr>
          <w:u w:val="single"/>
        </w:rPr>
        <w:t>to treat and, even “</w:t>
      </w:r>
      <w:r w:rsidRPr="00F67B47">
        <w:rPr>
          <w:highlight w:val="green"/>
          <w:u w:val="single"/>
        </w:rPr>
        <w:t>optimize</w:t>
      </w:r>
      <w:r w:rsidRPr="00413D39">
        <w:rPr>
          <w:u w:val="single"/>
        </w:rPr>
        <w:t xml:space="preserve">,” human </w:t>
      </w:r>
      <w:r w:rsidRPr="00F67B47">
        <w:rPr>
          <w:highlight w:val="green"/>
          <w:u w:val="single"/>
        </w:rPr>
        <w:t>health</w:t>
      </w:r>
      <w:r w:rsidRPr="00413D39">
        <w:rPr>
          <w:sz w:val="16"/>
        </w:rPr>
        <w:t xml:space="preserve">, </w:t>
      </w:r>
      <w:r w:rsidRPr="00413D39">
        <w:rPr>
          <w:b/>
          <w:bCs/>
          <w:u w:val="single"/>
        </w:rPr>
        <w:t xml:space="preserve">with potential </w:t>
      </w:r>
      <w:r w:rsidRPr="00F67B47">
        <w:rPr>
          <w:b/>
          <w:bCs/>
          <w:highlight w:val="green"/>
          <w:u w:val="single"/>
        </w:rPr>
        <w:t>applications in military enhancement</w:t>
      </w:r>
      <w:r w:rsidRPr="00413D39">
        <w:rPr>
          <w:b/>
          <w:bCs/>
          <w:sz w:val="16"/>
        </w:rPr>
        <w:t>s</w:t>
      </w:r>
      <w:r w:rsidRPr="00413D39">
        <w:rPr>
          <w:sz w:val="16"/>
        </w:rPr>
        <w:t xml:space="preserve">. A $15 million partnership between a U.S. company, Gingko </w:t>
      </w:r>
      <w:proofErr w:type="spellStart"/>
      <w:r w:rsidRPr="00413D39">
        <w:rPr>
          <w:sz w:val="16"/>
        </w:rPr>
        <w:t>Bioworks</w:t>
      </w:r>
      <w:proofErr w:type="spellEnd"/>
      <w:r w:rsidRPr="00413D39">
        <w:rPr>
          <w:sz w:val="16"/>
        </w:rPr>
        <w:t>, and DARPA aims to genetically design new probiotics as a protection for soldiers against a variety of stomach bugs and illnesses.</w:t>
      </w:r>
      <w:r>
        <w:rPr>
          <w:sz w:val="16"/>
        </w:rPr>
        <w:t xml:space="preserve"> </w:t>
      </w:r>
      <w:r w:rsidRPr="00413D39">
        <w:rPr>
          <w:sz w:val="16"/>
        </w:rPr>
        <w:t xml:space="preserve">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F67B47">
        <w:rPr>
          <w:b/>
          <w:bCs/>
          <w:highlight w:val="green"/>
          <w:u w:val="single"/>
        </w:rPr>
        <w:t>Gaining access to</w:t>
      </w:r>
      <w:r w:rsidRPr="00413D39">
        <w:rPr>
          <w:b/>
          <w:bCs/>
          <w:u w:val="single"/>
        </w:rPr>
        <w:t xml:space="preserve"> increasingly large </w:t>
      </w:r>
      <w:r w:rsidRPr="00F67B47">
        <w:rPr>
          <w:b/>
          <w:bCs/>
          <w:highlight w:val="green"/>
          <w:u w:val="single"/>
        </w:rPr>
        <w:t xml:space="preserve">U.S. </w:t>
      </w:r>
      <w:r w:rsidRPr="00E53E75">
        <w:rPr>
          <w:b/>
          <w:bCs/>
          <w:u w:val="single"/>
        </w:rPr>
        <w:t xml:space="preserve">genomic </w:t>
      </w:r>
      <w:r w:rsidRPr="00F67B47">
        <w:rPr>
          <w:b/>
          <w:bCs/>
          <w:highlight w:val="green"/>
          <w:u w:val="single"/>
        </w:rPr>
        <w:t>data-sets gives China a</w:t>
      </w:r>
      <w:r w:rsidRPr="00413D39">
        <w:rPr>
          <w:b/>
          <w:bCs/>
          <w:u w:val="single"/>
        </w:rPr>
        <w:t xml:space="preserve"> </w:t>
      </w:r>
      <w:r w:rsidRPr="00E53E75">
        <w:rPr>
          <w:b/>
          <w:bCs/>
          <w:u w:val="single"/>
        </w:rPr>
        <w:t>knowledge</w:t>
      </w:r>
      <w:r w:rsidRPr="00413D39">
        <w:rPr>
          <w:b/>
          <w:bCs/>
          <w:u w:val="single"/>
        </w:rPr>
        <w:t xml:space="preserve"> </w:t>
      </w:r>
      <w:r w:rsidRPr="00F67B47">
        <w:rPr>
          <w:b/>
          <w:bCs/>
          <w:highlight w:val="green"/>
          <w:u w:val="single"/>
        </w:rPr>
        <w:t>advantage in</w:t>
      </w:r>
      <w:r w:rsidRPr="00E53E75">
        <w:rPr>
          <w:b/>
          <w:bCs/>
          <w:u w:val="single"/>
        </w:rPr>
        <w:t>to</w:t>
      </w:r>
      <w:r w:rsidRPr="00413D39">
        <w:rPr>
          <w:b/>
          <w:bCs/>
          <w:u w:val="single"/>
        </w:rPr>
        <w:t xml:space="preserve"> leading the next ste</w:t>
      </w:r>
      <w:r w:rsidRPr="00E53E75">
        <w:rPr>
          <w:b/>
          <w:bCs/>
          <w:u w:val="single"/>
        </w:rPr>
        <w:t>ps in</w:t>
      </w:r>
      <w:r w:rsidRPr="00413D39">
        <w:rPr>
          <w:b/>
          <w:bCs/>
          <w:u w:val="single"/>
        </w:rPr>
        <w:t xml:space="preserve"> </w:t>
      </w:r>
      <w:r w:rsidRPr="002051EE">
        <w:rPr>
          <w:b/>
          <w:bCs/>
          <w:u w:val="single"/>
        </w:rPr>
        <w:t xml:space="preserve">bio-military </w:t>
      </w:r>
      <w:r w:rsidRPr="00F67B47">
        <w:rPr>
          <w:b/>
          <w:bCs/>
          <w:highlight w:val="green"/>
          <w:u w:val="single"/>
        </w:rPr>
        <w:t>research</w:t>
      </w:r>
      <w:r w:rsidRPr="00413D39">
        <w:rPr>
          <w:b/>
          <w:bCs/>
          <w:u w:val="single"/>
        </w:rPr>
        <w:t>.</w:t>
      </w:r>
      <w:r>
        <w:rPr>
          <w:sz w:val="16"/>
        </w:rPr>
        <w:t xml:space="preserve"> </w:t>
      </w:r>
      <w:r w:rsidRPr="00413D39">
        <w:rPr>
          <w:sz w:val="16"/>
        </w:rPr>
        <w:t>Could biomedical data be used to develop bioweapons? Explain.</w:t>
      </w:r>
      <w:r>
        <w:rPr>
          <w:sz w:val="16"/>
        </w:rPr>
        <w:t xml:space="preserve"> </w:t>
      </w:r>
      <w:r w:rsidRPr="00413D39">
        <w:rPr>
          <w:u w:val="single"/>
        </w:rPr>
        <w:t xml:space="preserve">Personalized medicine advances mean that personalized </w:t>
      </w:r>
      <w:r w:rsidRPr="00F67B47">
        <w:rPr>
          <w:highlight w:val="green"/>
          <w:u w:val="single"/>
        </w:rPr>
        <w:t>bio-attacks</w:t>
      </w:r>
      <w:r w:rsidRPr="00413D39">
        <w:rPr>
          <w:u w:val="single"/>
        </w:rPr>
        <w:t xml:space="preserve"> are </w:t>
      </w:r>
      <w:r w:rsidRPr="00E53E75">
        <w:rPr>
          <w:u w:val="single"/>
        </w:rPr>
        <w:t xml:space="preserve">increasingly </w:t>
      </w:r>
      <w:r w:rsidRPr="00F67B47">
        <w:rPr>
          <w:highlight w:val="green"/>
          <w:u w:val="single"/>
        </w:rPr>
        <w:t>possible</w:t>
      </w:r>
      <w:r w:rsidRPr="00413D39">
        <w:rPr>
          <w:u w:val="single"/>
        </w:rPr>
        <w:t xml:space="preserve">. </w:t>
      </w:r>
      <w:r w:rsidRPr="00413D39">
        <w:rPr>
          <w:sz w:val="16"/>
        </w:rPr>
        <w:t xml:space="preserve">The combination of AI with biomedical data and genome-editing technologies will help us predict genes most important to particular functions. </w:t>
      </w:r>
      <w:r w:rsidRPr="00413D39">
        <w:rPr>
          <w:u w:val="single"/>
        </w:rPr>
        <w:t xml:space="preserve">Such </w:t>
      </w:r>
      <w:r w:rsidRPr="00F67B47">
        <w:rPr>
          <w:highlight w:val="green"/>
          <w:u w:val="single"/>
        </w:rPr>
        <w:t>insights</w:t>
      </w:r>
      <w:r w:rsidRPr="00413D39">
        <w:rPr>
          <w:u w:val="single"/>
        </w:rPr>
        <w:t xml:space="preserve"> will </w:t>
      </w:r>
      <w:r w:rsidRPr="00F67B47">
        <w:rPr>
          <w:highlight w:val="green"/>
          <w:u w:val="single"/>
        </w:rPr>
        <w:t>contribute to</w:t>
      </w:r>
      <w:r w:rsidRPr="00413D39">
        <w:rPr>
          <w:u w:val="single"/>
        </w:rPr>
        <w:t xml:space="preserve"> knowing how </w:t>
      </w:r>
      <w:r w:rsidRPr="00E53E75">
        <w:rPr>
          <w:u w:val="single"/>
        </w:rPr>
        <w:t>a particular disease occurs,</w:t>
      </w:r>
      <w:r w:rsidRPr="00E53E75">
        <w:rPr>
          <w:sz w:val="16"/>
        </w:rPr>
        <w:t xml:space="preserve"> how</w:t>
      </w:r>
      <w:r w:rsidRPr="00413D39">
        <w:rPr>
          <w:sz w:val="16"/>
        </w:rPr>
        <w:t xml:space="preserve"> a newly-discovered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F67B47">
        <w:rPr>
          <w:b/>
          <w:bCs/>
          <w:highlight w:val="green"/>
          <w:u w:val="single"/>
        </w:rPr>
        <w:t>engineer pathogens</w:t>
      </w:r>
      <w:r w:rsidRPr="00413D39">
        <w:rPr>
          <w:b/>
          <w:bCs/>
          <w:u w:val="single"/>
        </w:rPr>
        <w:t xml:space="preserve"> that are tailored to overcome the immune system or the microbiome of specific populations. </w:t>
      </w:r>
    </w:p>
    <w:p w14:paraId="3153E8F7" w14:textId="77777777" w:rsidR="00125244" w:rsidRPr="00413D39" w:rsidRDefault="00125244" w:rsidP="00125244"/>
    <w:p w14:paraId="7B1D2C3C" w14:textId="77777777" w:rsidR="00125244" w:rsidRPr="00413D39" w:rsidRDefault="00125244" w:rsidP="00125244">
      <w:pPr>
        <w:pStyle w:val="Heading4"/>
        <w:rPr>
          <w:rFonts w:cs="Calibri"/>
        </w:rPr>
      </w:pPr>
      <w:r w:rsidRPr="00413D39">
        <w:rPr>
          <w:rFonts w:cs="Calibri"/>
        </w:rPr>
        <w:t xml:space="preserve">That causes </w:t>
      </w:r>
      <w:r w:rsidRPr="00413D39">
        <w:rPr>
          <w:rFonts w:cs="Calibri"/>
          <w:u w:val="single"/>
        </w:rPr>
        <w:t>extinction</w:t>
      </w:r>
      <w:r w:rsidRPr="00413D39">
        <w:rPr>
          <w:rFonts w:cs="Calibri"/>
        </w:rPr>
        <w:t>.</w:t>
      </w:r>
    </w:p>
    <w:p w14:paraId="2936F834" w14:textId="77777777" w:rsidR="00125244" w:rsidRPr="00413D39" w:rsidRDefault="00125244" w:rsidP="00125244">
      <w:r w:rsidRPr="00413D39">
        <w:rPr>
          <w:rStyle w:val="Style13ptBold"/>
        </w:rPr>
        <w:t>Yulis 17</w:t>
      </w:r>
      <w:r w:rsidRPr="00413D39">
        <w:t xml:space="preserve"> [Max; Major in PoliSci, Penn Political Review; “In Defense of Liberal Internationalism,” Penn Political Review; 4/8/17; </w:t>
      </w:r>
      <w:hyperlink r:id="rId10" w:history="1">
        <w:r w:rsidRPr="00413D39">
          <w:rPr>
            <w:rStyle w:val="Hyperlink"/>
          </w:rPr>
          <w:t>http://pennpoliticalreview.org/2017/04/in-defense-of-liberal-internationalism/</w:t>
        </w:r>
      </w:hyperlink>
      <w:r w:rsidRPr="00413D39">
        <w:t>] // Re-Cut Justin</w:t>
      </w:r>
    </w:p>
    <w:p w14:paraId="3CDCA6DA" w14:textId="77777777" w:rsidR="00125244" w:rsidRPr="00413D39" w:rsidRDefault="00125244" w:rsidP="00125244">
      <w:pPr>
        <w:rPr>
          <w:sz w:val="16"/>
        </w:rPr>
      </w:pPr>
      <w:r w:rsidRPr="00413D39">
        <w:rPr>
          <w:sz w:val="16"/>
        </w:rPr>
        <w:t xml:space="preserve">Over the past decade, international headlines have been bombarded with </w:t>
      </w:r>
      <w:r w:rsidRPr="00413D39">
        <w:rPr>
          <w:u w:val="single"/>
        </w:rPr>
        <w:t xml:space="preserve">stories about the </w:t>
      </w:r>
      <w:r w:rsidRPr="00F67B47">
        <w:rPr>
          <w:rStyle w:val="Emphasis"/>
          <w:highlight w:val="green"/>
        </w:rPr>
        <w:t>unraveling</w:t>
      </w:r>
      <w:r w:rsidRPr="00413D39">
        <w:rPr>
          <w:u w:val="single"/>
        </w:rPr>
        <w:t xml:space="preserve"> of the </w:t>
      </w:r>
      <w:r w:rsidRPr="00413D39">
        <w:rPr>
          <w:rStyle w:val="Emphasis"/>
        </w:rPr>
        <w:t xml:space="preserve">post-Cold War </w:t>
      </w:r>
      <w:r w:rsidRPr="00F67B47">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F67B47">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F67B47">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has the ability to revive the world order and traditionally hallmarked human rights, peace, and democracy. </w:t>
      </w:r>
      <w:r w:rsidRPr="00413D39">
        <w:rPr>
          <w:rStyle w:val="Emphasis"/>
        </w:rPr>
        <w:t>The United States</w:t>
      </w:r>
      <w:r w:rsidRPr="00413D39">
        <w:rPr>
          <w:sz w:val="16"/>
        </w:rPr>
        <w:t xml:space="preserve">, with all of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in an effort to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77F9C95E" w14:textId="77777777" w:rsidR="00125244" w:rsidRPr="00413D39" w:rsidRDefault="00125244" w:rsidP="00125244">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F67B47">
        <w:rPr>
          <w:rStyle w:val="Emphasis"/>
          <w:highlight w:val="green"/>
        </w:rPr>
        <w:t>cooperation</w:t>
      </w:r>
      <w:r w:rsidRPr="00F67B47">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F67B47">
        <w:rPr>
          <w:highlight w:val="green"/>
          <w:u w:val="single"/>
        </w:rPr>
        <w:t xml:space="preserve">norms </w:t>
      </w:r>
      <w:r w:rsidRPr="00413D39">
        <w:rPr>
          <w:u w:val="single"/>
        </w:rPr>
        <w:t xml:space="preserve">that highlight the importance of </w:t>
      </w:r>
      <w:r w:rsidRPr="00F67B47">
        <w:rPr>
          <w:highlight w:val="green"/>
          <w:u w:val="single"/>
        </w:rPr>
        <w:t xml:space="preserve">stable </w:t>
      </w:r>
      <w:r w:rsidRPr="00F67B47">
        <w:rPr>
          <w:rStyle w:val="Emphasis"/>
          <w:highlight w:val="green"/>
        </w:rPr>
        <w:t>governance</w:t>
      </w:r>
      <w:r w:rsidRPr="00F67B47">
        <w:rPr>
          <w:highlight w:val="green"/>
          <w:u w:val="single"/>
        </w:rPr>
        <w:t xml:space="preserve">, </w:t>
      </w:r>
      <w:r w:rsidRPr="00F67B47">
        <w:rPr>
          <w:rStyle w:val="Emphasis"/>
          <w:highlight w:val="green"/>
        </w:rPr>
        <w:t>democracy</w:t>
      </w:r>
      <w:r w:rsidRPr="00413D39">
        <w:rPr>
          <w:u w:val="single"/>
        </w:rPr>
        <w:t xml:space="preserve">, and </w:t>
      </w:r>
      <w:r w:rsidRPr="00F67B47">
        <w:rPr>
          <w:rStyle w:val="Emphasis"/>
          <w:highlight w:val="green"/>
        </w:rPr>
        <w:t>human rights</w:t>
      </w:r>
      <w:r w:rsidRPr="00F67B47">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F67B47">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F67B47">
        <w:rPr>
          <w:rStyle w:val="Emphasis"/>
          <w:highlight w:val="green"/>
        </w:rPr>
        <w:t>rely</w:t>
      </w:r>
      <w:r w:rsidRPr="00413D39">
        <w:rPr>
          <w:rStyle w:val="Emphasis"/>
        </w:rPr>
        <w:t xml:space="preserve">ing </w:t>
      </w:r>
      <w:r w:rsidRPr="00F67B47">
        <w:rPr>
          <w:rStyle w:val="Emphasis"/>
          <w:highlight w:val="green"/>
        </w:rPr>
        <w:t>on war to maintain</w:t>
      </w:r>
      <w:r w:rsidRPr="00413D39">
        <w:rPr>
          <w:rStyle w:val="Emphasis"/>
        </w:rPr>
        <w:t xml:space="preserve"> their legitimacy and </w:t>
      </w:r>
      <w:r w:rsidRPr="00F67B47">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44AF02A0" w14:textId="77777777" w:rsidR="00125244" w:rsidRPr="00413D39" w:rsidRDefault="00125244" w:rsidP="00125244">
      <w:pPr>
        <w:rPr>
          <w:rStyle w:val="Emphasis"/>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F67B47">
        <w:rPr>
          <w:rStyle w:val="Emphasis"/>
          <w:highlight w:val="green"/>
        </w:rPr>
        <w:t>undo</w:t>
      </w:r>
      <w:r w:rsidRPr="00413D39">
        <w:rPr>
          <w:rStyle w:val="Emphasis"/>
        </w:rPr>
        <w:t xml:space="preserve"> much of the United States’ extensive network of </w:t>
      </w:r>
      <w:r w:rsidRPr="00F67B47">
        <w:rPr>
          <w:rStyle w:val="Emphasis"/>
          <w:highlight w:val="green"/>
        </w:rPr>
        <w:t>alliances</w:t>
      </w:r>
      <w:r w:rsidRPr="00413D39">
        <w:rPr>
          <w:sz w:val="16"/>
        </w:rPr>
        <w:t xml:space="preserve">, formerly </w:t>
      </w:r>
      <w:r w:rsidRPr="00F67B47">
        <w:rPr>
          <w:highlight w:val="green"/>
          <w:u w:val="single"/>
        </w:rPr>
        <w:t xml:space="preserve">non-nuclear states </w:t>
      </w:r>
      <w:r w:rsidRPr="00413D39">
        <w:rPr>
          <w:u w:val="single"/>
        </w:rPr>
        <w:t xml:space="preserve">may be forced to </w:t>
      </w:r>
      <w:r w:rsidRPr="00F67B47">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F67B47">
        <w:rPr>
          <w:rStyle w:val="Emphasis"/>
          <w:highlight w:val="green"/>
        </w:rPr>
        <w:t>Japan and So</w:t>
      </w:r>
      <w:r w:rsidRPr="00413D39">
        <w:rPr>
          <w:rStyle w:val="Emphasis"/>
        </w:rPr>
        <w:t xml:space="preserve">uth </w:t>
      </w:r>
      <w:r w:rsidRPr="00F67B47">
        <w:rPr>
          <w:rStyle w:val="Emphasis"/>
          <w:highlight w:val="green"/>
        </w:rPr>
        <w:t>Ko</w:t>
      </w:r>
      <w:r w:rsidRPr="00413D39">
        <w:rPr>
          <w:rStyle w:val="Emphasis"/>
        </w:rPr>
        <w:t>rea to remobilize</w:t>
      </w:r>
      <w:r w:rsidRPr="00413D39">
        <w:rPr>
          <w:u w:val="single"/>
        </w:rPr>
        <w:t xml:space="preserve"> and begin their own </w:t>
      </w:r>
      <w:r w:rsidRPr="00F67B47">
        <w:rPr>
          <w:rStyle w:val="Emphasis"/>
          <w:highlight w:val="green"/>
        </w:rPr>
        <w:t>nuclear</w:t>
      </w:r>
      <w:r w:rsidRPr="00413D39">
        <w:rPr>
          <w:rStyle w:val="Emphasis"/>
        </w:rPr>
        <w:t xml:space="preserve"> weapon </w:t>
      </w:r>
      <w:r w:rsidRPr="00F67B47">
        <w:rPr>
          <w:rStyle w:val="Emphasis"/>
          <w:highlight w:val="green"/>
        </w:rPr>
        <w:t>programs</w:t>
      </w:r>
      <w:r w:rsidRPr="00413D39">
        <w:rPr>
          <w:sz w:val="16"/>
        </w:rPr>
        <w:t xml:space="preserve">.[4] A world with more nuclear actors is a formula for chaos, especially if nuclear weapons become mass-produced. </w:t>
      </w:r>
      <w:r w:rsidRPr="00F67B47">
        <w:rPr>
          <w:highlight w:val="green"/>
          <w:u w:val="single"/>
        </w:rPr>
        <w:t xml:space="preserve">Non-state actors </w:t>
      </w:r>
      <w:r w:rsidRPr="00413D39">
        <w:rPr>
          <w:u w:val="single"/>
        </w:rPr>
        <w:t xml:space="preserve">will increasingly </w:t>
      </w:r>
      <w:r w:rsidRPr="00F67B47">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F67B47">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F67B47">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w:t>
      </w:r>
      <w:proofErr w:type="spellStart"/>
      <w:r w:rsidRPr="00413D39">
        <w:rPr>
          <w:u w:val="single"/>
        </w:rPr>
        <w:t>deproliferation</w:t>
      </w:r>
      <w:proofErr w:type="spellEnd"/>
      <w:r w:rsidRPr="00413D39">
        <w:rPr>
          <w:u w:val="single"/>
        </w:rPr>
        <w:t xml:space="preserve"> to become a cornerstone of the global agenda, a </w:t>
      </w:r>
      <w:r w:rsidRPr="00413D39">
        <w:rPr>
          <w:rStyle w:val="Emphasis"/>
        </w:rPr>
        <w:t xml:space="preserve">pacifying and </w:t>
      </w:r>
      <w:r w:rsidRPr="00F67B47">
        <w:rPr>
          <w:rStyle w:val="Emphasis"/>
          <w:highlight w:val="green"/>
        </w:rPr>
        <w:t xml:space="preserve">democratic power must rise </w:t>
      </w:r>
      <w:r w:rsidRPr="00413D39">
        <w:rPr>
          <w:rStyle w:val="Emphasis"/>
        </w:rPr>
        <w:t>to the limelight to advocate the virtues of peace, stability, and human rights.</w:t>
      </w:r>
    </w:p>
    <w:p w14:paraId="55138003" w14:textId="0A19D1D4" w:rsidR="00125244" w:rsidRDefault="00125244" w:rsidP="00125244"/>
    <w:p w14:paraId="1B936006" w14:textId="0B6B10CA" w:rsidR="00DC3063" w:rsidRDefault="00DC3063" w:rsidP="00DC3063">
      <w:pPr>
        <w:pStyle w:val="Heading2"/>
      </w:pPr>
      <w:r>
        <w:t>3</w:t>
      </w:r>
    </w:p>
    <w:p w14:paraId="256FC843" w14:textId="29398647" w:rsidR="00DC3063" w:rsidRDefault="00DC3063" w:rsidP="00DC3063">
      <w:pPr>
        <w:pStyle w:val="Heading3"/>
      </w:pPr>
      <w:r>
        <w:t>DA</w:t>
      </w:r>
    </w:p>
    <w:p w14:paraId="3BB0616D" w14:textId="77777777" w:rsidR="00DC3063" w:rsidRPr="00B00817" w:rsidRDefault="00DC3063" w:rsidP="00DC3063">
      <w:pPr>
        <w:pStyle w:val="Heading4"/>
        <w:rPr>
          <w:rFonts w:cs="Calibri"/>
        </w:rPr>
      </w:pPr>
      <w:r w:rsidRPr="00B00817">
        <w:rPr>
          <w:rFonts w:cs="Calibri"/>
        </w:rPr>
        <w:t xml:space="preserve">WTO </w:t>
      </w:r>
      <w:r w:rsidRPr="00B00817">
        <w:rPr>
          <w:rFonts w:cs="Calibri"/>
          <w:u w:val="single"/>
        </w:rPr>
        <w:t>consensus</w:t>
      </w:r>
      <w:r w:rsidRPr="00B00817">
        <w:rPr>
          <w:rFonts w:cs="Calibri"/>
        </w:rPr>
        <w:t xml:space="preserve"> on </w:t>
      </w:r>
      <w:r w:rsidRPr="00B00817">
        <w:rPr>
          <w:rFonts w:cs="Calibri"/>
          <w:u w:val="single"/>
        </w:rPr>
        <w:t>fishing subsidies</w:t>
      </w:r>
      <w:r w:rsidRPr="00B00817">
        <w:rPr>
          <w:rFonts w:cs="Calibri"/>
        </w:rPr>
        <w:t xml:space="preserve"> likely now but </w:t>
      </w:r>
      <w:r w:rsidRPr="00B00817">
        <w:rPr>
          <w:rFonts w:cs="Calibri"/>
          <w:u w:val="single"/>
        </w:rPr>
        <w:t>requires negotiations</w:t>
      </w:r>
      <w:r w:rsidRPr="00B00817">
        <w:rPr>
          <w:rFonts w:cs="Calibri"/>
        </w:rPr>
        <w:t xml:space="preserve">- consensus is </w:t>
      </w:r>
      <w:r w:rsidRPr="00B00817">
        <w:rPr>
          <w:rFonts w:cs="Calibri"/>
          <w:u w:val="single"/>
        </w:rPr>
        <w:t>key</w:t>
      </w:r>
      <w:r w:rsidRPr="00B00817">
        <w:rPr>
          <w:rFonts w:cs="Calibri"/>
        </w:rPr>
        <w:t xml:space="preserve"> to solving overfishing- the brink is </w:t>
      </w:r>
      <w:r w:rsidRPr="00B00817">
        <w:rPr>
          <w:rFonts w:cs="Calibri"/>
          <w:u w:val="single"/>
        </w:rPr>
        <w:t>now</w:t>
      </w:r>
      <w:r w:rsidRPr="00B00817">
        <w:rPr>
          <w:rFonts w:cs="Calibri"/>
        </w:rPr>
        <w:t>.</w:t>
      </w:r>
    </w:p>
    <w:p w14:paraId="7896647E" w14:textId="77777777" w:rsidR="00DC3063" w:rsidRPr="00B00817" w:rsidRDefault="00DC3063" w:rsidP="00DC3063">
      <w:r w:rsidRPr="00B00817">
        <w:rPr>
          <w:rStyle w:val="Style13ptBold"/>
        </w:rPr>
        <w:t>Koop 21</w:t>
      </w:r>
      <w:r w:rsidRPr="00B00817">
        <w:t xml:space="preserve"> [Fermin; Argentine journalist specializing in the environment with experience across diverse publications; “WTO Inches Towards a Deal to End Harmful Fishing Subsidies,” Maritime-Executive; 7/30/21; </w:t>
      </w:r>
      <w:hyperlink r:id="rId11" w:history="1">
        <w:r w:rsidRPr="00B00817">
          <w:rPr>
            <w:rStyle w:val="Hyperlink"/>
          </w:rPr>
          <w:t>https://www.maritime-executive.com/editorials/wto-inches-towards-a-deal-to-end-harmful-fishing-subsidies</w:t>
        </w:r>
      </w:hyperlink>
      <w:r w:rsidRPr="00B00817">
        <w:t>] Justin</w:t>
      </w:r>
    </w:p>
    <w:p w14:paraId="3C9A2412" w14:textId="33AB0EBB" w:rsidR="00DC3063" w:rsidRDefault="00DC3063" w:rsidP="00DC3063">
      <w:pPr>
        <w:rPr>
          <w:sz w:val="16"/>
        </w:rPr>
      </w:pPr>
      <w:r w:rsidRPr="00B00817">
        <w:rPr>
          <w:sz w:val="16"/>
        </w:rPr>
        <w:t xml:space="preserve">After more than 20 years of negotiations, </w:t>
      </w:r>
      <w:r w:rsidRPr="00B00817">
        <w:rPr>
          <w:u w:val="single"/>
        </w:rPr>
        <w:t>the World Trade Organization (</w:t>
      </w:r>
      <w:r w:rsidRPr="00F67B47">
        <w:rPr>
          <w:highlight w:val="green"/>
          <w:u w:val="single"/>
        </w:rPr>
        <w:t>WTO</w:t>
      </w:r>
      <w:r w:rsidRPr="00B00817">
        <w:rPr>
          <w:u w:val="single"/>
        </w:rPr>
        <w:t xml:space="preserve">) has </w:t>
      </w:r>
      <w:r w:rsidRPr="00F67B47">
        <w:rPr>
          <w:rStyle w:val="Emphasis"/>
          <w:highlight w:val="green"/>
        </w:rPr>
        <w:t>moved</w:t>
      </w:r>
      <w:r w:rsidRPr="00B00817">
        <w:rPr>
          <w:rStyle w:val="Emphasis"/>
        </w:rPr>
        <w:t xml:space="preserve"> a step </w:t>
      </w:r>
      <w:r w:rsidRPr="002051EE">
        <w:rPr>
          <w:rStyle w:val="Emphasis"/>
        </w:rPr>
        <w:t xml:space="preserve">closer </w:t>
      </w:r>
      <w:r w:rsidRPr="00F67B47">
        <w:rPr>
          <w:rStyle w:val="Emphasis"/>
          <w:highlight w:val="green"/>
        </w:rPr>
        <w:t>to</w:t>
      </w:r>
      <w:r w:rsidRPr="00B00817">
        <w:rPr>
          <w:rStyle w:val="Emphasis"/>
        </w:rPr>
        <w:t xml:space="preserve"> an agreement on </w:t>
      </w:r>
      <w:r w:rsidRPr="00F67B47">
        <w:rPr>
          <w:rStyle w:val="Emphasis"/>
          <w:highlight w:val="green"/>
        </w:rPr>
        <w:t>end</w:t>
      </w:r>
      <w:r w:rsidRPr="002051EE">
        <w:rPr>
          <w:rStyle w:val="Emphasis"/>
        </w:rPr>
        <w:t xml:space="preserve">ing harmful </w:t>
      </w:r>
      <w:r w:rsidRPr="00F67B47">
        <w:rPr>
          <w:rStyle w:val="Emphasis"/>
          <w:highlight w:val="green"/>
        </w:rPr>
        <w:t>fishing subsidies</w:t>
      </w:r>
      <w:r w:rsidRPr="00B00817">
        <w:rPr>
          <w:u w:val="single"/>
        </w:rPr>
        <w:t xml:space="preserve">. The deal would </w:t>
      </w:r>
      <w:r w:rsidRPr="00F67B47">
        <w:rPr>
          <w:highlight w:val="green"/>
          <w:u w:val="single"/>
        </w:rPr>
        <w:t xml:space="preserve">set </w:t>
      </w:r>
      <w:r w:rsidRPr="00F67B47">
        <w:rPr>
          <w:rStyle w:val="Emphasis"/>
          <w:highlight w:val="green"/>
        </w:rPr>
        <w:t>new rules</w:t>
      </w:r>
      <w:r w:rsidRPr="00B00817">
        <w:rPr>
          <w:rStyle w:val="Emphasis"/>
        </w:rPr>
        <w:t xml:space="preserve"> for the global fishing industry and </w:t>
      </w:r>
      <w:r w:rsidRPr="00F67B47">
        <w:rPr>
          <w:rStyle w:val="Emphasis"/>
          <w:highlight w:val="green"/>
        </w:rPr>
        <w:t>limit</w:t>
      </w:r>
      <w:r w:rsidRPr="00B00817">
        <w:rPr>
          <w:rStyle w:val="Emphasis"/>
        </w:rPr>
        <w:t xml:space="preserve"> </w:t>
      </w:r>
      <w:r w:rsidRPr="002051EE">
        <w:rPr>
          <w:rStyle w:val="Emphasis"/>
        </w:rPr>
        <w:t xml:space="preserve">government funding that contributes to </w:t>
      </w:r>
      <w:r w:rsidRPr="00F67B47">
        <w:rPr>
          <w:rStyle w:val="Emphasis"/>
          <w:highlight w:val="green"/>
        </w:rPr>
        <w:t>unsustainable fishing</w:t>
      </w:r>
      <w:r w:rsidRPr="00F67B47">
        <w:rPr>
          <w:highlight w:val="green"/>
          <w:u w:val="single"/>
        </w:rPr>
        <w:t xml:space="preserve"> and</w:t>
      </w:r>
      <w:r w:rsidRPr="00B00817">
        <w:rPr>
          <w:u w:val="single"/>
        </w:rPr>
        <w:t xml:space="preserve"> the </w:t>
      </w:r>
      <w:r w:rsidRPr="00F67B47">
        <w:rPr>
          <w:rStyle w:val="Emphasis"/>
          <w:highlight w:val="green"/>
        </w:rPr>
        <w:t>depletion</w:t>
      </w:r>
      <w:r w:rsidRPr="00B00817">
        <w:rPr>
          <w:rStyle w:val="Emphasis"/>
        </w:rPr>
        <w:t xml:space="preserve"> of global fish stocks</w:t>
      </w:r>
      <w:r w:rsidRPr="00B00817">
        <w:rPr>
          <w:sz w:val="16"/>
        </w:rPr>
        <w:t xml:space="preserve">. In a meeting with government ministers and heads of national delegations, WTO </w:t>
      </w:r>
      <w:r w:rsidRPr="00F67B47">
        <w:rPr>
          <w:highlight w:val="green"/>
          <w:u w:val="single"/>
        </w:rPr>
        <w:t>members</w:t>
      </w:r>
      <w:r w:rsidRPr="00B00817">
        <w:rPr>
          <w:u w:val="single"/>
        </w:rPr>
        <w:t xml:space="preserve"> vowed to </w:t>
      </w:r>
      <w:r w:rsidRPr="00F67B47">
        <w:rPr>
          <w:highlight w:val="green"/>
          <w:u w:val="single"/>
        </w:rPr>
        <w:t>finish</w:t>
      </w:r>
      <w:r w:rsidRPr="00B00817">
        <w:rPr>
          <w:u w:val="single"/>
        </w:rPr>
        <w:t xml:space="preserve"> the </w:t>
      </w:r>
      <w:r w:rsidRPr="00F67B47">
        <w:rPr>
          <w:rStyle w:val="Emphasis"/>
          <w:highlight w:val="green"/>
        </w:rPr>
        <w:t>negotiations before</w:t>
      </w:r>
      <w:r w:rsidRPr="00B00817">
        <w:rPr>
          <w:rStyle w:val="Emphasis"/>
        </w:rPr>
        <w:t xml:space="preserve"> the WTO’s Twelfth Ministerial Conference (MC12) in late </w:t>
      </w:r>
      <w:r w:rsidRPr="00F67B47">
        <w:rPr>
          <w:rStyle w:val="Emphasis"/>
          <w:highlight w:val="green"/>
        </w:rPr>
        <w:t>November</w:t>
      </w:r>
      <w:r w:rsidRPr="00B00817">
        <w:rPr>
          <w:u w:val="single"/>
        </w:rPr>
        <w:t xml:space="preserve">, and to empower their delegations in </w:t>
      </w:r>
      <w:r w:rsidRPr="00B00817">
        <w:rPr>
          <w:rStyle w:val="Emphasis"/>
        </w:rPr>
        <w:t>Geneva to do so</w:t>
      </w:r>
      <w:r w:rsidRPr="00B00817">
        <w:rPr>
          <w:u w:val="single"/>
        </w:rPr>
        <w:t>.</w:t>
      </w:r>
      <w:r w:rsidRPr="00B00817">
        <w:rPr>
          <w:sz w:val="16"/>
        </w:rPr>
        <w:t xml:space="preserve"> Members also said the </w:t>
      </w:r>
      <w:r w:rsidRPr="00F67B47">
        <w:rPr>
          <w:highlight w:val="green"/>
          <w:u w:val="single"/>
        </w:rPr>
        <w:t>negotiating text</w:t>
      </w:r>
      <w:r w:rsidRPr="00B00817">
        <w:rPr>
          <w:u w:val="single"/>
        </w:rPr>
        <w:t xml:space="preserve"> currently on the table can be used as the basis to </w:t>
      </w:r>
      <w:r w:rsidRPr="00F67B47">
        <w:rPr>
          <w:highlight w:val="green"/>
          <w:u w:val="single"/>
        </w:rPr>
        <w:t>strike a</w:t>
      </w:r>
      <w:r w:rsidRPr="00B00817">
        <w:rPr>
          <w:u w:val="single"/>
        </w:rPr>
        <w:t xml:space="preserve"> </w:t>
      </w:r>
      <w:r w:rsidRPr="00B00817">
        <w:rPr>
          <w:rStyle w:val="Emphasis"/>
        </w:rPr>
        <w:t xml:space="preserve">final </w:t>
      </w:r>
      <w:r w:rsidRPr="00F67B47">
        <w:rPr>
          <w:rStyle w:val="Emphasis"/>
          <w:highlight w:val="green"/>
        </w:rPr>
        <w:t>agreement</w:t>
      </w:r>
      <w:r w:rsidRPr="00B00817">
        <w:rPr>
          <w:u w:val="single"/>
        </w:rPr>
        <w:t xml:space="preserve">. “It’s been a successful day,” WTO chief Ngozi </w:t>
      </w:r>
      <w:proofErr w:type="spellStart"/>
      <w:r w:rsidRPr="00B00817">
        <w:rPr>
          <w:u w:val="single"/>
        </w:rPr>
        <w:t>Okonjo</w:t>
      </w:r>
      <w:proofErr w:type="spellEnd"/>
      <w:r w:rsidRPr="00B00817">
        <w:rPr>
          <w:u w:val="single"/>
        </w:rPr>
        <w:t xml:space="preserve">-Iweala told </w:t>
      </w:r>
      <w:r w:rsidRPr="00B00817">
        <w:rPr>
          <w:rStyle w:val="Emphasis"/>
        </w:rPr>
        <w:t>reporters</w:t>
      </w:r>
      <w:r w:rsidRPr="00B00817">
        <w:rPr>
          <w:sz w:val="16"/>
        </w:rPr>
        <w:t xml:space="preserve"> at the close of the meeting. “In 20 years of negotiations, this is the closest we have ever come towards reaching an outcome – </w:t>
      </w:r>
      <w:r w:rsidRPr="00B00817">
        <w:rPr>
          <w:u w:val="single"/>
        </w:rPr>
        <w:t>a high-quality outcome that would contribute to building a sustainable blue economy. I feel new hope</w:t>
      </w:r>
      <w:r w:rsidRPr="00B00817">
        <w:rPr>
          <w:sz w:val="16"/>
        </w:rPr>
        <w:t xml:space="preserve">.” The talks’ chair, Santiago Wills, was also upbeat: “I believe that the answers today have given us the ingredients to reach a successful conclusion. </w:t>
      </w:r>
      <w:r w:rsidRPr="00B00817">
        <w:rPr>
          <w:u w:val="single"/>
        </w:rPr>
        <w:t>Members now want to move to text-based negotiations</w:t>
      </w:r>
      <w:r w:rsidRPr="00B00817">
        <w:rPr>
          <w:sz w:val="16"/>
        </w:rPr>
        <w:t xml:space="preserve">. Twenty years has been long enough. </w:t>
      </w:r>
      <w:r w:rsidRPr="00B00817">
        <w:rPr>
          <w:u w:val="single"/>
        </w:rPr>
        <w:t>If we continue [negotiating] for another 20 years, there won’t be any fish left</w:t>
      </w:r>
      <w:r w:rsidRPr="00B00817">
        <w:rPr>
          <w:sz w:val="16"/>
        </w:rPr>
        <w:t xml:space="preserve">.” Negotiators at the WTO had been tasked with eliminating subsidies for illegal, unreported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B00817">
        <w:rPr>
          <w:u w:val="single"/>
        </w:rPr>
        <w:t>Okonjo</w:t>
      </w:r>
      <w:proofErr w:type="spellEnd"/>
      <w:r w:rsidRPr="00B00817">
        <w:rPr>
          <w:u w:val="single"/>
        </w:rPr>
        <w:t xml:space="preserve">-Iweala, appointed as head of the WTO in March, aims to reach an </w:t>
      </w:r>
      <w:r w:rsidRPr="00B00817">
        <w:rPr>
          <w:rStyle w:val="Emphasis"/>
        </w:rPr>
        <w:t>agreement</w:t>
      </w:r>
      <w:r w:rsidRPr="00B00817">
        <w:rPr>
          <w:u w:val="single"/>
        </w:rPr>
        <w:t xml:space="preserve"> by year-end in what will be a key test for the </w:t>
      </w:r>
      <w:r w:rsidRPr="00B00817">
        <w:rPr>
          <w:rStyle w:val="Emphasis"/>
        </w:rPr>
        <w:t>organization’s credibility, with members deadlocked on other fronts</w:t>
      </w:r>
      <w:r w:rsidRPr="00B00817">
        <w:rPr>
          <w:sz w:val="16"/>
        </w:rPr>
        <w:t xml:space="preserve">. “In </w:t>
      </w:r>
      <w:r w:rsidRPr="00B00817">
        <w:rPr>
          <w:u w:val="single"/>
        </w:rPr>
        <w:t xml:space="preserve">international </w:t>
      </w:r>
      <w:r w:rsidRPr="00F67B47">
        <w:rPr>
          <w:rStyle w:val="Emphasis"/>
          <w:highlight w:val="green"/>
        </w:rPr>
        <w:t>negotiations</w:t>
      </w:r>
      <w:r w:rsidRPr="00B00817">
        <w:rPr>
          <w:rStyle w:val="Emphasis"/>
        </w:rPr>
        <w:t xml:space="preserve"> of this type only two things are relevant</w:t>
      </w:r>
      <w:r w:rsidRPr="00B00817">
        <w:rPr>
          <w:u w:val="single"/>
        </w:rPr>
        <w:t>. The nitty-gritty to make sure everybody is on the same page, and the spirit that prevails</w:t>
      </w:r>
      <w:r w:rsidRPr="00B00817">
        <w:rPr>
          <w:sz w:val="16"/>
        </w:rPr>
        <w:t xml:space="preserve">. If Ngozi and Wills reflected correctly what happened in the meeting, we can say </w:t>
      </w:r>
      <w:r w:rsidRPr="00B00817">
        <w:rPr>
          <w:u w:val="single"/>
        </w:rPr>
        <w:t>there’s cautious optimism over an agreement</w:t>
      </w:r>
      <w:r w:rsidRPr="00B00817">
        <w:rPr>
          <w:sz w:val="16"/>
        </w:rPr>
        <w:t xml:space="preserve">,” Remi </w:t>
      </w:r>
      <w:proofErr w:type="spellStart"/>
      <w:r w:rsidRPr="00B00817">
        <w:rPr>
          <w:sz w:val="16"/>
        </w:rPr>
        <w:t>Parmentier</w:t>
      </w:r>
      <w:proofErr w:type="spellEnd"/>
      <w:r w:rsidRPr="00B00817">
        <w:rPr>
          <w:sz w:val="16"/>
        </w:rPr>
        <w:t xml:space="preserve">, director of environmental consultancy The Varda Group, told China Dialogue Ocean. A potential agreement At the meeting, </w:t>
      </w:r>
      <w:r w:rsidRPr="00B00817">
        <w:rPr>
          <w:u w:val="single"/>
        </w:rPr>
        <w:t xml:space="preserve">ministers discussed an </w:t>
      </w:r>
      <w:r w:rsidRPr="00F67B47">
        <w:rPr>
          <w:rStyle w:val="Emphasis"/>
          <w:highlight w:val="green"/>
        </w:rPr>
        <w:t>eight-page draft</w:t>
      </w:r>
      <w:r w:rsidRPr="00B00817">
        <w:rPr>
          <w:rStyle w:val="Emphasis"/>
        </w:rPr>
        <w:t xml:space="preserve"> agreement, which lists a range of </w:t>
      </w:r>
      <w:r w:rsidRPr="00F67B47">
        <w:rPr>
          <w:rStyle w:val="Emphasis"/>
          <w:highlight w:val="green"/>
        </w:rPr>
        <w:t>subsidy bans</w:t>
      </w:r>
      <w:r w:rsidRPr="00B00817">
        <w:rPr>
          <w:rStyle w:val="Emphasis"/>
        </w:rPr>
        <w:t xml:space="preserve"> and some conditions for exemptions for poorer countries, all of which are </w:t>
      </w:r>
      <w:r w:rsidRPr="00F67B47">
        <w:rPr>
          <w:rStyle w:val="Emphasis"/>
          <w:highlight w:val="green"/>
        </w:rPr>
        <w:t xml:space="preserve">yet to be </w:t>
      </w:r>
      <w:proofErr w:type="spellStart"/>
      <w:r w:rsidRPr="00F67B47">
        <w:rPr>
          <w:rStyle w:val="Emphasis"/>
          <w:highlight w:val="green"/>
        </w:rPr>
        <w:t>finalised</w:t>
      </w:r>
      <w:proofErr w:type="spellEnd"/>
      <w:r w:rsidRPr="00B00817">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economic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t>
      </w:r>
      <w:proofErr w:type="spellStart"/>
      <w:r w:rsidRPr="00B00817">
        <w:rPr>
          <w:sz w:val="16"/>
        </w:rPr>
        <w:t>Wentao</w:t>
      </w:r>
      <w:proofErr w:type="spellEnd"/>
      <w:r w:rsidRPr="00B00817">
        <w:rPr>
          <w:sz w:val="16"/>
        </w:rPr>
        <w:t xml:space="preserve">,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the problem </w:t>
      </w:r>
      <w:r w:rsidRPr="00F67B47">
        <w:rPr>
          <w:highlight w:val="green"/>
          <w:u w:val="single"/>
        </w:rPr>
        <w:t>Subsidies</w:t>
      </w:r>
      <w:r w:rsidRPr="00B00817">
        <w:rPr>
          <w:u w:val="single"/>
        </w:rPr>
        <w:t xml:space="preserve"> </w:t>
      </w:r>
      <w:r w:rsidRPr="00B00817">
        <w:rPr>
          <w:rStyle w:val="Emphasis"/>
        </w:rPr>
        <w:t xml:space="preserve">paid to the global fishing industry </w:t>
      </w:r>
      <w:r w:rsidRPr="00F67B47">
        <w:rPr>
          <w:rStyle w:val="Emphasis"/>
          <w:highlight w:val="green"/>
        </w:rPr>
        <w:t>amount</w:t>
      </w:r>
      <w:r w:rsidRPr="00F67B47">
        <w:rPr>
          <w:highlight w:val="green"/>
          <w:u w:val="single"/>
        </w:rPr>
        <w:t xml:space="preserve"> to</w:t>
      </w:r>
      <w:r w:rsidRPr="00B00817">
        <w:rPr>
          <w:u w:val="single"/>
        </w:rPr>
        <w:t xml:space="preserve"> around </w:t>
      </w:r>
      <w:r w:rsidRPr="00F67B47">
        <w:rPr>
          <w:highlight w:val="green"/>
          <w:u w:val="single"/>
        </w:rPr>
        <w:t xml:space="preserve">$35 </w:t>
      </w:r>
      <w:r w:rsidRPr="00F67B47">
        <w:rPr>
          <w:rStyle w:val="Emphasis"/>
          <w:highlight w:val="green"/>
        </w:rPr>
        <w:t>billion</w:t>
      </w:r>
      <w:r w:rsidRPr="00F67B47">
        <w:rPr>
          <w:highlight w:val="green"/>
          <w:u w:val="single"/>
        </w:rPr>
        <w:t xml:space="preserve"> per year</w:t>
      </w:r>
      <w:r w:rsidRPr="00B00817">
        <w:rPr>
          <w:sz w:val="16"/>
        </w:rPr>
        <w:t xml:space="preserve"> (228 billion yuan). Of this, </w:t>
      </w:r>
      <w:r w:rsidRPr="00B00817">
        <w:rPr>
          <w:u w:val="single"/>
        </w:rPr>
        <w:t xml:space="preserve">$20 billion is given in </w:t>
      </w:r>
      <w:r w:rsidRPr="00B00817">
        <w:rPr>
          <w:rStyle w:val="Emphasis"/>
        </w:rPr>
        <w:t xml:space="preserve">forms that </w:t>
      </w:r>
      <w:r w:rsidRPr="00F67B47">
        <w:rPr>
          <w:rStyle w:val="Emphasis"/>
          <w:highlight w:val="green"/>
        </w:rPr>
        <w:t>enhance</w:t>
      </w:r>
      <w:r w:rsidRPr="00B00817">
        <w:rPr>
          <w:rStyle w:val="Emphasis"/>
        </w:rPr>
        <w:t xml:space="preserve"> the capacity of </w:t>
      </w:r>
      <w:r w:rsidRPr="00F67B47">
        <w:rPr>
          <w:rStyle w:val="Emphasis"/>
          <w:highlight w:val="green"/>
        </w:rPr>
        <w:t>large fishing fleets</w:t>
      </w:r>
      <w:r w:rsidRPr="00F67B47">
        <w:rPr>
          <w:highlight w:val="green"/>
          <w:u w:val="single"/>
        </w:rPr>
        <w:t>,</w:t>
      </w:r>
      <w:r w:rsidRPr="00B00817">
        <w:rPr>
          <w:u w:val="single"/>
        </w:rPr>
        <w:t xml:space="preserve"> such as </w:t>
      </w:r>
      <w:r w:rsidRPr="00F67B47">
        <w:rPr>
          <w:rStyle w:val="Emphasis"/>
          <w:highlight w:val="green"/>
        </w:rPr>
        <w:t>fuel subsidies</w:t>
      </w:r>
      <w:r w:rsidRPr="00B00817">
        <w:rPr>
          <w:rStyle w:val="Emphasis"/>
        </w:rPr>
        <w:t xml:space="preserve"> and </w:t>
      </w:r>
      <w:r w:rsidRPr="00F67B47">
        <w:rPr>
          <w:rStyle w:val="Emphasis"/>
          <w:highlight w:val="green"/>
        </w:rPr>
        <w:t>tax exemption</w:t>
      </w:r>
      <w:r w:rsidRPr="00B00817">
        <w:rPr>
          <w:u w:val="single"/>
        </w:rPr>
        <w:t xml:space="preserve"> programmes</w:t>
      </w:r>
      <w:r w:rsidRPr="00B00817">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67B47">
        <w:rPr>
          <w:highlight w:val="green"/>
          <w:u w:val="single"/>
        </w:rPr>
        <w:t>eliminating</w:t>
      </w:r>
      <w:r w:rsidRPr="00B00817">
        <w:rPr>
          <w:u w:val="single"/>
        </w:rPr>
        <w:t xml:space="preserve"> all </w:t>
      </w:r>
      <w:r w:rsidRPr="00F67B47">
        <w:rPr>
          <w:highlight w:val="green"/>
          <w:u w:val="single"/>
        </w:rPr>
        <w:t>harmful subsidies</w:t>
      </w:r>
      <w:r w:rsidRPr="00B00817">
        <w:rPr>
          <w:u w:val="single"/>
        </w:rPr>
        <w:t xml:space="preserve"> could </w:t>
      </w:r>
      <w:r w:rsidRPr="00F67B47">
        <w:rPr>
          <w:highlight w:val="green"/>
          <w:u w:val="single"/>
        </w:rPr>
        <w:t xml:space="preserve">help </w:t>
      </w:r>
      <w:r w:rsidRPr="00F67B47">
        <w:rPr>
          <w:rStyle w:val="Emphasis"/>
          <w:highlight w:val="green"/>
        </w:rPr>
        <w:t>fish</w:t>
      </w:r>
      <w:r w:rsidRPr="00B00817">
        <w:rPr>
          <w:rStyle w:val="Emphasis"/>
        </w:rPr>
        <w:t xml:space="preserve"> populations </w:t>
      </w:r>
      <w:r w:rsidRPr="00F67B47">
        <w:rPr>
          <w:rStyle w:val="Emphasis"/>
          <w:highlight w:val="green"/>
        </w:rPr>
        <w:t>recover</w:t>
      </w:r>
      <w:r w:rsidRPr="00B00817">
        <w:rPr>
          <w:sz w:val="16"/>
        </w:rPr>
        <w:t xml:space="preserve">. Specifically, </w:t>
      </w:r>
      <w:r w:rsidRPr="00B00817">
        <w:rPr>
          <w:u w:val="single"/>
        </w:rPr>
        <w:t xml:space="preserve">it would </w:t>
      </w:r>
      <w:r w:rsidRPr="00F67B47">
        <w:rPr>
          <w:highlight w:val="green"/>
          <w:u w:val="single"/>
        </w:rPr>
        <w:t>result in</w:t>
      </w:r>
      <w:r w:rsidRPr="00B00817">
        <w:rPr>
          <w:u w:val="single"/>
        </w:rPr>
        <w:t xml:space="preserve"> an </w:t>
      </w:r>
      <w:r w:rsidRPr="00B00817">
        <w:rPr>
          <w:rStyle w:val="Emphasis"/>
        </w:rPr>
        <w:t xml:space="preserve">increase of </w:t>
      </w:r>
      <w:r w:rsidRPr="00F67B47">
        <w:rPr>
          <w:rStyle w:val="Emphasis"/>
          <w:highlight w:val="green"/>
        </w:rPr>
        <w:t>12.5 percent in</w:t>
      </w:r>
      <w:r w:rsidRPr="00B00817">
        <w:rPr>
          <w:rStyle w:val="Emphasis"/>
        </w:rPr>
        <w:t xml:space="preserve"> global </w:t>
      </w:r>
      <w:r w:rsidRPr="00F67B47">
        <w:rPr>
          <w:rStyle w:val="Emphasis"/>
          <w:highlight w:val="green"/>
        </w:rPr>
        <w:t>fish biomass</w:t>
      </w:r>
      <w:r w:rsidRPr="00B00817">
        <w:rPr>
          <w:rStyle w:val="Emphasis"/>
        </w:rPr>
        <w:t xml:space="preserve"> by 2050</w:t>
      </w:r>
      <w:r w:rsidRPr="00B00817">
        <w:rPr>
          <w:u w:val="single"/>
        </w:rPr>
        <w:t xml:space="preserve">, which translates into nearly </w:t>
      </w:r>
      <w:r w:rsidRPr="00B00817">
        <w:rPr>
          <w:rStyle w:val="Emphasis"/>
        </w:rPr>
        <w:t>35 million metric tonnes of</w:t>
      </w:r>
      <w:r w:rsidRPr="00B00817">
        <w:rPr>
          <w:u w:val="single"/>
        </w:rPr>
        <w:t xml:space="preserve"> </w:t>
      </w:r>
      <w:r w:rsidRPr="00B00817">
        <w:rPr>
          <w:rStyle w:val="Emphasis"/>
        </w:rPr>
        <w:t>fish</w:t>
      </w:r>
      <w:r w:rsidRPr="00B00817">
        <w:rPr>
          <w:sz w:val="16"/>
        </w:rPr>
        <w:t xml:space="preserve"> – almost </w:t>
      </w:r>
      <w:r w:rsidRPr="00B00817">
        <w:rPr>
          <w:u w:val="single"/>
        </w:rPr>
        <w:t xml:space="preserve">three times Africa’s entire </w:t>
      </w:r>
      <w:r w:rsidRPr="00B00817">
        <w:rPr>
          <w:rStyle w:val="Emphasis"/>
        </w:rPr>
        <w:t>fish consumption in a single year</w:t>
      </w:r>
      <w:r w:rsidRPr="00B00817">
        <w:rPr>
          <w:u w:val="single"/>
        </w:rPr>
        <w:t xml:space="preserve">. The </w:t>
      </w:r>
      <w:r w:rsidRPr="00F67B47">
        <w:rPr>
          <w:rStyle w:val="Emphasis"/>
          <w:highlight w:val="green"/>
        </w:rPr>
        <w:t>need for progress</w:t>
      </w:r>
      <w:r w:rsidRPr="00B00817">
        <w:rPr>
          <w:rStyle w:val="Emphasis"/>
        </w:rPr>
        <w:t xml:space="preserve"> on an agreement has gained </w:t>
      </w:r>
      <w:r w:rsidRPr="00F67B47">
        <w:rPr>
          <w:rStyle w:val="Emphasis"/>
          <w:highlight w:val="green"/>
        </w:rPr>
        <w:t>new urgency</w:t>
      </w:r>
      <w:r w:rsidRPr="00B00817">
        <w:rPr>
          <w:sz w:val="16"/>
        </w:rPr>
        <w:t xml:space="preserve"> during the last few years, </w:t>
      </w:r>
      <w:r w:rsidRPr="00B00817">
        <w:rPr>
          <w:u w:val="single"/>
        </w:rPr>
        <w:t xml:space="preserve">as the world’s </w:t>
      </w:r>
      <w:r w:rsidRPr="00F67B47">
        <w:rPr>
          <w:highlight w:val="green"/>
          <w:u w:val="single"/>
        </w:rPr>
        <w:t>fish populations</w:t>
      </w:r>
      <w:r w:rsidRPr="00B00817">
        <w:rPr>
          <w:u w:val="single"/>
        </w:rPr>
        <w:t xml:space="preserve"> have </w:t>
      </w:r>
      <w:r w:rsidRPr="00B00817">
        <w:rPr>
          <w:rStyle w:val="Emphasis"/>
        </w:rPr>
        <w:t xml:space="preserve">continued to </w:t>
      </w:r>
      <w:r w:rsidRPr="00F67B47">
        <w:rPr>
          <w:rStyle w:val="Emphasis"/>
          <w:highlight w:val="green"/>
        </w:rPr>
        <w:t>fall</w:t>
      </w:r>
      <w:r w:rsidRPr="00B00817">
        <w:rPr>
          <w:rStyle w:val="Emphasis"/>
        </w:rPr>
        <w:t xml:space="preserve"> below sustainable levels</w:t>
      </w:r>
      <w:r w:rsidRPr="00B00817">
        <w:rPr>
          <w:u w:val="single"/>
        </w:rPr>
        <w:t xml:space="preserve">. Around 60 percent of assessed stocks are fully exploited and </w:t>
      </w:r>
      <w:r w:rsidRPr="00B00817">
        <w:rPr>
          <w:rStyle w:val="Emphasis"/>
        </w:rPr>
        <w:t>30 percent are overexploited</w:t>
      </w:r>
      <w:r w:rsidRPr="00B00817">
        <w:rPr>
          <w:sz w:val="16"/>
        </w:rPr>
        <w:t xml:space="preserve">, according to the latest figures from the UN Food and Agriculture Organization. </w:t>
      </w:r>
      <w:r w:rsidRPr="00B00817">
        <w:rPr>
          <w:u w:val="single"/>
        </w:rPr>
        <w:t xml:space="preserve">The </w:t>
      </w:r>
      <w:r w:rsidRPr="00F67B47">
        <w:rPr>
          <w:rStyle w:val="Emphasis"/>
          <w:highlight w:val="green"/>
        </w:rPr>
        <w:t>termination</w:t>
      </w:r>
      <w:r w:rsidRPr="00F67B47">
        <w:rPr>
          <w:highlight w:val="green"/>
          <w:u w:val="single"/>
        </w:rPr>
        <w:t xml:space="preserve"> of</w:t>
      </w:r>
      <w:r w:rsidRPr="00B00817">
        <w:rPr>
          <w:u w:val="single"/>
        </w:rPr>
        <w:t xml:space="preserve"> harmful </w:t>
      </w:r>
      <w:r w:rsidRPr="00F67B47">
        <w:rPr>
          <w:highlight w:val="green"/>
          <w:u w:val="single"/>
        </w:rPr>
        <w:t>subsidies</w:t>
      </w:r>
      <w:r w:rsidRPr="00B00817">
        <w:rPr>
          <w:sz w:val="16"/>
        </w:rPr>
        <w:t xml:space="preserve">, which is embedded in the UN Sustainable Development Goals (SDGs), </w:t>
      </w:r>
      <w:r w:rsidRPr="00B00817">
        <w:rPr>
          <w:u w:val="single"/>
        </w:rPr>
        <w:t xml:space="preserve">would be </w:t>
      </w:r>
      <w:r w:rsidRPr="00F67B47">
        <w:rPr>
          <w:highlight w:val="green"/>
          <w:u w:val="single"/>
        </w:rPr>
        <w:t xml:space="preserve">seen as </w:t>
      </w:r>
      <w:r w:rsidRPr="00F67B47">
        <w:rPr>
          <w:rStyle w:val="Emphasis"/>
          <w:highlight w:val="green"/>
        </w:rPr>
        <w:t>key progress</w:t>
      </w:r>
      <w:r w:rsidRPr="00B00817">
        <w:rPr>
          <w:rStyle w:val="Emphasis"/>
        </w:rPr>
        <w:t xml:space="preserve"> on ocean sustainability ahead of this year’s UN biodiversity conference in Kunming</w:t>
      </w:r>
      <w:r w:rsidRPr="00B00817">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r w:rsidRPr="00B00817">
        <w:rPr>
          <w:sz w:val="16"/>
        </w:rPr>
        <w:t>Thomson,?UN</w:t>
      </w:r>
      <w:proofErr w:type="spellEnd"/>
      <w:r w:rsidRPr="00B00817">
        <w:rPr>
          <w:sz w:val="16"/>
        </w:rPr>
        <w:t xml:space="preserve"> special envoy for the ocean, said in a recent webinar.</w:t>
      </w:r>
    </w:p>
    <w:p w14:paraId="4460FD7E" w14:textId="77777777" w:rsidR="002051EE" w:rsidRPr="00B00817" w:rsidRDefault="002051EE" w:rsidP="00DC3063">
      <w:pPr>
        <w:rPr>
          <w:sz w:val="16"/>
        </w:rPr>
      </w:pPr>
    </w:p>
    <w:p w14:paraId="4C61D5DA" w14:textId="57E99148" w:rsidR="00DC3063" w:rsidRPr="00B00817" w:rsidRDefault="00DC3063" w:rsidP="00DC3063">
      <w:pPr>
        <w:pStyle w:val="Heading4"/>
        <w:rPr>
          <w:rFonts w:cs="Calibri"/>
        </w:rPr>
      </w:pPr>
      <w:r w:rsidRPr="00B00817">
        <w:rPr>
          <w:rFonts w:cs="Calibri"/>
        </w:rPr>
        <w:t xml:space="preserve">Negotiations on </w:t>
      </w:r>
      <w:r w:rsidRPr="00B00817">
        <w:rPr>
          <w:rFonts w:cs="Calibri"/>
          <w:u w:val="single"/>
        </w:rPr>
        <w:t>IPR</w:t>
      </w:r>
      <w:r w:rsidRPr="00B00817">
        <w:rPr>
          <w:rFonts w:cs="Calibri"/>
        </w:rPr>
        <w:t xml:space="preserve"> require </w:t>
      </w:r>
      <w:r w:rsidRPr="00B00817">
        <w:rPr>
          <w:rFonts w:cs="Calibri"/>
          <w:u w:val="single"/>
        </w:rPr>
        <w:t>tradeoffs</w:t>
      </w:r>
      <w:r w:rsidRPr="00B00817">
        <w:rPr>
          <w:rFonts w:cs="Calibri"/>
        </w:rPr>
        <w:t>- empirics.</w:t>
      </w:r>
    </w:p>
    <w:p w14:paraId="6055DDA4" w14:textId="77777777" w:rsidR="00DC3063" w:rsidRPr="00B00817" w:rsidRDefault="00DC3063" w:rsidP="00DC3063">
      <w:pPr>
        <w:rPr>
          <w:sz w:val="16"/>
          <w:szCs w:val="16"/>
        </w:rPr>
      </w:pPr>
      <w:r w:rsidRPr="00B00817">
        <w:rPr>
          <w:sz w:val="16"/>
          <w:szCs w:val="16"/>
        </w:rPr>
        <w:t>DC = DEVELOPING COUNTRY</w:t>
      </w:r>
    </w:p>
    <w:p w14:paraId="5924C76D" w14:textId="77777777" w:rsidR="00DC3063" w:rsidRPr="00B00817" w:rsidRDefault="00DC3063" w:rsidP="00DC3063">
      <w:pPr>
        <w:rPr>
          <w:sz w:val="16"/>
          <w:szCs w:val="16"/>
        </w:rPr>
      </w:pPr>
      <w:r w:rsidRPr="00B00817">
        <w:rPr>
          <w:sz w:val="16"/>
          <w:szCs w:val="16"/>
        </w:rPr>
        <w:t>NET = NET EXPORTER OF TECH (advanced countries)</w:t>
      </w:r>
    </w:p>
    <w:p w14:paraId="73037B2F" w14:textId="77777777" w:rsidR="00DC3063" w:rsidRPr="00B00817" w:rsidRDefault="00DC3063" w:rsidP="00DC3063">
      <w:pPr>
        <w:rPr>
          <w:sz w:val="16"/>
          <w:szCs w:val="16"/>
        </w:rPr>
      </w:pPr>
      <w:r w:rsidRPr="00B00817">
        <w:rPr>
          <w:sz w:val="16"/>
          <w:szCs w:val="16"/>
        </w:rPr>
        <w:t>TNC = Trade Negotiations Committee</w:t>
      </w:r>
    </w:p>
    <w:p w14:paraId="6799AB10" w14:textId="77777777" w:rsidR="00DC3063" w:rsidRPr="00B00817" w:rsidRDefault="00DC3063" w:rsidP="00DC3063">
      <w:pPr>
        <w:rPr>
          <w:sz w:val="16"/>
          <w:szCs w:val="16"/>
        </w:rPr>
      </w:pPr>
      <w:proofErr w:type="spellStart"/>
      <w:r w:rsidRPr="00B00817">
        <w:rPr>
          <w:sz w:val="16"/>
          <w:szCs w:val="16"/>
        </w:rPr>
        <w:t>Anell</w:t>
      </w:r>
      <w:proofErr w:type="spellEnd"/>
      <w:r w:rsidRPr="00B00817">
        <w:rPr>
          <w:sz w:val="16"/>
          <w:szCs w:val="16"/>
        </w:rPr>
        <w:t xml:space="preserve"> = Lars </w:t>
      </w:r>
      <w:proofErr w:type="spellStart"/>
      <w:r w:rsidRPr="00B00817">
        <w:rPr>
          <w:sz w:val="16"/>
          <w:szCs w:val="16"/>
        </w:rPr>
        <w:t>Anell</w:t>
      </w:r>
      <w:proofErr w:type="spellEnd"/>
      <w:r w:rsidRPr="00B00817">
        <w:rPr>
          <w:sz w:val="16"/>
          <w:szCs w:val="16"/>
        </w:rPr>
        <w:t xml:space="preserve"> the Chair of the TRIPS negotiations </w:t>
      </w:r>
    </w:p>
    <w:p w14:paraId="0D4481B9" w14:textId="77777777" w:rsidR="00DC3063" w:rsidRPr="00B00817" w:rsidRDefault="00DC3063" w:rsidP="00DC3063">
      <w:r w:rsidRPr="00B00817">
        <w:rPr>
          <w:rStyle w:val="Style13ptBold"/>
        </w:rPr>
        <w:t>Marcellin 16</w:t>
      </w:r>
      <w:r w:rsidRPr="00B00817">
        <w:t xml:space="preserve"> Marcellin, Sherry (Professor, London School of Economics). The political economy of pharmaceutical patents: US sectional interests and the African Group at the WTO. Routledge, 2016. SJMS</w:t>
      </w:r>
    </w:p>
    <w:p w14:paraId="183141D1" w14:textId="77777777" w:rsidR="00DC3063" w:rsidRPr="00B00817" w:rsidRDefault="00DC3063" w:rsidP="00DC3063">
      <w:pPr>
        <w:rPr>
          <w:sz w:val="16"/>
        </w:rPr>
      </w:pPr>
      <w:r w:rsidRPr="00392B0F">
        <w:rPr>
          <w:rStyle w:val="Emphasis"/>
        </w:rPr>
        <w:t>Regarding the provisions in the section on patents, including that on exclusions from patentability, another DC negotiator maintained that the stipulations should reflect ‘a well-balanced system’</w:t>
      </w:r>
      <w:r w:rsidRPr="00392B0F">
        <w:rPr>
          <w:sz w:val="16"/>
        </w:rPr>
        <w:t xml:space="preserve"> (ibid: 3). </w:t>
      </w:r>
      <w:r w:rsidRPr="00392B0F">
        <w:rPr>
          <w:rStyle w:val="Emphasis"/>
        </w:rPr>
        <w:t xml:space="preserve">Ironically however, he proceeded to </w:t>
      </w:r>
      <w:proofErr w:type="spellStart"/>
      <w:r w:rsidRPr="00392B0F">
        <w:rPr>
          <w:rStyle w:val="Emphasis"/>
        </w:rPr>
        <w:t>categorise</w:t>
      </w:r>
      <w:proofErr w:type="spellEnd"/>
      <w:r w:rsidRPr="00392B0F">
        <w:rPr>
          <w:rStyle w:val="Emphasis"/>
        </w:rPr>
        <w:t xml:space="preserve"> the texts as ‘reasonably satisfactory’, contending that a posit</w:t>
      </w:r>
      <w:r w:rsidRPr="002051EE">
        <w:rPr>
          <w:rStyle w:val="Emphasis"/>
        </w:rPr>
        <w:t>ive</w:t>
      </w:r>
      <w:r w:rsidRPr="00392B0F">
        <w:rPr>
          <w:rStyle w:val="Emphasis"/>
        </w:rPr>
        <w:t xml:space="preserve"> </w:t>
      </w:r>
      <w:r w:rsidRPr="00F67B47">
        <w:rPr>
          <w:rStyle w:val="Emphasis"/>
          <w:highlight w:val="green"/>
        </w:rPr>
        <w:t xml:space="preserve">attitude </w:t>
      </w:r>
      <w:r w:rsidRPr="002051EE">
        <w:rPr>
          <w:rStyle w:val="Emphasis"/>
        </w:rPr>
        <w:t xml:space="preserve">of his delegation towards them would </w:t>
      </w:r>
      <w:r w:rsidRPr="00F67B47">
        <w:rPr>
          <w:rStyle w:val="Emphasis"/>
          <w:highlight w:val="green"/>
        </w:rPr>
        <w:t>depend</w:t>
      </w:r>
      <w:r w:rsidRPr="00B00817">
        <w:rPr>
          <w:rStyle w:val="Emphasis"/>
        </w:rPr>
        <w:t xml:space="preserve"> to a large extent </w:t>
      </w:r>
      <w:r w:rsidRPr="00F67B47">
        <w:rPr>
          <w:rStyle w:val="Emphasis"/>
          <w:highlight w:val="green"/>
        </w:rPr>
        <w:t>on</w:t>
      </w:r>
      <w:r w:rsidRPr="00B00817">
        <w:rPr>
          <w:rStyle w:val="Emphasis"/>
        </w:rPr>
        <w:t xml:space="preserve"> progress in </w:t>
      </w:r>
      <w:r w:rsidRPr="00392B0F">
        <w:rPr>
          <w:rStyle w:val="Emphasis"/>
        </w:rPr>
        <w:t>other</w:t>
      </w:r>
      <w:r w:rsidRPr="00B00817">
        <w:rPr>
          <w:rStyle w:val="Emphasis"/>
        </w:rPr>
        <w:t xml:space="preserve"> areas of the </w:t>
      </w:r>
      <w:r w:rsidRPr="00F67B47">
        <w:rPr>
          <w:rStyle w:val="Emphasis"/>
          <w:highlight w:val="green"/>
        </w:rPr>
        <w:t>negotiation</w:t>
      </w:r>
      <w:r w:rsidRPr="00B00817">
        <w:rPr>
          <w:sz w:val="16"/>
        </w:rPr>
        <w:t xml:space="preserve"> (ibid). </w:t>
      </w:r>
      <w:r w:rsidRPr="00392B0F">
        <w:rPr>
          <w:rStyle w:val="Emphasis"/>
        </w:rPr>
        <w:t xml:space="preserve">This was the </w:t>
      </w:r>
      <w:r w:rsidRPr="00F67B47">
        <w:rPr>
          <w:rStyle w:val="Emphasis"/>
          <w:highlight w:val="green"/>
        </w:rPr>
        <w:t>second time</w:t>
      </w:r>
      <w:r w:rsidRPr="00B00817">
        <w:rPr>
          <w:rStyle w:val="Emphasis"/>
        </w:rPr>
        <w:t xml:space="preserve"> in the negotiations </w:t>
      </w:r>
      <w:r w:rsidRPr="00392B0F">
        <w:rPr>
          <w:rStyle w:val="Emphasis"/>
        </w:rPr>
        <w:t xml:space="preserve">that a </w:t>
      </w:r>
      <w:r w:rsidRPr="00F67B47">
        <w:rPr>
          <w:rStyle w:val="Emphasis"/>
          <w:highlight w:val="green"/>
        </w:rPr>
        <w:t xml:space="preserve">DC delegate </w:t>
      </w:r>
      <w:r w:rsidRPr="00392B0F">
        <w:rPr>
          <w:rStyle w:val="Emphasis"/>
        </w:rPr>
        <w:t>made such an obvious attempt to concede in TRIPS while</w:t>
      </w:r>
      <w:r w:rsidRPr="00B00817">
        <w:rPr>
          <w:rStyle w:val="Emphasis"/>
        </w:rPr>
        <w:t xml:space="preserve"> seeking </w:t>
      </w:r>
      <w:r w:rsidRPr="00F67B47">
        <w:rPr>
          <w:rStyle w:val="Emphasis"/>
          <w:highlight w:val="green"/>
        </w:rPr>
        <w:t>bargain</w:t>
      </w:r>
      <w:r w:rsidRPr="00B00817">
        <w:rPr>
          <w:rStyle w:val="Emphasis"/>
        </w:rPr>
        <w:t xml:space="preserve">s </w:t>
      </w:r>
      <w:r w:rsidRPr="00F67B47">
        <w:rPr>
          <w:rStyle w:val="Emphasis"/>
          <w:highlight w:val="green"/>
        </w:rPr>
        <w:t>in other</w:t>
      </w:r>
      <w:r w:rsidRPr="00B00817">
        <w:rPr>
          <w:rStyle w:val="Emphasis"/>
        </w:rPr>
        <w:t xml:space="preserve"> negotiating </w:t>
      </w:r>
      <w:r w:rsidRPr="00F67B47">
        <w:rPr>
          <w:rStyle w:val="Emphasis"/>
          <w:highlight w:val="green"/>
        </w:rPr>
        <w:t>areas</w:t>
      </w:r>
      <w:r w:rsidRPr="00B00817">
        <w:rPr>
          <w:rStyle w:val="Emphasis"/>
        </w:rPr>
        <w:t>, suggesting that the real access-to-medicines implications of patents were not fully appreciated by all such participants</w:t>
      </w:r>
      <w:r w:rsidRPr="00B00817">
        <w:rPr>
          <w:sz w:val="16"/>
        </w:rPr>
        <w:t xml:space="preserve"> (Abbott 2002: 43–4); and that such participants may have understood that the negotiations would not have culminated in their favour. </w:t>
      </w:r>
      <w:r w:rsidRPr="00B00817">
        <w:rPr>
          <w:rStyle w:val="Emphasis"/>
        </w:rPr>
        <w:t xml:space="preserve">Immediately after the April TNC of </w:t>
      </w:r>
      <w:r w:rsidRPr="00392B0F">
        <w:rPr>
          <w:rStyle w:val="Emphasis"/>
        </w:rPr>
        <w:t xml:space="preserve">1989 a similarly affiliated participant had also affirmed that </w:t>
      </w:r>
      <w:r w:rsidRPr="00F67B47">
        <w:rPr>
          <w:rStyle w:val="Emphasis"/>
          <w:highlight w:val="green"/>
        </w:rPr>
        <w:t>if some participants were</w:t>
      </w:r>
      <w:r w:rsidRPr="00B00817">
        <w:rPr>
          <w:rStyle w:val="Emphasis"/>
        </w:rPr>
        <w:t xml:space="preserve"> to be </w:t>
      </w:r>
      <w:r w:rsidRPr="00F67B47">
        <w:rPr>
          <w:rStyle w:val="Emphasis"/>
          <w:highlight w:val="green"/>
        </w:rPr>
        <w:t>required to</w:t>
      </w:r>
      <w:r w:rsidRPr="00B00817">
        <w:rPr>
          <w:rStyle w:val="Emphasis"/>
        </w:rPr>
        <w:t xml:space="preserve"> </w:t>
      </w:r>
      <w:r w:rsidRPr="00392B0F">
        <w:rPr>
          <w:rStyle w:val="Emphasis"/>
        </w:rPr>
        <w:t xml:space="preserve">make </w:t>
      </w:r>
      <w:r w:rsidRPr="00F67B47">
        <w:rPr>
          <w:rStyle w:val="Emphasis"/>
          <w:highlight w:val="green"/>
        </w:rPr>
        <w:t>sacrifices in</w:t>
      </w:r>
      <w:r w:rsidRPr="00B00817">
        <w:rPr>
          <w:rStyle w:val="Emphasis"/>
        </w:rPr>
        <w:t xml:space="preserve"> the area of </w:t>
      </w:r>
      <w:r w:rsidRPr="00F67B47">
        <w:rPr>
          <w:rStyle w:val="Emphasis"/>
          <w:highlight w:val="green"/>
        </w:rPr>
        <w:t>IPR</w:t>
      </w:r>
      <w:r w:rsidRPr="00B00817">
        <w:rPr>
          <w:rStyle w:val="Emphasis"/>
        </w:rPr>
        <w:t xml:space="preserve">s, </w:t>
      </w:r>
      <w:r w:rsidRPr="00F67B47">
        <w:rPr>
          <w:rStyle w:val="Emphasis"/>
          <w:highlight w:val="green"/>
        </w:rPr>
        <w:t>there should be</w:t>
      </w:r>
      <w:r w:rsidRPr="00B00817">
        <w:rPr>
          <w:rStyle w:val="Emphasis"/>
        </w:rPr>
        <w:t xml:space="preserve"> a readiness to make such </w:t>
      </w:r>
      <w:r w:rsidRPr="00F67B47">
        <w:rPr>
          <w:rStyle w:val="Emphasis"/>
          <w:highlight w:val="green"/>
        </w:rPr>
        <w:t xml:space="preserve">sacrifices for </w:t>
      </w:r>
      <w:r w:rsidRPr="00392B0F">
        <w:rPr>
          <w:rStyle w:val="Emphasis"/>
        </w:rPr>
        <w:t>their benefit in agriculture, natural resources</w:t>
      </w:r>
      <w:r w:rsidRPr="00B00817">
        <w:rPr>
          <w:rStyle w:val="Emphasis"/>
        </w:rPr>
        <w:t xml:space="preserve"> or </w:t>
      </w:r>
      <w:r w:rsidRPr="00F67B47">
        <w:rPr>
          <w:rStyle w:val="Emphasis"/>
          <w:highlight w:val="green"/>
        </w:rPr>
        <w:t>other negotiating groups</w:t>
      </w:r>
      <w:r w:rsidRPr="00B00817">
        <w:rPr>
          <w:sz w:val="16"/>
        </w:rPr>
        <w:t xml:space="preserve"> (MTN.GNG/NG11/13: 5).10 </w:t>
      </w:r>
      <w:r w:rsidRPr="00B00817">
        <w:rPr>
          <w:rStyle w:val="Emphasis"/>
        </w:rPr>
        <w:t xml:space="preserve">This first declaration could be construed as a signal of a prejudged outcome that </w:t>
      </w:r>
      <w:proofErr w:type="spellStart"/>
      <w:r w:rsidRPr="00B00817">
        <w:rPr>
          <w:rStyle w:val="Emphasis"/>
        </w:rPr>
        <w:t>disfavoured</w:t>
      </w:r>
      <w:proofErr w:type="spellEnd"/>
      <w:r w:rsidRPr="00B00817">
        <w:rPr>
          <w:rStyle w:val="Emphasis"/>
        </w:rPr>
        <w:t xml:space="preserve"> DCs. </w:t>
      </w:r>
      <w:r w:rsidRPr="00B00817">
        <w:rPr>
          <w:sz w:val="16"/>
        </w:rPr>
        <w:t xml:space="preserve">Towards the end of this session </w:t>
      </w:r>
      <w:r w:rsidRPr="00B00817">
        <w:rPr>
          <w:rStyle w:val="Emphasis"/>
        </w:rPr>
        <w:t>another DC participant, supported by several others, pointed out that some other delegations had very high ambitions in the area of TRIPS</w:t>
      </w:r>
      <w:r w:rsidRPr="00B00817">
        <w:rPr>
          <w:sz w:val="16"/>
        </w:rPr>
        <w:t xml:space="preserve"> and that the time had come </w:t>
      </w:r>
      <w:r w:rsidRPr="00B00817">
        <w:rPr>
          <w:rStyle w:val="Emphasis"/>
        </w:rPr>
        <w:t>to review the subject matter in the context of the Uruguay Round negotiations as a whole</w:t>
      </w:r>
      <w:r w:rsidRPr="00B00817">
        <w:rPr>
          <w:sz w:val="16"/>
        </w:rPr>
        <w:t xml:space="preserve">, particularly </w:t>
      </w:r>
      <w:r w:rsidRPr="00B00817">
        <w:rPr>
          <w:rStyle w:val="Emphasis"/>
        </w:rPr>
        <w:t>in relation to what was being offered in the more traditional areas of the GATT</w:t>
      </w:r>
      <w:r w:rsidRPr="00B00817">
        <w:rPr>
          <w:sz w:val="16"/>
        </w:rPr>
        <w:t xml:space="preserve"> (ibid: 12). </w:t>
      </w:r>
      <w:r w:rsidRPr="00F67B47">
        <w:rPr>
          <w:rStyle w:val="Emphasis"/>
          <w:highlight w:val="green"/>
        </w:rPr>
        <w:t>At</w:t>
      </w:r>
      <w:r w:rsidRPr="00B00817">
        <w:rPr>
          <w:rStyle w:val="Emphasis"/>
        </w:rPr>
        <w:t xml:space="preserve"> these </w:t>
      </w:r>
      <w:r w:rsidRPr="00F67B47">
        <w:rPr>
          <w:rStyle w:val="Emphasis"/>
          <w:highlight w:val="green"/>
        </w:rPr>
        <w:t>final stages in</w:t>
      </w:r>
      <w:r w:rsidRPr="00B00817">
        <w:rPr>
          <w:rStyle w:val="Emphasis"/>
        </w:rPr>
        <w:t xml:space="preserve"> the </w:t>
      </w:r>
      <w:r w:rsidRPr="00F67B47">
        <w:rPr>
          <w:rStyle w:val="Emphasis"/>
          <w:highlight w:val="green"/>
        </w:rPr>
        <w:t>negotiations, DCs were</w:t>
      </w:r>
      <w:r w:rsidRPr="00B00817">
        <w:rPr>
          <w:rStyle w:val="Emphasis"/>
        </w:rPr>
        <w:t xml:space="preserve"> actively </w:t>
      </w:r>
      <w:r w:rsidRPr="00F67B47">
        <w:rPr>
          <w:rStyle w:val="Emphasis"/>
          <w:highlight w:val="green"/>
        </w:rPr>
        <w:t>seeking trade-offs in other areas</w:t>
      </w:r>
      <w:r w:rsidRPr="00B00817">
        <w:rPr>
          <w:rStyle w:val="Emphasis"/>
        </w:rPr>
        <w:t xml:space="preserve"> in return </w:t>
      </w:r>
      <w:r w:rsidRPr="00F67B47">
        <w:rPr>
          <w:rStyle w:val="Emphasis"/>
          <w:highlight w:val="green"/>
        </w:rPr>
        <w:t>for</w:t>
      </w:r>
      <w:r w:rsidRPr="00B00817">
        <w:rPr>
          <w:rStyle w:val="Emphasis"/>
        </w:rPr>
        <w:t xml:space="preserve"> agreeing to </w:t>
      </w:r>
      <w:r w:rsidRPr="00F67B47">
        <w:rPr>
          <w:rStyle w:val="Emphasis"/>
          <w:highlight w:val="green"/>
        </w:rPr>
        <w:t>IPRs</w:t>
      </w:r>
      <w:r w:rsidRPr="00B00817">
        <w:rPr>
          <w:rStyle w:val="Emphasis"/>
        </w:rPr>
        <w:t xml:space="preserve"> in the manner in which the NETs had anticipated</w:t>
      </w:r>
      <w:r w:rsidRPr="00B00817">
        <w:rPr>
          <w:sz w:val="16"/>
        </w:rPr>
        <w:t xml:space="preserve"> (</w:t>
      </w:r>
      <w:proofErr w:type="spellStart"/>
      <w:r w:rsidRPr="00B00817">
        <w:rPr>
          <w:sz w:val="16"/>
        </w:rPr>
        <w:t>Adede</w:t>
      </w:r>
      <w:proofErr w:type="spellEnd"/>
      <w:r w:rsidRPr="00B00817">
        <w:rPr>
          <w:sz w:val="16"/>
        </w:rPr>
        <w:t xml:space="preserve"> 2003: 30 and Matthews 2002: 109). </w:t>
      </w:r>
      <w:proofErr w:type="spellStart"/>
      <w:r w:rsidRPr="00B00817">
        <w:rPr>
          <w:rStyle w:val="Emphasis"/>
        </w:rPr>
        <w:t>Anell’s</w:t>
      </w:r>
      <w:proofErr w:type="spellEnd"/>
      <w:r w:rsidRPr="00B00817">
        <w:rPr>
          <w:rStyle w:val="Emphasis"/>
        </w:rPr>
        <w:t xml:space="preserve"> informal consultations</w:t>
      </w:r>
      <w:r w:rsidRPr="00B00817">
        <w:rPr>
          <w:sz w:val="16"/>
        </w:rPr>
        <w:t xml:space="preserve"> and his proposed bilateral bargaining strategies </w:t>
      </w:r>
      <w:r w:rsidRPr="00B00817">
        <w:rPr>
          <w:rStyle w:val="Emphasis"/>
        </w:rPr>
        <w:t>worked in tandem to consolidate the weakening position of DCs propagated during the April TNC meeting</w:t>
      </w:r>
      <w:r w:rsidRPr="00B00817">
        <w:rPr>
          <w:sz w:val="16"/>
        </w:rPr>
        <w:t xml:space="preserve"> in 1989. </w:t>
      </w:r>
      <w:proofErr w:type="spellStart"/>
      <w:r w:rsidRPr="002051EE">
        <w:rPr>
          <w:rStyle w:val="Emphasis"/>
        </w:rPr>
        <w:t>Anell</w:t>
      </w:r>
      <w:proofErr w:type="spellEnd"/>
      <w:r w:rsidRPr="00B00817">
        <w:rPr>
          <w:rStyle w:val="Emphasis"/>
        </w:rPr>
        <w:t xml:space="preserve"> ended this final session by sharing concerns expressed about the need for results in all areas of the UR, </w:t>
      </w:r>
      <w:r w:rsidRPr="00F67B47">
        <w:rPr>
          <w:rStyle w:val="Emphasis"/>
          <w:highlight w:val="green"/>
        </w:rPr>
        <w:t>explicitly urging</w:t>
      </w:r>
      <w:r w:rsidRPr="00B00817">
        <w:rPr>
          <w:rStyle w:val="Emphasis"/>
        </w:rPr>
        <w:t xml:space="preserve"> delegations to manufacture consensus through </w:t>
      </w:r>
      <w:r w:rsidRPr="00F67B47">
        <w:rPr>
          <w:rStyle w:val="Emphasis"/>
          <w:highlight w:val="green"/>
        </w:rPr>
        <w:t>concessionary bargaining</w:t>
      </w:r>
      <w:r w:rsidRPr="00B00817">
        <w:rPr>
          <w:rStyle w:val="Emphasis"/>
        </w:rPr>
        <w:t>. The effects would later be seen in Dunkel’s ‘Draft Final Acts Embodying the Results of the Uruguay Round of Multilateral Trade Negotiations’.</w:t>
      </w:r>
      <w:r w:rsidRPr="00B00817">
        <w:rPr>
          <w:sz w:val="16"/>
        </w:rPr>
        <w:t>11</w:t>
      </w:r>
    </w:p>
    <w:p w14:paraId="34B6BDD4" w14:textId="77777777" w:rsidR="00DC3063" w:rsidRPr="00B00817" w:rsidRDefault="00DC3063" w:rsidP="00DC3063">
      <w:pPr>
        <w:rPr>
          <w:sz w:val="16"/>
        </w:rPr>
      </w:pPr>
    </w:p>
    <w:p w14:paraId="619D2BC1" w14:textId="77777777" w:rsidR="00DC3063" w:rsidRPr="00B00817" w:rsidRDefault="00DC3063" w:rsidP="00DC3063">
      <w:pPr>
        <w:pStyle w:val="Heading4"/>
        <w:rPr>
          <w:rFonts w:cs="Calibri"/>
        </w:rPr>
      </w:pPr>
      <w:r w:rsidRPr="00B00817">
        <w:rPr>
          <w:rFonts w:cs="Calibri"/>
        </w:rPr>
        <w:t xml:space="preserve">That </w:t>
      </w:r>
      <w:r w:rsidRPr="00B00817">
        <w:rPr>
          <w:rFonts w:cs="Calibri"/>
          <w:u w:val="single"/>
        </w:rPr>
        <w:t>collapses biodiversity</w:t>
      </w:r>
      <w:r w:rsidRPr="00B00817">
        <w:rPr>
          <w:rFonts w:cs="Calibri"/>
        </w:rPr>
        <w:t>.</w:t>
      </w:r>
    </w:p>
    <w:p w14:paraId="65A47EBA" w14:textId="77777777" w:rsidR="00DC3063" w:rsidRPr="00B00817" w:rsidRDefault="00DC3063" w:rsidP="00DC3063">
      <w:proofErr w:type="spellStart"/>
      <w:r w:rsidRPr="00B00817">
        <w:rPr>
          <w:rStyle w:val="Style13ptBold"/>
        </w:rPr>
        <w:t>Osmanski</w:t>
      </w:r>
      <w:proofErr w:type="spellEnd"/>
      <w:r w:rsidRPr="00B00817">
        <w:rPr>
          <w:rStyle w:val="Style13ptBold"/>
        </w:rPr>
        <w:t xml:space="preserve"> 20</w:t>
      </w:r>
      <w:r w:rsidRPr="00B00817">
        <w:t xml:space="preserve"> [Stephanie; Freelance </w:t>
      </w:r>
      <w:proofErr w:type="spellStart"/>
      <w:r w:rsidRPr="00B00817">
        <w:t>Journaler</w:t>
      </w:r>
      <w:proofErr w:type="spellEnd"/>
      <w:r w:rsidRPr="00B00817">
        <w:t xml:space="preserve">, Writer at </w:t>
      </w:r>
      <w:proofErr w:type="spellStart"/>
      <w:r w:rsidRPr="00B00817">
        <w:t>GreenMatters</w:t>
      </w:r>
      <w:proofErr w:type="spellEnd"/>
      <w:r w:rsidRPr="00B00817">
        <w:t xml:space="preserve">; “How Does Overfishing Affect Biodiversity? Let's Do a Deep Dive,” </w:t>
      </w:r>
      <w:proofErr w:type="spellStart"/>
      <w:r w:rsidRPr="00B00817">
        <w:t>GreenMatters</w:t>
      </w:r>
      <w:proofErr w:type="spellEnd"/>
      <w:r w:rsidRPr="00B00817">
        <w:t xml:space="preserve">; 12/29/20; </w:t>
      </w:r>
      <w:hyperlink r:id="rId12" w:history="1">
        <w:r w:rsidRPr="00B00817">
          <w:rPr>
            <w:rStyle w:val="Hyperlink"/>
          </w:rPr>
          <w:t>https://www.greenmatters.com/p/how-overfishing-affects-biodiversity</w:t>
        </w:r>
      </w:hyperlink>
      <w:r w:rsidRPr="00B00817">
        <w:t>] Justin</w:t>
      </w:r>
    </w:p>
    <w:p w14:paraId="729E89D2" w14:textId="77777777" w:rsidR="00DC3063" w:rsidRPr="00B00817" w:rsidRDefault="00DC3063" w:rsidP="00DC3063">
      <w:pPr>
        <w:rPr>
          <w:sz w:val="16"/>
        </w:rPr>
      </w:pPr>
      <w:r w:rsidRPr="00B00817">
        <w:rPr>
          <w:sz w:val="16"/>
        </w:rPr>
        <w:t xml:space="preserve">Three out of seven people — about 260 million worldwide — rely on seafood as their primary source of protein, which means </w:t>
      </w:r>
      <w:r w:rsidRPr="00B00817">
        <w:rPr>
          <w:u w:val="single"/>
        </w:rPr>
        <w:t xml:space="preserve">the environmental and health impacts of fishing are more </w:t>
      </w:r>
      <w:r w:rsidRPr="00B00817">
        <w:rPr>
          <w:rStyle w:val="Emphasis"/>
        </w:rPr>
        <w:t>relevant than ever</w:t>
      </w:r>
      <w:r w:rsidRPr="00B00817">
        <w:rPr>
          <w:u w:val="single"/>
        </w:rPr>
        <w:t xml:space="preserve">. In fact, overfishing is becoming a </w:t>
      </w:r>
      <w:r w:rsidRPr="00B00817">
        <w:rPr>
          <w:rStyle w:val="Emphasis"/>
        </w:rPr>
        <w:t>huge problem</w:t>
      </w:r>
      <w:r w:rsidRPr="00B00817">
        <w:rPr>
          <w:sz w:val="16"/>
        </w:rPr>
        <w:t xml:space="preserve">; Conservation.org reports that </w:t>
      </w:r>
      <w:r w:rsidRPr="00F67B47">
        <w:rPr>
          <w:highlight w:val="green"/>
          <w:u w:val="single"/>
        </w:rPr>
        <w:t xml:space="preserve">one-third of </w:t>
      </w:r>
      <w:r w:rsidRPr="00B00817">
        <w:rPr>
          <w:u w:val="single"/>
        </w:rPr>
        <w:t xml:space="preserve">the world’s wild-caught </w:t>
      </w:r>
      <w:r w:rsidRPr="00F67B47">
        <w:rPr>
          <w:highlight w:val="green"/>
          <w:u w:val="single"/>
        </w:rPr>
        <w:t>fisheries</w:t>
      </w:r>
      <w:r w:rsidRPr="00B00817">
        <w:rPr>
          <w:u w:val="single"/>
        </w:rPr>
        <w:t xml:space="preserve"> are </w:t>
      </w:r>
      <w:r w:rsidRPr="00F67B47">
        <w:rPr>
          <w:rStyle w:val="Emphasis"/>
          <w:highlight w:val="green"/>
        </w:rPr>
        <w:t>depleted as</w:t>
      </w:r>
      <w:r w:rsidRPr="00B00817">
        <w:rPr>
          <w:rStyle w:val="Emphasis"/>
        </w:rPr>
        <w:t xml:space="preserve"> a direct </w:t>
      </w:r>
      <w:r w:rsidRPr="00F67B47">
        <w:rPr>
          <w:rStyle w:val="Emphasis"/>
          <w:highlight w:val="green"/>
        </w:rPr>
        <w:t>result of overfishing</w:t>
      </w:r>
      <w:r w:rsidRPr="00B00817">
        <w:rPr>
          <w:rStyle w:val="Emphasis"/>
        </w:rPr>
        <w:t>, pollution, and climate change</w:t>
      </w:r>
      <w:r w:rsidRPr="00B00817">
        <w:rPr>
          <w:sz w:val="16"/>
        </w:rPr>
        <w:t xml:space="preserve">. As fish populations decline, farmed fisheries have started supplying most of our seafood, which is often plagued with additives, growth hormones, genetically modified organisms, and even food dye. However, </w:t>
      </w:r>
      <w:r w:rsidRPr="00B00817">
        <w:rPr>
          <w:u w:val="single"/>
        </w:rPr>
        <w:t xml:space="preserve">overfishing results in other issues, too — mainly, </w:t>
      </w:r>
      <w:r w:rsidRPr="00B00817">
        <w:rPr>
          <w:rStyle w:val="Emphasis"/>
        </w:rPr>
        <w:t xml:space="preserve">environmental issues. </w:t>
      </w:r>
      <w:r w:rsidRPr="00F67B47">
        <w:rPr>
          <w:rStyle w:val="Emphasis"/>
          <w:highlight w:val="green"/>
        </w:rPr>
        <w:t>Overfishing</w:t>
      </w:r>
      <w:r w:rsidRPr="00B00817">
        <w:rPr>
          <w:rStyle w:val="Emphasis"/>
        </w:rPr>
        <w:t xml:space="preserve"> significantly</w:t>
      </w:r>
      <w:r w:rsidRPr="00B00817">
        <w:rPr>
          <w:u w:val="single"/>
        </w:rPr>
        <w:t xml:space="preserve"> </w:t>
      </w:r>
      <w:r w:rsidRPr="00F67B47">
        <w:rPr>
          <w:rStyle w:val="Emphasis"/>
          <w:highlight w:val="green"/>
        </w:rPr>
        <w:t>affects biodiversity</w:t>
      </w:r>
      <w:r w:rsidRPr="00B00817">
        <w:rPr>
          <w:sz w:val="16"/>
        </w:rPr>
        <w:t xml:space="preserve">, which in turn, changes the ecosystem. Keep reading to find out more on how overfishing contributes to biodiversity. What is overfishing? </w:t>
      </w:r>
      <w:r w:rsidRPr="00B00817">
        <w:rPr>
          <w:u w:val="single"/>
        </w:rPr>
        <w:t xml:space="preserve">Overfishing refers to </w:t>
      </w:r>
      <w:r w:rsidRPr="00F67B47">
        <w:rPr>
          <w:rStyle w:val="Emphasis"/>
          <w:highlight w:val="green"/>
        </w:rPr>
        <w:t>non-sustainable practices</w:t>
      </w:r>
      <w:r w:rsidRPr="00B00817">
        <w:rPr>
          <w:rStyle w:val="Emphasis"/>
        </w:rPr>
        <w:t xml:space="preserve"> of fishing</w:t>
      </w:r>
      <w:r w:rsidRPr="00B00817">
        <w:rPr>
          <w:u w:val="single"/>
        </w:rPr>
        <w:t xml:space="preserve"> that result in the depletion of fish species</w:t>
      </w:r>
      <w:r w:rsidRPr="00B00817">
        <w:rPr>
          <w:sz w:val="16"/>
        </w:rPr>
        <w:t xml:space="preserve">. In layman’s terms, overfishing happens when </w:t>
      </w:r>
      <w:r w:rsidRPr="00B00817">
        <w:rPr>
          <w:u w:val="single"/>
        </w:rPr>
        <w:t xml:space="preserve">fishermen </w:t>
      </w:r>
      <w:r w:rsidRPr="00F67B47">
        <w:rPr>
          <w:highlight w:val="green"/>
          <w:u w:val="single"/>
        </w:rPr>
        <w:t xml:space="preserve">catch </w:t>
      </w:r>
      <w:r w:rsidRPr="00F67B47">
        <w:rPr>
          <w:rStyle w:val="Emphasis"/>
          <w:highlight w:val="green"/>
        </w:rPr>
        <w:t>fish faster than the fish</w:t>
      </w:r>
      <w:r w:rsidRPr="00B00817">
        <w:rPr>
          <w:rStyle w:val="Emphasis"/>
        </w:rPr>
        <w:t xml:space="preserve"> can </w:t>
      </w:r>
      <w:r w:rsidRPr="00F67B47">
        <w:rPr>
          <w:rStyle w:val="Emphasis"/>
          <w:highlight w:val="green"/>
        </w:rPr>
        <w:t>reproduce</w:t>
      </w:r>
      <w:r w:rsidRPr="00B00817">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B00817">
        <w:rPr>
          <w:u w:val="single"/>
        </w:rPr>
        <w:t xml:space="preserve">over 70 percent of the world’s fisheries are </w:t>
      </w:r>
      <w:r w:rsidRPr="00B00817">
        <w:rPr>
          <w:rStyle w:val="Emphasis"/>
        </w:rPr>
        <w:t>“fully exploited,” “over exploited,” or “significantly depleted” as a direct result of overfishing</w:t>
      </w:r>
      <w:r w:rsidRPr="00B00817">
        <w:rPr>
          <w:sz w:val="16"/>
        </w:rPr>
        <w:t xml:space="preserve">. What is biodiversity? Biodiversity refers to the variety of life on Earth, referring to our planet’s vast number of biological species and organisms. It's heavily impacted when certain species cease to exist, or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67B47">
        <w:rPr>
          <w:highlight w:val="green"/>
          <w:u w:val="single"/>
        </w:rPr>
        <w:t>Overfishing</w:t>
      </w:r>
      <w:r w:rsidRPr="00B00817">
        <w:rPr>
          <w:u w:val="single"/>
        </w:rPr>
        <w:t xml:space="preserve"> impacts biodiversity in more ways than one</w:t>
      </w:r>
      <w:r w:rsidRPr="00B00817">
        <w:rPr>
          <w:sz w:val="16"/>
        </w:rPr>
        <w:t xml:space="preserve"> — per Marine Science Today, </w:t>
      </w:r>
      <w:r w:rsidRPr="00B00817">
        <w:rPr>
          <w:u w:val="single"/>
        </w:rPr>
        <w:t xml:space="preserve">overfishing </w:t>
      </w:r>
      <w:r w:rsidRPr="00F67B47">
        <w:rPr>
          <w:rStyle w:val="Emphasis"/>
          <w:highlight w:val="green"/>
        </w:rPr>
        <w:t>alters</w:t>
      </w:r>
      <w:r w:rsidRPr="00F67B47">
        <w:rPr>
          <w:highlight w:val="green"/>
          <w:u w:val="single"/>
        </w:rPr>
        <w:t xml:space="preserve"> the food chain</w:t>
      </w:r>
      <w:r w:rsidRPr="00B00817">
        <w:rPr>
          <w:u w:val="single"/>
        </w:rPr>
        <w:t xml:space="preserve">. If a </w:t>
      </w:r>
      <w:r w:rsidRPr="00B00817">
        <w:rPr>
          <w:rStyle w:val="Emphasis"/>
        </w:rPr>
        <w:t xml:space="preserve">certain </w:t>
      </w:r>
      <w:r w:rsidRPr="00F67B47">
        <w:rPr>
          <w:rStyle w:val="Emphasis"/>
          <w:highlight w:val="green"/>
        </w:rPr>
        <w:t>species is wiped out</w:t>
      </w:r>
      <w:r w:rsidRPr="00B00817">
        <w:rPr>
          <w:rStyle w:val="Emphasis"/>
        </w:rPr>
        <w:t xml:space="preserve"> due to overfishing, the </w:t>
      </w:r>
      <w:r w:rsidRPr="00F67B47">
        <w:rPr>
          <w:rStyle w:val="Emphasis"/>
          <w:highlight w:val="green"/>
        </w:rPr>
        <w:t>animals</w:t>
      </w:r>
      <w:r w:rsidRPr="00B00817">
        <w:rPr>
          <w:rStyle w:val="Emphasis"/>
        </w:rPr>
        <w:t xml:space="preserve"> that </w:t>
      </w:r>
      <w:r w:rsidRPr="00F67B47">
        <w:rPr>
          <w:rStyle w:val="Emphasis"/>
          <w:highlight w:val="green"/>
        </w:rPr>
        <w:t>rely on that species</w:t>
      </w:r>
      <w:r w:rsidRPr="00B00817">
        <w:rPr>
          <w:rStyle w:val="Emphasis"/>
        </w:rPr>
        <w:t xml:space="preserve"> as a food source </w:t>
      </w:r>
      <w:r w:rsidRPr="00F67B47">
        <w:rPr>
          <w:rStyle w:val="Emphasis"/>
          <w:highlight w:val="green"/>
        </w:rPr>
        <w:t>could starve</w:t>
      </w:r>
      <w:r w:rsidRPr="00F67B47">
        <w:rPr>
          <w:highlight w:val="green"/>
          <w:u w:val="single"/>
        </w:rPr>
        <w:t>, or</w:t>
      </w:r>
      <w:r w:rsidRPr="00B00817">
        <w:rPr>
          <w:u w:val="single"/>
        </w:rPr>
        <w:t xml:space="preserve"> might resort to </w:t>
      </w:r>
      <w:r w:rsidRPr="00F67B47">
        <w:rPr>
          <w:highlight w:val="green"/>
          <w:u w:val="single"/>
        </w:rPr>
        <w:t>eat</w:t>
      </w:r>
      <w:r w:rsidRPr="00B00817">
        <w:rPr>
          <w:u w:val="single"/>
        </w:rPr>
        <w:t xml:space="preserve">ing </w:t>
      </w:r>
      <w:r w:rsidRPr="00F67B47">
        <w:rPr>
          <w:highlight w:val="green"/>
          <w:u w:val="single"/>
        </w:rPr>
        <w:t>other</w:t>
      </w:r>
      <w:r w:rsidRPr="00B00817">
        <w:rPr>
          <w:u w:val="single"/>
        </w:rPr>
        <w:t xml:space="preserve"> species of </w:t>
      </w:r>
      <w:r w:rsidRPr="00F67B47">
        <w:rPr>
          <w:highlight w:val="green"/>
          <w:u w:val="single"/>
        </w:rPr>
        <w:t>fish</w:t>
      </w:r>
      <w:r w:rsidRPr="00B00817">
        <w:rPr>
          <w:u w:val="single"/>
        </w:rPr>
        <w:t>, thus altering the ecosystem and food chain as a whole</w:t>
      </w:r>
      <w:r w:rsidRPr="00B00817">
        <w:rPr>
          <w:sz w:val="16"/>
        </w:rPr>
        <w:t xml:space="preserve">. On the other end of the spectrum, </w:t>
      </w:r>
      <w:r w:rsidRPr="00B00817">
        <w:rPr>
          <w:u w:val="single"/>
        </w:rPr>
        <w:t xml:space="preserve">the </w:t>
      </w:r>
      <w:r w:rsidRPr="00F67B47">
        <w:rPr>
          <w:highlight w:val="green"/>
          <w:u w:val="single"/>
        </w:rPr>
        <w:t xml:space="preserve">population generally </w:t>
      </w:r>
      <w:r w:rsidRPr="00F67B47">
        <w:rPr>
          <w:rStyle w:val="Emphasis"/>
          <w:highlight w:val="green"/>
        </w:rPr>
        <w:t>consumed</w:t>
      </w:r>
      <w:r w:rsidRPr="00B00817">
        <w:rPr>
          <w:rStyle w:val="Emphasis"/>
        </w:rPr>
        <w:t xml:space="preserve"> by the extinct species would </w:t>
      </w:r>
      <w:r w:rsidRPr="00F67B47">
        <w:rPr>
          <w:rStyle w:val="Emphasis"/>
          <w:highlight w:val="green"/>
        </w:rPr>
        <w:t>grow disproportionately</w:t>
      </w:r>
      <w:r w:rsidRPr="00B00817">
        <w:rPr>
          <w:sz w:val="16"/>
        </w:rPr>
        <w:t xml:space="preserve">, often </w:t>
      </w:r>
      <w:r w:rsidRPr="00B00817">
        <w:rPr>
          <w:u w:val="single"/>
        </w:rPr>
        <w:t xml:space="preserve">making way for an influx of pests. Overfishing </w:t>
      </w:r>
      <w:r w:rsidRPr="00F67B47">
        <w:rPr>
          <w:highlight w:val="green"/>
          <w:u w:val="single"/>
        </w:rPr>
        <w:t xml:space="preserve">creates a </w:t>
      </w:r>
      <w:r w:rsidRPr="00F67B47">
        <w:rPr>
          <w:rStyle w:val="Emphasis"/>
          <w:highlight w:val="green"/>
        </w:rPr>
        <w:t>domino effect</w:t>
      </w:r>
      <w:r w:rsidRPr="00B00817">
        <w:rPr>
          <w:rStyle w:val="Emphasis"/>
        </w:rPr>
        <w:t xml:space="preserve"> that impacts all living organisms</w:t>
      </w:r>
      <w:r w:rsidRPr="00B00817">
        <w:rPr>
          <w:sz w:val="16"/>
        </w:rPr>
        <w:t xml:space="preserve">, therefore significantly affecting biodiversity. Why is biodiversity important? Biodiversity is necessary, because every organism plays a role in the eco-system. </w:t>
      </w:r>
      <w:r w:rsidRPr="00B00817">
        <w:rPr>
          <w:u w:val="single"/>
        </w:rPr>
        <w:t xml:space="preserve">If one species is </w:t>
      </w:r>
      <w:r w:rsidRPr="00B00817">
        <w:rPr>
          <w:rStyle w:val="Emphasis"/>
        </w:rPr>
        <w:t>compromised</w:t>
      </w:r>
      <w:r w:rsidRPr="00B00817">
        <w:rPr>
          <w:u w:val="single"/>
        </w:rPr>
        <w:t xml:space="preserve">, biodiversity becomes compromised as a whole: the food </w:t>
      </w:r>
      <w:r w:rsidRPr="00B00817">
        <w:rPr>
          <w:rStyle w:val="Emphasis"/>
        </w:rPr>
        <w:t>chain, ecosystems, and more</w:t>
      </w:r>
      <w:r w:rsidRPr="00B00817">
        <w:rPr>
          <w:sz w:val="16"/>
        </w:rPr>
        <w:t>.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is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471A3ED7" w14:textId="77777777" w:rsidR="00DC3063" w:rsidRPr="00B00817" w:rsidRDefault="00DC3063" w:rsidP="00DC3063"/>
    <w:p w14:paraId="54E99A31" w14:textId="77777777" w:rsidR="00DC3063" w:rsidRPr="00B00817" w:rsidRDefault="00DC3063" w:rsidP="00DC3063">
      <w:pPr>
        <w:pStyle w:val="Heading4"/>
        <w:rPr>
          <w:rFonts w:cs="Calibri"/>
        </w:rPr>
      </w:pPr>
      <w:r w:rsidRPr="00B00817">
        <w:rPr>
          <w:rFonts w:cs="Calibri"/>
        </w:rPr>
        <w:t xml:space="preserve">Biodiversity loss causes </w:t>
      </w:r>
      <w:r w:rsidRPr="00B00817">
        <w:rPr>
          <w:rFonts w:cs="Calibri"/>
          <w:u w:val="single"/>
        </w:rPr>
        <w:t>extinction</w:t>
      </w:r>
      <w:r w:rsidRPr="00B00817">
        <w:rPr>
          <w:rFonts w:cs="Calibri"/>
        </w:rPr>
        <w:t>.</w:t>
      </w:r>
    </w:p>
    <w:p w14:paraId="20CD2CB5" w14:textId="77777777" w:rsidR="00DC3063" w:rsidRPr="00B00817" w:rsidRDefault="00DC3063" w:rsidP="00DC3063">
      <w:r w:rsidRPr="00B00817">
        <w:rPr>
          <w:rStyle w:val="Style13ptBold"/>
        </w:rPr>
        <w:t>Torres 19</w:t>
      </w:r>
      <w:r w:rsidRPr="00B00817">
        <w:rPr>
          <w:b/>
          <w:bCs/>
        </w:rPr>
        <w:t xml:space="preserve"> </w:t>
      </w:r>
      <w:r w:rsidRPr="00B00817">
        <w:t xml:space="preserve">[Phil; Affiliate Scholar at the Institute for Ethics and Emerging Technologies, Founder of the X-Risks Institute, Writer Appearing in Skeptic, Free Inquiry, Bulletin of the Atomic Scientists, Salon, Truthout, Erkenntnis, Metaphilosophy; “Biodiversity Loss: An Existential Risk Comparable To Climate Change,” Bulletin of the Atomic Scientists; 4/11/16; </w:t>
      </w:r>
      <w:hyperlink r:id="rId13" w:history="1">
        <w:r w:rsidRPr="00B00817">
          <w:rPr>
            <w:rStyle w:val="Hyperlink"/>
          </w:rPr>
          <w:t>https://thebulletin.org/2016/04/biodiversity-loss-an-existential-risk-comparable-to-climate-change/</w:t>
        </w:r>
      </w:hyperlink>
      <w:r w:rsidRPr="00B00817">
        <w:t>] Justin</w:t>
      </w:r>
    </w:p>
    <w:p w14:paraId="7A38EC99" w14:textId="77777777" w:rsidR="00DC3063" w:rsidRPr="00B00817" w:rsidRDefault="00DC3063" w:rsidP="00DC3063">
      <w:pPr>
        <w:rPr>
          <w:sz w:val="16"/>
        </w:rPr>
      </w:pPr>
      <w:r w:rsidRPr="00B00817">
        <w:rPr>
          <w:sz w:val="16"/>
        </w:rPr>
        <w:t xml:space="preserve">Catastrophic consequences for civilization. </w:t>
      </w:r>
      <w:r w:rsidRPr="00B00817">
        <w:rPr>
          <w:u w:val="single"/>
        </w:rPr>
        <w:t>The consequences of</w:t>
      </w:r>
      <w:r w:rsidRPr="00B00817">
        <w:rPr>
          <w:sz w:val="16"/>
        </w:rPr>
        <w:t xml:space="preserve"> this </w:t>
      </w:r>
      <w:r w:rsidRPr="00B00817">
        <w:rPr>
          <w:u w:val="single"/>
        </w:rPr>
        <w:t>rapid pruning of the evolutionary tree of life extend beyond the obvious</w:t>
      </w:r>
      <w:r w:rsidRPr="00B00817">
        <w:rPr>
          <w:sz w:val="16"/>
        </w:rPr>
        <w:t xml:space="preserve">. There could be surprising effects of biodiversity loss that scientists are unable to fully anticipate in advance. For example, prior research has shown that </w:t>
      </w:r>
      <w:r w:rsidRPr="00B00817">
        <w:rPr>
          <w:u w:val="single"/>
        </w:rPr>
        <w:t xml:space="preserve">localized </w:t>
      </w:r>
      <w:r w:rsidRPr="00F67B47">
        <w:rPr>
          <w:highlight w:val="green"/>
          <w:u w:val="single"/>
        </w:rPr>
        <w:t xml:space="preserve">ecosystems </w:t>
      </w:r>
      <w:r w:rsidRPr="00B00817">
        <w:rPr>
          <w:u w:val="single"/>
        </w:rPr>
        <w:t xml:space="preserve">can </w:t>
      </w:r>
      <w:r w:rsidRPr="00F67B47">
        <w:rPr>
          <w:highlight w:val="green"/>
          <w:u w:val="single"/>
        </w:rPr>
        <w:t xml:space="preserve">undergo </w:t>
      </w:r>
      <w:r w:rsidRPr="00B00817">
        <w:rPr>
          <w:rStyle w:val="Emphasis"/>
        </w:rPr>
        <w:t>abrupt</w:t>
      </w:r>
      <w:r w:rsidRPr="00B00817">
        <w:rPr>
          <w:u w:val="single"/>
        </w:rPr>
        <w:t xml:space="preserve"> and </w:t>
      </w:r>
      <w:r w:rsidRPr="00F67B47">
        <w:rPr>
          <w:rStyle w:val="Emphasis"/>
          <w:highlight w:val="green"/>
        </w:rPr>
        <w:t>irreversible</w:t>
      </w:r>
      <w:r w:rsidRPr="00F67B47">
        <w:rPr>
          <w:highlight w:val="green"/>
          <w:u w:val="single"/>
        </w:rPr>
        <w:t xml:space="preserve"> shifts</w:t>
      </w:r>
      <w:r w:rsidRPr="00B00817">
        <w:rPr>
          <w:u w:val="single"/>
        </w:rPr>
        <w:t xml:space="preserve"> when they reach a </w:t>
      </w:r>
      <w:r w:rsidRPr="00B00817">
        <w:rPr>
          <w:rStyle w:val="Emphasis"/>
        </w:rPr>
        <w:t>tipping point</w:t>
      </w:r>
      <w:r w:rsidRPr="00B00817">
        <w:rPr>
          <w:sz w:val="16"/>
        </w:rPr>
        <w:t xml:space="preserve">. According to a 2012 paper published in Nature, there are reasons for thinking that </w:t>
      </w:r>
      <w:r w:rsidRPr="00B00817">
        <w:rPr>
          <w:u w:val="single"/>
        </w:rPr>
        <w:t xml:space="preserve">we may be </w:t>
      </w:r>
      <w:r w:rsidRPr="00F67B47">
        <w:rPr>
          <w:rStyle w:val="Emphasis"/>
          <w:highlight w:val="green"/>
        </w:rPr>
        <w:t>approach</w:t>
      </w:r>
      <w:r w:rsidRPr="00B00817">
        <w:rPr>
          <w:u w:val="single"/>
        </w:rPr>
        <w:t xml:space="preserve">ing </w:t>
      </w:r>
      <w:r w:rsidRPr="00F67B47">
        <w:rPr>
          <w:highlight w:val="green"/>
          <w:u w:val="single"/>
        </w:rPr>
        <w:t xml:space="preserve">a </w:t>
      </w:r>
      <w:r w:rsidRPr="00F67B47">
        <w:rPr>
          <w:rStyle w:val="Emphasis"/>
          <w:highlight w:val="green"/>
        </w:rPr>
        <w:t>tipping point</w:t>
      </w:r>
      <w:r w:rsidRPr="00B00817">
        <w:rPr>
          <w:sz w:val="16"/>
        </w:rPr>
        <w:t xml:space="preserve"> of this sort </w:t>
      </w:r>
      <w:r w:rsidRPr="00B00817">
        <w:rPr>
          <w:u w:val="single"/>
        </w:rPr>
        <w:t xml:space="preserve">in the </w:t>
      </w:r>
      <w:r w:rsidRPr="00B00817">
        <w:rPr>
          <w:rStyle w:val="Emphasis"/>
        </w:rPr>
        <w:t>global</w:t>
      </w:r>
      <w:r w:rsidRPr="00B00817">
        <w:rPr>
          <w:u w:val="single"/>
        </w:rPr>
        <w:t xml:space="preserve"> ecosystem, beyond which the consequences could be </w:t>
      </w:r>
      <w:r w:rsidRPr="00F67B47">
        <w:rPr>
          <w:rStyle w:val="Emphasis"/>
          <w:highlight w:val="green"/>
        </w:rPr>
        <w:t>catastrophic for civilization</w:t>
      </w:r>
      <w:r w:rsidRPr="00B00817">
        <w:rPr>
          <w:sz w:val="16"/>
        </w:rPr>
        <w:t>.</w:t>
      </w:r>
    </w:p>
    <w:p w14:paraId="74D9A968" w14:textId="77777777" w:rsidR="00DC3063" w:rsidRPr="00B00817" w:rsidRDefault="00DC3063" w:rsidP="00DC3063">
      <w:pPr>
        <w:rPr>
          <w:sz w:val="16"/>
        </w:rPr>
      </w:pPr>
      <w:r w:rsidRPr="00B00817">
        <w:rPr>
          <w:sz w:val="16"/>
        </w:rPr>
        <w:t xml:space="preserve">As the authors write, </w:t>
      </w:r>
      <w:r w:rsidRPr="00B00817">
        <w:rPr>
          <w:u w:val="single"/>
        </w:rPr>
        <w:t xml:space="preserve">a </w:t>
      </w:r>
      <w:r w:rsidRPr="00B00817">
        <w:rPr>
          <w:rStyle w:val="Emphasis"/>
        </w:rPr>
        <w:t>planetary-scale transition</w:t>
      </w:r>
      <w:r w:rsidRPr="00B00817">
        <w:rPr>
          <w:u w:val="single"/>
        </w:rPr>
        <w:t xml:space="preserve"> could precipitate “</w:t>
      </w:r>
      <w:r w:rsidRPr="00B00817">
        <w:rPr>
          <w:rStyle w:val="Emphasis"/>
        </w:rPr>
        <w:t>substantial losses</w:t>
      </w:r>
      <w:r w:rsidRPr="00B00817">
        <w:rPr>
          <w:u w:val="single"/>
        </w:rPr>
        <w:t xml:space="preserve"> of ecosystem services </w:t>
      </w:r>
      <w:r w:rsidRPr="00B00817">
        <w:rPr>
          <w:rStyle w:val="Emphasis"/>
        </w:rPr>
        <w:t>required to sustain the human population</w:t>
      </w:r>
      <w:r w:rsidRPr="00B00817">
        <w:rPr>
          <w:u w:val="single"/>
        </w:rPr>
        <w:t>.”</w:t>
      </w:r>
      <w:r w:rsidRPr="00B00817">
        <w:rPr>
          <w:sz w:val="16"/>
        </w:rPr>
        <w:t xml:space="preserve"> An ecosystem service is any ecological process that benefits humanity, such as food production and crop pollination. If the global ecosystem were to cross a tipping point and substantial ecosystem services were lost, </w:t>
      </w:r>
      <w:r w:rsidRPr="00B00817">
        <w:rPr>
          <w:u w:val="single"/>
        </w:rPr>
        <w:t xml:space="preserve">the </w:t>
      </w:r>
      <w:r w:rsidRPr="00F67B47">
        <w:rPr>
          <w:highlight w:val="green"/>
          <w:u w:val="single"/>
        </w:rPr>
        <w:t>results could be</w:t>
      </w:r>
      <w:r w:rsidRPr="00B00817">
        <w:rPr>
          <w:u w:val="single"/>
        </w:rPr>
        <w:t xml:space="preserve"> “</w:t>
      </w:r>
      <w:r w:rsidRPr="00B00817">
        <w:rPr>
          <w:rStyle w:val="Emphasis"/>
        </w:rPr>
        <w:t xml:space="preserve">widespread social </w:t>
      </w:r>
      <w:r w:rsidRPr="00F67B47">
        <w:rPr>
          <w:rStyle w:val="Emphasis"/>
          <w:highlight w:val="green"/>
        </w:rPr>
        <w:t>unrest</w:t>
      </w:r>
      <w:r w:rsidRPr="00B00817">
        <w:rPr>
          <w:u w:val="single"/>
        </w:rPr>
        <w:t xml:space="preserve">, </w:t>
      </w:r>
      <w:r w:rsidRPr="00B00817">
        <w:rPr>
          <w:rStyle w:val="Emphasis"/>
        </w:rPr>
        <w:t xml:space="preserve">economic </w:t>
      </w:r>
      <w:r w:rsidRPr="00F67B47">
        <w:rPr>
          <w:rStyle w:val="Emphasis"/>
          <w:highlight w:val="green"/>
        </w:rPr>
        <w:t>instability</w:t>
      </w:r>
      <w:r w:rsidRPr="00B00817">
        <w:rPr>
          <w:u w:val="single"/>
        </w:rPr>
        <w:t xml:space="preserve">, and </w:t>
      </w:r>
      <w:r w:rsidRPr="00B00817">
        <w:rPr>
          <w:rStyle w:val="Emphasis"/>
        </w:rPr>
        <w:t>loss of human life</w:t>
      </w:r>
      <w:r w:rsidRPr="00B00817">
        <w:rPr>
          <w:u w:val="single"/>
        </w:rPr>
        <w:t>.”</w:t>
      </w:r>
      <w:r w:rsidRPr="00B00817">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5D44F67D" w14:textId="77777777" w:rsidR="00DC3063" w:rsidRPr="00B00817" w:rsidRDefault="00DC3063" w:rsidP="00DC3063">
      <w:pPr>
        <w:rPr>
          <w:sz w:val="16"/>
        </w:rPr>
      </w:pPr>
      <w:r w:rsidRPr="00F67B47">
        <w:rPr>
          <w:rStyle w:val="Emphasis"/>
          <w:highlight w:val="green"/>
        </w:rPr>
        <w:t>Biod</w:t>
      </w:r>
      <w:r w:rsidRPr="00B00817">
        <w:rPr>
          <w:u w:val="single"/>
        </w:rPr>
        <w:t xml:space="preserve">iversity loss is a </w:t>
      </w:r>
      <w:r w:rsidRPr="00F67B47">
        <w:rPr>
          <w:rStyle w:val="Emphasis"/>
          <w:highlight w:val="green"/>
        </w:rPr>
        <w:t>“threat multiplier”</w:t>
      </w:r>
      <w:r w:rsidRPr="00B00817">
        <w:rPr>
          <w:u w:val="single"/>
        </w:rPr>
        <w:t xml:space="preserve"> that, by </w:t>
      </w:r>
      <w:r w:rsidRPr="00F67B47">
        <w:rPr>
          <w:highlight w:val="green"/>
          <w:u w:val="single"/>
        </w:rPr>
        <w:t>pushing societies to</w:t>
      </w:r>
      <w:r w:rsidRPr="00B00817">
        <w:rPr>
          <w:u w:val="single"/>
        </w:rPr>
        <w:t xml:space="preserve"> the brink of </w:t>
      </w:r>
      <w:r w:rsidRPr="00F67B47">
        <w:rPr>
          <w:highlight w:val="green"/>
          <w:u w:val="single"/>
        </w:rPr>
        <w:t xml:space="preserve">collapse, will </w:t>
      </w:r>
      <w:r w:rsidRPr="00F67B47">
        <w:rPr>
          <w:rStyle w:val="Emphasis"/>
          <w:highlight w:val="green"/>
        </w:rPr>
        <w:t>exacerbate</w:t>
      </w:r>
      <w:r w:rsidRPr="00B00817">
        <w:rPr>
          <w:rStyle w:val="Emphasis"/>
        </w:rPr>
        <w:t xml:space="preserve"> existing </w:t>
      </w:r>
      <w:r w:rsidRPr="00F67B47">
        <w:rPr>
          <w:rStyle w:val="Emphasis"/>
          <w:highlight w:val="green"/>
        </w:rPr>
        <w:t>conflicts</w:t>
      </w:r>
      <w:r w:rsidRPr="00F67B47">
        <w:rPr>
          <w:highlight w:val="green"/>
          <w:u w:val="single"/>
        </w:rPr>
        <w:t xml:space="preserve"> and</w:t>
      </w:r>
      <w:r w:rsidRPr="00B00817">
        <w:rPr>
          <w:u w:val="single"/>
        </w:rPr>
        <w:t xml:space="preserve"> introduce entirely new struggles between state and non-state actors. Indeed, it could even </w:t>
      </w:r>
      <w:r w:rsidRPr="00F67B47">
        <w:rPr>
          <w:highlight w:val="green"/>
          <w:u w:val="single"/>
        </w:rPr>
        <w:t>fuel</w:t>
      </w:r>
      <w:r w:rsidRPr="00B00817">
        <w:rPr>
          <w:u w:val="single"/>
        </w:rPr>
        <w:t xml:space="preserve"> the rise of </w:t>
      </w:r>
      <w:r w:rsidRPr="00F67B47">
        <w:rPr>
          <w:rStyle w:val="Emphasis"/>
          <w:highlight w:val="green"/>
        </w:rPr>
        <w:t>terrorism</w:t>
      </w:r>
      <w:r w:rsidRPr="00B00817">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39B0EF0E" w14:textId="77777777" w:rsidR="00DC3063" w:rsidRPr="00B00817" w:rsidRDefault="00DC3063" w:rsidP="00DC3063">
      <w:pPr>
        <w:rPr>
          <w:sz w:val="16"/>
        </w:rPr>
      </w:pPr>
      <w:r w:rsidRPr="00B00817">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53CFB72A" w14:textId="77777777" w:rsidR="00DC3063" w:rsidRPr="00B00817" w:rsidRDefault="00DC3063" w:rsidP="00DC3063">
      <w:pPr>
        <w:rPr>
          <w:sz w:val="16"/>
        </w:rPr>
      </w:pPr>
      <w:r w:rsidRPr="00B00817">
        <w:rPr>
          <w:sz w:val="16"/>
        </w:rPr>
        <w:t xml:space="preserve">The unavoidable conclusion is that </w:t>
      </w:r>
      <w:r w:rsidRPr="00B00817">
        <w:rPr>
          <w:rStyle w:val="Emphasis"/>
        </w:rPr>
        <w:t>biod</w:t>
      </w:r>
      <w:r w:rsidRPr="00B00817">
        <w:rPr>
          <w:u w:val="single"/>
        </w:rPr>
        <w:t xml:space="preserve">iversity loss constitutes </w:t>
      </w:r>
      <w:r w:rsidRPr="00F67B47">
        <w:rPr>
          <w:highlight w:val="green"/>
          <w:u w:val="single"/>
        </w:rPr>
        <w:t xml:space="preserve">an </w:t>
      </w:r>
      <w:r w:rsidRPr="00F67B47">
        <w:rPr>
          <w:rStyle w:val="Emphasis"/>
          <w:highlight w:val="green"/>
        </w:rPr>
        <w:t>existential threat</w:t>
      </w:r>
      <w:r w:rsidRPr="00B00817">
        <w:rPr>
          <w:sz w:val="16"/>
        </w:rPr>
        <w:t xml:space="preserve"> in its own right. As such, </w:t>
      </w:r>
      <w:r w:rsidRPr="00B00817">
        <w:rPr>
          <w:u w:val="single"/>
        </w:rPr>
        <w:t xml:space="preserve">it ought to be considered </w:t>
      </w:r>
      <w:r w:rsidRPr="00B00817">
        <w:rPr>
          <w:rStyle w:val="Emphasis"/>
        </w:rPr>
        <w:t>along</w:t>
      </w:r>
      <w:r w:rsidRPr="00B00817">
        <w:rPr>
          <w:u w:val="single"/>
        </w:rPr>
        <w:t>side</w:t>
      </w:r>
      <w:r w:rsidRPr="00B00817">
        <w:rPr>
          <w:sz w:val="16"/>
        </w:rPr>
        <w:t xml:space="preserve"> </w:t>
      </w:r>
      <w:r w:rsidRPr="00B00817">
        <w:rPr>
          <w:rStyle w:val="Emphasis"/>
        </w:rPr>
        <w:t>climate change</w:t>
      </w:r>
      <w:r w:rsidRPr="00B00817">
        <w:rPr>
          <w:sz w:val="16"/>
        </w:rPr>
        <w:t xml:space="preserve"> and </w:t>
      </w:r>
      <w:r w:rsidRPr="00B00817">
        <w:rPr>
          <w:sz w:val="16"/>
          <w:szCs w:val="16"/>
        </w:rPr>
        <w:t>nuclear weapons</w:t>
      </w:r>
      <w:r w:rsidRPr="00B00817">
        <w:rPr>
          <w:u w:val="single"/>
        </w:rPr>
        <w:t xml:space="preserve"> as one of the </w:t>
      </w:r>
      <w:r w:rsidRPr="00B00817">
        <w:rPr>
          <w:rStyle w:val="Emphasis"/>
        </w:rPr>
        <w:t xml:space="preserve">most </w:t>
      </w:r>
      <w:r w:rsidRPr="00F67B47">
        <w:rPr>
          <w:rStyle w:val="Emphasis"/>
          <w:highlight w:val="green"/>
        </w:rPr>
        <w:t>significant</w:t>
      </w:r>
      <w:r w:rsidRPr="00B00817">
        <w:rPr>
          <w:rStyle w:val="Emphasis"/>
        </w:rPr>
        <w:t xml:space="preserve"> contemporary </w:t>
      </w:r>
      <w:r w:rsidRPr="00F67B47">
        <w:rPr>
          <w:rStyle w:val="Emphasis"/>
          <w:highlight w:val="green"/>
        </w:rPr>
        <w:t>risks</w:t>
      </w:r>
      <w:r w:rsidRPr="00F67B47">
        <w:rPr>
          <w:highlight w:val="green"/>
          <w:u w:val="single"/>
        </w:rPr>
        <w:t xml:space="preserve"> to </w:t>
      </w:r>
      <w:r w:rsidRPr="00B00817">
        <w:rPr>
          <w:rStyle w:val="Emphasis"/>
        </w:rPr>
        <w:t xml:space="preserve">human prosperity and </w:t>
      </w:r>
      <w:r w:rsidRPr="00F67B47">
        <w:rPr>
          <w:rStyle w:val="Emphasis"/>
          <w:highlight w:val="green"/>
        </w:rPr>
        <w:t>survival</w:t>
      </w:r>
      <w:r w:rsidRPr="00B00817">
        <w:rPr>
          <w:sz w:val="16"/>
        </w:rPr>
        <w:t>.</w:t>
      </w:r>
    </w:p>
    <w:p w14:paraId="1EE1135C" w14:textId="77777777" w:rsidR="00DC3063" w:rsidRPr="00DC3063" w:rsidRDefault="00DC3063" w:rsidP="00DC3063"/>
    <w:p w14:paraId="7F8A0138" w14:textId="79BA707E" w:rsidR="00125244" w:rsidRDefault="00DC3063" w:rsidP="00125244">
      <w:pPr>
        <w:pStyle w:val="Heading2"/>
      </w:pPr>
      <w:r>
        <w:t>4</w:t>
      </w:r>
    </w:p>
    <w:p w14:paraId="28F2027B" w14:textId="708D78DE" w:rsidR="00125244" w:rsidRDefault="00125244" w:rsidP="00125244">
      <w:pPr>
        <w:pStyle w:val="Heading3"/>
      </w:pPr>
      <w:r>
        <w:t>CP</w:t>
      </w:r>
    </w:p>
    <w:p w14:paraId="2DFC7431" w14:textId="77777777" w:rsidR="00DC3063" w:rsidRPr="00402F4F" w:rsidRDefault="00DC3063" w:rsidP="00DC3063">
      <w:pPr>
        <w:pStyle w:val="Heading4"/>
        <w:rPr>
          <w:rFonts w:cs="Calibri"/>
        </w:rPr>
      </w:pPr>
      <w:r w:rsidRPr="00402F4F">
        <w:rPr>
          <w:rFonts w:cs="Calibri"/>
        </w:rPr>
        <w:t>CP text: The member nations of the WTO should:</w:t>
      </w:r>
    </w:p>
    <w:p w14:paraId="490254BE" w14:textId="77777777" w:rsidR="00DC3063" w:rsidRPr="00E11FED" w:rsidRDefault="00DC3063" w:rsidP="00DC3063">
      <w:pPr>
        <w:pStyle w:val="Heading4"/>
        <w:rPr>
          <w:rFonts w:cs="Calibri"/>
        </w:rPr>
      </w:pPr>
      <w:r w:rsidRPr="00E11FED">
        <w:rPr>
          <w:rFonts w:cs="Calibri"/>
        </w:rPr>
        <w:t>---Loan an additional 4 billion dollars of additional funding to close the pre-purchase gap of 350 million vaccines to achieve world-wide immunity</w:t>
      </w:r>
    </w:p>
    <w:p w14:paraId="7979C7CC" w14:textId="77777777" w:rsidR="00DC3063" w:rsidRPr="00E11FED" w:rsidRDefault="00DC3063" w:rsidP="00DC3063">
      <w:pPr>
        <w:pStyle w:val="Heading4"/>
        <w:rPr>
          <w:rFonts w:cs="Calibri"/>
        </w:rPr>
      </w:pPr>
      <w:r w:rsidRPr="00E11FED">
        <w:rPr>
          <w:rFonts w:cs="Calibri"/>
        </w:rPr>
        <w:t>---The World Bank should relax the conditions to receive a loan as per Goldberg 21</w:t>
      </w:r>
    </w:p>
    <w:p w14:paraId="4FF2E7F3" w14:textId="77777777" w:rsidR="00DC3063" w:rsidRDefault="00DC3063" w:rsidP="00DC3063">
      <w:pPr>
        <w:pStyle w:val="Heading4"/>
        <w:rPr>
          <w:rFonts w:cs="Calibri"/>
        </w:rPr>
      </w:pPr>
      <w:r w:rsidRPr="00E11FED">
        <w:rPr>
          <w:rFonts w:cs="Calibri"/>
        </w:rPr>
        <w:t>---Eliminate export restriction on critical medicines during pandemics.</w:t>
      </w:r>
    </w:p>
    <w:p w14:paraId="34B94572" w14:textId="77777777" w:rsidR="00DC3063" w:rsidRPr="00402F4F" w:rsidRDefault="00DC3063" w:rsidP="00DC3063"/>
    <w:p w14:paraId="42A9FD08" w14:textId="77777777" w:rsidR="00DC3063" w:rsidRPr="00402F4F" w:rsidRDefault="00DC3063" w:rsidP="00DC3063">
      <w:pPr>
        <w:pStyle w:val="Heading4"/>
        <w:rPr>
          <w:rFonts w:cs="Calibri"/>
        </w:rPr>
      </w:pPr>
      <w:r w:rsidRPr="00402F4F">
        <w:rPr>
          <w:rFonts w:cs="Calibri"/>
        </w:rPr>
        <w:t xml:space="preserve">The CP solves pandemics </w:t>
      </w:r>
      <w:r w:rsidRPr="00402F4F">
        <w:rPr>
          <w:rFonts w:cs="Calibri"/>
          <w:u w:val="single"/>
        </w:rPr>
        <w:t>better</w:t>
      </w:r>
      <w:r>
        <w:rPr>
          <w:rFonts w:cs="Calibri"/>
        </w:rPr>
        <w:t>—</w:t>
      </w:r>
      <w:r w:rsidRPr="00402F4F">
        <w:rPr>
          <w:rFonts w:cs="Calibri"/>
        </w:rPr>
        <w:t xml:space="preserve">the aff </w:t>
      </w:r>
      <w:r w:rsidRPr="00402F4F">
        <w:rPr>
          <w:rFonts w:cs="Calibri"/>
          <w:u w:val="single"/>
        </w:rPr>
        <w:t>misidentifies the problem</w:t>
      </w:r>
      <w:r w:rsidRPr="00402F4F">
        <w:rPr>
          <w:rFonts w:cs="Calibri"/>
        </w:rPr>
        <w:t>.</w:t>
      </w:r>
    </w:p>
    <w:p w14:paraId="0E5CF4D9" w14:textId="77777777" w:rsidR="00DC3063" w:rsidRPr="00402F4F" w:rsidRDefault="00DC3063" w:rsidP="00DC3063">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14" w:history="1">
        <w:r w:rsidRPr="00402F4F">
          <w:rPr>
            <w:rStyle w:val="Hyperlink"/>
          </w:rPr>
          <w:t>https://www.project-syndicate.org/commentary/wto-vaccine-waiver-is-beside-the-point-by-pinelopi-koujianou-goldberg-2021-05</w:t>
        </w:r>
      </w:hyperlink>
      <w:r w:rsidRPr="00402F4F">
        <w:t>] Justin</w:t>
      </w:r>
    </w:p>
    <w:p w14:paraId="1F29F39D" w14:textId="4948663F" w:rsidR="00DC3063" w:rsidRDefault="00DC3063" w:rsidP="00DC3063">
      <w:pPr>
        <w:rPr>
          <w:sz w:val="16"/>
        </w:rPr>
      </w:pPr>
      <w:r w:rsidRPr="00053639">
        <w:rPr>
          <w:u w:val="single"/>
        </w:rPr>
        <w:t xml:space="preserve">What’s </w:t>
      </w:r>
      <w:r w:rsidRPr="00F67B47">
        <w:rPr>
          <w:highlight w:val="green"/>
          <w:u w:val="single"/>
        </w:rPr>
        <w:t>the issue</w:t>
      </w:r>
      <w:r w:rsidRPr="00053639">
        <w:rPr>
          <w:u w:val="single"/>
        </w:rPr>
        <w:t xml:space="preserve">, then? According to Agarwal and Reed, it </w:t>
      </w:r>
      <w:r w:rsidRPr="00F67B47">
        <w:rPr>
          <w:highlight w:val="green"/>
          <w:u w:val="single"/>
        </w:rPr>
        <w:t>is</w:t>
      </w:r>
      <w:r w:rsidRPr="00053639">
        <w:rPr>
          <w:u w:val="single"/>
        </w:rPr>
        <w:t xml:space="preserve"> that </w:t>
      </w:r>
      <w:r w:rsidRPr="00F67B47">
        <w:rPr>
          <w:highlight w:val="green"/>
          <w:u w:val="single"/>
        </w:rPr>
        <w:t xml:space="preserve">companies are </w:t>
      </w:r>
      <w:r w:rsidRPr="00F67B47">
        <w:rPr>
          <w:rStyle w:val="Emphasis"/>
          <w:highlight w:val="green"/>
        </w:rPr>
        <w:t>reluctant to activate</w:t>
      </w:r>
      <w:r w:rsidRPr="00053639">
        <w:rPr>
          <w:rStyle w:val="Emphasis"/>
        </w:rPr>
        <w:t xml:space="preserve"> their existing </w:t>
      </w:r>
      <w:r w:rsidRPr="00F67B47">
        <w:rPr>
          <w:rStyle w:val="Emphasis"/>
          <w:highlight w:val="green"/>
        </w:rPr>
        <w:t>production</w:t>
      </w:r>
      <w:r w:rsidRPr="00053639">
        <w:rPr>
          <w:rStyle w:val="Emphasis"/>
        </w:rPr>
        <w:t xml:space="preserve"> capacity </w:t>
      </w:r>
      <w:r w:rsidRPr="00F67B47">
        <w:rPr>
          <w:rStyle w:val="Emphasis"/>
          <w:highlight w:val="green"/>
        </w:rPr>
        <w:t>without pre-purchase</w:t>
      </w:r>
      <w:r w:rsidRPr="00053639">
        <w:rPr>
          <w:rStyle w:val="Emphasis"/>
        </w:rPr>
        <w:t xml:space="preserve"> commitments</w:t>
      </w:r>
      <w:r w:rsidRPr="00053639">
        <w:rPr>
          <w:u w:val="single"/>
        </w:rPr>
        <w:t>. There is currently a large gap between the number of doses</w:t>
      </w:r>
      <w:r w:rsidRPr="00053639">
        <w:rPr>
          <w:sz w:val="16"/>
        </w:rPr>
        <w:t xml:space="preserve"> that could be produced </w:t>
      </w:r>
      <w:r w:rsidRPr="00053639">
        <w:rPr>
          <w:u w:val="single"/>
        </w:rPr>
        <w:t>and the number that have been pre-ordered</w:t>
      </w:r>
      <w:r w:rsidRPr="00053639">
        <w:rPr>
          <w:sz w:val="16"/>
        </w:rPr>
        <w:t xml:space="preserve">. And, as one would expect, </w:t>
      </w:r>
      <w:r w:rsidRPr="00053639">
        <w:rPr>
          <w:u w:val="single"/>
        </w:rPr>
        <w:t>this gap is unevenly distributed. High-income countries have ordered more doses than they need and thus will end up with a surplus</w:t>
      </w:r>
      <w:r w:rsidRPr="00053639">
        <w:rPr>
          <w:sz w:val="16"/>
        </w:rPr>
        <w:t xml:space="preserve">, whereas </w:t>
      </w:r>
      <w:r w:rsidRPr="00053639">
        <w:rPr>
          <w:u w:val="single"/>
        </w:rPr>
        <w:t xml:space="preserve">lower-income countries are far behind in pre-purchasing vaccines. </w:t>
      </w:r>
      <w:r w:rsidRPr="00053639">
        <w:rPr>
          <w:sz w:val="16"/>
        </w:rPr>
        <w:t xml:space="preserve">Under these circumstances, </w:t>
      </w:r>
      <w:r w:rsidRPr="00053639">
        <w:rPr>
          <w:u w:val="single"/>
        </w:rPr>
        <w:t xml:space="preserve">efforts to increase capacity by </w:t>
      </w:r>
      <w:r w:rsidRPr="00F67B47">
        <w:rPr>
          <w:highlight w:val="green"/>
          <w:u w:val="single"/>
        </w:rPr>
        <w:t xml:space="preserve">relaxing patent </w:t>
      </w:r>
      <w:r w:rsidRPr="00053639">
        <w:rPr>
          <w:u w:val="single"/>
        </w:rPr>
        <w:t xml:space="preserve">protections </w:t>
      </w:r>
      <w:r w:rsidRPr="00053639">
        <w:rPr>
          <w:rStyle w:val="Emphasis"/>
        </w:rPr>
        <w:t xml:space="preserve">would </w:t>
      </w:r>
      <w:r w:rsidRPr="00F67B47">
        <w:rPr>
          <w:rStyle w:val="Emphasis"/>
          <w:highlight w:val="green"/>
        </w:rPr>
        <w:t xml:space="preserve">do nothing </w:t>
      </w:r>
      <w:r w:rsidRPr="00053639">
        <w:rPr>
          <w:rStyle w:val="Emphasis"/>
        </w:rPr>
        <w:t>to accelerate vaccinations in lower-income countries</w:t>
      </w:r>
      <w:r w:rsidRPr="00053639">
        <w:rPr>
          <w:u w:val="single"/>
        </w:rPr>
        <w:t xml:space="preserve">. </w:t>
      </w:r>
      <w:r w:rsidRPr="00F67B47">
        <w:rPr>
          <w:highlight w:val="green"/>
          <w:u w:val="single"/>
        </w:rPr>
        <w:t>A</w:t>
      </w:r>
      <w:r w:rsidRPr="00053639">
        <w:rPr>
          <w:u w:val="single"/>
        </w:rPr>
        <w:t xml:space="preserve"> far more promising </w:t>
      </w:r>
      <w:r w:rsidRPr="00F67B47">
        <w:rPr>
          <w:highlight w:val="green"/>
          <w:u w:val="single"/>
        </w:rPr>
        <w:t>strategy is to</w:t>
      </w:r>
      <w:r w:rsidRPr="00053639">
        <w:rPr>
          <w:u w:val="single"/>
        </w:rPr>
        <w:t xml:space="preserve"> help lower-income countries </w:t>
      </w:r>
      <w:r w:rsidRPr="00F67B47">
        <w:rPr>
          <w:rStyle w:val="Emphasis"/>
          <w:highlight w:val="green"/>
        </w:rPr>
        <w:t>purchase vaccines</w:t>
      </w:r>
      <w:r w:rsidRPr="00053639">
        <w:rPr>
          <w:sz w:val="16"/>
        </w:rPr>
        <w:t xml:space="preserve">, while channeling surplus doses from richer countries to wherever they are needed most. 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 Still, </w:t>
      </w:r>
      <w:r w:rsidRPr="00053639">
        <w:rPr>
          <w:u w:val="single"/>
        </w:rPr>
        <w:t xml:space="preserve">three critical challenges remain. </w:t>
      </w:r>
      <w:r w:rsidRPr="00F67B47">
        <w:rPr>
          <w:rStyle w:val="Emphasis"/>
          <w:highlight w:val="green"/>
        </w:rPr>
        <w:t>First</w:t>
      </w:r>
      <w:r w:rsidRPr="00F67B47">
        <w:rPr>
          <w:highlight w:val="green"/>
          <w:u w:val="single"/>
        </w:rPr>
        <w:t>, closing</w:t>
      </w:r>
      <w:r w:rsidRPr="00053639">
        <w:rPr>
          <w:u w:val="single"/>
        </w:rPr>
        <w:t xml:space="preserve"> the </w:t>
      </w:r>
      <w:r w:rsidRPr="00F67B47">
        <w:rPr>
          <w:rStyle w:val="Emphasis"/>
          <w:highlight w:val="green"/>
        </w:rPr>
        <w:t>pre-purchase gap</w:t>
      </w:r>
      <w:r w:rsidRPr="00053639">
        <w:rPr>
          <w:rStyle w:val="Emphasis"/>
        </w:rPr>
        <w:t xml:space="preserve"> of 350 million vaccines will </w:t>
      </w:r>
      <w:r w:rsidRPr="00F67B47">
        <w:rPr>
          <w:rStyle w:val="Emphasis"/>
          <w:highlight w:val="green"/>
        </w:rPr>
        <w:t>requires</w:t>
      </w:r>
      <w:r w:rsidRPr="00053639">
        <w:rPr>
          <w:rStyle w:val="Emphasis"/>
        </w:rPr>
        <w:t xml:space="preserve"> an additional </w:t>
      </w:r>
      <w:r w:rsidRPr="00F67B47">
        <w:rPr>
          <w:rStyle w:val="Emphasis"/>
          <w:highlight w:val="green"/>
        </w:rPr>
        <w:t>$4 billion</w:t>
      </w:r>
      <w:r w:rsidRPr="00053639">
        <w:rPr>
          <w:sz w:val="16"/>
        </w:rPr>
        <w:t xml:space="preserve"> – a trivial cost relative to the potential benefit of achieving worldwide immunity. </w:t>
      </w:r>
      <w:r w:rsidRPr="00053639">
        <w:rPr>
          <w:u w:val="single"/>
        </w:rPr>
        <w:t xml:space="preserve">Providing this support, </w:t>
      </w:r>
      <w:r w:rsidRPr="00F67B47">
        <w:rPr>
          <w:highlight w:val="green"/>
          <w:u w:val="single"/>
        </w:rPr>
        <w:t>either through</w:t>
      </w:r>
      <w:r w:rsidRPr="00053639">
        <w:rPr>
          <w:u w:val="single"/>
        </w:rPr>
        <w:t xml:space="preserve"> additional funding for the </w:t>
      </w:r>
      <w:r w:rsidRPr="00F67B47">
        <w:rPr>
          <w:rStyle w:val="Emphasis"/>
          <w:highlight w:val="green"/>
        </w:rPr>
        <w:t>COVAX</w:t>
      </w:r>
      <w:r w:rsidRPr="00053639">
        <w:rPr>
          <w:rStyle w:val="Emphasis"/>
        </w:rPr>
        <w:t xml:space="preserve"> AMC facility</w:t>
      </w:r>
      <w:r w:rsidRPr="00053639">
        <w:rPr>
          <w:u w:val="single"/>
        </w:rPr>
        <w:t xml:space="preserve"> </w:t>
      </w:r>
      <w:r w:rsidRPr="00F67B47">
        <w:rPr>
          <w:highlight w:val="green"/>
          <w:u w:val="single"/>
        </w:rPr>
        <w:t xml:space="preserve">or by sending </w:t>
      </w:r>
      <w:r w:rsidRPr="00053639">
        <w:rPr>
          <w:rStyle w:val="Emphasis"/>
        </w:rPr>
        <w:t xml:space="preserve">surplus </w:t>
      </w:r>
      <w:r w:rsidRPr="00F67B47">
        <w:rPr>
          <w:rStyle w:val="Emphasis"/>
          <w:highlight w:val="green"/>
        </w:rPr>
        <w:t>vaccines</w:t>
      </w:r>
      <w:r w:rsidRPr="00053639">
        <w:rPr>
          <w:rStyle w:val="Emphasis"/>
        </w:rPr>
        <w:t xml:space="preserve"> to developing countries</w:t>
      </w:r>
      <w:r w:rsidRPr="00053639">
        <w:rPr>
          <w:u w:val="single"/>
        </w:rPr>
        <w:t xml:space="preserve"> as soon as possible, should not be too difficult or costly</w:t>
      </w:r>
      <w:r w:rsidRPr="00053639">
        <w:rPr>
          <w:sz w:val="16"/>
        </w:rPr>
        <w:t xml:space="preserve"> for high-income countries to manage. </w:t>
      </w:r>
      <w:r w:rsidRPr="00F67B47">
        <w:rPr>
          <w:rStyle w:val="Emphasis"/>
          <w:highlight w:val="green"/>
        </w:rPr>
        <w:t>Second</w:t>
      </w:r>
      <w:r w:rsidRPr="00053639">
        <w:rPr>
          <w:u w:val="single"/>
        </w:rPr>
        <w:t xml:space="preserve">, the </w:t>
      </w:r>
      <w:r w:rsidRPr="00F67B47">
        <w:rPr>
          <w:highlight w:val="green"/>
          <w:u w:val="single"/>
        </w:rPr>
        <w:t>World Bank</w:t>
      </w:r>
      <w:r w:rsidRPr="00053639">
        <w:rPr>
          <w:u w:val="single"/>
        </w:rPr>
        <w:t xml:space="preserve"> needs to </w:t>
      </w:r>
      <w:r w:rsidRPr="00F67B47">
        <w:rPr>
          <w:rStyle w:val="Emphasis"/>
          <w:highlight w:val="green"/>
        </w:rPr>
        <w:t>relax</w:t>
      </w:r>
      <w:r w:rsidRPr="00053639">
        <w:rPr>
          <w:rStyle w:val="Emphasis"/>
        </w:rPr>
        <w:t xml:space="preserve"> its </w:t>
      </w:r>
      <w:r w:rsidRPr="00F67B47">
        <w:rPr>
          <w:rStyle w:val="Emphasis"/>
          <w:highlight w:val="green"/>
        </w:rPr>
        <w:t>conditions for</w:t>
      </w:r>
      <w:r w:rsidRPr="00053639">
        <w:rPr>
          <w:rStyle w:val="Emphasis"/>
        </w:rPr>
        <w:t xml:space="preserve"> extending </w:t>
      </w:r>
      <w:r w:rsidRPr="00F67B47">
        <w:rPr>
          <w:rStyle w:val="Emphasis"/>
          <w:highlight w:val="green"/>
        </w:rPr>
        <w:t>loans</w:t>
      </w:r>
      <w:r w:rsidRPr="00053639">
        <w:rPr>
          <w:rStyle w:val="Emphasis"/>
        </w:rPr>
        <w:t xml:space="preserve"> for vaccine pre-purchases</w:t>
      </w:r>
      <w:r w:rsidRPr="00053639">
        <w:rPr>
          <w:sz w:val="16"/>
        </w:rPr>
        <w:t xml:space="preserve">. Currently, </w:t>
      </w:r>
      <w:r w:rsidRPr="00053639">
        <w:rPr>
          <w:u w:val="single"/>
        </w:rPr>
        <w:t>such loans can be used only for vaccines approved by three stringent regulatory authorities</w:t>
      </w:r>
      <w:r w:rsidRPr="00053639">
        <w:rPr>
          <w:sz w:val="16"/>
        </w:rPr>
        <w:t xml:space="preserve"> (SRAs) in three different regions. </w:t>
      </w:r>
      <w:r w:rsidRPr="00053639">
        <w:rPr>
          <w:u w:val="single"/>
        </w:rPr>
        <w:t>Among these are Japan and certain Western countries, which naturally prioritize approval of vaccines intended for their own populations. They have little incentive to grant emergency-use authorization to alternative vaccines that have shown high efficacy</w:t>
      </w:r>
      <w:r w:rsidRPr="00053639">
        <w:rPr>
          <w:sz w:val="16"/>
        </w:rPr>
        <w:t xml:space="preserve"> in Phase 3 clinical trials, </w:t>
      </w:r>
      <w:r w:rsidRPr="00053639">
        <w:rPr>
          <w:u w:val="single"/>
        </w:rPr>
        <w:t xml:space="preserve">such as Bharat Biotech’s </w:t>
      </w:r>
      <w:proofErr w:type="spellStart"/>
      <w:r w:rsidRPr="00053639">
        <w:rPr>
          <w:rStyle w:val="Emphasis"/>
        </w:rPr>
        <w:t>Covaxin</w:t>
      </w:r>
      <w:proofErr w:type="spellEnd"/>
      <w:r w:rsidRPr="00053639">
        <w:rPr>
          <w:u w:val="single"/>
        </w:rPr>
        <w:t xml:space="preserve"> (India), and Gamaleya’s </w:t>
      </w:r>
      <w:r w:rsidRPr="00053639">
        <w:rPr>
          <w:rStyle w:val="Emphasis"/>
        </w:rPr>
        <w:t>Sputnik V</w:t>
      </w:r>
      <w:r w:rsidRPr="00053639">
        <w:rPr>
          <w:u w:val="single"/>
        </w:rPr>
        <w:t xml:space="preserve"> (Russia), and </w:t>
      </w:r>
      <w:r w:rsidRPr="00053639">
        <w:rPr>
          <w:rStyle w:val="Emphasis"/>
        </w:rPr>
        <w:t>Sinovac Biotech’s CoronaVac</w:t>
      </w:r>
      <w:r w:rsidRPr="00053639">
        <w:rPr>
          <w:u w:val="single"/>
        </w:rPr>
        <w:t xml:space="preserve"> (China).</w:t>
      </w:r>
      <w:r w:rsidRPr="00053639">
        <w:rPr>
          <w:sz w:val="16"/>
        </w:rPr>
        <w:t xml:space="preserve"> Extending the list of national regulators classified as SRAs would go a long way toward increasing lending for vaccine purchases.1 </w:t>
      </w:r>
      <w:r w:rsidRPr="00053639">
        <w:rPr>
          <w:u w:val="single"/>
        </w:rPr>
        <w:t xml:space="preserve">Finally, existing vaccine </w:t>
      </w:r>
      <w:r w:rsidRPr="00F67B47">
        <w:rPr>
          <w:highlight w:val="green"/>
          <w:u w:val="single"/>
        </w:rPr>
        <w:t>manufacturers</w:t>
      </w:r>
      <w:r w:rsidRPr="00053639">
        <w:rPr>
          <w:u w:val="single"/>
        </w:rPr>
        <w:t xml:space="preserve"> will be </w:t>
      </w:r>
      <w:r w:rsidRPr="00F67B47">
        <w:rPr>
          <w:highlight w:val="green"/>
          <w:u w:val="single"/>
        </w:rPr>
        <w:t>unable to meet</w:t>
      </w:r>
      <w:r w:rsidRPr="00053639">
        <w:rPr>
          <w:u w:val="single"/>
        </w:rPr>
        <w:t xml:space="preserve"> their production </w:t>
      </w:r>
      <w:r w:rsidRPr="00F67B47">
        <w:rPr>
          <w:highlight w:val="green"/>
          <w:u w:val="single"/>
        </w:rPr>
        <w:t>targets if</w:t>
      </w:r>
      <w:r w:rsidRPr="00053639">
        <w:rPr>
          <w:u w:val="single"/>
        </w:rPr>
        <w:t xml:space="preserve"> </w:t>
      </w:r>
      <w:r w:rsidRPr="00053639">
        <w:rPr>
          <w:rStyle w:val="Emphasis"/>
        </w:rPr>
        <w:t xml:space="preserve">vaccine </w:t>
      </w:r>
      <w:r w:rsidRPr="00F67B47">
        <w:rPr>
          <w:rStyle w:val="Emphasis"/>
          <w:highlight w:val="green"/>
        </w:rPr>
        <w:t>nationalism gives rise to export restrictions</w:t>
      </w:r>
      <w:r w:rsidRPr="00053639">
        <w:rPr>
          <w:u w:val="single"/>
        </w:rPr>
        <w:t xml:space="preserve"> on critical inputs and raw materials</w:t>
      </w:r>
      <w:r w:rsidRPr="00053639">
        <w:rPr>
          <w:sz w:val="16"/>
        </w:rPr>
        <w:t xml:space="preserve">. We saw such behavior early in the pandemic with respect to personal protective equipment, but the resulting export restrictions proved short-lived. One hopes the same will be true for vaccines. </w:t>
      </w:r>
      <w:r w:rsidRPr="00053639">
        <w:rPr>
          <w:u w:val="single"/>
        </w:rPr>
        <w:t xml:space="preserve">International </w:t>
      </w:r>
      <w:r w:rsidRPr="00053639">
        <w:rPr>
          <w:rStyle w:val="Emphasis"/>
        </w:rPr>
        <w:t>cooperation and coordination will be crucial</w:t>
      </w:r>
      <w:r w:rsidRPr="00053639">
        <w:rPr>
          <w:u w:val="single"/>
        </w:rPr>
        <w:t xml:space="preserve"> in the coming months. There are many ways for advanced economies to assist poorer countries in vaccinating their populations as soon as possible</w:t>
      </w:r>
      <w:r w:rsidRPr="00053639">
        <w:rPr>
          <w:sz w:val="16"/>
        </w:rPr>
        <w:t xml:space="preserve">. But </w:t>
      </w:r>
      <w:r w:rsidRPr="00053639">
        <w:rPr>
          <w:u w:val="single"/>
        </w:rPr>
        <w:t xml:space="preserve">relaxing </w:t>
      </w:r>
      <w:r w:rsidRPr="00053639">
        <w:rPr>
          <w:rStyle w:val="Emphasis"/>
        </w:rPr>
        <w:t>patent protections</w:t>
      </w:r>
      <w:r w:rsidRPr="00053639">
        <w:rPr>
          <w:sz w:val="16"/>
        </w:rPr>
        <w:t xml:space="preserve"> – however appealing the idea may be in other contexts – </w:t>
      </w:r>
      <w:r w:rsidRPr="00053639">
        <w:rPr>
          <w:u w:val="single"/>
        </w:rPr>
        <w:t xml:space="preserve">is </w:t>
      </w:r>
      <w:r w:rsidRPr="00053639">
        <w:rPr>
          <w:rStyle w:val="Emphasis"/>
        </w:rPr>
        <w:t>not</w:t>
      </w:r>
      <w:r w:rsidRPr="00053639">
        <w:rPr>
          <w:u w:val="single"/>
        </w:rPr>
        <w:t xml:space="preserve"> </w:t>
      </w:r>
      <w:r w:rsidRPr="00053639">
        <w:rPr>
          <w:rStyle w:val="Emphasis"/>
        </w:rPr>
        <w:t>one of them</w:t>
      </w:r>
      <w:r w:rsidRPr="00053639">
        <w:rPr>
          <w:u w:val="single"/>
        </w:rPr>
        <w:t>. The focus should be on providing additional funding and less restrictive lending for pre-ordering vaccines</w:t>
      </w:r>
      <w:r w:rsidRPr="00053639">
        <w:rPr>
          <w:sz w:val="16"/>
        </w:rPr>
        <w:t>, and on funneling surpluses from high-income countries to the rest of the world.</w:t>
      </w:r>
    </w:p>
    <w:p w14:paraId="79875AE5" w14:textId="58B7057E" w:rsidR="00DC3063" w:rsidRDefault="00DC3063" w:rsidP="00DC3063">
      <w:pPr>
        <w:rPr>
          <w:sz w:val="16"/>
        </w:rPr>
      </w:pPr>
    </w:p>
    <w:p w14:paraId="005A87D2" w14:textId="77F18491" w:rsidR="00DC3063" w:rsidRDefault="00DC3063" w:rsidP="00DC3063">
      <w:pPr>
        <w:pStyle w:val="Heading2"/>
      </w:pPr>
      <w:r>
        <w:t>5</w:t>
      </w:r>
    </w:p>
    <w:p w14:paraId="28AF6624" w14:textId="77777777" w:rsidR="00DC3063" w:rsidRDefault="00DC3063" w:rsidP="00DC3063">
      <w:pPr>
        <w:pStyle w:val="Heading3"/>
      </w:pPr>
      <w:r>
        <w:t>CP</w:t>
      </w:r>
    </w:p>
    <w:p w14:paraId="57B1DE70" w14:textId="77777777" w:rsidR="00DC3063" w:rsidRDefault="00DC3063" w:rsidP="00DC3063">
      <w:pPr>
        <w:pStyle w:val="Heading4"/>
      </w:pPr>
      <w:r w:rsidRPr="00725693">
        <w:t>Text:</w:t>
      </w:r>
      <w:r>
        <w:t xml:space="preserve"> The member nations of the World Trade Organization ought to form and adhere to an international panel of science diplomats’ binding ruling to </w:t>
      </w:r>
      <w:r w:rsidRPr="00F67B47">
        <w:rPr>
          <w:highlight w:val="green"/>
        </w:rPr>
        <w:t>[insert plan]</w:t>
      </w:r>
      <w:r>
        <w:t>.</w:t>
      </w:r>
    </w:p>
    <w:p w14:paraId="2C664EF2" w14:textId="77777777" w:rsidR="00DC3063" w:rsidRPr="00123940" w:rsidRDefault="00DC3063" w:rsidP="00DC3063"/>
    <w:p w14:paraId="6BEF6BF5" w14:textId="77777777" w:rsidR="00DC3063" w:rsidRPr="00725693" w:rsidRDefault="00DC3063" w:rsidP="00DC3063">
      <w:pPr>
        <w:pStyle w:val="Heading4"/>
        <w:rPr>
          <w:bCs/>
        </w:rPr>
      </w:pPr>
      <w:r>
        <w:t xml:space="preserve">They have the jurisdiction to rule over intellectual property and </w:t>
      </w:r>
      <w:r w:rsidRPr="009A5E26">
        <w:rPr>
          <w:u w:val="single"/>
        </w:rPr>
        <w:t>secure science diplomacy</w:t>
      </w:r>
      <w:r>
        <w:rPr>
          <w:u w:val="single"/>
        </w:rPr>
        <w:t>.</w:t>
      </w:r>
    </w:p>
    <w:p w14:paraId="5B0D923C" w14:textId="77777777" w:rsidR="00DC3063" w:rsidRDefault="00DC3063" w:rsidP="00DC3063">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5" w:history="1">
        <w:r>
          <w:rPr>
            <w:rStyle w:val="Hyperlink"/>
          </w:rPr>
          <w:t>https://americandiplomacy.web.unc.edu/2018/09/leveraging-diplomacy-for-managing-scientific-challenges-an-opportunity-to-navigate-the-future-of-science/</w:t>
        </w:r>
      </w:hyperlink>
      <w:r>
        <w:t>] Justin</w:t>
      </w:r>
    </w:p>
    <w:p w14:paraId="32AFE7EE" w14:textId="77777777" w:rsidR="00DC3063" w:rsidRPr="009A5E26" w:rsidRDefault="00DC3063" w:rsidP="00DC3063">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cooperation among countries in order to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 need for free exchange of information needed for innovation and growth. 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sidRPr="00F67B47">
        <w:rPr>
          <w:highlight w:val="green"/>
          <w:u w:val="single"/>
        </w:rPr>
        <w:t>scientists</w:t>
      </w:r>
      <w:r>
        <w:rPr>
          <w:u w:val="single"/>
        </w:rPr>
        <w:t xml:space="preserve"> working as </w:t>
      </w:r>
      <w:r w:rsidRPr="00F67B47">
        <w:rPr>
          <w:rStyle w:val="Emphasis"/>
          <w:highlight w:val="green"/>
        </w:rPr>
        <w:t>diplomats</w:t>
      </w:r>
      <w:r>
        <w:rPr>
          <w:u w:val="single"/>
        </w:rPr>
        <w:t xml:space="preserve"> to</w:t>
      </w:r>
      <w:r>
        <w:rPr>
          <w:sz w:val="16"/>
        </w:rPr>
        <w:t xml:space="preserve"> help </w:t>
      </w:r>
      <w:r w:rsidRPr="00F67B47">
        <w:rPr>
          <w:rStyle w:val="Emphasis"/>
          <w:highlight w:val="green"/>
        </w:rPr>
        <w:t>manage complex</w:t>
      </w:r>
      <w:r>
        <w:rPr>
          <w:rStyle w:val="Emphasis"/>
        </w:rPr>
        <w:t xml:space="preserve"> and potentially conflicting </w:t>
      </w:r>
      <w:r w:rsidRPr="00F67B47">
        <w:rPr>
          <w:rStyle w:val="Emphasis"/>
          <w:highlight w:val="green"/>
        </w:rPr>
        <w:t>situations</w:t>
      </w:r>
      <w:r>
        <w:rPr>
          <w:rStyle w:val="Emphasis"/>
        </w:rPr>
        <w:t xml:space="preserve"> that arise between scientific communities and their governments</w:t>
      </w:r>
      <w:r>
        <w:rPr>
          <w:u w:val="single"/>
        </w:rPr>
        <w:t xml:space="preserve">. Such issues </w:t>
      </w:r>
      <w:r w:rsidRPr="00F67B47">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sidRPr="00F67B47">
        <w:rPr>
          <w:highlight w:val="green"/>
          <w:u w:val="single"/>
        </w:rPr>
        <w:t>IP</w:t>
      </w:r>
      <w:r>
        <w:rPr>
          <w:u w:val="single"/>
        </w:rPr>
        <w:t xml:space="preserve">) and providing protection of IP. </w:t>
      </w: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xml:space="preserve">) in order to justify the use of government and/or corporate funds. About a decade ago, </w:t>
      </w:r>
      <w:r>
        <w:rPr>
          <w:u w:val="single"/>
        </w:rPr>
        <w:t xml:space="preserve">a </w:t>
      </w:r>
      <w:r w:rsidRPr="00725693">
        <w:rPr>
          <w:u w:val="single"/>
        </w:rPr>
        <w:t xml:space="preserve">group of </w:t>
      </w:r>
      <w:r w:rsidRPr="00F67B47">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sidRPr="00F67B47">
        <w:rPr>
          <w:rStyle w:val="Emphasis"/>
          <w:highlight w:val="green"/>
        </w:rPr>
        <w:t>addressed</w:t>
      </w:r>
      <w:r>
        <w:rPr>
          <w:rStyle w:val="Emphasis"/>
        </w:rPr>
        <w:t xml:space="preserve"> the </w:t>
      </w:r>
      <w:r w:rsidRPr="002051EE">
        <w:rPr>
          <w:rStyle w:val="Emphasis"/>
        </w:rPr>
        <w:t>lack of alignment between commercial</w:t>
      </w:r>
      <w:r>
        <w:rPr>
          <w:rStyle w:val="Emphasis"/>
        </w:rPr>
        <w:t xml:space="preserve"> interests, </w:t>
      </w:r>
      <w:r w:rsidRPr="00F67B47">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F67B47">
        <w:rPr>
          <w:highlight w:val="green"/>
          <w:u w:val="single"/>
        </w:rPr>
        <w:t>issues</w:t>
      </w:r>
      <w:r>
        <w:rPr>
          <w:u w:val="single"/>
        </w:rPr>
        <w:t xml:space="preserve"> such as </w:t>
      </w:r>
      <w:r>
        <w:rPr>
          <w:rStyle w:val="Emphasis"/>
        </w:rPr>
        <w:t xml:space="preserve">ownership </w:t>
      </w:r>
      <w:r w:rsidRPr="00F67B47">
        <w:rPr>
          <w:rStyle w:val="Emphasis"/>
          <w:highlight w:val="green"/>
        </w:rPr>
        <w:t>of IP</w:t>
      </w:r>
      <w:r>
        <w:rPr>
          <w:rStyle w:val="Emphasis"/>
        </w:rPr>
        <w:t xml:space="preserve">, rights to reagents, or use of skilled laboratory personnel from international collaborations may </w:t>
      </w:r>
      <w:r w:rsidRPr="00F67B47">
        <w:rPr>
          <w:rStyle w:val="Emphasis"/>
          <w:highlight w:val="green"/>
        </w:rPr>
        <w:t>require</w:t>
      </w:r>
      <w:r>
        <w:rPr>
          <w:rStyle w:val="Emphasis"/>
        </w:rPr>
        <w:t xml:space="preserve"> the efforts of </w:t>
      </w:r>
      <w:r w:rsidRPr="00F67B47">
        <w:rPr>
          <w:rStyle w:val="Emphasis"/>
          <w:highlight w:val="green"/>
        </w:rPr>
        <w:t>science diplomats</w:t>
      </w:r>
      <w:r>
        <w:rPr>
          <w:sz w:val="16"/>
        </w:rPr>
        <w:t xml:space="preserve">. There are few international offices or “guardians” to protect junior and senior scientists in corporate or academic sectors from misuse of reagents or piracy. </w:t>
      </w: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r>
        <w:rPr>
          <w:u w:val="single"/>
        </w:rPr>
        <w:t xml:space="preserve">Chinese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 </w:t>
      </w: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 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 So, </w:t>
      </w:r>
      <w:r>
        <w:rPr>
          <w:u w:val="single"/>
        </w:rPr>
        <w:t xml:space="preserve">how does one strike the proper balance between security and growth? </w:t>
      </w:r>
      <w:r w:rsidRPr="00F67B47">
        <w:rPr>
          <w:highlight w:val="green"/>
          <w:u w:val="single"/>
        </w:rPr>
        <w:t>Science</w:t>
      </w:r>
      <w:r>
        <w:rPr>
          <w:u w:val="single"/>
        </w:rPr>
        <w:t xml:space="preserve"> is a universal social enterprise</w:t>
      </w:r>
      <w:r>
        <w:rPr>
          <w:sz w:val="16"/>
        </w:rPr>
        <w:t xml:space="preserve">; </w:t>
      </w:r>
      <w:r>
        <w:rPr>
          <w:u w:val="single"/>
        </w:rPr>
        <w:t xml:space="preserve">international </w:t>
      </w:r>
      <w:r w:rsidRPr="00F67B47">
        <w:rPr>
          <w:highlight w:val="green"/>
          <w:u w:val="single"/>
        </w:rPr>
        <w:t>conferences lead to</w:t>
      </w:r>
      <w:r>
        <w:rPr>
          <w:u w:val="single"/>
        </w:rPr>
        <w:t xml:space="preserve"> </w:t>
      </w:r>
      <w:r>
        <w:rPr>
          <w:rStyle w:val="Emphasis"/>
        </w:rPr>
        <w:t xml:space="preserve">friendships and productive </w:t>
      </w:r>
      <w:r w:rsidRPr="00F67B47">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sidRPr="002051EE">
        <w:rPr>
          <w:rStyle w:val="Emphasis"/>
        </w:rPr>
        <w:t xml:space="preserve">international </w:t>
      </w:r>
      <w:r w:rsidRPr="00F67B47">
        <w:rPr>
          <w:rStyle w:val="Emphasis"/>
          <w:highlight w:val="green"/>
        </w:rPr>
        <w:t>panel of scientists</w:t>
      </w:r>
      <w:r>
        <w:rPr>
          <w:rStyle w:val="Emphasis"/>
        </w:rPr>
        <w:t xml:space="preserve"> and engineers </w:t>
      </w:r>
      <w:r w:rsidRPr="00725693">
        <w:rPr>
          <w:rStyle w:val="Emphasis"/>
        </w:rPr>
        <w:t xml:space="preserve">to </w:t>
      </w:r>
      <w:r w:rsidRPr="00F67B47">
        <w:rPr>
          <w:rStyle w:val="Emphasis"/>
          <w:highlight w:val="green"/>
        </w:rPr>
        <w:t>manage</w:t>
      </w:r>
      <w:r>
        <w:rPr>
          <w:rStyle w:val="Emphasis"/>
        </w:rPr>
        <w:t xml:space="preserve"> any </w:t>
      </w:r>
      <w:r w:rsidRPr="00F67B47">
        <w:rPr>
          <w:rStyle w:val="Emphasis"/>
          <w:highlight w:val="green"/>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sidRPr="00F67B47">
        <w:rPr>
          <w:highlight w:val="green"/>
          <w:u w:val="single"/>
        </w:rPr>
        <w:t>partnership model</w:t>
      </w:r>
      <w:r>
        <w:rPr>
          <w:u w:val="single"/>
        </w:rPr>
        <w:t xml:space="preserve"> be </w:t>
      </w:r>
      <w:r w:rsidRPr="00F67B47">
        <w:rPr>
          <w:highlight w:val="green"/>
          <w:u w:val="single"/>
        </w:rPr>
        <w:t>adapted to</w:t>
      </w:r>
      <w:r>
        <w:rPr>
          <w:u w:val="single"/>
        </w:rPr>
        <w:t xml:space="preserve"> multinational joint R&amp;D efforts while protecting </w:t>
      </w:r>
      <w:r w:rsidRPr="00F67B47">
        <w:rPr>
          <w:highlight w:val="green"/>
          <w:u w:val="single"/>
        </w:rPr>
        <w:t>IP</w:t>
      </w:r>
      <w:r>
        <w:rPr>
          <w:u w:val="single"/>
        </w:rPr>
        <w:t xml:space="preserve">? This question </w:t>
      </w:r>
      <w:r w:rsidRPr="00F67B47">
        <w:rPr>
          <w:highlight w:val="green"/>
          <w:u w:val="single"/>
        </w:rPr>
        <w:t>falls</w:t>
      </w:r>
      <w:r>
        <w:rPr>
          <w:u w:val="single"/>
        </w:rPr>
        <w:t xml:space="preserve"> squarely </w:t>
      </w:r>
      <w:r w:rsidRPr="00F67B47">
        <w:rPr>
          <w:highlight w:val="green"/>
          <w:u w:val="single"/>
        </w:rPr>
        <w:t>within</w:t>
      </w:r>
      <w:r>
        <w:rPr>
          <w:u w:val="single"/>
        </w:rPr>
        <w:t xml:space="preserve"> the purview of </w:t>
      </w:r>
      <w:r w:rsidRPr="00F67B47">
        <w:rPr>
          <w:highlight w:val="green"/>
          <w:u w:val="single"/>
        </w:rPr>
        <w:t>international science diplomacy</w:t>
      </w:r>
      <w:r>
        <w:rPr>
          <w:u w:val="single"/>
        </w:rPr>
        <w:t>, whereby science diplomats can establish rules of conduct</w:t>
      </w:r>
      <w:r>
        <w:rPr>
          <w:sz w:val="16"/>
        </w:rPr>
        <w:t xml:space="preserve"> governing joint global technology development with proper IP protection. 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 </w:t>
      </w:r>
      <w:r w:rsidRPr="009A5E26">
        <w:rPr>
          <w:sz w:val="16"/>
        </w:rPr>
        <w:t xml:space="preserve">In summary, we believe that </w:t>
      </w:r>
      <w:r w:rsidRPr="00F67B47">
        <w:rPr>
          <w:highlight w:val="green"/>
          <w:u w:val="single"/>
        </w:rPr>
        <w:t>science diplomats</w:t>
      </w:r>
      <w:r w:rsidRPr="009A5E26">
        <w:rPr>
          <w:u w:val="single"/>
        </w:rPr>
        <w:t xml:space="preserve"> could help </w:t>
      </w:r>
      <w:r w:rsidRPr="00F67B47">
        <w:rPr>
          <w:rStyle w:val="Emphasis"/>
          <w:highlight w:val="green"/>
        </w:rPr>
        <w:t>address</w:t>
      </w:r>
      <w:r w:rsidRPr="009A5E26">
        <w:rPr>
          <w:rStyle w:val="Emphasis"/>
        </w:rPr>
        <w:t xml:space="preserve"> the increasingly complex </w:t>
      </w:r>
      <w:r w:rsidRPr="00F67B47">
        <w:rPr>
          <w:rStyle w:val="Emphasis"/>
          <w:highlight w:val="green"/>
        </w:rPr>
        <w:t>issues</w:t>
      </w:r>
      <w:r w:rsidRPr="009A5E26">
        <w:rPr>
          <w:rStyle w:val="Emphasis"/>
        </w:rPr>
        <w:t xml:space="preserve">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F67B47">
        <w:rPr>
          <w:highlight w:val="green"/>
          <w:u w:val="single"/>
        </w:rPr>
        <w:t>IP</w:t>
      </w:r>
      <w:r w:rsidRPr="009A5E26">
        <w:rPr>
          <w:u w:val="single"/>
        </w:rPr>
        <w:t xml:space="preserve">. We also propose that this might be accomplished by asking the </w:t>
      </w:r>
      <w:r w:rsidRPr="00F67B47">
        <w:rPr>
          <w:b/>
          <w:bCs/>
          <w:sz w:val="26"/>
          <w:szCs w:val="26"/>
          <w:highlight w:val="green"/>
          <w:u w:val="single"/>
        </w:rPr>
        <w:t xml:space="preserve">National Academies </w:t>
      </w:r>
      <w:r w:rsidRPr="009A5E26">
        <w:rPr>
          <w:b/>
          <w:bCs/>
          <w:sz w:val="26"/>
          <w:szCs w:val="26"/>
          <w:u w:val="single"/>
        </w:rPr>
        <w:t xml:space="preserve">to </w:t>
      </w:r>
      <w:r w:rsidRPr="00F67B47">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F67B47">
        <w:rPr>
          <w:b/>
          <w:bCs/>
          <w:sz w:val="26"/>
          <w:szCs w:val="26"/>
          <w:highlight w:val="green"/>
          <w:u w:val="single"/>
        </w:rPr>
        <w:t>scientific leaders</w:t>
      </w:r>
      <w:r w:rsidRPr="009A5E26">
        <w:rPr>
          <w:b/>
          <w:bCs/>
          <w:sz w:val="26"/>
          <w:szCs w:val="26"/>
          <w:u w:val="single"/>
        </w:rPr>
        <w:t xml:space="preserve"> to </w:t>
      </w:r>
      <w:r w:rsidRPr="00F67B47">
        <w:rPr>
          <w:b/>
          <w:bCs/>
          <w:sz w:val="26"/>
          <w:szCs w:val="26"/>
          <w:highlight w:val="green"/>
          <w:u w:val="single"/>
        </w:rPr>
        <w:t>serve on</w:t>
      </w:r>
      <w:r w:rsidRPr="009A5E26">
        <w:rPr>
          <w:b/>
          <w:bCs/>
          <w:sz w:val="26"/>
          <w:szCs w:val="26"/>
          <w:u w:val="single"/>
        </w:rPr>
        <w:t xml:space="preserve"> an international scientific </w:t>
      </w:r>
      <w:r w:rsidRPr="00F67B47">
        <w:rPr>
          <w:b/>
          <w:bCs/>
          <w:sz w:val="26"/>
          <w:szCs w:val="26"/>
          <w:highlight w:val="green"/>
          <w:u w:val="single"/>
        </w:rPr>
        <w:t>advisory board</w:t>
      </w:r>
      <w:r w:rsidRPr="009A5E26">
        <w:rPr>
          <w:u w:val="single"/>
        </w:rPr>
        <w:t xml:space="preserve">, and for the corresponding organizations in other countries to do the same. Access to </w:t>
      </w:r>
      <w:r w:rsidRPr="00F67B47">
        <w:rPr>
          <w:rStyle w:val="Heading3Char"/>
          <w:sz w:val="22"/>
          <w:szCs w:val="22"/>
          <w:highlight w:val="green"/>
        </w:rPr>
        <w:t xml:space="preserve">the </w:t>
      </w:r>
      <w:r w:rsidRPr="00F67B47">
        <w:rPr>
          <w:rStyle w:val="Emphasis"/>
          <w:sz w:val="26"/>
          <w:szCs w:val="26"/>
          <w:highlight w:val="green"/>
        </w:rPr>
        <w:t>free flow of info</w:t>
      </w:r>
      <w:r w:rsidRPr="009A5E26">
        <w:rPr>
          <w:rStyle w:val="Emphasis"/>
          <w:sz w:val="26"/>
          <w:szCs w:val="26"/>
        </w:rPr>
        <w:t xml:space="preserve">rmation </w:t>
      </w:r>
      <w:r w:rsidRPr="00F67B47">
        <w:rPr>
          <w:rStyle w:val="Emphasis"/>
          <w:sz w:val="26"/>
          <w:szCs w:val="26"/>
          <w:highlight w:val="green"/>
        </w:rPr>
        <w:t>promotes</w:t>
      </w:r>
      <w:r w:rsidRPr="009A5E26">
        <w:rPr>
          <w:rStyle w:val="Emphasis"/>
          <w:sz w:val="26"/>
          <w:szCs w:val="26"/>
        </w:rPr>
        <w:t xml:space="preserve"> new knowledge and </w:t>
      </w:r>
      <w:r w:rsidRPr="00F67B47">
        <w:rPr>
          <w:rStyle w:val="Emphasis"/>
          <w:sz w:val="26"/>
          <w:szCs w:val="26"/>
          <w:highlight w:val="green"/>
        </w:rPr>
        <w:t>innovation</w:t>
      </w:r>
      <w:r w:rsidRPr="009A5E26">
        <w:rPr>
          <w:rStyle w:val="Emphasis"/>
          <w:sz w:val="26"/>
          <w:szCs w:val="26"/>
        </w:rPr>
        <w:t xml:space="preserve">. A return to </w:t>
      </w:r>
      <w:r w:rsidRPr="00F67B47">
        <w:rPr>
          <w:rStyle w:val="Emphasis"/>
          <w:sz w:val="26"/>
          <w:szCs w:val="26"/>
          <w:highlight w:val="green"/>
        </w:rPr>
        <w:t xml:space="preserve">a more restrictive </w:t>
      </w:r>
      <w:r w:rsidRPr="002051EE">
        <w:rPr>
          <w:rStyle w:val="Emphasis"/>
          <w:sz w:val="26"/>
          <w:szCs w:val="26"/>
        </w:rPr>
        <w:t xml:space="preserve">intellectual </w:t>
      </w:r>
      <w:r w:rsidRPr="00F67B47">
        <w:rPr>
          <w:rStyle w:val="Emphasis"/>
          <w:sz w:val="26"/>
          <w:szCs w:val="26"/>
          <w:highlight w:val="green"/>
        </w:rPr>
        <w:t>environment is</w:t>
      </w:r>
      <w:r w:rsidRPr="009A5E26">
        <w:rPr>
          <w:rStyle w:val="Emphasis"/>
          <w:sz w:val="26"/>
          <w:szCs w:val="26"/>
        </w:rPr>
        <w:t xml:space="preserve"> not only </w:t>
      </w:r>
      <w:r w:rsidRPr="00F67B47">
        <w:rPr>
          <w:rStyle w:val="Emphasis"/>
          <w:sz w:val="26"/>
          <w:szCs w:val="26"/>
          <w:highlight w:val="green"/>
        </w:rPr>
        <w:t>harmful</w:t>
      </w:r>
      <w:r w:rsidRPr="009A5E26">
        <w:rPr>
          <w:rStyle w:val="Emphasis"/>
          <w:sz w:val="26"/>
          <w:szCs w:val="26"/>
        </w:rPr>
        <w:t xml:space="preserve"> to progress, but </w:t>
      </w:r>
      <w:r w:rsidRPr="00F67B47">
        <w:rPr>
          <w:rStyle w:val="Emphasis"/>
          <w:sz w:val="26"/>
          <w:szCs w:val="26"/>
          <w:highlight w:val="green"/>
        </w:rPr>
        <w:t>also</w:t>
      </w:r>
      <w:r w:rsidRPr="009A5E26">
        <w:rPr>
          <w:rStyle w:val="Emphasis"/>
          <w:sz w:val="26"/>
          <w:szCs w:val="26"/>
        </w:rPr>
        <w:t xml:space="preserve"> nearly </w:t>
      </w:r>
      <w:r w:rsidRPr="00F67B47">
        <w:rPr>
          <w:rStyle w:val="Emphasis"/>
          <w:sz w:val="26"/>
          <w:szCs w:val="26"/>
          <w:highlight w:val="green"/>
        </w:rPr>
        <w:t>impossible to manage</w:t>
      </w:r>
      <w:r w:rsidRPr="009A5E26">
        <w:rPr>
          <w:rStyle w:val="Emphasis"/>
          <w:sz w:val="26"/>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 </w:t>
      </w:r>
      <w:r w:rsidRPr="009A5E26">
        <w:rPr>
          <w:u w:val="single"/>
        </w:rPr>
        <w:t xml:space="preserve">and working groups within </w:t>
      </w:r>
      <w:r w:rsidRPr="00F67B47">
        <w:rPr>
          <w:highlight w:val="green"/>
          <w:u w:val="single"/>
        </w:rPr>
        <w:t>established organizations</w:t>
      </w:r>
      <w:r w:rsidRPr="009A5E26">
        <w:rPr>
          <w:sz w:val="16"/>
        </w:rPr>
        <w:t xml:space="preserve">. These organizations </w:t>
      </w:r>
      <w:r w:rsidRPr="00F67B47">
        <w:rPr>
          <w:rStyle w:val="Emphasis"/>
          <w:highlight w:val="green"/>
        </w:rPr>
        <w:t>include</w:t>
      </w:r>
      <w:r w:rsidRPr="009A5E26">
        <w:rPr>
          <w:rStyle w:val="Emphasis"/>
        </w:rPr>
        <w:t xml:space="preserve"> the American Association for the Advancement of Science (</w:t>
      </w:r>
      <w:r w:rsidRPr="00F67B47">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21617107" w14:textId="77777777" w:rsidR="00DC3063" w:rsidRPr="00123940" w:rsidRDefault="00DC3063" w:rsidP="00DC3063">
      <w:pPr>
        <w:rPr>
          <w:sz w:val="16"/>
        </w:rPr>
      </w:pPr>
    </w:p>
    <w:p w14:paraId="3239CBAC" w14:textId="77777777" w:rsidR="00DC3063" w:rsidRDefault="00DC3063" w:rsidP="00DC3063">
      <w:pPr>
        <w:pStyle w:val="Heading4"/>
      </w:pPr>
      <w:r>
        <w:t xml:space="preserve">COVID exposed </w:t>
      </w:r>
      <w:r w:rsidRPr="000814AD">
        <w:rPr>
          <w:u w:val="single"/>
        </w:rPr>
        <w:t>weaknesses</w:t>
      </w:r>
      <w:r>
        <w:t xml:space="preserve"> in science diplomacy—revitalizing it is key to solving every </w:t>
      </w:r>
      <w:r w:rsidRPr="000814AD">
        <w:rPr>
          <w:u w:val="single"/>
        </w:rPr>
        <w:t>existential threat</w:t>
      </w:r>
      <w:r>
        <w:t>.</w:t>
      </w:r>
    </w:p>
    <w:p w14:paraId="6E474CD0" w14:textId="77777777" w:rsidR="00DC3063" w:rsidRPr="000814AD" w:rsidRDefault="00DC3063" w:rsidP="00DC3063">
      <w:proofErr w:type="spellStart"/>
      <w:r w:rsidRPr="000814AD">
        <w:rPr>
          <w:rStyle w:val="Style13ptBold"/>
        </w:rPr>
        <w:t>Gluckman</w:t>
      </w:r>
      <w:proofErr w:type="spellEnd"/>
      <w:r w:rsidRPr="000814AD">
        <w:rPr>
          <w:rStyle w:val="Style13ptBold"/>
        </w:rPr>
        <w:t xml:space="preserve"> and </w:t>
      </w:r>
      <w:proofErr w:type="spellStart"/>
      <w:r w:rsidRPr="000814AD">
        <w:rPr>
          <w:rStyle w:val="Style13ptBold"/>
        </w:rPr>
        <w:t>Turekian</w:t>
      </w:r>
      <w:proofErr w:type="spellEnd"/>
      <w:r w:rsidRPr="000814AD">
        <w:rPr>
          <w:rStyle w:val="Style13ptBold"/>
        </w:rPr>
        <w:t xml:space="preserve"> 20</w:t>
      </w:r>
      <w:r>
        <w:t xml:space="preserve"> [Peter and Vaughan; 6/17/20; </w:t>
      </w:r>
      <w:r w:rsidRPr="000814AD">
        <w:t xml:space="preserve">Sir Peter </w:t>
      </w:r>
      <w:proofErr w:type="spellStart"/>
      <w:r w:rsidRPr="000814AD">
        <w:t>Gluckman</w:t>
      </w:r>
      <w:proofErr w:type="spellEnd"/>
      <w:r w:rsidRPr="000814AD">
        <w:t xml:space="preserve"> is the chair of the International Network for Government Science Advice, director of Koi </w:t>
      </w:r>
      <w:proofErr w:type="spellStart"/>
      <w:r w:rsidRPr="000814AD">
        <w:t>Tū</w:t>
      </w:r>
      <w:proofErr w:type="spellEnd"/>
      <w:r w:rsidRPr="000814AD">
        <w:t xml:space="preserve">: The Centre for Informed Futures at the University of Auckland, and former science adviser to the New Zealand prime minister. Vaughan </w:t>
      </w:r>
      <w:proofErr w:type="spellStart"/>
      <w:r w:rsidRPr="000814AD">
        <w:t>Turekian</w:t>
      </w:r>
      <w:proofErr w:type="spellEnd"/>
      <w:r w:rsidRPr="000814AD">
        <w:t xml:space="preserve"> is the executive director of policy and global affairs at the National Academies of Sciences, Engineering, and Medicine and a former science and technology adviser to the US secretary of state</w:t>
      </w:r>
      <w:r>
        <w:t>; “</w:t>
      </w:r>
      <w:r w:rsidRPr="000814AD">
        <w:t>Rebooting Science Diplomacy in the Context of COVID-19</w:t>
      </w:r>
      <w:r>
        <w:t xml:space="preserve">,” Issues, </w:t>
      </w:r>
      <w:hyperlink r:id="rId16" w:history="1">
        <w:r w:rsidRPr="00F0435F">
          <w:rPr>
            <w:rStyle w:val="Hyperlink"/>
          </w:rPr>
          <w:t>https://issues.org/rebooting-science-diplomacy-in-the-context-of-covid-19-lessons-from-the-cold-war/</w:t>
        </w:r>
      </w:hyperlink>
      <w:r>
        <w:t>] Justin</w:t>
      </w:r>
    </w:p>
    <w:p w14:paraId="405AC4C5" w14:textId="77777777" w:rsidR="00DC3063" w:rsidRPr="00C71FE9" w:rsidRDefault="00DC3063" w:rsidP="00DC3063">
      <w:pPr>
        <w:rPr>
          <w:rStyle w:val="Emphasis"/>
        </w:rPr>
      </w:pPr>
      <w:r w:rsidRPr="000814AD">
        <w:rPr>
          <w:u w:val="single"/>
        </w:rPr>
        <w:t xml:space="preserve">The </w:t>
      </w:r>
      <w:r w:rsidRPr="00F67B47">
        <w:rPr>
          <w:highlight w:val="green"/>
          <w:u w:val="single"/>
        </w:rPr>
        <w:t>COVID-19</w:t>
      </w:r>
      <w:r w:rsidRPr="000814AD">
        <w:rPr>
          <w:u w:val="single"/>
        </w:rPr>
        <w:t xml:space="preserve"> pandemic is </w:t>
      </w:r>
      <w:r w:rsidRPr="00F67B47">
        <w:rPr>
          <w:rStyle w:val="Emphasis"/>
          <w:highlight w:val="green"/>
        </w:rPr>
        <w:t>amplifying</w:t>
      </w:r>
      <w:r w:rsidRPr="00513FD0">
        <w:rPr>
          <w:rStyle w:val="Emphasis"/>
        </w:rPr>
        <w:t xml:space="preserve"> preexisting </w:t>
      </w:r>
      <w:r w:rsidRPr="00F67B47">
        <w:rPr>
          <w:rStyle w:val="Emphasis"/>
          <w:highlight w:val="green"/>
        </w:rPr>
        <w:t>tensions</w:t>
      </w:r>
      <w:r w:rsidRPr="00513FD0">
        <w:rPr>
          <w:rStyle w:val="Emphasis"/>
        </w:rPr>
        <w:t xml:space="preserve"> </w:t>
      </w:r>
      <w:r w:rsidRPr="00513FD0">
        <w:rPr>
          <w:u w:val="single"/>
        </w:rPr>
        <w:t>between the United States and China across all domains</w:t>
      </w:r>
      <w:r w:rsidRPr="00513FD0">
        <w:rPr>
          <w:sz w:val="16"/>
        </w:rPr>
        <w:t xml:space="preserve">, including science and technology. </w:t>
      </w:r>
      <w:r w:rsidRPr="000814AD">
        <w:rPr>
          <w:u w:val="single"/>
        </w:rPr>
        <w:t xml:space="preserve">This is happening even as </w:t>
      </w:r>
      <w:r w:rsidRPr="009D78EE">
        <w:rPr>
          <w:rStyle w:val="Emphasis"/>
        </w:rPr>
        <w:t xml:space="preserve">global </w:t>
      </w:r>
      <w:r w:rsidRPr="00F67B47">
        <w:rPr>
          <w:rStyle w:val="Emphasis"/>
          <w:highlight w:val="green"/>
        </w:rPr>
        <w:t>science</w:t>
      </w:r>
      <w:r w:rsidRPr="000814AD">
        <w:rPr>
          <w:u w:val="single"/>
        </w:rPr>
        <w:t xml:space="preserve"> and technology cooperation has become a </w:t>
      </w:r>
      <w:r w:rsidRPr="009D78EE">
        <w:rPr>
          <w:u w:val="single"/>
        </w:rPr>
        <w:t xml:space="preserve">central </w:t>
      </w:r>
      <w:r w:rsidRPr="00F67B47">
        <w:rPr>
          <w:highlight w:val="green"/>
          <w:u w:val="single"/>
        </w:rPr>
        <w:t>feature of</w:t>
      </w:r>
      <w:r w:rsidRPr="000814AD">
        <w:rPr>
          <w:u w:val="single"/>
        </w:rPr>
        <w:t xml:space="preserve"> </w:t>
      </w:r>
      <w:r w:rsidRPr="00513FD0">
        <w:rPr>
          <w:rStyle w:val="Emphasis"/>
        </w:rPr>
        <w:t xml:space="preserve">public </w:t>
      </w:r>
      <w:r w:rsidRPr="00F67B47">
        <w:rPr>
          <w:rStyle w:val="Emphasis"/>
          <w:highlight w:val="green"/>
        </w:rPr>
        <w:t>health and</w:t>
      </w:r>
      <w:r w:rsidRPr="00513FD0">
        <w:rPr>
          <w:rStyle w:val="Emphasis"/>
        </w:rPr>
        <w:t xml:space="preserve"> the </w:t>
      </w:r>
      <w:r w:rsidRPr="009D78EE">
        <w:rPr>
          <w:rStyle w:val="Emphasis"/>
        </w:rPr>
        <w:t xml:space="preserve">development of </w:t>
      </w:r>
      <w:r w:rsidRPr="00F67B47">
        <w:rPr>
          <w:rStyle w:val="Emphasis"/>
          <w:highlight w:val="green"/>
        </w:rPr>
        <w:t>vaccines</w:t>
      </w:r>
      <w:r w:rsidRPr="00513FD0">
        <w:rPr>
          <w:rStyle w:val="Emphasis"/>
        </w:rPr>
        <w:t xml:space="preserve"> and treatments</w:t>
      </w:r>
      <w:r w:rsidRPr="00513FD0">
        <w:rPr>
          <w:sz w:val="16"/>
        </w:rPr>
        <w:t xml:space="preserve">. Does this new dynamic between the two powers accurately reflect a changed world, and could it presage greater tension to come? </w:t>
      </w:r>
      <w:r w:rsidRPr="000814AD">
        <w:rPr>
          <w:u w:val="single"/>
        </w:rPr>
        <w:t xml:space="preserve">The </w:t>
      </w:r>
      <w:r w:rsidRPr="00513FD0">
        <w:rPr>
          <w:rStyle w:val="Emphasis"/>
        </w:rPr>
        <w:t>United States’ and China’s different political and economic models</w:t>
      </w:r>
      <w:r w:rsidRPr="000814AD">
        <w:rPr>
          <w:u w:val="single"/>
        </w:rPr>
        <w:t xml:space="preserve"> and </w:t>
      </w:r>
      <w:r w:rsidRPr="00513FD0">
        <w:rPr>
          <w:rStyle w:val="Emphasis"/>
        </w:rPr>
        <w:t>distinct domestic and global interests create rising tensions</w:t>
      </w:r>
      <w:r w:rsidRPr="00513FD0">
        <w:rPr>
          <w:sz w:val="16"/>
        </w:rPr>
        <w:t xml:space="preserve"> as their soft power footprints (and increasingly hard power influences) span the globe. This places many other nations in a position not unlike that during the Cold War, when countries found themselves uneasily sitting between two elephants, the United States and the Soviet Union, pulling in different directions. We do not know whether today’s US-China tension will settle into an uncomfortable status quo or lead to a progressive decoupling or a more rapid severance between the two economic giants. It might even develop into a more stable and constructive relationship. </w:t>
      </w:r>
      <w:r w:rsidRPr="000814AD">
        <w:rPr>
          <w:u w:val="single"/>
        </w:rPr>
        <w:t xml:space="preserve">This creates an </w:t>
      </w:r>
      <w:r w:rsidRPr="00513FD0">
        <w:rPr>
          <w:rStyle w:val="Emphasis"/>
        </w:rPr>
        <w:t xml:space="preserve">opportunity for </w:t>
      </w:r>
      <w:r w:rsidRPr="00F67B47">
        <w:rPr>
          <w:rStyle w:val="Emphasis"/>
          <w:highlight w:val="green"/>
        </w:rPr>
        <w:t>science diplomacy</w:t>
      </w:r>
      <w:r w:rsidRPr="000814AD">
        <w:rPr>
          <w:u w:val="single"/>
        </w:rPr>
        <w:t xml:space="preserve"> to again help </w:t>
      </w:r>
      <w:r w:rsidRPr="00F67B47">
        <w:rPr>
          <w:rStyle w:val="Emphasis"/>
          <w:highlight w:val="green"/>
        </w:rPr>
        <w:t>bridge</w:t>
      </w:r>
      <w:r w:rsidRPr="00513FD0">
        <w:rPr>
          <w:rStyle w:val="Emphasis"/>
        </w:rPr>
        <w:t xml:space="preserve"> the gap between two major powers with </w:t>
      </w:r>
      <w:r w:rsidRPr="009D78EE">
        <w:rPr>
          <w:rStyle w:val="Emphasis"/>
        </w:rPr>
        <w:t xml:space="preserve">conflicting </w:t>
      </w:r>
      <w:r w:rsidRPr="00F67B47">
        <w:rPr>
          <w:rStyle w:val="Emphasis"/>
          <w:highlight w:val="green"/>
        </w:rPr>
        <w:t>worldviews</w:t>
      </w:r>
      <w:r w:rsidRPr="00513FD0">
        <w:rPr>
          <w:sz w:val="16"/>
        </w:rPr>
        <w:t xml:space="preserve">, as happened in the Cold War. </w:t>
      </w:r>
      <w:r w:rsidRPr="000814AD">
        <w:rPr>
          <w:u w:val="single"/>
        </w:rPr>
        <w:t xml:space="preserve">Important lessons from the science diplomacy of that era may help </w:t>
      </w:r>
      <w:r w:rsidRPr="00513FD0">
        <w:rPr>
          <w:rStyle w:val="Emphasis"/>
        </w:rPr>
        <w:t>inform</w:t>
      </w:r>
      <w:r w:rsidRPr="000814AD">
        <w:rPr>
          <w:u w:val="single"/>
        </w:rPr>
        <w:t xml:space="preserve"> how best to respond in the current geopolitical context. </w:t>
      </w:r>
      <w:r w:rsidRPr="009D78EE">
        <w:rPr>
          <w:u w:val="single"/>
        </w:rPr>
        <w:t>Science diplomacy between</w:t>
      </w:r>
      <w:r w:rsidRPr="000814AD">
        <w:rPr>
          <w:u w:val="single"/>
        </w:rPr>
        <w:t xml:space="preserve"> 1945 and 1991 played an important role in </w:t>
      </w:r>
      <w:r w:rsidRPr="00F67B47">
        <w:rPr>
          <w:rStyle w:val="Emphasis"/>
          <w:highlight w:val="green"/>
        </w:rPr>
        <w:t>prevent</w:t>
      </w:r>
      <w:r w:rsidRPr="00513FD0">
        <w:rPr>
          <w:rStyle w:val="Emphasis"/>
        </w:rPr>
        <w:t xml:space="preserve">ing </w:t>
      </w:r>
      <w:r w:rsidRPr="00F67B47">
        <w:rPr>
          <w:rStyle w:val="Emphasis"/>
          <w:highlight w:val="green"/>
        </w:rPr>
        <w:t>US-Soviet</w:t>
      </w:r>
      <w:r w:rsidRPr="00513FD0">
        <w:rPr>
          <w:rStyle w:val="Emphasis"/>
        </w:rPr>
        <w:t xml:space="preserve"> relations from degrading into </w:t>
      </w:r>
      <w:r w:rsidRPr="009D78EE">
        <w:rPr>
          <w:rStyle w:val="Emphasis"/>
        </w:rPr>
        <w:t xml:space="preserve">mutual </w:t>
      </w:r>
      <w:r w:rsidRPr="00F67B47">
        <w:rPr>
          <w:rStyle w:val="Emphasis"/>
          <w:highlight w:val="green"/>
        </w:rPr>
        <w:t>destructiveness</w:t>
      </w:r>
      <w:r w:rsidRPr="000814AD">
        <w:rPr>
          <w:u w:val="single"/>
        </w:rPr>
        <w:t xml:space="preserve">. It </w:t>
      </w:r>
      <w:r w:rsidRPr="00F67B47">
        <w:rPr>
          <w:highlight w:val="green"/>
          <w:u w:val="single"/>
        </w:rPr>
        <w:t>led to</w:t>
      </w:r>
      <w:r w:rsidRPr="000814AD">
        <w:rPr>
          <w:u w:val="single"/>
        </w:rPr>
        <w:t xml:space="preserve"> the </w:t>
      </w:r>
      <w:r w:rsidRPr="009D78EE">
        <w:rPr>
          <w:rStyle w:val="Emphasis"/>
        </w:rPr>
        <w:t xml:space="preserve">establishment of critical </w:t>
      </w:r>
      <w:r w:rsidRPr="00F67B47">
        <w:rPr>
          <w:rStyle w:val="Emphasis"/>
          <w:highlight w:val="green"/>
        </w:rPr>
        <w:t>institutions</w:t>
      </w:r>
      <w:r w:rsidRPr="00513FD0">
        <w:rPr>
          <w:rStyle w:val="Emphasis"/>
        </w:rPr>
        <w:t xml:space="preserve"> and initiatives</w:t>
      </w:r>
      <w:r w:rsidRPr="00513FD0">
        <w:rPr>
          <w:sz w:val="16"/>
        </w:rPr>
        <w:t xml:space="preserve"> that advanced scientific understandings that underpinned critical agreements. Through the 1950s, 1960s, and 1970s, scientists working with or without the explicit support of their governments </w:t>
      </w:r>
      <w:r w:rsidRPr="000814AD">
        <w:rPr>
          <w:u w:val="single"/>
        </w:rPr>
        <w:t xml:space="preserve">played crucial roles in ensuring some level of </w:t>
      </w:r>
      <w:r w:rsidRPr="00513FD0">
        <w:rPr>
          <w:rStyle w:val="Emphasis"/>
        </w:rPr>
        <w:t>civility</w:t>
      </w:r>
      <w:r w:rsidRPr="000814AD">
        <w:rPr>
          <w:u w:val="single"/>
        </w:rPr>
        <w:t xml:space="preserve"> and </w:t>
      </w:r>
      <w:r w:rsidRPr="00513FD0">
        <w:rPr>
          <w:rStyle w:val="Emphasis"/>
        </w:rPr>
        <w:t>progress</w:t>
      </w:r>
      <w:r w:rsidRPr="000814AD">
        <w:rPr>
          <w:u w:val="single"/>
        </w:rPr>
        <w:t xml:space="preserve"> in the otherwise tense </w:t>
      </w:r>
      <w:r w:rsidRPr="00513FD0">
        <w:rPr>
          <w:rStyle w:val="Emphasis"/>
        </w:rPr>
        <w:t>superpower relationship</w:t>
      </w:r>
      <w:r w:rsidRPr="000814AD">
        <w:rPr>
          <w:u w:val="single"/>
        </w:rPr>
        <w:t xml:space="preserve">. Some examples are illustrative. Prompted by a recommendation from the </w:t>
      </w:r>
      <w:r w:rsidRPr="00513FD0">
        <w:rPr>
          <w:u w:val="single"/>
        </w:rPr>
        <w:t>International Council of Scientific Unions</w:t>
      </w:r>
      <w:r w:rsidRPr="00513FD0">
        <w:rPr>
          <w:sz w:val="16"/>
        </w:rPr>
        <w:t xml:space="preserve"> (</w:t>
      </w:r>
      <w:r w:rsidRPr="00F67B47">
        <w:rPr>
          <w:rStyle w:val="Emphasis"/>
          <w:highlight w:val="green"/>
        </w:rPr>
        <w:t>ICSU</w:t>
      </w:r>
      <w:r w:rsidRPr="00513FD0">
        <w:rPr>
          <w:sz w:val="16"/>
        </w:rPr>
        <w:t xml:space="preserve">), </w:t>
      </w:r>
      <w:r w:rsidRPr="000814AD">
        <w:rPr>
          <w:u w:val="single"/>
        </w:rPr>
        <w:t xml:space="preserve">the major powers agreed on the 1957–58 International Geophysical Year that led to the </w:t>
      </w:r>
      <w:r w:rsidRPr="00513FD0">
        <w:rPr>
          <w:u w:val="single"/>
        </w:rPr>
        <w:t xml:space="preserve">signing of the </w:t>
      </w:r>
      <w:r w:rsidRPr="00F67B47">
        <w:rPr>
          <w:rStyle w:val="Emphasis"/>
          <w:highlight w:val="green"/>
        </w:rPr>
        <w:t>Antarctic Treaty</w:t>
      </w:r>
      <w:r w:rsidRPr="00513FD0">
        <w:rPr>
          <w:rStyle w:val="Emphasis"/>
        </w:rPr>
        <w:t xml:space="preserve"> in 1959</w:t>
      </w:r>
      <w:r w:rsidRPr="000814AD">
        <w:rPr>
          <w:u w:val="single"/>
        </w:rPr>
        <w:t xml:space="preserve">, ensuring that Antarctica was a place for peaceful scientific purposes rather than for </w:t>
      </w:r>
      <w:r w:rsidRPr="00513FD0">
        <w:rPr>
          <w:rStyle w:val="Emphasis"/>
        </w:rPr>
        <w:t>exploitative or military gain.</w:t>
      </w:r>
      <w:r w:rsidRPr="00513FD0">
        <w:rPr>
          <w:sz w:val="16"/>
        </w:rPr>
        <w:t xml:space="preserve"> In the 1960s Soviet Premier Alexei Kosygin and US President Lyndon Johnson worked to establish </w:t>
      </w:r>
      <w:r w:rsidRPr="00C71FE9">
        <w:rPr>
          <w:sz w:val="16"/>
        </w:rPr>
        <w:t xml:space="preserve">the </w:t>
      </w:r>
      <w:r w:rsidRPr="00C71FE9">
        <w:rPr>
          <w:u w:val="single"/>
        </w:rPr>
        <w:t>I</w:t>
      </w:r>
      <w:r w:rsidRPr="00C71FE9">
        <w:rPr>
          <w:sz w:val="16"/>
        </w:rPr>
        <w:t xml:space="preserve">nternational </w:t>
      </w:r>
      <w:r w:rsidRPr="00C71FE9">
        <w:rPr>
          <w:u w:val="single"/>
        </w:rPr>
        <w:t>I</w:t>
      </w:r>
      <w:r w:rsidRPr="00C71FE9">
        <w:rPr>
          <w:sz w:val="16"/>
        </w:rPr>
        <w:t xml:space="preserve">nstitute for </w:t>
      </w:r>
      <w:r w:rsidRPr="00C71FE9">
        <w:rPr>
          <w:u w:val="single"/>
        </w:rPr>
        <w:t>A</w:t>
      </w:r>
      <w:r w:rsidRPr="00C71FE9">
        <w:rPr>
          <w:sz w:val="16"/>
        </w:rPr>
        <w:t xml:space="preserve">pplied </w:t>
      </w:r>
      <w:r w:rsidRPr="00C71FE9">
        <w:rPr>
          <w:u w:val="single"/>
        </w:rPr>
        <w:t>S</w:t>
      </w:r>
      <w:r w:rsidRPr="00C71FE9">
        <w:rPr>
          <w:sz w:val="16"/>
        </w:rPr>
        <w:t xml:space="preserve">ystems </w:t>
      </w:r>
      <w:r w:rsidRPr="00C71FE9">
        <w:rPr>
          <w:u w:val="single"/>
        </w:rPr>
        <w:t>A</w:t>
      </w:r>
      <w:r w:rsidRPr="00C71FE9">
        <w:rPr>
          <w:sz w:val="16"/>
        </w:rPr>
        <w:t xml:space="preserve">nalysis, which </w:t>
      </w:r>
      <w:r w:rsidRPr="00C71FE9">
        <w:rPr>
          <w:u w:val="single"/>
        </w:rPr>
        <w:t xml:space="preserve">focused on </w:t>
      </w:r>
      <w:r w:rsidRPr="009D78EE">
        <w:rPr>
          <w:rStyle w:val="Emphasis"/>
        </w:rPr>
        <w:t xml:space="preserve">collaborative </w:t>
      </w:r>
      <w:r w:rsidRPr="005B6F8A">
        <w:rPr>
          <w:rStyle w:val="Emphasis"/>
        </w:rPr>
        <w:t>research</w:t>
      </w:r>
      <w:r w:rsidRPr="00C71FE9">
        <w:rPr>
          <w:u w:val="single"/>
        </w:rPr>
        <w:t xml:space="preserve"> between the major powers and their partners in areas that are now of increasing importance, such as the </w:t>
      </w:r>
      <w:r w:rsidRPr="00F67B47">
        <w:rPr>
          <w:rStyle w:val="Emphasis"/>
          <w:highlight w:val="green"/>
        </w:rPr>
        <w:t>nexus of energy, water, and food</w:t>
      </w:r>
      <w:r w:rsidRPr="00C71FE9">
        <w:rPr>
          <w:sz w:val="16"/>
        </w:rPr>
        <w:t xml:space="preserve">. In 1985 </w:t>
      </w:r>
      <w:r w:rsidRPr="00C71FE9">
        <w:rPr>
          <w:u w:val="single"/>
        </w:rPr>
        <w:t>the United States and the</w:t>
      </w:r>
      <w:r w:rsidRPr="000814AD">
        <w:rPr>
          <w:u w:val="single"/>
        </w:rPr>
        <w:t xml:space="preserve"> Soviet Union became two of the founding signatories for the </w:t>
      </w:r>
      <w:r w:rsidRPr="00F67B47">
        <w:rPr>
          <w:rStyle w:val="Emphasis"/>
          <w:highlight w:val="green"/>
        </w:rPr>
        <w:t>Vienna convention</w:t>
      </w:r>
      <w:r w:rsidRPr="00C71FE9">
        <w:rPr>
          <w:rStyle w:val="Emphasis"/>
        </w:rPr>
        <w:t xml:space="preserve"> for the </w:t>
      </w:r>
      <w:r w:rsidRPr="00F67B47">
        <w:rPr>
          <w:rStyle w:val="Emphasis"/>
          <w:highlight w:val="green"/>
        </w:rPr>
        <w:t>protect</w:t>
      </w:r>
      <w:r w:rsidRPr="00C71FE9">
        <w:rPr>
          <w:rStyle w:val="Emphasis"/>
        </w:rPr>
        <w:t xml:space="preserve">ion of </w:t>
      </w:r>
      <w:r w:rsidRPr="009D78EE">
        <w:rPr>
          <w:rStyle w:val="Emphasis"/>
        </w:rPr>
        <w:t xml:space="preserve">the </w:t>
      </w:r>
      <w:r w:rsidRPr="00F67B47">
        <w:rPr>
          <w:rStyle w:val="Emphasis"/>
          <w:highlight w:val="green"/>
        </w:rPr>
        <w:t xml:space="preserve">ozone </w:t>
      </w:r>
      <w:r w:rsidRPr="009D78EE">
        <w:rPr>
          <w:rStyle w:val="Emphasis"/>
        </w:rPr>
        <w:t>layer</w:t>
      </w:r>
      <w:r w:rsidRPr="000814AD">
        <w:rPr>
          <w:u w:val="single"/>
        </w:rPr>
        <w:t>.</w:t>
      </w:r>
      <w:r w:rsidRPr="00513FD0">
        <w:rPr>
          <w:sz w:val="16"/>
        </w:rPr>
        <w:t xml:space="preserve"> Remarkably, collaboration between the superpowers grew even in areas that might be sensitive, such as space; </w:t>
      </w:r>
      <w:r w:rsidRPr="000814AD">
        <w:rPr>
          <w:u w:val="single"/>
        </w:rPr>
        <w:t xml:space="preserve">the </w:t>
      </w:r>
      <w:r w:rsidRPr="00C71FE9">
        <w:rPr>
          <w:rStyle w:val="Emphasis"/>
        </w:rPr>
        <w:t xml:space="preserve">American </w:t>
      </w:r>
      <w:r w:rsidRPr="00F67B47">
        <w:rPr>
          <w:rStyle w:val="Emphasis"/>
          <w:highlight w:val="green"/>
        </w:rPr>
        <w:t>Apollo</w:t>
      </w:r>
      <w:r w:rsidRPr="00F67B47">
        <w:rPr>
          <w:highlight w:val="green"/>
          <w:u w:val="single"/>
        </w:rPr>
        <w:t xml:space="preserve"> and</w:t>
      </w:r>
      <w:r w:rsidRPr="000814AD">
        <w:rPr>
          <w:u w:val="single"/>
        </w:rPr>
        <w:t xml:space="preserve"> </w:t>
      </w:r>
      <w:r w:rsidRPr="00C71FE9">
        <w:rPr>
          <w:rStyle w:val="Emphasis"/>
        </w:rPr>
        <w:t xml:space="preserve">Soviet </w:t>
      </w:r>
      <w:r w:rsidRPr="00F67B47">
        <w:rPr>
          <w:rStyle w:val="Emphasis"/>
          <w:highlight w:val="green"/>
        </w:rPr>
        <w:t>Soyuz</w:t>
      </w:r>
      <w:r w:rsidRPr="000814AD">
        <w:rPr>
          <w:u w:val="single"/>
        </w:rPr>
        <w:t xml:space="preserve"> spacecraft docked in orbit in 1975, and the two nations </w:t>
      </w:r>
      <w:r w:rsidRPr="00F67B47">
        <w:rPr>
          <w:highlight w:val="green"/>
          <w:u w:val="single"/>
        </w:rPr>
        <w:t xml:space="preserve">signed </w:t>
      </w:r>
      <w:r w:rsidRPr="009D78EE">
        <w:rPr>
          <w:u w:val="single"/>
        </w:rPr>
        <w:t xml:space="preserve">a joint </w:t>
      </w:r>
      <w:r w:rsidRPr="009D78EE">
        <w:rPr>
          <w:rStyle w:val="Emphasis"/>
        </w:rPr>
        <w:t xml:space="preserve">agreement on </w:t>
      </w:r>
      <w:r w:rsidRPr="00F67B47">
        <w:rPr>
          <w:rStyle w:val="Emphasis"/>
          <w:highlight w:val="green"/>
        </w:rPr>
        <w:t>space cooperation</w:t>
      </w:r>
      <w:r w:rsidRPr="000814AD">
        <w:rPr>
          <w:u w:val="single"/>
        </w:rPr>
        <w:t xml:space="preserve"> in 1987. Scientists working with or without the explicit support of their governments played crucial roles in ensuring some level of civility</w:t>
      </w:r>
      <w:r w:rsidRPr="00513FD0">
        <w:rPr>
          <w:sz w:val="16"/>
        </w:rPr>
        <w:t xml:space="preserve"> and progress in the otherwise tense superpower relationship. A critical lesson learned during this era was that </w:t>
      </w:r>
      <w:r w:rsidRPr="00F67B47">
        <w:rPr>
          <w:highlight w:val="green"/>
          <w:u w:val="single"/>
        </w:rPr>
        <w:t>science</w:t>
      </w:r>
      <w:r w:rsidRPr="000814AD">
        <w:rPr>
          <w:u w:val="single"/>
        </w:rPr>
        <w:t xml:space="preserve"> focused on </w:t>
      </w:r>
      <w:r w:rsidRPr="00C71FE9">
        <w:rPr>
          <w:rStyle w:val="Emphasis"/>
        </w:rPr>
        <w:t>fundamental questions</w:t>
      </w:r>
      <w:r w:rsidRPr="000814AD">
        <w:rPr>
          <w:u w:val="single"/>
        </w:rPr>
        <w:t xml:space="preserve"> and global processes could help in </w:t>
      </w:r>
      <w:r w:rsidRPr="00F67B47">
        <w:rPr>
          <w:rStyle w:val="Emphasis"/>
          <w:highlight w:val="green"/>
        </w:rPr>
        <w:t>maintain</w:t>
      </w:r>
      <w:r w:rsidRPr="00C71FE9">
        <w:rPr>
          <w:rStyle w:val="Emphasis"/>
        </w:rPr>
        <w:t xml:space="preserve">ing </w:t>
      </w:r>
      <w:r w:rsidRPr="00F67B47">
        <w:rPr>
          <w:rStyle w:val="Emphasis"/>
          <w:highlight w:val="green"/>
        </w:rPr>
        <w:t>connections and</w:t>
      </w:r>
      <w:r w:rsidRPr="00C71FE9">
        <w:rPr>
          <w:rStyle w:val="Emphasis"/>
        </w:rPr>
        <w:t xml:space="preserve"> building </w:t>
      </w:r>
      <w:r w:rsidRPr="00F67B47">
        <w:rPr>
          <w:rStyle w:val="Emphasis"/>
          <w:highlight w:val="green"/>
        </w:rPr>
        <w:t>understanding</w:t>
      </w:r>
      <w:r w:rsidRPr="00513FD0">
        <w:rPr>
          <w:sz w:val="16"/>
        </w:rPr>
        <w:t xml:space="preserve">, even in the face of growing political and security tensions. In this context, institutions including academies of science, international organizations such as ICSU, and United Nations technical organizations provided important conduits for collaboration. The role of science in diplomacy became more widespread following the collapse of the Soviet Union in 1991. </w:t>
      </w:r>
      <w:r w:rsidRPr="000814AD">
        <w:rPr>
          <w:u w:val="single"/>
        </w:rPr>
        <w:t xml:space="preserve">Science diplomacy played a </w:t>
      </w:r>
      <w:r w:rsidRPr="009D78EE">
        <w:rPr>
          <w:rStyle w:val="Emphasis"/>
        </w:rPr>
        <w:t xml:space="preserve">constructive </w:t>
      </w:r>
      <w:r w:rsidRPr="00F67B47">
        <w:rPr>
          <w:rStyle w:val="Emphasis"/>
          <w:highlight w:val="green"/>
        </w:rPr>
        <w:t>role in</w:t>
      </w:r>
      <w:r w:rsidRPr="00C71FE9">
        <w:rPr>
          <w:rStyle w:val="Emphasis"/>
        </w:rPr>
        <w:t xml:space="preserve"> approaching global issues such as </w:t>
      </w:r>
      <w:r w:rsidRPr="00F67B47">
        <w:rPr>
          <w:rStyle w:val="Emphasis"/>
          <w:highlight w:val="green"/>
        </w:rPr>
        <w:t>climate change, biodiversity</w:t>
      </w:r>
      <w:r w:rsidRPr="00C71FE9">
        <w:rPr>
          <w:rStyle w:val="Emphasis"/>
        </w:rPr>
        <w:t xml:space="preserve"> loss, </w:t>
      </w:r>
      <w:r w:rsidRPr="009D78EE">
        <w:rPr>
          <w:rStyle w:val="Emphasis"/>
        </w:rPr>
        <w:t xml:space="preserve">sustainable </w:t>
      </w:r>
      <w:r w:rsidRPr="00F67B47">
        <w:rPr>
          <w:rStyle w:val="Emphasis"/>
          <w:highlight w:val="green"/>
        </w:rPr>
        <w:t xml:space="preserve">development, and </w:t>
      </w:r>
      <w:r w:rsidRPr="009D78EE">
        <w:rPr>
          <w:rStyle w:val="Emphasis"/>
        </w:rPr>
        <w:t xml:space="preserve">global </w:t>
      </w:r>
      <w:r w:rsidRPr="00F67B47">
        <w:rPr>
          <w:rStyle w:val="Emphasis"/>
          <w:highlight w:val="green"/>
        </w:rPr>
        <w:t>health</w:t>
      </w:r>
      <w:r w:rsidRPr="000814AD">
        <w:rPr>
          <w:u w:val="single"/>
        </w:rPr>
        <w:t xml:space="preserve">. These are areas where </w:t>
      </w:r>
      <w:r w:rsidRPr="00C71FE9">
        <w:rPr>
          <w:rStyle w:val="Emphasis"/>
        </w:rPr>
        <w:t>international science flourishes</w:t>
      </w:r>
      <w:r w:rsidRPr="00513FD0">
        <w:rPr>
          <w:sz w:val="16"/>
        </w:rPr>
        <w:t xml:space="preserve">, and the value of this cooperation is plain to see. But </w:t>
      </w:r>
      <w:r w:rsidRPr="000814AD">
        <w:rPr>
          <w:u w:val="single"/>
        </w:rPr>
        <w:t xml:space="preserve">they are also areas where science diplomacy translated into policy in the </w:t>
      </w:r>
      <w:r w:rsidRPr="00C71FE9">
        <w:rPr>
          <w:rStyle w:val="Emphasis"/>
        </w:rPr>
        <w:t>forms of conventions, treaties, and agreements</w:t>
      </w:r>
      <w:r w:rsidRPr="000814AD">
        <w:rPr>
          <w:u w:val="single"/>
        </w:rPr>
        <w:t xml:space="preserve">—most notably with </w:t>
      </w:r>
      <w:r w:rsidRPr="00C71FE9">
        <w:rPr>
          <w:u w:val="single"/>
        </w:rPr>
        <w:t>the I</w:t>
      </w:r>
      <w:r w:rsidRPr="00C71FE9">
        <w:rPr>
          <w:sz w:val="16"/>
        </w:rPr>
        <w:t xml:space="preserve">ntergovernmental </w:t>
      </w:r>
      <w:r w:rsidRPr="00C71FE9">
        <w:rPr>
          <w:u w:val="single"/>
        </w:rPr>
        <w:t>P</w:t>
      </w:r>
      <w:r w:rsidRPr="00C71FE9">
        <w:rPr>
          <w:sz w:val="16"/>
        </w:rPr>
        <w:t xml:space="preserve">anel on </w:t>
      </w:r>
      <w:r w:rsidRPr="00C71FE9">
        <w:rPr>
          <w:u w:val="single"/>
        </w:rPr>
        <w:t>C</w:t>
      </w:r>
      <w:r w:rsidRPr="00C71FE9">
        <w:rPr>
          <w:sz w:val="16"/>
        </w:rPr>
        <w:t xml:space="preserve">limate </w:t>
      </w:r>
      <w:r w:rsidRPr="00C71FE9">
        <w:rPr>
          <w:u w:val="single"/>
        </w:rPr>
        <w:t>C</w:t>
      </w:r>
      <w:r w:rsidRPr="00C71FE9">
        <w:rPr>
          <w:sz w:val="16"/>
        </w:rPr>
        <w:t xml:space="preserve">hange, which provided space for developing international cooperation around climate science even as the politics of climate policy were more difficult to address. Other agreements—such as the </w:t>
      </w:r>
      <w:r w:rsidRPr="00C71FE9">
        <w:rPr>
          <w:u w:val="single"/>
        </w:rPr>
        <w:t>I</w:t>
      </w:r>
      <w:r w:rsidRPr="00C71FE9">
        <w:rPr>
          <w:sz w:val="16"/>
        </w:rPr>
        <w:t xml:space="preserve">ntergovernmental </w:t>
      </w:r>
      <w:r w:rsidRPr="00C71FE9">
        <w:rPr>
          <w:u w:val="single"/>
        </w:rPr>
        <w:t>S</w:t>
      </w:r>
      <w:r w:rsidRPr="00C71FE9">
        <w:rPr>
          <w:sz w:val="16"/>
        </w:rPr>
        <w:t>cience-</w:t>
      </w:r>
      <w:r w:rsidRPr="00C71FE9">
        <w:rPr>
          <w:u w:val="single"/>
        </w:rPr>
        <w:t>P</w:t>
      </w:r>
      <w:r w:rsidRPr="00C71FE9">
        <w:rPr>
          <w:sz w:val="16"/>
        </w:rPr>
        <w:t xml:space="preserve">olicy </w:t>
      </w:r>
      <w:r w:rsidRPr="00C71FE9">
        <w:rPr>
          <w:u w:val="single"/>
        </w:rPr>
        <w:t>Pl</w:t>
      </w:r>
      <w:r w:rsidRPr="00C71FE9">
        <w:rPr>
          <w:sz w:val="16"/>
        </w:rPr>
        <w:t xml:space="preserve">atform on </w:t>
      </w:r>
      <w:r w:rsidRPr="00C71FE9">
        <w:rPr>
          <w:u w:val="single"/>
        </w:rPr>
        <w:t>B</w:t>
      </w:r>
      <w:r w:rsidRPr="00C71FE9">
        <w:rPr>
          <w:sz w:val="16"/>
        </w:rPr>
        <w:t xml:space="preserve">iodiversity and </w:t>
      </w:r>
      <w:r w:rsidRPr="00C71FE9">
        <w:rPr>
          <w:u w:val="single"/>
        </w:rPr>
        <w:t>E</w:t>
      </w:r>
      <w:r w:rsidRPr="00C71FE9">
        <w:rPr>
          <w:sz w:val="16"/>
        </w:rPr>
        <w:t xml:space="preserve">cosystem </w:t>
      </w:r>
      <w:r w:rsidRPr="00C71FE9">
        <w:rPr>
          <w:u w:val="single"/>
        </w:rPr>
        <w:t>S</w:t>
      </w:r>
      <w:r w:rsidRPr="00C71FE9">
        <w:rPr>
          <w:sz w:val="16"/>
        </w:rPr>
        <w:t xml:space="preserve">ervices, </w:t>
      </w:r>
      <w:r w:rsidRPr="00C71FE9">
        <w:rPr>
          <w:u w:val="single"/>
        </w:rPr>
        <w:t xml:space="preserve">the Convention on Biological Diversity, and numerous </w:t>
      </w:r>
      <w:r w:rsidRPr="00C71FE9">
        <w:rPr>
          <w:rStyle w:val="Emphasis"/>
        </w:rPr>
        <w:t>lower-profile partnerships</w:t>
      </w:r>
      <w:r w:rsidRPr="00C71FE9">
        <w:rPr>
          <w:sz w:val="16"/>
        </w:rPr>
        <w:t>—provided ways to engage science well before broader international policy regimes around thorny global issues could be adequately ad</w:t>
      </w:r>
      <w:r w:rsidRPr="00513FD0">
        <w:rPr>
          <w:sz w:val="16"/>
        </w:rPr>
        <w:t xml:space="preserve">dressed. </w:t>
      </w:r>
      <w:r w:rsidRPr="000814AD">
        <w:rPr>
          <w:u w:val="single"/>
        </w:rPr>
        <w:t xml:space="preserve">Such is the backdrop to the growing and serious US-China rivalry. The </w:t>
      </w:r>
      <w:r w:rsidRPr="00C71FE9">
        <w:rPr>
          <w:rStyle w:val="Emphasis"/>
        </w:rPr>
        <w:t>rising health, economic, and societal impacts of COVID-19, and accusations about responsibility for them, have greatly fuelled mutual suspicion and antagonism</w:t>
      </w:r>
      <w:r w:rsidRPr="00513FD0">
        <w:rPr>
          <w:sz w:val="16"/>
        </w:rPr>
        <w:t xml:space="preserve">. Yet </w:t>
      </w:r>
      <w:r w:rsidRPr="000814AD">
        <w:rPr>
          <w:u w:val="single"/>
        </w:rPr>
        <w:t>the world is looking for a sense of equilibrium</w:t>
      </w:r>
      <w:r w:rsidRPr="00513FD0">
        <w:rPr>
          <w:sz w:val="16"/>
        </w:rPr>
        <w:t xml:space="preserve"> between the great powers. Countries such as Australia and New Zealand find themselves increasingly stretched between their trading dependency with China and their historical, security, and political ties with the United States. Smaller nations that rely heavily on the multilateral rules-based order through the World Trade Organization and for technical help though bodies such as the World Health Organization fear that the US-China tension is undermining core elements of this system. RISING SUPERPOWERS, RISING TENSIONS China has moved rapidly to the leading edge in many domains of science. It has invested heavily in building advanced research infrastructures and a skilled technical workforce. Hundreds of thousands of Chinese students, research fellows, and scholars have studied in the West. China is now the second largest source of scientific papers after the United States, and an increasing number involve international </w:t>
      </w:r>
      <w:proofErr w:type="spellStart"/>
      <w:r w:rsidRPr="00513FD0">
        <w:rPr>
          <w:sz w:val="16"/>
        </w:rPr>
        <w:t>coauthorship</w:t>
      </w:r>
      <w:proofErr w:type="spellEnd"/>
      <w:r w:rsidRPr="00513FD0">
        <w:rPr>
          <w:sz w:val="16"/>
        </w:rPr>
        <w:t xml:space="preserve">—with more than 40% having US-based coauthors. Thus there is the latent base for extended East-West cooperation. But China’s ascendance as a superpower is not without concerns about integrity. There is ongoing wariness about scientific espionage in potentially commercially important areas, including intellectual property management and technology transfer. At the same time, law enforcement agencies in the United States and other Western economies are suspicious of Chinese theft of cutting-edge research and technology. All contribute to a sense within many Western policy circles that some forms of scientific misconduct are endemic in China. </w:t>
      </w:r>
      <w:r w:rsidRPr="00C71FE9">
        <w:rPr>
          <w:sz w:val="16"/>
        </w:rPr>
        <w:t>The rising health, economic, and societal impacts of COVID-19, and accusations about responsibility for them, have greatly fuelled mutual suspicion and antagonism</w:t>
      </w:r>
      <w:r w:rsidRPr="00513FD0">
        <w:rPr>
          <w:sz w:val="16"/>
        </w:rPr>
        <w:t xml:space="preserve">. COVID-19 has amplified concerns, as accusations flow about the availability and accuracy of Chinese data on the origin and impact of the SARS-CoV-2 virus that causes the disease. But there are also concerns about the veracity of some of the US data. Leading Western scientific journals have retracted suspicious results regarding the treatment of COVID-19; the choice of drugs has been politicized. There are disagreements about the accuracy of COVID-19 death counts promulgated by the White House versus those from the US Centers for Disease Control and Prevention. At the same time, the Trump administration’s withdrawal of funding from WHO has increased international concerns about the politicization of the pandemic and the breakdown of the international technical agencies that were designed to address global challenges. As the United States moves its focus away from the international stage and toward an “America First” policy, China has filled that space with a greater presence in the various bodies of the United Nations and an increasing range of multinational partnerships. Science has become a critical component of Chinese efforts to expand influence over international policies and relationships. One example is the Belt and Road Initiative, which while designed to build greater economic ties across Eurasia and Africa has also established a significant scientific and technological component, including its own international scientific organization. The initiative refers often to the UN Sustainable Development Goals, which reinforces a perception that China’s foreign policy goals are well-aligned with globally agreed upon measures. </w:t>
      </w:r>
      <w:r w:rsidRPr="00704A96">
        <w:rPr>
          <w:u w:val="single"/>
        </w:rPr>
        <w:t xml:space="preserve">Within the COVID-19 crisis, </w:t>
      </w:r>
      <w:r w:rsidRPr="00F67B47">
        <w:rPr>
          <w:highlight w:val="green"/>
          <w:u w:val="single"/>
        </w:rPr>
        <w:t>science</w:t>
      </w:r>
      <w:r w:rsidRPr="00704A96">
        <w:rPr>
          <w:u w:val="single"/>
        </w:rPr>
        <w:t xml:space="preserve"> has shown a </w:t>
      </w:r>
      <w:r w:rsidRPr="00C71FE9">
        <w:rPr>
          <w:rStyle w:val="Emphasis"/>
        </w:rPr>
        <w:t>remarkable willingness to work across national and organizational boundaries</w:t>
      </w:r>
      <w:r w:rsidRPr="00704A96">
        <w:rPr>
          <w:u w:val="single"/>
        </w:rPr>
        <w:t>.</w:t>
      </w:r>
      <w:r w:rsidRPr="00513FD0">
        <w:rPr>
          <w:sz w:val="16"/>
        </w:rPr>
        <w:t xml:space="preserve"> Similar to how diverse stakeholders came together in the West Africa Ebola outbreak of 2014–16, academic organizations, philanthropy, and the private sector have worked across country borders to develop broader science understandings of the COVID-19 challenge and approaches to solving it. WHO has launched the Solidarity trial, which involves investigators in over 35 countries, as well as a technology access pool to share information and data. </w:t>
      </w:r>
      <w:r w:rsidRPr="00704A96">
        <w:rPr>
          <w:u w:val="single"/>
        </w:rPr>
        <w:t xml:space="preserve">The US National Academies of Sciences, Engineering, and Medicine is working with a US-based nongovernmental organization to help </w:t>
      </w:r>
      <w:r w:rsidRPr="00F67B47">
        <w:rPr>
          <w:rStyle w:val="Emphasis"/>
          <w:highlight w:val="green"/>
        </w:rPr>
        <w:t xml:space="preserve">advise </w:t>
      </w:r>
      <w:r w:rsidRPr="005B6F8A">
        <w:rPr>
          <w:rStyle w:val="Emphasis"/>
        </w:rPr>
        <w:t xml:space="preserve">the </w:t>
      </w:r>
      <w:r w:rsidRPr="00F67B47">
        <w:rPr>
          <w:rStyle w:val="Emphasis"/>
          <w:highlight w:val="green"/>
        </w:rPr>
        <w:t>Africa C</w:t>
      </w:r>
      <w:r w:rsidRPr="00C71FE9">
        <w:rPr>
          <w:rStyle w:val="Emphasis"/>
        </w:rPr>
        <w:t xml:space="preserve">entres for </w:t>
      </w:r>
      <w:r w:rsidRPr="00F67B47">
        <w:rPr>
          <w:rStyle w:val="Emphasis"/>
          <w:highlight w:val="green"/>
        </w:rPr>
        <w:t>D</w:t>
      </w:r>
      <w:r w:rsidRPr="00C71FE9">
        <w:rPr>
          <w:rStyle w:val="Emphasis"/>
        </w:rPr>
        <w:t xml:space="preserve">isease </w:t>
      </w:r>
      <w:r w:rsidRPr="00F67B47">
        <w:rPr>
          <w:rStyle w:val="Emphasis"/>
          <w:highlight w:val="green"/>
        </w:rPr>
        <w:t>C</w:t>
      </w:r>
      <w:r w:rsidRPr="00C71FE9">
        <w:rPr>
          <w:rStyle w:val="Emphasis"/>
        </w:rPr>
        <w:t xml:space="preserve">ontrol and </w:t>
      </w:r>
      <w:r w:rsidRPr="005B6F8A">
        <w:rPr>
          <w:rStyle w:val="Emphasis"/>
        </w:rPr>
        <w:t>Prevention on the use and effectiveness of nonpharmaceutical intervention</w:t>
      </w:r>
      <w:r w:rsidRPr="005B6F8A">
        <w:rPr>
          <w:u w:val="single"/>
        </w:rPr>
        <w:t>s</w:t>
      </w:r>
      <w:r w:rsidRPr="005B6F8A">
        <w:rPr>
          <w:sz w:val="16"/>
        </w:rPr>
        <w:t>. But unlike</w:t>
      </w:r>
      <w:r w:rsidRPr="00513FD0">
        <w:rPr>
          <w:sz w:val="16"/>
        </w:rPr>
        <w:t xml:space="preserve"> earlier health challenges, </w:t>
      </w:r>
      <w:r w:rsidRPr="00704A96">
        <w:rPr>
          <w:u w:val="single"/>
        </w:rPr>
        <w:t xml:space="preserve">COVID-19 is also being used within official government engagements to </w:t>
      </w:r>
      <w:r w:rsidRPr="00C71FE9">
        <w:rPr>
          <w:rStyle w:val="Emphasis"/>
        </w:rPr>
        <w:t>exacerbate tensions</w:t>
      </w:r>
      <w:r w:rsidRPr="00513FD0">
        <w:rPr>
          <w:sz w:val="16"/>
        </w:rPr>
        <w:t xml:space="preserve">. Competition is underway to not only frame blame for the pandemic but to develop countermeasures </w:t>
      </w:r>
      <w:r w:rsidRPr="005B6F8A">
        <w:rPr>
          <w:sz w:val="16"/>
        </w:rPr>
        <w:t xml:space="preserve">domestically. </w:t>
      </w:r>
      <w:r w:rsidRPr="005B6F8A">
        <w:rPr>
          <w:u w:val="single"/>
        </w:rPr>
        <w:t xml:space="preserve">Science can use its tools of informal diplomacy to try to </w:t>
      </w:r>
      <w:r w:rsidRPr="005B6F8A">
        <w:rPr>
          <w:rStyle w:val="Emphasis"/>
        </w:rPr>
        <w:t>reduce tensions</w:t>
      </w:r>
      <w:r w:rsidRPr="005B6F8A">
        <w:rPr>
          <w:u w:val="single"/>
        </w:rPr>
        <w:t xml:space="preserve">. This will require global scientific organizations and individual scientists to recognize that their </w:t>
      </w:r>
      <w:r w:rsidRPr="005B6F8A">
        <w:rPr>
          <w:rStyle w:val="Emphasis"/>
        </w:rPr>
        <w:t>contribution to society is more than just building knowledge</w:t>
      </w:r>
      <w:r w:rsidRPr="005B6F8A">
        <w:rPr>
          <w:u w:val="single"/>
        </w:rPr>
        <w:t>; it also involves building relationships and reducing tensions</w:t>
      </w:r>
      <w:r w:rsidRPr="005B6F8A">
        <w:rPr>
          <w:sz w:val="16"/>
        </w:rPr>
        <w:t>. This is truer today than at any time since the end of the Cold War 30 years ago. We need both formal and informal science diplomacy to play their role in navigating the</w:t>
      </w:r>
      <w:r w:rsidRPr="00513FD0">
        <w:rPr>
          <w:sz w:val="16"/>
        </w:rPr>
        <w:t xml:space="preserve"> rocky path ahead. Increasing and using science diplomacy will not be easy given the broad suspicions on both sides and the growing awareness of the coupling between scientific and economic competition between the two major powers. </w:t>
      </w:r>
      <w:r w:rsidRPr="00704A96">
        <w:rPr>
          <w:u w:val="single"/>
        </w:rPr>
        <w:t xml:space="preserve">The tensions between the United States and China are distinct from those between the </w:t>
      </w:r>
      <w:r w:rsidRPr="00C71FE9">
        <w:rPr>
          <w:rStyle w:val="Emphasis"/>
        </w:rPr>
        <w:t>United States</w:t>
      </w:r>
      <w:r w:rsidRPr="00704A96">
        <w:rPr>
          <w:u w:val="single"/>
        </w:rPr>
        <w:t xml:space="preserve"> and the </w:t>
      </w:r>
      <w:r w:rsidRPr="00C71FE9">
        <w:rPr>
          <w:rStyle w:val="Emphasis"/>
        </w:rPr>
        <w:t>Soviet Union</w:t>
      </w:r>
      <w:r w:rsidRPr="00704A96">
        <w:rPr>
          <w:u w:val="single"/>
        </w:rPr>
        <w:t xml:space="preserve"> through </w:t>
      </w:r>
      <w:r w:rsidRPr="00C71FE9">
        <w:rPr>
          <w:rStyle w:val="Emphasis"/>
        </w:rPr>
        <w:t>most of the second half of the twentieth century</w:t>
      </w:r>
      <w:r w:rsidRPr="00513FD0">
        <w:rPr>
          <w:sz w:val="16"/>
        </w:rPr>
        <w:t xml:space="preserve">. Societies, including the scientific community, are much more intertwined today at all levels. At the same time, the breakdown of many post-World War II institutions, and the growing trend toward nationalism and isolationism in the West, leaves a major gap in the infrastructure that would be needed to support technical discussions on global issues. Unlike earlier health challenges, COVID-19 is also being used within official government engagements to exacerbate tensions. But there are some opportunities. </w:t>
      </w:r>
      <w:r w:rsidRPr="00704A96">
        <w:rPr>
          <w:u w:val="single"/>
        </w:rPr>
        <w:t xml:space="preserve">Both China and the United States are </w:t>
      </w:r>
      <w:r w:rsidRPr="00C71FE9">
        <w:rPr>
          <w:rStyle w:val="Emphasis"/>
        </w:rPr>
        <w:t>active in a number of multilateral scientific organizations</w:t>
      </w:r>
      <w:r w:rsidRPr="00704A96">
        <w:rPr>
          <w:u w:val="single"/>
        </w:rPr>
        <w:t>, such as the International Science Council (</w:t>
      </w:r>
      <w:r w:rsidRPr="00C71FE9">
        <w:rPr>
          <w:rStyle w:val="Emphasis"/>
        </w:rPr>
        <w:t>ISC</w:t>
      </w:r>
      <w:r w:rsidRPr="00704A96">
        <w:rPr>
          <w:u w:val="single"/>
        </w:rPr>
        <w:t xml:space="preserve">), which succeeded </w:t>
      </w:r>
      <w:r w:rsidRPr="00C71FE9">
        <w:rPr>
          <w:rStyle w:val="Emphasis"/>
        </w:rPr>
        <w:t>ICSU</w:t>
      </w:r>
      <w:r w:rsidRPr="00704A96">
        <w:rPr>
          <w:u w:val="single"/>
        </w:rPr>
        <w:t xml:space="preserve"> in 2018 and has been looking at ways to </w:t>
      </w:r>
      <w:r w:rsidRPr="00C71FE9">
        <w:rPr>
          <w:rStyle w:val="Emphasis"/>
        </w:rPr>
        <w:t>adapt to the new realities</w:t>
      </w:r>
      <w:r w:rsidRPr="00513FD0">
        <w:rPr>
          <w:sz w:val="16"/>
        </w:rPr>
        <w:t xml:space="preserve">. Working through ISC to develop principles for science cooperation and conduct could </w:t>
      </w:r>
      <w:r w:rsidRPr="00F67B47">
        <w:rPr>
          <w:highlight w:val="green"/>
          <w:u w:val="single"/>
        </w:rPr>
        <w:t>provide</w:t>
      </w:r>
      <w:r w:rsidRPr="00704A96">
        <w:rPr>
          <w:u w:val="single"/>
        </w:rPr>
        <w:t xml:space="preserve"> an </w:t>
      </w:r>
      <w:r w:rsidRPr="009D78EE">
        <w:rPr>
          <w:rStyle w:val="Emphasis"/>
        </w:rPr>
        <w:t xml:space="preserve">important </w:t>
      </w:r>
      <w:r w:rsidRPr="00F67B47">
        <w:rPr>
          <w:rStyle w:val="Emphasis"/>
          <w:highlight w:val="green"/>
        </w:rPr>
        <w:t xml:space="preserve">framework for </w:t>
      </w:r>
      <w:r w:rsidRPr="00C71FE9">
        <w:rPr>
          <w:rStyle w:val="Emphasis"/>
        </w:rPr>
        <w:t xml:space="preserve">developing a set of </w:t>
      </w:r>
      <w:r w:rsidRPr="00F67B47">
        <w:rPr>
          <w:rStyle w:val="Emphasis"/>
          <w:highlight w:val="green"/>
        </w:rPr>
        <w:t>norms and standards</w:t>
      </w:r>
      <w:r w:rsidRPr="00704A96">
        <w:rPr>
          <w:u w:val="single"/>
        </w:rPr>
        <w:t xml:space="preserve"> that could be applied to science writ large</w:t>
      </w:r>
      <w:r w:rsidRPr="00513FD0">
        <w:rPr>
          <w:sz w:val="16"/>
        </w:rPr>
        <w:t xml:space="preserve">. It would also build an early foundation for broader technical discussions among scientists. </w:t>
      </w:r>
      <w:r w:rsidRPr="00F67B47">
        <w:rPr>
          <w:highlight w:val="green"/>
          <w:u w:val="single"/>
        </w:rPr>
        <w:t>After</w:t>
      </w:r>
      <w:r w:rsidRPr="00704A96">
        <w:rPr>
          <w:u w:val="single"/>
        </w:rPr>
        <w:t xml:space="preserve"> the </w:t>
      </w:r>
      <w:r w:rsidRPr="00F67B47">
        <w:rPr>
          <w:rStyle w:val="Emphasis"/>
          <w:highlight w:val="green"/>
        </w:rPr>
        <w:t>Chernobyl</w:t>
      </w:r>
      <w:r w:rsidRPr="00C71FE9">
        <w:rPr>
          <w:rStyle w:val="Emphasis"/>
        </w:rPr>
        <w:t xml:space="preserve"> nuclear accident</w:t>
      </w:r>
      <w:r w:rsidRPr="00704A96">
        <w:rPr>
          <w:u w:val="single"/>
        </w:rPr>
        <w:t xml:space="preserve"> in 1986, </w:t>
      </w:r>
      <w:r w:rsidRPr="00F67B47">
        <w:rPr>
          <w:highlight w:val="green"/>
          <w:u w:val="single"/>
        </w:rPr>
        <w:t>countries</w:t>
      </w:r>
      <w:r w:rsidRPr="00704A96">
        <w:rPr>
          <w:u w:val="single"/>
        </w:rPr>
        <w:t xml:space="preserve"> with very different political views </w:t>
      </w:r>
      <w:r w:rsidRPr="009D78EE">
        <w:rPr>
          <w:rStyle w:val="Emphasis"/>
        </w:rPr>
        <w:t xml:space="preserve">rapidly </w:t>
      </w:r>
      <w:r w:rsidRPr="00F67B47">
        <w:rPr>
          <w:rStyle w:val="Emphasis"/>
          <w:highlight w:val="green"/>
        </w:rPr>
        <w:t>agreed on a Convention</w:t>
      </w:r>
      <w:r w:rsidRPr="00C71FE9">
        <w:rPr>
          <w:rStyle w:val="Emphasis"/>
        </w:rPr>
        <w:t xml:space="preserve"> on Early Notification of a Nuclear Accident</w:t>
      </w:r>
      <w:r w:rsidRPr="00513FD0">
        <w:rPr>
          <w:sz w:val="16"/>
        </w:rPr>
        <w:t xml:space="preserve">—signed even while the Cold War raged. Could the </w:t>
      </w:r>
      <w:r w:rsidRPr="00F67B47">
        <w:rPr>
          <w:rStyle w:val="Emphasis"/>
          <w:highlight w:val="green"/>
        </w:rPr>
        <w:t>scientific community</w:t>
      </w:r>
      <w:r w:rsidRPr="00704A96">
        <w:rPr>
          <w:u w:val="single"/>
        </w:rPr>
        <w:t xml:space="preserve"> define the </w:t>
      </w:r>
      <w:r w:rsidRPr="00C71FE9">
        <w:rPr>
          <w:rStyle w:val="Emphasis"/>
        </w:rPr>
        <w:t xml:space="preserve">basis of a similar convention to </w:t>
      </w:r>
      <w:r w:rsidRPr="00F67B47">
        <w:rPr>
          <w:rStyle w:val="Emphasis"/>
          <w:highlight w:val="green"/>
        </w:rPr>
        <w:t>alert</w:t>
      </w:r>
      <w:r w:rsidRPr="00C71FE9">
        <w:rPr>
          <w:rStyle w:val="Emphasis"/>
        </w:rPr>
        <w:t xml:space="preserve"> the global </w:t>
      </w:r>
      <w:r w:rsidRPr="009D78EE">
        <w:rPr>
          <w:rStyle w:val="Emphasis"/>
        </w:rPr>
        <w:t xml:space="preserve">community to an </w:t>
      </w:r>
      <w:r w:rsidRPr="00F67B47">
        <w:rPr>
          <w:rStyle w:val="Emphasis"/>
          <w:highlight w:val="green"/>
        </w:rPr>
        <w:t>emerging disease</w:t>
      </w:r>
      <w:r w:rsidRPr="00704A96">
        <w:rPr>
          <w:u w:val="single"/>
        </w:rPr>
        <w:t xml:space="preserve"> from a </w:t>
      </w:r>
      <w:r w:rsidRPr="00C71FE9">
        <w:rPr>
          <w:rStyle w:val="Emphasis"/>
        </w:rPr>
        <w:t>novel organism</w:t>
      </w:r>
      <w:r w:rsidRPr="00704A96">
        <w:rPr>
          <w:u w:val="single"/>
        </w:rPr>
        <w:t xml:space="preserve"> that jumped from an animal into humans? Such an agreement could provide for the time-critical sharing of </w:t>
      </w:r>
      <w:proofErr w:type="spellStart"/>
      <w:r w:rsidRPr="00704A96">
        <w:rPr>
          <w:u w:val="single"/>
        </w:rPr>
        <w:t>biosamples</w:t>
      </w:r>
      <w:proofErr w:type="spellEnd"/>
      <w:r w:rsidRPr="00704A96">
        <w:rPr>
          <w:u w:val="single"/>
        </w:rPr>
        <w:t xml:space="preserve"> and data</w:t>
      </w:r>
      <w:r w:rsidRPr="00513FD0">
        <w:rPr>
          <w:sz w:val="16"/>
        </w:rPr>
        <w:t xml:space="preserve">. The ISC and its members have the expertise and nonpartisan basis to develop the scientific criteria for such a convention. And given that both US and Chinese commentators have made allegations regarding the origins of the COVID-19 virus in the other’s military research, it may be time to </w:t>
      </w:r>
      <w:r w:rsidRPr="00F67B47">
        <w:rPr>
          <w:rStyle w:val="Emphasis"/>
          <w:highlight w:val="green"/>
        </w:rPr>
        <w:t>address</w:t>
      </w:r>
      <w:r w:rsidRPr="00C71FE9">
        <w:rPr>
          <w:rStyle w:val="Emphasis"/>
        </w:rPr>
        <w:t xml:space="preserve"> the lack of a scientific support system for the </w:t>
      </w:r>
      <w:r w:rsidRPr="00F67B47">
        <w:rPr>
          <w:rStyle w:val="Emphasis"/>
          <w:highlight w:val="green"/>
        </w:rPr>
        <w:t>B</w:t>
      </w:r>
      <w:r w:rsidRPr="00C71FE9">
        <w:rPr>
          <w:rStyle w:val="Emphasis"/>
        </w:rPr>
        <w:t xml:space="preserve">iological </w:t>
      </w:r>
      <w:r w:rsidRPr="00F67B47">
        <w:rPr>
          <w:rStyle w:val="Emphasis"/>
          <w:highlight w:val="green"/>
        </w:rPr>
        <w:t>W</w:t>
      </w:r>
      <w:r w:rsidRPr="00C71FE9">
        <w:rPr>
          <w:rStyle w:val="Emphasis"/>
        </w:rPr>
        <w:t xml:space="preserve">eapons </w:t>
      </w:r>
      <w:r w:rsidRPr="00F67B47">
        <w:rPr>
          <w:rStyle w:val="Emphasis"/>
          <w:highlight w:val="green"/>
        </w:rPr>
        <w:t>C</w:t>
      </w:r>
      <w:r w:rsidRPr="00C71FE9">
        <w:rPr>
          <w:rStyle w:val="Emphasis"/>
        </w:rPr>
        <w:t>onvention</w:t>
      </w:r>
      <w:r w:rsidRPr="00513FD0">
        <w:rPr>
          <w:sz w:val="16"/>
        </w:rPr>
        <w:t xml:space="preserve">. This lack of support, 45 years after the convention came into force, is in marked distinction to that related to chemical weapons. Recall the lessons from the Cold War. One is the need to focus on areas and topics of mutual interest and </w:t>
      </w:r>
      <w:r w:rsidRPr="005B6F8A">
        <w:rPr>
          <w:sz w:val="16"/>
        </w:rPr>
        <w:t>concern, such as</w:t>
      </w:r>
      <w:r w:rsidRPr="00513FD0">
        <w:rPr>
          <w:sz w:val="16"/>
        </w:rPr>
        <w:t xml:space="preserve"> </w:t>
      </w:r>
      <w:r w:rsidRPr="00F67B47">
        <w:rPr>
          <w:rStyle w:val="Emphasis"/>
          <w:highlight w:val="green"/>
        </w:rPr>
        <w:t>space</w:t>
      </w:r>
      <w:r w:rsidRPr="00C71FE9">
        <w:rPr>
          <w:rStyle w:val="Emphasis"/>
        </w:rPr>
        <w:t xml:space="preserve">, cutting-edge </w:t>
      </w:r>
      <w:r w:rsidRPr="00F67B47">
        <w:rPr>
          <w:rStyle w:val="Emphasis"/>
          <w:highlight w:val="green"/>
        </w:rPr>
        <w:t>energy projects, and global health</w:t>
      </w:r>
      <w:r w:rsidRPr="00513FD0">
        <w:rPr>
          <w:sz w:val="16"/>
        </w:rPr>
        <w:t xml:space="preserve">. Another is to focus on building institutional links, either by taking advantage of existing institutions of science or, when opportunities arise, creating new ones. In this endeavor, nongovernmental or quasigovernmental organizations are particularly important. But </w:t>
      </w:r>
      <w:r w:rsidRPr="00704A96">
        <w:rPr>
          <w:u w:val="single"/>
        </w:rPr>
        <w:t xml:space="preserve">shared interest between the Americans and Soviets around technically based global challenges such as </w:t>
      </w:r>
      <w:r w:rsidRPr="00C71FE9">
        <w:rPr>
          <w:rStyle w:val="Emphasis"/>
        </w:rPr>
        <w:t>Antarctica</w:t>
      </w:r>
      <w:r w:rsidRPr="00704A96">
        <w:rPr>
          <w:u w:val="single"/>
        </w:rPr>
        <w:t xml:space="preserve"> and the </w:t>
      </w:r>
      <w:r w:rsidRPr="00C71FE9">
        <w:rPr>
          <w:rStyle w:val="Emphasis"/>
        </w:rPr>
        <w:t>loss of the ozone</w:t>
      </w:r>
      <w:r w:rsidRPr="00704A96">
        <w:rPr>
          <w:u w:val="single"/>
        </w:rPr>
        <w:t xml:space="preserve"> </w:t>
      </w:r>
      <w:r w:rsidRPr="00C71FE9">
        <w:rPr>
          <w:rStyle w:val="Emphasis"/>
        </w:rPr>
        <w:t>layer</w:t>
      </w:r>
      <w:r w:rsidRPr="00704A96">
        <w:rPr>
          <w:u w:val="single"/>
        </w:rPr>
        <w:t xml:space="preserve"> also provided an important means to overcome political mistrust</w:t>
      </w:r>
      <w:r w:rsidRPr="00513FD0">
        <w:rPr>
          <w:sz w:val="16"/>
        </w:rPr>
        <w:t xml:space="preserve"> to work toward common, science-based solutions. Perhaps the United States and China, joined by allies on both sides, could develop new projects and facilities to </w:t>
      </w:r>
      <w:r w:rsidRPr="00704A96">
        <w:rPr>
          <w:u w:val="single"/>
        </w:rPr>
        <w:t xml:space="preserve">explore and </w:t>
      </w:r>
      <w:r w:rsidRPr="00C71FE9">
        <w:rPr>
          <w:rStyle w:val="Emphasis"/>
        </w:rPr>
        <w:t>understand the physics and biology of the oceans</w:t>
      </w:r>
      <w:r w:rsidRPr="00704A96">
        <w:rPr>
          <w:u w:val="single"/>
        </w:rPr>
        <w:t>—which, while often involving critical strategic and economic interests</w:t>
      </w:r>
      <w:r w:rsidRPr="00513FD0">
        <w:rPr>
          <w:sz w:val="16"/>
        </w:rPr>
        <w:t xml:space="preserve">, is an arena where scientists can work together outside traditional political venues to develop better understandings. Whatever the area of focus, both sides of the Pacific need to recognize that </w:t>
      </w:r>
      <w:r w:rsidRPr="00F67B47">
        <w:rPr>
          <w:rStyle w:val="Emphasis"/>
          <w:highlight w:val="green"/>
        </w:rPr>
        <w:t>the status quo is not sustainable.</w:t>
      </w:r>
      <w:r w:rsidRPr="00C71FE9">
        <w:rPr>
          <w:rStyle w:val="Emphasis"/>
        </w:rPr>
        <w:t xml:space="preserve"> New systems and new approaches will be critical for advancing the science while leaving open important communication avenues for diplomacy.</w:t>
      </w:r>
    </w:p>
    <w:p w14:paraId="7AF8750D" w14:textId="700FD3BB" w:rsidR="00DC3063" w:rsidRDefault="00DC3063" w:rsidP="00DC3063"/>
    <w:p w14:paraId="2A3AA771" w14:textId="135D8365" w:rsidR="00DC3063" w:rsidRDefault="00DC3063" w:rsidP="00DC3063">
      <w:pPr>
        <w:pStyle w:val="Heading2"/>
      </w:pPr>
      <w:r>
        <w:t>6</w:t>
      </w:r>
    </w:p>
    <w:p w14:paraId="4C0D8FC4" w14:textId="5C2FD9E0" w:rsidR="00DC3063" w:rsidRDefault="00DC3063" w:rsidP="00DC3063">
      <w:pPr>
        <w:pStyle w:val="Heading3"/>
      </w:pPr>
      <w:r>
        <w:t>NC</w:t>
      </w:r>
    </w:p>
    <w:p w14:paraId="537DC74C" w14:textId="77777777" w:rsidR="002051EE" w:rsidRDefault="00DC3063" w:rsidP="002051EE">
      <w:pPr>
        <w:pStyle w:val="Heading4"/>
      </w:pPr>
      <w:r>
        <w:t xml:space="preserve">The standard is maximizing expected well-being—to clarify, </w:t>
      </w:r>
      <w:r>
        <w:rPr>
          <w:u w:val="single"/>
        </w:rPr>
        <w:t>saving lives</w:t>
      </w:r>
      <w:r w:rsidRPr="00247689">
        <w:t xml:space="preserve">. </w:t>
      </w:r>
    </w:p>
    <w:p w14:paraId="77301174" w14:textId="57C8F577" w:rsidR="002051EE" w:rsidRPr="00247689" w:rsidRDefault="002051EE" w:rsidP="002051EE">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17" w:history="1">
        <w:r w:rsidRPr="00247689">
          <w:t>http://sce.sagepub.com</w:t>
        </w:r>
      </w:hyperlink>
      <w:r w:rsidRPr="00247689">
        <w:t>)</w:t>
      </w:r>
    </w:p>
    <w:p w14:paraId="0A1A9724" w14:textId="601BF268" w:rsidR="002051EE" w:rsidRDefault="002051EE" w:rsidP="002051EE">
      <w:pPr>
        <w:rPr>
          <w:szCs w:val="26"/>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 w:val="26"/>
          <w:szCs w:val="26"/>
        </w:rPr>
        <w:t xml:space="preserve"> </w:t>
      </w:r>
      <w:r w:rsidRPr="00F67B47">
        <w:rPr>
          <w:rStyle w:val="Emphasis"/>
          <w:color w:val="000000" w:themeColor="text1"/>
          <w:sz w:val="26"/>
          <w:szCs w:val="26"/>
          <w:highlight w:val="green"/>
        </w:rPr>
        <w:t>death</w:t>
      </w:r>
      <w:r w:rsidRPr="00247689">
        <w:rPr>
          <w:rStyle w:val="Emphasis"/>
          <w:color w:val="000000" w:themeColor="text1"/>
          <w:sz w:val="26"/>
          <w:szCs w:val="26"/>
        </w:rPr>
        <w:t xml:space="preserve"> </w:t>
      </w:r>
      <w:r w:rsidRPr="00247689">
        <w:rPr>
          <w:sz w:val="26"/>
          <w:szCs w:val="26"/>
          <w:u w:val="single"/>
        </w:rPr>
        <w:t xml:space="preserve">per se that is really the </w:t>
      </w:r>
      <w:r w:rsidRPr="00247689">
        <w:rPr>
          <w:rStyle w:val="Emphasis"/>
          <w:sz w:val="26"/>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247689">
        <w:rPr>
          <w:sz w:val="26"/>
          <w:szCs w:val="26"/>
          <w:u w:val="single"/>
        </w:rPr>
        <w:t xml:space="preserve">death in itself is an evil to us because it </w:t>
      </w:r>
      <w:r w:rsidRPr="00F67B47">
        <w:rPr>
          <w:rStyle w:val="Emphasis"/>
          <w:color w:val="000000" w:themeColor="text1"/>
          <w:sz w:val="26"/>
          <w:szCs w:val="26"/>
          <w:highlight w:val="green"/>
        </w:rPr>
        <w:t xml:space="preserve">ontologically destroys the </w:t>
      </w:r>
      <w:r w:rsidRPr="00247689">
        <w:rPr>
          <w:rStyle w:val="Emphasis"/>
          <w:color w:val="000000" w:themeColor="text1"/>
          <w:sz w:val="26"/>
          <w:szCs w:val="26"/>
        </w:rPr>
        <w:t xml:space="preserve">current existent </w:t>
      </w:r>
      <w:r w:rsidRPr="00F67B47">
        <w:rPr>
          <w:rStyle w:val="Emphasis"/>
          <w:color w:val="000000" w:themeColor="text1"/>
          <w:sz w:val="26"/>
          <w:szCs w:val="26"/>
          <w:highlight w:val="green"/>
        </w:rPr>
        <w:t>subject</w:t>
      </w:r>
      <w:r w:rsidRPr="00247689">
        <w:rPr>
          <w:rStyle w:val="Emphasis"/>
          <w:color w:val="000000" w:themeColor="text1"/>
          <w:sz w:val="26"/>
          <w:szCs w:val="26"/>
        </w:rPr>
        <w:t xml:space="preserve"> </w:t>
      </w:r>
      <w:r w:rsidRPr="00247689">
        <w:rPr>
          <w:szCs w:val="26"/>
        </w:rPr>
        <w:t xml:space="preserve">— </w:t>
      </w:r>
      <w:r w:rsidRPr="00247689">
        <w:rPr>
          <w:sz w:val="26"/>
          <w:szCs w:val="26"/>
          <w:u w:val="single"/>
        </w:rPr>
        <w:t xml:space="preserve">it is the ultimate in </w:t>
      </w:r>
      <w:r w:rsidRPr="00247689">
        <w:rPr>
          <w:rStyle w:val="Emphasis"/>
          <w:sz w:val="26"/>
          <w:szCs w:val="26"/>
        </w:rPr>
        <w:t xml:space="preserve">metaphysical </w:t>
      </w:r>
      <w:proofErr w:type="spellStart"/>
      <w:r w:rsidRPr="00247689">
        <w:rPr>
          <w:rStyle w:val="Emphasis"/>
          <w:sz w:val="26"/>
          <w:szCs w:val="26"/>
        </w:rPr>
        <w:t>lightening</w:t>
      </w:r>
      <w:proofErr w:type="spellEnd"/>
      <w:r w:rsidRPr="00247689">
        <w:rPr>
          <w:rStyle w:val="Emphasis"/>
          <w:sz w:val="26"/>
          <w:szCs w:val="26"/>
        </w:rPr>
        <w:t xml:space="preserve"> strikes</w:t>
      </w:r>
      <w:r w:rsidRPr="00247689">
        <w:rPr>
          <w:szCs w:val="26"/>
        </w:rPr>
        <w:t xml:space="preserve">.80 </w:t>
      </w:r>
      <w:r w:rsidRPr="00247689">
        <w:rPr>
          <w:sz w:val="26"/>
          <w:szCs w:val="26"/>
          <w:u w:val="single"/>
        </w:rPr>
        <w:t xml:space="preserve">The evil </w:t>
      </w:r>
      <w:r w:rsidRPr="005B6F8A">
        <w:rPr>
          <w:sz w:val="26"/>
          <w:szCs w:val="26"/>
          <w:u w:val="single"/>
        </w:rPr>
        <w:t>of death is truly an ontological evil borne by</w:t>
      </w:r>
      <w:r w:rsidRPr="00247689">
        <w:rPr>
          <w:sz w:val="26"/>
          <w:szCs w:val="26"/>
          <w:u w:val="single"/>
        </w:rPr>
        <w:t xml:space="preserve"> the person who already exists</w:t>
      </w:r>
      <w:r w:rsidRPr="005B6F8A">
        <w:rPr>
          <w:sz w:val="26"/>
          <w:szCs w:val="26"/>
          <w:u w:val="single"/>
        </w:rPr>
        <w:t>,</w:t>
      </w:r>
      <w:r w:rsidRPr="005B6F8A">
        <w:rPr>
          <w:rStyle w:val="Emphasis"/>
          <w:color w:val="000000" w:themeColor="text1"/>
          <w:sz w:val="26"/>
          <w:szCs w:val="26"/>
        </w:rPr>
        <w:t xml:space="preserve"> independently of calculations about better or worse </w:t>
      </w:r>
      <w:r w:rsidRPr="005B6F8A">
        <w:rPr>
          <w:sz w:val="26"/>
          <w:szCs w:val="26"/>
          <w:u w:val="single"/>
        </w:rPr>
        <w:t>possible lives</w:t>
      </w:r>
      <w:r w:rsidRPr="005B6F8A">
        <w:rPr>
          <w:rStyle w:val="Emphasis"/>
          <w:color w:val="000000" w:themeColor="text1"/>
          <w:sz w:val="26"/>
          <w:szCs w:val="26"/>
        </w:rPr>
        <w:t xml:space="preserve">. Such an evil </w:t>
      </w:r>
      <w:r w:rsidRPr="00F67B47">
        <w:rPr>
          <w:rStyle w:val="Emphasis"/>
          <w:color w:val="000000" w:themeColor="text1"/>
          <w:sz w:val="26"/>
          <w:szCs w:val="26"/>
          <w:highlight w:val="green"/>
        </w:rPr>
        <w:t xml:space="preserve">need not be </w:t>
      </w:r>
      <w:r w:rsidRPr="00247689">
        <w:rPr>
          <w:rStyle w:val="Emphasis"/>
          <w:color w:val="000000" w:themeColor="text1"/>
          <w:sz w:val="26"/>
          <w:szCs w:val="26"/>
        </w:rPr>
        <w:t xml:space="preserve">consciously </w:t>
      </w:r>
      <w:r w:rsidRPr="00F67B47">
        <w:rPr>
          <w:rStyle w:val="Emphasis"/>
          <w:color w:val="000000" w:themeColor="text1"/>
          <w:sz w:val="26"/>
          <w:szCs w:val="26"/>
          <w:highlight w:val="green"/>
        </w:rPr>
        <w:t>experienced</w:t>
      </w:r>
      <w:r w:rsidRPr="00247689">
        <w:rPr>
          <w:rStyle w:val="Emphasis"/>
          <w:color w:val="000000" w:themeColor="text1"/>
          <w:sz w:val="26"/>
          <w:szCs w:val="26"/>
        </w:rPr>
        <w:t xml:space="preserve"> </w:t>
      </w:r>
      <w:r w:rsidRPr="00247689">
        <w:rPr>
          <w:szCs w:val="26"/>
        </w:rPr>
        <w:t xml:space="preserve">in order to be an evil for the kind of being a human person is. </w:t>
      </w:r>
      <w:r w:rsidRPr="00F67B47">
        <w:rPr>
          <w:sz w:val="26"/>
          <w:szCs w:val="26"/>
          <w:highlight w:val="green"/>
          <w:u w:val="single"/>
        </w:rPr>
        <w:t>Death</w:t>
      </w:r>
      <w:r w:rsidRPr="00247689">
        <w:rPr>
          <w:sz w:val="26"/>
          <w:szCs w:val="26"/>
          <w:u w:val="single"/>
        </w:rPr>
        <w:t xml:space="preserve"> is an evil because of the change in kind it brings about, a change that </w:t>
      </w:r>
      <w:r w:rsidRPr="00F67B47">
        <w:rPr>
          <w:sz w:val="26"/>
          <w:szCs w:val="26"/>
          <w:highlight w:val="green"/>
          <w:u w:val="single"/>
        </w:rPr>
        <w:t>is destructive of the</w:t>
      </w:r>
      <w:r w:rsidRPr="00247689">
        <w:rPr>
          <w:sz w:val="26"/>
          <w:szCs w:val="26"/>
          <w:u w:val="single"/>
        </w:rPr>
        <w:t xml:space="preserve"> type of </w:t>
      </w:r>
      <w:r w:rsidRPr="00F67B47">
        <w:rPr>
          <w:sz w:val="26"/>
          <w:szCs w:val="26"/>
          <w:highlight w:val="green"/>
          <w:u w:val="single"/>
        </w:rPr>
        <w:t>entity</w:t>
      </w:r>
      <w:r w:rsidRPr="00247689">
        <w:rPr>
          <w:sz w:val="26"/>
          <w:szCs w:val="26"/>
          <w:u w:val="single"/>
        </w:rPr>
        <w:t xml:space="preserve"> that </w:t>
      </w:r>
      <w:r w:rsidRPr="00F67B47">
        <w:rPr>
          <w:sz w:val="26"/>
          <w:szCs w:val="26"/>
          <w:highlight w:val="green"/>
          <w:u w:val="single"/>
        </w:rPr>
        <w:t>we</w:t>
      </w:r>
      <w:r w:rsidRPr="00247689">
        <w:rPr>
          <w:sz w:val="26"/>
          <w:szCs w:val="26"/>
          <w:u w:val="single"/>
        </w:rPr>
        <w:t xml:space="preserve"> essentially </w:t>
      </w:r>
      <w:r w:rsidRPr="00F67B47">
        <w:rPr>
          <w:sz w:val="26"/>
          <w:szCs w:val="26"/>
          <w:highlight w:val="green"/>
          <w:u w:val="single"/>
        </w:rPr>
        <w:t>are</w:t>
      </w:r>
      <w:r w:rsidRPr="00247689">
        <w:rPr>
          <w:sz w:val="26"/>
          <w:szCs w:val="26"/>
          <w:u w:val="single"/>
        </w:rPr>
        <w:t>.</w:t>
      </w:r>
      <w:r w:rsidRPr="00247689">
        <w:rPr>
          <w:rStyle w:val="Emphasis"/>
          <w:color w:val="000000" w:themeColor="text1"/>
          <w:sz w:val="26"/>
          <w:szCs w:val="26"/>
        </w:rPr>
        <w:t xml:space="preserve"> Anything</w:t>
      </w:r>
      <w:r w:rsidRPr="00247689">
        <w:rPr>
          <w:szCs w:val="26"/>
        </w:rPr>
        <w:t xml:space="preserve">, whether caused naturally or caused by human intervention (intentional or </w:t>
      </w:r>
      <w:r w:rsidRPr="005B6F8A">
        <w:rPr>
          <w:szCs w:val="26"/>
        </w:rPr>
        <w:t>unintentional)</w:t>
      </w:r>
      <w:r w:rsidRPr="005B6F8A">
        <w:rPr>
          <w:rStyle w:val="Emphasis"/>
          <w:color w:val="000000" w:themeColor="text1"/>
          <w:sz w:val="26"/>
          <w:szCs w:val="26"/>
        </w:rPr>
        <w:t xml:space="preserve"> that drastically interferes in the process of maintaining the person in existence is </w:t>
      </w:r>
      <w:r w:rsidRPr="00F67B47">
        <w:rPr>
          <w:rStyle w:val="Emphasis"/>
          <w:color w:val="000000" w:themeColor="text1"/>
          <w:sz w:val="26"/>
          <w:szCs w:val="26"/>
          <w:highlight w:val="green"/>
        </w:rPr>
        <w:t xml:space="preserve">an objective </w:t>
      </w:r>
      <w:r w:rsidRPr="005B6F8A">
        <w:rPr>
          <w:rStyle w:val="Emphasis"/>
          <w:color w:val="000000" w:themeColor="text1"/>
          <w:sz w:val="26"/>
          <w:szCs w:val="26"/>
        </w:rPr>
        <w:t>evil</w:t>
      </w:r>
      <w:r w:rsidRPr="00247689">
        <w:rPr>
          <w:rStyle w:val="Emphasis"/>
          <w:color w:val="000000" w:themeColor="text1"/>
          <w:sz w:val="26"/>
          <w:szCs w:val="26"/>
        </w:rPr>
        <w:t xml:space="preserve"> </w:t>
      </w:r>
      <w:r w:rsidRPr="005B6F8A">
        <w:rPr>
          <w:szCs w:val="26"/>
        </w:rPr>
        <w:t>for</w:t>
      </w:r>
      <w:r w:rsidRPr="00247689">
        <w:rPr>
          <w:szCs w:val="26"/>
        </w:rPr>
        <w:t xml:space="preserve"> the person. What is crucially at stake here, and is dialectically supportive of the self-</w:t>
      </w:r>
      <w:proofErr w:type="spellStart"/>
      <w:r w:rsidRPr="00247689">
        <w:rPr>
          <w:szCs w:val="26"/>
        </w:rPr>
        <w:t>evidency</w:t>
      </w:r>
      <w:proofErr w:type="spellEnd"/>
      <w:r w:rsidRPr="00247689">
        <w:rPr>
          <w:szCs w:val="26"/>
        </w:rPr>
        <w:t xml:space="preserve"> of the basic good of human life, is that death is a radical interference with the current life process of the kind of being that we are. In consequence,</w:t>
      </w:r>
      <w:r w:rsidRPr="00247689">
        <w:rPr>
          <w:rStyle w:val="Emphasis"/>
          <w:color w:val="000000" w:themeColor="text1"/>
          <w:sz w:val="26"/>
          <w:szCs w:val="26"/>
        </w:rPr>
        <w:t xml:space="preserve"> death itself can be credibly thought of as a </w:t>
      </w:r>
      <w:r w:rsidRPr="00F67B47">
        <w:rPr>
          <w:rStyle w:val="Emphasis"/>
          <w:color w:val="000000" w:themeColor="text1"/>
          <w:sz w:val="26"/>
          <w:szCs w:val="26"/>
          <w:highlight w:val="green"/>
        </w:rPr>
        <w:t xml:space="preserve">‘primitive evil’ </w:t>
      </w:r>
      <w:r w:rsidRPr="00247689">
        <w:rPr>
          <w:rStyle w:val="Emphasis"/>
          <w:color w:val="000000" w:themeColor="text1"/>
          <w:sz w:val="26"/>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 w:val="26"/>
          <w:szCs w:val="26"/>
        </w:rPr>
        <w:t xml:space="preserve"> </w:t>
      </w:r>
      <w:r w:rsidRPr="00F67B47">
        <w:rPr>
          <w:rStyle w:val="Emphasis"/>
          <w:color w:val="000000" w:themeColor="text1"/>
          <w:sz w:val="26"/>
          <w:szCs w:val="26"/>
          <w:highlight w:val="green"/>
        </w:rPr>
        <w:t>any</w:t>
      </w:r>
      <w:r w:rsidRPr="00247689">
        <w:rPr>
          <w:rStyle w:val="Emphasis"/>
          <w:color w:val="000000" w:themeColor="text1"/>
          <w:sz w:val="26"/>
          <w:szCs w:val="26"/>
        </w:rPr>
        <w:t xml:space="preserve"> intentional </w:t>
      </w:r>
      <w:r w:rsidRPr="00F67B47">
        <w:rPr>
          <w:rStyle w:val="Emphasis"/>
          <w:color w:val="000000" w:themeColor="text1"/>
          <w:sz w:val="26"/>
          <w:szCs w:val="26"/>
          <w:highlight w:val="green"/>
        </w:rPr>
        <w:t>rejection of</w:t>
      </w:r>
      <w:r w:rsidRPr="00247689">
        <w:rPr>
          <w:rStyle w:val="Emphasis"/>
          <w:color w:val="000000" w:themeColor="text1"/>
          <w:sz w:val="26"/>
          <w:szCs w:val="26"/>
        </w:rPr>
        <w:t xml:space="preserve"> human </w:t>
      </w:r>
      <w:r w:rsidRPr="00F67B47">
        <w:rPr>
          <w:rStyle w:val="Emphasis"/>
          <w:color w:val="000000" w:themeColor="text1"/>
          <w:sz w:val="26"/>
          <w:szCs w:val="26"/>
          <w:highlight w:val="green"/>
        </w:rPr>
        <w:t>life</w:t>
      </w:r>
      <w:r w:rsidRPr="00247689">
        <w:rPr>
          <w:rStyle w:val="Emphasis"/>
          <w:color w:val="000000" w:themeColor="text1"/>
          <w:sz w:val="26"/>
          <w:szCs w:val="26"/>
        </w:rPr>
        <w:t xml:space="preserve"> itself cannot therefore be warranted since it </w:t>
      </w:r>
      <w:r w:rsidRPr="00F67B47">
        <w:rPr>
          <w:rStyle w:val="Emphasis"/>
          <w:color w:val="000000" w:themeColor="text1"/>
          <w:sz w:val="26"/>
          <w:szCs w:val="26"/>
          <w:highlight w:val="green"/>
        </w:rPr>
        <w:t xml:space="preserve">is an expression of </w:t>
      </w:r>
      <w:r w:rsidRPr="00247689">
        <w:rPr>
          <w:rStyle w:val="Emphasis"/>
          <w:color w:val="000000" w:themeColor="text1"/>
          <w:sz w:val="26"/>
          <w:szCs w:val="26"/>
        </w:rPr>
        <w:t xml:space="preserve">an ultimate </w:t>
      </w:r>
      <w:r w:rsidRPr="00F67B47">
        <w:rPr>
          <w:rStyle w:val="Emphasis"/>
          <w:color w:val="000000" w:themeColor="text1"/>
          <w:sz w:val="26"/>
          <w:szCs w:val="26"/>
          <w:highlight w:val="green"/>
        </w:rPr>
        <w:t>disvalue</w:t>
      </w:r>
      <w:r w:rsidRPr="00247689">
        <w:rPr>
          <w:rStyle w:val="Emphasis"/>
          <w:color w:val="000000" w:themeColor="text1"/>
          <w:sz w:val="26"/>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B2F5DAB" w14:textId="6047F8EF" w:rsidR="002051EE" w:rsidRDefault="002051EE" w:rsidP="002051EE">
      <w:pPr>
        <w:rPr>
          <w:szCs w:val="26"/>
        </w:rPr>
      </w:pPr>
    </w:p>
    <w:p w14:paraId="4425E2CF" w14:textId="7F105CE6" w:rsidR="00E5116B" w:rsidRDefault="00E5116B" w:rsidP="00E5116B">
      <w:pPr>
        <w:pStyle w:val="Heading4"/>
      </w:pPr>
      <w:r>
        <w:t xml:space="preserve">Don’t let the 1AR shift to a new framing mechanism—they don’t have a standard in the 1AC </w:t>
      </w:r>
      <w:r w:rsidR="00CC48C9">
        <w:t>and anything else</w:t>
      </w:r>
      <w:r>
        <w:t xml:space="preserve"> justifies infinite aff shiftiness and skews neg ground</w:t>
      </w:r>
      <w:r w:rsidR="00CC48C9">
        <w:t>—the alternative to extinction first framing is no framing so prefer our FW despite shortcomings.</w:t>
      </w:r>
    </w:p>
    <w:p w14:paraId="79180F3C" w14:textId="77777777" w:rsidR="00E5116B" w:rsidRPr="00E5116B" w:rsidRDefault="00E5116B" w:rsidP="00E5116B"/>
    <w:p w14:paraId="0DACDE39" w14:textId="6CD96BEA" w:rsidR="00DC3063" w:rsidRPr="00247689" w:rsidRDefault="002051EE" w:rsidP="00DC3063">
      <w:pPr>
        <w:pStyle w:val="Heading4"/>
        <w:rPr>
          <w:rFonts w:cs="Calibri"/>
          <w:bCs/>
        </w:rPr>
      </w:pPr>
      <w:r>
        <w:rPr>
          <w:bCs/>
        </w:rPr>
        <w:t>Prefer for</w:t>
      </w:r>
      <w:r w:rsidR="00DC3063" w:rsidRPr="00247689">
        <w:rPr>
          <w:bCs/>
        </w:rPr>
        <w:t xml:space="preserve"> </w:t>
      </w:r>
      <w:r>
        <w:rPr>
          <w:rFonts w:cs="Calibri"/>
          <w:bCs/>
        </w:rPr>
        <w:t>a</w:t>
      </w:r>
      <w:r w:rsidR="00DC3063" w:rsidRPr="00247689">
        <w:rPr>
          <w:rFonts w:cs="Calibri"/>
          <w:bCs/>
        </w:rPr>
        <w:t xml:space="preserve">ctor spec—governments must use util because they </w:t>
      </w:r>
      <w:r w:rsidR="00DC3063" w:rsidRPr="00247689">
        <w:rPr>
          <w:rFonts w:cs="Calibri"/>
          <w:bCs/>
          <w:u w:val="single"/>
        </w:rPr>
        <w:t>don’t have intentions</w:t>
      </w:r>
      <w:r w:rsidR="00DC3063" w:rsidRPr="00247689">
        <w:rPr>
          <w:rFonts w:cs="Calibri"/>
          <w:bCs/>
        </w:rPr>
        <w:t xml:space="preserve"> and are </w:t>
      </w:r>
      <w:r w:rsidR="00DC3063" w:rsidRPr="00247689">
        <w:rPr>
          <w:rFonts w:cs="Calibri"/>
          <w:bCs/>
          <w:u w:val="single"/>
        </w:rPr>
        <w:t>constantly</w:t>
      </w:r>
      <w:r w:rsidR="00DC3063" w:rsidRPr="00247689">
        <w:rPr>
          <w:rFonts w:cs="Calibri"/>
          <w:bCs/>
        </w:rPr>
        <w:t xml:space="preserve"> dealing with tradeoffs—outweighs since different agents have different obligations—takes out calc indicts since they are empirically denied. </w:t>
      </w:r>
    </w:p>
    <w:p w14:paraId="3BD5E887" w14:textId="77777777" w:rsidR="00DC3063" w:rsidRDefault="00DC3063" w:rsidP="00DC3063"/>
    <w:p w14:paraId="6040666F" w14:textId="7F55361F" w:rsidR="00DC3063" w:rsidRPr="00CE09CC" w:rsidRDefault="00DC3063" w:rsidP="00DC3063">
      <w:pPr>
        <w:pStyle w:val="Heading4"/>
        <w:rPr>
          <w:bCs/>
        </w:rPr>
      </w:pPr>
      <w:r w:rsidRPr="00247689">
        <w:rPr>
          <w:bCs/>
        </w:rPr>
        <w:t xml:space="preserve">Impact calc – </w:t>
      </w:r>
      <w:r w:rsidR="002051EE">
        <w:rPr>
          <w:bCs/>
        </w:rPr>
        <w:t>e</w:t>
      </w:r>
      <w:r w:rsidRPr="00CE09CC">
        <w:rPr>
          <w:bCs/>
        </w:rPr>
        <w:t xml:space="preserve">xtinction </w:t>
      </w:r>
      <w:r w:rsidRPr="00CE09CC">
        <w:rPr>
          <w:bCs/>
          <w:u w:val="single"/>
        </w:rPr>
        <w:t>outweighs</w:t>
      </w:r>
      <w:r w:rsidRPr="00CE09CC">
        <w:rPr>
          <w:bCs/>
        </w:rPr>
        <w:t xml:space="preserve">: </w:t>
      </w:r>
    </w:p>
    <w:p w14:paraId="21A69448" w14:textId="77777777" w:rsidR="00DC3063" w:rsidRPr="00CE09CC" w:rsidRDefault="00DC3063" w:rsidP="00DC3063">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0E934D79" w14:textId="77777777" w:rsidR="00DC3063" w:rsidRPr="00CE09CC" w:rsidRDefault="00DC3063" w:rsidP="00DC3063">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440FE117" w14:textId="77777777" w:rsidR="00DC3063" w:rsidRPr="00CE09CC" w:rsidRDefault="00DC3063" w:rsidP="00DC3063">
      <w:pPr>
        <w:pStyle w:val="Heading4"/>
        <w:rPr>
          <w:bCs/>
        </w:rPr>
      </w:pPr>
      <w:r w:rsidRPr="00CE09CC">
        <w:rPr>
          <w:bCs/>
        </w:rPr>
        <w:t xml:space="preserve">C] Comes before </w:t>
      </w:r>
      <w:r w:rsidRPr="00CE09CC">
        <w:rPr>
          <w:bCs/>
          <w:u w:val="single"/>
        </w:rPr>
        <w:t>value-to-life</w:t>
      </w:r>
      <w:r w:rsidRPr="00CE09CC">
        <w:rPr>
          <w:bCs/>
        </w:rPr>
        <w:t>.</w:t>
      </w:r>
    </w:p>
    <w:p w14:paraId="303B09CC" w14:textId="77777777" w:rsidR="00DC3063" w:rsidRPr="00CE09CC" w:rsidRDefault="00DC3063" w:rsidP="00DC3063">
      <w:r>
        <w:rPr>
          <w:rStyle w:val="Style13ptBold"/>
        </w:rPr>
        <w:t>Tännsjö 11</w:t>
      </w:r>
      <w:r w:rsidRPr="00CE09CC">
        <w:t xml:space="preserve"> (</w:t>
      </w:r>
      <w:proofErr w:type="spellStart"/>
      <w:r w:rsidRPr="00CE09CC">
        <w:t>Torbjörn</w:t>
      </w:r>
      <w:proofErr w:type="spellEnd"/>
      <w:r w:rsidRPr="00CE09CC">
        <w:t xml:space="preserve">, the Kristian </w:t>
      </w:r>
      <w:proofErr w:type="spellStart"/>
      <w:r w:rsidRPr="00CE09CC">
        <w:t>Claëson</w:t>
      </w:r>
      <w:proofErr w:type="spellEnd"/>
      <w:r w:rsidRPr="00CE09CC">
        <w:t xml:space="preserve"> Professor of Practical Philosophy at Stockholm University, “Shalt Thou Sometimes Murder? On the Ethics of Killing,” </w:t>
      </w:r>
      <w:hyperlink r:id="rId18" w:history="1">
        <w:r w:rsidRPr="00CE09CC">
          <w:t>http://people.su.se/~jolso/HS-texter/shaltthou.pdf</w:t>
        </w:r>
      </w:hyperlink>
      <w:r w:rsidRPr="00CE09CC">
        <w:t>) //BS 1-27-2018</w:t>
      </w:r>
    </w:p>
    <w:p w14:paraId="63F393CD" w14:textId="77777777" w:rsidR="00DC3063" w:rsidRPr="00CE09CC" w:rsidRDefault="00DC3063" w:rsidP="00DC3063">
      <w:r w:rsidRPr="00CE09CC">
        <w:t>**Bracketed to avoid triggers</w:t>
      </w:r>
    </w:p>
    <w:p w14:paraId="1279FE43" w14:textId="77777777" w:rsidR="00DC3063" w:rsidRPr="00CE09CC" w:rsidRDefault="00DC3063" w:rsidP="00DC3063">
      <w:pPr>
        <w:rPr>
          <w:szCs w:val="26"/>
        </w:rPr>
      </w:pPr>
      <w:r w:rsidRPr="00CE09CC">
        <w:rPr>
          <w:szCs w:val="26"/>
        </w:rPr>
        <w:t xml:space="preserve">I suppose it is correct to say that, </w:t>
      </w:r>
      <w:r w:rsidRPr="00CE09CC">
        <w:rPr>
          <w:rStyle w:val="StyleUnderline"/>
          <w:sz w:val="26"/>
          <w:szCs w:val="26"/>
        </w:rPr>
        <w:t>if Schopenhauer is right,</w:t>
      </w:r>
      <w:r w:rsidRPr="00CE09CC">
        <w:rPr>
          <w:szCs w:val="26"/>
        </w:rPr>
        <w:t xml:space="preserve"> </w:t>
      </w:r>
      <w:r w:rsidRPr="00F67B47">
        <w:rPr>
          <w:rStyle w:val="StyleUnderline"/>
          <w:sz w:val="26"/>
          <w:szCs w:val="26"/>
          <w:highlight w:val="green"/>
        </w:rPr>
        <w:t>if life is never worth living,</w:t>
      </w:r>
      <w:r w:rsidRPr="00CE09CC">
        <w:rPr>
          <w:szCs w:val="26"/>
        </w:rPr>
        <w:t xml:space="preserve"> </w:t>
      </w:r>
      <w:r w:rsidRPr="00F67B47">
        <w:rPr>
          <w:rStyle w:val="StyleUnderline"/>
          <w:sz w:val="26"/>
          <w:szCs w:val="26"/>
          <w:highlight w:val="green"/>
        </w:rPr>
        <w:t>then</w:t>
      </w:r>
      <w:r w:rsidRPr="00CE09CC">
        <w:rPr>
          <w:rStyle w:val="StyleUnderline"/>
          <w:sz w:val="26"/>
          <w:szCs w:val="26"/>
        </w:rPr>
        <w:t xml:space="preserve"> according to utilitarianism </w:t>
      </w:r>
      <w:r w:rsidRPr="00F67B47">
        <w:rPr>
          <w:rStyle w:val="Emphasis"/>
          <w:sz w:val="26"/>
          <w:szCs w:val="26"/>
          <w:highlight w:val="green"/>
        </w:rPr>
        <w:t xml:space="preserve">we should </w:t>
      </w:r>
      <w:r w:rsidRPr="005B6F8A">
        <w:rPr>
          <w:rStyle w:val="Emphasis"/>
          <w:sz w:val="26"/>
          <w:szCs w:val="26"/>
        </w:rPr>
        <w:t xml:space="preserve">all </w:t>
      </w:r>
      <w:r w:rsidRPr="00F67B47">
        <w:rPr>
          <w:rStyle w:val="Emphasis"/>
          <w:sz w:val="26"/>
          <w:szCs w:val="26"/>
          <w:highlight w:val="green"/>
        </w:rPr>
        <w:t>[die]</w:t>
      </w:r>
      <w:r w:rsidRPr="00F67B47">
        <w:rPr>
          <w:rStyle w:val="StyleUnderline"/>
          <w:sz w:val="26"/>
          <w:szCs w:val="26"/>
          <w:highlight w:val="green"/>
        </w:rPr>
        <w:t xml:space="preserve"> </w:t>
      </w:r>
      <w:r w:rsidRPr="00CE09CC">
        <w:rPr>
          <w:rStyle w:val="StyleUnderline"/>
          <w:sz w:val="26"/>
          <w:szCs w:val="26"/>
        </w:rPr>
        <w:t>commit suicide</w:t>
      </w:r>
      <w:r w:rsidRPr="00CE09CC">
        <w:rPr>
          <w:szCs w:val="26"/>
        </w:rPr>
        <w:t xml:space="preserve"> </w:t>
      </w:r>
      <w:r w:rsidRPr="00CE09CC">
        <w:rPr>
          <w:rStyle w:val="StyleUnderline"/>
          <w:sz w:val="26"/>
          <w:szCs w:val="26"/>
        </w:rPr>
        <w:t xml:space="preserve">and </w:t>
      </w:r>
      <w:r w:rsidRPr="00CE09CC">
        <w:rPr>
          <w:rStyle w:val="Emphasis"/>
          <w:sz w:val="26"/>
          <w:szCs w:val="26"/>
        </w:rPr>
        <w:t>put an end to humanity</w:t>
      </w:r>
      <w:r w:rsidRPr="00CE09CC">
        <w:rPr>
          <w:szCs w:val="26"/>
        </w:rPr>
        <w:t xml:space="preserve">. </w:t>
      </w:r>
      <w:r w:rsidRPr="00CE09CC">
        <w:rPr>
          <w:rStyle w:val="StyleUnderline"/>
          <w:sz w:val="26"/>
          <w:szCs w:val="26"/>
        </w:rPr>
        <w:t xml:space="preserve">But this </w:t>
      </w:r>
      <w:r w:rsidRPr="00CE09CC">
        <w:rPr>
          <w:rStyle w:val="Emphasis"/>
          <w:sz w:val="26"/>
          <w:szCs w:val="26"/>
        </w:rPr>
        <w:t>does not mean that, each of us should commit suicide</w:t>
      </w:r>
      <w:r w:rsidRPr="00CE09CC">
        <w:rPr>
          <w:szCs w:val="26"/>
        </w:rPr>
        <w:t xml:space="preserve">. I commented on this in chapter two when I presented the idea that </w:t>
      </w:r>
      <w:r w:rsidRPr="00CE09CC">
        <w:rPr>
          <w:rStyle w:val="StyleUnderline"/>
          <w:sz w:val="26"/>
          <w:szCs w:val="26"/>
        </w:rPr>
        <w:t>utilitarianism should be applied</w:t>
      </w:r>
      <w:r w:rsidRPr="00CE09CC">
        <w:rPr>
          <w:szCs w:val="26"/>
        </w:rPr>
        <w:t xml:space="preserve">, not only to individual actions, but </w:t>
      </w:r>
      <w:r w:rsidRPr="00CE09CC">
        <w:rPr>
          <w:rStyle w:val="StyleUnderline"/>
          <w:sz w:val="26"/>
          <w:szCs w:val="26"/>
        </w:rPr>
        <w:t>to collective actions</w:t>
      </w:r>
      <w:r w:rsidRPr="00CE09CC">
        <w:rPr>
          <w:szCs w:val="26"/>
        </w:rPr>
        <w:t xml:space="preserve"> as well.</w:t>
      </w:r>
      <w:r w:rsidRPr="00CE09CC">
        <w:rPr>
          <w:sz w:val="12"/>
          <w:szCs w:val="26"/>
        </w:rPr>
        <w:t>¶</w:t>
      </w:r>
      <w:r w:rsidRPr="00CE09CC">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CE09CC">
        <w:rPr>
          <w:szCs w:val="26"/>
        </w:rPr>
        <w:t>utilitarians</w:t>
      </w:r>
      <w:proofErr w:type="spellEnd"/>
      <w:r w:rsidRPr="00CE09CC">
        <w:rPr>
          <w:szCs w:val="26"/>
        </w:rPr>
        <w:t xml:space="preserve">. They may avoid suicide because they believe that it is morally wrong to kill oneself. </w:t>
      </w:r>
      <w:r w:rsidRPr="00CE09CC">
        <w:rPr>
          <w:rStyle w:val="StyleUnderline"/>
          <w:sz w:val="26"/>
          <w:szCs w:val="26"/>
        </w:rPr>
        <w:t>It is</w:t>
      </w:r>
      <w:r w:rsidRPr="00CE09CC">
        <w:rPr>
          <w:szCs w:val="26"/>
        </w:rPr>
        <w:t xml:space="preserve"> also </w:t>
      </w:r>
      <w:r w:rsidRPr="00CE09CC">
        <w:rPr>
          <w:rStyle w:val="StyleUnderline"/>
          <w:sz w:val="26"/>
          <w:szCs w:val="26"/>
        </w:rPr>
        <w:t>a possibility that,</w:t>
      </w:r>
      <w:r w:rsidRPr="00CE09CC">
        <w:rPr>
          <w:szCs w:val="26"/>
        </w:rPr>
        <w:t xml:space="preserve"> </w:t>
      </w:r>
      <w:r w:rsidRPr="005B6F8A">
        <w:rPr>
          <w:rStyle w:val="StyleUnderline"/>
          <w:sz w:val="26"/>
          <w:szCs w:val="26"/>
        </w:rPr>
        <w:t xml:space="preserve">even if people </w:t>
      </w:r>
      <w:r w:rsidRPr="005B6F8A">
        <w:rPr>
          <w:rStyle w:val="Emphasis"/>
          <w:sz w:val="26"/>
          <w:szCs w:val="26"/>
        </w:rPr>
        <w:t>lead lives not worth living</w:t>
      </w:r>
      <w:r w:rsidRPr="005B6F8A">
        <w:rPr>
          <w:szCs w:val="26"/>
        </w:rPr>
        <w:t xml:space="preserve">, </w:t>
      </w:r>
      <w:r w:rsidRPr="005B6F8A">
        <w:rPr>
          <w:rStyle w:val="StyleUnderline"/>
          <w:sz w:val="26"/>
          <w:szCs w:val="26"/>
        </w:rPr>
        <w:t xml:space="preserve">they </w:t>
      </w:r>
      <w:r w:rsidRPr="005B6F8A">
        <w:rPr>
          <w:rStyle w:val="Emphasis"/>
          <w:sz w:val="26"/>
          <w:szCs w:val="26"/>
        </w:rPr>
        <w:t>believe they do</w:t>
      </w:r>
      <w:r w:rsidRPr="005B6F8A">
        <w:rPr>
          <w:szCs w:val="26"/>
        </w:rPr>
        <w:t xml:space="preserve">. And </w:t>
      </w:r>
      <w:r w:rsidRPr="005B6F8A">
        <w:rPr>
          <w:rStyle w:val="StyleUnderline"/>
          <w:sz w:val="26"/>
          <w:szCs w:val="26"/>
        </w:rPr>
        <w:t>even</w:t>
      </w:r>
      <w:r w:rsidRPr="00CE09CC">
        <w:rPr>
          <w:rStyle w:val="StyleUnderline"/>
          <w:sz w:val="26"/>
          <w:szCs w:val="26"/>
        </w:rPr>
        <w:t xml:space="preserve"> if some may believe that their lives, up to now, have not been worth living</w:t>
      </w:r>
      <w:r w:rsidRPr="00CE09CC">
        <w:rPr>
          <w:szCs w:val="26"/>
        </w:rPr>
        <w:t xml:space="preserve">, </w:t>
      </w:r>
      <w:r w:rsidRPr="00F67B47">
        <w:rPr>
          <w:rStyle w:val="StyleUnderline"/>
          <w:sz w:val="26"/>
          <w:szCs w:val="26"/>
          <w:highlight w:val="green"/>
        </w:rPr>
        <w:t xml:space="preserve">their </w:t>
      </w:r>
      <w:r w:rsidRPr="00F67B47">
        <w:rPr>
          <w:rStyle w:val="Emphasis"/>
          <w:sz w:val="26"/>
          <w:szCs w:val="26"/>
          <w:highlight w:val="green"/>
        </w:rPr>
        <w:t>future lives will be better</w:t>
      </w:r>
      <w:r w:rsidRPr="00CE09CC">
        <w:rPr>
          <w:szCs w:val="26"/>
        </w:rPr>
        <w:t>. They may be mistaken about this. They may hold false expectations about the future.</w:t>
      </w:r>
      <w:r w:rsidRPr="00CE09CC">
        <w:rPr>
          <w:sz w:val="12"/>
          <w:szCs w:val="26"/>
        </w:rPr>
        <w:t>¶</w:t>
      </w:r>
      <w:r w:rsidRPr="00CE09CC">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sidRPr="00CE09CC">
        <w:rPr>
          <w:sz w:val="12"/>
          <w:szCs w:val="26"/>
        </w:rPr>
        <w:t>¶</w:t>
      </w:r>
      <w:r w:rsidRPr="00CE09CC">
        <w:rPr>
          <w:szCs w:val="26"/>
        </w:rPr>
        <w:t xml:space="preserve"> </w:t>
      </w:r>
      <w:r w:rsidRPr="00CE09CC">
        <w:rPr>
          <w:rStyle w:val="StyleUnderline"/>
          <w:sz w:val="26"/>
          <w:szCs w:val="26"/>
        </w:rPr>
        <w:t>My strong belief is that</w:t>
      </w:r>
      <w:r w:rsidRPr="00CE09CC">
        <w:rPr>
          <w:szCs w:val="26"/>
        </w:rPr>
        <w:t xml:space="preserve"> </w:t>
      </w:r>
      <w:r w:rsidRPr="00F67B47">
        <w:rPr>
          <w:rStyle w:val="StyleUnderline"/>
          <w:sz w:val="26"/>
          <w:szCs w:val="26"/>
          <w:highlight w:val="green"/>
        </w:rPr>
        <w:t xml:space="preserve">most of us </w:t>
      </w:r>
      <w:r w:rsidRPr="00F67B47">
        <w:rPr>
          <w:rStyle w:val="Emphasis"/>
          <w:sz w:val="26"/>
          <w:szCs w:val="26"/>
          <w:highlight w:val="green"/>
        </w:rPr>
        <w:t>live lives worth living</w:t>
      </w:r>
      <w:r w:rsidRPr="00CE09CC">
        <w:rPr>
          <w:szCs w:val="26"/>
        </w:rPr>
        <w:t>. However, I do believe that our lives are close to the point where they stop being worth living. But then it is at least not very far-fetched to think that they may be worth not living, after all. My assessment may be too optimistic.</w:t>
      </w:r>
      <w:r w:rsidRPr="00CE09CC">
        <w:rPr>
          <w:sz w:val="12"/>
          <w:szCs w:val="26"/>
        </w:rPr>
        <w:t>¶</w:t>
      </w:r>
      <w:r w:rsidRPr="00CE09CC">
        <w:rPr>
          <w:szCs w:val="26"/>
        </w:rPr>
        <w:t xml:space="preserve"> Let us just </w:t>
      </w:r>
      <w:r w:rsidRPr="00CE09CC">
        <w:rPr>
          <w:rStyle w:val="StyleUnderline"/>
          <w:sz w:val="26"/>
          <w:szCs w:val="26"/>
        </w:rPr>
        <w:t>for the sake of the argument assume that our lives are not worth living, and let us accept that, if this is so, we should all kill ourselves</w:t>
      </w:r>
      <w:r w:rsidRPr="00CE09CC">
        <w:rPr>
          <w:szCs w:val="26"/>
        </w:rPr>
        <w:t xml:space="preserve">. As I noted above, </w:t>
      </w:r>
      <w:r w:rsidRPr="00CE09CC">
        <w:rPr>
          <w:rStyle w:val="StyleUnderline"/>
          <w:sz w:val="26"/>
          <w:szCs w:val="26"/>
        </w:rPr>
        <w:t>this does not answer the question what we should do, each one of us</w:t>
      </w:r>
      <w:r w:rsidRPr="00CE09CC">
        <w:rPr>
          <w:szCs w:val="26"/>
        </w:rPr>
        <w:t xml:space="preserve">. My conjecture is </w:t>
      </w:r>
      <w:r w:rsidRPr="005B6F8A">
        <w:rPr>
          <w:szCs w:val="26"/>
        </w:rPr>
        <w:t xml:space="preserve">that </w:t>
      </w:r>
      <w:r w:rsidRPr="005B6F8A">
        <w:rPr>
          <w:rStyle w:val="StyleUnderline"/>
          <w:sz w:val="26"/>
          <w:szCs w:val="26"/>
        </w:rPr>
        <w:t>we should not [die] commit suicide</w:t>
      </w:r>
      <w:r w:rsidRPr="00CE09CC">
        <w:rPr>
          <w:szCs w:val="26"/>
        </w:rPr>
        <w:t xml:space="preserve">. The explanation is simple. </w:t>
      </w:r>
      <w:r w:rsidRPr="00F67B47">
        <w:rPr>
          <w:rStyle w:val="Emphasis"/>
          <w:sz w:val="26"/>
          <w:szCs w:val="26"/>
          <w:highlight w:val="green"/>
        </w:rPr>
        <w:t>If I [die]</w:t>
      </w:r>
      <w:r w:rsidRPr="00CE09CC">
        <w:rPr>
          <w:rStyle w:val="StyleUnderline"/>
          <w:sz w:val="26"/>
          <w:szCs w:val="26"/>
        </w:rPr>
        <w:t xml:space="preserve"> kill myself, </w:t>
      </w:r>
      <w:r w:rsidRPr="00F67B47">
        <w:rPr>
          <w:rStyle w:val="StyleUnderline"/>
          <w:sz w:val="26"/>
          <w:szCs w:val="26"/>
          <w:highlight w:val="green"/>
        </w:rPr>
        <w:t xml:space="preserve">many </w:t>
      </w:r>
      <w:r w:rsidRPr="00CE09CC">
        <w:rPr>
          <w:rStyle w:val="StyleUnderline"/>
          <w:sz w:val="26"/>
          <w:szCs w:val="26"/>
        </w:rPr>
        <w:t xml:space="preserve">people </w:t>
      </w:r>
      <w:r w:rsidRPr="00F67B47">
        <w:rPr>
          <w:rStyle w:val="StyleUnderline"/>
          <w:sz w:val="26"/>
          <w:szCs w:val="26"/>
          <w:highlight w:val="green"/>
        </w:rPr>
        <w:t xml:space="preserve">will </w:t>
      </w:r>
      <w:r w:rsidRPr="00F67B47">
        <w:rPr>
          <w:rStyle w:val="Emphasis"/>
          <w:sz w:val="26"/>
          <w:szCs w:val="26"/>
          <w:highlight w:val="green"/>
        </w:rPr>
        <w:t>suffer</w:t>
      </w:r>
      <w:r w:rsidRPr="00CE09CC">
        <w:rPr>
          <w:szCs w:val="26"/>
        </w:rPr>
        <w:t xml:space="preserve">. Here is a rough explanation of how this will happen: </w:t>
      </w:r>
      <w:r w:rsidRPr="00CE09CC">
        <w:rPr>
          <w:sz w:val="12"/>
          <w:szCs w:val="26"/>
        </w:rPr>
        <w:t>¶</w:t>
      </w:r>
      <w:r w:rsidRPr="00CE09CC">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CE09CC">
        <w:rPr>
          <w:rStyle w:val="StyleUnderline"/>
          <w:sz w:val="26"/>
          <w:szCs w:val="26"/>
        </w:rPr>
        <w:t>Suicide</w:t>
      </w:r>
      <w:r w:rsidRPr="00CE09CC">
        <w:rPr>
          <w:szCs w:val="26"/>
        </w:rPr>
        <w:t xml:space="preserve"> also </w:t>
      </w:r>
      <w:r w:rsidRPr="00F67B47">
        <w:rPr>
          <w:rStyle w:val="StyleUnderline"/>
          <w:sz w:val="26"/>
          <w:szCs w:val="26"/>
          <w:highlight w:val="green"/>
        </w:rPr>
        <w:t xml:space="preserve">leads to </w:t>
      </w:r>
      <w:r w:rsidRPr="00F67B47">
        <w:rPr>
          <w:rStyle w:val="Emphasis"/>
          <w:sz w:val="26"/>
          <w:szCs w:val="26"/>
          <w:highlight w:val="green"/>
        </w:rPr>
        <w:t xml:space="preserve">rage, loneliness, and </w:t>
      </w:r>
      <w:r w:rsidRPr="00CE09CC">
        <w:rPr>
          <w:rStyle w:val="Emphasis"/>
          <w:sz w:val="26"/>
          <w:szCs w:val="26"/>
        </w:rPr>
        <w:t xml:space="preserve">awareness of </w:t>
      </w:r>
      <w:r w:rsidRPr="00F67B47">
        <w:rPr>
          <w:rStyle w:val="Emphasis"/>
          <w:sz w:val="26"/>
          <w:szCs w:val="26"/>
          <w:highlight w:val="green"/>
        </w:rPr>
        <w:t>vulnerability in those left behind</w:t>
      </w:r>
      <w:r w:rsidRPr="00CE09CC">
        <w:rPr>
          <w:szCs w:val="26"/>
        </w:rPr>
        <w:t xml:space="preserve">. Indeed, the sense that suicide is an essentially selfish act dominates many popular perceptions of suicide. </w:t>
      </w:r>
      <w:r w:rsidRPr="00CE09CC">
        <w:rPr>
          <w:sz w:val="12"/>
          <w:szCs w:val="26"/>
        </w:rPr>
        <w:t>¶</w:t>
      </w:r>
      <w:r w:rsidRPr="00CE09CC">
        <w:rPr>
          <w:szCs w:val="26"/>
        </w:rPr>
        <w:t xml:space="preserve"> </w:t>
      </w:r>
      <w:r w:rsidRPr="00CE09CC">
        <w:rPr>
          <w:rStyle w:val="StyleUnderline"/>
          <w:sz w:val="26"/>
          <w:szCs w:val="26"/>
        </w:rPr>
        <w:t>The fact that all our lives lack meaning</w:t>
      </w:r>
      <w:r w:rsidRPr="00CE09CC">
        <w:rPr>
          <w:szCs w:val="26"/>
        </w:rPr>
        <w:t xml:space="preserve">, </w:t>
      </w:r>
      <w:r w:rsidRPr="00CE09CC">
        <w:rPr>
          <w:rStyle w:val="StyleUnderline"/>
          <w:sz w:val="26"/>
          <w:szCs w:val="26"/>
        </w:rPr>
        <w:t>if they do, does not mean that others will follow my example</w:t>
      </w:r>
      <w:r w:rsidRPr="00CE09CC">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6D1BFB32" w14:textId="77777777" w:rsidR="00DC3063" w:rsidRPr="00CE09CC" w:rsidRDefault="00DC3063" w:rsidP="00DC3063">
      <w:pPr>
        <w:pStyle w:val="Heading4"/>
        <w:rPr>
          <w:bCs/>
        </w:rPr>
      </w:pPr>
      <w:r w:rsidRPr="00CE09CC">
        <w:rPr>
          <w:bCs/>
        </w:rPr>
        <w:t xml:space="preserve">D] Mathematically </w:t>
      </w:r>
      <w:r w:rsidRPr="00CE09CC">
        <w:rPr>
          <w:bCs/>
          <w:u w:val="single"/>
        </w:rPr>
        <w:t>outweighs</w:t>
      </w:r>
      <w:r w:rsidRPr="00CE09CC">
        <w:rPr>
          <w:bCs/>
        </w:rPr>
        <w:t>.</w:t>
      </w:r>
    </w:p>
    <w:p w14:paraId="6580A978" w14:textId="77777777" w:rsidR="00DC3063" w:rsidRDefault="00DC3063" w:rsidP="00DC3063">
      <w:r>
        <w:rPr>
          <w:rStyle w:val="Heading4Char"/>
        </w:rPr>
        <w:t>MacAskill 14</w:t>
      </w:r>
      <w:r>
        <w:t xml:space="preserve"> [William, Oxford Philosopher and youngest tenured philosopher in the world, Normative Uncertainty, 2014]</w:t>
      </w:r>
    </w:p>
    <w:p w14:paraId="13F247A0" w14:textId="77777777" w:rsidR="00DC3063" w:rsidRDefault="00DC3063" w:rsidP="00DC3063">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sidRPr="00F67B47">
        <w:rPr>
          <w:rStyle w:val="StyleUnderline"/>
          <w:sz w:val="26"/>
          <w:szCs w:val="26"/>
          <w:highlight w:val="green"/>
        </w:rPr>
        <w:t xml:space="preserve">we </w:t>
      </w:r>
      <w:r>
        <w:rPr>
          <w:rStyle w:val="StyleUnderline"/>
          <w:sz w:val="26"/>
          <w:szCs w:val="26"/>
        </w:rPr>
        <w:t xml:space="preserve">still </w:t>
      </w:r>
      <w:r w:rsidRPr="00F67B47">
        <w:rPr>
          <w:rStyle w:val="StyleUnderline"/>
          <w:sz w:val="26"/>
          <w:szCs w:val="26"/>
          <w:highlight w:val="green"/>
        </w:rPr>
        <w:t xml:space="preserve">have </w:t>
      </w:r>
      <w:r>
        <w:rPr>
          <w:rStyle w:val="Emphasis"/>
          <w:sz w:val="26"/>
        </w:rPr>
        <w:t xml:space="preserve">strong </w:t>
      </w:r>
      <w:r w:rsidRPr="00F67B47">
        <w:rPr>
          <w:rStyle w:val="Emphasis"/>
          <w:sz w:val="26"/>
          <w:highlight w:val="green"/>
        </w:rPr>
        <w:t xml:space="preserve">reason to prevent </w:t>
      </w:r>
      <w:r>
        <w:rPr>
          <w:rStyle w:val="Emphasis"/>
          <w:sz w:val="26"/>
        </w:rPr>
        <w:t xml:space="preserve">near-term human </w:t>
      </w:r>
      <w:r w:rsidRPr="00F67B47">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sidRPr="005B6F8A">
        <w:rPr>
          <w:rStyle w:val="StyleUnderline"/>
          <w:sz w:val="26"/>
          <w:szCs w:val="26"/>
        </w:rPr>
        <w:t xml:space="preserve">extremely </w:t>
      </w:r>
      <w:r w:rsidRPr="00F67B47">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r>
        <w:rPr>
          <w:szCs w:val="26"/>
        </w:rPr>
        <w:t>The</w:t>
      </w:r>
      <w:proofErr w:type="spell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sidRPr="00F67B47">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sidRPr="00F67B47">
        <w:rPr>
          <w:rStyle w:val="Emphasis"/>
          <w:sz w:val="26"/>
          <w:highlight w:val="green"/>
        </w:rPr>
        <w:t>extinction is</w:t>
      </w:r>
      <w:r>
        <w:rPr>
          <w:rStyle w:val="Emphasis"/>
          <w:sz w:val="26"/>
        </w:rPr>
        <w:t xml:space="preserve"> by its nature an </w:t>
      </w:r>
      <w:r w:rsidRPr="00F67B47">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sidRPr="00F67B47">
        <w:rPr>
          <w:rStyle w:val="StyleUnderline"/>
          <w:sz w:val="26"/>
          <w:szCs w:val="26"/>
          <w:highlight w:val="green"/>
        </w:rPr>
        <w:t xml:space="preserve">in </w:t>
      </w:r>
      <w:r>
        <w:rPr>
          <w:rStyle w:val="StyleUnderline"/>
          <w:sz w:val="26"/>
          <w:szCs w:val="26"/>
        </w:rPr>
        <w:t xml:space="preserve">a few centuries’ </w:t>
      </w:r>
      <w:r w:rsidRPr="00F67B47">
        <w:rPr>
          <w:rStyle w:val="StyleUnderline"/>
          <w:sz w:val="26"/>
          <w:szCs w:val="26"/>
          <w:highlight w:val="green"/>
        </w:rPr>
        <w:t xml:space="preserve">time we </w:t>
      </w:r>
      <w:r w:rsidRPr="005B6F8A">
        <w:rPr>
          <w:rStyle w:val="StyleUnderline"/>
          <w:sz w:val="26"/>
          <w:szCs w:val="26"/>
        </w:rPr>
        <w:t xml:space="preserve">will </w:t>
      </w:r>
      <w:r w:rsidRPr="00F67B47">
        <w:rPr>
          <w:rStyle w:val="StyleUnderline"/>
          <w:sz w:val="26"/>
          <w:szCs w:val="26"/>
          <w:highlight w:val="green"/>
        </w:rPr>
        <w:t xml:space="preserve">have </w:t>
      </w:r>
      <w:r w:rsidRPr="00F67B47">
        <w:rPr>
          <w:rStyle w:val="Emphasis"/>
          <w:sz w:val="26"/>
          <w:highlight w:val="green"/>
        </w:rPr>
        <w:t>better evidence about how to evaluate</w:t>
      </w:r>
      <w:r>
        <w:rPr>
          <w:rStyle w:val="Emphasis"/>
          <w:sz w:val="26"/>
        </w:rPr>
        <w:t xml:space="preserve"> human </w:t>
      </w:r>
      <w:r w:rsidRPr="00F67B47">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szCs w:val="26"/>
        </w:rPr>
        <w:t>credences</w:t>
      </w:r>
      <w:proofErr w:type="spellEnd"/>
      <w:r>
        <w:rPr>
          <w:szCs w:val="26"/>
        </w:rPr>
        <w:t>, the expected benefit of letting the human race go extinct now would be (.8-.2)×(2×10^14) = 1.2×(10^14). Suppose that,</w:t>
      </w:r>
      <w:r>
        <w:rPr>
          <w:rStyle w:val="StyleUnderline"/>
          <w:sz w:val="26"/>
          <w:szCs w:val="26"/>
        </w:rPr>
        <w:t xml:space="preserve"> </w:t>
      </w:r>
      <w:r w:rsidRPr="00F67B47">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sidRPr="00F67B47">
        <w:rPr>
          <w:rStyle w:val="StyleUnderline"/>
          <w:sz w:val="26"/>
          <w:szCs w:val="26"/>
          <w:highlight w:val="green"/>
        </w:rPr>
        <w:t>did research</w:t>
      </w:r>
      <w:r>
        <w:rPr>
          <w:rStyle w:val="StyleUnderline"/>
          <w:sz w:val="26"/>
          <w:szCs w:val="26"/>
        </w:rPr>
        <w:t xml:space="preserve"> for 300 years, </w:t>
      </w:r>
      <w:r w:rsidRPr="00F67B47">
        <w:rPr>
          <w:rStyle w:val="StyleUnderline"/>
          <w:sz w:val="26"/>
          <w:szCs w:val="26"/>
          <w:highlight w:val="green"/>
        </w:rPr>
        <w:t xml:space="preserve">we would know </w:t>
      </w:r>
      <w:r w:rsidRPr="005B6F8A">
        <w:rPr>
          <w:rStyle w:val="Emphasis"/>
          <w:sz w:val="26"/>
        </w:rPr>
        <w:t>for certain</w:t>
      </w:r>
      <w:r w:rsidRPr="005B6F8A">
        <w:rPr>
          <w:rStyle w:val="StyleUnderline"/>
          <w:sz w:val="26"/>
          <w:szCs w:val="26"/>
        </w:rPr>
        <w:t xml:space="preserve"> </w:t>
      </w:r>
      <w:r w:rsidRPr="00F67B47">
        <w:rPr>
          <w:rStyle w:val="StyleUnderline"/>
          <w:sz w:val="26"/>
          <w:szCs w:val="26"/>
          <w:highlight w:val="green"/>
        </w:rPr>
        <w:t xml:space="preserve">whether </w:t>
      </w:r>
      <w:r>
        <w:rPr>
          <w:rStyle w:val="StyleUnderline"/>
          <w:sz w:val="26"/>
          <w:szCs w:val="26"/>
        </w:rPr>
        <w:t xml:space="preserve">or not additional </w:t>
      </w:r>
      <w:r w:rsidRPr="00F67B47">
        <w:rPr>
          <w:rStyle w:val="StyleUnderline"/>
          <w:sz w:val="26"/>
          <w:szCs w:val="26"/>
          <w:highlight w:val="green"/>
        </w:rPr>
        <w:t>people</w:t>
      </w:r>
      <w:r>
        <w:rPr>
          <w:rStyle w:val="StyleUnderline"/>
          <w:sz w:val="26"/>
          <w:szCs w:val="26"/>
        </w:rPr>
        <w:t xml:space="preserve"> are of </w:t>
      </w:r>
      <w:r w:rsidRPr="00F67B47">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sidRPr="00F67B47">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sidRPr="00F67B47">
        <w:rPr>
          <w:rStyle w:val="StyleUnderline"/>
          <w:sz w:val="26"/>
          <w:szCs w:val="26"/>
          <w:highlight w:val="green"/>
        </w:rPr>
        <w:t xml:space="preserve">is </w:t>
      </w:r>
      <w:r>
        <w:rPr>
          <w:rStyle w:val="Emphasis"/>
          <w:sz w:val="26"/>
        </w:rPr>
        <w:t xml:space="preserve">vanishingly </w:t>
      </w:r>
      <w:r w:rsidRPr="00F67B47">
        <w:rPr>
          <w:rStyle w:val="Emphasis"/>
          <w:sz w:val="26"/>
          <w:highlight w:val="green"/>
        </w:rPr>
        <w:t>small</w:t>
      </w:r>
      <w:r w:rsidRPr="00F67B47">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sidRPr="00F67B47">
        <w:rPr>
          <w:rStyle w:val="Emphasis"/>
          <w:sz w:val="26"/>
          <w:highlight w:val="green"/>
        </w:rPr>
        <w:t xml:space="preserve">keeping </w:t>
      </w:r>
      <w:r>
        <w:rPr>
          <w:rStyle w:val="Emphasis"/>
          <w:sz w:val="26"/>
        </w:rPr>
        <w:t xml:space="preserve">one’s </w:t>
      </w:r>
      <w:r w:rsidRPr="00F67B47">
        <w:rPr>
          <w:rStyle w:val="Emphasis"/>
          <w:sz w:val="26"/>
          <w:highlight w:val="green"/>
        </w:rPr>
        <w:t>options open</w:t>
      </w:r>
      <w:r>
        <w:rPr>
          <w:rStyle w:val="StyleUnderline"/>
          <w:sz w:val="26"/>
          <w:szCs w:val="26"/>
        </w:rPr>
        <w:t xml:space="preserve"> </w:t>
      </w:r>
      <w:r>
        <w:rPr>
          <w:szCs w:val="26"/>
        </w:rPr>
        <w:t>while one gains new information.</w:t>
      </w:r>
    </w:p>
    <w:p w14:paraId="184C06C0" w14:textId="2E0884EB" w:rsidR="00F67B47" w:rsidRPr="00E133B3" w:rsidRDefault="00F67B47" w:rsidP="00F67B47">
      <w:pPr>
        <w:pStyle w:val="Heading4"/>
        <w:rPr>
          <w:rFonts w:cs="Calibri"/>
        </w:rPr>
      </w:pPr>
      <w:r>
        <w:rPr>
          <w:rFonts w:cs="Calibri"/>
        </w:rPr>
        <w:t>E] Err AFF</w:t>
      </w:r>
      <w:r w:rsidRPr="00E133B3">
        <w:rPr>
          <w:rFonts w:cs="Calibri"/>
        </w:rPr>
        <w:t xml:space="preserve"> – psychological bias runs towards threat </w:t>
      </w:r>
      <w:r w:rsidRPr="00E133B3">
        <w:rPr>
          <w:rFonts w:cs="Calibri"/>
          <w:u w:val="single"/>
        </w:rPr>
        <w:t>deflation</w:t>
      </w:r>
      <w:r w:rsidRPr="00E133B3">
        <w:rPr>
          <w:rFonts w:cs="Calibri"/>
        </w:rPr>
        <w:t xml:space="preserve"> </w:t>
      </w:r>
    </w:p>
    <w:p w14:paraId="37ABAE58" w14:textId="77777777" w:rsidR="00F67B47" w:rsidRPr="00E133B3" w:rsidRDefault="00F67B47" w:rsidP="00F67B47">
      <w:proofErr w:type="spellStart"/>
      <w:r w:rsidRPr="00E133B3">
        <w:rPr>
          <w:rStyle w:val="Style13ptBold"/>
        </w:rPr>
        <w:t>Schweller</w:t>
      </w:r>
      <w:proofErr w:type="spellEnd"/>
      <w:r w:rsidRPr="00E133B3">
        <w:rPr>
          <w:rStyle w:val="Style13ptBold"/>
        </w:rPr>
        <w:t xml:space="preserve"> 04</w:t>
      </w:r>
      <w:r w:rsidRPr="00E133B3">
        <w:t xml:space="preserve"> (Randall L., Associate Professor in the Department of Political Science at The Ohio State University, “Unanswered Threats A Neoclassical Realist Theory of </w:t>
      </w:r>
      <w:proofErr w:type="spellStart"/>
      <w:r w:rsidRPr="00E133B3">
        <w:t>Underbalancing</w:t>
      </w:r>
      <w:proofErr w:type="spellEnd"/>
      <w:r w:rsidRPr="00E133B3">
        <w:t>,” International Security, Volume 29, Issue 2, pg. 159-201, Project Muse)</w:t>
      </w:r>
    </w:p>
    <w:p w14:paraId="504C4175" w14:textId="77777777" w:rsidR="00F67B47" w:rsidRPr="00F67B47" w:rsidRDefault="00F67B47" w:rsidP="00F67B47">
      <w:pPr>
        <w:rPr>
          <w:szCs w:val="26"/>
        </w:rPr>
      </w:pPr>
      <w:r w:rsidRPr="00F67B47">
        <w:rPr>
          <w:szCs w:val="26"/>
        </w:rPr>
        <w:t xml:space="preserve">Despite the historical frequency of </w:t>
      </w:r>
      <w:proofErr w:type="spellStart"/>
      <w:r w:rsidRPr="00F67B47">
        <w:rPr>
          <w:szCs w:val="26"/>
        </w:rPr>
        <w:t>underbalancing</w:t>
      </w:r>
      <w:proofErr w:type="spellEnd"/>
      <w:r w:rsidRPr="00F67B47">
        <w:rPr>
          <w:szCs w:val="26"/>
        </w:rPr>
        <w:t xml:space="preserve">, little has been written on the subject. Indeed, Geoffrey Blainey's memorable observation that for "every thousand pages published on the causes of wars there is less than one page directly on the causes of peace" could have been made with equal veracity about overreactions to threats as opposed to underreactions to them.92 Library shelves are filled with books on the causes and dangers of exaggerating threats, ranging from studies of domestic politics to bureaucratic politics, to political psychology, to organization theory. By comparison, there have been few studies at any level of analysis or from any theoretical perspective that directly explain why </w:t>
      </w:r>
      <w:r w:rsidRPr="00F67B47">
        <w:rPr>
          <w:rStyle w:val="StyleUnderline"/>
          <w:sz w:val="26"/>
          <w:szCs w:val="26"/>
          <w:highlight w:val="green"/>
        </w:rPr>
        <w:t xml:space="preserve">states have </w:t>
      </w:r>
      <w:r w:rsidRPr="00F67B47">
        <w:rPr>
          <w:rStyle w:val="StyleUnderline"/>
          <w:sz w:val="26"/>
          <w:szCs w:val="26"/>
        </w:rPr>
        <w:t xml:space="preserve">with some, if not equal, regularity </w:t>
      </w:r>
      <w:r w:rsidRPr="00F67B47">
        <w:rPr>
          <w:rStyle w:val="Emphasis"/>
          <w:sz w:val="26"/>
          <w:szCs w:val="26"/>
          <w:highlight w:val="green"/>
        </w:rPr>
        <w:t>underestimated</w:t>
      </w:r>
      <w:r w:rsidRPr="00F67B47">
        <w:rPr>
          <w:rStyle w:val="StyleUnderline"/>
          <w:sz w:val="26"/>
          <w:szCs w:val="26"/>
          <w:highlight w:val="green"/>
        </w:rPr>
        <w:t xml:space="preserve"> dangers </w:t>
      </w:r>
      <w:r w:rsidRPr="00F67B47">
        <w:rPr>
          <w:rStyle w:val="StyleUnderline"/>
          <w:sz w:val="26"/>
          <w:szCs w:val="26"/>
        </w:rPr>
        <w:t>to their survival</w:t>
      </w:r>
      <w:r w:rsidRPr="00F67B47">
        <w:rPr>
          <w:szCs w:val="26"/>
        </w:rPr>
        <w:t xml:space="preserve">. There may be some cognitive or normative bias at work here. Consider, for instance, that there is a commonly used word, paranoia, for the unwarranted fear that people are, in some way, "out to get you" or are planning to do one harm. I suspect that just as many people are afflicted with the opposite psychosis: the delusion that everyone loves you when, in fact, they do not even like you. Yet, we do not have a familiar word for this phenomenon. Indeed, I am unaware of any word that describes this pathology (hubris and overconfidence come close, but they plainly define something other than what I have described). That noted, international relations theory does have a frequently used phrase for the pathology of states' underestimation of threats to their survival, the so-called Munich analogy. The term is used, however, in a disparaging way by theorists to ridicule those who employ it. The central claim is that the naïveté associated with Munich and the outbreak of World War II has become an overused and inappropriate analogy because few leaders are as evil and unappeasable as Adolf Hitler. Thus, the analogy either mistakenly causes leaders [End Page 198] to adopt hawkish and overly competitive policies or is deliberately used by leaders to justify such policies and mislead the public. A more compelling explanation for the paucity of studies on underreactions to threats, however, is the tendency of theories to reflect contemporary issues as well as the desire of theorists and journals to provide society with policy- relevant theories that may help resolve or manage urgent security problems. Thus, born in the atomic age with its new balance of terror and an ongoing Cold War, </w:t>
      </w:r>
      <w:r w:rsidRPr="00F67B47">
        <w:rPr>
          <w:sz w:val="26"/>
          <w:szCs w:val="26"/>
          <w:u w:val="single"/>
        </w:rPr>
        <w:t xml:space="preserve">the field of </w:t>
      </w:r>
      <w:r w:rsidRPr="00F67B47">
        <w:rPr>
          <w:sz w:val="26"/>
          <w:szCs w:val="26"/>
          <w:highlight w:val="green"/>
          <w:u w:val="single"/>
        </w:rPr>
        <w:t xml:space="preserve">security studies </w:t>
      </w:r>
      <w:r w:rsidRPr="00F67B47">
        <w:rPr>
          <w:sz w:val="26"/>
          <w:szCs w:val="26"/>
          <w:u w:val="single"/>
        </w:rPr>
        <w:t>has</w:t>
      </w:r>
      <w:r w:rsidRPr="00F67B47">
        <w:rPr>
          <w:szCs w:val="26"/>
        </w:rPr>
        <w:t xml:space="preserve"> naturally </w:t>
      </w:r>
      <w:r w:rsidRPr="00F67B47">
        <w:rPr>
          <w:sz w:val="26"/>
          <w:szCs w:val="26"/>
          <w:u w:val="single"/>
        </w:rPr>
        <w:t>produced theories</w:t>
      </w:r>
      <w:r w:rsidRPr="00F67B47">
        <w:rPr>
          <w:szCs w:val="26"/>
        </w:rPr>
        <w:t xml:space="preserve"> of and prescriptions for national security </w:t>
      </w:r>
      <w:r w:rsidRPr="00F67B47">
        <w:rPr>
          <w:sz w:val="26"/>
          <w:szCs w:val="26"/>
          <w:u w:val="single"/>
        </w:rPr>
        <w:t xml:space="preserve">that have had little to say about—and </w:t>
      </w:r>
      <w:r w:rsidRPr="00F67B47">
        <w:rPr>
          <w:sz w:val="26"/>
          <w:szCs w:val="26"/>
          <w:highlight w:val="green"/>
          <w:u w:val="single"/>
        </w:rPr>
        <w:t>are</w:t>
      </w:r>
      <w:r w:rsidRPr="00F67B47">
        <w:rPr>
          <w:szCs w:val="26"/>
        </w:rPr>
        <w:t xml:space="preserve">, in fact, </w:t>
      </w:r>
      <w:r w:rsidRPr="00F67B47">
        <w:rPr>
          <w:sz w:val="26"/>
          <w:szCs w:val="26"/>
          <w:u w:val="single"/>
        </w:rPr>
        <w:t xml:space="preserve">heavily </w:t>
      </w:r>
      <w:r w:rsidRPr="00F67B47">
        <w:rPr>
          <w:rStyle w:val="Emphasis"/>
          <w:sz w:val="26"/>
          <w:szCs w:val="26"/>
          <w:highlight w:val="green"/>
        </w:rPr>
        <w:t>biased</w:t>
      </w:r>
      <w:r w:rsidRPr="00F67B47">
        <w:rPr>
          <w:sz w:val="26"/>
          <w:szCs w:val="26"/>
          <w:highlight w:val="green"/>
          <w:u w:val="single"/>
        </w:rPr>
        <w:t xml:space="preserve"> </w:t>
      </w:r>
      <w:r w:rsidRPr="00F67B47">
        <w:rPr>
          <w:sz w:val="26"/>
          <w:szCs w:val="26"/>
          <w:u w:val="single"/>
        </w:rPr>
        <w:t>against</w:t>
      </w:r>
      <w:r w:rsidRPr="00F67B47">
        <w:rPr>
          <w:rStyle w:val="StyleUnderline"/>
          <w:sz w:val="26"/>
          <w:szCs w:val="26"/>
        </w:rPr>
        <w:t xml:space="preserve"> </w:t>
      </w:r>
      <w:r w:rsidRPr="00F67B47">
        <w:rPr>
          <w:sz w:val="26"/>
          <w:szCs w:val="26"/>
          <w:u w:val="single"/>
        </w:rPr>
        <w:t>warnings of</w:t>
      </w:r>
      <w:r w:rsidRPr="00F67B47">
        <w:rPr>
          <w:szCs w:val="26"/>
        </w:rPr>
        <w:t>—</w:t>
      </w:r>
      <w:r w:rsidRPr="00F67B47">
        <w:rPr>
          <w:sz w:val="26"/>
          <w:szCs w:val="26"/>
          <w:u w:val="single"/>
        </w:rPr>
        <w:t>the dangers of</w:t>
      </w:r>
      <w:r w:rsidRPr="00F67B47">
        <w:rPr>
          <w:rStyle w:val="StyleUnderline"/>
          <w:sz w:val="26"/>
          <w:szCs w:val="26"/>
        </w:rPr>
        <w:t xml:space="preserve"> </w:t>
      </w:r>
      <w:r w:rsidRPr="00F67B47">
        <w:rPr>
          <w:sz w:val="26"/>
          <w:szCs w:val="26"/>
          <w:highlight w:val="green"/>
          <w:u w:val="single"/>
        </w:rPr>
        <w:t>underreacting</w:t>
      </w:r>
      <w:r w:rsidRPr="00F67B47">
        <w:rPr>
          <w:sz w:val="26"/>
          <w:szCs w:val="26"/>
          <w:u w:val="single"/>
        </w:rPr>
        <w:t xml:space="preserve"> to</w:t>
      </w:r>
      <w:r w:rsidRPr="00F67B47">
        <w:rPr>
          <w:szCs w:val="26"/>
        </w:rPr>
        <w:t xml:space="preserve"> or underestimating </w:t>
      </w:r>
      <w:r w:rsidRPr="00F67B47">
        <w:rPr>
          <w:sz w:val="26"/>
          <w:szCs w:val="26"/>
          <w:u w:val="single"/>
        </w:rPr>
        <w:t>threats.</w:t>
      </w:r>
      <w:r w:rsidRPr="00F67B47">
        <w:rPr>
          <w:szCs w:val="26"/>
        </w:rPr>
        <w:t xml:space="preserve"> After all, the nuclear revolution was not about overkill but, as Thomas Schelling pointed out, speed of kill and mutual kill. Given the apocalyptic consequences of miscalculation, accidents, or inadvertent nuclear war, small wonder that theorists were more concerned about overreacting to threats than </w:t>
      </w:r>
      <w:proofErr w:type="spellStart"/>
      <w:r w:rsidRPr="00F67B47">
        <w:rPr>
          <w:szCs w:val="26"/>
        </w:rPr>
        <w:t>underresponding</w:t>
      </w:r>
      <w:proofErr w:type="spellEnd"/>
      <w:r w:rsidRPr="00F67B47">
        <w:rPr>
          <w:szCs w:val="26"/>
        </w:rPr>
        <w:t xml:space="preserve"> to them. At a time when all of humankind could be wiped out in less than twenty-five minutes, theorists may be excused for stressing the benefits of caution under conditions of uncertainty and erring on the side of inferring from ambiguous actions overly benign assessments of the opponent's intentions. The overwhelming fear was that a crisis "might unleash forces of an essentially military nature that overwhelm the political process and bring on a war </w:t>
      </w:r>
      <w:proofErr w:type="spellStart"/>
      <w:r w:rsidRPr="00F67B47">
        <w:rPr>
          <w:szCs w:val="26"/>
        </w:rPr>
        <w:t>thatnobody</w:t>
      </w:r>
      <w:proofErr w:type="spellEnd"/>
      <w:r w:rsidRPr="00F67B47">
        <w:rPr>
          <w:szCs w:val="26"/>
        </w:rPr>
        <w:t xml:space="preserve"> wants. Many important conclusions about the risk of nuclear war, and thus about the political meaning of nuclear forces, rest on this fundamental idea." Now that the Cold War is over, we can begin to redress these biases in the literature. In that spirit, I have offered a domestic politics model to explain why </w:t>
      </w:r>
      <w:r w:rsidRPr="00F67B47">
        <w:rPr>
          <w:sz w:val="26"/>
          <w:szCs w:val="26"/>
          <w:highlight w:val="green"/>
          <w:u w:val="single"/>
        </w:rPr>
        <w:t>threatened states</w:t>
      </w:r>
      <w:r w:rsidRPr="00F67B47">
        <w:rPr>
          <w:sz w:val="26"/>
          <w:szCs w:val="26"/>
          <w:u w:val="single"/>
        </w:rPr>
        <w:t xml:space="preserve"> often </w:t>
      </w:r>
      <w:r w:rsidRPr="00F67B47">
        <w:rPr>
          <w:rStyle w:val="Emphasis"/>
          <w:sz w:val="26"/>
          <w:szCs w:val="26"/>
          <w:highlight w:val="green"/>
        </w:rPr>
        <w:t>fail to adjust</w:t>
      </w:r>
      <w:r w:rsidRPr="00F67B47">
        <w:rPr>
          <w:sz w:val="26"/>
          <w:szCs w:val="26"/>
          <w:highlight w:val="green"/>
          <w:u w:val="single"/>
        </w:rPr>
        <w:t xml:space="preserve"> </w:t>
      </w:r>
      <w:r w:rsidRPr="00F67B47">
        <w:rPr>
          <w:sz w:val="26"/>
          <w:szCs w:val="26"/>
          <w:u w:val="single"/>
        </w:rPr>
        <w:t xml:space="preserve">in a prudent and coherent way </w:t>
      </w:r>
      <w:r w:rsidRPr="00F67B47">
        <w:rPr>
          <w:sz w:val="26"/>
          <w:szCs w:val="26"/>
          <w:highlight w:val="green"/>
          <w:u w:val="single"/>
        </w:rPr>
        <w:t xml:space="preserve">to </w:t>
      </w:r>
      <w:r w:rsidRPr="00F67B47">
        <w:rPr>
          <w:rStyle w:val="Emphasis"/>
          <w:sz w:val="26"/>
          <w:szCs w:val="26"/>
          <w:highlight w:val="green"/>
        </w:rPr>
        <w:t>dangerous changes</w:t>
      </w:r>
      <w:r w:rsidRPr="00F67B47">
        <w:rPr>
          <w:sz w:val="26"/>
          <w:szCs w:val="26"/>
          <w:highlight w:val="green"/>
          <w:u w:val="single"/>
        </w:rPr>
        <w:t xml:space="preserve"> </w:t>
      </w:r>
      <w:r w:rsidRPr="00F67B47">
        <w:rPr>
          <w:sz w:val="26"/>
          <w:szCs w:val="26"/>
          <w:u w:val="single"/>
        </w:rPr>
        <w:t>in their strategic environment.</w:t>
      </w:r>
      <w:r w:rsidRPr="00F67B47">
        <w:rPr>
          <w:szCs w:val="26"/>
        </w:rPr>
        <w:t xml:space="preserve"> The model fits nicely with recent realist studies on imperial under- and overstretch. Specifically, it is consistent with Fareed Zakaria's analysis of U.S. foreign policy from 1865 to 1889, when, he claims, the United States had the national power and opportunity to expand but failed to do so because it lacked sufficient state power (i.e., the state was weak relative to society).95 Zakaria claims that the United States did [End Page 199] not take advantage of opportunities in its environment to expand because it lacked the institutional state strength to harness resources from society that were needed to do so. I am making a similar argument with respect to balancing rather than expansion: </w:t>
      </w:r>
      <w:r w:rsidRPr="00F67B47">
        <w:rPr>
          <w:rStyle w:val="StyleUnderline"/>
          <w:sz w:val="26"/>
          <w:szCs w:val="26"/>
        </w:rPr>
        <w:t xml:space="preserve">incoherent, fragmented </w:t>
      </w:r>
      <w:r w:rsidRPr="00F67B47">
        <w:rPr>
          <w:rStyle w:val="StyleUnderline"/>
          <w:sz w:val="26"/>
          <w:szCs w:val="26"/>
          <w:highlight w:val="green"/>
        </w:rPr>
        <w:t xml:space="preserve">states are unwilling and unable to </w:t>
      </w:r>
      <w:r w:rsidRPr="00F67B47">
        <w:rPr>
          <w:rStyle w:val="StyleUnderline"/>
          <w:sz w:val="26"/>
          <w:szCs w:val="26"/>
        </w:rPr>
        <w:t xml:space="preserve">balance against potentially </w:t>
      </w:r>
      <w:r w:rsidRPr="00F67B47">
        <w:rPr>
          <w:rStyle w:val="Emphasis"/>
          <w:sz w:val="26"/>
          <w:szCs w:val="26"/>
        </w:rPr>
        <w:t>dangerous threats</w:t>
      </w:r>
      <w:r w:rsidRPr="00F67B47">
        <w:rPr>
          <w:rStyle w:val="StyleUnderline"/>
          <w:sz w:val="26"/>
          <w:szCs w:val="26"/>
        </w:rPr>
        <w:t xml:space="preserve"> because elites view the domestic risks as too high, and they are unable to </w:t>
      </w:r>
      <w:r w:rsidRPr="00F67B47">
        <w:rPr>
          <w:rStyle w:val="StyleUnderline"/>
          <w:sz w:val="26"/>
          <w:szCs w:val="26"/>
          <w:highlight w:val="green"/>
        </w:rPr>
        <w:t>mobilize</w:t>
      </w:r>
      <w:r w:rsidRPr="00F67B47">
        <w:rPr>
          <w:rStyle w:val="StyleUnderline"/>
          <w:sz w:val="26"/>
          <w:szCs w:val="26"/>
        </w:rPr>
        <w:t xml:space="preserve"> the required </w:t>
      </w:r>
      <w:r w:rsidRPr="00F67B47">
        <w:rPr>
          <w:rStyle w:val="StyleUnderline"/>
          <w:sz w:val="26"/>
          <w:szCs w:val="26"/>
          <w:highlight w:val="green"/>
        </w:rPr>
        <w:t>resources</w:t>
      </w:r>
      <w:r w:rsidRPr="00F67B47">
        <w:rPr>
          <w:rStyle w:val="StyleUnderline"/>
          <w:sz w:val="26"/>
          <w:szCs w:val="26"/>
        </w:rPr>
        <w:t xml:space="preserve"> from a divided society. </w:t>
      </w:r>
      <w:r w:rsidRPr="00F67B47">
        <w:rPr>
          <w:szCs w:val="26"/>
        </w:rPr>
        <w:t xml:space="preserve">The arguments presented here also suggest that elite fragmentation and disagreement within a competitive political process, which Jack Snyder cites as an explanation for </w:t>
      </w:r>
      <w:proofErr w:type="spellStart"/>
      <w:r w:rsidRPr="00F67B47">
        <w:rPr>
          <w:szCs w:val="26"/>
        </w:rPr>
        <w:t>overexpansionist</w:t>
      </w:r>
      <w:proofErr w:type="spellEnd"/>
      <w:r w:rsidRPr="00F67B47">
        <w:rPr>
          <w:szCs w:val="26"/>
        </w:rPr>
        <w:t xml:space="preserve"> policies, are more likely to produce </w:t>
      </w:r>
      <w:proofErr w:type="spellStart"/>
      <w:r w:rsidRPr="00F67B47">
        <w:rPr>
          <w:szCs w:val="26"/>
        </w:rPr>
        <w:t>underbalancing</w:t>
      </w:r>
      <w:proofErr w:type="spellEnd"/>
      <w:r w:rsidRPr="00F67B47">
        <w:rPr>
          <w:szCs w:val="26"/>
        </w:rPr>
        <w:t xml:space="preserve"> than overbalancing behavior among threatened incoherent states.96 This is because a balancing strategy carries certain political costs and risks with few, if any, compensating short-term political gains, and because the strategic environment is always somewhat uncertain. Consequently, logrolling among fragmented elites within threatened states is more likely to generate overly cautious responses to threats than overreactions to them. This dynamic captures the underreaction of democratic states to the rise of Nazi Germany during the interwar period. In addition to elite fragmentation, I have suggested some basic domestic-level variables that regularly intervene to thwart balance of power predictions.</w:t>
      </w:r>
    </w:p>
    <w:p w14:paraId="74DADB14" w14:textId="77777777" w:rsidR="00DC3063" w:rsidRPr="00DC3063" w:rsidRDefault="00DC3063" w:rsidP="00DC3063"/>
    <w:p w14:paraId="7E62C3BF" w14:textId="03BAAFF7" w:rsidR="00DC3063" w:rsidRDefault="00DC3063" w:rsidP="00DC3063"/>
    <w:p w14:paraId="2BFD3826" w14:textId="561C777D" w:rsidR="00DC3063" w:rsidRDefault="00DC3063" w:rsidP="00DC3063">
      <w:pPr>
        <w:pStyle w:val="Heading1"/>
      </w:pPr>
      <w:r>
        <w:t>Case</w:t>
      </w:r>
    </w:p>
    <w:p w14:paraId="1D20DC17" w14:textId="64432706" w:rsidR="00DC3063" w:rsidRDefault="00DC3063" w:rsidP="00DC3063">
      <w:pPr>
        <w:pStyle w:val="Heading2"/>
      </w:pPr>
      <w:r>
        <w:t>Framing</w:t>
      </w:r>
    </w:p>
    <w:p w14:paraId="7F3D0757" w14:textId="01136E9C" w:rsidR="005B6F8A" w:rsidRDefault="005B6F8A" w:rsidP="005B6F8A">
      <w:pPr>
        <w:pStyle w:val="Heading3"/>
      </w:pPr>
      <w:r>
        <w:t>1NC – AT: FW</w:t>
      </w:r>
    </w:p>
    <w:p w14:paraId="157D5B65" w14:textId="44490AFB" w:rsidR="00CC48C9" w:rsidRDefault="00CC48C9" w:rsidP="00CC48C9">
      <w:pPr>
        <w:pStyle w:val="Heading4"/>
      </w:pPr>
      <w:r>
        <w:t xml:space="preserve">Reject framing arguments that </w:t>
      </w:r>
      <w:r w:rsidRPr="000C7875">
        <w:rPr>
          <w:u w:val="single"/>
        </w:rPr>
        <w:t>parameterize content</w:t>
      </w:r>
      <w:r>
        <w:t xml:space="preserve"> – debate should be an </w:t>
      </w:r>
      <w:r w:rsidRPr="000C7875">
        <w:rPr>
          <w:u w:val="single"/>
        </w:rPr>
        <w:t>open forum</w:t>
      </w:r>
      <w:r>
        <w:t xml:space="preserve"> to attack ideas from </w:t>
      </w:r>
      <w:r w:rsidRPr="000C7875">
        <w:rPr>
          <w:u w:val="single"/>
        </w:rPr>
        <w:t>different directions</w:t>
      </w:r>
      <w:r>
        <w:t xml:space="preserve"> – anything else </w:t>
      </w:r>
      <w:r w:rsidRPr="000C7875">
        <w:rPr>
          <w:u w:val="single"/>
        </w:rPr>
        <w:t>brackets</w:t>
      </w:r>
      <w:r>
        <w:t xml:space="preserve"> out modes of </w:t>
      </w:r>
      <w:r w:rsidRPr="000C7875">
        <w:rPr>
          <w:u w:val="single"/>
        </w:rPr>
        <w:t>knowledge production</w:t>
      </w:r>
      <w:r>
        <w:t xml:space="preserve"> which </w:t>
      </w:r>
      <w:r>
        <w:t>they would</w:t>
      </w:r>
      <w:r>
        <w:t xml:space="preserve"> </w:t>
      </w:r>
      <w:r w:rsidRPr="000C7875">
        <w:rPr>
          <w:u w:val="single"/>
        </w:rPr>
        <w:t>disagree with</w:t>
      </w:r>
      <w:r>
        <w:t>.</w:t>
      </w:r>
    </w:p>
    <w:p w14:paraId="6732370A" w14:textId="27EB3B76" w:rsidR="00DC3063" w:rsidRDefault="00DC3063" w:rsidP="00DC3063"/>
    <w:p w14:paraId="0654DC70" w14:textId="77777777" w:rsidR="00CC48C9" w:rsidRDefault="00CC48C9" w:rsidP="00DC3063"/>
    <w:p w14:paraId="344CF742" w14:textId="428F24BE" w:rsidR="006167EF" w:rsidRDefault="006167EF" w:rsidP="006167EF">
      <w:pPr>
        <w:pStyle w:val="Heading2"/>
      </w:pPr>
      <w:r>
        <w:t>Advantage</w:t>
      </w:r>
    </w:p>
    <w:p w14:paraId="08816A17" w14:textId="5BA7FDBB" w:rsidR="006167EF" w:rsidRDefault="006167EF" w:rsidP="006167EF">
      <w:pPr>
        <w:pStyle w:val="Heading3"/>
      </w:pPr>
      <w:r>
        <w:t>1NC – Circumvention</w:t>
      </w:r>
    </w:p>
    <w:p w14:paraId="541C8BDC" w14:textId="77777777" w:rsidR="006167EF" w:rsidRDefault="006167EF" w:rsidP="006167EF">
      <w:pPr>
        <w:pStyle w:val="Heading4"/>
      </w:pPr>
      <w:r w:rsidRPr="000A6E93">
        <w:rPr>
          <w:u w:val="single"/>
        </w:rPr>
        <w:t>Circumvention</w:t>
      </w:r>
      <w:r>
        <w:t xml:space="preserve"> – WTO doesn’t have the </w:t>
      </w:r>
      <w:r w:rsidRPr="000A6E93">
        <w:rPr>
          <w:u w:val="single"/>
        </w:rPr>
        <w:t>jurisdiction</w:t>
      </w:r>
      <w:r>
        <w:t>.</w:t>
      </w:r>
    </w:p>
    <w:p w14:paraId="662E6823" w14:textId="77777777" w:rsidR="006167EF" w:rsidRPr="00023D76" w:rsidRDefault="006167EF" w:rsidP="006167EF">
      <w:pPr>
        <w:pStyle w:val="ListParagraph"/>
        <w:numPr>
          <w:ilvl w:val="0"/>
          <w:numId w:val="11"/>
        </w:numPr>
      </w:pPr>
      <w:r>
        <w:t>Process takes 5 years and the 18 months to get a report</w:t>
      </w:r>
    </w:p>
    <w:p w14:paraId="1D5DF22A" w14:textId="77777777" w:rsidR="006167EF" w:rsidRPr="00AE009D" w:rsidRDefault="006167EF" w:rsidP="006167EF">
      <w:r w:rsidRPr="00AE009D">
        <w:rPr>
          <w:rStyle w:val="Style13ptBold"/>
        </w:rPr>
        <w:t>Patnaik 21</w:t>
      </w:r>
      <w:r>
        <w:t xml:space="preserve"> [</w:t>
      </w:r>
      <w:proofErr w:type="spellStart"/>
      <w:r>
        <w:t>Priti</w:t>
      </w:r>
      <w:proofErr w:type="spellEnd"/>
      <w:r>
        <w:t xml:space="preserve">; 3/12/21; </w:t>
      </w:r>
      <w:r w:rsidRPr="00AE009D">
        <w:t>Founding Editor, Geneva Health Files</w:t>
      </w:r>
      <w:r>
        <w:t>; “</w:t>
      </w:r>
      <w:r w:rsidRPr="00AE009D">
        <w:t>Could Vaccine Nationalism Spur Disputes At The WTO; TRIPS Waiver Talks Update</w:t>
      </w:r>
      <w:r>
        <w:t xml:space="preserve">,” Geneva Health Files, </w:t>
      </w:r>
      <w:hyperlink r:id="rId19" w:history="1">
        <w:r w:rsidRPr="005D2994">
          <w:rPr>
            <w:rStyle w:val="Hyperlink"/>
          </w:rPr>
          <w:t>https://genevahealthfiles.substack.com/p/could-vaccine-nationalism-spur-disputes</w:t>
        </w:r>
      </w:hyperlink>
      <w:r>
        <w:t>] Justin</w:t>
      </w:r>
    </w:p>
    <w:p w14:paraId="381FFADE" w14:textId="77777777" w:rsidR="006167EF" w:rsidRPr="00AE009D" w:rsidRDefault="006167EF" w:rsidP="006167EF">
      <w:pPr>
        <w:rPr>
          <w:sz w:val="16"/>
        </w:rPr>
      </w:pPr>
      <w:r w:rsidRPr="00AE009D">
        <w:rPr>
          <w:sz w:val="16"/>
        </w:rPr>
        <w:t>Hi, From the view on the street in Geneva</w:t>
      </w:r>
      <w:r w:rsidRPr="000A6E93">
        <w:rPr>
          <w:sz w:val="16"/>
        </w:rPr>
        <w:t xml:space="preserve">, </w:t>
      </w:r>
      <w:r w:rsidRPr="000A6E93">
        <w:rPr>
          <w:u w:val="single"/>
        </w:rPr>
        <w:t xml:space="preserve">pandemic policy-making is </w:t>
      </w:r>
      <w:r w:rsidRPr="000A6E93">
        <w:rPr>
          <w:rStyle w:val="Emphasis"/>
        </w:rPr>
        <w:t>unmistakably being shaped at the World Trade Organization</w:t>
      </w:r>
      <w:r w:rsidRPr="00AE009D">
        <w:rPr>
          <w:sz w:val="16"/>
        </w:rPr>
        <w:t xml:space="preserve">, riding on the momentum generated when Director-General Ngozi took office earlier this month. After speaking on her first day at work at the General Council meeting earlier this month, her interventions on addressing the trade aspects of fighting the pandemic have been swift. She also spoke at the COVID-19 Vaccines Manufacturing Summit earlier this </w:t>
      </w:r>
      <w:r w:rsidRPr="000A6E93">
        <w:rPr>
          <w:sz w:val="16"/>
        </w:rPr>
        <w:t xml:space="preserve">week. Alongside </w:t>
      </w:r>
      <w:r w:rsidRPr="000A6E93">
        <w:rPr>
          <w:u w:val="single"/>
        </w:rPr>
        <w:t xml:space="preserve">the political </w:t>
      </w:r>
      <w:r w:rsidRPr="000A6E93">
        <w:rPr>
          <w:rStyle w:val="Emphasis"/>
        </w:rPr>
        <w:t>discussions on the</w:t>
      </w:r>
      <w:r w:rsidRPr="00AE009D">
        <w:rPr>
          <w:rStyle w:val="Emphasis"/>
        </w:rPr>
        <w:t xml:space="preserve"> </w:t>
      </w:r>
      <w:r w:rsidRPr="00AE009D">
        <w:rPr>
          <w:rStyle w:val="Emphasis"/>
          <w:highlight w:val="green"/>
        </w:rPr>
        <w:t>TRIPS</w:t>
      </w:r>
      <w:r w:rsidRPr="00AE009D">
        <w:rPr>
          <w:highlight w:val="green"/>
          <w:u w:val="single"/>
        </w:rPr>
        <w:t xml:space="preserve"> </w:t>
      </w:r>
      <w:r w:rsidRPr="00AE009D">
        <w:rPr>
          <w:rStyle w:val="Emphasis"/>
          <w:highlight w:val="green"/>
        </w:rPr>
        <w:t>waiver</w:t>
      </w:r>
      <w:r w:rsidRPr="00AE009D">
        <w:rPr>
          <w:sz w:val="16"/>
        </w:rPr>
        <w:t xml:space="preserve">, a few countries have come together asking her direct intervention to alleviate production shortages of vaccines by engaging with the industry. We bring all this for you, and more in this edition. In our story this week, we explore the possibility of whether vaccine nationalism </w:t>
      </w:r>
      <w:r w:rsidRPr="001E0919">
        <w:rPr>
          <w:u w:val="single"/>
        </w:rPr>
        <w:t xml:space="preserve">can </w:t>
      </w:r>
      <w:r w:rsidRPr="00AE009D">
        <w:rPr>
          <w:highlight w:val="green"/>
          <w:u w:val="single"/>
        </w:rPr>
        <w:t xml:space="preserve">result in </w:t>
      </w:r>
      <w:r w:rsidRPr="00AE009D">
        <w:rPr>
          <w:rStyle w:val="Emphasis"/>
          <w:highlight w:val="green"/>
        </w:rPr>
        <w:t>disputes</w:t>
      </w:r>
      <w:r w:rsidRPr="001E0919">
        <w:rPr>
          <w:u w:val="single"/>
        </w:rPr>
        <w:t xml:space="preserve"> at the </w:t>
      </w:r>
      <w:r w:rsidRPr="00AE009D">
        <w:rPr>
          <w:rStyle w:val="Emphasis"/>
        </w:rPr>
        <w:t>WTO</w:t>
      </w:r>
      <w:r w:rsidRPr="00AE009D">
        <w:rPr>
          <w:sz w:val="16"/>
        </w:rPr>
        <w:t xml:space="preserve">. The opinion on this divided. However, we would not be surprised if commercial and political interests eventually far outweigh the public health implications of such potential disputes. We also bring you a brief update on the TRIPS waiver discussions at the TRIPS Council meeting at WTO from earlier this week. Seasoned watchers believe that the waiver might just be able to get a critical mass of support. Stay tuned, it is going to get interesting and not pretty. Vacuous statements on solidarity that we have witnessed from political leaders might finally translate into some real meaning in the coming weeks and months. Read these stories collectively. One leads to the other. It has been interesting to report on the pandemic with issues simultaneously straddling these different worlds of health and trade. In other news from us, happy to share that Geneva Health Files participated in this report on how the institutions of International Geneva responded to policy-making for the pandemic. (“Covid-19: Que Fait La Genève </w:t>
      </w:r>
      <w:proofErr w:type="spellStart"/>
      <w:r w:rsidRPr="00AE009D">
        <w:rPr>
          <w:sz w:val="16"/>
        </w:rPr>
        <w:t>Internationale</w:t>
      </w:r>
      <w:proofErr w:type="spellEnd"/>
      <w:r w:rsidRPr="00AE009D">
        <w:rPr>
          <w:sz w:val="16"/>
        </w:rPr>
        <w:t xml:space="preserve">? by Annick </w:t>
      </w:r>
      <w:proofErr w:type="spellStart"/>
      <w:r w:rsidRPr="00AE009D">
        <w:rPr>
          <w:sz w:val="16"/>
        </w:rPr>
        <w:t>Chevillot</w:t>
      </w:r>
      <w:proofErr w:type="spellEnd"/>
      <w:r w:rsidRPr="00AE009D">
        <w:rPr>
          <w:sz w:val="16"/>
        </w:rPr>
        <w:t xml:space="preserve">) Finally, we continue to be encouraged by the steadily growing numbers of our supporters. We are making it work because of you. Thank you. Do spread the word around and let your tribe grow! Please note that we are making an exception and will make this exclusive edition public after a few days, to accommodate regular readers who are in the process of making a transition into paid subscriptions. Thank you for understanding. Until next week! Best, </w:t>
      </w:r>
      <w:proofErr w:type="spellStart"/>
      <w:r w:rsidRPr="00AE009D">
        <w:rPr>
          <w:sz w:val="16"/>
        </w:rPr>
        <w:t>Priti</w:t>
      </w:r>
      <w:proofErr w:type="spellEnd"/>
      <w:r w:rsidRPr="00AE009D">
        <w:rPr>
          <w:sz w:val="16"/>
        </w:rPr>
        <w:t xml:space="preserve"> Write to us: patnaik.reporting@gmail.com or genevahealthfiles@protonmail.com; Follow us on Twitter: @filesgeneva 1. Story of the week WILL VACCINE NATIONALISM LEAD TO WTO DISPUTES? Experts believe that the solution to vaccine nationalism is not filing disputes, but negotiations. But lawyers anticipate disputes even if filed simply for political leverage. Vaccine nationalism, a condition that has flourished during COVID-19, is loosely understood as the tendency of countries to hoard vaccines. But protectionist trade practices of hoarding medical supplies began as soon as the pandemic hit. This is now taking a serious turn with export restriction measures adopted by some countries. This could lead to a real possibility of </w:t>
      </w:r>
      <w:r w:rsidRPr="001E0919">
        <w:rPr>
          <w:u w:val="single"/>
        </w:rPr>
        <w:t>countries taking the legal route to file disputes at the WTO</w:t>
      </w:r>
      <w:r w:rsidRPr="00AE009D">
        <w:rPr>
          <w:sz w:val="16"/>
        </w:rPr>
        <w:t xml:space="preserve">, even if only for political leverage, experts say. Geneva Health Files spoke to legal experts, lawyers and delegations of some countries for this story. Will rising protectionism to address the pandemic relate to a rash of WTO disputes? Yes and no, depending on who you speak to. Earlier this week, Ngozi </w:t>
      </w:r>
      <w:proofErr w:type="spellStart"/>
      <w:r w:rsidRPr="00AE009D">
        <w:rPr>
          <w:sz w:val="16"/>
        </w:rPr>
        <w:t>Okonjo</w:t>
      </w:r>
      <w:proofErr w:type="spellEnd"/>
      <w:r w:rsidRPr="00AE009D">
        <w:rPr>
          <w:sz w:val="16"/>
        </w:rPr>
        <w:t xml:space="preserve">-Iweala, WTO DG, said that 59 members and 7 observers, had some pandemic-related export restrictions or licensing requirements in place at the end of February, primarily for personal protective equipment. She pointed out that these figures were lower than the 91 countries that had brought in such measures over the past year. Image Credit: Photo by </w:t>
      </w:r>
      <w:proofErr w:type="spellStart"/>
      <w:r w:rsidRPr="00AE009D">
        <w:rPr>
          <w:sz w:val="16"/>
        </w:rPr>
        <w:t>Anete</w:t>
      </w:r>
      <w:proofErr w:type="spellEnd"/>
      <w:r w:rsidRPr="00AE009D">
        <w:rPr>
          <w:sz w:val="16"/>
        </w:rPr>
        <w:t xml:space="preserve"> </w:t>
      </w:r>
      <w:proofErr w:type="spellStart"/>
      <w:r w:rsidRPr="00AE009D">
        <w:rPr>
          <w:sz w:val="16"/>
        </w:rPr>
        <w:t>Lusina</w:t>
      </w:r>
      <w:proofErr w:type="spellEnd"/>
      <w:r w:rsidRPr="00AE009D">
        <w:rPr>
          <w:sz w:val="16"/>
        </w:rPr>
        <w:t xml:space="preserve"> from </w:t>
      </w:r>
      <w:proofErr w:type="spellStart"/>
      <w:r w:rsidRPr="00AE009D">
        <w:rPr>
          <w:sz w:val="16"/>
        </w:rPr>
        <w:t>Pexels</w:t>
      </w:r>
      <w:proofErr w:type="spellEnd"/>
      <w:r w:rsidRPr="00AE009D">
        <w:rPr>
          <w:sz w:val="16"/>
        </w:rPr>
        <w:t xml:space="preserve"> EU-AUSTRALIA When EU announced measures for export authorization earlier this year, amidst prevailing conditions of scarcity of vaccines production, it was met with near-ubiquitous criticism. Our interest was piqued when Italy decided to block export of AstraZeneca vaccine doses to Australia. It is understood that Australia had discussed these concerns with DG Ngozi. It was reported that Australia intended to work with other countries including Canada, Japan, Norway and New Zealand, “to pressure European officials in Brussels as a group.” We reached out to the Australian Permanent Mission to the WTO in Geneva, to find out if the country had plans to file a dispute. In response to our question on whether there has been any formal consideration at this stage to file a WTO dispute against the EU, a spokesperson of the mission answered in the negative. “Australia intends to work cooperatively with like-minded states, including the EU, to deliver vaccines as a global good. Our view is that vaccines should not be subject to restrictive trade measures,” the spokesperson told Geneva Health Files. We were also told that Australia’s Minister for Trade, Dan </w:t>
      </w:r>
      <w:proofErr w:type="spellStart"/>
      <w:r w:rsidRPr="00AE009D">
        <w:rPr>
          <w:sz w:val="16"/>
        </w:rPr>
        <w:t>Tehan</w:t>
      </w:r>
      <w:proofErr w:type="spellEnd"/>
      <w:r w:rsidRPr="00AE009D">
        <w:rPr>
          <w:sz w:val="16"/>
        </w:rPr>
        <w:t xml:space="preserve"> had spoken to the EU Trade Commissioner Valdis </w:t>
      </w:r>
      <w:proofErr w:type="spellStart"/>
      <w:r w:rsidRPr="00AE009D">
        <w:rPr>
          <w:sz w:val="16"/>
        </w:rPr>
        <w:t>Dombrovkis</w:t>
      </w:r>
      <w:proofErr w:type="spellEnd"/>
      <w:r w:rsidRPr="00AE009D">
        <w:rPr>
          <w:sz w:val="16"/>
        </w:rPr>
        <w:t xml:space="preserve"> on Australia’s approach. The spokesperson also confirmed that the minister had spoken to the WTO DG on the matter. Does this mean we will witness no disputes as a result of protectionist measures during the pandemic, will countries opt for negotiation over a litigious route to address vaccine shortages? WILL DISPUTES ARISE? One Geneva-based trade source on the condition of anonymity said, “The way the EU was excoriated at the [WTO] General Council meeting (earlier this month), in response to its trade restriction measures, shows that this issue will not go away anytime soon. </w:t>
      </w:r>
      <w:r w:rsidRPr="00AE009D">
        <w:rPr>
          <w:u w:val="single"/>
        </w:rPr>
        <w:t xml:space="preserve">There is a </w:t>
      </w:r>
      <w:r w:rsidRPr="00023D76">
        <w:rPr>
          <w:rStyle w:val="Emphasis"/>
        </w:rPr>
        <w:t>real possibility of members filing disputes</w:t>
      </w:r>
      <w:r w:rsidRPr="00AE009D">
        <w:rPr>
          <w:sz w:val="16"/>
        </w:rPr>
        <w:t xml:space="preserve">.” (One diplomatic source called discussions at the General Council meeting last week as “a slaughterhouse”) </w:t>
      </w:r>
      <w:r w:rsidRPr="00AE009D">
        <w:rPr>
          <w:u w:val="single"/>
        </w:rPr>
        <w:t xml:space="preserve">The view on whether members will </w:t>
      </w:r>
      <w:r w:rsidRPr="00023D76">
        <w:rPr>
          <w:rStyle w:val="Emphasis"/>
        </w:rPr>
        <w:t>rush in to file disputes is divided</w:t>
      </w:r>
      <w:r w:rsidRPr="00AE009D">
        <w:rPr>
          <w:sz w:val="16"/>
        </w:rPr>
        <w:t xml:space="preserve"> – not the least because of what it means to go through the dispute settlement process at the WTO in the midst of a pandemic. For one, there is the issue of time constraints. </w:t>
      </w:r>
      <w:r w:rsidRPr="00023D76">
        <w:rPr>
          <w:rStyle w:val="Emphasis"/>
          <w:highlight w:val="green"/>
        </w:rPr>
        <w:t>Disputes</w:t>
      </w:r>
      <w:r w:rsidRPr="00AE009D">
        <w:rPr>
          <w:highlight w:val="green"/>
          <w:u w:val="single"/>
        </w:rPr>
        <w:t xml:space="preserve"> </w:t>
      </w:r>
      <w:r w:rsidRPr="000A6E93">
        <w:rPr>
          <w:u w:val="single"/>
        </w:rPr>
        <w:t xml:space="preserve">at the </w:t>
      </w:r>
      <w:r w:rsidRPr="000A6E93">
        <w:rPr>
          <w:rStyle w:val="Emphasis"/>
        </w:rPr>
        <w:t>WTO ca</w:t>
      </w:r>
      <w:r w:rsidRPr="00023D76">
        <w:rPr>
          <w:rStyle w:val="Emphasis"/>
        </w:rPr>
        <w:t xml:space="preserve">n </w:t>
      </w:r>
      <w:r w:rsidRPr="00023D76">
        <w:rPr>
          <w:rStyle w:val="Emphasis"/>
          <w:highlight w:val="green"/>
        </w:rPr>
        <w:t>take long</w:t>
      </w:r>
      <w:r w:rsidRPr="00AE009D">
        <w:rPr>
          <w:u w:val="single"/>
        </w:rPr>
        <w:t xml:space="preserve">. This is apart from the current crisis </w:t>
      </w:r>
      <w:r w:rsidRPr="00023D76">
        <w:rPr>
          <w:rStyle w:val="Emphasis"/>
        </w:rPr>
        <w:t>facing the international trade</w:t>
      </w:r>
      <w:r w:rsidRPr="00AE009D">
        <w:rPr>
          <w:u w:val="single"/>
        </w:rPr>
        <w:t xml:space="preserve"> </w:t>
      </w:r>
      <w:r w:rsidRPr="00023D76">
        <w:rPr>
          <w:rStyle w:val="Emphasis"/>
        </w:rPr>
        <w:t>court</w:t>
      </w:r>
      <w:r w:rsidRPr="00AE009D">
        <w:rPr>
          <w:u w:val="single"/>
        </w:rPr>
        <w:t xml:space="preserve"> – </w:t>
      </w:r>
      <w:r w:rsidRPr="00AE009D">
        <w:rPr>
          <w:highlight w:val="green"/>
          <w:u w:val="single"/>
        </w:rPr>
        <w:t xml:space="preserve">WTO’s </w:t>
      </w:r>
      <w:r w:rsidRPr="00023D76">
        <w:rPr>
          <w:rStyle w:val="Emphasis"/>
          <w:highlight w:val="green"/>
        </w:rPr>
        <w:t>Appellate Body</w:t>
      </w:r>
      <w:r w:rsidRPr="00023D76">
        <w:rPr>
          <w:rStyle w:val="Emphasis"/>
        </w:rPr>
        <w:t xml:space="preserve"> which </w:t>
      </w:r>
      <w:r w:rsidRPr="00023D76">
        <w:rPr>
          <w:rStyle w:val="Emphasis"/>
          <w:highlight w:val="green"/>
        </w:rPr>
        <w:t>is not</w:t>
      </w:r>
      <w:r w:rsidRPr="00023D76">
        <w:rPr>
          <w:rStyle w:val="Emphasis"/>
        </w:rPr>
        <w:t xml:space="preserve"> currently </w:t>
      </w:r>
      <w:r w:rsidRPr="00023D76">
        <w:rPr>
          <w:rStyle w:val="Emphasis"/>
          <w:highlight w:val="green"/>
        </w:rPr>
        <w:t>functional</w:t>
      </w:r>
      <w:r w:rsidRPr="00AE009D">
        <w:rPr>
          <w:u w:val="single"/>
        </w:rPr>
        <w:t xml:space="preserve">. Disputes around the </w:t>
      </w:r>
      <w:r w:rsidRPr="00023D76">
        <w:rPr>
          <w:rStyle w:val="Emphasis"/>
        </w:rPr>
        <w:t>pandemic</w:t>
      </w:r>
      <w:r w:rsidRPr="00AE009D">
        <w:rPr>
          <w:u w:val="single"/>
        </w:rPr>
        <w:t xml:space="preserve"> will need to be </w:t>
      </w:r>
      <w:r w:rsidRPr="00023D76">
        <w:rPr>
          <w:rStyle w:val="Emphasis"/>
        </w:rPr>
        <w:t>resolved quickly to have any impact</w:t>
      </w:r>
      <w:r w:rsidRPr="00AE009D">
        <w:rPr>
          <w:u w:val="single"/>
        </w:rPr>
        <w:t xml:space="preserve">. </w:t>
      </w:r>
      <w:r w:rsidRPr="000A6E93">
        <w:rPr>
          <w:u w:val="single"/>
        </w:rPr>
        <w:t xml:space="preserve">It could </w:t>
      </w:r>
      <w:r w:rsidRPr="00AE009D">
        <w:rPr>
          <w:highlight w:val="green"/>
          <w:u w:val="single"/>
        </w:rPr>
        <w:t xml:space="preserve">take </w:t>
      </w:r>
      <w:r w:rsidRPr="00AE009D">
        <w:rPr>
          <w:u w:val="single"/>
        </w:rPr>
        <w:t xml:space="preserve">up to </w:t>
      </w:r>
      <w:r w:rsidRPr="00023D76">
        <w:rPr>
          <w:rStyle w:val="Emphasis"/>
          <w:highlight w:val="green"/>
        </w:rPr>
        <w:t xml:space="preserve">18 months to get a </w:t>
      </w:r>
      <w:r w:rsidRPr="00023D76">
        <w:rPr>
          <w:rStyle w:val="Emphasis"/>
        </w:rPr>
        <w:t xml:space="preserve">panel </w:t>
      </w:r>
      <w:r w:rsidRPr="00023D76">
        <w:rPr>
          <w:rStyle w:val="Emphasis"/>
          <w:highlight w:val="green"/>
        </w:rPr>
        <w:t>report in the</w:t>
      </w:r>
      <w:r w:rsidRPr="00023D76">
        <w:rPr>
          <w:rStyle w:val="Emphasis"/>
        </w:rPr>
        <w:t xml:space="preserve"> WTO </w:t>
      </w:r>
      <w:r w:rsidRPr="00023D76">
        <w:rPr>
          <w:rStyle w:val="Emphasis"/>
          <w:highlight w:val="green"/>
        </w:rPr>
        <w:t>d</w:t>
      </w:r>
      <w:r w:rsidRPr="00023D76">
        <w:rPr>
          <w:rStyle w:val="Emphasis"/>
        </w:rPr>
        <w:t xml:space="preserve">isputes </w:t>
      </w:r>
      <w:r w:rsidRPr="00023D76">
        <w:rPr>
          <w:rStyle w:val="Emphasis"/>
          <w:highlight w:val="green"/>
        </w:rPr>
        <w:t>s</w:t>
      </w:r>
      <w:r w:rsidRPr="00023D76">
        <w:rPr>
          <w:rStyle w:val="Emphasis"/>
        </w:rPr>
        <w:t>ettlement</w:t>
      </w:r>
      <w:r w:rsidRPr="00AE009D">
        <w:rPr>
          <w:u w:val="single"/>
        </w:rPr>
        <w:t xml:space="preserve"> </w:t>
      </w:r>
      <w:r w:rsidRPr="00023D76">
        <w:rPr>
          <w:rStyle w:val="Emphasis"/>
          <w:highlight w:val="green"/>
        </w:rPr>
        <w:t>s</w:t>
      </w:r>
      <w:r w:rsidRPr="00023D76">
        <w:rPr>
          <w:rStyle w:val="Emphasis"/>
        </w:rPr>
        <w:t>ystem</w:t>
      </w:r>
      <w:r w:rsidRPr="00AE009D">
        <w:rPr>
          <w:sz w:val="16"/>
        </w:rPr>
        <w:t xml:space="preserve">. So experts feel that </w:t>
      </w:r>
      <w:r w:rsidRPr="00AE009D">
        <w:rPr>
          <w:u w:val="single"/>
        </w:rPr>
        <w:t xml:space="preserve">WTO disputes system may </w:t>
      </w:r>
      <w:r w:rsidRPr="00023D76">
        <w:rPr>
          <w:rStyle w:val="Emphasis"/>
          <w:highlight w:val="green"/>
        </w:rPr>
        <w:t>not</w:t>
      </w:r>
      <w:r w:rsidRPr="00023D76">
        <w:rPr>
          <w:rStyle w:val="Emphasis"/>
        </w:rPr>
        <w:t xml:space="preserve"> be </w:t>
      </w:r>
      <w:r w:rsidRPr="00023D76">
        <w:rPr>
          <w:rStyle w:val="Emphasis"/>
          <w:highlight w:val="green"/>
        </w:rPr>
        <w:t>suitable for</w:t>
      </w:r>
      <w:r w:rsidRPr="00023D76">
        <w:rPr>
          <w:rStyle w:val="Emphasis"/>
        </w:rPr>
        <w:t xml:space="preserve"> these kinds of </w:t>
      </w:r>
      <w:r w:rsidRPr="00023D76">
        <w:rPr>
          <w:rStyle w:val="Emphasis"/>
          <w:highlight w:val="green"/>
        </w:rPr>
        <w:t>urgent challenges</w:t>
      </w:r>
      <w:r w:rsidRPr="00AE009D">
        <w:rPr>
          <w:u w:val="single"/>
        </w:rPr>
        <w:t xml:space="preserve">. While it is too soon to </w:t>
      </w:r>
      <w:r w:rsidRPr="00023D76">
        <w:rPr>
          <w:rStyle w:val="Emphasis"/>
        </w:rPr>
        <w:t>dismiss the possibility of trade disputes</w:t>
      </w:r>
      <w:r w:rsidRPr="00AE009D">
        <w:rPr>
          <w:u w:val="single"/>
        </w:rPr>
        <w:t xml:space="preserve">, experts believe that the way to </w:t>
      </w:r>
      <w:r w:rsidRPr="00023D76">
        <w:rPr>
          <w:rStyle w:val="Emphasis"/>
        </w:rPr>
        <w:t>address competition for medical products during the pandemic will be through negotiation</w:t>
      </w:r>
      <w:r w:rsidRPr="00AE009D">
        <w:rPr>
          <w:sz w:val="16"/>
        </w:rPr>
        <w:t xml:space="preserve">. Experts point to the </w:t>
      </w:r>
      <w:r w:rsidRPr="00AE009D">
        <w:rPr>
          <w:u w:val="single"/>
        </w:rPr>
        <w:t>2001 dispute brought by the U.S. against Brazil</w:t>
      </w:r>
      <w:r w:rsidRPr="00AE009D">
        <w:rPr>
          <w:sz w:val="16"/>
        </w:rPr>
        <w:t xml:space="preserve">, during the AIDS crisis, which ended up as mutually agreed solution. (See DS199: Brazil — Measures Affecting Patent Protection). The dispute involved Brazil’s local working requirements in its industrial property law. Joost </w:t>
      </w:r>
      <w:proofErr w:type="spellStart"/>
      <w:r w:rsidRPr="00AE009D">
        <w:rPr>
          <w:sz w:val="16"/>
        </w:rPr>
        <w:t>Pauwelyn</w:t>
      </w:r>
      <w:proofErr w:type="spellEnd"/>
      <w:r w:rsidRPr="00AE009D">
        <w:rPr>
          <w:sz w:val="16"/>
        </w:rPr>
        <w:t xml:space="preserve">, Professor of International Law, who also heads the department at The Graduate Institute in Geneva, believes that the focus is and should be on finding solutions, practical ways to address concerns, not litigation. Last year, </w:t>
      </w:r>
      <w:proofErr w:type="spellStart"/>
      <w:r w:rsidRPr="00AE009D">
        <w:rPr>
          <w:sz w:val="16"/>
        </w:rPr>
        <w:t>Pauwelyn</w:t>
      </w:r>
      <w:proofErr w:type="spellEnd"/>
      <w:r w:rsidRPr="00AE009D">
        <w:rPr>
          <w:sz w:val="16"/>
        </w:rPr>
        <w:t xml:space="preserve"> analysed the legal framework of export restrictions at the EU and WTO level. (See Export Restrictions in Times of Pandemic: Options and Limits under International Trade Agreements) "There is no GATT/WTO ruling that addresses the issue (of the use of export restrictions in the health area) directly. The IP-related disputes that arose during the AIDS crisis were negotiated. It was dealt with at the political level (TRIPS council, General Council etc.) and ultimately via a waiver and TRIPS treaty amendment, not in the dispute settlement system," </w:t>
      </w:r>
      <w:proofErr w:type="spellStart"/>
      <w:r w:rsidRPr="00AE009D">
        <w:rPr>
          <w:sz w:val="16"/>
        </w:rPr>
        <w:t>Pauwelyn</w:t>
      </w:r>
      <w:proofErr w:type="spellEnd"/>
      <w:r w:rsidRPr="00AE009D">
        <w:rPr>
          <w:sz w:val="16"/>
        </w:rPr>
        <w:t xml:space="preserve"> says. Asked whether the crisis in the Appellate Body will dissuade countries from filing disputes, </w:t>
      </w:r>
      <w:proofErr w:type="spellStart"/>
      <w:r w:rsidRPr="00AE009D">
        <w:rPr>
          <w:sz w:val="16"/>
        </w:rPr>
        <w:t>Pauwelyn</w:t>
      </w:r>
      <w:proofErr w:type="spellEnd"/>
      <w:r w:rsidRPr="00AE009D">
        <w:rPr>
          <w:sz w:val="16"/>
        </w:rPr>
        <w:t xml:space="preserve"> says, “</w:t>
      </w:r>
      <w:r w:rsidRPr="00023D76">
        <w:rPr>
          <w:rStyle w:val="Emphasis"/>
          <w:highlight w:val="green"/>
        </w:rPr>
        <w:t>WTO dispute settlement is</w:t>
      </w:r>
      <w:r w:rsidRPr="00023D76">
        <w:rPr>
          <w:rStyle w:val="Emphasis"/>
        </w:rPr>
        <w:t xml:space="preserve"> currently </w:t>
      </w:r>
      <w:r w:rsidRPr="00023D76">
        <w:rPr>
          <w:rStyle w:val="Emphasis"/>
          <w:highlight w:val="green"/>
        </w:rPr>
        <w:t>broken given</w:t>
      </w:r>
      <w:r w:rsidRPr="00023D76">
        <w:rPr>
          <w:rStyle w:val="Emphasis"/>
        </w:rPr>
        <w:t xml:space="preserve"> the </w:t>
      </w:r>
      <w:r w:rsidRPr="00023D76">
        <w:rPr>
          <w:rStyle w:val="Emphasis"/>
          <w:highlight w:val="green"/>
        </w:rPr>
        <w:t xml:space="preserve">option to block </w:t>
      </w:r>
      <w:r w:rsidRPr="000A6E93">
        <w:rPr>
          <w:rStyle w:val="Emphasis"/>
        </w:rPr>
        <w:t xml:space="preserve">panel </w:t>
      </w:r>
      <w:r w:rsidRPr="00023D76">
        <w:rPr>
          <w:rStyle w:val="Emphasis"/>
          <w:highlight w:val="green"/>
        </w:rPr>
        <w:t>outcomes to a non-existent Appellate Body</w:t>
      </w:r>
      <w:r w:rsidRPr="00023D76">
        <w:rPr>
          <w:rStyle w:val="Emphasis"/>
        </w:rPr>
        <w:t xml:space="preserve">. In addition, the </w:t>
      </w:r>
      <w:r w:rsidRPr="00023D76">
        <w:rPr>
          <w:rStyle w:val="Emphasis"/>
          <w:highlight w:val="green"/>
        </w:rPr>
        <w:t>process takes</w:t>
      </w:r>
      <w:r w:rsidRPr="00023D76">
        <w:rPr>
          <w:rStyle w:val="Emphasis"/>
        </w:rPr>
        <w:t xml:space="preserve"> about </w:t>
      </w:r>
      <w:r w:rsidRPr="00023D76">
        <w:rPr>
          <w:rStyle w:val="Emphasis"/>
          <w:highlight w:val="green"/>
        </w:rPr>
        <w:t>4-5 years</w:t>
      </w:r>
      <w:r w:rsidRPr="00AE009D">
        <w:rPr>
          <w:u w:val="single"/>
        </w:rPr>
        <w:t>, but under this status quo, it means that by the time the case is settled, the world may already be facing the next pandemic so to speak</w:t>
      </w:r>
      <w:r w:rsidRPr="00AE009D">
        <w:rPr>
          <w:sz w:val="16"/>
        </w:rPr>
        <w:t xml:space="preserve">. So in practical terms, </w:t>
      </w:r>
      <w:r w:rsidRPr="00AE009D">
        <w:rPr>
          <w:u w:val="single"/>
        </w:rPr>
        <w:t>filing a dispute could be a non-starter</w:t>
      </w:r>
      <w:r w:rsidRPr="00AE009D">
        <w:rPr>
          <w:sz w:val="16"/>
        </w:rPr>
        <w:t>.”</w:t>
      </w:r>
    </w:p>
    <w:p w14:paraId="4B6A0A9A" w14:textId="3F2E3E30" w:rsidR="006167EF" w:rsidRDefault="006167EF" w:rsidP="006167EF"/>
    <w:p w14:paraId="310D33C3" w14:textId="2291FAF5" w:rsidR="006167EF" w:rsidRDefault="006167EF" w:rsidP="006167EF">
      <w:pPr>
        <w:pStyle w:val="Heading3"/>
      </w:pPr>
      <w:r>
        <w:t>1NC – Infrastructure Deficit</w:t>
      </w:r>
    </w:p>
    <w:p w14:paraId="5817F5F2" w14:textId="078735CF" w:rsidR="006167EF" w:rsidRDefault="006167EF" w:rsidP="006167EF">
      <w:pPr>
        <w:pStyle w:val="Heading4"/>
      </w:pPr>
      <w:r w:rsidRPr="005D3E40">
        <w:rPr>
          <w:u w:val="single"/>
        </w:rPr>
        <w:t>mRNA experts</w:t>
      </w:r>
      <w:r>
        <w:t xml:space="preserve"> – there are shortages.</w:t>
      </w:r>
    </w:p>
    <w:p w14:paraId="2A43244D" w14:textId="77777777" w:rsidR="006167EF" w:rsidRPr="00DE1EB8" w:rsidRDefault="006167EF" w:rsidP="006167EF">
      <w:r w:rsidRPr="00DE1EB8">
        <w:rPr>
          <w:rStyle w:val="Style13ptBold"/>
        </w:rPr>
        <w:t>Garde et al 21</w:t>
      </w:r>
      <w:r w:rsidRPr="00DE1EB8">
        <w:t xml:space="preserve"> [Damian Garde (National Biotech Reporter), Helen </w:t>
      </w:r>
      <w:proofErr w:type="spellStart"/>
      <w:r w:rsidRPr="00DE1EB8">
        <w:t>Branswell</w:t>
      </w:r>
      <w:proofErr w:type="spellEnd"/>
      <w:r w:rsidRPr="00DE1EB8">
        <w:t xml:space="preserve"> (Senior Writer, Infectious Disease)Matthew </w:t>
      </w:r>
      <w:proofErr w:type="spellStart"/>
      <w:r w:rsidRPr="00DE1EB8">
        <w:t>Herper</w:t>
      </w:r>
      <w:proofErr w:type="spellEnd"/>
      <w:r w:rsidRPr="00DE1EB8">
        <w:t xml:space="preserve"> (Senior Writer, Medicine, Editorial Director of Events), 5/6/21, Waiver of patent rights on Covid-19 vaccines, in near term, may be more symbolic than substantive, </w:t>
      </w:r>
      <w:hyperlink r:id="rId20" w:history="1">
        <w:r w:rsidRPr="00DE1EB8">
          <w:rPr>
            <w:rStyle w:val="Hyperlink"/>
          </w:rPr>
          <w:t>https://www.statnews.com/2021/05/06/waiver-of-patent-rights-on-covid-19-vaccines-in-near-term-may-be-more-symbolic-than-substantive/</w:t>
        </w:r>
      </w:hyperlink>
      <w:r w:rsidRPr="00DE1EB8">
        <w:t>] Justin</w:t>
      </w:r>
    </w:p>
    <w:p w14:paraId="6CD45A36" w14:textId="77777777" w:rsidR="006167EF" w:rsidRPr="00DE1EB8" w:rsidRDefault="006167EF" w:rsidP="006167EF">
      <w:pPr>
        <w:rPr>
          <w:sz w:val="16"/>
        </w:rPr>
      </w:pPr>
      <w:r w:rsidRPr="00DE1EB8">
        <w:rPr>
          <w:sz w:val="16"/>
        </w:rPr>
        <w:t>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2995CB52" w14:textId="77777777" w:rsidR="006167EF" w:rsidRPr="00DE1EB8" w:rsidRDefault="006167EF" w:rsidP="006167EF">
      <w:pPr>
        <w:rPr>
          <w:sz w:val="16"/>
        </w:rPr>
      </w:pPr>
      <w:r w:rsidRPr="00DE1EB8">
        <w:rPr>
          <w:sz w:val="16"/>
        </w:rPr>
        <w:t>That underscores the drug industry’s case that patents are just one facet of the complex process of producing vaccines.</w:t>
      </w:r>
    </w:p>
    <w:p w14:paraId="72A5CC72" w14:textId="77777777" w:rsidR="006167EF" w:rsidRPr="00DE1EB8" w:rsidRDefault="006167EF" w:rsidP="006167EF">
      <w:pPr>
        <w:rPr>
          <w:sz w:val="16"/>
        </w:rPr>
      </w:pPr>
      <w:r w:rsidRPr="00DE1EB8">
        <w:rPr>
          <w:sz w:val="16"/>
        </w:rPr>
        <w:t>“</w:t>
      </w:r>
      <w:r w:rsidRPr="00DE1EB8">
        <w:rPr>
          <w:highlight w:val="green"/>
          <w:u w:val="single"/>
        </w:rPr>
        <w:t>There are</w:t>
      </w:r>
      <w:r w:rsidRPr="00DE1EB8">
        <w:rPr>
          <w:u w:val="single"/>
        </w:rPr>
        <w:t xml:space="preserve"> currently </w:t>
      </w:r>
      <w:r w:rsidRPr="00DE1EB8">
        <w:rPr>
          <w:rStyle w:val="Emphasis"/>
          <w:highlight w:val="green"/>
        </w:rPr>
        <w:t xml:space="preserve">no generic </w:t>
      </w:r>
      <w:r w:rsidRPr="00DE1EB8">
        <w:rPr>
          <w:rStyle w:val="Emphasis"/>
        </w:rPr>
        <w:t>vaccines</w:t>
      </w:r>
      <w:r w:rsidRPr="00DE1EB8">
        <w:rPr>
          <w:u w:val="single"/>
        </w:rPr>
        <w:t xml:space="preserve"> primarily </w:t>
      </w:r>
      <w:r w:rsidRPr="00DE1EB8">
        <w:rPr>
          <w:highlight w:val="green"/>
          <w:u w:val="single"/>
        </w:rPr>
        <w:t xml:space="preserve">because there are </w:t>
      </w:r>
      <w:r w:rsidRPr="00DE1EB8">
        <w:rPr>
          <w:rStyle w:val="Emphasis"/>
          <w:highlight w:val="green"/>
        </w:rPr>
        <w:t>hundreds of</w:t>
      </w:r>
      <w:r w:rsidRPr="00DE1EB8">
        <w:rPr>
          <w:rStyle w:val="Emphasis"/>
        </w:rPr>
        <w:t xml:space="preserve"> process </w:t>
      </w:r>
      <w:r w:rsidRPr="00DE1EB8">
        <w:rPr>
          <w:rStyle w:val="Emphasis"/>
          <w:highlight w:val="green"/>
        </w:rPr>
        <w:t>steps</w:t>
      </w:r>
      <w:r w:rsidRPr="00DE1EB8">
        <w:rPr>
          <w:rStyle w:val="Emphasis"/>
        </w:rPr>
        <w:t xml:space="preserve"> involved </w:t>
      </w:r>
      <w:r w:rsidRPr="00DE1EB8">
        <w:rPr>
          <w:rStyle w:val="Emphasis"/>
          <w:highlight w:val="green"/>
        </w:rPr>
        <w:t>in</w:t>
      </w:r>
      <w:r w:rsidRPr="00DE1EB8">
        <w:rPr>
          <w:rStyle w:val="Emphasis"/>
        </w:rPr>
        <w:t xml:space="preserve"> the </w:t>
      </w:r>
      <w:r w:rsidRPr="00DE1EB8">
        <w:rPr>
          <w:rStyle w:val="Emphasis"/>
          <w:highlight w:val="green"/>
        </w:rPr>
        <w:t>manufacturing</w:t>
      </w:r>
      <w:r w:rsidRPr="00DE1EB8">
        <w:rPr>
          <w:rStyle w:val="Emphasis"/>
        </w:rPr>
        <w:t xml:space="preserve"> of </w:t>
      </w:r>
      <w:r w:rsidRPr="00DE1EB8">
        <w:rPr>
          <w:rStyle w:val="Emphasis"/>
          <w:highlight w:val="green"/>
        </w:rPr>
        <w:t>vaccines</w:t>
      </w:r>
      <w:r w:rsidRPr="00DE1EB8">
        <w:rPr>
          <w:u w:val="single"/>
        </w:rPr>
        <w:t xml:space="preserve">, and </w:t>
      </w:r>
      <w:r w:rsidRPr="00DE1EB8">
        <w:rPr>
          <w:rStyle w:val="Emphasis"/>
        </w:rPr>
        <w:t>thousands of check points</w:t>
      </w:r>
      <w:r w:rsidRPr="00DE1EB8">
        <w:rPr>
          <w:u w:val="single"/>
        </w:rPr>
        <w:t xml:space="preserve"> for testing to </w:t>
      </w:r>
      <w:r w:rsidRPr="00DE1EB8">
        <w:rPr>
          <w:rStyle w:val="Emphasis"/>
        </w:rPr>
        <w:t>assure the quality and consistency of manufacturing</w:t>
      </w:r>
      <w:r w:rsidRPr="00DE1EB8">
        <w:rPr>
          <w:sz w:val="16"/>
        </w:rPr>
        <w:t xml:space="preserve">. One may transfer the IP, but </w:t>
      </w:r>
      <w:r w:rsidRPr="00DE1EB8">
        <w:rPr>
          <w:u w:val="single"/>
        </w:rPr>
        <w:t xml:space="preserve">the </w:t>
      </w:r>
      <w:r w:rsidRPr="00DE1EB8">
        <w:rPr>
          <w:rStyle w:val="Emphasis"/>
          <w:highlight w:val="green"/>
        </w:rPr>
        <w:t>transfer of skills is not</w:t>
      </w:r>
      <w:r w:rsidRPr="00DE1EB8">
        <w:rPr>
          <w:rStyle w:val="Emphasis"/>
        </w:rPr>
        <w:t xml:space="preserve"> that </w:t>
      </w:r>
      <w:r w:rsidRPr="00DE1EB8">
        <w:rPr>
          <w:rStyle w:val="Emphasis"/>
          <w:highlight w:val="green"/>
        </w:rPr>
        <w:t>simple</w:t>
      </w:r>
      <w:r w:rsidRPr="00DE1EB8">
        <w:rPr>
          <w:sz w:val="16"/>
        </w:rPr>
        <w:t>,” said Norman Baylor, who formerly headed the Food and Drug Administration’s Office of Vaccines Research and Review, and who is now president of Biologics Consulting.</w:t>
      </w:r>
    </w:p>
    <w:p w14:paraId="5DA13270" w14:textId="77777777" w:rsidR="006167EF" w:rsidRPr="00DE1EB8" w:rsidRDefault="006167EF" w:rsidP="006167EF">
      <w:pPr>
        <w:rPr>
          <w:rStyle w:val="Emphasis"/>
        </w:rPr>
      </w:pPr>
      <w:r w:rsidRPr="00DE1EB8">
        <w:rPr>
          <w:u w:val="single"/>
        </w:rPr>
        <w:t xml:space="preserve">While there are </w:t>
      </w:r>
      <w:r w:rsidRPr="00DE1EB8">
        <w:rPr>
          <w:rStyle w:val="Emphasis"/>
        </w:rPr>
        <w:t>factories around the world</w:t>
      </w:r>
      <w:r w:rsidRPr="00DE1EB8">
        <w:rPr>
          <w:u w:val="single"/>
        </w:rPr>
        <w:t xml:space="preserve"> that can </w:t>
      </w:r>
      <w:r w:rsidRPr="00DE1EB8">
        <w:rPr>
          <w:rStyle w:val="Emphasis"/>
        </w:rPr>
        <w:t xml:space="preserve">reliably produce generic Lipitor, </w:t>
      </w:r>
      <w:r w:rsidRPr="00DE1EB8">
        <w:rPr>
          <w:rStyle w:val="Emphasis"/>
          <w:highlight w:val="green"/>
        </w:rPr>
        <w:t>vaccines</w:t>
      </w:r>
      <w:r w:rsidRPr="00DE1EB8">
        <w:rPr>
          <w:rStyle w:val="Emphasis"/>
        </w:rPr>
        <w:t xml:space="preserve"> like the ones from Pfizer and Moderna</w:t>
      </w:r>
      <w:r w:rsidRPr="00DE1EB8">
        <w:rPr>
          <w:sz w:val="16"/>
        </w:rPr>
        <w:t xml:space="preserve"> — using messenger RNA technology — </w:t>
      </w:r>
      <w:r w:rsidRPr="00DE1EB8">
        <w:rPr>
          <w:highlight w:val="green"/>
          <w:u w:val="single"/>
        </w:rPr>
        <w:t xml:space="preserve">require </w:t>
      </w:r>
      <w:r w:rsidRPr="00DE1EB8">
        <w:rPr>
          <w:rStyle w:val="Emphasis"/>
          <w:highlight w:val="green"/>
        </w:rPr>
        <w:t>skilled expertise</w:t>
      </w:r>
      <w:r w:rsidRPr="00DE1EB8">
        <w:rPr>
          <w:rStyle w:val="Emphasis"/>
        </w:rPr>
        <w:t xml:space="preserve"> that even existing manufacturers are having trouble sourcing.</w:t>
      </w:r>
    </w:p>
    <w:p w14:paraId="0C18EACD" w14:textId="77777777" w:rsidR="006167EF" w:rsidRDefault="006167EF" w:rsidP="006167EF">
      <w:pPr>
        <w:rPr>
          <w:sz w:val="16"/>
        </w:rPr>
      </w:pPr>
      <w:r w:rsidRPr="00DE1EB8">
        <w:rPr>
          <w:sz w:val="16"/>
        </w:rPr>
        <w:t xml:space="preserve">“In such a setting, </w:t>
      </w:r>
      <w:r w:rsidRPr="00DE1EB8">
        <w:rPr>
          <w:highlight w:val="green"/>
          <w:u w:val="single"/>
        </w:rPr>
        <w:t>imagining</w:t>
      </w:r>
      <w:r w:rsidRPr="00DE1EB8">
        <w:rPr>
          <w:u w:val="single"/>
        </w:rPr>
        <w:t xml:space="preserve"> that </w:t>
      </w:r>
      <w:r w:rsidRPr="00DE1EB8">
        <w:rPr>
          <w:rStyle w:val="Emphasis"/>
        </w:rPr>
        <w:t xml:space="preserve">someone will have </w:t>
      </w:r>
      <w:r w:rsidRPr="00DE1EB8">
        <w:rPr>
          <w:rStyle w:val="Emphasis"/>
          <w:highlight w:val="green"/>
        </w:rPr>
        <w:t>staff who can create</w:t>
      </w:r>
      <w:r w:rsidRPr="00DE1EB8">
        <w:rPr>
          <w:rStyle w:val="Emphasis"/>
        </w:rPr>
        <w:t xml:space="preserve"> a new site or refurbish or reconfigure</w:t>
      </w:r>
      <w:r w:rsidRPr="00DE1EB8">
        <w:rPr>
          <w:u w:val="single"/>
        </w:rPr>
        <w:t xml:space="preserve"> an </w:t>
      </w:r>
      <w:r w:rsidRPr="00DE1EB8">
        <w:rPr>
          <w:highlight w:val="green"/>
          <w:u w:val="single"/>
        </w:rPr>
        <w:t>existing site</w:t>
      </w:r>
      <w:r w:rsidRPr="00DE1EB8">
        <w:rPr>
          <w:u w:val="single"/>
        </w:rPr>
        <w:t xml:space="preserve"> to make mRNA [vaccine] </w:t>
      </w:r>
      <w:r w:rsidRPr="00DE1EB8">
        <w:rPr>
          <w:highlight w:val="green"/>
          <w:u w:val="single"/>
        </w:rPr>
        <w:t>is</w:t>
      </w:r>
      <w:r w:rsidRPr="00DE1EB8">
        <w:rPr>
          <w:u w:val="single"/>
        </w:rPr>
        <w:t xml:space="preserve"> </w:t>
      </w:r>
      <w:r w:rsidRPr="00DE1EB8">
        <w:rPr>
          <w:rStyle w:val="Emphasis"/>
        </w:rPr>
        <w:t xml:space="preserve">highly, highly </w:t>
      </w:r>
      <w:r w:rsidRPr="00DE1EB8">
        <w:rPr>
          <w:rStyle w:val="Emphasis"/>
          <w:highlight w:val="green"/>
        </w:rPr>
        <w:t>unlikely</w:t>
      </w:r>
      <w:r w:rsidRPr="00DE1EB8">
        <w:rPr>
          <w:sz w:val="16"/>
        </w:rPr>
        <w:t>,” Yadav said.</w:t>
      </w:r>
    </w:p>
    <w:p w14:paraId="55A41460" w14:textId="77777777" w:rsidR="006167EF" w:rsidRPr="00DE1EB8" w:rsidRDefault="006167EF" w:rsidP="006167EF">
      <w:pPr>
        <w:pStyle w:val="Heading4"/>
      </w:pPr>
      <w:r w:rsidRPr="00DE1EB8">
        <w:t xml:space="preserve">Existing companies </w:t>
      </w:r>
      <w:r w:rsidRPr="00DE1EB8">
        <w:rPr>
          <w:u w:val="single"/>
        </w:rPr>
        <w:t>solve scale-up</w:t>
      </w:r>
      <w:r w:rsidRPr="00DE1EB8">
        <w:t xml:space="preserve">, but other companies </w:t>
      </w:r>
      <w:r w:rsidRPr="00DE1EB8">
        <w:rPr>
          <w:u w:val="single"/>
        </w:rPr>
        <w:t>don’t have the capabilities</w:t>
      </w:r>
      <w:r w:rsidRPr="00DE1EB8">
        <w:t>.</w:t>
      </w:r>
    </w:p>
    <w:p w14:paraId="12AE8D9B" w14:textId="77777777" w:rsidR="006167EF" w:rsidRPr="00DE1EB8" w:rsidRDefault="006167EF" w:rsidP="006167EF">
      <w:r w:rsidRPr="00DE1EB8">
        <w:rPr>
          <w:rStyle w:val="Style13ptBold"/>
        </w:rPr>
        <w:t>Lowe 21</w:t>
      </w:r>
      <w:r w:rsidRPr="00DE1EB8">
        <w:t xml:space="preserve"> [Derek; BA from Hendrix College and PhD in organic chemistry from Duke before spending time in Germany on a Humboldt Fellowship on his post-doc. He’s worked for several major pharmaceutical companies since 1989 on drug discovery projects against schizophrenia, Alzheimer’s, diabetes, osteoporosis and other diseases; 2/2/21; Myths of Vaccine Manufacturing; </w:t>
      </w:r>
      <w:hyperlink r:id="rId21" w:history="1">
        <w:r w:rsidRPr="00DE1EB8">
          <w:rPr>
            <w:rStyle w:val="Hyperlink"/>
          </w:rPr>
          <w:t>https://www.science.org/content/blog-post/myths-vaccine-manufacturing</w:t>
        </w:r>
      </w:hyperlink>
      <w:r w:rsidRPr="00DE1EB8">
        <w:t>] Justin</w:t>
      </w:r>
    </w:p>
    <w:p w14:paraId="4D7B27E8" w14:textId="77777777" w:rsidR="006167EF" w:rsidRPr="00DE1EB8" w:rsidRDefault="006167EF" w:rsidP="006167EF">
      <w:pPr>
        <w:rPr>
          <w:u w:val="single"/>
        </w:rPr>
      </w:pPr>
      <w:r w:rsidRPr="00DE1EB8">
        <w:rPr>
          <w:sz w:val="16"/>
        </w:rPr>
        <w:t xml:space="preserve">Ah, but now we get back to Step Four. As Neubert says, "Welcome to the bottleneck!" </w:t>
      </w:r>
      <w:r w:rsidRPr="00DE1EB8">
        <w:rPr>
          <w:highlight w:val="green"/>
          <w:u w:val="single"/>
        </w:rPr>
        <w:t>Turning</w:t>
      </w:r>
      <w:r w:rsidRPr="00DE1EB8">
        <w:rPr>
          <w:u w:val="single"/>
        </w:rPr>
        <w:t xml:space="preserve"> a mixture of </w:t>
      </w:r>
      <w:r w:rsidRPr="00DE1EB8">
        <w:rPr>
          <w:highlight w:val="green"/>
          <w:u w:val="single"/>
        </w:rPr>
        <w:t>mRNA and</w:t>
      </w:r>
      <w:r w:rsidRPr="00DE1EB8">
        <w:rPr>
          <w:u w:val="single"/>
        </w:rPr>
        <w:t xml:space="preserve"> a </w:t>
      </w:r>
      <w:r w:rsidRPr="00DE1EB8">
        <w:rPr>
          <w:rStyle w:val="Emphasis"/>
        </w:rPr>
        <w:t xml:space="preserve">set of </w:t>
      </w:r>
      <w:r w:rsidRPr="00DE1EB8">
        <w:rPr>
          <w:rStyle w:val="Emphasis"/>
          <w:highlight w:val="green"/>
        </w:rPr>
        <w:t>lipids into</w:t>
      </w:r>
      <w:r w:rsidRPr="00DE1EB8">
        <w:rPr>
          <w:rStyle w:val="Emphasis"/>
        </w:rPr>
        <w:t xml:space="preserve"> a well-defined mix of solid </w:t>
      </w:r>
      <w:r w:rsidRPr="00DE1EB8">
        <w:rPr>
          <w:rStyle w:val="Emphasis"/>
          <w:highlight w:val="green"/>
        </w:rPr>
        <w:t>nanoparticles</w:t>
      </w:r>
      <w:r w:rsidRPr="00DE1EB8">
        <w:rPr>
          <w:u w:val="single"/>
        </w:rPr>
        <w:t xml:space="preserve"> with </w:t>
      </w:r>
      <w:r w:rsidRPr="00DE1EB8">
        <w:rPr>
          <w:rStyle w:val="Emphasis"/>
        </w:rPr>
        <w:t>consistent mRNA encapsulation</w:t>
      </w:r>
      <w:r w:rsidRPr="00DE1EB8">
        <w:rPr>
          <w:u w:val="single"/>
        </w:rPr>
        <w:t xml:space="preserve">, well, that's the </w:t>
      </w:r>
      <w:r w:rsidRPr="00DE1EB8">
        <w:rPr>
          <w:rStyle w:val="Emphasis"/>
          <w:highlight w:val="green"/>
        </w:rPr>
        <w:t>hard</w:t>
      </w:r>
      <w:r w:rsidRPr="00DE1EB8">
        <w:rPr>
          <w:rStyle w:val="Emphasis"/>
        </w:rPr>
        <w:t xml:space="preserve"> part.</w:t>
      </w:r>
      <w:r w:rsidRPr="00DE1EB8">
        <w:rPr>
          <w:u w:val="single"/>
        </w:rPr>
        <w:t xml:space="preserve"> </w:t>
      </w:r>
      <w:r w:rsidRPr="00DE1EB8">
        <w:rPr>
          <w:highlight w:val="green"/>
          <w:u w:val="single"/>
        </w:rPr>
        <w:t>Moderna</w:t>
      </w:r>
      <w:r w:rsidRPr="00DE1EB8">
        <w:rPr>
          <w:u w:val="single"/>
        </w:rPr>
        <w:t xml:space="preserve"> appears to be </w:t>
      </w:r>
      <w:r w:rsidRPr="00DE1EB8">
        <w:rPr>
          <w:rStyle w:val="Emphasis"/>
        </w:rPr>
        <w:t>doing this step in-house</w:t>
      </w:r>
      <w:r w:rsidRPr="00DE1EB8">
        <w:rPr>
          <w:sz w:val="16"/>
        </w:rPr>
        <w:t xml:space="preserve">, although details are scarce, </w:t>
      </w:r>
      <w:r w:rsidRPr="00DE1EB8">
        <w:rPr>
          <w:highlight w:val="green"/>
          <w:u w:val="single"/>
        </w:rPr>
        <w:t>and</w:t>
      </w:r>
      <w:r w:rsidRPr="00DE1EB8">
        <w:rPr>
          <w:u w:val="single"/>
        </w:rPr>
        <w:t xml:space="preserve"> </w:t>
      </w:r>
      <w:r w:rsidRPr="00DE1EB8">
        <w:rPr>
          <w:rStyle w:val="Emphasis"/>
        </w:rPr>
        <w:t>Pfizer/</w:t>
      </w:r>
      <w:r w:rsidRPr="00DE1EB8">
        <w:rPr>
          <w:rStyle w:val="Emphasis"/>
          <w:highlight w:val="green"/>
        </w:rPr>
        <w:t>BioNTech</w:t>
      </w:r>
      <w:r w:rsidRPr="00DE1EB8">
        <w:rPr>
          <w:rStyle w:val="Emphasis"/>
        </w:rPr>
        <w:t xml:space="preserve"> seems to be </w:t>
      </w:r>
      <w:r w:rsidRPr="00383587">
        <w:rPr>
          <w:rStyle w:val="Emphasis"/>
        </w:rPr>
        <w:t>doing this in Kalamazoo</w:t>
      </w:r>
      <w:r w:rsidRPr="00DE1EB8">
        <w:rPr>
          <w:u w:val="single"/>
        </w:rPr>
        <w:t xml:space="preserve">, </w:t>
      </w:r>
      <w:r w:rsidRPr="00DE1EB8">
        <w:rPr>
          <w:rStyle w:val="Emphasis"/>
        </w:rPr>
        <w:t>MI</w:t>
      </w:r>
      <w:r w:rsidRPr="00DE1EB8">
        <w:rPr>
          <w:u w:val="single"/>
        </w:rPr>
        <w:t xml:space="preserve"> and probably in </w:t>
      </w:r>
      <w:r w:rsidRPr="00DE1EB8">
        <w:rPr>
          <w:rStyle w:val="Emphasis"/>
        </w:rPr>
        <w:t>Europe</w:t>
      </w:r>
      <w:r w:rsidRPr="00DE1EB8">
        <w:rPr>
          <w:u w:val="single"/>
        </w:rPr>
        <w:t xml:space="preserve"> as well. Everyone is almost certainly </w:t>
      </w:r>
      <w:r w:rsidRPr="00383587">
        <w:rPr>
          <w:rStyle w:val="Emphasis"/>
        </w:rPr>
        <w:t xml:space="preserve">having to </w:t>
      </w:r>
      <w:r w:rsidRPr="00DE1EB8">
        <w:rPr>
          <w:rStyle w:val="Emphasis"/>
          <w:highlight w:val="green"/>
        </w:rPr>
        <w:t>use</w:t>
      </w:r>
      <w:r w:rsidRPr="00DE1EB8">
        <w:rPr>
          <w:rStyle w:val="Emphasis"/>
        </w:rPr>
        <w:t xml:space="preserve"> some sort of </w:t>
      </w:r>
      <w:r w:rsidRPr="00383587">
        <w:rPr>
          <w:rStyle w:val="Emphasis"/>
          <w:highlight w:val="green"/>
        </w:rPr>
        <w:t>special</w:t>
      </w:r>
      <w:r w:rsidRPr="00383587">
        <w:rPr>
          <w:rStyle w:val="Emphasis"/>
        </w:rPr>
        <w:t>ly-built microfluidics</w:t>
      </w:r>
      <w:r w:rsidRPr="00383587">
        <w:rPr>
          <w:u w:val="single"/>
        </w:rPr>
        <w:t xml:space="preserve"> </w:t>
      </w:r>
      <w:r w:rsidRPr="00383587">
        <w:rPr>
          <w:highlight w:val="green"/>
          <w:u w:val="single"/>
        </w:rPr>
        <w:t>device</w:t>
      </w:r>
      <w:r w:rsidRPr="00DE1EB8">
        <w:rPr>
          <w:u w:val="single"/>
        </w:rPr>
        <w:t xml:space="preserve"> to get this to happen - I would be </w:t>
      </w:r>
      <w:r w:rsidRPr="00DE1EB8">
        <w:rPr>
          <w:rStyle w:val="Emphasis"/>
        </w:rPr>
        <w:t>extremely surprised</w:t>
      </w:r>
      <w:r w:rsidRPr="00DE1EB8">
        <w:rPr>
          <w:u w:val="single"/>
        </w:rPr>
        <w:t xml:space="preserve"> to find that it would be </w:t>
      </w:r>
      <w:r w:rsidRPr="00DE1EB8">
        <w:rPr>
          <w:rStyle w:val="Emphasis"/>
        </w:rPr>
        <w:t>feasible without such technology</w:t>
      </w:r>
      <w:r w:rsidRPr="00DE1EB8">
        <w:rPr>
          <w:u w:val="single"/>
        </w:rPr>
        <w:t>. Microfluidics</w:t>
      </w:r>
      <w:r w:rsidRPr="00DE1EB8">
        <w:rPr>
          <w:sz w:val="16"/>
        </w:rPr>
        <w:t xml:space="preserve"> (a hot area of research for some years now) </w:t>
      </w:r>
      <w:r w:rsidRPr="00DE1EB8">
        <w:rPr>
          <w:u w:val="single"/>
        </w:rPr>
        <w:t xml:space="preserve">involves </w:t>
      </w:r>
      <w:r w:rsidRPr="00DE1EB8">
        <w:rPr>
          <w:rStyle w:val="Emphasis"/>
        </w:rPr>
        <w:t>liquid flow</w:t>
      </w:r>
      <w:r w:rsidRPr="00DE1EB8">
        <w:rPr>
          <w:u w:val="single"/>
        </w:rPr>
        <w:t xml:space="preserve"> through very </w:t>
      </w:r>
      <w:r w:rsidRPr="00DE1EB8">
        <w:rPr>
          <w:rStyle w:val="Emphasis"/>
        </w:rPr>
        <w:t>small</w:t>
      </w:r>
      <w:r w:rsidRPr="00DE1EB8">
        <w:rPr>
          <w:u w:val="single"/>
        </w:rPr>
        <w:t xml:space="preserve"> </w:t>
      </w:r>
      <w:r w:rsidRPr="00DE1EB8">
        <w:rPr>
          <w:rStyle w:val="Emphasis"/>
        </w:rPr>
        <w:t>channels</w:t>
      </w:r>
      <w:r w:rsidRPr="00DE1EB8">
        <w:rPr>
          <w:u w:val="single"/>
        </w:rPr>
        <w:t xml:space="preserve">, allowing for precise </w:t>
      </w:r>
      <w:r w:rsidRPr="00DE1EB8">
        <w:rPr>
          <w:rStyle w:val="Emphasis"/>
        </w:rPr>
        <w:t>mixing and timing on a very small scale</w:t>
      </w:r>
      <w:r w:rsidRPr="00DE1EB8">
        <w:rPr>
          <w:u w:val="single"/>
        </w:rPr>
        <w:t xml:space="preserve">. Liquids behave </w:t>
      </w:r>
      <w:r w:rsidRPr="00DE1EB8">
        <w:rPr>
          <w:rStyle w:val="Emphasis"/>
        </w:rPr>
        <w:t>quite differently</w:t>
      </w:r>
      <w:r w:rsidRPr="00DE1EB8">
        <w:rPr>
          <w:u w:val="single"/>
        </w:rPr>
        <w:t xml:space="preserve"> on that scale than they do when you </w:t>
      </w:r>
      <w:r w:rsidRPr="00DE1EB8">
        <w:rPr>
          <w:rStyle w:val="Emphasis"/>
        </w:rPr>
        <w:t>pour them out of drums or pump</w:t>
      </w:r>
      <w:r w:rsidRPr="00DE1EB8">
        <w:rPr>
          <w:u w:val="single"/>
        </w:rPr>
        <w:t xml:space="preserve"> them into reactors</w:t>
      </w:r>
      <w:r w:rsidRPr="00DE1EB8">
        <w:rPr>
          <w:sz w:val="16"/>
        </w:rPr>
        <w:t xml:space="preserve"> (which is what we're used to in more traditional drug manufacturing). That's the whole idea. My own guess as to </w:t>
      </w:r>
      <w:r w:rsidRPr="00DE1EB8">
        <w:rPr>
          <w:u w:val="single"/>
        </w:rPr>
        <w:t xml:space="preserve">what </w:t>
      </w:r>
      <w:r w:rsidRPr="00383587">
        <w:rPr>
          <w:u w:val="single"/>
        </w:rPr>
        <w:t xml:space="preserve">such a </w:t>
      </w:r>
      <w:r w:rsidRPr="00383587">
        <w:rPr>
          <w:rStyle w:val="Emphasis"/>
        </w:rPr>
        <w:t>Vaccine Machine involves is a large</w:t>
      </w:r>
      <w:r w:rsidRPr="00DE1EB8">
        <w:rPr>
          <w:rStyle w:val="Emphasis"/>
        </w:rPr>
        <w:t xml:space="preserve"> number of very small </w:t>
      </w:r>
      <w:r w:rsidRPr="00DE1EB8">
        <w:rPr>
          <w:rStyle w:val="Emphasis"/>
          <w:highlight w:val="green"/>
        </w:rPr>
        <w:t>reaction chambers</w:t>
      </w:r>
      <w:r w:rsidRPr="00DE1EB8">
        <w:rPr>
          <w:highlight w:val="green"/>
          <w:u w:val="single"/>
        </w:rPr>
        <w:t>,</w:t>
      </w:r>
      <w:r w:rsidRPr="00DE1EB8">
        <w:rPr>
          <w:u w:val="single"/>
        </w:rPr>
        <w:t xml:space="preserve"> running in </w:t>
      </w:r>
      <w:r w:rsidRPr="00DE1EB8">
        <w:rPr>
          <w:rStyle w:val="Emphasis"/>
        </w:rPr>
        <w:t>parallel</w:t>
      </w:r>
      <w:r w:rsidRPr="00DE1EB8">
        <w:rPr>
          <w:u w:val="single"/>
        </w:rPr>
        <w:t xml:space="preserve">, that have </w:t>
      </w:r>
      <w:r w:rsidRPr="00DE1EB8">
        <w:rPr>
          <w:rStyle w:val="Emphasis"/>
        </w:rPr>
        <w:t xml:space="preserve">equally small </w:t>
      </w:r>
      <w:r w:rsidRPr="00DE1EB8">
        <w:rPr>
          <w:rStyle w:val="Emphasis"/>
          <w:highlight w:val="green"/>
        </w:rPr>
        <w:t>and</w:t>
      </w:r>
      <w:r w:rsidRPr="00DE1EB8">
        <w:rPr>
          <w:rStyle w:val="Emphasis"/>
        </w:rPr>
        <w:t xml:space="preserve"> very </w:t>
      </w:r>
      <w:r w:rsidRPr="00DE1EB8">
        <w:rPr>
          <w:rStyle w:val="Emphasis"/>
          <w:highlight w:val="green"/>
        </w:rPr>
        <w:t>precisely controlled</w:t>
      </w:r>
      <w:r w:rsidRPr="00DE1EB8">
        <w:rPr>
          <w:rStyle w:val="Emphasis"/>
        </w:rPr>
        <w:t xml:space="preserve"> flows of the </w:t>
      </w:r>
      <w:r w:rsidRPr="00383587">
        <w:rPr>
          <w:rStyle w:val="Emphasis"/>
        </w:rPr>
        <w:t>mRNA</w:t>
      </w:r>
      <w:r w:rsidRPr="00DE1EB8">
        <w:rPr>
          <w:sz w:val="16"/>
        </w:rPr>
        <w:t xml:space="preserve"> and the various lipid components heading into them. </w:t>
      </w:r>
      <w:r w:rsidRPr="00DE1EB8">
        <w:rPr>
          <w:u w:val="single"/>
        </w:rPr>
        <w:t xml:space="preserve">You will have to control the flow rates, the </w:t>
      </w:r>
      <w:r w:rsidRPr="00DE1EB8">
        <w:rPr>
          <w:rStyle w:val="Emphasis"/>
        </w:rPr>
        <w:t>concentrations</w:t>
      </w:r>
      <w:r w:rsidRPr="00DE1EB8">
        <w:rPr>
          <w:u w:val="single"/>
        </w:rPr>
        <w:t xml:space="preserve">, the </w:t>
      </w:r>
      <w:r w:rsidRPr="00DE1EB8">
        <w:rPr>
          <w:rStyle w:val="Emphasis"/>
        </w:rPr>
        <w:t>temperature</w:t>
      </w:r>
      <w:r w:rsidRPr="00DE1EB8">
        <w:rPr>
          <w:u w:val="single"/>
        </w:rPr>
        <w:t xml:space="preserve">, and who knows what else, and you can be sure that the </w:t>
      </w:r>
      <w:r w:rsidRPr="00DE1EB8">
        <w:rPr>
          <w:rStyle w:val="Emphasis"/>
        </w:rPr>
        <w:t>channel sizes and the size and shape of the mixing chambers are critical as well</w:t>
      </w:r>
      <w:r w:rsidRPr="00DE1EB8">
        <w:rPr>
          <w:u w:val="single"/>
        </w:rPr>
        <w:t>.</w:t>
      </w:r>
    </w:p>
    <w:p w14:paraId="08B6DCC1" w14:textId="77777777" w:rsidR="006167EF" w:rsidRPr="00DE1EB8" w:rsidRDefault="006167EF" w:rsidP="006167EF">
      <w:pPr>
        <w:rPr>
          <w:u w:val="single"/>
        </w:rPr>
      </w:pPr>
      <w:r w:rsidRPr="00DE1EB8">
        <w:rPr>
          <w:u w:val="single"/>
        </w:rPr>
        <w:t xml:space="preserve">These will be </w:t>
      </w:r>
      <w:r w:rsidRPr="00DE1EB8">
        <w:rPr>
          <w:rStyle w:val="Emphasis"/>
        </w:rPr>
        <w:t>special-purpose bespoke machines</w:t>
      </w:r>
      <w:r w:rsidRPr="00DE1EB8">
        <w:rPr>
          <w:u w:val="single"/>
        </w:rPr>
        <w:t>, and if you ask other drug companies if they have one sitting around, the answer will be "</w:t>
      </w:r>
      <w:r w:rsidRPr="00DE1EB8">
        <w:rPr>
          <w:rStyle w:val="Emphasis"/>
        </w:rPr>
        <w:t xml:space="preserve">Of </w:t>
      </w:r>
      <w:r w:rsidRPr="00383587">
        <w:rPr>
          <w:rStyle w:val="Emphasis"/>
        </w:rPr>
        <w:t>course not</w:t>
      </w:r>
      <w:r w:rsidRPr="00383587">
        <w:rPr>
          <w:u w:val="single"/>
        </w:rPr>
        <w:t xml:space="preserve">". This is </w:t>
      </w:r>
      <w:r w:rsidRPr="00383587">
        <w:rPr>
          <w:rStyle w:val="Emphasis"/>
        </w:rPr>
        <w:t>not anything close to a traditional drug manufacturing process</w:t>
      </w:r>
      <w:r w:rsidRPr="00383587">
        <w:rPr>
          <w:u w:val="single"/>
        </w:rPr>
        <w:t>. And this is the single bigges</w:t>
      </w:r>
      <w:r w:rsidRPr="00DE1EB8">
        <w:rPr>
          <w:u w:val="single"/>
        </w:rPr>
        <w:t xml:space="preserve">t reason why </w:t>
      </w:r>
      <w:r w:rsidRPr="00DE1EB8">
        <w:rPr>
          <w:highlight w:val="green"/>
          <w:u w:val="single"/>
        </w:rPr>
        <w:t>you cannot</w:t>
      </w:r>
      <w:r w:rsidRPr="00DE1EB8">
        <w:rPr>
          <w:u w:val="single"/>
        </w:rPr>
        <w:t xml:space="preserve"> </w:t>
      </w:r>
      <w:r w:rsidRPr="00383587">
        <w:rPr>
          <w:u w:val="single"/>
        </w:rPr>
        <w:t>simply call up those "dozens" of other companies and ask them to</w:t>
      </w:r>
      <w:r w:rsidRPr="00DE1EB8">
        <w:rPr>
          <w:highlight w:val="green"/>
          <w:u w:val="single"/>
        </w:rPr>
        <w:t xml:space="preserve"> shift their</w:t>
      </w:r>
      <w:r w:rsidRPr="00DE1EB8">
        <w:rPr>
          <w:u w:val="single"/>
        </w:rPr>
        <w:t xml:space="preserve"> existing </w:t>
      </w:r>
      <w:r w:rsidRPr="00DE1EB8">
        <w:rPr>
          <w:highlight w:val="green"/>
          <w:u w:val="single"/>
        </w:rPr>
        <w:t>production</w:t>
      </w:r>
      <w:r w:rsidRPr="00DE1EB8">
        <w:rPr>
          <w:u w:val="single"/>
        </w:rPr>
        <w:t xml:space="preserve"> over to making the mRNA vaccines. </w:t>
      </w:r>
      <w:r w:rsidRPr="00DE1EB8">
        <w:rPr>
          <w:highlight w:val="green"/>
          <w:u w:val="single"/>
        </w:rPr>
        <w:t>There are not</w:t>
      </w:r>
      <w:r w:rsidRPr="00DE1EB8">
        <w:rPr>
          <w:u w:val="single"/>
        </w:rPr>
        <w:t xml:space="preserve"> dozens of </w:t>
      </w:r>
      <w:r w:rsidRPr="00DE1EB8">
        <w:rPr>
          <w:highlight w:val="green"/>
          <w:u w:val="single"/>
        </w:rPr>
        <w:t>companies who make DNA templates</w:t>
      </w:r>
      <w:r w:rsidRPr="00DE1EB8">
        <w:rPr>
          <w:u w:val="single"/>
        </w:rPr>
        <w:t xml:space="preserve"> on </w:t>
      </w:r>
      <w:r w:rsidRPr="008B5397">
        <w:rPr>
          <w:u w:val="single"/>
        </w:rPr>
        <w:t>the n</w:t>
      </w:r>
      <w:r w:rsidRPr="00DE1EB8">
        <w:rPr>
          <w:u w:val="single"/>
        </w:rPr>
        <w:t xml:space="preserve">eeded scale. There are definitely not dozens of companies who can make enough </w:t>
      </w:r>
      <w:r w:rsidRPr="00DE1EB8">
        <w:rPr>
          <w:highlight w:val="green"/>
          <w:u w:val="single"/>
        </w:rPr>
        <w:t>RNA</w:t>
      </w:r>
      <w:r w:rsidRPr="00DE1EB8">
        <w:rPr>
          <w:sz w:val="16"/>
        </w:rPr>
        <w:t xml:space="preserve">. But most importantly, I believe that you can </w:t>
      </w:r>
      <w:r w:rsidRPr="00DE1EB8">
        <w:rPr>
          <w:u w:val="single"/>
        </w:rPr>
        <w:t xml:space="preserve">count on one hand the number of facilities who can make the critical </w:t>
      </w:r>
      <w:r w:rsidRPr="00DE1EB8">
        <w:rPr>
          <w:highlight w:val="green"/>
          <w:u w:val="single"/>
        </w:rPr>
        <w:t>lipid nanoparticles</w:t>
      </w:r>
      <w:r w:rsidRPr="00DE1EB8">
        <w:rPr>
          <w:u w:val="single"/>
        </w:rPr>
        <w:t xml:space="preserve">. That doesn't mean that you can't build more of the machines, but I would </w:t>
      </w:r>
      <w:r w:rsidRPr="00E5116B">
        <w:rPr>
          <w:u w:val="single"/>
        </w:rPr>
        <w:t>assume that Pfizer, BioNTech, Moderna</w:t>
      </w:r>
      <w:r w:rsidRPr="00E5116B">
        <w:rPr>
          <w:sz w:val="16"/>
        </w:rPr>
        <w:t xml:space="preserve"> (and CureVac as well) </w:t>
      </w:r>
      <w:r w:rsidRPr="00E5116B">
        <w:rPr>
          <w:u w:val="single"/>
        </w:rPr>
        <w:t>have largely taken up the production capacity for that sort of expansion as well.</w:t>
      </w:r>
    </w:p>
    <w:p w14:paraId="6A3F9A0C" w14:textId="77777777" w:rsidR="006167EF" w:rsidRPr="00DE1EB8" w:rsidRDefault="006167EF" w:rsidP="006167EF">
      <w:pPr>
        <w:rPr>
          <w:sz w:val="16"/>
        </w:rPr>
      </w:pPr>
      <w:r w:rsidRPr="00DE1EB8">
        <w:rPr>
          <w:sz w:val="16"/>
        </w:rPr>
        <w:t xml:space="preserve">And let's not forget: </w:t>
      </w:r>
      <w:r w:rsidRPr="00DE1EB8">
        <w:rPr>
          <w:u w:val="single"/>
        </w:rPr>
        <w:t>the rest of the drug industry is already mobilizing. Sanofi, one of the big vaccine players already (and one with their own interest in mRNA) has already announced that they're going to help out Pfizer and BioNTech</w:t>
      </w:r>
      <w:r w:rsidRPr="00DE1EB8">
        <w:rPr>
          <w:sz w:val="16"/>
        </w:rPr>
        <w:t>. But look at the timelines: here's one of the largest, most well-prepared companies that could join in on a vaccine production effort, and they won't have an impact until August. It's not clear what stages Sanofi will be involved in, but bottling and packaging are definitely involved (and there are no details about whether LNP production is). And Novartis has announced a contract to use one of its Swiss location for fill-and-finish as well, with production by mid-year. Bayer is pitching in with CureVac's candidate.</w:t>
      </w:r>
    </w:p>
    <w:p w14:paraId="1CD6246F" w14:textId="5E40721E" w:rsidR="006167EF" w:rsidRDefault="006167EF" w:rsidP="006167EF">
      <w:pPr>
        <w:rPr>
          <w:sz w:val="16"/>
          <w:vertAlign w:val="superscript"/>
        </w:rPr>
      </w:pPr>
    </w:p>
    <w:p w14:paraId="25FEE1B2" w14:textId="77777777" w:rsidR="006167EF" w:rsidRPr="00DE1EB8" w:rsidRDefault="006167EF" w:rsidP="006167EF">
      <w:pPr>
        <w:pStyle w:val="Heading3"/>
      </w:pPr>
      <w:r w:rsidRPr="00DE1EB8">
        <w:t>1NC – Raw Material Turn</w:t>
      </w:r>
    </w:p>
    <w:p w14:paraId="3E253B1D" w14:textId="77777777" w:rsidR="006167EF" w:rsidRPr="00DE1EB8" w:rsidRDefault="006167EF" w:rsidP="006167EF">
      <w:pPr>
        <w:pStyle w:val="Heading4"/>
      </w:pPr>
      <w:r w:rsidRPr="00DE1EB8">
        <w:t xml:space="preserve">List of supply shortages – there is </w:t>
      </w:r>
      <w:r w:rsidRPr="00DE1EB8">
        <w:rPr>
          <w:u w:val="single"/>
        </w:rPr>
        <w:t>no way</w:t>
      </w:r>
      <w:r w:rsidRPr="00DE1EB8">
        <w:t xml:space="preserve"> the aff solves, but they </w:t>
      </w:r>
      <w:r w:rsidRPr="00DE1EB8">
        <w:rPr>
          <w:u w:val="single"/>
        </w:rPr>
        <w:t>decrease available vaccines</w:t>
      </w:r>
      <w:r w:rsidRPr="00DE1EB8">
        <w:t>.</w:t>
      </w:r>
    </w:p>
    <w:p w14:paraId="35598C05" w14:textId="77777777" w:rsidR="006167EF" w:rsidRPr="00DE1EB8" w:rsidRDefault="006167EF" w:rsidP="006167EF">
      <w:r w:rsidRPr="00DE1EB8">
        <w:t xml:space="preserve">[Laurie </w:t>
      </w:r>
      <w:r w:rsidRPr="00DE1EB8">
        <w:rPr>
          <w:rStyle w:val="Style13ptBold"/>
        </w:rPr>
        <w:t>Garrett 21</w:t>
      </w:r>
      <w:r w:rsidRPr="00DE1EB8">
        <w:t xml:space="preserve">, (Columnist at Foreign Policy and former senior fellow for global health at the Council on Foreign Relations). 5/7/21, Stopping Drug Patents Has Stopped Pandemics Before, Foreign Policy, </w:t>
      </w:r>
      <w:hyperlink r:id="rId22" w:history="1">
        <w:r w:rsidRPr="00DE1EB8">
          <w:rPr>
            <w:rStyle w:val="Hyperlink"/>
          </w:rPr>
          <w:t>https://foreignpolicy.com/2021/05/07/stopping-drug-patents-pandemics-coronavirus-hiv-aids/</w:t>
        </w:r>
      </w:hyperlink>
      <w:r w:rsidRPr="00DE1EB8">
        <w:t>] Justin</w:t>
      </w:r>
    </w:p>
    <w:p w14:paraId="475D7668" w14:textId="77777777" w:rsidR="006167EF" w:rsidRPr="00DE1EB8" w:rsidRDefault="006167EF" w:rsidP="006167EF">
      <w:pPr>
        <w:rPr>
          <w:rStyle w:val="Emphasis"/>
        </w:rPr>
      </w:pPr>
      <w:r w:rsidRPr="00DE1EB8">
        <w:rPr>
          <w:sz w:val="16"/>
        </w:rPr>
        <w:t xml:space="preserve">The </w:t>
      </w:r>
      <w:r w:rsidRPr="00DE1EB8">
        <w:rPr>
          <w:highlight w:val="green"/>
          <w:u w:val="single"/>
        </w:rPr>
        <w:t>vaccines aren’t easy</w:t>
      </w:r>
      <w:r w:rsidRPr="00DE1EB8">
        <w:rPr>
          <w:u w:val="single"/>
        </w:rPr>
        <w:t xml:space="preserve"> to make. </w:t>
      </w:r>
      <w:r w:rsidRPr="00DE1EB8">
        <w:rPr>
          <w:rStyle w:val="Emphasis"/>
        </w:rPr>
        <w:t xml:space="preserve">Manufacturing </w:t>
      </w:r>
      <w:r w:rsidRPr="00DE1EB8">
        <w:rPr>
          <w:rStyle w:val="Emphasis"/>
          <w:highlight w:val="green"/>
        </w:rPr>
        <w:t>errors</w:t>
      </w:r>
      <w:r w:rsidRPr="00DE1EB8">
        <w:rPr>
          <w:rStyle w:val="Emphasis"/>
        </w:rPr>
        <w:t xml:space="preserve"> in a Maryland Emergent BioSolutions factory </w:t>
      </w:r>
      <w:r w:rsidRPr="00DE1EB8">
        <w:rPr>
          <w:rStyle w:val="Emphasis"/>
          <w:highlight w:val="green"/>
        </w:rPr>
        <w:t>caused</w:t>
      </w:r>
      <w:r w:rsidRPr="00DE1EB8">
        <w:rPr>
          <w:rStyle w:val="Emphasis"/>
        </w:rPr>
        <w:t xml:space="preserve"> an </w:t>
      </w:r>
      <w:r w:rsidRPr="00DE1EB8">
        <w:rPr>
          <w:rStyle w:val="Emphasis"/>
          <w:highlight w:val="green"/>
        </w:rPr>
        <w:t>86 percent plummet in</w:t>
      </w:r>
      <w:r w:rsidRPr="00DE1EB8">
        <w:rPr>
          <w:rStyle w:val="Emphasis"/>
        </w:rPr>
        <w:t xml:space="preserve"> Johnson &amp; Johnson vaccine </w:t>
      </w:r>
      <w:r w:rsidRPr="00DE1EB8">
        <w:rPr>
          <w:rStyle w:val="Emphasis"/>
          <w:highlight w:val="green"/>
        </w:rPr>
        <w:t>supplies</w:t>
      </w:r>
      <w:r w:rsidRPr="00DE1EB8">
        <w:rPr>
          <w:u w:val="single"/>
        </w:rPr>
        <w:t xml:space="preserve"> in early April. Complex steps in the process of </w:t>
      </w:r>
      <w:r w:rsidRPr="00DE1EB8">
        <w:rPr>
          <w:rStyle w:val="Emphasis"/>
        </w:rPr>
        <w:t>isolating</w:t>
      </w:r>
      <w:r w:rsidRPr="00DE1EB8">
        <w:rPr>
          <w:u w:val="single"/>
        </w:rPr>
        <w:t xml:space="preserve">, </w:t>
      </w:r>
      <w:r w:rsidRPr="00DE1EB8">
        <w:rPr>
          <w:rStyle w:val="Emphasis"/>
        </w:rPr>
        <w:t>purifying</w:t>
      </w:r>
      <w:r w:rsidRPr="00DE1EB8">
        <w:rPr>
          <w:u w:val="single"/>
        </w:rPr>
        <w:t xml:space="preserve">, </w:t>
      </w:r>
      <w:r w:rsidRPr="00DE1EB8">
        <w:rPr>
          <w:rStyle w:val="Emphasis"/>
        </w:rPr>
        <w:t>preserving</w:t>
      </w:r>
      <w:r w:rsidRPr="00DE1EB8">
        <w:rPr>
          <w:u w:val="single"/>
        </w:rPr>
        <w:t xml:space="preserve">, </w:t>
      </w:r>
      <w:r w:rsidRPr="00DE1EB8">
        <w:rPr>
          <w:rStyle w:val="Emphasis"/>
        </w:rPr>
        <w:t>storing</w:t>
      </w:r>
      <w:r w:rsidRPr="00DE1EB8">
        <w:rPr>
          <w:u w:val="single"/>
        </w:rPr>
        <w:t xml:space="preserve">, and </w:t>
      </w:r>
      <w:r w:rsidRPr="00DE1EB8">
        <w:rPr>
          <w:rStyle w:val="Emphasis"/>
        </w:rPr>
        <w:t>delivering</w:t>
      </w:r>
      <w:r w:rsidRPr="00DE1EB8">
        <w:rPr>
          <w:u w:val="single"/>
        </w:rPr>
        <w:t xml:space="preserve"> COVID-19 immunizations are each error-prone and </w:t>
      </w:r>
      <w:r w:rsidRPr="00DE1EB8">
        <w:rPr>
          <w:rStyle w:val="Emphasis"/>
        </w:rPr>
        <w:t xml:space="preserve">require long lists of specialized chemicals and machinery. </w:t>
      </w:r>
    </w:p>
    <w:p w14:paraId="67943E68" w14:textId="77777777" w:rsidR="006167EF" w:rsidRPr="00DE1EB8" w:rsidRDefault="006167EF" w:rsidP="006167EF">
      <w:pPr>
        <w:rPr>
          <w:sz w:val="16"/>
        </w:rPr>
      </w:pPr>
      <w:r w:rsidRPr="00E5116B">
        <w:rPr>
          <w:u w:val="single"/>
        </w:rPr>
        <w:t>The world is in the grips now</w:t>
      </w:r>
      <w:r w:rsidRPr="00DE1EB8">
        <w:rPr>
          <w:u w:val="single"/>
        </w:rPr>
        <w:t xml:space="preserve"> </w:t>
      </w:r>
      <w:r w:rsidRPr="00E5116B">
        <w:rPr>
          <w:u w:val="single"/>
        </w:rPr>
        <w:t xml:space="preserve">of </w:t>
      </w:r>
      <w:r w:rsidRPr="00DE1EB8">
        <w:rPr>
          <w:rStyle w:val="Emphasis"/>
          <w:highlight w:val="green"/>
        </w:rPr>
        <w:t xml:space="preserve">pipette </w:t>
      </w:r>
      <w:r w:rsidRPr="00E5116B">
        <w:rPr>
          <w:rStyle w:val="Emphasis"/>
        </w:rPr>
        <w:t>tips</w:t>
      </w:r>
      <w:r w:rsidRPr="00DE1EB8">
        <w:rPr>
          <w:rStyle w:val="Emphasis"/>
        </w:rPr>
        <w:t xml:space="preserve"> </w:t>
      </w:r>
      <w:r w:rsidRPr="00E5116B">
        <w:rPr>
          <w:rStyle w:val="Emphasis"/>
          <w:highlight w:val="green"/>
        </w:rPr>
        <w:t>shortages</w:t>
      </w:r>
      <w:r w:rsidRPr="00DE1EB8">
        <w:rPr>
          <w:sz w:val="16"/>
        </w:rPr>
        <w:t xml:space="preserve">—used to suck out chemicals and viral samples from test tubes in key steps of vaccine making. </w:t>
      </w:r>
      <w:r w:rsidRPr="00DE1EB8">
        <w:rPr>
          <w:rStyle w:val="Emphasis"/>
          <w:highlight w:val="green"/>
        </w:rPr>
        <w:t>Syringes</w:t>
      </w:r>
      <w:r w:rsidRPr="00DE1EB8">
        <w:rPr>
          <w:rStyle w:val="Emphasis"/>
        </w:rPr>
        <w:t xml:space="preserve"> are in short supply</w:t>
      </w:r>
      <w:r w:rsidRPr="00DE1EB8">
        <w:rPr>
          <w:sz w:val="16"/>
        </w:rPr>
        <w:t xml:space="preserve">, prompting vaccinators to toss vaccine supplies for lack of means to administer them. </w:t>
      </w:r>
      <w:r w:rsidRPr="00DE1EB8">
        <w:rPr>
          <w:rStyle w:val="Emphasis"/>
        </w:rPr>
        <w:t xml:space="preserve">The </w:t>
      </w:r>
      <w:r w:rsidRPr="00DE1EB8">
        <w:rPr>
          <w:rStyle w:val="Emphasis"/>
          <w:highlight w:val="green"/>
        </w:rPr>
        <w:t>sterile containers</w:t>
      </w:r>
      <w:r w:rsidRPr="00DE1EB8">
        <w:rPr>
          <w:rStyle w:val="Emphasis"/>
        </w:rPr>
        <w:t xml:space="preserve"> used to hold vaccines are running out</w:t>
      </w:r>
      <w:r w:rsidRPr="00DE1EB8">
        <w:rPr>
          <w:sz w:val="16"/>
        </w:rPr>
        <w:t xml:space="preserve">. From the earliest days of the 2020 pandemic, the sorts of </w:t>
      </w:r>
      <w:r w:rsidRPr="00DE1EB8">
        <w:rPr>
          <w:rStyle w:val="Emphasis"/>
          <w:highlight w:val="green"/>
        </w:rPr>
        <w:t>protective gear</w:t>
      </w:r>
      <w:r w:rsidRPr="00DE1EB8">
        <w:rPr>
          <w:rStyle w:val="Emphasis"/>
        </w:rPr>
        <w:t xml:space="preserve"> and </w:t>
      </w:r>
      <w:r w:rsidRPr="00DE1EB8">
        <w:rPr>
          <w:rStyle w:val="Emphasis"/>
          <w:highlight w:val="green"/>
        </w:rPr>
        <w:t>machinery</w:t>
      </w:r>
      <w:r w:rsidRPr="00DE1EB8">
        <w:rPr>
          <w:u w:val="single"/>
        </w:rPr>
        <w:t xml:space="preserve"> vaccine researchers and makers require have been in </w:t>
      </w:r>
      <w:r w:rsidRPr="00DE1EB8">
        <w:rPr>
          <w:rStyle w:val="Emphasis"/>
        </w:rPr>
        <w:t>short supply,</w:t>
      </w:r>
      <w:r w:rsidRPr="00DE1EB8">
        <w:rPr>
          <w:sz w:val="16"/>
        </w:rPr>
        <w:t xml:space="preserve"> exacerbated by trade tensions between the United States and China. </w:t>
      </w:r>
      <w:r w:rsidRPr="00DE1EB8">
        <w:rPr>
          <w:highlight w:val="green"/>
          <w:u w:val="single"/>
        </w:rPr>
        <w:t>Swabs</w:t>
      </w:r>
      <w:r w:rsidRPr="00DE1EB8">
        <w:rPr>
          <w:u w:val="single"/>
        </w:rPr>
        <w:t xml:space="preserve"> used for </w:t>
      </w:r>
      <w:r w:rsidRPr="00DE1EB8">
        <w:rPr>
          <w:rStyle w:val="Emphasis"/>
        </w:rPr>
        <w:t>COVID-19 testing</w:t>
      </w:r>
      <w:r w:rsidRPr="00DE1EB8">
        <w:rPr>
          <w:sz w:val="16"/>
        </w:rPr>
        <w:t xml:space="preserve"> and all aspects of equipment cleaning in sterile conditions are held up in a grotesque family dispute in Maine. </w:t>
      </w:r>
      <w:r w:rsidRPr="00DE1EB8">
        <w:rPr>
          <w:u w:val="single"/>
        </w:rPr>
        <w:t xml:space="preserve">There aren’t enough </w:t>
      </w:r>
      <w:r w:rsidRPr="00DE1EB8">
        <w:rPr>
          <w:highlight w:val="green"/>
          <w:u w:val="single"/>
        </w:rPr>
        <w:t>centrifuge tubes</w:t>
      </w:r>
      <w:r w:rsidRPr="00DE1EB8">
        <w:rPr>
          <w:sz w:val="16"/>
        </w:rPr>
        <w:t xml:space="preserve"> made worldwide to spin down cell samples. Moderna and Pfizer are constantly scrambling to find the </w:t>
      </w:r>
      <w:r w:rsidRPr="00DE1EB8">
        <w:rPr>
          <w:u w:val="single"/>
        </w:rPr>
        <w:t xml:space="preserve">ingredients used to make the microscopic fatty balls, called </w:t>
      </w:r>
      <w:r w:rsidRPr="00DE1EB8">
        <w:rPr>
          <w:highlight w:val="green"/>
          <w:u w:val="single"/>
        </w:rPr>
        <w:t>liposomes</w:t>
      </w:r>
      <w:r w:rsidRPr="00DE1EB8">
        <w:rPr>
          <w:u w:val="single"/>
        </w:rPr>
        <w:t>, that house the mRNA molecules and carry them safely into the bloodstream</w:t>
      </w:r>
      <w:r w:rsidRPr="00DE1EB8">
        <w:rPr>
          <w:sz w:val="16"/>
        </w:rPr>
        <w:t xml:space="preserve">. Even the </w:t>
      </w:r>
      <w:r w:rsidRPr="00DE1EB8">
        <w:rPr>
          <w:highlight w:val="green"/>
          <w:u w:val="single"/>
        </w:rPr>
        <w:t>nucleic acids</w:t>
      </w:r>
      <w:r w:rsidRPr="00DE1EB8">
        <w:rPr>
          <w:u w:val="single"/>
        </w:rPr>
        <w:t xml:space="preserve"> used to construct mRNA and a long list of </w:t>
      </w:r>
      <w:r w:rsidRPr="00DE1EB8">
        <w:rPr>
          <w:highlight w:val="green"/>
          <w:u w:val="single"/>
        </w:rPr>
        <w:t>special enzymes</w:t>
      </w:r>
      <w:r w:rsidRPr="00DE1EB8">
        <w:rPr>
          <w:sz w:val="16"/>
        </w:rPr>
        <w:t xml:space="preserve"> used to purify those samples </w:t>
      </w:r>
      <w:r w:rsidRPr="00DE1EB8">
        <w:rPr>
          <w:u w:val="single"/>
        </w:rPr>
        <w:t>are in horribly short supply</w:t>
      </w:r>
      <w:r w:rsidRPr="00DE1EB8">
        <w:rPr>
          <w:sz w:val="16"/>
        </w:rPr>
        <w:t xml:space="preserve">, largely because their use overlaps with the manufacture of COVID-19 tests. Because such delicate </w:t>
      </w:r>
      <w:r w:rsidRPr="00DE1EB8">
        <w:rPr>
          <w:highlight w:val="green"/>
          <w:u w:val="single"/>
        </w:rPr>
        <w:t>chemicals and proteins</w:t>
      </w:r>
      <w:r w:rsidRPr="00DE1EB8">
        <w:rPr>
          <w:u w:val="single"/>
        </w:rPr>
        <w:t xml:space="preserve"> must be handled at deep-freeze temperatures and transported swiftly for immediate use, the entire supply chain is vulnerable</w:t>
      </w:r>
      <w:r w:rsidRPr="00DE1EB8">
        <w:rPr>
          <w:sz w:val="16"/>
        </w:rPr>
        <w:t xml:space="preserve"> to the simplest of catastrophes: weather at an airport, a car crash that blocks truck traffic, power outages, or competition for cargo space.</w:t>
      </w:r>
    </w:p>
    <w:p w14:paraId="3D2B18B0" w14:textId="77777777" w:rsidR="006167EF" w:rsidRPr="00DE1EB8" w:rsidRDefault="006167EF" w:rsidP="006167EF">
      <w:pPr>
        <w:rPr>
          <w:rStyle w:val="Emphasis"/>
        </w:rPr>
      </w:pPr>
      <w:r w:rsidRPr="00DE1EB8">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DE1EB8">
        <w:rPr>
          <w:sz w:val="16"/>
        </w:rPr>
        <w:t>Flexsafe</w:t>
      </w:r>
      <w:proofErr w:type="spellEnd"/>
      <w:r w:rsidRPr="00DE1EB8">
        <w:rPr>
          <w:sz w:val="16"/>
        </w:rPr>
        <w:t xml:space="preserve"> RM special bags to hold liquid vaccines in bulk, phosphate-buffered saline solution, Distearoylphosphatidylcholine for liposome-making, 5’ cap for mRNA made by </w:t>
      </w:r>
      <w:proofErr w:type="spellStart"/>
      <w:r w:rsidRPr="00DE1EB8">
        <w:rPr>
          <w:sz w:val="16"/>
        </w:rPr>
        <w:t>TriLink</w:t>
      </w:r>
      <w:proofErr w:type="spellEnd"/>
      <w:r w:rsidRPr="00DE1EB8">
        <w:rPr>
          <w:sz w:val="16"/>
        </w:rPr>
        <w:t xml:space="preserve"> </w:t>
      </w:r>
      <w:proofErr w:type="spellStart"/>
      <w:r w:rsidRPr="00DE1EB8">
        <w:rPr>
          <w:sz w:val="16"/>
        </w:rPr>
        <w:t>BioTechnologies</w:t>
      </w:r>
      <w:proofErr w:type="spellEnd"/>
      <w:r w:rsidRPr="00DE1EB8">
        <w:rPr>
          <w:sz w:val="16"/>
        </w:rPr>
        <w:t>, RNA polymerases—</w:t>
      </w:r>
      <w:r w:rsidRPr="00DE1EB8">
        <w:rPr>
          <w:u w:val="single"/>
        </w:rPr>
        <w:t xml:space="preserve">the </w:t>
      </w:r>
      <w:r w:rsidRPr="00DE1EB8">
        <w:rPr>
          <w:rStyle w:val="Emphasis"/>
        </w:rPr>
        <w:t>list goes on, and on, and on</w:t>
      </w:r>
      <w:r w:rsidRPr="00DE1EB8">
        <w:rPr>
          <w:u w:val="single"/>
        </w:rPr>
        <w:t xml:space="preserve">. As the number of would-be vaccine makers grows, so will </w:t>
      </w:r>
      <w:r w:rsidRPr="00DE1EB8">
        <w:rPr>
          <w:rStyle w:val="Emphasis"/>
        </w:rPr>
        <w:t>demand for thousands of such items,</w:t>
      </w:r>
      <w:r w:rsidRPr="00DE1EB8">
        <w:rPr>
          <w:u w:val="single"/>
        </w:rPr>
        <w:t xml:space="preserve"> putting pressure on companies that are, in many cases, mom-and-pop operations. Worse, pressure on supplies critical for COVID-19 vaccine making is already resulting in a production loss of </w:t>
      </w:r>
      <w:r w:rsidRPr="00DE1EB8">
        <w:rPr>
          <w:rStyle w:val="Emphasis"/>
        </w:rPr>
        <w:t>vital medicines for other diseases.</w:t>
      </w:r>
    </w:p>
    <w:p w14:paraId="395EE9E9" w14:textId="77777777" w:rsidR="006167EF" w:rsidRPr="00DE1EB8" w:rsidRDefault="006167EF" w:rsidP="006167EF"/>
    <w:p w14:paraId="09405E8C" w14:textId="77777777" w:rsidR="006167EF" w:rsidRPr="00DE1EB8" w:rsidRDefault="006167EF" w:rsidP="006167EF">
      <w:pPr>
        <w:pStyle w:val="Heading4"/>
      </w:pPr>
      <w:r w:rsidRPr="00DE1EB8">
        <w:t>Raw materials take years to scaleup.</w:t>
      </w:r>
    </w:p>
    <w:p w14:paraId="0577DE9B" w14:textId="77777777" w:rsidR="006167EF" w:rsidRPr="00DE1EB8" w:rsidRDefault="006167EF" w:rsidP="006167EF">
      <w:r w:rsidRPr="00DE1EB8">
        <w:rPr>
          <w:rStyle w:val="Style13ptBold"/>
        </w:rPr>
        <w:t>Newey et al 21</w:t>
      </w:r>
      <w:r w:rsidRPr="00DE1EB8">
        <w:t xml:space="preserve"> [Sarah Newey</w:t>
      </w:r>
      <w:r w:rsidRPr="00DE1EB8">
        <w:rPr>
          <w:i/>
          <w:iCs/>
        </w:rPr>
        <w:t>;</w:t>
      </w:r>
      <w:r w:rsidRPr="00DE1EB8">
        <w:t> Anne Gulland</w:t>
      </w:r>
      <w:r w:rsidRPr="00DE1EB8">
        <w:rPr>
          <w:i/>
          <w:iCs/>
        </w:rPr>
        <w:t>;</w:t>
      </w:r>
      <w:r w:rsidRPr="00DE1EB8">
        <w:t> Jennifer Rigby, (GLOBAL HEALTH SECURITY CORRESPONDENTS at the telegraph) </w:t>
      </w:r>
      <w:r w:rsidRPr="00DE1EB8">
        <w:rPr>
          <w:i/>
          <w:iCs/>
        </w:rPr>
        <w:t>and</w:t>
      </w:r>
      <w:r w:rsidRPr="00DE1EB8">
        <w:t xml:space="preserve"> Samaan Lateef (Reporting IN INDIA) 6/1/21, Vaccinating the world: the obstacles hindering global rollout – and how to overcome them, Telegraph, </w:t>
      </w:r>
      <w:hyperlink r:id="rId23" w:history="1">
        <w:r w:rsidRPr="00DE1EB8">
          <w:rPr>
            <w:rStyle w:val="Hyperlink"/>
          </w:rPr>
          <w:t>https://www.telegraph.co.uk/global-health/science-and-disease/vaccinating-the-world/</w:t>
        </w:r>
      </w:hyperlink>
      <w:r w:rsidRPr="00DE1EB8">
        <w:t>] Justin</w:t>
      </w:r>
    </w:p>
    <w:p w14:paraId="62A38732" w14:textId="77777777" w:rsidR="006167EF" w:rsidRPr="00DE1EB8" w:rsidRDefault="006167EF" w:rsidP="006167EF">
      <w:pPr>
        <w:rPr>
          <w:sz w:val="16"/>
        </w:rPr>
      </w:pPr>
      <w:r w:rsidRPr="00DE1EB8">
        <w:rPr>
          <w:sz w:val="16"/>
        </w:rPr>
        <w:t xml:space="preserve">But perhaps the strongest argument against waivers is this: in October Moderna, one of the producers of new mRNA vaccines, actually offered an IP waiver. No-one has yet taken it up. Instead, “the biggest obstacle is raw materials,” says Dr Richard </w:t>
      </w:r>
      <w:proofErr w:type="spellStart"/>
      <w:r w:rsidRPr="00DE1EB8">
        <w:rPr>
          <w:sz w:val="16"/>
        </w:rPr>
        <w:t>Torbett</w:t>
      </w:r>
      <w:proofErr w:type="spellEnd"/>
      <w:r w:rsidRPr="00DE1EB8">
        <w:rPr>
          <w:sz w:val="16"/>
        </w:rPr>
        <w:t>, chief executive of the Association of the British Pharmaceutical Industry. “</w:t>
      </w:r>
      <w:r w:rsidRPr="00DE1EB8">
        <w:rPr>
          <w:u w:val="single"/>
        </w:rPr>
        <w:t xml:space="preserve">All of the </w:t>
      </w:r>
      <w:r w:rsidRPr="00DE1EB8">
        <w:rPr>
          <w:highlight w:val="green"/>
          <w:u w:val="single"/>
        </w:rPr>
        <w:t>companies</w:t>
      </w:r>
      <w:r w:rsidRPr="00DE1EB8">
        <w:rPr>
          <w:u w:val="single"/>
        </w:rPr>
        <w:t xml:space="preserve"> are saying </w:t>
      </w:r>
      <w:r w:rsidRPr="00DE1EB8">
        <w:rPr>
          <w:rStyle w:val="Emphasis"/>
        </w:rPr>
        <w:t xml:space="preserve">we </w:t>
      </w:r>
      <w:r w:rsidRPr="00E5116B">
        <w:rPr>
          <w:rStyle w:val="Emphasis"/>
        </w:rPr>
        <w:t xml:space="preserve">could </w:t>
      </w:r>
      <w:r w:rsidRPr="00DE1EB8">
        <w:rPr>
          <w:rStyle w:val="Emphasis"/>
          <w:highlight w:val="green"/>
        </w:rPr>
        <w:t>produce</w:t>
      </w:r>
      <w:r w:rsidRPr="00DE1EB8">
        <w:rPr>
          <w:rStyle w:val="Emphasis"/>
        </w:rPr>
        <w:t xml:space="preserve"> more </w:t>
      </w:r>
      <w:r w:rsidRPr="00DE1EB8">
        <w:rPr>
          <w:rStyle w:val="Emphasis"/>
          <w:highlight w:val="green"/>
        </w:rPr>
        <w:t>if we</w:t>
      </w:r>
      <w:r w:rsidRPr="00DE1EB8">
        <w:rPr>
          <w:rStyle w:val="Emphasis"/>
        </w:rPr>
        <w:t xml:space="preserve"> only </w:t>
      </w:r>
      <w:r w:rsidRPr="00DE1EB8">
        <w:rPr>
          <w:rStyle w:val="Emphasis"/>
          <w:highlight w:val="green"/>
        </w:rPr>
        <w:t xml:space="preserve">had </w:t>
      </w:r>
      <w:r w:rsidRPr="00E5116B">
        <w:rPr>
          <w:rStyle w:val="Emphasis"/>
        </w:rPr>
        <w:t>more</w:t>
      </w:r>
      <w:r w:rsidRPr="00DE1EB8">
        <w:rPr>
          <w:rStyle w:val="Emphasis"/>
        </w:rPr>
        <w:t xml:space="preserve"> glass </w:t>
      </w:r>
      <w:r w:rsidRPr="00DE1EB8">
        <w:rPr>
          <w:rStyle w:val="Emphasis"/>
          <w:highlight w:val="green"/>
        </w:rPr>
        <w:t>vials</w:t>
      </w:r>
      <w:r w:rsidRPr="00DE1EB8">
        <w:rPr>
          <w:rStyle w:val="Emphasis"/>
        </w:rPr>
        <w:t xml:space="preserve">, or </w:t>
      </w:r>
      <w:r w:rsidRPr="00DE1EB8">
        <w:rPr>
          <w:rStyle w:val="Emphasis"/>
          <w:highlight w:val="green"/>
        </w:rPr>
        <w:t>filters, or bio bags</w:t>
      </w:r>
      <w:r w:rsidRPr="00DE1EB8">
        <w:rPr>
          <w:sz w:val="16"/>
        </w:rPr>
        <w:t xml:space="preserve">.” Again, this is a daunting challenge – </w:t>
      </w:r>
      <w:r w:rsidRPr="00E5116B">
        <w:rPr>
          <w:u w:val="single"/>
        </w:rPr>
        <w:t xml:space="preserve">the </w:t>
      </w:r>
      <w:r w:rsidRPr="00E5116B">
        <w:rPr>
          <w:rStyle w:val="Emphasis"/>
        </w:rPr>
        <w:t>Pfizer vaccine</w:t>
      </w:r>
      <w:r w:rsidRPr="00E5116B">
        <w:rPr>
          <w:u w:val="single"/>
        </w:rPr>
        <w:t xml:space="preserve">, for example, has </w:t>
      </w:r>
      <w:r w:rsidRPr="00DE1EB8">
        <w:rPr>
          <w:rStyle w:val="Emphasis"/>
          <w:highlight w:val="green"/>
        </w:rPr>
        <w:t xml:space="preserve">260 ingredients </w:t>
      </w:r>
      <w:r w:rsidRPr="00E5116B">
        <w:rPr>
          <w:rStyle w:val="Emphasis"/>
        </w:rPr>
        <w:t xml:space="preserve">that come </w:t>
      </w:r>
      <w:r w:rsidRPr="00DE1EB8">
        <w:rPr>
          <w:rStyle w:val="Emphasis"/>
          <w:highlight w:val="green"/>
        </w:rPr>
        <w:t>from 60 companies in 19</w:t>
      </w:r>
      <w:r w:rsidRPr="00DE1EB8">
        <w:rPr>
          <w:rStyle w:val="Emphasis"/>
        </w:rPr>
        <w:t xml:space="preserve"> different </w:t>
      </w:r>
      <w:r w:rsidRPr="00DE1EB8">
        <w:rPr>
          <w:rStyle w:val="Emphasis"/>
          <w:highlight w:val="green"/>
        </w:rPr>
        <w:t>countries</w:t>
      </w:r>
      <w:r w:rsidRPr="00DE1EB8">
        <w:rPr>
          <w:u w:val="single"/>
        </w:rPr>
        <w:t xml:space="preserve">. Many of </w:t>
      </w:r>
      <w:r w:rsidRPr="00E5116B">
        <w:rPr>
          <w:u w:val="single"/>
        </w:rPr>
        <w:t xml:space="preserve">these products are </w:t>
      </w:r>
      <w:r w:rsidRPr="00E5116B">
        <w:rPr>
          <w:rStyle w:val="Emphasis"/>
        </w:rPr>
        <w:t xml:space="preserve">highly specialised and it will </w:t>
      </w:r>
      <w:r w:rsidRPr="00DE1EB8">
        <w:rPr>
          <w:rStyle w:val="Emphasis"/>
          <w:highlight w:val="green"/>
        </w:rPr>
        <w:t>take</w:t>
      </w:r>
      <w:r w:rsidRPr="00DE1EB8">
        <w:rPr>
          <w:rStyle w:val="Emphasis"/>
        </w:rPr>
        <w:t xml:space="preserve"> many months, perhaps </w:t>
      </w:r>
      <w:r w:rsidRPr="00DE1EB8">
        <w:rPr>
          <w:rStyle w:val="Emphasis"/>
          <w:highlight w:val="green"/>
        </w:rPr>
        <w:t>years</w:t>
      </w:r>
      <w:r w:rsidRPr="00E5116B">
        <w:rPr>
          <w:rStyle w:val="Emphasis"/>
        </w:rPr>
        <w:t>, to ramp production of</w:t>
      </w:r>
      <w:r w:rsidRPr="00DE1EB8">
        <w:rPr>
          <w:sz w:val="16"/>
        </w:rPr>
        <w:t xml:space="preserve"> them up. “</w:t>
      </w:r>
      <w:r w:rsidRPr="00DE1EB8">
        <w:rPr>
          <w:u w:val="single"/>
        </w:rPr>
        <w:t xml:space="preserve">We’re very likely to see </w:t>
      </w:r>
      <w:r w:rsidRPr="00DE1EB8">
        <w:rPr>
          <w:rStyle w:val="Emphasis"/>
          <w:highlight w:val="green"/>
        </w:rPr>
        <w:t>continued shortages</w:t>
      </w:r>
      <w:r w:rsidRPr="00DE1EB8">
        <w:rPr>
          <w:rStyle w:val="Emphasis"/>
        </w:rPr>
        <w:t xml:space="preserve"> that </w:t>
      </w:r>
      <w:r w:rsidRPr="00DE1EB8">
        <w:rPr>
          <w:rStyle w:val="Emphasis"/>
          <w:highlight w:val="green"/>
        </w:rPr>
        <w:t>set back</w:t>
      </w:r>
      <w:r w:rsidRPr="00DE1EB8">
        <w:rPr>
          <w:rStyle w:val="Emphasis"/>
        </w:rPr>
        <w:t xml:space="preserve"> some of the vaccine </w:t>
      </w:r>
      <w:r w:rsidRPr="00DE1EB8">
        <w:rPr>
          <w:rStyle w:val="Emphasis"/>
          <w:highlight w:val="green"/>
        </w:rPr>
        <w:t>producers</w:t>
      </w:r>
      <w:r w:rsidRPr="00DE1EB8">
        <w:rPr>
          <w:rStyle w:val="Emphasis"/>
        </w:rPr>
        <w:t xml:space="preserve"> for several months</w:t>
      </w:r>
      <w:r w:rsidRPr="00DE1EB8">
        <w:rPr>
          <w:sz w:val="16"/>
        </w:rPr>
        <w:t xml:space="preserve">,” says Rasmus </w:t>
      </w:r>
      <w:proofErr w:type="spellStart"/>
      <w:r w:rsidRPr="00DE1EB8">
        <w:rPr>
          <w:sz w:val="16"/>
        </w:rPr>
        <w:t>Bech</w:t>
      </w:r>
      <w:proofErr w:type="spellEnd"/>
      <w:r w:rsidRPr="00DE1EB8">
        <w:rPr>
          <w:sz w:val="16"/>
        </w:rPr>
        <w:t xml:space="preserve"> Hansen, chief executive of </w:t>
      </w:r>
      <w:proofErr w:type="spellStart"/>
      <w:r w:rsidRPr="00DE1EB8">
        <w:rPr>
          <w:sz w:val="16"/>
        </w:rPr>
        <w:t>Airfinity</w:t>
      </w:r>
      <w:proofErr w:type="spellEnd"/>
      <w:r w:rsidRPr="00DE1EB8">
        <w:rPr>
          <w:sz w:val="16"/>
        </w:rPr>
        <w:t>, adding that it is becoming harder for manufacturers with new jabs to secure the needed supplies – CureVac is already facing this problem, for example. The third challenge is perhaps harder to tackle</w:t>
      </w:r>
      <w:r w:rsidRPr="00E5116B">
        <w:rPr>
          <w:sz w:val="16"/>
        </w:rPr>
        <w:t xml:space="preserve">. </w:t>
      </w:r>
      <w:r w:rsidRPr="00E5116B">
        <w:rPr>
          <w:u w:val="single"/>
        </w:rPr>
        <w:t xml:space="preserve">Vaccines are </w:t>
      </w:r>
      <w:r w:rsidRPr="00E5116B">
        <w:rPr>
          <w:rStyle w:val="Emphasis"/>
        </w:rPr>
        <w:t>biological products and</w:t>
      </w:r>
      <w:r w:rsidRPr="00DE1EB8">
        <w:rPr>
          <w:rStyle w:val="Emphasis"/>
        </w:rPr>
        <w:t xml:space="preserve"> the manufacturing process does not always go smoothly</w:t>
      </w:r>
      <w:r w:rsidRPr="00DE1EB8">
        <w:rPr>
          <w:sz w:val="16"/>
        </w:rPr>
        <w:t xml:space="preserve">. According to </w:t>
      </w:r>
      <w:proofErr w:type="spellStart"/>
      <w:r w:rsidRPr="00DE1EB8">
        <w:rPr>
          <w:sz w:val="16"/>
        </w:rPr>
        <w:t>Airfinity</w:t>
      </w:r>
      <w:proofErr w:type="spellEnd"/>
      <w:r w:rsidRPr="00DE1EB8">
        <w:rPr>
          <w:sz w:val="16"/>
        </w:rPr>
        <w:t xml:space="preserve">, 1.73bn doses have been distributed worldwide, far short of the 4.5bn initially projected by big pharma. An overambitious manufacturing target is largely to blame for the gap. </w:t>
      </w:r>
      <w:hyperlink r:id="rId24" w:history="1">
        <w:r w:rsidRPr="00DE1EB8">
          <w:rPr>
            <w:sz w:val="16"/>
          </w:rPr>
          <w:t>AstraZeneca’s row with Europe</w:t>
        </w:r>
      </w:hyperlink>
      <w:r w:rsidRPr="00DE1EB8">
        <w:rPr>
          <w:sz w:val="16"/>
        </w:rPr>
        <w:t xml:space="preserve">, for instance, was triggered by a lower yield at factories than hoped. Meanwhile Russia has produced only around 42m doses – compared to 400m from AstraZeneca and Pfizer – amid difficulties producing the second dose of Sputnik V, which uses different adenoviruses in the first and second shot. </w:t>
      </w:r>
    </w:p>
    <w:p w14:paraId="36866D6B" w14:textId="77777777" w:rsidR="006167EF" w:rsidRPr="00DE1EB8" w:rsidRDefault="006167EF" w:rsidP="006167EF"/>
    <w:p w14:paraId="5E207D0F" w14:textId="77777777" w:rsidR="006167EF" w:rsidRPr="00DE1EB8" w:rsidRDefault="006167EF" w:rsidP="006167EF">
      <w:pPr>
        <w:pStyle w:val="Heading4"/>
      </w:pPr>
      <w:r w:rsidRPr="00DE1EB8">
        <w:t xml:space="preserve">The aff causes a </w:t>
      </w:r>
      <w:r w:rsidRPr="00DE1EB8">
        <w:rPr>
          <w:u w:val="single"/>
        </w:rPr>
        <w:t>scramble</w:t>
      </w:r>
      <w:r w:rsidRPr="00DE1EB8">
        <w:t xml:space="preserve"> for limited resources by manufacturers with </w:t>
      </w:r>
      <w:r w:rsidRPr="00DE1EB8">
        <w:rPr>
          <w:u w:val="single"/>
        </w:rPr>
        <w:t>no experience</w:t>
      </w:r>
      <w:r w:rsidRPr="00DE1EB8">
        <w:t xml:space="preserve"> – </w:t>
      </w:r>
      <w:r w:rsidRPr="00DE1EB8">
        <w:rPr>
          <w:u w:val="single"/>
        </w:rPr>
        <w:t>turns case</w:t>
      </w:r>
      <w:r w:rsidRPr="00DE1EB8">
        <w:t>.</w:t>
      </w:r>
    </w:p>
    <w:p w14:paraId="1F6A8477" w14:textId="77777777" w:rsidR="006167EF" w:rsidRPr="00DE1EB8" w:rsidRDefault="006167EF" w:rsidP="006167EF">
      <w:r w:rsidRPr="00DE1EB8">
        <w:rPr>
          <w:rStyle w:val="Style13ptBold"/>
        </w:rPr>
        <w:t>Breuninger 21</w:t>
      </w:r>
      <w:r w:rsidRPr="00DE1EB8">
        <w:t xml:space="preserve"> [Kevin; Specialist at CNBC; “Pfizer CEO opposes U.S. call to waive Covid vaccine patents, cites manufacturing and safety issues,” CNBC; 5/7/21; </w:t>
      </w:r>
      <w:hyperlink r:id="rId25" w:history="1">
        <w:r w:rsidRPr="00DE1EB8">
          <w:rPr>
            <w:rStyle w:val="Hyperlink"/>
          </w:rPr>
          <w:t>https://www.cnbc.com/2021/05/07/pfizer-ceo-biden-backed-covid-vaccine-patent-waiver-will-cause-problems.html</w:t>
        </w:r>
      </w:hyperlink>
      <w:r w:rsidRPr="00DE1EB8">
        <w:t>] Justin</w:t>
      </w:r>
    </w:p>
    <w:p w14:paraId="54687ECE" w14:textId="77777777" w:rsidR="006167EF" w:rsidRPr="00DE1EB8" w:rsidRDefault="006167EF" w:rsidP="006167EF">
      <w:pPr>
        <w:rPr>
          <w:sz w:val="16"/>
        </w:rPr>
      </w:pPr>
      <w:r w:rsidRPr="00DE1EB8">
        <w:rPr>
          <w:sz w:val="16"/>
        </w:rPr>
        <w:t xml:space="preserve">“Currently, infrastructure is not the bottleneck for us manufacturing faster,” </w:t>
      </w:r>
      <w:proofErr w:type="spellStart"/>
      <w:r w:rsidRPr="00DE1EB8">
        <w:rPr>
          <w:sz w:val="16"/>
        </w:rPr>
        <w:t>Bourla</w:t>
      </w:r>
      <w:proofErr w:type="spellEnd"/>
      <w:r w:rsidRPr="00DE1EB8">
        <w:rPr>
          <w:sz w:val="16"/>
        </w:rPr>
        <w:t xml:space="preserve"> wrote in a dear colleague letter posted on LinkedIn. “</w:t>
      </w:r>
      <w:r w:rsidRPr="00DE1EB8">
        <w:rPr>
          <w:u w:val="single"/>
        </w:rPr>
        <w:t xml:space="preserve">The </w:t>
      </w:r>
      <w:r w:rsidRPr="00DE1EB8">
        <w:rPr>
          <w:highlight w:val="green"/>
          <w:u w:val="single"/>
        </w:rPr>
        <w:t>restriction is</w:t>
      </w:r>
      <w:r w:rsidRPr="00DE1EB8">
        <w:rPr>
          <w:u w:val="single"/>
        </w:rPr>
        <w:t xml:space="preserve"> the </w:t>
      </w:r>
      <w:r w:rsidRPr="00DE1EB8">
        <w:rPr>
          <w:rStyle w:val="Emphasis"/>
          <w:highlight w:val="green"/>
        </w:rPr>
        <w:t>scarcity of</w:t>
      </w:r>
      <w:r w:rsidRPr="00DE1EB8">
        <w:rPr>
          <w:rStyle w:val="Emphasis"/>
        </w:rPr>
        <w:t xml:space="preserve"> highly specialized raw </w:t>
      </w:r>
      <w:r w:rsidRPr="00DE1EB8">
        <w:rPr>
          <w:rStyle w:val="Emphasis"/>
          <w:highlight w:val="green"/>
        </w:rPr>
        <w:t>materials</w:t>
      </w:r>
      <w:r w:rsidRPr="00DE1EB8">
        <w:rPr>
          <w:u w:val="single"/>
        </w:rPr>
        <w:t xml:space="preserve"> needed to produce our vaccine</w:t>
      </w:r>
      <w:r w:rsidRPr="00DE1EB8">
        <w:rPr>
          <w:sz w:val="16"/>
        </w:rPr>
        <w:t>.”</w:t>
      </w:r>
    </w:p>
    <w:p w14:paraId="47D579CE" w14:textId="77777777" w:rsidR="006167EF" w:rsidRPr="00DE1EB8" w:rsidRDefault="006167EF" w:rsidP="006167EF">
      <w:pPr>
        <w:rPr>
          <w:rStyle w:val="Emphasis"/>
        </w:rPr>
      </w:pPr>
      <w:r w:rsidRPr="00DE1EB8">
        <w:rPr>
          <w:sz w:val="16"/>
        </w:rPr>
        <w:t xml:space="preserve">Pfizer’s vaccine requires 280 different materials and components that are sourced from 19 countries around the world, </w:t>
      </w:r>
      <w:proofErr w:type="spellStart"/>
      <w:r w:rsidRPr="00DE1EB8">
        <w:rPr>
          <w:sz w:val="16"/>
        </w:rPr>
        <w:t>Bourla</w:t>
      </w:r>
      <w:proofErr w:type="spellEnd"/>
      <w:r w:rsidRPr="00DE1EB8">
        <w:rPr>
          <w:sz w:val="16"/>
        </w:rPr>
        <w:t xml:space="preserve"> said. He contended that without patent protections, </w:t>
      </w:r>
      <w:r w:rsidRPr="00DE1EB8">
        <w:rPr>
          <w:highlight w:val="green"/>
          <w:u w:val="single"/>
        </w:rPr>
        <w:t>entities with</w:t>
      </w:r>
      <w:r w:rsidRPr="00DE1EB8">
        <w:rPr>
          <w:u w:val="single"/>
        </w:rPr>
        <w:t xml:space="preserve"> much </w:t>
      </w:r>
      <w:r w:rsidRPr="00DE1EB8">
        <w:rPr>
          <w:rStyle w:val="Emphasis"/>
          <w:highlight w:val="green"/>
        </w:rPr>
        <w:t>less experienced than Pfizer</w:t>
      </w:r>
      <w:r w:rsidRPr="00DE1EB8">
        <w:rPr>
          <w:rStyle w:val="Emphasis"/>
        </w:rPr>
        <w:t xml:space="preserve"> at manufacturing vaccines will </w:t>
      </w:r>
      <w:r w:rsidRPr="00DE1EB8">
        <w:rPr>
          <w:rStyle w:val="Emphasis"/>
          <w:highlight w:val="green"/>
        </w:rPr>
        <w:t xml:space="preserve">start competing </w:t>
      </w:r>
      <w:r w:rsidRPr="00E5116B">
        <w:rPr>
          <w:rStyle w:val="Emphasis"/>
        </w:rPr>
        <w:t>for the same ingredients.</w:t>
      </w:r>
    </w:p>
    <w:p w14:paraId="63AEACEC" w14:textId="77777777" w:rsidR="006167EF" w:rsidRPr="00E5116B" w:rsidRDefault="006167EF" w:rsidP="006167EF">
      <w:pPr>
        <w:rPr>
          <w:sz w:val="16"/>
        </w:rPr>
      </w:pPr>
      <w:r w:rsidRPr="00DE1EB8">
        <w:rPr>
          <w:sz w:val="16"/>
        </w:rPr>
        <w:t xml:space="preserve">“Right now, </w:t>
      </w:r>
      <w:r w:rsidRPr="00DE1EB8">
        <w:rPr>
          <w:u w:val="single"/>
        </w:rPr>
        <w:t xml:space="preserve">virtually every single gram of raw material produced is </w:t>
      </w:r>
      <w:r w:rsidRPr="00DE1EB8">
        <w:rPr>
          <w:rStyle w:val="Emphasis"/>
        </w:rPr>
        <w:t>shipped immediately into our manufacturing facilities</w:t>
      </w:r>
      <w:r w:rsidRPr="00DE1EB8">
        <w:rPr>
          <w:u w:val="single"/>
        </w:rPr>
        <w:t xml:space="preserve"> and is converted immediately and reliably to vaccines</w:t>
      </w:r>
      <w:r w:rsidRPr="00DE1EB8">
        <w:rPr>
          <w:sz w:val="16"/>
        </w:rPr>
        <w:t xml:space="preserve"> that are shipped immediately around the world,” </w:t>
      </w:r>
      <w:proofErr w:type="spellStart"/>
      <w:r w:rsidRPr="00DE1EB8">
        <w:rPr>
          <w:sz w:val="16"/>
        </w:rPr>
        <w:t>Bourla</w:t>
      </w:r>
      <w:proofErr w:type="spellEnd"/>
      <w:r w:rsidRPr="00DE1EB8">
        <w:rPr>
          <w:sz w:val="16"/>
        </w:rPr>
        <w:t xml:space="preserve"> </w:t>
      </w:r>
      <w:r w:rsidRPr="00E5116B">
        <w:rPr>
          <w:sz w:val="16"/>
        </w:rPr>
        <w:t>wrote.</w:t>
      </w:r>
    </w:p>
    <w:p w14:paraId="3F2CD8D0" w14:textId="77777777" w:rsidR="006167EF" w:rsidRPr="00E5116B" w:rsidRDefault="006167EF" w:rsidP="006167EF">
      <w:pPr>
        <w:rPr>
          <w:sz w:val="16"/>
        </w:rPr>
      </w:pPr>
      <w:r w:rsidRPr="00E5116B">
        <w:rPr>
          <w:sz w:val="16"/>
        </w:rPr>
        <w:t xml:space="preserve">He predicted that the proposed </w:t>
      </w:r>
      <w:r w:rsidRPr="00E5116B">
        <w:rPr>
          <w:u w:val="single"/>
        </w:rPr>
        <w:t>waiver</w:t>
      </w:r>
      <w:r w:rsidRPr="00E5116B">
        <w:rPr>
          <w:sz w:val="16"/>
        </w:rPr>
        <w:t xml:space="preserve"> “threatens to disrupt the flow of raw materials.”</w:t>
      </w:r>
    </w:p>
    <w:p w14:paraId="36867FCD" w14:textId="77777777" w:rsidR="006167EF" w:rsidRPr="00DE1EB8" w:rsidRDefault="006167EF" w:rsidP="006167EF">
      <w:pPr>
        <w:rPr>
          <w:sz w:val="16"/>
        </w:rPr>
      </w:pPr>
      <w:r w:rsidRPr="00E5116B">
        <w:rPr>
          <w:sz w:val="16"/>
        </w:rPr>
        <w:t xml:space="preserve">“It will </w:t>
      </w:r>
      <w:r w:rsidRPr="00E5116B">
        <w:rPr>
          <w:u w:val="single"/>
        </w:rPr>
        <w:t xml:space="preserve">unleash a </w:t>
      </w:r>
      <w:r w:rsidRPr="00DE1EB8">
        <w:rPr>
          <w:rStyle w:val="Emphasis"/>
          <w:highlight w:val="green"/>
        </w:rPr>
        <w:t>scramble for</w:t>
      </w:r>
      <w:r w:rsidRPr="00DE1EB8">
        <w:rPr>
          <w:rStyle w:val="Emphasis"/>
        </w:rPr>
        <w:t xml:space="preserve"> the </w:t>
      </w:r>
      <w:r w:rsidRPr="00DE1EB8">
        <w:rPr>
          <w:rStyle w:val="Emphasis"/>
          <w:highlight w:val="green"/>
        </w:rPr>
        <w:t>critical inputs</w:t>
      </w:r>
      <w:r w:rsidRPr="00DE1EB8">
        <w:rPr>
          <w:rStyle w:val="Emphasis"/>
        </w:rPr>
        <w:t xml:space="preserve"> we require in order to make a safe and effective vaccine</w:t>
      </w:r>
      <w:r w:rsidRPr="00DE1EB8">
        <w:rPr>
          <w:sz w:val="16"/>
        </w:rPr>
        <w:t xml:space="preserve">,” </w:t>
      </w:r>
      <w:proofErr w:type="spellStart"/>
      <w:r w:rsidRPr="00DE1EB8">
        <w:rPr>
          <w:sz w:val="16"/>
        </w:rPr>
        <w:t>Bourla</w:t>
      </w:r>
      <w:proofErr w:type="spellEnd"/>
      <w:r w:rsidRPr="00DE1EB8">
        <w:rPr>
          <w:sz w:val="16"/>
        </w:rPr>
        <w:t xml:space="preserve"> wrote.</w:t>
      </w:r>
    </w:p>
    <w:p w14:paraId="60E1A5F3" w14:textId="77777777" w:rsidR="006167EF" w:rsidRPr="00DE1EB8" w:rsidRDefault="006167EF" w:rsidP="006167EF">
      <w:pPr>
        <w:rPr>
          <w:sz w:val="16"/>
        </w:rPr>
      </w:pPr>
      <w:r w:rsidRPr="00DE1EB8">
        <w:rPr>
          <w:sz w:val="16"/>
        </w:rPr>
        <w:t>“</w:t>
      </w:r>
      <w:r w:rsidRPr="00DE1EB8">
        <w:rPr>
          <w:highlight w:val="green"/>
          <w:u w:val="single"/>
        </w:rPr>
        <w:t>Entities with</w:t>
      </w:r>
      <w:r w:rsidRPr="00DE1EB8">
        <w:rPr>
          <w:u w:val="single"/>
        </w:rPr>
        <w:t xml:space="preserve"> little </w:t>
      </w:r>
      <w:r w:rsidRPr="00DE1EB8">
        <w:rPr>
          <w:highlight w:val="green"/>
          <w:u w:val="single"/>
        </w:rPr>
        <w:t>or no experience</w:t>
      </w:r>
      <w:r w:rsidRPr="00DE1EB8">
        <w:rPr>
          <w:sz w:val="16"/>
        </w:rPr>
        <w:t xml:space="preserve"> in manufacturing vaccines </w:t>
      </w:r>
      <w:r w:rsidRPr="00DE1EB8">
        <w:rPr>
          <w:u w:val="single"/>
        </w:rPr>
        <w:t xml:space="preserve">are </w:t>
      </w:r>
      <w:r w:rsidRPr="00E5116B">
        <w:rPr>
          <w:u w:val="single"/>
        </w:rPr>
        <w:t xml:space="preserve">likely to </w:t>
      </w:r>
      <w:r w:rsidRPr="00DE1EB8">
        <w:rPr>
          <w:highlight w:val="green"/>
          <w:u w:val="single"/>
        </w:rPr>
        <w:t>chase</w:t>
      </w:r>
      <w:r w:rsidRPr="00DE1EB8">
        <w:rPr>
          <w:u w:val="single"/>
        </w:rPr>
        <w:t xml:space="preserve"> the very </w:t>
      </w:r>
      <w:r w:rsidRPr="00DE1EB8">
        <w:rPr>
          <w:highlight w:val="green"/>
          <w:u w:val="single"/>
        </w:rPr>
        <w:t>raw materials we require</w:t>
      </w:r>
      <w:r w:rsidRPr="00DE1EB8">
        <w:rPr>
          <w:u w:val="single"/>
        </w:rPr>
        <w:t xml:space="preserve"> to scale our production, </w:t>
      </w:r>
      <w:r w:rsidRPr="00DE1EB8">
        <w:rPr>
          <w:rStyle w:val="Emphasis"/>
          <w:highlight w:val="green"/>
        </w:rPr>
        <w:t>putting</w:t>
      </w:r>
      <w:r w:rsidRPr="00DE1EB8">
        <w:rPr>
          <w:rStyle w:val="Emphasis"/>
        </w:rPr>
        <w:t xml:space="preserve"> the safety and security of </w:t>
      </w:r>
      <w:r w:rsidRPr="00DE1EB8">
        <w:rPr>
          <w:rStyle w:val="Emphasis"/>
          <w:highlight w:val="green"/>
        </w:rPr>
        <w:t>all at risk</w:t>
      </w:r>
      <w:r w:rsidRPr="00DE1EB8">
        <w:rPr>
          <w:sz w:val="16"/>
        </w:rPr>
        <w:t>,” the CEO wrote.</w:t>
      </w:r>
    </w:p>
    <w:p w14:paraId="4BA84A3F" w14:textId="77777777" w:rsidR="006167EF" w:rsidRPr="00DE1EB8" w:rsidRDefault="006167EF" w:rsidP="006167EF">
      <w:pPr>
        <w:rPr>
          <w:sz w:val="16"/>
        </w:rPr>
      </w:pPr>
    </w:p>
    <w:p w14:paraId="12352D1A" w14:textId="77777777" w:rsidR="006167EF" w:rsidRPr="00DE1EB8" w:rsidRDefault="006167EF" w:rsidP="006167EF">
      <w:pPr>
        <w:pStyle w:val="Heading4"/>
      </w:pPr>
      <w:r w:rsidRPr="00DE1EB8">
        <w:t xml:space="preserve">Prevents </w:t>
      </w:r>
      <w:r w:rsidRPr="00DE1EB8">
        <w:rPr>
          <w:u w:val="single"/>
        </w:rPr>
        <w:t>distribution</w:t>
      </w:r>
      <w:r w:rsidRPr="00DE1EB8">
        <w:t xml:space="preserve">---causes </w:t>
      </w:r>
      <w:r w:rsidRPr="00DE1EB8">
        <w:rPr>
          <w:u w:val="single"/>
        </w:rPr>
        <w:t>vaccine hesitancy</w:t>
      </w:r>
      <w:r w:rsidRPr="00DE1EB8">
        <w:t>.</w:t>
      </w:r>
    </w:p>
    <w:p w14:paraId="1D100C99" w14:textId="77777777" w:rsidR="006167EF" w:rsidRPr="00DE1EB8" w:rsidRDefault="006167EF" w:rsidP="006167EF">
      <w:r w:rsidRPr="00DE1EB8">
        <w:rPr>
          <w:rStyle w:val="Style13ptBold"/>
        </w:rPr>
        <w:t>Newey et al 21</w:t>
      </w:r>
      <w:r w:rsidRPr="00DE1EB8">
        <w:t xml:space="preserve"> [Sarah Newey</w:t>
      </w:r>
      <w:r w:rsidRPr="00DE1EB8">
        <w:rPr>
          <w:i/>
          <w:iCs/>
        </w:rPr>
        <w:t>;</w:t>
      </w:r>
      <w:r w:rsidRPr="00DE1EB8">
        <w:t> Anne Gulland</w:t>
      </w:r>
      <w:r w:rsidRPr="00DE1EB8">
        <w:rPr>
          <w:i/>
          <w:iCs/>
        </w:rPr>
        <w:t>;</w:t>
      </w:r>
      <w:r w:rsidRPr="00DE1EB8">
        <w:t> Jennifer Rigby, (GLOBAL HEALTH SECURITY CORRESPONDENTS at the telegraph) </w:t>
      </w:r>
      <w:r w:rsidRPr="00DE1EB8">
        <w:rPr>
          <w:i/>
          <w:iCs/>
        </w:rPr>
        <w:t>and</w:t>
      </w:r>
      <w:r w:rsidRPr="00DE1EB8">
        <w:t xml:space="preserve"> Samaan Lateef (Reporting IN INDIA) 6/1/21, Vaccinating the world: the obstacles hindering global rollout – and how to overcome them, Telegraph, </w:t>
      </w:r>
      <w:hyperlink r:id="rId26" w:history="1">
        <w:r w:rsidRPr="00DE1EB8">
          <w:rPr>
            <w:rStyle w:val="Hyperlink"/>
          </w:rPr>
          <w:t>https://www.telegraph.co.uk/global-health/science-and-disease/vaccinating-the-world/</w:t>
        </w:r>
      </w:hyperlink>
      <w:r w:rsidRPr="00DE1EB8">
        <w:t>] Justin</w:t>
      </w:r>
    </w:p>
    <w:p w14:paraId="0BC00E5F" w14:textId="77777777" w:rsidR="006167EF" w:rsidRPr="00DE1EB8" w:rsidRDefault="006167EF" w:rsidP="006167EF">
      <w:pPr>
        <w:rPr>
          <w:sz w:val="16"/>
        </w:rPr>
      </w:pPr>
      <w:hyperlink r:id="rId27" w:history="1">
        <w:r w:rsidRPr="00DE1EB8">
          <w:rPr>
            <w:u w:val="single"/>
          </w:rPr>
          <w:t>Vacc</w:t>
        </w:r>
        <w:r w:rsidRPr="00DE1EB8">
          <w:rPr>
            <w:rStyle w:val="Emphasis"/>
          </w:rPr>
          <w:t xml:space="preserve">ine </w:t>
        </w:r>
        <w:r w:rsidRPr="00DE1EB8">
          <w:rPr>
            <w:rStyle w:val="Emphasis"/>
            <w:highlight w:val="green"/>
          </w:rPr>
          <w:t>hesitancy</w:t>
        </w:r>
        <w:r w:rsidRPr="00DE1EB8">
          <w:rPr>
            <w:rStyle w:val="Emphasis"/>
          </w:rPr>
          <w:t xml:space="preserve"> has also </w:t>
        </w:r>
        <w:r w:rsidRPr="00DE1EB8">
          <w:rPr>
            <w:rStyle w:val="Emphasis"/>
            <w:highlight w:val="green"/>
          </w:rPr>
          <w:t>reared its head</w:t>
        </w:r>
      </w:hyperlink>
      <w:r w:rsidRPr="00DE1EB8">
        <w:rPr>
          <w:u w:val="single"/>
        </w:rPr>
        <w:t xml:space="preserve">, with </w:t>
      </w:r>
      <w:r w:rsidRPr="00DE1EB8">
        <w:rPr>
          <w:highlight w:val="green"/>
          <w:u w:val="single"/>
        </w:rPr>
        <w:t>concerns around</w:t>
      </w:r>
      <w:r w:rsidRPr="00DE1EB8">
        <w:rPr>
          <w:u w:val="single"/>
        </w:rPr>
        <w:t xml:space="preserve"> </w:t>
      </w:r>
      <w:r w:rsidRPr="00DE1EB8">
        <w:rPr>
          <w:rStyle w:val="Emphasis"/>
        </w:rPr>
        <w:t xml:space="preserve">rare blood </w:t>
      </w:r>
      <w:r w:rsidRPr="00DE1EB8">
        <w:rPr>
          <w:rStyle w:val="Emphasis"/>
          <w:highlight w:val="green"/>
        </w:rPr>
        <w:t>clots</w:t>
      </w:r>
      <w:r w:rsidRPr="00DE1EB8">
        <w:rPr>
          <w:rStyle w:val="Emphasis"/>
        </w:rPr>
        <w:t xml:space="preserve"> linked to the AstraZeneca and J&amp;J vaccines </w:t>
      </w:r>
      <w:r w:rsidRPr="00DE1EB8">
        <w:rPr>
          <w:rStyle w:val="Emphasis"/>
          <w:highlight w:val="green"/>
        </w:rPr>
        <w:t>hitting public confidence</w:t>
      </w:r>
      <w:r w:rsidRPr="00DE1EB8">
        <w:rPr>
          <w:rStyle w:val="Emphasis"/>
        </w:rPr>
        <w:t xml:space="preserve"> in Africa</w:t>
      </w:r>
      <w:r w:rsidRPr="00DE1EB8">
        <w:rPr>
          <w:sz w:val="16"/>
        </w:rPr>
        <w:t xml:space="preserve">. The </w:t>
      </w:r>
      <w:r w:rsidRPr="00DE1EB8">
        <w:rPr>
          <w:u w:val="single"/>
        </w:rPr>
        <w:t xml:space="preserve">Democratic Republic of Congo sent 1.3m unwanted doses to countries including </w:t>
      </w:r>
      <w:r w:rsidRPr="00DE1EB8">
        <w:rPr>
          <w:rStyle w:val="Emphasis"/>
        </w:rPr>
        <w:t>Togo</w:t>
      </w:r>
      <w:r w:rsidRPr="00DE1EB8">
        <w:rPr>
          <w:u w:val="single"/>
        </w:rPr>
        <w:t xml:space="preserve"> and </w:t>
      </w:r>
      <w:r w:rsidRPr="00DE1EB8">
        <w:rPr>
          <w:rStyle w:val="Emphasis"/>
        </w:rPr>
        <w:t>Senegal</w:t>
      </w:r>
      <w:r w:rsidRPr="00DE1EB8">
        <w:rPr>
          <w:u w:val="single"/>
        </w:rPr>
        <w:t xml:space="preserve"> before they expired in late June, while </w:t>
      </w:r>
      <w:r w:rsidRPr="00DE1EB8">
        <w:rPr>
          <w:highlight w:val="green"/>
          <w:u w:val="single"/>
        </w:rPr>
        <w:t>Malawi destroyed</w:t>
      </w:r>
      <w:r w:rsidRPr="00DE1EB8">
        <w:rPr>
          <w:u w:val="single"/>
        </w:rPr>
        <w:t xml:space="preserve"> 20,000 </w:t>
      </w:r>
      <w:r w:rsidRPr="00DE1EB8">
        <w:rPr>
          <w:rStyle w:val="Emphasis"/>
          <w:highlight w:val="green"/>
        </w:rPr>
        <w:t>unused shots</w:t>
      </w:r>
      <w:r w:rsidRPr="00DE1EB8">
        <w:rPr>
          <w:rStyle w:val="Emphasis"/>
        </w:rPr>
        <w:t xml:space="preserve"> last month </w:t>
      </w:r>
      <w:r w:rsidRPr="00DE1EB8">
        <w:rPr>
          <w:rStyle w:val="Emphasis"/>
          <w:highlight w:val="green"/>
        </w:rPr>
        <w:t>as hesitancy hit rollout</w:t>
      </w:r>
      <w:r w:rsidRPr="00DE1EB8">
        <w:rPr>
          <w:sz w:val="16"/>
        </w:rPr>
        <w:t xml:space="preserve">. “There were some assumptions in the public health community that this is such a bad pandemic... that this will change people’s minds if they were ever hesitant about vaccines,” Prof Heidi Larson, director of the Vaccine Confidence Project, told a </w:t>
      </w:r>
      <w:proofErr w:type="spellStart"/>
      <w:r w:rsidRPr="00DE1EB8">
        <w:rPr>
          <w:sz w:val="16"/>
        </w:rPr>
        <w:t>Devex</w:t>
      </w:r>
      <w:proofErr w:type="spellEnd"/>
      <w:r w:rsidRPr="00DE1EB8">
        <w:rPr>
          <w:sz w:val="16"/>
        </w:rPr>
        <w:t xml:space="preserve"> event. “Well, it hasn’t really – in fact, </w:t>
      </w:r>
      <w:r w:rsidRPr="00DE1EB8">
        <w:rPr>
          <w:u w:val="single"/>
        </w:rPr>
        <w:t xml:space="preserve">the </w:t>
      </w:r>
      <w:r w:rsidRPr="00DE1EB8">
        <w:rPr>
          <w:highlight w:val="green"/>
          <w:u w:val="single"/>
        </w:rPr>
        <w:t>groups</w:t>
      </w:r>
      <w:r w:rsidRPr="00DE1EB8">
        <w:rPr>
          <w:u w:val="single"/>
        </w:rPr>
        <w:t xml:space="preserve"> and the </w:t>
      </w:r>
      <w:r w:rsidRPr="00DE1EB8">
        <w:rPr>
          <w:highlight w:val="green"/>
          <w:u w:val="single"/>
        </w:rPr>
        <w:t>questioning</w:t>
      </w:r>
      <w:r w:rsidRPr="00DE1EB8">
        <w:rPr>
          <w:u w:val="single"/>
        </w:rPr>
        <w:t xml:space="preserve"> around </w:t>
      </w:r>
      <w:r w:rsidRPr="00DE1EB8">
        <w:rPr>
          <w:highlight w:val="green"/>
          <w:u w:val="single"/>
        </w:rPr>
        <w:t>vaccines</w:t>
      </w:r>
      <w:r w:rsidRPr="00DE1EB8">
        <w:rPr>
          <w:u w:val="single"/>
        </w:rPr>
        <w:t xml:space="preserve"> and some of the </w:t>
      </w:r>
      <w:proofErr w:type="spellStart"/>
      <w:r w:rsidRPr="00DE1EB8">
        <w:rPr>
          <w:rStyle w:val="Emphasis"/>
        </w:rPr>
        <w:t>anti sentiments</w:t>
      </w:r>
      <w:proofErr w:type="spellEnd"/>
      <w:r w:rsidRPr="00DE1EB8">
        <w:rPr>
          <w:rStyle w:val="Emphasis"/>
        </w:rPr>
        <w:t xml:space="preserve"> </w:t>
      </w:r>
      <w:r w:rsidRPr="00DE1EB8">
        <w:rPr>
          <w:rStyle w:val="Emphasis"/>
          <w:highlight w:val="green"/>
        </w:rPr>
        <w:t xml:space="preserve">have </w:t>
      </w:r>
      <w:r w:rsidRPr="00DE1EB8">
        <w:rPr>
          <w:rStyle w:val="Emphasis"/>
        </w:rPr>
        <w:t xml:space="preserve">actually </w:t>
      </w:r>
      <w:r w:rsidRPr="00DE1EB8">
        <w:rPr>
          <w:rStyle w:val="Emphasis"/>
          <w:highlight w:val="green"/>
        </w:rPr>
        <w:t>escalated</w:t>
      </w:r>
      <w:r w:rsidRPr="00DE1EB8">
        <w:rPr>
          <w:sz w:val="16"/>
        </w:rPr>
        <w:t xml:space="preserve">.” There are also growing concerns that the AstraZeneca and J&amp;J vaccines may be viewed as the “cheap relation” compared to the new mRNA vaccines produced by Pfizer and Moderna. Given the former make up the bulk of </w:t>
      </w:r>
      <w:proofErr w:type="spellStart"/>
      <w:r w:rsidRPr="00DE1EB8">
        <w:rPr>
          <w:sz w:val="16"/>
        </w:rPr>
        <w:t>Covax’s</w:t>
      </w:r>
      <w:proofErr w:type="spellEnd"/>
      <w:r w:rsidRPr="00DE1EB8">
        <w:rPr>
          <w:sz w:val="16"/>
        </w:rPr>
        <w:t xml:space="preserve"> supply and are far easier to distribute in the developing world, this is a substantial hurdle. “</w:t>
      </w:r>
      <w:r w:rsidRPr="00DE1EB8">
        <w:rPr>
          <w:u w:val="single"/>
        </w:rPr>
        <w:t xml:space="preserve">The AstraZeneca row has </w:t>
      </w:r>
      <w:r w:rsidRPr="00DE1EB8">
        <w:rPr>
          <w:rStyle w:val="Emphasis"/>
          <w:highlight w:val="green"/>
        </w:rPr>
        <w:t>significantly impacted confidence</w:t>
      </w:r>
      <w:r w:rsidRPr="00DE1EB8">
        <w:rPr>
          <w:rStyle w:val="Emphasis"/>
        </w:rPr>
        <w:t xml:space="preserve"> – not just across Africa, but around the world</w:t>
      </w:r>
      <w:r w:rsidRPr="00DE1EB8">
        <w:rPr>
          <w:sz w:val="16"/>
        </w:rPr>
        <w:t xml:space="preserve">,” says Dr </w:t>
      </w:r>
      <w:proofErr w:type="spellStart"/>
      <w:r w:rsidRPr="00DE1EB8">
        <w:rPr>
          <w:sz w:val="16"/>
        </w:rPr>
        <w:t>Ayoade</w:t>
      </w:r>
      <w:proofErr w:type="spellEnd"/>
      <w:r w:rsidRPr="00DE1EB8">
        <w:rPr>
          <w:sz w:val="16"/>
        </w:rPr>
        <w:t xml:space="preserve"> </w:t>
      </w:r>
      <w:proofErr w:type="spellStart"/>
      <w:r w:rsidRPr="00DE1EB8">
        <w:rPr>
          <w:sz w:val="16"/>
        </w:rPr>
        <w:t>Alakija</w:t>
      </w:r>
      <w:proofErr w:type="spellEnd"/>
      <w:r w:rsidRPr="00DE1EB8">
        <w:rPr>
          <w:sz w:val="16"/>
        </w:rPr>
        <w:t xml:space="preserve">, co-chair of the Africa Union Vaccine Delivery Alliance. “But there is no choice here [to pick a different vaccine].” However, back in Kumasi, Mr Nyarko says it is supply rather than confidence that is currently undermining his district’s roll out. And with no clear picture on when more shots will arrive, he’s left with few options. “All we can do for now is pray that Ghana can secure another batch,” he says. “We are praying that the UK and Europe will help us. </w:t>
      </w:r>
    </w:p>
    <w:p w14:paraId="6966C0CA" w14:textId="57619B07" w:rsidR="006167EF" w:rsidRDefault="006167EF" w:rsidP="006167EF">
      <w:pPr>
        <w:rPr>
          <w:sz w:val="16"/>
          <w:vertAlign w:val="superscript"/>
        </w:rPr>
      </w:pPr>
    </w:p>
    <w:p w14:paraId="50FE8F85" w14:textId="7E48F2A5" w:rsidR="006167EF" w:rsidRPr="00DE1EB8" w:rsidRDefault="006167EF" w:rsidP="006167EF">
      <w:pPr>
        <w:pStyle w:val="Heading3"/>
      </w:pPr>
      <w:r w:rsidRPr="00DE1EB8">
        <w:t xml:space="preserve">1NC – Fraudulent Vaccines </w:t>
      </w:r>
      <w:r>
        <w:t>Turn</w:t>
      </w:r>
    </w:p>
    <w:p w14:paraId="50D4CAF7" w14:textId="77777777" w:rsidR="006167EF" w:rsidRPr="00DE1EB8" w:rsidRDefault="006167EF" w:rsidP="006167EF">
      <w:pPr>
        <w:pStyle w:val="Heading4"/>
      </w:pPr>
      <w:r w:rsidRPr="00DE1EB8">
        <w:t xml:space="preserve">Reduced IP protections creates a </w:t>
      </w:r>
      <w:r w:rsidRPr="00DE1EB8">
        <w:rPr>
          <w:u w:val="single"/>
        </w:rPr>
        <w:t>rapid increase</w:t>
      </w:r>
      <w:r w:rsidRPr="00DE1EB8">
        <w:t xml:space="preserve"> in faulty and fraudulent vaccines</w:t>
      </w:r>
    </w:p>
    <w:p w14:paraId="0E7B43EB" w14:textId="77777777" w:rsidR="006167EF" w:rsidRPr="00DE1EB8" w:rsidRDefault="006167EF" w:rsidP="006167EF">
      <w:r w:rsidRPr="00DE1EB8">
        <w:rPr>
          <w:rStyle w:val="Style13ptBold"/>
        </w:rPr>
        <w:t>Norquist 21</w:t>
      </w:r>
      <w:r w:rsidRPr="00DE1EB8">
        <w:t xml:space="preserve"> Grover Norquist (president of Americans for Tax Reform), 5/21/21, Biden is wrong to let other nations seize US intellectual property, The Hill, https://thehill.com/opinion/white-house/554629-biden-is-wrong-to-let-other-nations-seize-american-intellectual-property/SJKS</w:t>
      </w:r>
    </w:p>
    <w:p w14:paraId="29E94E36" w14:textId="77777777" w:rsidR="006167EF" w:rsidRPr="00DE1EB8" w:rsidRDefault="006167EF" w:rsidP="006167EF">
      <w:pPr>
        <w:rPr>
          <w:sz w:val="16"/>
        </w:rPr>
      </w:pPr>
      <w:r w:rsidRPr="00DE1EB8">
        <w:rPr>
          <w:sz w:val="16"/>
        </w:rPr>
        <w:t xml:space="preserve">Upon taking office, Biden promised to hold China accountable. In a speech weeks after the inauguration, Biden </w:t>
      </w:r>
      <w:hyperlink r:id="rId28" w:tgtFrame="_blank" w:history="1">
        <w:r w:rsidRPr="00DE1EB8">
          <w:rPr>
            <w:rStyle w:val="Hyperlink"/>
            <w:sz w:val="16"/>
          </w:rPr>
          <w:t>vowed</w:t>
        </w:r>
      </w:hyperlink>
      <w:r w:rsidRPr="00DE1EB8">
        <w:rPr>
          <w:sz w:val="16"/>
        </w:rPr>
        <w:t xml:space="preserve"> to “push back on China’s attack on human rights, intellectual property and global governance.” To onlookers that day, Biden was promising to build on former </w:t>
      </w:r>
      <w:hyperlink r:id="rId29" w:history="1">
        <w:r w:rsidRPr="00DE1EB8">
          <w:rPr>
            <w:rStyle w:val="Hyperlink"/>
            <w:sz w:val="16"/>
          </w:rPr>
          <w:t>President Trump</w:t>
        </w:r>
      </w:hyperlink>
      <w:r w:rsidRPr="00DE1EB8">
        <w:rPr>
          <w:sz w:val="16"/>
        </w:rPr>
        <w:t xml:space="preserve">’s </w:t>
      </w:r>
      <w:hyperlink r:id="rId30" w:tgtFrame="_blank" w:history="1">
        <w:r w:rsidRPr="00DE1EB8">
          <w:rPr>
            <w:rStyle w:val="Hyperlink"/>
            <w:sz w:val="16"/>
          </w:rPr>
          <w:t>progress in holding China accountable</w:t>
        </w:r>
      </w:hyperlink>
      <w:r w:rsidRPr="00DE1EB8">
        <w:rPr>
          <w:sz w:val="16"/>
        </w:rPr>
        <w:t xml:space="preserve">. By backing the IP waiver, Biden will </w:t>
      </w:r>
      <w:hyperlink r:id="rId31" w:tgtFrame="_blank" w:history="1">
        <w:r w:rsidRPr="00DE1EB8">
          <w:rPr>
            <w:rStyle w:val="Hyperlink"/>
            <w:sz w:val="16"/>
          </w:rPr>
          <w:t>ignore warnings</w:t>
        </w:r>
      </w:hyperlink>
      <w:r w:rsidRPr="00DE1EB8">
        <w:rPr>
          <w:sz w:val="16"/>
        </w:rPr>
        <w:t xml:space="preserve"> from the FBI that China was targeting COVID-19 research. China has long </w:t>
      </w:r>
      <w:hyperlink r:id="rId32" w:tgtFrame="_blank" w:history="1">
        <w:r w:rsidRPr="00DE1EB8">
          <w:rPr>
            <w:rStyle w:val="Hyperlink"/>
            <w:sz w:val="16"/>
          </w:rPr>
          <w:t>pushed</w:t>
        </w:r>
      </w:hyperlink>
      <w:r w:rsidRPr="00DE1EB8">
        <w:rPr>
          <w:sz w:val="16"/>
        </w:rPr>
        <w:t xml:space="preserve"> to weaken global IP protections, known as TRIPS (Trade-Related Aspects of Intellectual Property Rights). Rather than surrendering on IP rights, the Biden administration should reduce protectionist trade restrictions imposed by other nations on COVID-19 products and encourage investments into vaccine manufacturing capacity that mirror Trump’s </w:t>
      </w:r>
      <w:hyperlink r:id="rId33" w:tgtFrame="_blank" w:history="1">
        <w:r w:rsidRPr="00DE1EB8">
          <w:rPr>
            <w:rStyle w:val="Hyperlink"/>
            <w:sz w:val="16"/>
          </w:rPr>
          <w:t>Operation Warp Speed</w:t>
        </w:r>
      </w:hyperlink>
      <w:r w:rsidRPr="00DE1EB8">
        <w:rPr>
          <w:sz w:val="16"/>
        </w:rPr>
        <w:t xml:space="preserve">. </w:t>
      </w:r>
      <w:r w:rsidRPr="00DE1EB8">
        <w:rPr>
          <w:rStyle w:val="Emphasis"/>
          <w:highlight w:val="green"/>
        </w:rPr>
        <w:t>Seizing</w:t>
      </w:r>
      <w:r w:rsidRPr="00DE1EB8">
        <w:rPr>
          <w:rStyle w:val="Emphasis"/>
        </w:rPr>
        <w:t xml:space="preserve"> the trade secrets and </w:t>
      </w:r>
      <w:r w:rsidRPr="00DE1EB8">
        <w:rPr>
          <w:rStyle w:val="Emphasis"/>
          <w:highlight w:val="green"/>
        </w:rPr>
        <w:t>IP of</w:t>
      </w:r>
      <w:r w:rsidRPr="00DE1EB8">
        <w:rPr>
          <w:rStyle w:val="Emphasis"/>
        </w:rPr>
        <w:t xml:space="preserve"> American </w:t>
      </w:r>
      <w:r w:rsidRPr="00DE1EB8">
        <w:rPr>
          <w:rStyle w:val="Emphasis"/>
          <w:highlight w:val="green"/>
        </w:rPr>
        <w:t>COVID-19 manufacturers will do nothing</w:t>
      </w:r>
      <w:r w:rsidRPr="00DE1EB8">
        <w:rPr>
          <w:rStyle w:val="Emphasis"/>
        </w:rPr>
        <w:t xml:space="preserve"> to help fight the pandemic. </w:t>
      </w:r>
      <w:r w:rsidRPr="00DE1EB8">
        <w:rPr>
          <w:rStyle w:val="Emphasis"/>
          <w:highlight w:val="green"/>
        </w:rPr>
        <w:t>Criminal syndicates</w:t>
      </w:r>
      <w:r w:rsidRPr="00DE1EB8">
        <w:rPr>
          <w:rStyle w:val="Emphasis"/>
        </w:rPr>
        <w:t xml:space="preserve"> all over the world </w:t>
      </w:r>
      <w:r w:rsidRPr="00DE1EB8">
        <w:rPr>
          <w:rStyle w:val="Emphasis"/>
          <w:highlight w:val="green"/>
        </w:rPr>
        <w:t xml:space="preserve">have already </w:t>
      </w:r>
      <w:hyperlink r:id="rId34" w:tgtFrame="_blank" w:history="1">
        <w:r w:rsidRPr="00DE1EB8">
          <w:rPr>
            <w:rStyle w:val="Emphasis"/>
            <w:highlight w:val="green"/>
          </w:rPr>
          <w:t>taken advantage</w:t>
        </w:r>
      </w:hyperlink>
      <w:r w:rsidRPr="00DE1EB8">
        <w:rPr>
          <w:rStyle w:val="Emphasis"/>
          <w:highlight w:val="green"/>
        </w:rPr>
        <w:t xml:space="preserve"> of the crisis to market</w:t>
      </w:r>
      <w:r w:rsidRPr="00DE1EB8">
        <w:rPr>
          <w:rStyle w:val="Emphasis"/>
        </w:rPr>
        <w:t xml:space="preserve"> fake COVID-19 tests, fake personal protective equipment and </w:t>
      </w:r>
      <w:hyperlink r:id="rId35" w:tgtFrame="_blank" w:history="1">
        <w:r w:rsidRPr="00DE1EB8">
          <w:rPr>
            <w:rStyle w:val="Emphasis"/>
            <w:highlight w:val="green"/>
          </w:rPr>
          <w:t>fake vaccines</w:t>
        </w:r>
      </w:hyperlink>
      <w:r w:rsidRPr="00DE1EB8">
        <w:rPr>
          <w:rStyle w:val="Emphasis"/>
          <w:highlight w:val="green"/>
        </w:rPr>
        <w:t>. Biden will make the problem worse</w:t>
      </w:r>
      <w:r w:rsidRPr="00DE1EB8">
        <w:rPr>
          <w:sz w:val="16"/>
          <w:highlight w:val="green"/>
        </w:rPr>
        <w:t xml:space="preserve">. </w:t>
      </w:r>
      <w:r w:rsidRPr="00DE1EB8">
        <w:rPr>
          <w:rStyle w:val="Emphasis"/>
          <w:highlight w:val="green"/>
        </w:rPr>
        <w:t>Foreign countries could see a flood of fraudulent vaccines</w:t>
      </w:r>
      <w:r w:rsidRPr="00DE1EB8">
        <w:rPr>
          <w:rStyle w:val="Emphasis"/>
        </w:rPr>
        <w:t xml:space="preserve"> from criminal organizations and </w:t>
      </w:r>
      <w:r w:rsidRPr="00DE1EB8">
        <w:rPr>
          <w:rStyle w:val="Emphasis"/>
          <w:highlight w:val="green"/>
        </w:rPr>
        <w:t xml:space="preserve">from generic manufacturers </w:t>
      </w:r>
      <w:r w:rsidRPr="00383587">
        <w:rPr>
          <w:rStyle w:val="Emphasis"/>
        </w:rPr>
        <w:t>that</w:t>
      </w:r>
      <w:r w:rsidRPr="00DE1EB8">
        <w:rPr>
          <w:rStyle w:val="Emphasis"/>
        </w:rPr>
        <w:t xml:space="preserve"> struggle to get the formula right.</w:t>
      </w:r>
      <w:r w:rsidRPr="00DE1EB8">
        <w:rPr>
          <w:sz w:val="16"/>
        </w:rPr>
        <w:t xml:space="preserve"> </w:t>
      </w:r>
      <w:r w:rsidRPr="00DE1EB8">
        <w:rPr>
          <w:rStyle w:val="StyleUnderline"/>
        </w:rPr>
        <w:t xml:space="preserve">The case of </w:t>
      </w:r>
      <w:hyperlink r:id="rId36" w:tgtFrame="_blank" w:history="1">
        <w:r w:rsidRPr="00DE1EB8">
          <w:rPr>
            <w:rStyle w:val="StyleUnderline"/>
          </w:rPr>
          <w:t>Emergent BioSolutions</w:t>
        </w:r>
      </w:hyperlink>
      <w:r w:rsidRPr="00DE1EB8">
        <w:rPr>
          <w:rStyle w:val="StyleUnderline"/>
        </w:rPr>
        <w:t xml:space="preserve"> — a Maryland-based manufacturer that contaminated 15 million doses of the Johnson and Johnson vaccine — shows that the manufacturing process is complex and requires extensive quality checks.</w:t>
      </w:r>
    </w:p>
    <w:p w14:paraId="5685403F" w14:textId="77777777" w:rsidR="006167EF" w:rsidRPr="006167EF" w:rsidRDefault="006167EF" w:rsidP="006167EF">
      <w:pPr>
        <w:rPr>
          <w:sz w:val="16"/>
          <w:vertAlign w:val="superscript"/>
        </w:rPr>
      </w:pPr>
    </w:p>
    <w:sectPr w:rsidR="006167EF" w:rsidRPr="006167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B4453E"/>
    <w:multiLevelType w:val="hybridMultilevel"/>
    <w:tmpl w:val="FBB29E48"/>
    <w:lvl w:ilvl="0" w:tplc="F81CF6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244"/>
    <w:rsid w:val="00125244"/>
    <w:rsid w:val="002051EE"/>
    <w:rsid w:val="00383587"/>
    <w:rsid w:val="00425AB6"/>
    <w:rsid w:val="005B6F8A"/>
    <w:rsid w:val="006167EF"/>
    <w:rsid w:val="008B5397"/>
    <w:rsid w:val="00AC5199"/>
    <w:rsid w:val="00CC48C9"/>
    <w:rsid w:val="00DC3063"/>
    <w:rsid w:val="00E5116B"/>
    <w:rsid w:val="00F67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7CE0D"/>
  <w15:chartTrackingRefBased/>
  <w15:docId w15:val="{0316EB45-DFE6-4D8E-AC92-F9226F08D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5244"/>
    <w:rPr>
      <w:rFonts w:ascii="Calibri" w:hAnsi="Calibri" w:cs="Calibri"/>
    </w:rPr>
  </w:style>
  <w:style w:type="paragraph" w:styleId="Heading1">
    <w:name w:val="heading 1"/>
    <w:aliases w:val="Pocket"/>
    <w:basedOn w:val="Normal"/>
    <w:next w:val="Normal"/>
    <w:link w:val="Heading1Char"/>
    <w:qFormat/>
    <w:rsid w:val="001252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52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252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25244"/>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1252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5244"/>
  </w:style>
  <w:style w:type="character" w:customStyle="1" w:styleId="Heading1Char">
    <w:name w:val="Heading 1 Char"/>
    <w:aliases w:val="Pocket Char"/>
    <w:basedOn w:val="DefaultParagraphFont"/>
    <w:link w:val="Heading1"/>
    <w:rsid w:val="001252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524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2524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2524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B"/>
    <w:basedOn w:val="DefaultParagraphFont"/>
    <w:link w:val="textbold"/>
    <w:uiPriority w:val="7"/>
    <w:qFormat/>
    <w:rsid w:val="0012524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25244"/>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12524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31 Char,No Spacing22 Char,Card Text,Read"/>
    <w:basedOn w:val="DefaultParagraphFont"/>
    <w:link w:val="NoSpacing"/>
    <w:uiPriority w:val="99"/>
    <w:unhideWhenUsed/>
    <w:rsid w:val="00125244"/>
    <w:rPr>
      <w:color w:val="auto"/>
      <w:u w:val="none"/>
    </w:rPr>
  </w:style>
  <w:style w:type="character" w:styleId="FollowedHyperlink">
    <w:name w:val="FollowedHyperlink"/>
    <w:basedOn w:val="DefaultParagraphFont"/>
    <w:uiPriority w:val="99"/>
    <w:semiHidden/>
    <w:unhideWhenUsed/>
    <w:rsid w:val="00125244"/>
    <w:rPr>
      <w:color w:val="auto"/>
      <w:u w:val="none"/>
    </w:rPr>
  </w:style>
  <w:style w:type="paragraph" w:customStyle="1" w:styleId="textbold">
    <w:name w:val="text bold"/>
    <w:basedOn w:val="Normal"/>
    <w:link w:val="Emphasis"/>
    <w:uiPriority w:val="7"/>
    <w:qFormat/>
    <w:rsid w:val="0012524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card,No Spacing31,No Spacing22,No Spacing3,tag,Dont use,No Spacing41,No Spacing111112,Tag and Cite,CD - Cite,No Spacing6,ca"/>
    <w:basedOn w:val="Heading1"/>
    <w:link w:val="Hyperlink"/>
    <w:autoRedefine/>
    <w:uiPriority w:val="99"/>
    <w:qFormat/>
    <w:rsid w:val="0012524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StyleThickunderline1">
    <w:name w:val="Style Thick underline1"/>
    <w:basedOn w:val="DefaultParagraphFont"/>
    <w:rsid w:val="00125244"/>
    <w:rPr>
      <w:u w:val="single"/>
    </w:rPr>
  </w:style>
  <w:style w:type="paragraph" w:styleId="ListParagraph">
    <w:name w:val="List Paragraph"/>
    <w:aliases w:val="6 font"/>
    <w:basedOn w:val="Normal"/>
    <w:uiPriority w:val="34"/>
    <w:unhideWhenUsed/>
    <w:qFormat/>
    <w:rsid w:val="00616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bulletin.org/2016/04/biodiversity-loss-an-existential-risk-comparable-to-climate-change/" TargetMode="External"/><Relationship Id="rId18" Type="http://schemas.openxmlformats.org/officeDocument/2006/relationships/hyperlink" Target="http://people.su.se/~jolso/HS-texter/shaltthou.pdf" TargetMode="External"/><Relationship Id="rId26" Type="http://schemas.openxmlformats.org/officeDocument/2006/relationships/hyperlink" Target="https://www.telegraph.co.uk/global-health/science-and-disease/vaccinating-the-world/" TargetMode="External"/><Relationship Id="rId21" Type="http://schemas.openxmlformats.org/officeDocument/2006/relationships/hyperlink" Target="https://www.science.org/content/blog-post/myths-vaccine-manufacturing" TargetMode="External"/><Relationship Id="rId34" Type="http://schemas.openxmlformats.org/officeDocument/2006/relationships/hyperlink" Target="https://www.interpol.int/News-and-Events/News/2020/Global-operation-sees-a-rise-in-fake-medical-products-related-to-COVID-19" TargetMode="External"/><Relationship Id="rId7" Type="http://schemas.openxmlformats.org/officeDocument/2006/relationships/hyperlink" Target="https://www.barrons.com/articles/as-washington-ties-pharmas-hands-china-is-leaping-ahead-51623438808" TargetMode="External"/><Relationship Id="rId12" Type="http://schemas.openxmlformats.org/officeDocument/2006/relationships/hyperlink" Target="https://www.greenmatters.com/p/how-overfishing-affects-biodiversity" TargetMode="External"/><Relationship Id="rId17" Type="http://schemas.openxmlformats.org/officeDocument/2006/relationships/hyperlink" Target="http://sce.sagepub.com" TargetMode="External"/><Relationship Id="rId25" Type="http://schemas.openxmlformats.org/officeDocument/2006/relationships/hyperlink" Target="https://www.cnbc.com/2021/05/07/pfizer-ceo-biden-backed-covid-vaccine-patent-waiver-will-cause-problems.html" TargetMode="External"/><Relationship Id="rId33" Type="http://schemas.openxmlformats.org/officeDocument/2006/relationships/hyperlink" Target="https://public3.pagefreezer.com/browse/HHS%20%E2%80%93%C2%A0About%20News/20-01-2021T12:29/https:/www.hhs.gov/about/news/2020/05/15/trump-administration-announces-framework-and-leadership-for-operation-warp-speed.html"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issues.org/rebooting-science-diplomacy-in-the-context-of-covid-19-lessons-from-the-cold-war/" TargetMode="External"/><Relationship Id="rId20" Type="http://schemas.openxmlformats.org/officeDocument/2006/relationships/hyperlink" Target="https://www.statnews.com/2021/05/06/waiver-of-patent-rights-on-covid-19-vaccines-in-near-term-may-be-more-symbolic-than-substantive/" TargetMode="External"/><Relationship Id="rId29" Type="http://schemas.openxmlformats.org/officeDocument/2006/relationships/hyperlink" Target="https://thehill.com/people/donald-trump" TargetMode="External"/><Relationship Id="rId1" Type="http://schemas.openxmlformats.org/officeDocument/2006/relationships/numbering" Target="numbering.xml"/><Relationship Id="rId6" Type="http://schemas.openxmlformats.org/officeDocument/2006/relationships/hyperlink" Target="https://www.barrons.com/articles/big-pharma-is-not-the-tobacco-industry-51620315693" TargetMode="External"/><Relationship Id="rId11" Type="http://schemas.openxmlformats.org/officeDocument/2006/relationships/hyperlink" Target="https://www.maritime-executive.com/editorials/wto-inches-towards-a-deal-to-end-harmful-fishing-subsidies" TargetMode="External"/><Relationship Id="rId24" Type="http://schemas.openxmlformats.org/officeDocument/2006/relationships/hyperlink" Target="https://www.telegraph.co.uk/news/2021/05/09/eu-says-wont-renew-astrazeneca-contract-pivots-towards-pfizers/" TargetMode="External"/><Relationship Id="rId32" Type="http://schemas.openxmlformats.org/officeDocument/2006/relationships/hyperlink" Target="https://www.tandfonline.com/doi/abs/10.1080/10192577.2016.1201261?journalCode=rplr20" TargetMode="External"/><Relationship Id="rId37" Type="http://schemas.openxmlformats.org/officeDocument/2006/relationships/fontTable" Target="fontTable.xml"/><Relationship Id="rId5" Type="http://schemas.openxmlformats.org/officeDocument/2006/relationships/hyperlink" Target="https://www.cbo.goc/publication/57126" TargetMode="External"/><Relationship Id="rId15" Type="http://schemas.openxmlformats.org/officeDocument/2006/relationships/hyperlink" Target="https://americandiplomacy.web.unc.edu/2018/09/leveraging-diplomacy-for-managing-scientific-challenges-an-opportunity-to-navigate-the-future-of-science/" TargetMode="External"/><Relationship Id="rId23" Type="http://schemas.openxmlformats.org/officeDocument/2006/relationships/hyperlink" Target="https://www.telegraph.co.uk/global-health/science-and-disease/vaccinating-the-world/" TargetMode="External"/><Relationship Id="rId28" Type="http://schemas.openxmlformats.org/officeDocument/2006/relationships/hyperlink" Target="https://www.whitehouse.gov/briefing-room/speeches-remarks/2021/02/04/remarks-by-president-biden-on-americas-place-in-the-world/" TargetMode="External"/><Relationship Id="rId36" Type="http://schemas.openxmlformats.org/officeDocument/2006/relationships/hyperlink" Target="https://www.nytimes.com/2021/03/31/us/politics/johnson-johnson-coronavirus-vaccine.html" TargetMode="External"/><Relationship Id="rId10" Type="http://schemas.openxmlformats.org/officeDocument/2006/relationships/hyperlink" Target="http://pennpoliticalreview.org/2017/04/in-defense-of-liberal-internationalism/" TargetMode="External"/><Relationship Id="rId19" Type="http://schemas.openxmlformats.org/officeDocument/2006/relationships/hyperlink" Target="https://genevahealthfiles.substack.com/p/could-vaccine-nationalism-spur-disputes" TargetMode="External"/><Relationship Id="rId31" Type="http://schemas.openxmlformats.org/officeDocument/2006/relationships/hyperlink" Target="https://www.fbi.gov/news/pressrel/press-releases/peoples-republic-of-china-prc-targeting-of-covid-19-research-organizations" TargetMode="External"/><Relationship Id="rId4" Type="http://schemas.openxmlformats.org/officeDocument/2006/relationships/webSettings" Target="webSettings.xml"/><Relationship Id="rId9" Type="http://schemas.openxmlformats.org/officeDocument/2006/relationships/hyperlink" Target="https://thediplomat.com/2017/08/the-great-us-china-biotechnology-and-artificial-intelligence-race/" TargetMode="External"/><Relationship Id="rId14" Type="http://schemas.openxmlformats.org/officeDocument/2006/relationships/hyperlink" Target="https://www.project-syndicate.org/commentary/wto-vaccine-waiver-is-beside-the-point-by-pinelopi-koujianou-goldberg-2021-05" TargetMode="External"/><Relationship Id="rId22" Type="http://schemas.openxmlformats.org/officeDocument/2006/relationships/hyperlink" Target="https://foreignpolicy.com/2021/05/07/stopping-drug-patents-pandemics-coronavirus-hiv-aids/" TargetMode="External"/><Relationship Id="rId27" Type="http://schemas.openxmlformats.org/officeDocument/2006/relationships/hyperlink" Target="https://www.telegraph.co.uk/global-health/science-and-disease/hesitancy-hard-wired-us-indulge-now-peril/" TargetMode="External"/><Relationship Id="rId30" Type="http://schemas.openxmlformats.org/officeDocument/2006/relationships/hyperlink" Target="https://www.cnbc.com/2020/01/16/us-china-trade-deal-intellectual-property-protection-benefits-beijing.html" TargetMode="External"/><Relationship Id="rId35" Type="http://schemas.openxmlformats.org/officeDocument/2006/relationships/hyperlink" Target="https://slate.com/technology/2021/05/counterfeit-covid-vaccines-mexico.html" TargetMode="External"/><Relationship Id="rId8" Type="http://schemas.openxmlformats.org/officeDocument/2006/relationships/hyperlink" Target="https://www.washingtonpost.com/opinions/global-opinions/the-wrong-way-to-fight-vaccine-nationalism/2021/04/08/9a65e15e-98a8-11eb-962b-78c1d8228819_story.html"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86</TotalTime>
  <Pages>1</Pages>
  <Words>19837</Words>
  <Characters>113071</Characters>
  <Application>Microsoft Office Word</Application>
  <DocSecurity>0</DocSecurity>
  <Lines>942</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2</cp:revision>
  <dcterms:created xsi:type="dcterms:W3CDTF">2021-10-17T15:04:00Z</dcterms:created>
  <dcterms:modified xsi:type="dcterms:W3CDTF">2021-10-17T16:46:00Z</dcterms:modified>
</cp:coreProperties>
</file>